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BD9D51" w14:textId="4E7F17F4" w:rsidR="00EE6B81" w:rsidRPr="00112425" w:rsidRDefault="00EE6B81" w:rsidP="00E63979">
      <w:pPr>
        <w:keepNext/>
        <w:keepLines/>
        <w:ind w:right="1274"/>
        <w:rPr>
          <w:rFonts w:ascii="Tahoma" w:hAnsi="Tahoma" w:cs="Tahoma"/>
          <w:b/>
        </w:rPr>
      </w:pPr>
      <w:r w:rsidRPr="00112425">
        <w:rPr>
          <w:rFonts w:ascii="Tahoma" w:hAnsi="Tahoma" w:cs="Tahoma"/>
          <w:b/>
        </w:rPr>
        <w:t>Naročnik:</w:t>
      </w:r>
    </w:p>
    <w:p w14:paraId="0248F170" w14:textId="77777777" w:rsidR="00EE6B81" w:rsidRPr="00112425" w:rsidRDefault="00EE6B81" w:rsidP="00E63979">
      <w:pPr>
        <w:keepNext/>
        <w:keepLines/>
        <w:rPr>
          <w:rFonts w:ascii="Tahoma" w:hAnsi="Tahoma" w:cs="Tahoma"/>
          <w:b/>
        </w:rPr>
      </w:pPr>
    </w:p>
    <w:p w14:paraId="43631454" w14:textId="77777777" w:rsidR="00663151" w:rsidRPr="00112425" w:rsidRDefault="005913C9" w:rsidP="00E63979">
      <w:pPr>
        <w:keepNext/>
        <w:keepLines/>
        <w:rPr>
          <w:rFonts w:ascii="Tahoma" w:hAnsi="Tahoma" w:cs="Tahoma"/>
          <w:b/>
        </w:rPr>
      </w:pPr>
      <w:r w:rsidRPr="00112425">
        <w:rPr>
          <w:rFonts w:ascii="Tahoma" w:hAnsi="Tahoma" w:cs="Tahoma"/>
          <w:b/>
        </w:rPr>
        <w:t>JAVNO PODJETJE VODOVOD KANALIZACIJA SNAGA d.o.o.</w:t>
      </w:r>
    </w:p>
    <w:p w14:paraId="4B0FAEA9" w14:textId="77777777" w:rsidR="00663151" w:rsidRPr="00112425" w:rsidRDefault="00663151" w:rsidP="00E63979">
      <w:pPr>
        <w:keepNext/>
        <w:keepLines/>
        <w:rPr>
          <w:rFonts w:ascii="Tahoma" w:hAnsi="Tahoma" w:cs="Tahoma"/>
        </w:rPr>
      </w:pPr>
      <w:r w:rsidRPr="00112425">
        <w:rPr>
          <w:rFonts w:ascii="Tahoma" w:hAnsi="Tahoma" w:cs="Tahoma"/>
        </w:rPr>
        <w:t>Vodovodna cesta 90</w:t>
      </w:r>
    </w:p>
    <w:p w14:paraId="33AC7990" w14:textId="77777777" w:rsidR="00663151" w:rsidRDefault="00663151" w:rsidP="00E63979">
      <w:pPr>
        <w:keepNext/>
        <w:keepLines/>
        <w:rPr>
          <w:rFonts w:ascii="Tahoma" w:hAnsi="Tahoma" w:cs="Tahoma"/>
        </w:rPr>
      </w:pPr>
      <w:r w:rsidRPr="00112425">
        <w:rPr>
          <w:rFonts w:ascii="Tahoma" w:hAnsi="Tahoma" w:cs="Tahoma"/>
        </w:rPr>
        <w:t>1000 Ljubljana</w:t>
      </w:r>
    </w:p>
    <w:p w14:paraId="7AC05FED" w14:textId="77777777" w:rsidR="009C1A01" w:rsidRDefault="009C1A01" w:rsidP="00E63979">
      <w:pPr>
        <w:keepNext/>
        <w:keepLines/>
        <w:rPr>
          <w:rFonts w:ascii="Tahoma" w:hAnsi="Tahoma" w:cs="Tahoma"/>
        </w:rPr>
      </w:pPr>
    </w:p>
    <w:p w14:paraId="412D0667" w14:textId="77777777" w:rsidR="007C70A1" w:rsidRPr="00112425" w:rsidRDefault="007C70A1" w:rsidP="00E63979">
      <w:pPr>
        <w:keepNext/>
        <w:keepLines/>
        <w:rPr>
          <w:rFonts w:ascii="Tahoma" w:hAnsi="Tahoma" w:cs="Tahoma"/>
        </w:rPr>
      </w:pPr>
    </w:p>
    <w:p w14:paraId="775B6845" w14:textId="77777777" w:rsidR="007C70A1" w:rsidRPr="00112425" w:rsidRDefault="007C70A1" w:rsidP="00E63979">
      <w:pPr>
        <w:keepNext/>
        <w:keepLines/>
        <w:rPr>
          <w:rFonts w:ascii="Tahoma" w:hAnsi="Tahoma" w:cs="Tahoma"/>
          <w:b/>
        </w:rPr>
      </w:pPr>
      <w:r w:rsidRPr="00112425">
        <w:rPr>
          <w:rFonts w:ascii="Tahoma" w:hAnsi="Tahoma" w:cs="Tahoma"/>
          <w:b/>
        </w:rPr>
        <w:t>Po pooblastilu javno naročilo vodi:</w:t>
      </w:r>
    </w:p>
    <w:p w14:paraId="08BC0A84" w14:textId="77777777" w:rsidR="007C70A1" w:rsidRPr="00112425" w:rsidRDefault="007C70A1" w:rsidP="00E63979">
      <w:pPr>
        <w:keepNext/>
        <w:keepLines/>
        <w:rPr>
          <w:rFonts w:ascii="Tahoma" w:hAnsi="Tahoma" w:cs="Tahoma"/>
        </w:rPr>
      </w:pPr>
    </w:p>
    <w:p w14:paraId="30EC2FB6" w14:textId="77777777" w:rsidR="00A04160" w:rsidRPr="00112425" w:rsidRDefault="00A04160" w:rsidP="00E63979">
      <w:pPr>
        <w:keepNext/>
        <w:keepLines/>
        <w:rPr>
          <w:rFonts w:ascii="Tahoma" w:hAnsi="Tahoma" w:cs="Tahoma"/>
          <w:b/>
          <w:bCs/>
        </w:rPr>
      </w:pPr>
      <w:r w:rsidRPr="00112425">
        <w:rPr>
          <w:rFonts w:ascii="Tahoma" w:hAnsi="Tahoma" w:cs="Tahoma"/>
          <w:b/>
          <w:bCs/>
        </w:rPr>
        <w:t xml:space="preserve">JAVNI HOLDING Ljubljana, d.o.o. </w:t>
      </w:r>
    </w:p>
    <w:p w14:paraId="6FEF3713" w14:textId="77777777" w:rsidR="007C70A1" w:rsidRPr="00112425" w:rsidRDefault="00AA024E" w:rsidP="00E63979">
      <w:pPr>
        <w:keepNext/>
        <w:keepLines/>
        <w:rPr>
          <w:rFonts w:ascii="Tahoma" w:hAnsi="Tahoma" w:cs="Tahoma"/>
        </w:rPr>
      </w:pPr>
      <w:r w:rsidRPr="00112425">
        <w:rPr>
          <w:rFonts w:ascii="Tahoma" w:hAnsi="Tahoma" w:cs="Tahoma"/>
        </w:rPr>
        <w:t>Verovškova ulica 70</w:t>
      </w:r>
    </w:p>
    <w:p w14:paraId="4720CB90" w14:textId="77777777" w:rsidR="00A04160" w:rsidRPr="00112425" w:rsidRDefault="00A04160" w:rsidP="00E63979">
      <w:pPr>
        <w:keepNext/>
        <w:keepLines/>
        <w:rPr>
          <w:rFonts w:ascii="Tahoma" w:hAnsi="Tahoma" w:cs="Tahoma"/>
        </w:rPr>
      </w:pPr>
      <w:r w:rsidRPr="00112425">
        <w:rPr>
          <w:rFonts w:ascii="Tahoma" w:hAnsi="Tahoma" w:cs="Tahoma"/>
        </w:rPr>
        <w:t>1000 Ljubljana</w:t>
      </w:r>
    </w:p>
    <w:p w14:paraId="502E304C" w14:textId="77777777" w:rsidR="007C70A1" w:rsidRPr="00112425" w:rsidRDefault="007C70A1" w:rsidP="00E63979">
      <w:pPr>
        <w:keepNext/>
        <w:keepLines/>
        <w:rPr>
          <w:rFonts w:ascii="Tahoma" w:hAnsi="Tahoma" w:cs="Tahoma"/>
          <w:b/>
        </w:rPr>
      </w:pPr>
    </w:p>
    <w:p w14:paraId="16FFBD69" w14:textId="77777777" w:rsidR="007C70A1" w:rsidRPr="00112425" w:rsidRDefault="007C70A1" w:rsidP="00E63979">
      <w:pPr>
        <w:keepNext/>
        <w:keepLines/>
        <w:jc w:val="center"/>
        <w:rPr>
          <w:rFonts w:ascii="Tahoma" w:hAnsi="Tahoma" w:cs="Tahoma"/>
        </w:rPr>
      </w:pPr>
    </w:p>
    <w:p w14:paraId="6C122AE7" w14:textId="77777777" w:rsidR="007C70A1" w:rsidRPr="00112425" w:rsidRDefault="007C70A1" w:rsidP="00E63979">
      <w:pPr>
        <w:keepNext/>
        <w:keepLines/>
        <w:jc w:val="center"/>
        <w:rPr>
          <w:rFonts w:ascii="Tahoma" w:hAnsi="Tahoma" w:cs="Tahoma"/>
        </w:rPr>
      </w:pPr>
    </w:p>
    <w:p w14:paraId="1004BDE2" w14:textId="2C4ACCE3" w:rsidR="004958CB" w:rsidRPr="007C65D2" w:rsidRDefault="007C70A1" w:rsidP="00E63979">
      <w:pPr>
        <w:keepNext/>
        <w:keepLines/>
        <w:rPr>
          <w:rFonts w:ascii="Tahoma" w:hAnsi="Tahoma" w:cs="Tahoma"/>
          <w:b/>
        </w:rPr>
      </w:pPr>
      <w:r w:rsidRPr="007C65D2">
        <w:rPr>
          <w:rFonts w:ascii="Tahoma" w:hAnsi="Tahoma" w:cs="Tahoma"/>
        </w:rPr>
        <w:t xml:space="preserve">Številka: </w:t>
      </w:r>
      <w:r w:rsidR="0033638B">
        <w:rPr>
          <w:rFonts w:ascii="Tahoma" w:hAnsi="Tahoma" w:cs="Tahoma"/>
          <w:b/>
        </w:rPr>
        <w:t>VKS-35/23</w:t>
      </w:r>
    </w:p>
    <w:p w14:paraId="20F53230" w14:textId="034F96A0" w:rsidR="00B80F75" w:rsidRPr="00112425" w:rsidRDefault="00B80F75" w:rsidP="00E63979">
      <w:pPr>
        <w:keepNext/>
        <w:keepLines/>
        <w:rPr>
          <w:rFonts w:ascii="Tahoma" w:hAnsi="Tahoma" w:cs="Tahoma"/>
          <w:b/>
        </w:rPr>
      </w:pPr>
      <w:r w:rsidRPr="008338C8">
        <w:rPr>
          <w:rFonts w:ascii="Tahoma" w:hAnsi="Tahoma" w:cs="Tahoma"/>
        </w:rPr>
        <w:t>Zadeva:</w:t>
      </w:r>
      <w:r w:rsidRPr="008338C8">
        <w:rPr>
          <w:rFonts w:ascii="Tahoma" w:hAnsi="Tahoma" w:cs="Tahoma"/>
          <w:b/>
        </w:rPr>
        <w:t xml:space="preserve"> </w:t>
      </w:r>
      <w:r w:rsidR="00237593" w:rsidRPr="00237593">
        <w:rPr>
          <w:rFonts w:ascii="Tahoma" w:hAnsi="Tahoma" w:cs="Tahoma"/>
        </w:rPr>
        <w:t>JHL-216-028/2023</w:t>
      </w:r>
    </w:p>
    <w:p w14:paraId="79931FEB" w14:textId="77777777" w:rsidR="007C70A1" w:rsidRPr="00112425" w:rsidRDefault="007C70A1" w:rsidP="00E63979">
      <w:pPr>
        <w:keepNext/>
        <w:keepLines/>
        <w:rPr>
          <w:rFonts w:ascii="Tahoma" w:hAnsi="Tahoma" w:cs="Tahoma"/>
        </w:rPr>
      </w:pPr>
    </w:p>
    <w:p w14:paraId="1C3C7B53" w14:textId="77777777" w:rsidR="004958CB" w:rsidRPr="00112425" w:rsidRDefault="004958CB" w:rsidP="00E63979">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112425" w14:paraId="493F5412" w14:textId="77777777">
        <w:trPr>
          <w:trHeight w:val="851"/>
        </w:trPr>
        <w:tc>
          <w:tcPr>
            <w:tcW w:w="7094" w:type="dxa"/>
            <w:shd w:val="pct12" w:color="auto" w:fill="FFFFFF"/>
            <w:vAlign w:val="center"/>
          </w:tcPr>
          <w:p w14:paraId="5753E9DB" w14:textId="77777777" w:rsidR="00592F86" w:rsidRPr="00592F86" w:rsidRDefault="00592F86" w:rsidP="00E63979">
            <w:pPr>
              <w:keepNext/>
              <w:keepLines/>
              <w:jc w:val="center"/>
              <w:rPr>
                <w:rFonts w:ascii="Tahoma" w:hAnsi="Tahoma" w:cs="Tahoma"/>
                <w:b/>
                <w:sz w:val="28"/>
                <w:szCs w:val="28"/>
              </w:rPr>
            </w:pPr>
            <w:r w:rsidRPr="00592F86">
              <w:rPr>
                <w:rFonts w:ascii="Tahoma" w:hAnsi="Tahoma" w:cs="Tahoma"/>
                <w:b/>
                <w:sz w:val="28"/>
                <w:szCs w:val="28"/>
              </w:rPr>
              <w:t xml:space="preserve">DOKUMENTACIJA V ZVEZI Z ODDAJO JAVNEGA NAROČILA NA </w:t>
            </w:r>
            <w:r>
              <w:rPr>
                <w:rFonts w:ascii="Tahoma" w:hAnsi="Tahoma" w:cs="Tahoma"/>
                <w:b/>
                <w:sz w:val="28"/>
                <w:szCs w:val="28"/>
              </w:rPr>
              <w:t xml:space="preserve">INFRASTRUKTURNEM </w:t>
            </w:r>
            <w:r w:rsidRPr="00592F86">
              <w:rPr>
                <w:rFonts w:ascii="Tahoma" w:hAnsi="Tahoma" w:cs="Tahoma"/>
                <w:b/>
                <w:sz w:val="28"/>
                <w:szCs w:val="28"/>
              </w:rPr>
              <w:t xml:space="preserve">PODROČJU Z UPORABO POSTOPKA </w:t>
            </w:r>
            <w:r>
              <w:rPr>
                <w:rFonts w:ascii="Tahoma" w:hAnsi="Tahoma" w:cs="Tahoma"/>
                <w:b/>
                <w:sz w:val="28"/>
                <w:szCs w:val="28"/>
              </w:rPr>
              <w:t>NAROČILA MALE VREDNOSTI</w:t>
            </w:r>
          </w:p>
        </w:tc>
      </w:tr>
    </w:tbl>
    <w:p w14:paraId="1D890464" w14:textId="77777777" w:rsidR="007C70A1" w:rsidRPr="00112425" w:rsidRDefault="007C70A1" w:rsidP="00E63979">
      <w:pPr>
        <w:keepNext/>
        <w:keepLines/>
        <w:ind w:right="-284"/>
        <w:jc w:val="center"/>
        <w:rPr>
          <w:rFonts w:ascii="Tahoma" w:hAnsi="Tahoma" w:cs="Tahoma"/>
          <w:b/>
        </w:rPr>
      </w:pPr>
    </w:p>
    <w:p w14:paraId="2C7A3F9B" w14:textId="77777777" w:rsidR="007C70A1" w:rsidRPr="00112425" w:rsidRDefault="007C70A1" w:rsidP="00E63979">
      <w:pPr>
        <w:keepNext/>
        <w:keepLines/>
        <w:ind w:right="-284"/>
        <w:jc w:val="center"/>
        <w:rPr>
          <w:rFonts w:ascii="Tahoma" w:hAnsi="Tahoma" w:cs="Tahoma"/>
          <w:b/>
        </w:rPr>
      </w:pPr>
    </w:p>
    <w:p w14:paraId="68E6D787" w14:textId="77777777" w:rsidR="004958CB" w:rsidRPr="00112425" w:rsidRDefault="004958CB" w:rsidP="00E63979">
      <w:pPr>
        <w:keepNext/>
        <w:keepLines/>
        <w:ind w:right="424"/>
        <w:rPr>
          <w:rFonts w:ascii="Tahoma" w:hAnsi="Tahoma" w:cs="Tahoma"/>
        </w:rPr>
      </w:pPr>
    </w:p>
    <w:p w14:paraId="7AE7350C" w14:textId="2B4586B2" w:rsidR="004958CB" w:rsidRPr="00112425" w:rsidRDefault="0033638B" w:rsidP="00E63979">
      <w:pPr>
        <w:keepNext/>
        <w:keepLines/>
        <w:ind w:right="424"/>
        <w:jc w:val="center"/>
        <w:rPr>
          <w:rFonts w:ascii="Tahoma" w:hAnsi="Tahoma" w:cs="Tahoma"/>
          <w:b/>
        </w:rPr>
      </w:pPr>
      <w:r>
        <w:rPr>
          <w:rFonts w:ascii="Tahoma" w:hAnsi="Tahoma" w:cs="Tahoma"/>
          <w:b/>
          <w:color w:val="000000"/>
          <w:sz w:val="28"/>
          <w:szCs w:val="28"/>
        </w:rPr>
        <w:t>Izbira administratorja sistema vodenja in nadzora delovanja CČN Ljubljana</w:t>
      </w:r>
    </w:p>
    <w:p w14:paraId="12EB19DA" w14:textId="77777777" w:rsidR="004958CB" w:rsidRPr="00112425" w:rsidRDefault="004958CB" w:rsidP="00E63979">
      <w:pPr>
        <w:keepNext/>
        <w:keepLines/>
        <w:ind w:right="424"/>
        <w:jc w:val="center"/>
        <w:rPr>
          <w:rFonts w:ascii="Tahoma" w:hAnsi="Tahoma" w:cs="Tahoma"/>
          <w:b/>
        </w:rPr>
      </w:pPr>
    </w:p>
    <w:p w14:paraId="604B89D9" w14:textId="77777777" w:rsidR="007C70A1" w:rsidRPr="00112425" w:rsidRDefault="007C70A1" w:rsidP="00E63979">
      <w:pPr>
        <w:keepNext/>
        <w:keepLines/>
        <w:ind w:right="424"/>
        <w:jc w:val="center"/>
        <w:rPr>
          <w:rFonts w:ascii="Tahoma" w:hAnsi="Tahoma" w:cs="Tahoma"/>
        </w:rPr>
      </w:pPr>
    </w:p>
    <w:p w14:paraId="4CF438E0" w14:textId="77777777" w:rsidR="00F46CA6" w:rsidRPr="00112425" w:rsidRDefault="00F46CA6" w:rsidP="00E63979">
      <w:pPr>
        <w:keepNext/>
        <w:keepLines/>
        <w:ind w:right="424"/>
        <w:jc w:val="center"/>
        <w:rPr>
          <w:rFonts w:ascii="Tahoma" w:hAnsi="Tahoma" w:cs="Tahoma"/>
          <w:noProof/>
        </w:rPr>
      </w:pPr>
    </w:p>
    <w:p w14:paraId="5036CA8E" w14:textId="77777777" w:rsidR="00650419" w:rsidRPr="00112425" w:rsidRDefault="00650419" w:rsidP="00E63979">
      <w:pPr>
        <w:keepNext/>
        <w:keepLines/>
        <w:ind w:right="424"/>
        <w:jc w:val="center"/>
        <w:rPr>
          <w:rFonts w:ascii="Tahoma" w:hAnsi="Tahoma" w:cs="Tahoma"/>
          <w:noProof/>
        </w:rPr>
      </w:pPr>
    </w:p>
    <w:p w14:paraId="610599FA" w14:textId="77777777" w:rsidR="00F46CA6" w:rsidRPr="00112425" w:rsidRDefault="00F46CA6" w:rsidP="00E63979">
      <w:pPr>
        <w:keepNext/>
        <w:keepLines/>
        <w:ind w:right="424"/>
        <w:jc w:val="center"/>
        <w:rPr>
          <w:rFonts w:ascii="Tahoma" w:hAnsi="Tahoma" w:cs="Tahoma"/>
          <w:noProof/>
        </w:rPr>
      </w:pPr>
    </w:p>
    <w:p w14:paraId="2EF0F758" w14:textId="35018E76" w:rsidR="00413199" w:rsidRPr="00112425" w:rsidRDefault="000D748B" w:rsidP="00E63979">
      <w:pPr>
        <w:keepNext/>
        <w:keepLines/>
        <w:tabs>
          <w:tab w:val="left" w:pos="567"/>
        </w:tabs>
        <w:jc w:val="center"/>
        <w:rPr>
          <w:rFonts w:ascii="Tahoma" w:hAnsi="Tahoma" w:cs="Tahoma"/>
          <w:noProof/>
        </w:rPr>
        <w:sectPr w:rsidR="00413199" w:rsidRPr="00112425"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112425">
        <w:rPr>
          <w:rFonts w:ascii="Tahoma" w:hAnsi="Tahoma" w:cs="Tahoma"/>
          <w:noProof/>
        </w:rPr>
        <w:t xml:space="preserve">Ljubljana, </w:t>
      </w:r>
      <w:r w:rsidR="0031118B">
        <w:rPr>
          <w:rFonts w:ascii="Tahoma" w:hAnsi="Tahoma" w:cs="Tahoma"/>
          <w:noProof/>
        </w:rPr>
        <w:t>maj</w:t>
      </w:r>
      <w:r w:rsidR="006A78F9" w:rsidRPr="00427518">
        <w:rPr>
          <w:rFonts w:ascii="Tahoma" w:hAnsi="Tahoma" w:cs="Tahoma"/>
          <w:noProof/>
        </w:rPr>
        <w:t xml:space="preserve"> 2023</w:t>
      </w:r>
    </w:p>
    <w:p w14:paraId="6D4DB78B" w14:textId="77777777" w:rsidR="007C70A1" w:rsidRPr="00112425" w:rsidRDefault="007C70A1" w:rsidP="00E63979">
      <w:pPr>
        <w:pStyle w:val="Naslov1"/>
        <w:keepLines/>
        <w:jc w:val="center"/>
        <w:rPr>
          <w:rFonts w:ascii="Tahoma" w:hAnsi="Tahoma" w:cs="Tahoma"/>
          <w:sz w:val="28"/>
          <w:szCs w:val="28"/>
        </w:rPr>
      </w:pPr>
      <w:bookmarkStart w:id="0" w:name="_Toc178483388"/>
      <w:r w:rsidRPr="00112425">
        <w:rPr>
          <w:rFonts w:ascii="Tahoma" w:hAnsi="Tahoma" w:cs="Tahoma"/>
          <w:sz w:val="28"/>
          <w:szCs w:val="28"/>
        </w:rPr>
        <w:lastRenderedPageBreak/>
        <w:t xml:space="preserve">POVABILO K ODDAJI </w:t>
      </w:r>
      <w:bookmarkEnd w:id="0"/>
      <w:r w:rsidR="00037AB0" w:rsidRPr="00112425">
        <w:rPr>
          <w:rFonts w:ascii="Tahoma" w:hAnsi="Tahoma" w:cs="Tahoma"/>
          <w:sz w:val="28"/>
          <w:szCs w:val="28"/>
        </w:rPr>
        <w:t>PONUDBE</w:t>
      </w:r>
    </w:p>
    <w:p w14:paraId="598741C3" w14:textId="77777777" w:rsidR="007C70A1" w:rsidRPr="00112425" w:rsidRDefault="007C70A1" w:rsidP="00E63979">
      <w:pPr>
        <w:keepNext/>
        <w:keepLines/>
        <w:tabs>
          <w:tab w:val="left" w:pos="2895"/>
        </w:tabs>
        <w:rPr>
          <w:rFonts w:ascii="Tahoma" w:hAnsi="Tahoma" w:cs="Tahoma"/>
        </w:rPr>
      </w:pPr>
      <w:r w:rsidRPr="00112425">
        <w:rPr>
          <w:rFonts w:ascii="Tahoma" w:hAnsi="Tahoma" w:cs="Tahoma"/>
        </w:rPr>
        <w:tab/>
      </w:r>
    </w:p>
    <w:p w14:paraId="34F2AFD4" w14:textId="77777777" w:rsidR="007C70A1" w:rsidRPr="00112425" w:rsidRDefault="007C70A1" w:rsidP="00E63979">
      <w:pPr>
        <w:keepNext/>
        <w:keepLines/>
        <w:rPr>
          <w:rFonts w:ascii="Tahoma" w:hAnsi="Tahoma" w:cs="Tahoma"/>
        </w:rPr>
      </w:pPr>
    </w:p>
    <w:p w14:paraId="5D50379F" w14:textId="77777777" w:rsidR="007C70A1" w:rsidRPr="00112425" w:rsidRDefault="007C70A1" w:rsidP="00E63979">
      <w:pPr>
        <w:keepNext/>
        <w:keepLines/>
        <w:rPr>
          <w:rFonts w:ascii="Tahoma" w:hAnsi="Tahoma" w:cs="Tahoma"/>
        </w:rPr>
      </w:pPr>
    </w:p>
    <w:p w14:paraId="6972C645" w14:textId="77777777" w:rsidR="002231F6" w:rsidRPr="00C8579C" w:rsidRDefault="002231F6" w:rsidP="00E63979">
      <w:pPr>
        <w:keepNext/>
        <w:keepLines/>
        <w:jc w:val="both"/>
        <w:rPr>
          <w:rFonts w:ascii="Tahoma" w:hAnsi="Tahoma" w:cs="Tahoma"/>
        </w:rPr>
      </w:pPr>
      <w:r w:rsidRPr="00C8579C">
        <w:rPr>
          <w:rFonts w:ascii="Tahoma" w:hAnsi="Tahoma" w:cs="Tahoma"/>
        </w:rPr>
        <w:t>JAVNI HOLDING Ljubljana, d.o.o., Verovškova ulica 70, 1000 L</w:t>
      </w:r>
      <w:r w:rsidR="009C1A01">
        <w:rPr>
          <w:rFonts w:ascii="Tahoma" w:hAnsi="Tahoma" w:cs="Tahoma"/>
        </w:rPr>
        <w:t>jubljana, na podlagi pooblastil</w:t>
      </w:r>
      <w:r w:rsidRPr="00C8579C">
        <w:rPr>
          <w:rFonts w:ascii="Tahoma" w:hAnsi="Tahoma" w:cs="Tahoma"/>
        </w:rPr>
        <w:t xml:space="preserve"> naročnik</w:t>
      </w:r>
      <w:r w:rsidR="009C1A01">
        <w:rPr>
          <w:rFonts w:ascii="Tahoma" w:hAnsi="Tahoma" w:cs="Tahoma"/>
        </w:rPr>
        <w:t>ov</w:t>
      </w:r>
      <w:r w:rsidRPr="00C8579C">
        <w:rPr>
          <w:rFonts w:ascii="Tahoma" w:hAnsi="Tahoma" w:cs="Tahoma"/>
          <w:bCs/>
        </w:rPr>
        <w:t xml:space="preserve"> </w:t>
      </w:r>
    </w:p>
    <w:p w14:paraId="732D3A67" w14:textId="77777777" w:rsidR="007C70A1" w:rsidRPr="00112425" w:rsidRDefault="007C70A1" w:rsidP="00E63979">
      <w:pPr>
        <w:keepNext/>
        <w:keepLines/>
        <w:rPr>
          <w:rFonts w:ascii="Tahoma" w:hAnsi="Tahoma" w:cs="Tahoma"/>
        </w:rPr>
      </w:pPr>
    </w:p>
    <w:p w14:paraId="29266C7E" w14:textId="77777777" w:rsidR="007C70A1" w:rsidRPr="00112425" w:rsidRDefault="007C70A1" w:rsidP="00E63979">
      <w:pPr>
        <w:keepNext/>
        <w:keepLines/>
        <w:rPr>
          <w:rFonts w:ascii="Tahoma" w:hAnsi="Tahoma" w:cs="Tahoma"/>
          <w:b/>
        </w:rPr>
      </w:pPr>
      <w:r w:rsidRPr="00112425">
        <w:rPr>
          <w:rFonts w:ascii="Tahoma" w:hAnsi="Tahoma" w:cs="Tahoma"/>
          <w:b/>
        </w:rPr>
        <w:t xml:space="preserve"> vabi </w:t>
      </w:r>
    </w:p>
    <w:p w14:paraId="421CE6FB" w14:textId="77777777" w:rsidR="007C70A1" w:rsidRPr="00112425" w:rsidRDefault="007C70A1" w:rsidP="00E63979">
      <w:pPr>
        <w:keepNext/>
        <w:keepLines/>
        <w:jc w:val="center"/>
        <w:rPr>
          <w:rFonts w:ascii="Tahoma" w:hAnsi="Tahoma" w:cs="Tahoma"/>
        </w:rPr>
      </w:pPr>
    </w:p>
    <w:p w14:paraId="69D5F06A" w14:textId="77777777" w:rsidR="007C70A1" w:rsidRPr="00112425" w:rsidRDefault="007C70A1" w:rsidP="00E63979">
      <w:pPr>
        <w:keepNext/>
        <w:keepLines/>
        <w:jc w:val="center"/>
        <w:rPr>
          <w:rFonts w:ascii="Tahoma" w:hAnsi="Tahoma" w:cs="Tahoma"/>
        </w:rPr>
      </w:pPr>
    </w:p>
    <w:p w14:paraId="4F750C6A" w14:textId="77777777" w:rsidR="00D9227D" w:rsidRPr="00112425" w:rsidRDefault="00D9227D" w:rsidP="00E63979">
      <w:pPr>
        <w:keepNext/>
        <w:keepLines/>
        <w:jc w:val="center"/>
        <w:rPr>
          <w:rFonts w:ascii="Tahoma" w:hAnsi="Tahoma" w:cs="Tahoma"/>
        </w:rPr>
      </w:pPr>
    </w:p>
    <w:p w14:paraId="586A2CA7" w14:textId="49F08CDF" w:rsidR="007C70A1" w:rsidRPr="00112425" w:rsidRDefault="007C70A1" w:rsidP="00E63979">
      <w:pPr>
        <w:keepNext/>
        <w:keepLines/>
        <w:jc w:val="both"/>
        <w:rPr>
          <w:rFonts w:ascii="Tahoma" w:hAnsi="Tahoma" w:cs="Tahoma"/>
        </w:rPr>
      </w:pPr>
      <w:r w:rsidRPr="00112425">
        <w:rPr>
          <w:rFonts w:ascii="Tahoma" w:hAnsi="Tahoma" w:cs="Tahoma"/>
        </w:rPr>
        <w:t xml:space="preserve">vse zainteresirane </w:t>
      </w:r>
      <w:r w:rsidR="00B275B6">
        <w:rPr>
          <w:rFonts w:ascii="Tahoma" w:hAnsi="Tahoma" w:cs="Tahoma"/>
        </w:rPr>
        <w:t>gospodarske subjekte</w:t>
      </w:r>
      <w:r w:rsidRPr="00112425">
        <w:rPr>
          <w:rFonts w:ascii="Tahoma" w:hAnsi="Tahoma" w:cs="Tahoma"/>
        </w:rPr>
        <w:t xml:space="preserve">, da predložijo svojo ponudbo po zahtevah </w:t>
      </w:r>
      <w:r w:rsidR="00592F86" w:rsidRPr="00592F86">
        <w:rPr>
          <w:rFonts w:ascii="Tahoma" w:hAnsi="Tahoma" w:cs="Tahoma"/>
        </w:rPr>
        <w:t>d</w:t>
      </w:r>
      <w:r w:rsidR="00592F86">
        <w:rPr>
          <w:rFonts w:ascii="Tahoma" w:hAnsi="Tahoma" w:cs="Tahoma"/>
        </w:rPr>
        <w:t>okumentacije</w:t>
      </w:r>
      <w:r w:rsidR="00592F86" w:rsidRPr="00592F86">
        <w:rPr>
          <w:rFonts w:ascii="Tahoma" w:hAnsi="Tahoma" w:cs="Tahoma"/>
        </w:rPr>
        <w:t xml:space="preserve"> v zvezi z oddajo javnega naročila</w:t>
      </w:r>
      <w:r w:rsidR="00592F86" w:rsidRPr="00112425">
        <w:rPr>
          <w:rFonts w:ascii="Tahoma" w:hAnsi="Tahoma" w:cs="Tahoma"/>
        </w:rPr>
        <w:t xml:space="preserve"> </w:t>
      </w:r>
      <w:r w:rsidR="00905A92" w:rsidRPr="00112425">
        <w:rPr>
          <w:rFonts w:ascii="Tahoma" w:hAnsi="Tahoma" w:cs="Tahoma"/>
        </w:rPr>
        <w:t>za:</w:t>
      </w:r>
    </w:p>
    <w:p w14:paraId="7C3FDCF4" w14:textId="77777777" w:rsidR="007C70A1" w:rsidRPr="00112425" w:rsidRDefault="007C70A1" w:rsidP="00E63979">
      <w:pPr>
        <w:keepNext/>
        <w:keepLines/>
        <w:rPr>
          <w:rFonts w:ascii="Tahoma" w:hAnsi="Tahoma" w:cs="Tahoma"/>
        </w:rPr>
      </w:pPr>
    </w:p>
    <w:p w14:paraId="390C7820" w14:textId="77777777" w:rsidR="001B10C8" w:rsidRPr="00112425" w:rsidRDefault="001B10C8" w:rsidP="00E63979">
      <w:pPr>
        <w:keepNext/>
        <w:keepLines/>
        <w:rPr>
          <w:rFonts w:ascii="Tahoma" w:hAnsi="Tahoma" w:cs="Tahoma"/>
        </w:rPr>
      </w:pPr>
    </w:p>
    <w:p w14:paraId="2E69244A" w14:textId="77777777" w:rsidR="00D9227D" w:rsidRPr="00112425" w:rsidRDefault="00D9227D" w:rsidP="00E63979">
      <w:pPr>
        <w:keepNext/>
        <w:keepLines/>
        <w:rPr>
          <w:rFonts w:ascii="Tahoma" w:hAnsi="Tahoma" w:cs="Tahoma"/>
        </w:rPr>
      </w:pPr>
    </w:p>
    <w:p w14:paraId="12A1FB5C" w14:textId="77777777" w:rsidR="00D9227D" w:rsidRPr="00112425" w:rsidRDefault="00D9227D" w:rsidP="00E63979">
      <w:pPr>
        <w:keepNext/>
        <w:keepLines/>
        <w:rPr>
          <w:rFonts w:ascii="Tahoma" w:hAnsi="Tahoma" w:cs="Tahoma"/>
        </w:rPr>
      </w:pPr>
    </w:p>
    <w:p w14:paraId="6B34AF0B" w14:textId="73E82F60" w:rsidR="009A5F76" w:rsidRPr="00112425" w:rsidRDefault="00FF0BBB" w:rsidP="00E63979">
      <w:pPr>
        <w:keepNext/>
        <w:keepLines/>
        <w:ind w:right="424"/>
        <w:jc w:val="center"/>
        <w:rPr>
          <w:rFonts w:ascii="Tahoma" w:hAnsi="Tahoma" w:cs="Tahoma"/>
          <w:b/>
          <w:color w:val="000000"/>
          <w:sz w:val="28"/>
          <w:szCs w:val="28"/>
        </w:rPr>
      </w:pPr>
      <w:r w:rsidRPr="00112425">
        <w:rPr>
          <w:rFonts w:ascii="Tahoma" w:hAnsi="Tahoma" w:cs="Tahoma"/>
          <w:b/>
          <w:color w:val="000000"/>
          <w:sz w:val="28"/>
          <w:szCs w:val="28"/>
        </w:rPr>
        <w:t>»</w:t>
      </w:r>
      <w:r w:rsidR="0033638B">
        <w:rPr>
          <w:rFonts w:ascii="Tahoma" w:hAnsi="Tahoma" w:cs="Tahoma"/>
          <w:b/>
          <w:color w:val="000000"/>
          <w:sz w:val="28"/>
          <w:szCs w:val="28"/>
        </w:rPr>
        <w:t>Izbira administratorja sistema vodenja in nadzora delovanja CČN Ljubljana</w:t>
      </w:r>
      <w:r w:rsidRPr="00112425">
        <w:rPr>
          <w:rFonts w:ascii="Tahoma" w:hAnsi="Tahoma" w:cs="Tahoma"/>
          <w:b/>
          <w:color w:val="000000"/>
          <w:sz w:val="28"/>
          <w:szCs w:val="28"/>
        </w:rPr>
        <w:t>«</w:t>
      </w:r>
      <w:r w:rsidR="009A5F76" w:rsidRPr="00112425">
        <w:rPr>
          <w:rFonts w:ascii="Tahoma" w:hAnsi="Tahoma" w:cs="Tahoma"/>
          <w:b/>
          <w:color w:val="000000"/>
          <w:sz w:val="28"/>
          <w:szCs w:val="28"/>
        </w:rPr>
        <w:t xml:space="preserve"> </w:t>
      </w:r>
    </w:p>
    <w:p w14:paraId="5F2C22CB" w14:textId="77777777" w:rsidR="007C70A1" w:rsidRPr="00112425" w:rsidRDefault="007C70A1" w:rsidP="00E63979">
      <w:pPr>
        <w:keepNext/>
        <w:keepLines/>
        <w:jc w:val="center"/>
        <w:rPr>
          <w:rFonts w:ascii="Tahoma" w:hAnsi="Tahoma" w:cs="Tahoma"/>
        </w:rPr>
      </w:pPr>
    </w:p>
    <w:p w14:paraId="3B3FB1DE" w14:textId="77777777" w:rsidR="007D7739" w:rsidRPr="00112425" w:rsidRDefault="007D7739" w:rsidP="00E63979">
      <w:pPr>
        <w:keepNext/>
        <w:keepLines/>
        <w:jc w:val="center"/>
        <w:rPr>
          <w:rFonts w:ascii="Tahoma" w:hAnsi="Tahoma" w:cs="Tahoma"/>
        </w:rPr>
      </w:pPr>
    </w:p>
    <w:p w14:paraId="15976F9D" w14:textId="77777777" w:rsidR="009919D2" w:rsidRPr="00112425" w:rsidRDefault="009919D2" w:rsidP="00E63979">
      <w:pPr>
        <w:keepNext/>
        <w:keepLines/>
        <w:jc w:val="both"/>
        <w:rPr>
          <w:rFonts w:ascii="Tahoma" w:eastAsia="Calibri" w:hAnsi="Tahoma" w:cs="Tahoma"/>
        </w:rPr>
      </w:pPr>
    </w:p>
    <w:p w14:paraId="6DA184F7" w14:textId="77777777" w:rsidR="00D9227D" w:rsidRPr="00112425" w:rsidRDefault="00D9227D" w:rsidP="00E63979">
      <w:pPr>
        <w:keepNext/>
        <w:keepLines/>
        <w:rPr>
          <w:rFonts w:ascii="Tahoma" w:hAnsi="Tahoma" w:cs="Tahoma"/>
        </w:rPr>
      </w:pPr>
    </w:p>
    <w:p w14:paraId="6876FB01" w14:textId="29981C67" w:rsidR="009919D2" w:rsidRPr="00112425" w:rsidRDefault="009919D2" w:rsidP="00E63979">
      <w:pPr>
        <w:keepNext/>
        <w:keepLines/>
        <w:jc w:val="both"/>
        <w:rPr>
          <w:rFonts w:ascii="Tahoma" w:hAnsi="Tahoma" w:cs="Tahoma"/>
        </w:rPr>
      </w:pPr>
      <w:r w:rsidRPr="00112425">
        <w:rPr>
          <w:rFonts w:ascii="Tahoma" w:hAnsi="Tahoma" w:cs="Tahoma"/>
        </w:rPr>
        <w:t xml:space="preserve">Dokumentacija v zvezi z oddajo javnega naročila (v nadaljevanju tudi: razpisna dokumentacija) natančno določa predmet javnega naročila ter pogoje in merila za izbiro najugodnejšega ponudnika, s katerim bo naročnik sklenil </w:t>
      </w:r>
      <w:r w:rsidR="006A531B">
        <w:rPr>
          <w:rFonts w:ascii="Tahoma" w:eastAsia="Frutiger" w:hAnsi="Tahoma" w:cs="Tahoma"/>
          <w:lang w:eastAsia="en-US"/>
        </w:rPr>
        <w:t>okvirni sporazum</w:t>
      </w:r>
      <w:r w:rsidRPr="00112425">
        <w:rPr>
          <w:rFonts w:ascii="Tahoma" w:hAnsi="Tahoma" w:cs="Tahoma"/>
        </w:rPr>
        <w:t>.</w:t>
      </w:r>
    </w:p>
    <w:p w14:paraId="37883832" w14:textId="77777777" w:rsidR="009919D2" w:rsidRPr="00112425" w:rsidRDefault="009919D2" w:rsidP="00E63979">
      <w:pPr>
        <w:keepNext/>
        <w:keepLines/>
        <w:rPr>
          <w:rFonts w:ascii="Tahoma" w:hAnsi="Tahoma" w:cs="Tahoma"/>
          <w:color w:val="FF0000"/>
        </w:rPr>
      </w:pPr>
    </w:p>
    <w:p w14:paraId="7FE0A00A" w14:textId="77777777" w:rsidR="009919D2" w:rsidRPr="00112425" w:rsidRDefault="009919D2" w:rsidP="00E63979">
      <w:pPr>
        <w:keepNext/>
        <w:keepLines/>
        <w:jc w:val="both"/>
        <w:rPr>
          <w:rFonts w:ascii="Tahoma" w:hAnsi="Tahoma" w:cs="Tahoma"/>
        </w:rPr>
      </w:pPr>
      <w:r w:rsidRPr="00112425">
        <w:rPr>
          <w:rFonts w:ascii="Tahoma" w:hAnsi="Tahoma" w:cs="Tahoma"/>
        </w:rPr>
        <w:t>Sestavni del razpisne dokumentacije so tudi morebitne spremembe, dopolnitve in pojasnila razpisne dokumentacije ter odgovori na vprašanja gospodarskih subjektov.</w:t>
      </w:r>
    </w:p>
    <w:p w14:paraId="6768A394" w14:textId="77777777" w:rsidR="007C70A1" w:rsidRPr="00112425" w:rsidRDefault="007C70A1" w:rsidP="00E63979">
      <w:pPr>
        <w:keepNext/>
        <w:keepLines/>
        <w:rPr>
          <w:rFonts w:ascii="Tahoma" w:hAnsi="Tahoma" w:cs="Tahoma"/>
        </w:rPr>
      </w:pPr>
    </w:p>
    <w:p w14:paraId="34586006" w14:textId="77777777" w:rsidR="009919D2" w:rsidRPr="00112425" w:rsidRDefault="009919D2" w:rsidP="00E63979">
      <w:pPr>
        <w:keepNext/>
        <w:keepLines/>
        <w:rPr>
          <w:rFonts w:ascii="Tahoma" w:hAnsi="Tahoma" w:cs="Tahoma"/>
        </w:rPr>
      </w:pPr>
    </w:p>
    <w:p w14:paraId="3D68984D" w14:textId="77777777" w:rsidR="009919D2" w:rsidRPr="00112425" w:rsidRDefault="009919D2" w:rsidP="00E63979">
      <w:pPr>
        <w:keepNext/>
        <w:keepLines/>
        <w:rPr>
          <w:rFonts w:ascii="Tahoma" w:hAnsi="Tahoma" w:cs="Tahoma"/>
          <w:color w:val="FF0000"/>
        </w:rPr>
      </w:pPr>
    </w:p>
    <w:p w14:paraId="70A79ECE" w14:textId="77777777" w:rsidR="007C70A1" w:rsidRPr="00112425" w:rsidRDefault="007C70A1" w:rsidP="00E63979">
      <w:pPr>
        <w:keepNext/>
        <w:keepLines/>
        <w:rPr>
          <w:rFonts w:ascii="Tahoma" w:hAnsi="Tahoma" w:cs="Tahoma"/>
          <w:color w:val="000000"/>
        </w:rPr>
      </w:pPr>
      <w:r w:rsidRPr="00112425">
        <w:rPr>
          <w:rFonts w:ascii="Tahoma" w:hAnsi="Tahoma" w:cs="Tahoma"/>
          <w:color w:val="000000"/>
        </w:rPr>
        <w:t>S spoštovanjem!</w:t>
      </w:r>
    </w:p>
    <w:p w14:paraId="6984470F" w14:textId="77777777" w:rsidR="00325548" w:rsidRPr="00112425" w:rsidRDefault="00325548" w:rsidP="00E63979">
      <w:pPr>
        <w:keepNext/>
        <w:keepLines/>
        <w:autoSpaceDE w:val="0"/>
        <w:autoSpaceDN w:val="0"/>
        <w:adjustRightInd w:val="0"/>
        <w:rPr>
          <w:rFonts w:ascii="Tahoma" w:hAnsi="Tahoma" w:cs="Tahoma"/>
        </w:rPr>
      </w:pPr>
    </w:p>
    <w:p w14:paraId="12A6FEF7" w14:textId="77777777" w:rsidR="00D9227D" w:rsidRPr="00112425" w:rsidRDefault="00D9227D" w:rsidP="00E63979">
      <w:pPr>
        <w:keepNext/>
        <w:keepLines/>
        <w:autoSpaceDE w:val="0"/>
        <w:autoSpaceDN w:val="0"/>
        <w:adjustRightInd w:val="0"/>
        <w:jc w:val="right"/>
        <w:rPr>
          <w:rFonts w:ascii="Tahoma" w:hAnsi="Tahoma" w:cs="Tahoma"/>
          <w:bCs/>
        </w:rPr>
      </w:pPr>
    </w:p>
    <w:p w14:paraId="2B900E84" w14:textId="77777777" w:rsidR="00325548" w:rsidRPr="00112425" w:rsidRDefault="00325548" w:rsidP="00E63979">
      <w:pPr>
        <w:keepNext/>
        <w:keepLines/>
        <w:autoSpaceDE w:val="0"/>
        <w:autoSpaceDN w:val="0"/>
        <w:adjustRightInd w:val="0"/>
        <w:jc w:val="right"/>
        <w:rPr>
          <w:rFonts w:ascii="Tahoma" w:hAnsi="Tahoma" w:cs="Tahoma"/>
          <w:bCs/>
        </w:rPr>
      </w:pPr>
    </w:p>
    <w:p w14:paraId="5089AE0D" w14:textId="77777777" w:rsidR="00325548" w:rsidRPr="00112425" w:rsidRDefault="00325548" w:rsidP="00E63979">
      <w:pPr>
        <w:keepNext/>
        <w:keepLines/>
        <w:autoSpaceDE w:val="0"/>
        <w:autoSpaceDN w:val="0"/>
        <w:adjustRightInd w:val="0"/>
        <w:jc w:val="right"/>
        <w:rPr>
          <w:rFonts w:ascii="Tahoma" w:hAnsi="Tahoma" w:cs="Tahoma"/>
          <w:bCs/>
        </w:rPr>
      </w:pPr>
    </w:p>
    <w:p w14:paraId="4CE7093B" w14:textId="77777777" w:rsidR="00325548" w:rsidRPr="00112425" w:rsidRDefault="00325548" w:rsidP="00E63979">
      <w:pPr>
        <w:keepNext/>
        <w:keepLines/>
        <w:autoSpaceDE w:val="0"/>
        <w:autoSpaceDN w:val="0"/>
        <w:adjustRightInd w:val="0"/>
        <w:jc w:val="right"/>
        <w:rPr>
          <w:rFonts w:ascii="Tahoma" w:hAnsi="Tahoma" w:cs="Tahoma"/>
          <w:bCs/>
        </w:rPr>
      </w:pPr>
    </w:p>
    <w:p w14:paraId="5659F479" w14:textId="329540EA" w:rsidR="00325548" w:rsidRPr="005B466A" w:rsidRDefault="00E73F57" w:rsidP="00E63979">
      <w:pPr>
        <w:keepNext/>
        <w:keepLines/>
        <w:autoSpaceDE w:val="0"/>
        <w:autoSpaceDN w:val="0"/>
        <w:adjustRightInd w:val="0"/>
        <w:ind w:left="6372"/>
        <w:rPr>
          <w:rFonts w:ascii="Tahoma" w:hAnsi="Tahoma" w:cs="Tahoma"/>
          <w:bCs/>
        </w:rPr>
      </w:pPr>
      <w:r>
        <w:rPr>
          <w:rFonts w:ascii="Tahoma" w:hAnsi="Tahoma" w:cs="Tahoma"/>
          <w:bCs/>
        </w:rPr>
        <w:t>JAVNI HOLDING Ljubljana, d.o.o.</w:t>
      </w:r>
    </w:p>
    <w:p w14:paraId="52E8AA75" w14:textId="77777777" w:rsidR="007C70A1" w:rsidRPr="00112425" w:rsidRDefault="007C70A1" w:rsidP="00E63979">
      <w:pPr>
        <w:keepNext/>
        <w:keepLines/>
        <w:rPr>
          <w:rFonts w:ascii="Tahoma" w:hAnsi="Tahoma" w:cs="Tahoma"/>
        </w:rPr>
      </w:pPr>
    </w:p>
    <w:p w14:paraId="42E0361A" w14:textId="77777777" w:rsidR="00325548" w:rsidRPr="00112425" w:rsidRDefault="00325548" w:rsidP="00E63979">
      <w:pPr>
        <w:keepNext/>
        <w:keepLines/>
        <w:rPr>
          <w:rFonts w:ascii="Tahoma" w:hAnsi="Tahoma" w:cs="Tahoma"/>
        </w:rPr>
      </w:pPr>
    </w:p>
    <w:p w14:paraId="2E8856FE" w14:textId="77777777" w:rsidR="00325548" w:rsidRPr="00112425" w:rsidRDefault="00325548" w:rsidP="00E63979">
      <w:pPr>
        <w:keepNext/>
        <w:keepLines/>
        <w:rPr>
          <w:rFonts w:ascii="Tahoma" w:hAnsi="Tahoma" w:cs="Tahoma"/>
        </w:rPr>
      </w:pPr>
    </w:p>
    <w:p w14:paraId="3F7E160E" w14:textId="77777777" w:rsidR="00325548" w:rsidRPr="00112425" w:rsidRDefault="00325548" w:rsidP="00E63979">
      <w:pPr>
        <w:keepNext/>
        <w:keepLines/>
        <w:rPr>
          <w:rFonts w:ascii="Tahoma" w:hAnsi="Tahoma" w:cs="Tahoma"/>
        </w:rPr>
      </w:pPr>
    </w:p>
    <w:p w14:paraId="6320F15F" w14:textId="77777777" w:rsidR="00325548" w:rsidRPr="00112425" w:rsidRDefault="00325548" w:rsidP="00E63979">
      <w:pPr>
        <w:keepNext/>
        <w:keepLines/>
        <w:rPr>
          <w:rFonts w:ascii="Tahoma" w:hAnsi="Tahoma" w:cs="Tahoma"/>
        </w:rPr>
      </w:pPr>
    </w:p>
    <w:p w14:paraId="01D8C4FF" w14:textId="77777777" w:rsidR="00325548" w:rsidRPr="00112425" w:rsidRDefault="00325548" w:rsidP="00E63979">
      <w:pPr>
        <w:keepNext/>
        <w:keepLines/>
        <w:rPr>
          <w:rFonts w:ascii="Tahoma" w:hAnsi="Tahoma" w:cs="Tahoma"/>
        </w:rPr>
      </w:pPr>
    </w:p>
    <w:p w14:paraId="740A2B4C" w14:textId="77777777" w:rsidR="00542462" w:rsidRPr="00112425" w:rsidRDefault="00890FA5" w:rsidP="00E63979">
      <w:pPr>
        <w:keepNext/>
        <w:keepLines/>
        <w:numPr>
          <w:ilvl w:val="0"/>
          <w:numId w:val="2"/>
        </w:numPr>
        <w:jc w:val="both"/>
        <w:rPr>
          <w:rFonts w:ascii="Tahoma" w:hAnsi="Tahoma" w:cs="Tahoma"/>
          <w:b/>
          <w:sz w:val="24"/>
        </w:rPr>
      </w:pPr>
      <w:r w:rsidRPr="00112425">
        <w:rPr>
          <w:rFonts w:ascii="Tahoma" w:hAnsi="Tahoma" w:cs="Tahoma"/>
          <w:b/>
        </w:rPr>
        <w:br w:type="page"/>
      </w:r>
      <w:r w:rsidR="00542462" w:rsidRPr="00112425">
        <w:rPr>
          <w:rFonts w:ascii="Tahoma" w:hAnsi="Tahoma" w:cs="Tahoma"/>
          <w:b/>
          <w:sz w:val="24"/>
        </w:rPr>
        <w:lastRenderedPageBreak/>
        <w:t xml:space="preserve">SPLOŠNA DOLOČILA </w:t>
      </w:r>
    </w:p>
    <w:p w14:paraId="452BF973" w14:textId="77777777" w:rsidR="007C70A1" w:rsidRPr="00112425" w:rsidRDefault="007C70A1" w:rsidP="00E63979">
      <w:pPr>
        <w:keepNext/>
        <w:keepLines/>
        <w:jc w:val="both"/>
        <w:rPr>
          <w:rFonts w:ascii="Tahoma" w:hAnsi="Tahoma" w:cs="Tahoma"/>
          <w:b/>
          <w:sz w:val="16"/>
          <w:szCs w:val="16"/>
        </w:rPr>
      </w:pPr>
    </w:p>
    <w:p w14:paraId="430D7E7A" w14:textId="77777777" w:rsidR="007C70A1" w:rsidRPr="00112425" w:rsidRDefault="007C70A1" w:rsidP="00E63979">
      <w:pPr>
        <w:keepNext/>
        <w:keepLines/>
        <w:numPr>
          <w:ilvl w:val="1"/>
          <w:numId w:val="2"/>
        </w:numPr>
        <w:jc w:val="both"/>
        <w:rPr>
          <w:rFonts w:ascii="Tahoma" w:hAnsi="Tahoma" w:cs="Tahoma"/>
          <w:b/>
        </w:rPr>
      </w:pPr>
      <w:r w:rsidRPr="00112425">
        <w:rPr>
          <w:rFonts w:ascii="Tahoma" w:hAnsi="Tahoma" w:cs="Tahoma"/>
          <w:b/>
        </w:rPr>
        <w:t xml:space="preserve">Predmet javnega naročila </w:t>
      </w:r>
    </w:p>
    <w:p w14:paraId="77B9F605" w14:textId="77777777" w:rsidR="007C70A1" w:rsidRPr="00112425" w:rsidRDefault="007C70A1" w:rsidP="00E63979">
      <w:pPr>
        <w:keepNext/>
        <w:keepLines/>
        <w:jc w:val="both"/>
        <w:rPr>
          <w:rFonts w:ascii="Tahoma" w:hAnsi="Tahoma" w:cs="Tahoma"/>
          <w:b/>
        </w:rPr>
      </w:pPr>
    </w:p>
    <w:p w14:paraId="54C3A9A8" w14:textId="007B0718" w:rsidR="00DD04D4" w:rsidRPr="00DD04D4" w:rsidRDefault="00663151" w:rsidP="00E63979">
      <w:pPr>
        <w:keepNext/>
        <w:keepLines/>
        <w:jc w:val="both"/>
        <w:rPr>
          <w:rFonts w:ascii="Tahoma" w:hAnsi="Tahoma" w:cs="Tahoma"/>
        </w:rPr>
      </w:pPr>
      <w:r w:rsidRPr="00112425">
        <w:rPr>
          <w:rFonts w:ascii="Tahoma" w:hAnsi="Tahoma" w:cs="Tahoma"/>
        </w:rPr>
        <w:t xml:space="preserve">Predmet javnega naročila je </w:t>
      </w:r>
      <w:r w:rsidR="00DD04D4">
        <w:rPr>
          <w:rFonts w:ascii="Tahoma" w:hAnsi="Tahoma" w:cs="Tahoma"/>
        </w:rPr>
        <w:t>i</w:t>
      </w:r>
      <w:r w:rsidR="0033638B">
        <w:rPr>
          <w:rFonts w:ascii="Tahoma" w:hAnsi="Tahoma" w:cs="Tahoma"/>
        </w:rPr>
        <w:t>zbira administratorja sistema vodenja in nadzora delovanja</w:t>
      </w:r>
      <w:r w:rsidR="00DD04D4">
        <w:rPr>
          <w:rFonts w:ascii="Tahoma" w:hAnsi="Tahoma" w:cs="Tahoma"/>
        </w:rPr>
        <w:t xml:space="preserve"> </w:t>
      </w:r>
      <w:r w:rsidR="00DD04D4" w:rsidRPr="00A90D3E">
        <w:rPr>
          <w:rFonts w:ascii="Tahoma" w:hAnsi="Tahoma" w:cs="Tahoma"/>
        </w:rPr>
        <w:t xml:space="preserve">v centru vodenja </w:t>
      </w:r>
      <w:r w:rsidR="00DD04D4" w:rsidRPr="00F13C82">
        <w:rPr>
          <w:rFonts w:ascii="Tahoma" w:hAnsi="Tahoma" w:cs="Tahoma"/>
        </w:rPr>
        <w:t>ABB Ability™ System 800xA</w:t>
      </w:r>
      <w:r w:rsidR="00DD04D4">
        <w:rPr>
          <w:rFonts w:ascii="Tahoma" w:hAnsi="Tahoma" w:cs="Tahoma"/>
        </w:rPr>
        <w:t xml:space="preserve"> na lokaciji naročnika Centralna čistilna naprava Ljubljana, </w:t>
      </w:r>
      <w:r w:rsidR="00DD04D4" w:rsidRPr="00B275B6">
        <w:rPr>
          <w:rFonts w:ascii="Tahoma" w:hAnsi="Tahoma" w:cs="Tahoma"/>
        </w:rPr>
        <w:t xml:space="preserve">Cesta v prod </w:t>
      </w:r>
      <w:r w:rsidR="00B275B6" w:rsidRPr="00B275B6">
        <w:rPr>
          <w:rFonts w:ascii="Tahoma" w:hAnsi="Tahoma" w:cs="Tahoma"/>
        </w:rPr>
        <w:t>100</w:t>
      </w:r>
      <w:r w:rsidR="00DD04D4" w:rsidRPr="00B275B6">
        <w:rPr>
          <w:rFonts w:ascii="Tahoma" w:hAnsi="Tahoma" w:cs="Tahoma"/>
        </w:rPr>
        <w:t>, 1000 Ljubljana</w:t>
      </w:r>
      <w:r w:rsidR="00DD04D4">
        <w:rPr>
          <w:rFonts w:ascii="Tahoma" w:hAnsi="Tahoma" w:cs="Tahoma"/>
        </w:rPr>
        <w:t xml:space="preserve"> (v nadaljevanju: CČN Ljubljana)</w:t>
      </w:r>
      <w:r w:rsidRPr="00112425">
        <w:rPr>
          <w:rFonts w:ascii="Tahoma" w:hAnsi="Tahoma" w:cs="Tahoma"/>
        </w:rPr>
        <w:t>.</w:t>
      </w:r>
      <w:r w:rsidR="00DD04D4">
        <w:rPr>
          <w:rFonts w:ascii="Tahoma" w:hAnsi="Tahoma" w:cs="Tahoma"/>
        </w:rPr>
        <w:t xml:space="preserve"> </w:t>
      </w:r>
      <w:r w:rsidR="00DD04D4" w:rsidRPr="00DD04D4">
        <w:rPr>
          <w:rFonts w:ascii="Tahoma" w:hAnsi="Tahoma" w:cs="Tahoma"/>
        </w:rPr>
        <w:t>Predmet javnega naročila so tudi dobave krmilne opreme, ki jih bo naročnik potreboval v okviru izvajanja tega javnega naročila.</w:t>
      </w:r>
      <w:r w:rsidR="00DD04D4">
        <w:rPr>
          <w:rFonts w:ascii="Tahoma" w:hAnsi="Tahoma" w:cs="Tahoma"/>
        </w:rPr>
        <w:t xml:space="preserve"> Naročnik bo z izbranim ponudnikom sklenil okvirni sporazum za obdobje 48 mesecev od datuma sklenitve okvirnega sporazuma oziroma do izčrpanja ocenjene vrednosti okvirnega sporazuma, kar nastopi prej.</w:t>
      </w:r>
    </w:p>
    <w:p w14:paraId="342006A4" w14:textId="579F5D90" w:rsidR="00663151" w:rsidRPr="00112425" w:rsidRDefault="00663151" w:rsidP="00E63979">
      <w:pPr>
        <w:keepNext/>
        <w:keepLines/>
        <w:jc w:val="both"/>
        <w:rPr>
          <w:rFonts w:ascii="Tahoma" w:hAnsi="Tahoma" w:cs="Tahoma"/>
        </w:rPr>
      </w:pPr>
    </w:p>
    <w:p w14:paraId="4506A8DB" w14:textId="5CB9DB50" w:rsidR="00663151" w:rsidRPr="00112425" w:rsidRDefault="00663151" w:rsidP="00E63979">
      <w:pPr>
        <w:keepNext/>
        <w:keepLines/>
        <w:jc w:val="both"/>
        <w:rPr>
          <w:rFonts w:ascii="Tahoma" w:hAnsi="Tahoma" w:cs="Tahoma"/>
        </w:rPr>
      </w:pPr>
      <w:r w:rsidRPr="00112425">
        <w:rPr>
          <w:rFonts w:ascii="Tahoma" w:hAnsi="Tahoma" w:cs="Tahoma"/>
        </w:rPr>
        <w:t>Podroben opis predmeta javnega naročila je razviden v nadaljevanju te razpisn</w:t>
      </w:r>
      <w:r w:rsidR="00197D54" w:rsidRPr="00112425">
        <w:rPr>
          <w:rFonts w:ascii="Tahoma" w:hAnsi="Tahoma" w:cs="Tahoma"/>
        </w:rPr>
        <w:t>e dokumentacije</w:t>
      </w:r>
      <w:r w:rsidR="00DD04D4">
        <w:rPr>
          <w:rFonts w:ascii="Tahoma" w:hAnsi="Tahoma" w:cs="Tahoma"/>
        </w:rPr>
        <w:t xml:space="preserve">, </w:t>
      </w:r>
      <w:r w:rsidR="00B275B6" w:rsidRPr="00B275B6">
        <w:rPr>
          <w:rFonts w:ascii="Tahoma" w:hAnsi="Tahoma" w:cs="Tahoma"/>
        </w:rPr>
        <w:t>3</w:t>
      </w:r>
      <w:r w:rsidR="00DD04D4" w:rsidRPr="00B275B6">
        <w:rPr>
          <w:rFonts w:ascii="Tahoma" w:hAnsi="Tahoma" w:cs="Tahoma"/>
        </w:rPr>
        <w:t>. Poglavje</w:t>
      </w:r>
      <w:r w:rsidR="00DD04D4">
        <w:rPr>
          <w:rFonts w:ascii="Tahoma" w:hAnsi="Tahoma" w:cs="Tahoma"/>
        </w:rPr>
        <w:t>, Tehnična specifikacija,</w:t>
      </w:r>
      <w:r w:rsidR="00197D54" w:rsidRPr="00112425">
        <w:rPr>
          <w:rFonts w:ascii="Tahoma" w:hAnsi="Tahoma" w:cs="Tahoma"/>
        </w:rPr>
        <w:t xml:space="preserve"> ter v ponudben</w:t>
      </w:r>
      <w:r w:rsidR="001C619A">
        <w:rPr>
          <w:rFonts w:ascii="Tahoma" w:hAnsi="Tahoma" w:cs="Tahoma"/>
        </w:rPr>
        <w:t>em</w:t>
      </w:r>
      <w:r w:rsidR="00197D54" w:rsidRPr="00112425">
        <w:rPr>
          <w:rFonts w:ascii="Tahoma" w:hAnsi="Tahoma" w:cs="Tahoma"/>
        </w:rPr>
        <w:t xml:space="preserve"> predračun</w:t>
      </w:r>
      <w:r w:rsidR="001C619A">
        <w:rPr>
          <w:rFonts w:ascii="Tahoma" w:hAnsi="Tahoma" w:cs="Tahoma"/>
        </w:rPr>
        <w:t>u</w:t>
      </w:r>
      <w:r w:rsidR="00197D54" w:rsidRPr="00112425">
        <w:rPr>
          <w:rFonts w:ascii="Tahoma" w:hAnsi="Tahoma" w:cs="Tahoma"/>
        </w:rPr>
        <w:t xml:space="preserve"> (popis</w:t>
      </w:r>
      <w:r w:rsidR="001C619A">
        <w:rPr>
          <w:rFonts w:ascii="Tahoma" w:hAnsi="Tahoma" w:cs="Tahoma"/>
        </w:rPr>
        <w:t>u</w:t>
      </w:r>
      <w:r w:rsidRPr="00112425">
        <w:rPr>
          <w:rFonts w:ascii="Tahoma" w:hAnsi="Tahoma" w:cs="Tahoma"/>
        </w:rPr>
        <w:t xml:space="preserve"> del)</w:t>
      </w:r>
      <w:r w:rsidR="00197D54" w:rsidRPr="00112425">
        <w:rPr>
          <w:rFonts w:ascii="Tahoma" w:hAnsi="Tahoma" w:cs="Tahoma"/>
        </w:rPr>
        <w:t xml:space="preserve"> naročnika, ki </w:t>
      </w:r>
      <w:r w:rsidR="001C619A">
        <w:rPr>
          <w:rFonts w:ascii="Tahoma" w:hAnsi="Tahoma" w:cs="Tahoma"/>
        </w:rPr>
        <w:t>je</w:t>
      </w:r>
      <w:r w:rsidR="00197D54" w:rsidRPr="00112425">
        <w:rPr>
          <w:rFonts w:ascii="Tahoma" w:hAnsi="Tahoma" w:cs="Tahoma"/>
        </w:rPr>
        <w:t xml:space="preserve"> kot </w:t>
      </w:r>
      <w:r w:rsidR="00B275B6">
        <w:rPr>
          <w:rFonts w:ascii="Tahoma" w:hAnsi="Tahoma" w:cs="Tahoma"/>
        </w:rPr>
        <w:t>P</w:t>
      </w:r>
      <w:r w:rsidR="00197D54" w:rsidRPr="00112425">
        <w:rPr>
          <w:rFonts w:ascii="Tahoma" w:hAnsi="Tahoma" w:cs="Tahoma"/>
        </w:rPr>
        <w:t>rilog</w:t>
      </w:r>
      <w:r w:rsidR="001C619A">
        <w:rPr>
          <w:rFonts w:ascii="Tahoma" w:hAnsi="Tahoma" w:cs="Tahoma"/>
        </w:rPr>
        <w:t>a</w:t>
      </w:r>
      <w:r w:rsidR="00B275B6">
        <w:rPr>
          <w:rFonts w:ascii="Tahoma" w:hAnsi="Tahoma" w:cs="Tahoma"/>
        </w:rPr>
        <w:t xml:space="preserve"> 2/2</w:t>
      </w:r>
      <w:r w:rsidR="00197D54" w:rsidRPr="00112425">
        <w:rPr>
          <w:rFonts w:ascii="Tahoma" w:hAnsi="Tahoma" w:cs="Tahoma"/>
        </w:rPr>
        <w:t xml:space="preserve"> sestavni del razpisne dokumentacije.</w:t>
      </w:r>
      <w:r w:rsidRPr="00112425">
        <w:rPr>
          <w:rFonts w:ascii="Tahoma" w:hAnsi="Tahoma" w:cs="Tahoma"/>
        </w:rPr>
        <w:t xml:space="preserve"> </w:t>
      </w:r>
      <w:r w:rsidR="00B275B6">
        <w:rPr>
          <w:rFonts w:ascii="Tahoma" w:hAnsi="Tahoma"/>
        </w:rPr>
        <w:t>Gospodarski subjekt</w:t>
      </w:r>
      <w:r w:rsidRPr="00112425">
        <w:rPr>
          <w:rFonts w:ascii="Tahoma" w:hAnsi="Tahoma"/>
        </w:rPr>
        <w:t xml:space="preserve"> mora pri pripravi ponudbe in določanju ponudbene cene upoštevati vse materialne in nematerialne stroške, ki bodo potrebni za izvedbo predmeta naročila.</w:t>
      </w:r>
    </w:p>
    <w:p w14:paraId="2B88B832" w14:textId="77777777" w:rsidR="009B1E96" w:rsidRPr="00112425" w:rsidRDefault="009B1E96" w:rsidP="00E63979">
      <w:pPr>
        <w:keepNext/>
        <w:keepLines/>
        <w:jc w:val="both"/>
        <w:rPr>
          <w:rFonts w:ascii="Tahoma" w:hAnsi="Tahoma" w:cs="Tahoma"/>
          <w:b/>
        </w:rPr>
      </w:pPr>
    </w:p>
    <w:p w14:paraId="370F1973" w14:textId="77777777" w:rsidR="007C70A1" w:rsidRPr="00112425" w:rsidRDefault="007C70A1" w:rsidP="00E63979">
      <w:pPr>
        <w:keepNext/>
        <w:keepLines/>
        <w:numPr>
          <w:ilvl w:val="1"/>
          <w:numId w:val="2"/>
        </w:numPr>
        <w:jc w:val="both"/>
        <w:rPr>
          <w:rFonts w:ascii="Tahoma" w:hAnsi="Tahoma" w:cs="Tahoma"/>
          <w:b/>
        </w:rPr>
      </w:pPr>
      <w:r w:rsidRPr="00112425">
        <w:rPr>
          <w:rFonts w:ascii="Tahoma" w:hAnsi="Tahoma" w:cs="Tahoma"/>
          <w:b/>
        </w:rPr>
        <w:t>Podatki o naročniku</w:t>
      </w:r>
    </w:p>
    <w:p w14:paraId="59502EF6" w14:textId="77777777" w:rsidR="007C70A1" w:rsidRPr="00112425" w:rsidRDefault="007C70A1" w:rsidP="00E63979">
      <w:pPr>
        <w:keepNext/>
        <w:keepLines/>
        <w:jc w:val="both"/>
        <w:rPr>
          <w:rFonts w:ascii="Tahoma" w:hAnsi="Tahoma" w:cs="Tahoma"/>
        </w:rPr>
      </w:pPr>
    </w:p>
    <w:p w14:paraId="74267991" w14:textId="093F84CB" w:rsidR="00623FC6" w:rsidRPr="00112425" w:rsidRDefault="00623FC6" w:rsidP="00E63979">
      <w:pPr>
        <w:keepNext/>
        <w:keepLines/>
        <w:jc w:val="both"/>
        <w:rPr>
          <w:rFonts w:ascii="Tahoma" w:hAnsi="Tahoma" w:cs="Tahoma"/>
        </w:rPr>
      </w:pPr>
      <w:r>
        <w:rPr>
          <w:rFonts w:ascii="Tahoma" w:hAnsi="Tahoma" w:cs="Tahoma"/>
        </w:rPr>
        <w:t>Naročnik</w:t>
      </w:r>
      <w:r w:rsidRPr="00112425">
        <w:rPr>
          <w:rFonts w:ascii="Tahoma" w:hAnsi="Tahoma" w:cs="Tahoma"/>
        </w:rPr>
        <w:t xml:space="preserve"> javnega naročila </w:t>
      </w:r>
      <w:r>
        <w:rPr>
          <w:rFonts w:ascii="Tahoma" w:hAnsi="Tahoma" w:cs="Tahoma"/>
        </w:rPr>
        <w:t xml:space="preserve">je </w:t>
      </w:r>
      <w:r>
        <w:rPr>
          <w:rFonts w:ascii="Tahoma" w:hAnsi="Tahoma" w:cs="Tahoma"/>
          <w:szCs w:val="22"/>
        </w:rPr>
        <w:t>J</w:t>
      </w:r>
      <w:r w:rsidRPr="00112425">
        <w:rPr>
          <w:rFonts w:ascii="Tahoma" w:hAnsi="Tahoma" w:cs="Tahoma"/>
          <w:szCs w:val="22"/>
        </w:rPr>
        <w:t xml:space="preserve">AVNO PODJETJE </w:t>
      </w:r>
      <w:r w:rsidRPr="00112425">
        <w:rPr>
          <w:rFonts w:ascii="Tahoma" w:hAnsi="Tahoma" w:cs="Tahoma"/>
          <w:bCs/>
        </w:rPr>
        <w:t>VODOVOD KANALIZACIJA SNAGA d.o.o.,</w:t>
      </w:r>
      <w:r>
        <w:rPr>
          <w:rFonts w:ascii="Tahoma" w:hAnsi="Tahoma" w:cs="Tahoma"/>
          <w:bCs/>
        </w:rPr>
        <w:t xml:space="preserve"> Vodovodna cesta 90, 1000 Ljubljana (krajše: JP VOKA SNAGA d.o.o.), ki je </w:t>
      </w:r>
      <w:r w:rsidR="00B275B6">
        <w:rPr>
          <w:rFonts w:ascii="Tahoma" w:hAnsi="Tahoma" w:cs="Tahoma"/>
        </w:rPr>
        <w:t>s</w:t>
      </w:r>
      <w:r w:rsidRPr="00112425">
        <w:rPr>
          <w:rFonts w:ascii="Tahoma" w:hAnsi="Tahoma" w:cs="Tahoma"/>
        </w:rPr>
        <w:t xml:space="preserve"> pooblastil</w:t>
      </w:r>
      <w:r w:rsidR="00B275B6">
        <w:rPr>
          <w:rFonts w:ascii="Tahoma" w:hAnsi="Tahoma" w:cs="Tahoma"/>
        </w:rPr>
        <w:t>om</w:t>
      </w:r>
      <w:r w:rsidRPr="00112425">
        <w:rPr>
          <w:rFonts w:ascii="Tahoma" w:hAnsi="Tahoma" w:cs="Tahoma"/>
          <w:bCs/>
        </w:rPr>
        <w:t xml:space="preserve"> </w:t>
      </w:r>
      <w:r>
        <w:rPr>
          <w:rFonts w:ascii="Tahoma" w:hAnsi="Tahoma" w:cs="Tahoma"/>
        </w:rPr>
        <w:t>preneslo</w:t>
      </w:r>
      <w:r w:rsidRPr="00112425">
        <w:rPr>
          <w:rFonts w:ascii="Tahoma" w:hAnsi="Tahoma" w:cs="Tahoma"/>
        </w:rPr>
        <w:t xml:space="preserve"> izvedbo </w:t>
      </w:r>
      <w:r w:rsidR="00B275B6">
        <w:rPr>
          <w:rFonts w:ascii="Tahoma" w:hAnsi="Tahoma" w:cs="Tahoma"/>
        </w:rPr>
        <w:t>postopka oddaje javnega naročila</w:t>
      </w:r>
      <w:r w:rsidRPr="00112425">
        <w:rPr>
          <w:rFonts w:ascii="Tahoma" w:hAnsi="Tahoma" w:cs="Tahoma"/>
        </w:rPr>
        <w:t xml:space="preserve"> na JAVNI HOLDING Ljubljana, d.o.o., Verovškova ulica 70, 1000 Ljubljana. </w:t>
      </w:r>
    </w:p>
    <w:p w14:paraId="0312A697" w14:textId="77777777" w:rsidR="007C70A1" w:rsidRPr="00112425" w:rsidRDefault="007C70A1" w:rsidP="00E63979">
      <w:pPr>
        <w:keepNext/>
        <w:keepLines/>
        <w:jc w:val="both"/>
        <w:rPr>
          <w:rFonts w:ascii="Tahoma" w:hAnsi="Tahoma" w:cs="Tahoma"/>
          <w:b/>
        </w:rPr>
      </w:pPr>
    </w:p>
    <w:p w14:paraId="7D8DAC85" w14:textId="77777777" w:rsidR="007C70A1" w:rsidRPr="00602923" w:rsidRDefault="007C70A1" w:rsidP="00E63979">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602923">
        <w:rPr>
          <w:rFonts w:ascii="Tahoma" w:hAnsi="Tahoma" w:cs="Tahoma"/>
          <w:b/>
        </w:rPr>
        <w:t>Pravna podlaga</w:t>
      </w:r>
      <w:r w:rsidR="002339A4" w:rsidRPr="00602923">
        <w:rPr>
          <w:rFonts w:ascii="Tahoma" w:hAnsi="Tahoma" w:cs="Tahoma"/>
          <w:b/>
        </w:rPr>
        <w:t xml:space="preserve"> in opredelitev postopka</w:t>
      </w:r>
    </w:p>
    <w:p w14:paraId="3F2056F7" w14:textId="77777777" w:rsidR="007C70A1" w:rsidRPr="00602923" w:rsidRDefault="007C70A1" w:rsidP="00E63979">
      <w:pPr>
        <w:keepNext/>
        <w:keepLines/>
        <w:jc w:val="both"/>
      </w:pPr>
    </w:p>
    <w:p w14:paraId="56B51AD2" w14:textId="77777777" w:rsidR="007C70A1" w:rsidRPr="00602923" w:rsidRDefault="007C70A1" w:rsidP="00E63979">
      <w:pPr>
        <w:pStyle w:val="Telobesedila3"/>
        <w:keepNext/>
        <w:keepLines/>
        <w:rPr>
          <w:rFonts w:ascii="Tahoma" w:hAnsi="Tahoma" w:cs="Tahoma"/>
        </w:rPr>
      </w:pPr>
      <w:r w:rsidRPr="00602923">
        <w:rPr>
          <w:rFonts w:ascii="Tahoma" w:hAnsi="Tahoma" w:cs="Tahoma"/>
        </w:rPr>
        <w:t>Javno naročilo se izvaja skladno s določbami:</w:t>
      </w:r>
    </w:p>
    <w:p w14:paraId="7CD2C300" w14:textId="77777777" w:rsidR="00C80EDD" w:rsidRPr="00602923" w:rsidRDefault="00C80EDD" w:rsidP="00E63979">
      <w:pPr>
        <w:keepNext/>
        <w:keepLines/>
        <w:numPr>
          <w:ilvl w:val="0"/>
          <w:numId w:val="4"/>
        </w:numPr>
        <w:jc w:val="both"/>
        <w:rPr>
          <w:rFonts w:ascii="Tahoma" w:hAnsi="Tahoma" w:cs="Tahoma"/>
        </w:rPr>
      </w:pPr>
      <w:r w:rsidRPr="00602923">
        <w:rPr>
          <w:rFonts w:ascii="Tahoma" w:hAnsi="Tahoma" w:cs="Tahoma"/>
        </w:rPr>
        <w:t>Zakona o javnem naročan</w:t>
      </w:r>
      <w:r w:rsidR="00C14D02">
        <w:rPr>
          <w:rFonts w:ascii="Tahoma" w:hAnsi="Tahoma" w:cs="Tahoma"/>
        </w:rPr>
        <w:t>ju ZJN-3 (Ur. l. RS, št. 91/15 s spremembami</w:t>
      </w:r>
      <w:r w:rsidRPr="00602923">
        <w:rPr>
          <w:rFonts w:ascii="Tahoma" w:hAnsi="Tahoma" w:cs="Tahoma"/>
        </w:rPr>
        <w:t>; v nadaljevanju: ZJN-3,</w:t>
      </w:r>
    </w:p>
    <w:p w14:paraId="71420512" w14:textId="4D5BE637" w:rsidR="00C80EDD" w:rsidRPr="007C3844" w:rsidRDefault="00C80EDD" w:rsidP="00E63979">
      <w:pPr>
        <w:keepNext/>
        <w:keepLines/>
        <w:numPr>
          <w:ilvl w:val="0"/>
          <w:numId w:val="4"/>
        </w:numPr>
        <w:jc w:val="both"/>
        <w:rPr>
          <w:rFonts w:ascii="Tahoma" w:hAnsi="Tahoma" w:cs="Tahoma"/>
        </w:rPr>
      </w:pPr>
      <w:r w:rsidRPr="00602923">
        <w:rPr>
          <w:rFonts w:ascii="Tahoma" w:hAnsi="Tahoma" w:cs="Tahoma"/>
        </w:rPr>
        <w:t>Zakona o pravnem varstvu v postopkih javnega naročanja (Ur. l. RS, št. 43/11 in nad</w:t>
      </w:r>
      <w:r w:rsidR="007C3844">
        <w:rPr>
          <w:rFonts w:ascii="Tahoma" w:hAnsi="Tahoma" w:cs="Tahoma"/>
        </w:rPr>
        <w:t xml:space="preserve">aljnji; v nadaljevanju: ZPVPJN) </w:t>
      </w:r>
      <w:r w:rsidR="005350AC" w:rsidRPr="007C3844">
        <w:rPr>
          <w:rFonts w:ascii="Tahoma" w:hAnsi="Tahoma" w:cs="Tahoma"/>
        </w:rPr>
        <w:t>in</w:t>
      </w:r>
    </w:p>
    <w:p w14:paraId="0CC98026" w14:textId="77777777" w:rsidR="00FD6FC9" w:rsidRPr="00602923" w:rsidRDefault="00706C97" w:rsidP="00E63979">
      <w:pPr>
        <w:keepNext/>
        <w:keepLines/>
        <w:numPr>
          <w:ilvl w:val="0"/>
          <w:numId w:val="4"/>
        </w:numPr>
        <w:jc w:val="both"/>
        <w:rPr>
          <w:rFonts w:ascii="Tahoma" w:hAnsi="Tahoma" w:cs="Tahoma"/>
        </w:rPr>
      </w:pPr>
      <w:r w:rsidRPr="00602923">
        <w:rPr>
          <w:rFonts w:ascii="Tahoma" w:hAnsi="Tahoma" w:cs="Tahoma"/>
        </w:rPr>
        <w:t xml:space="preserve">ostalih predpisov, ki temeljijo na zgoraj navedenih zakonih ter </w:t>
      </w:r>
      <w:r w:rsidR="00FD6FC9" w:rsidRPr="00602923">
        <w:rPr>
          <w:rFonts w:ascii="Tahoma" w:hAnsi="Tahoma" w:cs="Tahoma"/>
        </w:rPr>
        <w:t>veljavno zakonodajo, ki se nanaš</w:t>
      </w:r>
      <w:r w:rsidR="00177058" w:rsidRPr="00602923">
        <w:rPr>
          <w:rFonts w:ascii="Tahoma" w:hAnsi="Tahoma" w:cs="Tahoma"/>
        </w:rPr>
        <w:t>a</w:t>
      </w:r>
      <w:r w:rsidRPr="00602923">
        <w:rPr>
          <w:rFonts w:ascii="Tahoma" w:hAnsi="Tahoma" w:cs="Tahoma"/>
        </w:rPr>
        <w:t xml:space="preserve"> na predmet</w:t>
      </w:r>
      <w:r w:rsidR="00FD6FC9" w:rsidRPr="00602923">
        <w:rPr>
          <w:rFonts w:ascii="Tahoma" w:hAnsi="Tahoma" w:cs="Tahoma"/>
        </w:rPr>
        <w:t xml:space="preserve"> javnega</w:t>
      </w:r>
      <w:r w:rsidRPr="00602923">
        <w:rPr>
          <w:rFonts w:ascii="Tahoma" w:hAnsi="Tahoma" w:cs="Tahoma"/>
        </w:rPr>
        <w:t xml:space="preserve"> naročila.</w:t>
      </w:r>
    </w:p>
    <w:p w14:paraId="2945E7FB" w14:textId="77777777" w:rsidR="00F1423B" w:rsidRPr="00602923" w:rsidRDefault="00F1423B" w:rsidP="00E63979">
      <w:pPr>
        <w:keepNext/>
        <w:keepLines/>
        <w:jc w:val="both"/>
        <w:rPr>
          <w:rFonts w:ascii="Tahoma" w:hAnsi="Tahoma" w:cs="Tahoma"/>
        </w:rPr>
      </w:pPr>
    </w:p>
    <w:p w14:paraId="79E1482B" w14:textId="77777777" w:rsidR="00DF3EAD" w:rsidRPr="00602923" w:rsidRDefault="00DF3EAD" w:rsidP="00E63979">
      <w:pPr>
        <w:pStyle w:val="Telobesedila"/>
        <w:keepNext/>
        <w:keepLines/>
        <w:widowControl/>
        <w:rPr>
          <w:rFonts w:ascii="Tahoma" w:hAnsi="Tahoma" w:cs="Tahoma"/>
        </w:rPr>
      </w:pPr>
      <w:r w:rsidRPr="00602923">
        <w:rPr>
          <w:rFonts w:ascii="Tahoma" w:hAnsi="Tahoma" w:cs="Tahoma"/>
          <w:b w:val="0"/>
        </w:rPr>
        <w:t>Naročnik izvaja javno naročilo po postopku</w:t>
      </w:r>
      <w:r w:rsidRPr="00602923">
        <w:rPr>
          <w:rFonts w:ascii="Tahoma" w:hAnsi="Tahoma" w:cs="Tahoma"/>
          <w:b w:val="0"/>
          <w:lang w:val="sl-SI"/>
        </w:rPr>
        <w:t xml:space="preserve"> naročila male vrednosti </w:t>
      </w:r>
      <w:r w:rsidRPr="00602923">
        <w:rPr>
          <w:rFonts w:ascii="Tahoma" w:hAnsi="Tahoma" w:cs="Tahoma"/>
          <w:b w:val="0"/>
        </w:rPr>
        <w:t xml:space="preserve">v skladu s </w:t>
      </w:r>
      <w:r w:rsidRPr="00602923">
        <w:rPr>
          <w:rFonts w:ascii="Tahoma" w:hAnsi="Tahoma" w:cs="Tahoma"/>
          <w:b w:val="0"/>
          <w:lang w:val="sl-SI"/>
        </w:rPr>
        <w:t>47.</w:t>
      </w:r>
      <w:r w:rsidRPr="00602923">
        <w:rPr>
          <w:rFonts w:ascii="Tahoma" w:hAnsi="Tahoma" w:cs="Tahoma"/>
          <w:b w:val="0"/>
        </w:rPr>
        <w:t xml:space="preserve"> členom ZJN-</w:t>
      </w:r>
      <w:r w:rsidRPr="00602923">
        <w:rPr>
          <w:rFonts w:ascii="Tahoma" w:hAnsi="Tahoma" w:cs="Tahoma"/>
          <w:b w:val="0"/>
          <w:lang w:val="sl-SI"/>
        </w:rPr>
        <w:t>3</w:t>
      </w:r>
      <w:r w:rsidRPr="00602923">
        <w:rPr>
          <w:rFonts w:ascii="Tahoma" w:hAnsi="Tahoma" w:cs="Tahoma"/>
          <w:b w:val="0"/>
        </w:rPr>
        <w:t>. Naročnik bo o vseh odločitvah v skladu s 90. členom ZJN-3 obvestil ponudnike na način, da bo odločitev</w:t>
      </w:r>
      <w:r w:rsidRPr="00602923">
        <w:rPr>
          <w:rFonts w:ascii="Tahoma" w:hAnsi="Tahoma" w:cs="Tahoma"/>
          <w:b w:val="0"/>
          <w:lang w:val="sl-SI"/>
        </w:rPr>
        <w:t xml:space="preserve"> o (ne)oddaji javnega naročila</w:t>
      </w:r>
      <w:r w:rsidRPr="00602923">
        <w:rPr>
          <w:rFonts w:ascii="Tahoma" w:hAnsi="Tahoma" w:cs="Tahoma"/>
          <w:b w:val="0"/>
        </w:rPr>
        <w:t xml:space="preserve"> objavil na portalu javnih naročil.</w:t>
      </w:r>
      <w:r w:rsidRPr="00602923">
        <w:rPr>
          <w:rFonts w:ascii="Tahoma" w:hAnsi="Tahoma" w:cs="Tahoma"/>
        </w:rPr>
        <w:t xml:space="preserve"> </w:t>
      </w:r>
    </w:p>
    <w:p w14:paraId="529A9E78" w14:textId="77777777" w:rsidR="00DF3EAD" w:rsidRPr="00602923" w:rsidRDefault="00DF3EAD" w:rsidP="00E63979">
      <w:pPr>
        <w:keepNext/>
        <w:keepLines/>
        <w:tabs>
          <w:tab w:val="left" w:pos="1139"/>
        </w:tabs>
        <w:jc w:val="both"/>
        <w:rPr>
          <w:rFonts w:ascii="Tahoma" w:hAnsi="Tahoma" w:cs="Tahoma"/>
        </w:rPr>
      </w:pPr>
    </w:p>
    <w:p w14:paraId="10BE3D62" w14:textId="77777777" w:rsidR="00DF3EAD" w:rsidRPr="00602923" w:rsidRDefault="00DF3EAD" w:rsidP="00E63979">
      <w:pPr>
        <w:keepNext/>
        <w:keepLines/>
        <w:tabs>
          <w:tab w:val="left" w:pos="1139"/>
        </w:tabs>
        <w:jc w:val="both"/>
        <w:rPr>
          <w:rFonts w:ascii="Tahoma" w:hAnsi="Tahoma" w:cs="Tahoma"/>
        </w:rPr>
      </w:pPr>
      <w:r w:rsidRPr="00602923">
        <w:rPr>
          <w:rFonts w:ascii="Tahoma" w:hAnsi="Tahoma" w:cs="Tahoma"/>
          <w:u w:val="single"/>
        </w:rPr>
        <w:t xml:space="preserve">V skladu z drugim odstavkom 47. člena ZJN-3 so v postopek oddaje javnega naročila vključena pogajanja.  </w:t>
      </w:r>
    </w:p>
    <w:p w14:paraId="6D459FA2" w14:textId="77777777" w:rsidR="00DF3EAD" w:rsidRPr="00602923" w:rsidRDefault="00DF3EAD" w:rsidP="00E63979">
      <w:pPr>
        <w:keepNext/>
        <w:keepLines/>
        <w:tabs>
          <w:tab w:val="left" w:pos="1139"/>
        </w:tabs>
        <w:jc w:val="both"/>
        <w:rPr>
          <w:rFonts w:ascii="Tahoma" w:hAnsi="Tahoma" w:cs="Tahoma"/>
        </w:rPr>
      </w:pPr>
    </w:p>
    <w:p w14:paraId="2309EB2F" w14:textId="77777777" w:rsidR="00143243" w:rsidRPr="00FD68B6" w:rsidRDefault="00143243" w:rsidP="00E63979">
      <w:pPr>
        <w:keepNext/>
        <w:keepLines/>
        <w:tabs>
          <w:tab w:val="left" w:pos="1139"/>
        </w:tabs>
        <w:jc w:val="both"/>
        <w:rPr>
          <w:rFonts w:ascii="Tahoma" w:hAnsi="Tahoma" w:cs="Tahoma"/>
        </w:rPr>
      </w:pPr>
      <w:r w:rsidRPr="00FD68B6">
        <w:rPr>
          <w:rFonts w:ascii="Tahoma" w:hAnsi="Tahoma" w:cs="Tahoma"/>
        </w:rPr>
        <w:t xml:space="preserve">Naročnik bo po pregledu pravočasno prejetih ponudb, </w:t>
      </w:r>
      <w:r w:rsidRPr="00FD68B6">
        <w:rPr>
          <w:rFonts w:ascii="Tahoma" w:hAnsi="Tahoma" w:cs="Tahoma"/>
          <w:b/>
        </w:rPr>
        <w:t>ponudnika, ki bo izpolnjeval vse zahteve in pogoje iz razpisne dokumentacije, razen v delu, ki se nanaša na ponudbeno ceno oz. na zagotovljena sredstva naročnika) preko informacijskega sistema e-JN, povabil k pogajanjem in k oddaji končne ponudbe</w:t>
      </w:r>
      <w:r w:rsidRPr="00FD68B6">
        <w:rPr>
          <w:rFonts w:ascii="Tahoma" w:hAnsi="Tahoma" w:cs="Tahoma"/>
        </w:rPr>
        <w:t>. Prva ponudba bo izhodiščna ponudba za pogajanja. Namen pogajanj je nižanje ponudbene cene za izvedbo predmetnega javnega naročila</w:t>
      </w:r>
      <w:r w:rsidRPr="00C41D35">
        <w:rPr>
          <w:rFonts w:ascii="Tahoma" w:hAnsi="Tahoma" w:cs="Tahoma"/>
          <w:color w:val="000000" w:themeColor="text1"/>
        </w:rPr>
        <w:t xml:space="preserve">, zato bo predmet pogajanj le ponudbena cena, ne pa tudi drugi vidiki izvedbe naročila. Na pogajanjih ponudnik svojo ponudbeno ceno, predloženo postopku naročila male vrednosti, lahko zgolj zniža. Če se ponudnik ne bo odzval vabilu na pogajanja </w:t>
      </w:r>
      <w:r w:rsidRPr="00FD68B6">
        <w:rPr>
          <w:rFonts w:ascii="Tahoma" w:hAnsi="Tahoma" w:cs="Tahoma"/>
        </w:rPr>
        <w:t>in se ne bo udeležil pogajanj, bo naročnik štel, da je ponudbena cena, kot je razvidna iz prve ponudbe, tudi ponudnikova končna ponudbena cena.</w:t>
      </w:r>
    </w:p>
    <w:p w14:paraId="4E90421D" w14:textId="77777777" w:rsidR="00DF3EAD" w:rsidRPr="00602923" w:rsidRDefault="00DF3EAD" w:rsidP="00E63979">
      <w:pPr>
        <w:keepNext/>
        <w:keepLines/>
        <w:tabs>
          <w:tab w:val="left" w:pos="1139"/>
        </w:tabs>
        <w:jc w:val="both"/>
        <w:rPr>
          <w:rFonts w:ascii="Tahoma" w:hAnsi="Tahoma" w:cs="Tahoma"/>
        </w:rPr>
      </w:pPr>
    </w:p>
    <w:p w14:paraId="0F453CC9" w14:textId="6664010F" w:rsidR="00DF3EAD" w:rsidRPr="00112425" w:rsidRDefault="00DF3EAD" w:rsidP="00E63979">
      <w:pPr>
        <w:keepNext/>
        <w:keepLines/>
        <w:jc w:val="both"/>
        <w:rPr>
          <w:rFonts w:ascii="Tahoma" w:hAnsi="Tahoma" w:cs="Tahoma"/>
        </w:rPr>
      </w:pPr>
      <w:r w:rsidRPr="00602923">
        <w:rPr>
          <w:rFonts w:ascii="Tahoma" w:hAnsi="Tahoma" w:cs="Tahoma"/>
        </w:rPr>
        <w:t xml:space="preserve">Predmet pogajanj bo (skupna) ponudbena cena v EUR brez DDV, ki predstavlja </w:t>
      </w:r>
      <w:r w:rsidR="00B275B6">
        <w:rPr>
          <w:rFonts w:ascii="Tahoma" w:hAnsi="Tahoma" w:cs="Tahoma"/>
        </w:rPr>
        <w:t>eno od meril</w:t>
      </w:r>
      <w:r w:rsidRPr="00602923">
        <w:rPr>
          <w:rFonts w:ascii="Tahoma" w:hAnsi="Tahoma" w:cs="Tahoma"/>
        </w:rPr>
        <w:t xml:space="preserve"> za izbiro najugodnejšega ponudnika. Postopek pogajanj oz. pravila, po katerih bodo pogajanja potekala, število krogov pogajanj, rok za oddajo ponudbe ter vse ostale potrebne informacije za pripravo (končne) ponudbe in izvedbo pogajanj, bo naročnik opredelil v povabilu na pogajanja.</w:t>
      </w:r>
    </w:p>
    <w:p w14:paraId="544066E2" w14:textId="249650CB" w:rsidR="00623FC6" w:rsidRDefault="00623FC6" w:rsidP="00E63979">
      <w:pPr>
        <w:keepNext/>
        <w:keepLines/>
        <w:jc w:val="both"/>
        <w:rPr>
          <w:rFonts w:ascii="Tahoma" w:hAnsi="Tahoma" w:cs="Tahoma"/>
        </w:rPr>
      </w:pPr>
    </w:p>
    <w:p w14:paraId="35A64D1F" w14:textId="11E85608" w:rsidR="00B275B6" w:rsidRDefault="00B275B6" w:rsidP="00E63979">
      <w:pPr>
        <w:keepNext/>
        <w:keepLines/>
        <w:jc w:val="both"/>
        <w:rPr>
          <w:rFonts w:ascii="Tahoma" w:hAnsi="Tahoma" w:cs="Tahoma"/>
        </w:rPr>
      </w:pPr>
    </w:p>
    <w:p w14:paraId="19392B0E" w14:textId="015218F0" w:rsidR="00B275B6" w:rsidRDefault="00B275B6" w:rsidP="00E63979">
      <w:pPr>
        <w:keepNext/>
        <w:keepLines/>
        <w:jc w:val="both"/>
        <w:rPr>
          <w:rFonts w:ascii="Tahoma" w:hAnsi="Tahoma" w:cs="Tahoma"/>
        </w:rPr>
      </w:pPr>
    </w:p>
    <w:p w14:paraId="4593563A" w14:textId="0D2B33D3" w:rsidR="00B275B6" w:rsidRDefault="00B275B6" w:rsidP="00E63979">
      <w:pPr>
        <w:keepNext/>
        <w:keepLines/>
        <w:jc w:val="both"/>
        <w:rPr>
          <w:rFonts w:ascii="Tahoma" w:hAnsi="Tahoma" w:cs="Tahoma"/>
        </w:rPr>
      </w:pPr>
    </w:p>
    <w:p w14:paraId="4D6FD202" w14:textId="1661C8FA" w:rsidR="00B275B6" w:rsidRDefault="00B275B6" w:rsidP="00E63979">
      <w:pPr>
        <w:keepNext/>
        <w:keepLines/>
        <w:jc w:val="both"/>
        <w:rPr>
          <w:rFonts w:ascii="Tahoma" w:hAnsi="Tahoma" w:cs="Tahoma"/>
        </w:rPr>
      </w:pPr>
    </w:p>
    <w:p w14:paraId="4067DE49" w14:textId="77777777" w:rsidR="00B275B6" w:rsidRPr="00112425" w:rsidRDefault="00B275B6" w:rsidP="00E63979">
      <w:pPr>
        <w:keepNext/>
        <w:keepLines/>
        <w:jc w:val="both"/>
        <w:rPr>
          <w:rFonts w:ascii="Tahoma" w:hAnsi="Tahoma" w:cs="Tahoma"/>
        </w:rPr>
      </w:pPr>
    </w:p>
    <w:p w14:paraId="45B7C664" w14:textId="77777777" w:rsidR="007C70A1" w:rsidRPr="00112425" w:rsidRDefault="007C70A1" w:rsidP="00E63979">
      <w:pPr>
        <w:keepNext/>
        <w:keepLines/>
        <w:numPr>
          <w:ilvl w:val="1"/>
          <w:numId w:val="2"/>
        </w:numPr>
        <w:jc w:val="both"/>
        <w:rPr>
          <w:rFonts w:ascii="Tahoma" w:hAnsi="Tahoma" w:cs="Tahoma"/>
          <w:b/>
        </w:rPr>
      </w:pPr>
      <w:r w:rsidRPr="00112425">
        <w:rPr>
          <w:rFonts w:ascii="Tahoma" w:hAnsi="Tahoma" w:cs="Tahoma"/>
          <w:b/>
        </w:rPr>
        <w:lastRenderedPageBreak/>
        <w:t>Jezik in denarna enota</w:t>
      </w:r>
    </w:p>
    <w:p w14:paraId="3642BF73" w14:textId="77777777" w:rsidR="007C70A1" w:rsidRPr="00112425" w:rsidRDefault="007C70A1" w:rsidP="00E63979">
      <w:pPr>
        <w:keepNext/>
        <w:keepLines/>
        <w:jc w:val="both"/>
        <w:rPr>
          <w:rFonts w:ascii="Tahoma" w:hAnsi="Tahoma" w:cs="Tahoma"/>
          <w:b/>
        </w:rPr>
      </w:pPr>
    </w:p>
    <w:p w14:paraId="39B75F71" w14:textId="77777777" w:rsidR="002339A4" w:rsidRDefault="002339A4" w:rsidP="00E63979">
      <w:pPr>
        <w:keepNext/>
        <w:keepLines/>
        <w:jc w:val="both"/>
        <w:rPr>
          <w:rFonts w:ascii="Tahoma" w:hAnsi="Tahoma" w:cs="Tahoma"/>
          <w:color w:val="000000"/>
        </w:rPr>
      </w:pPr>
      <w:r>
        <w:rPr>
          <w:rFonts w:ascii="Tahoma" w:hAnsi="Tahoma" w:cs="Tahoma"/>
        </w:rPr>
        <w:t xml:space="preserve">Postopek javnega naročanja poteka v slovenskem jeziku. </w:t>
      </w:r>
      <w:r w:rsidRPr="00C8579C">
        <w:rPr>
          <w:rFonts w:ascii="Tahoma" w:hAnsi="Tahoma" w:cs="Tahoma"/>
        </w:rPr>
        <w:t>Ponudniki predlož</w:t>
      </w:r>
      <w:r>
        <w:rPr>
          <w:rFonts w:ascii="Tahoma" w:hAnsi="Tahoma" w:cs="Tahoma"/>
        </w:rPr>
        <w:t>ijo ponudbo v slovenskem jeziku</w:t>
      </w:r>
      <w:r w:rsidR="00E34C6F" w:rsidRPr="00112425">
        <w:rPr>
          <w:rFonts w:ascii="Tahoma" w:hAnsi="Tahoma" w:cs="Tahoma"/>
        </w:rPr>
        <w:t xml:space="preserve">. </w:t>
      </w:r>
      <w:r w:rsidRPr="00C8579C">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C8579C">
        <w:rPr>
          <w:rFonts w:ascii="Tahoma" w:hAnsi="Tahoma" w:cs="Tahoma"/>
          <w:color w:val="000000"/>
        </w:rPr>
        <w:t>stroške (tj. stroške ponudnika) predloži uradne prevode sodnega tolmača za slovenski jezik, dokumentov/dokazil, ki so predloženi v tujem jeziku.</w:t>
      </w:r>
    </w:p>
    <w:p w14:paraId="4AD54286" w14:textId="77777777" w:rsidR="00623FC6" w:rsidRDefault="00623FC6" w:rsidP="00E63979">
      <w:pPr>
        <w:keepNext/>
        <w:keepLines/>
        <w:jc w:val="both"/>
        <w:rPr>
          <w:rFonts w:ascii="Tahoma" w:hAnsi="Tahoma" w:cs="Tahoma"/>
          <w:color w:val="000000"/>
        </w:rPr>
      </w:pPr>
    </w:p>
    <w:p w14:paraId="7265EBAA" w14:textId="77777777" w:rsidR="00E34C6F" w:rsidRPr="00112425" w:rsidRDefault="00E34C6F" w:rsidP="00E63979">
      <w:pPr>
        <w:keepNext/>
        <w:keepLines/>
        <w:jc w:val="both"/>
        <w:rPr>
          <w:rFonts w:ascii="Tahoma" w:hAnsi="Tahoma" w:cs="Tahoma"/>
        </w:rPr>
      </w:pPr>
      <w:r w:rsidRPr="00112425">
        <w:rPr>
          <w:rFonts w:ascii="Tahoma" w:hAnsi="Tahoma" w:cs="Tahoma"/>
        </w:rPr>
        <w:t>Finančni podatki morajo biti podani v evrih, na do dve (2) decimalni mesti natančno.</w:t>
      </w:r>
    </w:p>
    <w:p w14:paraId="4B0EC28E" w14:textId="77777777" w:rsidR="00BD0B90" w:rsidRPr="00112425" w:rsidRDefault="00BD0B90" w:rsidP="00E63979">
      <w:pPr>
        <w:keepNext/>
        <w:keepLines/>
        <w:jc w:val="both"/>
        <w:rPr>
          <w:rFonts w:ascii="Tahoma" w:hAnsi="Tahoma" w:cs="Tahoma"/>
        </w:rPr>
      </w:pPr>
    </w:p>
    <w:p w14:paraId="104AADB6" w14:textId="77777777" w:rsidR="007C70A1" w:rsidRPr="00112425" w:rsidRDefault="007C70A1" w:rsidP="00E63979">
      <w:pPr>
        <w:keepNext/>
        <w:keepLines/>
        <w:numPr>
          <w:ilvl w:val="1"/>
          <w:numId w:val="2"/>
        </w:numPr>
        <w:jc w:val="both"/>
        <w:rPr>
          <w:rFonts w:ascii="Tahoma" w:hAnsi="Tahoma" w:cs="Tahoma"/>
          <w:b/>
        </w:rPr>
      </w:pPr>
      <w:r w:rsidRPr="00112425">
        <w:rPr>
          <w:rFonts w:ascii="Tahoma" w:hAnsi="Tahoma" w:cs="Tahoma"/>
          <w:b/>
        </w:rPr>
        <w:t>Dodatna pojasnila ponudnikom</w:t>
      </w:r>
      <w:bookmarkEnd w:id="1"/>
      <w:bookmarkEnd w:id="2"/>
      <w:bookmarkEnd w:id="3"/>
      <w:bookmarkEnd w:id="4"/>
      <w:bookmarkEnd w:id="5"/>
    </w:p>
    <w:p w14:paraId="1BF6D6B7" w14:textId="77777777" w:rsidR="007C70A1" w:rsidRPr="00112425" w:rsidRDefault="007C70A1" w:rsidP="00E63979">
      <w:pPr>
        <w:keepNext/>
        <w:keepLines/>
        <w:jc w:val="both"/>
        <w:rPr>
          <w:rFonts w:ascii="Tahoma" w:hAnsi="Tahoma" w:cs="Tahoma"/>
        </w:rPr>
      </w:pPr>
    </w:p>
    <w:p w14:paraId="6797FBC7" w14:textId="1426EB3D" w:rsidR="00E34C6F" w:rsidRPr="00112425" w:rsidRDefault="00E34C6F" w:rsidP="00E63979">
      <w:pPr>
        <w:keepNext/>
        <w:keepLines/>
        <w:jc w:val="both"/>
        <w:rPr>
          <w:rFonts w:ascii="Tahoma" w:hAnsi="Tahoma"/>
        </w:rPr>
      </w:pPr>
      <w:r w:rsidRPr="00112425">
        <w:rPr>
          <w:rFonts w:ascii="Tahoma" w:hAnsi="Tahoma"/>
        </w:rPr>
        <w:t xml:space="preserve">Dodatna pojasnila ali vprašanja o razpisni </w:t>
      </w:r>
      <w:r w:rsidRPr="00112425">
        <w:rPr>
          <w:rFonts w:ascii="Tahoma" w:hAnsi="Tahoma" w:cs="Tahoma"/>
        </w:rPr>
        <w:t xml:space="preserve">dokumentaciji </w:t>
      </w:r>
      <w:r w:rsidRPr="00112425">
        <w:rPr>
          <w:rFonts w:ascii="Tahoma" w:hAnsi="Tahoma"/>
        </w:rPr>
        <w:t xml:space="preserve">lahko zainteresirani ponudniki zahtevajo </w:t>
      </w:r>
      <w:r w:rsidR="002339A4">
        <w:rPr>
          <w:rFonts w:ascii="Tahoma" w:hAnsi="Tahoma"/>
        </w:rPr>
        <w:t xml:space="preserve">samo </w:t>
      </w:r>
      <w:r w:rsidRPr="00112425">
        <w:rPr>
          <w:rFonts w:ascii="Tahoma" w:hAnsi="Tahoma"/>
        </w:rPr>
        <w:t xml:space="preserve">preko Portala javnih naročil, vendar najkasneje do </w:t>
      </w:r>
      <w:r w:rsidR="002339A4" w:rsidRPr="00247D65">
        <w:rPr>
          <w:rFonts w:ascii="Tahoma" w:hAnsi="Tahoma"/>
          <w:b/>
        </w:rPr>
        <w:t xml:space="preserve">najkasneje do </w:t>
      </w:r>
      <w:r w:rsidR="00E73F57">
        <w:rPr>
          <w:rFonts w:ascii="Tahoma" w:hAnsi="Tahoma"/>
          <w:b/>
        </w:rPr>
        <w:t>3</w:t>
      </w:r>
      <w:r w:rsidR="00E73F57" w:rsidRPr="00E73F57">
        <w:rPr>
          <w:rFonts w:ascii="Tahoma" w:hAnsi="Tahoma"/>
          <w:b/>
        </w:rPr>
        <w:t>1</w:t>
      </w:r>
      <w:r w:rsidR="002339A4" w:rsidRPr="00E73F57">
        <w:rPr>
          <w:rFonts w:ascii="Tahoma" w:hAnsi="Tahoma"/>
          <w:b/>
        </w:rPr>
        <w:t xml:space="preserve">. </w:t>
      </w:r>
      <w:r w:rsidR="00E73F57">
        <w:rPr>
          <w:rFonts w:ascii="Tahoma" w:hAnsi="Tahoma"/>
          <w:b/>
        </w:rPr>
        <w:t>5</w:t>
      </w:r>
      <w:r w:rsidR="002339A4" w:rsidRPr="00E73F57">
        <w:rPr>
          <w:rFonts w:ascii="Tahoma" w:hAnsi="Tahoma"/>
          <w:b/>
        </w:rPr>
        <w:t>. 202</w:t>
      </w:r>
      <w:r w:rsidR="006A78F9" w:rsidRPr="00E73F57">
        <w:rPr>
          <w:rFonts w:ascii="Tahoma" w:hAnsi="Tahoma"/>
          <w:b/>
        </w:rPr>
        <w:t>3</w:t>
      </w:r>
      <w:r w:rsidR="002339A4" w:rsidRPr="008F6861">
        <w:rPr>
          <w:rFonts w:ascii="Tahoma" w:hAnsi="Tahoma"/>
          <w:b/>
        </w:rPr>
        <w:t xml:space="preserve"> do 10.00 ure</w:t>
      </w:r>
      <w:r w:rsidRPr="00112425">
        <w:rPr>
          <w:rFonts w:ascii="Tahoma" w:hAnsi="Tahoma"/>
        </w:rPr>
        <w:t xml:space="preserve">. Odgovori oziroma pojasnila bodo objavljeni na Portalu javnih naročil, </w:t>
      </w:r>
      <w:r w:rsidR="002339A4" w:rsidRPr="00C8579C">
        <w:rPr>
          <w:rFonts w:ascii="Tahoma" w:hAnsi="Tahoma"/>
        </w:rPr>
        <w:t xml:space="preserve">najkasneje </w:t>
      </w:r>
      <w:r w:rsidR="00E73F57">
        <w:rPr>
          <w:rFonts w:ascii="Tahoma" w:hAnsi="Tahoma"/>
        </w:rPr>
        <w:t>štiri (4) koledarske dni pred rokom za predložitev ponudb</w:t>
      </w:r>
      <w:r w:rsidR="002339A4" w:rsidRPr="00C8579C">
        <w:rPr>
          <w:rFonts w:ascii="Tahoma" w:hAnsi="Tahoma"/>
        </w:rPr>
        <w:t>, pod pogojem, da bo zahteva posredovana pravočasno. Na drugače posredovane zahteve za dodatna pojasnila ali vprašanj</w:t>
      </w:r>
      <w:r w:rsidR="002339A4">
        <w:rPr>
          <w:rFonts w:ascii="Tahoma" w:hAnsi="Tahoma"/>
        </w:rPr>
        <w:t>a naročnik ni dolžan odgovoriti</w:t>
      </w:r>
      <w:r w:rsidRPr="00112425">
        <w:rPr>
          <w:rFonts w:ascii="Tahoma" w:hAnsi="Tahoma"/>
        </w:rPr>
        <w:t>.</w:t>
      </w:r>
    </w:p>
    <w:p w14:paraId="4CA2DE34" w14:textId="77777777" w:rsidR="00623B62" w:rsidRDefault="00623B62" w:rsidP="00E63979">
      <w:pPr>
        <w:keepNext/>
        <w:keepLines/>
        <w:jc w:val="both"/>
        <w:rPr>
          <w:rFonts w:ascii="Tahoma" w:hAnsi="Tahoma" w:cs="Tahoma"/>
          <w:color w:val="FF0000"/>
        </w:rPr>
      </w:pPr>
    </w:p>
    <w:p w14:paraId="1F3353B9" w14:textId="77777777" w:rsidR="007C70A1" w:rsidRPr="00112425" w:rsidRDefault="007C70A1" w:rsidP="00E63979">
      <w:pPr>
        <w:keepNext/>
        <w:keepLines/>
        <w:numPr>
          <w:ilvl w:val="1"/>
          <w:numId w:val="2"/>
        </w:numPr>
        <w:jc w:val="both"/>
        <w:rPr>
          <w:rFonts w:ascii="Tahoma" w:hAnsi="Tahoma" w:cs="Tahoma"/>
          <w:b/>
        </w:rPr>
      </w:pPr>
      <w:r w:rsidRPr="00112425">
        <w:rPr>
          <w:rFonts w:ascii="Tahoma" w:hAnsi="Tahoma" w:cs="Tahoma"/>
          <w:b/>
        </w:rPr>
        <w:t>Variantna ponudba</w:t>
      </w:r>
      <w:r w:rsidR="00585CDF">
        <w:rPr>
          <w:rFonts w:ascii="Tahoma" w:hAnsi="Tahoma" w:cs="Tahoma"/>
          <w:b/>
        </w:rPr>
        <w:t xml:space="preserve"> in ponudba z opcijo</w:t>
      </w:r>
    </w:p>
    <w:p w14:paraId="0F1FAA17" w14:textId="77777777" w:rsidR="007C70A1" w:rsidRPr="00112425" w:rsidRDefault="007C70A1" w:rsidP="00E63979">
      <w:pPr>
        <w:pStyle w:val="BESEDILO"/>
        <w:keepNext/>
        <w:widowControl/>
        <w:tabs>
          <w:tab w:val="clear" w:pos="2155"/>
        </w:tabs>
        <w:rPr>
          <w:rFonts w:ascii="Tahoma" w:hAnsi="Tahoma" w:cs="Tahoma"/>
          <w:kern w:val="0"/>
        </w:rPr>
      </w:pPr>
    </w:p>
    <w:p w14:paraId="4CCCEB94" w14:textId="77777777" w:rsidR="00E34C6F" w:rsidRDefault="00E34C6F" w:rsidP="00E63979">
      <w:pPr>
        <w:pStyle w:val="BESEDILO"/>
        <w:keepNext/>
        <w:widowControl/>
        <w:rPr>
          <w:rFonts w:ascii="Tahoma" w:hAnsi="Tahoma" w:cs="Tahoma"/>
        </w:rPr>
      </w:pPr>
      <w:r w:rsidRPr="00112425">
        <w:rPr>
          <w:rFonts w:ascii="Tahoma" w:hAnsi="Tahoma" w:cs="Tahoma"/>
        </w:rPr>
        <w:t>Naročnik ne dopušča predložitve variantne ponudbe</w:t>
      </w:r>
      <w:r w:rsidR="00585CDF">
        <w:rPr>
          <w:rFonts w:ascii="Tahoma" w:hAnsi="Tahoma" w:cs="Tahoma"/>
        </w:rPr>
        <w:t xml:space="preserve"> ali ponudbe z opcijo</w:t>
      </w:r>
      <w:r w:rsidRPr="00112425">
        <w:rPr>
          <w:rFonts w:ascii="Tahoma" w:hAnsi="Tahoma" w:cs="Tahoma"/>
        </w:rPr>
        <w:t>. Naročnik bo ponudbo, ki bo vsebovala variantno ponudbo</w:t>
      </w:r>
      <w:r w:rsidR="00585CDF">
        <w:rPr>
          <w:rFonts w:ascii="Tahoma" w:hAnsi="Tahoma" w:cs="Tahoma"/>
        </w:rPr>
        <w:t xml:space="preserve"> ali ponudbe z opcijo</w:t>
      </w:r>
      <w:r w:rsidRPr="00112425">
        <w:rPr>
          <w:rFonts w:ascii="Tahoma" w:hAnsi="Tahoma" w:cs="Tahoma"/>
        </w:rPr>
        <w:t>, zavrnil kot nedopustno.</w:t>
      </w:r>
    </w:p>
    <w:p w14:paraId="6C766195" w14:textId="77777777" w:rsidR="007C70A1" w:rsidRPr="00112425" w:rsidRDefault="007C70A1" w:rsidP="00E63979">
      <w:pPr>
        <w:keepNext/>
        <w:keepLines/>
        <w:rPr>
          <w:rFonts w:ascii="Tahoma" w:hAnsi="Tahoma" w:cs="Tahoma"/>
        </w:rPr>
      </w:pPr>
    </w:p>
    <w:p w14:paraId="148A82A6" w14:textId="77777777" w:rsidR="00E34C6F" w:rsidRPr="00112425" w:rsidRDefault="00E34C6F" w:rsidP="00E63979">
      <w:pPr>
        <w:keepNext/>
        <w:keepLines/>
        <w:numPr>
          <w:ilvl w:val="1"/>
          <w:numId w:val="2"/>
        </w:numPr>
        <w:jc w:val="both"/>
        <w:rPr>
          <w:rFonts w:ascii="Tahoma" w:hAnsi="Tahoma" w:cs="Tahoma"/>
          <w:b/>
        </w:rPr>
      </w:pPr>
      <w:r w:rsidRPr="00112425">
        <w:rPr>
          <w:rFonts w:ascii="Tahoma" w:hAnsi="Tahoma" w:cs="Tahoma"/>
          <w:b/>
        </w:rPr>
        <w:t>Pregled in ocenjevanje ponudb</w:t>
      </w:r>
    </w:p>
    <w:p w14:paraId="20C2D4FA" w14:textId="77777777" w:rsidR="00E34C6F" w:rsidRPr="00112425" w:rsidRDefault="00E34C6F" w:rsidP="00E63979">
      <w:pPr>
        <w:keepNext/>
        <w:keepLines/>
        <w:rPr>
          <w:rFonts w:ascii="Tahoma" w:hAnsi="Tahoma" w:cs="Tahoma"/>
        </w:rPr>
      </w:pPr>
    </w:p>
    <w:p w14:paraId="6D7136E9" w14:textId="77777777" w:rsidR="00E34C6F" w:rsidRPr="00112425" w:rsidRDefault="00E34C6F" w:rsidP="00E63979">
      <w:pPr>
        <w:keepNext/>
        <w:keepLines/>
        <w:jc w:val="both"/>
        <w:rPr>
          <w:rFonts w:ascii="Tahoma" w:hAnsi="Tahoma" w:cs="Tahoma"/>
        </w:rPr>
      </w:pPr>
      <w:r w:rsidRPr="00112425">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2B547C69" w14:textId="77777777" w:rsidR="001159B2" w:rsidRPr="00112425" w:rsidRDefault="001159B2" w:rsidP="00E63979">
      <w:pPr>
        <w:keepNext/>
        <w:keepLines/>
        <w:jc w:val="both"/>
        <w:rPr>
          <w:rFonts w:ascii="Tahoma" w:hAnsi="Tahoma" w:cs="Tahoma"/>
          <w:b/>
        </w:rPr>
      </w:pPr>
      <w:bookmarkStart w:id="6" w:name="_Toc116720524"/>
      <w:bookmarkStart w:id="7" w:name="_Toc116720588"/>
      <w:bookmarkStart w:id="8" w:name="_Toc116783499"/>
      <w:bookmarkStart w:id="9" w:name="_Toc116792933"/>
      <w:bookmarkStart w:id="10" w:name="_Toc136417505"/>
    </w:p>
    <w:p w14:paraId="6335940C" w14:textId="77777777" w:rsidR="007C70A1" w:rsidRPr="00112425" w:rsidRDefault="007C70A1" w:rsidP="00E63979">
      <w:pPr>
        <w:keepNext/>
        <w:keepLines/>
        <w:numPr>
          <w:ilvl w:val="1"/>
          <w:numId w:val="2"/>
        </w:numPr>
        <w:jc w:val="both"/>
        <w:rPr>
          <w:rFonts w:ascii="Tahoma" w:hAnsi="Tahoma" w:cs="Tahoma"/>
          <w:b/>
        </w:rPr>
      </w:pPr>
      <w:r w:rsidRPr="00112425">
        <w:rPr>
          <w:rFonts w:ascii="Tahoma" w:hAnsi="Tahoma" w:cs="Tahoma"/>
          <w:b/>
        </w:rPr>
        <w:t>Prav</w:t>
      </w:r>
      <w:bookmarkEnd w:id="6"/>
      <w:bookmarkEnd w:id="7"/>
      <w:bookmarkEnd w:id="8"/>
      <w:bookmarkEnd w:id="9"/>
      <w:bookmarkEnd w:id="10"/>
      <w:r w:rsidR="00712EF3" w:rsidRPr="00112425">
        <w:rPr>
          <w:rFonts w:ascii="Tahoma" w:hAnsi="Tahoma" w:cs="Tahoma"/>
          <w:b/>
        </w:rPr>
        <w:t>no varstvo</w:t>
      </w:r>
    </w:p>
    <w:p w14:paraId="197D6A47" w14:textId="77777777" w:rsidR="007C70A1" w:rsidRPr="00112425" w:rsidRDefault="007C70A1" w:rsidP="00E63979">
      <w:pPr>
        <w:keepNext/>
        <w:keepLines/>
        <w:jc w:val="both"/>
        <w:rPr>
          <w:rFonts w:ascii="Tahoma" w:hAnsi="Tahoma" w:cs="Tahoma"/>
          <w:b/>
        </w:rPr>
      </w:pPr>
    </w:p>
    <w:p w14:paraId="7B62D811" w14:textId="378ADED3" w:rsidR="00DF3EAD" w:rsidRPr="00602923" w:rsidRDefault="00DF3EAD" w:rsidP="00E63979">
      <w:pPr>
        <w:keepNext/>
        <w:keepLines/>
        <w:autoSpaceDE w:val="0"/>
        <w:autoSpaceDN w:val="0"/>
        <w:adjustRightInd w:val="0"/>
        <w:jc w:val="both"/>
        <w:rPr>
          <w:rFonts w:ascii="Tahoma" w:hAnsi="Tahoma" w:cs="Tahoma"/>
        </w:rPr>
      </w:pPr>
      <w:r w:rsidRPr="00602923">
        <w:rPr>
          <w:rFonts w:ascii="Tahoma" w:hAnsi="Tahoma" w:cs="Tahoma"/>
        </w:rPr>
        <w:t>Ponudnikom je zagotovljeno pravno varstvo skladno z določbami Zakona o pravnem varstvu v postopkih javnega naročanja (Ur. l. RS, št. 43/11</w:t>
      </w:r>
      <w:r w:rsidR="00B275B6">
        <w:rPr>
          <w:rFonts w:ascii="Tahoma" w:hAnsi="Tahoma" w:cs="Tahoma"/>
        </w:rPr>
        <w:t>s spremembami</w:t>
      </w:r>
      <w:r w:rsidRPr="00602923">
        <w:rPr>
          <w:rFonts w:ascii="Tahoma" w:hAnsi="Tahoma" w:cs="Tahoma"/>
        </w:rPr>
        <w:t>; v nadaljevanju: ZPVPJN).</w:t>
      </w:r>
    </w:p>
    <w:p w14:paraId="1A07FFCF" w14:textId="77777777" w:rsidR="00DF3EAD" w:rsidRPr="00602923" w:rsidRDefault="00DF3EAD" w:rsidP="00E63979">
      <w:pPr>
        <w:keepNext/>
        <w:keepLines/>
        <w:autoSpaceDE w:val="0"/>
        <w:autoSpaceDN w:val="0"/>
        <w:adjustRightInd w:val="0"/>
        <w:jc w:val="both"/>
        <w:rPr>
          <w:rFonts w:ascii="Tahoma" w:hAnsi="Tahoma" w:cs="Tahoma"/>
        </w:rPr>
      </w:pPr>
    </w:p>
    <w:p w14:paraId="3FED76F3" w14:textId="77777777" w:rsidR="00DF3EAD" w:rsidRPr="00602923" w:rsidRDefault="00DF3EAD" w:rsidP="00E63979">
      <w:pPr>
        <w:keepNext/>
        <w:keepLines/>
        <w:tabs>
          <w:tab w:val="left" w:pos="1155"/>
        </w:tabs>
        <w:autoSpaceDE w:val="0"/>
        <w:autoSpaceDN w:val="0"/>
        <w:adjustRightInd w:val="0"/>
        <w:jc w:val="both"/>
        <w:rPr>
          <w:rFonts w:ascii="Tahoma" w:hAnsi="Tahoma" w:cs="Tahoma"/>
        </w:rPr>
      </w:pPr>
      <w:r w:rsidRPr="00602923">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13F91E73" w14:textId="77777777" w:rsidR="00DF3EAD" w:rsidRPr="00602923" w:rsidRDefault="00DF3EAD" w:rsidP="00E63979">
      <w:pPr>
        <w:keepNext/>
        <w:keepLines/>
        <w:autoSpaceDE w:val="0"/>
        <w:autoSpaceDN w:val="0"/>
        <w:adjustRightInd w:val="0"/>
        <w:jc w:val="both"/>
        <w:rPr>
          <w:rFonts w:ascii="Tahoma" w:hAnsi="Tahoma" w:cs="Tahoma"/>
        </w:rPr>
      </w:pPr>
    </w:p>
    <w:p w14:paraId="5711D0E8" w14:textId="77777777" w:rsidR="00DF3EAD" w:rsidRDefault="00DF3EAD" w:rsidP="00E63979">
      <w:pPr>
        <w:keepNext/>
        <w:keepLines/>
        <w:autoSpaceDE w:val="0"/>
        <w:autoSpaceDN w:val="0"/>
        <w:adjustRightInd w:val="0"/>
        <w:jc w:val="both"/>
        <w:rPr>
          <w:rFonts w:ascii="Tahoma" w:hAnsi="Tahoma" w:cs="Tahoma"/>
        </w:rPr>
      </w:pPr>
      <w:r w:rsidRPr="00602923">
        <w:rPr>
          <w:rFonts w:ascii="Tahoma" w:hAnsi="Tahoma" w:cs="Tahoma"/>
        </w:rPr>
        <w:t xml:space="preserve">V kolikor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18837C9" w14:textId="77777777" w:rsidR="00143243" w:rsidRDefault="00143243" w:rsidP="00E63979">
      <w:pPr>
        <w:keepNext/>
        <w:keepLines/>
        <w:autoSpaceDE w:val="0"/>
        <w:autoSpaceDN w:val="0"/>
        <w:adjustRightInd w:val="0"/>
        <w:jc w:val="both"/>
        <w:rPr>
          <w:rFonts w:ascii="Tahoma" w:hAnsi="Tahoma" w:cs="Tahoma"/>
        </w:rPr>
      </w:pPr>
    </w:p>
    <w:p w14:paraId="41D0FC40" w14:textId="77777777" w:rsidR="00DF3EAD" w:rsidRPr="008836E4" w:rsidRDefault="00DF3EAD" w:rsidP="00E63979">
      <w:pPr>
        <w:keepNext/>
        <w:keepLines/>
        <w:autoSpaceDE w:val="0"/>
        <w:autoSpaceDN w:val="0"/>
        <w:adjustRightInd w:val="0"/>
        <w:jc w:val="both"/>
        <w:rPr>
          <w:rFonts w:ascii="Tahoma" w:hAnsi="Tahoma" w:cs="Tahoma"/>
        </w:rPr>
      </w:pPr>
      <w:r w:rsidRPr="00602923">
        <w:rPr>
          <w:rFonts w:ascii="Tahoma" w:hAnsi="Tahoma" w:cs="Tahoma"/>
        </w:rPr>
        <w:t>Zahtevek za revizijo mora biti sestavljen v skladu z določili 15. člena ZPVPJN, vloži se portala eRevizija. Vlagatelj mora zahtevku za revizijo priložiti potrdilo o plačilu takse. Zahtevek za revizijo se vloži v roku iz 25. člena ZPVPJN.</w:t>
      </w:r>
    </w:p>
    <w:p w14:paraId="096A021D" w14:textId="77777777" w:rsidR="00DF3EAD" w:rsidRDefault="00DF3EAD" w:rsidP="00E63979">
      <w:pPr>
        <w:keepNext/>
        <w:keepLines/>
        <w:autoSpaceDE w:val="0"/>
        <w:autoSpaceDN w:val="0"/>
        <w:adjustRightInd w:val="0"/>
        <w:jc w:val="both"/>
        <w:rPr>
          <w:rFonts w:ascii="Tahoma" w:hAnsi="Tahoma" w:cs="Tahoma"/>
        </w:rPr>
      </w:pPr>
    </w:p>
    <w:p w14:paraId="42DFC45D" w14:textId="77777777" w:rsidR="007C70A1" w:rsidRPr="00112425" w:rsidRDefault="007C70A1" w:rsidP="00E63979">
      <w:pPr>
        <w:keepNext/>
        <w:keepLines/>
        <w:numPr>
          <w:ilvl w:val="1"/>
          <w:numId w:val="2"/>
        </w:numPr>
        <w:jc w:val="both"/>
        <w:rPr>
          <w:rFonts w:ascii="Tahoma" w:hAnsi="Tahoma" w:cs="Tahoma"/>
          <w:b/>
        </w:rPr>
      </w:pPr>
      <w:bookmarkStart w:id="11" w:name="_Toc163615935"/>
      <w:r w:rsidRPr="00112425">
        <w:rPr>
          <w:rFonts w:ascii="Tahoma" w:hAnsi="Tahoma" w:cs="Tahoma"/>
          <w:b/>
        </w:rPr>
        <w:t>Zaupnost po</w:t>
      </w:r>
      <w:bookmarkEnd w:id="11"/>
      <w:r w:rsidR="00502E8E" w:rsidRPr="00112425">
        <w:rPr>
          <w:rFonts w:ascii="Tahoma" w:hAnsi="Tahoma" w:cs="Tahoma"/>
          <w:b/>
        </w:rPr>
        <w:t>datkov</w:t>
      </w:r>
    </w:p>
    <w:p w14:paraId="1D7CF59C" w14:textId="77777777" w:rsidR="007C70A1" w:rsidRPr="00112425" w:rsidRDefault="007C70A1" w:rsidP="00E63979">
      <w:pPr>
        <w:pStyle w:val="tekst1"/>
        <w:keepNext/>
        <w:keepLines/>
        <w:spacing w:before="0" w:line="240" w:lineRule="auto"/>
        <w:rPr>
          <w:rFonts w:ascii="Tahoma" w:hAnsi="Tahoma" w:cs="Tahoma"/>
          <w:sz w:val="20"/>
        </w:rPr>
      </w:pPr>
    </w:p>
    <w:p w14:paraId="5DE722A2" w14:textId="77777777" w:rsidR="00404799" w:rsidRPr="00112425" w:rsidRDefault="00404799" w:rsidP="00E63979">
      <w:pPr>
        <w:keepNext/>
        <w:keepLines/>
        <w:jc w:val="both"/>
        <w:rPr>
          <w:rFonts w:ascii="Tahoma" w:hAnsi="Tahoma" w:cs="Tahoma"/>
        </w:rPr>
      </w:pPr>
      <w:r w:rsidRPr="00112425">
        <w:rPr>
          <w:rFonts w:ascii="Tahoma" w:hAnsi="Tahoma" w:cs="Tahoma"/>
        </w:rPr>
        <w:t>Naročnik zagotavlja javnost in zaupnost podatkov skladno s 35. členom ZJN-3 ob upoštevanju določb zakona, ki ureja varstvo osebnih podatkov, tajne podatke ali gospodarske družbe.</w:t>
      </w:r>
    </w:p>
    <w:p w14:paraId="07288D34" w14:textId="77777777" w:rsidR="00404799" w:rsidRPr="00112425" w:rsidRDefault="00404799" w:rsidP="00E63979">
      <w:pPr>
        <w:keepNext/>
        <w:keepLines/>
        <w:jc w:val="both"/>
        <w:rPr>
          <w:rFonts w:ascii="Tahoma" w:hAnsi="Tahoma" w:cs="Tahoma"/>
        </w:rPr>
      </w:pPr>
    </w:p>
    <w:p w14:paraId="39BDAA08" w14:textId="74E5A13F" w:rsidR="002C5A51" w:rsidRDefault="00404799" w:rsidP="00E63979">
      <w:pPr>
        <w:keepNext/>
        <w:keepLines/>
        <w:jc w:val="both"/>
        <w:rPr>
          <w:rFonts w:ascii="Tahoma" w:hAnsi="Tahoma" w:cs="Tahoma"/>
        </w:rPr>
      </w:pPr>
      <w:r w:rsidRPr="00112425">
        <w:rPr>
          <w:rFonts w:ascii="Tahoma" w:hAnsi="Tahoma" w:cs="Tahoma"/>
        </w:rPr>
        <w:t xml:space="preserve">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nadaljevanju postopka ali kasneje. </w:t>
      </w:r>
    </w:p>
    <w:p w14:paraId="2867DF41" w14:textId="77777777" w:rsidR="00DD04D4" w:rsidRDefault="00DD04D4" w:rsidP="00E63979">
      <w:pPr>
        <w:keepNext/>
        <w:keepLines/>
        <w:jc w:val="both"/>
        <w:rPr>
          <w:rFonts w:ascii="Tahoma" w:hAnsi="Tahoma" w:cs="Tahoma"/>
        </w:rPr>
      </w:pPr>
    </w:p>
    <w:p w14:paraId="3C30B9D7" w14:textId="77777777" w:rsidR="000C4341" w:rsidRPr="008C53AF" w:rsidRDefault="00404799" w:rsidP="00E63979">
      <w:pPr>
        <w:keepNext/>
        <w:keepLines/>
        <w:jc w:val="both"/>
        <w:rPr>
          <w:rFonts w:ascii="Tahoma" w:hAnsi="Tahoma" w:cs="Tahoma"/>
        </w:rPr>
      </w:pPr>
      <w:r w:rsidRPr="00112425">
        <w:rPr>
          <w:rFonts w:ascii="Tahoma" w:hAnsi="Tahoma" w:cs="Tahoma"/>
        </w:rPr>
        <w:lastRenderedPageBreak/>
        <w:t>Naročnik bo v celoti odgovoren za varovanje zaupnosti tako dobljenih podatkov.</w:t>
      </w:r>
      <w:r w:rsidR="002C5A51">
        <w:rPr>
          <w:rFonts w:ascii="Tahoma" w:hAnsi="Tahoma" w:cs="Tahoma"/>
        </w:rPr>
        <w:t xml:space="preserve"> </w:t>
      </w:r>
      <w:r w:rsidR="000C4341" w:rsidRPr="008C53AF">
        <w:rPr>
          <w:rFonts w:ascii="Tahoma" w:hAnsi="Tahoma" w:cs="Tahoma"/>
        </w:rPr>
        <w:t>Naročnik bo omogočil vpogled v skl</w:t>
      </w:r>
      <w:r w:rsidR="000C4341">
        <w:rPr>
          <w:rFonts w:ascii="Tahoma" w:hAnsi="Tahoma" w:cs="Tahoma"/>
        </w:rPr>
        <w:t>adu s 35. člena ZJN-3. Ponudnik</w:t>
      </w:r>
      <w:r w:rsidR="000C4341" w:rsidRPr="008C53AF">
        <w:rPr>
          <w:rFonts w:ascii="Tahoma" w:hAnsi="Tahoma" w:cs="Tahoma"/>
        </w:rPr>
        <w:t xml:space="preserve"> mora zahtevo za vpogled pravočasno posredovati naročniku pisno na naslov: JAVNI HOLDING Ljubljana, d.o.o.,  Verovškova ulica 70, 1000 Ljubljana ali po elektronski pošti na naslov: </w:t>
      </w:r>
      <w:r w:rsidR="000C4341" w:rsidRPr="006863AC">
        <w:rPr>
          <w:rFonts w:ascii="Tahoma" w:hAnsi="Tahoma" w:cs="Tahoma"/>
        </w:rPr>
        <w:t>sjn@jhl.si</w:t>
      </w:r>
      <w:r w:rsidR="000C4341" w:rsidRPr="008C53AF">
        <w:rPr>
          <w:rFonts w:ascii="Tahoma" w:hAnsi="Tahoma" w:cs="Tahoma"/>
        </w:rPr>
        <w:t xml:space="preserve"> ali na elektronski naslov kontaktne osebe, ki je navedena v Obvestilu o naročilu (Oddelek I: Javni naročnik), ki je objavljeno na Portalu javnih naročil.  </w:t>
      </w:r>
    </w:p>
    <w:p w14:paraId="34564B24" w14:textId="77777777" w:rsidR="009A5F76" w:rsidRPr="00112425" w:rsidRDefault="009A5F76" w:rsidP="00E63979">
      <w:pPr>
        <w:pStyle w:val="tekst1"/>
        <w:keepNext/>
        <w:keepLines/>
        <w:spacing w:before="0" w:line="240" w:lineRule="auto"/>
        <w:rPr>
          <w:rFonts w:ascii="Tahoma" w:hAnsi="Tahoma" w:cs="Tahoma"/>
          <w:sz w:val="20"/>
        </w:rPr>
      </w:pPr>
    </w:p>
    <w:p w14:paraId="6D8D7C57" w14:textId="77777777" w:rsidR="007C70A1" w:rsidRPr="00112425" w:rsidRDefault="007C70A1" w:rsidP="00E63979">
      <w:pPr>
        <w:keepNext/>
        <w:keepLines/>
        <w:numPr>
          <w:ilvl w:val="1"/>
          <w:numId w:val="2"/>
        </w:numPr>
        <w:jc w:val="both"/>
        <w:rPr>
          <w:rFonts w:ascii="Tahoma" w:hAnsi="Tahoma" w:cs="Tahoma"/>
          <w:b/>
        </w:rPr>
      </w:pPr>
      <w:r w:rsidRPr="00112425">
        <w:rPr>
          <w:rFonts w:ascii="Tahoma" w:hAnsi="Tahoma" w:cs="Tahoma"/>
          <w:b/>
        </w:rPr>
        <w:t>Jamstvo za</w:t>
      </w:r>
      <w:r w:rsidR="00A96998" w:rsidRPr="00112425">
        <w:rPr>
          <w:rFonts w:ascii="Tahoma" w:hAnsi="Tahoma" w:cs="Tahoma"/>
          <w:b/>
        </w:rPr>
        <w:t xml:space="preserve"> </w:t>
      </w:r>
      <w:r w:rsidRPr="00112425">
        <w:rPr>
          <w:rFonts w:ascii="Tahoma" w:hAnsi="Tahoma" w:cs="Tahoma"/>
          <w:b/>
        </w:rPr>
        <w:t>napake</w:t>
      </w:r>
    </w:p>
    <w:p w14:paraId="67E814C2" w14:textId="77777777" w:rsidR="007C70A1" w:rsidRPr="00112425" w:rsidRDefault="007C70A1" w:rsidP="00E63979">
      <w:pPr>
        <w:keepNext/>
        <w:keepLines/>
        <w:jc w:val="both"/>
        <w:rPr>
          <w:rFonts w:ascii="Tahoma" w:hAnsi="Tahoma" w:cs="Tahoma"/>
        </w:rPr>
      </w:pPr>
    </w:p>
    <w:p w14:paraId="4D7139C2" w14:textId="06734617" w:rsidR="007C70A1" w:rsidRPr="00112425" w:rsidRDefault="00787A19" w:rsidP="00E63979">
      <w:pPr>
        <w:keepNext/>
        <w:keepLines/>
        <w:jc w:val="both"/>
        <w:rPr>
          <w:rFonts w:ascii="Tahoma" w:hAnsi="Tahoma" w:cs="Tahoma"/>
        </w:rPr>
      </w:pPr>
      <w:r w:rsidRPr="00112425">
        <w:rPr>
          <w:rFonts w:ascii="Tahoma" w:hAnsi="Tahoma" w:cs="Tahoma"/>
        </w:rPr>
        <w:t>Izbrani ponudnik</w:t>
      </w:r>
      <w:r w:rsidR="007C70A1" w:rsidRPr="00112425">
        <w:rPr>
          <w:rFonts w:ascii="Tahoma" w:hAnsi="Tahoma" w:cs="Tahoma"/>
        </w:rPr>
        <w:t>, s kat</w:t>
      </w:r>
      <w:r w:rsidR="00502E8E" w:rsidRPr="00112425">
        <w:rPr>
          <w:rFonts w:ascii="Tahoma" w:hAnsi="Tahoma" w:cs="Tahoma"/>
        </w:rPr>
        <w:t xml:space="preserve">erim bo naročnik sklenil </w:t>
      </w:r>
      <w:r w:rsidR="00DD04D4">
        <w:rPr>
          <w:rFonts w:ascii="Tahoma" w:hAnsi="Tahoma" w:cs="Tahoma"/>
        </w:rPr>
        <w:t>okvirni sporazum</w:t>
      </w:r>
      <w:r w:rsidR="007C70A1" w:rsidRPr="00112425">
        <w:rPr>
          <w:rFonts w:ascii="Tahoma" w:hAnsi="Tahoma" w:cs="Tahoma"/>
        </w:rPr>
        <w:t>, bo moral jamčiti za odpravo vseh vrst napak</w:t>
      </w:r>
      <w:r w:rsidR="00325548" w:rsidRPr="00112425">
        <w:rPr>
          <w:rFonts w:ascii="Tahoma" w:hAnsi="Tahoma" w:cs="Tahoma"/>
        </w:rPr>
        <w:t xml:space="preserve"> na predmetu javnega naročila</w:t>
      </w:r>
      <w:r w:rsidR="00A10B9A" w:rsidRPr="00112425">
        <w:rPr>
          <w:rFonts w:ascii="Tahoma" w:hAnsi="Tahoma" w:cs="Tahoma"/>
        </w:rPr>
        <w:t>,</w:t>
      </w:r>
      <w:r w:rsidR="007C70A1" w:rsidRPr="00112425">
        <w:rPr>
          <w:rFonts w:ascii="Tahoma" w:hAnsi="Tahoma" w:cs="Tahoma"/>
        </w:rPr>
        <w:t xml:space="preserve"> skladno z določili </w:t>
      </w:r>
      <w:r w:rsidR="008C2E9A">
        <w:rPr>
          <w:rFonts w:ascii="Tahoma" w:hAnsi="Tahoma" w:cs="Tahoma"/>
        </w:rPr>
        <w:t>zakona, ki ureja obligacijska razmerja</w:t>
      </w:r>
      <w:r w:rsidR="007C70A1" w:rsidRPr="00112425">
        <w:rPr>
          <w:rFonts w:ascii="Tahoma" w:hAnsi="Tahoma" w:cs="Tahoma"/>
        </w:rPr>
        <w:t>.</w:t>
      </w:r>
    </w:p>
    <w:p w14:paraId="0BC194CE" w14:textId="77777777" w:rsidR="005D1D6C" w:rsidRDefault="005D1D6C" w:rsidP="00E63979">
      <w:pPr>
        <w:keepNext/>
        <w:keepLines/>
        <w:jc w:val="both"/>
        <w:rPr>
          <w:rFonts w:ascii="Tahoma" w:hAnsi="Tahoma" w:cs="Tahoma"/>
        </w:rPr>
      </w:pPr>
    </w:p>
    <w:p w14:paraId="1C7667B3" w14:textId="77777777" w:rsidR="00143243" w:rsidRPr="00021A15" w:rsidRDefault="00143243" w:rsidP="00E63979">
      <w:pPr>
        <w:keepNext/>
        <w:keepLines/>
        <w:numPr>
          <w:ilvl w:val="0"/>
          <w:numId w:val="2"/>
        </w:numPr>
        <w:jc w:val="both"/>
        <w:rPr>
          <w:rFonts w:ascii="Tahoma" w:hAnsi="Tahoma" w:cs="Tahoma"/>
          <w:b/>
          <w:sz w:val="24"/>
        </w:rPr>
      </w:pPr>
      <w:r w:rsidRPr="00021A15">
        <w:rPr>
          <w:rFonts w:ascii="Tahoma" w:hAnsi="Tahoma" w:cs="Tahoma"/>
          <w:b/>
          <w:sz w:val="24"/>
        </w:rPr>
        <w:t>PONUDBENI POGOJI IN OSTALE ZAHTEVE</w:t>
      </w:r>
    </w:p>
    <w:p w14:paraId="0574EEBC" w14:textId="77777777" w:rsidR="00143243" w:rsidRPr="00112425" w:rsidRDefault="00143243" w:rsidP="00E63979">
      <w:pPr>
        <w:keepNext/>
        <w:keepLines/>
        <w:jc w:val="both"/>
        <w:rPr>
          <w:rFonts w:ascii="Tahoma" w:hAnsi="Tahoma" w:cs="Tahoma"/>
        </w:rPr>
      </w:pPr>
    </w:p>
    <w:p w14:paraId="71F75851" w14:textId="77777777" w:rsidR="005D1D6C" w:rsidRPr="00112425" w:rsidRDefault="00837427" w:rsidP="00E63979">
      <w:pPr>
        <w:keepNext/>
        <w:keepLines/>
        <w:numPr>
          <w:ilvl w:val="1"/>
          <w:numId w:val="2"/>
        </w:numPr>
        <w:jc w:val="both"/>
        <w:rPr>
          <w:rFonts w:ascii="Tahoma" w:hAnsi="Tahoma" w:cs="Tahoma"/>
          <w:b/>
        </w:rPr>
      </w:pPr>
      <w:r w:rsidRPr="00112425">
        <w:rPr>
          <w:rFonts w:ascii="Tahoma" w:hAnsi="Tahoma" w:cs="Tahoma"/>
          <w:b/>
        </w:rPr>
        <w:t>Celovitost ponudbe</w:t>
      </w:r>
    </w:p>
    <w:p w14:paraId="39041A35" w14:textId="77777777" w:rsidR="00837427" w:rsidRPr="00112425" w:rsidRDefault="00837427" w:rsidP="00E63979">
      <w:pPr>
        <w:keepNext/>
        <w:keepLines/>
        <w:jc w:val="both"/>
        <w:rPr>
          <w:rFonts w:ascii="Tahoma" w:hAnsi="Tahoma" w:cs="Tahoma"/>
        </w:rPr>
      </w:pPr>
    </w:p>
    <w:p w14:paraId="6D6E239D" w14:textId="1EB4EA33" w:rsidR="005154C7" w:rsidRPr="00112425" w:rsidRDefault="005154C7" w:rsidP="00E63979">
      <w:pPr>
        <w:keepNext/>
        <w:keepLines/>
        <w:jc w:val="both"/>
        <w:rPr>
          <w:rFonts w:ascii="Tahoma" w:hAnsi="Tahoma" w:cs="Tahoma"/>
        </w:rPr>
      </w:pPr>
      <w:r w:rsidRPr="00112425">
        <w:rPr>
          <w:rFonts w:ascii="Tahoma" w:hAnsi="Tahoma" w:cs="Tahoma"/>
        </w:rPr>
        <w:t xml:space="preserve">Ponudnik mora oddati ponudbo za celoten predmet javnega naročila, pri čemer mora ponudba ustrezati tehničnim in ostalim zahtevam, navedenim v predmetni dokumentaciji naročnika. V primeru, da predmet ponudbe ne bo v skladu z vsemi zahtevami in pogoji razpisne dokumentacije </w:t>
      </w:r>
      <w:r w:rsidRPr="00112425">
        <w:rPr>
          <w:rFonts w:ascii="Tahoma" w:hAnsi="Tahoma" w:cs="Tahoma"/>
          <w:bCs/>
        </w:rPr>
        <w:t xml:space="preserve">št. </w:t>
      </w:r>
      <w:r w:rsidR="0033638B">
        <w:rPr>
          <w:rFonts w:ascii="Tahoma" w:hAnsi="Tahoma" w:cs="Tahoma"/>
          <w:bCs/>
        </w:rPr>
        <w:t>VKS-35/23</w:t>
      </w:r>
      <w:r w:rsidRPr="00112425">
        <w:rPr>
          <w:rFonts w:ascii="Tahoma" w:hAnsi="Tahoma" w:cs="Tahoma"/>
        </w:rPr>
        <w:t>, bo naročnik tako ponudbo izključil iz sodelovanja v postopku oddaje javnega naročila.</w:t>
      </w:r>
    </w:p>
    <w:p w14:paraId="35593F5D" w14:textId="77777777" w:rsidR="00A149A7" w:rsidRDefault="00A149A7" w:rsidP="00E63979">
      <w:pPr>
        <w:keepNext/>
        <w:keepLines/>
        <w:jc w:val="both"/>
        <w:rPr>
          <w:rFonts w:ascii="Tahoma" w:hAnsi="Tahoma" w:cs="Tahoma"/>
        </w:rPr>
      </w:pPr>
    </w:p>
    <w:p w14:paraId="3BE09A0B" w14:textId="77777777" w:rsidR="000C4341" w:rsidRDefault="000C4341" w:rsidP="00E63979">
      <w:pPr>
        <w:keepNext/>
        <w:keepLines/>
        <w:numPr>
          <w:ilvl w:val="1"/>
          <w:numId w:val="2"/>
        </w:numPr>
        <w:jc w:val="both"/>
        <w:rPr>
          <w:rFonts w:ascii="Tahoma" w:hAnsi="Tahoma" w:cs="Tahoma"/>
          <w:b/>
        </w:rPr>
      </w:pPr>
      <w:r>
        <w:rPr>
          <w:rFonts w:ascii="Tahoma" w:hAnsi="Tahoma" w:cs="Tahoma"/>
          <w:b/>
        </w:rPr>
        <w:t>Samostojna ponudba</w:t>
      </w:r>
    </w:p>
    <w:p w14:paraId="328267DF" w14:textId="77777777" w:rsidR="000C4341" w:rsidRPr="00B0702A" w:rsidRDefault="000C4341" w:rsidP="00E63979">
      <w:pPr>
        <w:keepNext/>
        <w:keepLines/>
        <w:jc w:val="both"/>
        <w:rPr>
          <w:rFonts w:ascii="Tahoma" w:hAnsi="Tahoma" w:cs="Tahoma"/>
        </w:rPr>
      </w:pPr>
    </w:p>
    <w:p w14:paraId="4FD7A19D" w14:textId="77777777" w:rsidR="000C4341" w:rsidRPr="00B0702A" w:rsidRDefault="000C4341" w:rsidP="00E63979">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1E5FE871" w14:textId="77777777" w:rsidR="000C4341" w:rsidRPr="00112425" w:rsidRDefault="000C4341" w:rsidP="00E63979">
      <w:pPr>
        <w:keepNext/>
        <w:keepLines/>
        <w:jc w:val="both"/>
        <w:rPr>
          <w:rFonts w:ascii="Tahoma" w:hAnsi="Tahoma" w:cs="Tahoma"/>
        </w:rPr>
      </w:pPr>
    </w:p>
    <w:p w14:paraId="6064F9CF" w14:textId="77777777" w:rsidR="00581FA8" w:rsidRPr="00112425" w:rsidRDefault="00581FA8" w:rsidP="00E63979">
      <w:pPr>
        <w:keepNext/>
        <w:keepLines/>
        <w:numPr>
          <w:ilvl w:val="1"/>
          <w:numId w:val="2"/>
        </w:numPr>
        <w:jc w:val="both"/>
        <w:rPr>
          <w:rFonts w:ascii="Tahoma" w:hAnsi="Tahoma" w:cs="Tahoma"/>
          <w:b/>
        </w:rPr>
      </w:pPr>
      <w:r w:rsidRPr="00112425">
        <w:rPr>
          <w:rFonts w:ascii="Tahoma" w:hAnsi="Tahoma" w:cs="Tahoma"/>
          <w:b/>
        </w:rPr>
        <w:t>Skupna ponudba</w:t>
      </w:r>
    </w:p>
    <w:p w14:paraId="1CD07456" w14:textId="77777777" w:rsidR="005154C7" w:rsidRPr="00112425" w:rsidRDefault="005154C7" w:rsidP="00E63979">
      <w:pPr>
        <w:pStyle w:val="tekst1"/>
        <w:keepNext/>
        <w:keepLines/>
        <w:tabs>
          <w:tab w:val="left" w:pos="180"/>
        </w:tabs>
        <w:suppressAutoHyphens/>
        <w:spacing w:before="0" w:line="240" w:lineRule="auto"/>
        <w:ind w:left="720"/>
        <w:rPr>
          <w:rFonts w:ascii="Tahoma" w:hAnsi="Tahoma" w:cs="Tahoma"/>
          <w:sz w:val="20"/>
        </w:rPr>
      </w:pPr>
    </w:p>
    <w:p w14:paraId="040BBD92" w14:textId="77777777" w:rsidR="00C5165E" w:rsidRPr="00112425" w:rsidRDefault="00C5165E" w:rsidP="00E63979">
      <w:pPr>
        <w:keepNext/>
        <w:keepLines/>
        <w:spacing w:after="120"/>
        <w:jc w:val="both"/>
        <w:rPr>
          <w:rFonts w:ascii="Tahoma" w:hAnsi="Tahoma" w:cs="Tahoma"/>
        </w:rPr>
      </w:pPr>
      <w:r w:rsidRPr="00112425">
        <w:rPr>
          <w:rFonts w:ascii="Tahoma" w:hAnsi="Tahoma" w:cs="Tahoma"/>
        </w:rPr>
        <w:t>Ponudbo lahko predloži skupina gospodarskih subjektov (ponudnikov), ki morajo predložiti pravni akt o skupni izvedbi naročila (</w:t>
      </w:r>
      <w:r w:rsidRPr="00995C6A">
        <w:rPr>
          <w:rFonts w:ascii="Tahoma" w:hAnsi="Tahoma" w:cs="Tahoma"/>
        </w:rPr>
        <w:t>Obrazec</w:t>
      </w:r>
      <w:r w:rsidR="00995C6A" w:rsidRPr="00995C6A">
        <w:rPr>
          <w:rFonts w:ascii="Tahoma" w:hAnsi="Tahoma" w:cs="Tahoma"/>
        </w:rPr>
        <w:t xml:space="preserve"> 1</w:t>
      </w:r>
      <w:r w:rsidRPr="00995C6A">
        <w:rPr>
          <w:rFonts w:ascii="Tahoma" w:hAnsi="Tahoma" w:cs="Tahoma"/>
        </w:rPr>
        <w:t xml:space="preserve"> k Prilogi 1</w:t>
      </w:r>
      <w:r w:rsidRPr="00112425">
        <w:rPr>
          <w:rFonts w:ascii="Tahoma" w:hAnsi="Tahoma" w:cs="Tahoma"/>
        </w:rPr>
        <w:t>), ki mora opredeliti:</w:t>
      </w:r>
    </w:p>
    <w:p w14:paraId="5174319A" w14:textId="54E7D452"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 xml:space="preserve">navedba, kateri izmed partnerjev iz skupine ponudnikov je pooblaščen za komuniciranje z naročnikom do </w:t>
      </w:r>
      <w:r w:rsidR="008A14C8" w:rsidRPr="00112425">
        <w:rPr>
          <w:rFonts w:ascii="Tahoma" w:hAnsi="Tahoma" w:cs="Tahoma"/>
        </w:rPr>
        <w:t>sklenitve pogodbe</w:t>
      </w:r>
      <w:r w:rsidR="00D0348E">
        <w:rPr>
          <w:rFonts w:ascii="Tahoma" w:hAnsi="Tahoma" w:cs="Tahoma"/>
        </w:rPr>
        <w:t>/okvirnega sporazuma</w:t>
      </w:r>
      <w:r w:rsidRPr="00112425">
        <w:rPr>
          <w:rFonts w:ascii="Tahoma" w:hAnsi="Tahoma" w:cs="Tahoma"/>
        </w:rPr>
        <w:t>,</w:t>
      </w:r>
    </w:p>
    <w:p w14:paraId="719FB72F" w14:textId="77777777"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navedba vodilnega partnerja in pooblastilo vodilnemu partnerju,</w:t>
      </w:r>
    </w:p>
    <w:p w14:paraId="174388E7" w14:textId="77777777"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naloge in odgovornosti posameznih partnerjev iz skupine ponudnikov v zvezi z izvedbo predmeta javnega naročila (področje dela) z navedbo deležev del vsakega izmed partnerjev,</w:t>
      </w:r>
    </w:p>
    <w:p w14:paraId="14E7BF17" w14:textId="0DC7EA66"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 xml:space="preserve">podpisnike </w:t>
      </w:r>
      <w:r w:rsidR="008A14C8" w:rsidRPr="00112425">
        <w:rPr>
          <w:rFonts w:ascii="Tahoma" w:hAnsi="Tahoma" w:cs="Tahoma"/>
        </w:rPr>
        <w:t>pogodbe</w:t>
      </w:r>
      <w:r w:rsidR="00D0348E">
        <w:rPr>
          <w:rFonts w:ascii="Tahoma" w:hAnsi="Tahoma" w:cs="Tahoma"/>
        </w:rPr>
        <w:t>/okvirnega sporazuma</w:t>
      </w:r>
      <w:r w:rsidRPr="00112425">
        <w:rPr>
          <w:rFonts w:ascii="Tahoma" w:hAnsi="Tahoma" w:cs="Tahoma"/>
        </w:rPr>
        <w:t xml:space="preserve"> (opredelitev ali so podpisniki vsi člani skupine </w:t>
      </w:r>
      <w:r w:rsidR="008A14C8" w:rsidRPr="00112425">
        <w:rPr>
          <w:rFonts w:ascii="Tahoma" w:hAnsi="Tahoma" w:cs="Tahoma"/>
        </w:rPr>
        <w:t xml:space="preserve">ponudnikov </w:t>
      </w:r>
      <w:r w:rsidRPr="00112425">
        <w:rPr>
          <w:rFonts w:ascii="Tahoma" w:hAnsi="Tahoma" w:cs="Tahoma"/>
        </w:rPr>
        <w:t>ali pooblaščen član iz skupine ponudnikov),</w:t>
      </w:r>
    </w:p>
    <w:p w14:paraId="199A9F8A" w14:textId="77777777"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medsebojno odgovornost posameznega partnerja iz skupine ponudnikov za izvedbo naročila,</w:t>
      </w:r>
    </w:p>
    <w:p w14:paraId="5BE71DDD" w14:textId="77777777"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 xml:space="preserve">neomejeno solidarno odgovornost posameznega partnerja iz skupine ponudnikov do naročnika glede vseh </w:t>
      </w:r>
      <w:r w:rsidR="008A14C8" w:rsidRPr="00112425">
        <w:rPr>
          <w:rFonts w:ascii="Tahoma" w:hAnsi="Tahoma" w:cs="Tahoma"/>
        </w:rPr>
        <w:t xml:space="preserve">pogodbenih </w:t>
      </w:r>
      <w:r w:rsidRPr="00112425">
        <w:rPr>
          <w:rFonts w:ascii="Tahoma" w:hAnsi="Tahoma" w:cs="Tahoma"/>
        </w:rPr>
        <w:t xml:space="preserve">obveznosti (v primeru neizpolnjevanja </w:t>
      </w:r>
      <w:r w:rsidR="008A14C8" w:rsidRPr="00112425">
        <w:rPr>
          <w:rFonts w:ascii="Tahoma" w:hAnsi="Tahoma" w:cs="Tahoma"/>
        </w:rPr>
        <w:t xml:space="preserve">pogodbenih </w:t>
      </w:r>
      <w:r w:rsidRPr="00112425">
        <w:rPr>
          <w:rFonts w:ascii="Tahoma" w:hAnsi="Tahoma" w:cs="Tahoma"/>
        </w:rPr>
        <w:t xml:space="preserve">obveznosti posameznega partnerja iz skupine ponudnikov), </w:t>
      </w:r>
    </w:p>
    <w:p w14:paraId="4C7191FC" w14:textId="77777777"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 xml:space="preserve">glavnega nosilca izvedbe </w:t>
      </w:r>
      <w:r w:rsidR="008A14C8" w:rsidRPr="00112425">
        <w:rPr>
          <w:rFonts w:ascii="Tahoma" w:hAnsi="Tahoma" w:cs="Tahoma"/>
        </w:rPr>
        <w:t xml:space="preserve">pogodbenih </w:t>
      </w:r>
      <w:r w:rsidRPr="00112425">
        <w:rPr>
          <w:rFonts w:ascii="Tahoma" w:hAnsi="Tahoma" w:cs="Tahoma"/>
        </w:rPr>
        <w:t>obveznosti,</w:t>
      </w:r>
      <w:r w:rsidR="008A14C8" w:rsidRPr="00112425">
        <w:rPr>
          <w:rFonts w:ascii="Tahoma" w:hAnsi="Tahoma" w:cs="Tahoma"/>
        </w:rPr>
        <w:t xml:space="preserve"> katerim bo naročnik komuniciral,</w:t>
      </w:r>
    </w:p>
    <w:p w14:paraId="3BFA3D33" w14:textId="77777777"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nosilce finančnih obračunov in transakcij z navedbo transakcijskega računa, preko katerega se bo izvajalo plačevanje izvedenih obveznosti,</w:t>
      </w:r>
    </w:p>
    <w:p w14:paraId="0A0AA067" w14:textId="77777777"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določila v primeru izstopa partnerja, ter pod kakšnimi pogoji lahko pride do izstopa posameznega partnerja,</w:t>
      </w:r>
    </w:p>
    <w:p w14:paraId="54B83ED9" w14:textId="77777777"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nosilca finančnih zavarovanj za zavarovanje dobre izvedbe posla,</w:t>
      </w:r>
    </w:p>
    <w:p w14:paraId="3B4FE3D9" w14:textId="77777777" w:rsidR="00C5165E" w:rsidRPr="00112425" w:rsidRDefault="00C5165E" w:rsidP="00E63979">
      <w:pPr>
        <w:keepNext/>
        <w:keepLines/>
        <w:numPr>
          <w:ilvl w:val="0"/>
          <w:numId w:val="4"/>
        </w:numPr>
        <w:jc w:val="both"/>
        <w:rPr>
          <w:rFonts w:ascii="Tahoma" w:hAnsi="Tahoma" w:cs="Tahoma"/>
        </w:rPr>
      </w:pPr>
      <w:r w:rsidRPr="00112425">
        <w:rPr>
          <w:rFonts w:ascii="Tahoma" w:hAnsi="Tahoma" w:cs="Tahoma"/>
        </w:rPr>
        <w:t>nosilca finančnih zavarovanj za zavarovanje odprave napak v garancijskem roku,</w:t>
      </w:r>
    </w:p>
    <w:p w14:paraId="02E4CD95" w14:textId="77777777" w:rsidR="00C5165E" w:rsidRPr="00112425" w:rsidRDefault="00C5165E" w:rsidP="00E63979">
      <w:pPr>
        <w:keepNext/>
        <w:keepLines/>
        <w:numPr>
          <w:ilvl w:val="0"/>
          <w:numId w:val="23"/>
        </w:numPr>
        <w:ind w:left="714" w:hanging="357"/>
        <w:jc w:val="both"/>
        <w:rPr>
          <w:rFonts w:ascii="Tahoma" w:hAnsi="Tahoma" w:cs="Tahoma"/>
        </w:rPr>
      </w:pPr>
      <w:r w:rsidRPr="00112425">
        <w:rPr>
          <w:rFonts w:ascii="Tahoma" w:hAnsi="Tahoma" w:cs="Tahoma"/>
        </w:rPr>
        <w:t>obveznost članov skupine ponudnikov, da morajo o vseh spremembah pravnega akta o skupni izvedbi naročila, redno obveščati naročnika.</w:t>
      </w:r>
    </w:p>
    <w:p w14:paraId="1EAF8720" w14:textId="77777777" w:rsidR="00C5165E" w:rsidRPr="00112425" w:rsidRDefault="00C5165E" w:rsidP="00E63979">
      <w:pPr>
        <w:keepNext/>
        <w:keepLines/>
        <w:jc w:val="both"/>
        <w:rPr>
          <w:rFonts w:ascii="Tahoma" w:hAnsi="Tahoma" w:cs="Tahoma"/>
          <w:u w:val="single"/>
        </w:rPr>
      </w:pPr>
    </w:p>
    <w:p w14:paraId="4EDFA0BB" w14:textId="55132858" w:rsidR="00C5165E" w:rsidRPr="00112425" w:rsidRDefault="00C5165E" w:rsidP="00E63979">
      <w:pPr>
        <w:pStyle w:val="tekst1"/>
        <w:keepNext/>
        <w:keepLines/>
        <w:tabs>
          <w:tab w:val="left" w:pos="180"/>
        </w:tabs>
        <w:suppressAutoHyphens/>
        <w:spacing w:before="0" w:line="240" w:lineRule="auto"/>
        <w:rPr>
          <w:rFonts w:ascii="Tahoma" w:hAnsi="Tahoma" w:cs="Tahoma"/>
          <w:sz w:val="20"/>
        </w:rPr>
      </w:pPr>
      <w:r w:rsidRPr="00112425">
        <w:rPr>
          <w:rFonts w:ascii="Tahoma" w:hAnsi="Tahoma" w:cs="Tahoma"/>
          <w:sz w:val="20"/>
        </w:rPr>
        <w:t xml:space="preserve">V primeru skupne ponudbe, </w:t>
      </w:r>
      <w:r w:rsidR="00D0348E" w:rsidRPr="00D0348E">
        <w:rPr>
          <w:rFonts w:ascii="Tahoma" w:hAnsi="Tahoma" w:cs="Tahoma"/>
          <w:sz w:val="20"/>
        </w:rPr>
        <w:t>okvirn</w:t>
      </w:r>
      <w:r w:rsidR="00D0348E">
        <w:rPr>
          <w:rFonts w:ascii="Tahoma" w:hAnsi="Tahoma" w:cs="Tahoma"/>
          <w:sz w:val="20"/>
        </w:rPr>
        <w:t>i sporazum</w:t>
      </w:r>
      <w:r w:rsidR="00D0348E" w:rsidRPr="00D0348E">
        <w:rPr>
          <w:rFonts w:ascii="Tahoma" w:hAnsi="Tahoma" w:cs="Tahoma"/>
          <w:sz w:val="20"/>
        </w:rPr>
        <w:t xml:space="preserve"> </w:t>
      </w:r>
      <w:r w:rsidRPr="00112425">
        <w:rPr>
          <w:rFonts w:ascii="Tahoma" w:hAnsi="Tahoma" w:cs="Tahoma"/>
          <w:sz w:val="20"/>
        </w:rPr>
        <w:t>podpišejo</w:t>
      </w:r>
      <w:r w:rsidR="008A14C8" w:rsidRPr="00112425">
        <w:rPr>
          <w:rFonts w:ascii="Tahoma" w:hAnsi="Tahoma" w:cs="Tahoma"/>
          <w:sz w:val="20"/>
        </w:rPr>
        <w:t xml:space="preserve"> vsi partnerji v skupni ponudbi, če v pravnem aktu ni določeno</w:t>
      </w:r>
      <w:r w:rsidR="00BC1E04">
        <w:rPr>
          <w:rFonts w:ascii="Tahoma" w:hAnsi="Tahoma" w:cs="Tahoma"/>
          <w:sz w:val="20"/>
        </w:rPr>
        <w:t xml:space="preserve"> (dogovorjeno med partnerji) </w:t>
      </w:r>
      <w:r w:rsidR="00BC1E04" w:rsidRPr="00112425">
        <w:rPr>
          <w:rFonts w:ascii="Tahoma" w:hAnsi="Tahoma" w:cs="Tahoma"/>
          <w:sz w:val="20"/>
        </w:rPr>
        <w:t>drugače</w:t>
      </w:r>
      <w:r w:rsidR="008A14C8" w:rsidRPr="00112425">
        <w:rPr>
          <w:rFonts w:ascii="Tahoma" w:hAnsi="Tahoma" w:cs="Tahoma"/>
          <w:sz w:val="20"/>
        </w:rPr>
        <w:t>.</w:t>
      </w:r>
      <w:r w:rsidRPr="00112425">
        <w:rPr>
          <w:rFonts w:ascii="Tahoma" w:hAnsi="Tahoma" w:cs="Tahoma"/>
          <w:sz w:val="20"/>
        </w:rPr>
        <w:t xml:space="preserve"> Vsak član skupine izvajalcev v okviru skupne ponudbe odgovarja naročniku neomejeno solidarno.</w:t>
      </w:r>
    </w:p>
    <w:p w14:paraId="74260910" w14:textId="77777777" w:rsidR="00C5165E" w:rsidRDefault="00C5165E" w:rsidP="00E63979">
      <w:pPr>
        <w:keepNext/>
        <w:keepLines/>
        <w:jc w:val="both"/>
        <w:rPr>
          <w:rFonts w:ascii="Tahoma" w:hAnsi="Tahoma" w:cs="Tahoma"/>
        </w:rPr>
      </w:pPr>
    </w:p>
    <w:p w14:paraId="72369090" w14:textId="77777777" w:rsidR="000C4341" w:rsidRDefault="000C4341" w:rsidP="00E63979">
      <w:pPr>
        <w:keepNext/>
        <w:keepLines/>
        <w:jc w:val="both"/>
        <w:rPr>
          <w:rFonts w:ascii="Tahoma" w:hAnsi="Tahoma" w:cs="Tahoma"/>
          <w:kern w:val="16"/>
        </w:rPr>
      </w:pPr>
      <w:r w:rsidRPr="00C8579C">
        <w:rPr>
          <w:rFonts w:ascii="Tahoma" w:hAnsi="Tahoma" w:cs="Tahoma"/>
        </w:rPr>
        <w:t>V primeru skupne ponudbe mora glavni</w:t>
      </w:r>
      <w:r>
        <w:rPr>
          <w:rFonts w:ascii="Tahoma" w:hAnsi="Tahoma" w:cs="Tahoma"/>
        </w:rPr>
        <w:t xml:space="preserve"> (vodilni) ponudnik</w:t>
      </w:r>
      <w:r w:rsidRPr="00C8579C">
        <w:rPr>
          <w:rFonts w:ascii="Tahoma" w:hAnsi="Tahoma" w:cs="Tahoma"/>
        </w:rPr>
        <w:t xml:space="preserve"> za vse partnerje v skupni ponudbi k ponudbi v razdelek </w:t>
      </w:r>
      <w:r w:rsidR="00912AFC" w:rsidRPr="00912AFC">
        <w:rPr>
          <w:rFonts w:ascii="Tahoma" w:hAnsi="Tahoma" w:cs="Tahoma"/>
        </w:rPr>
        <w:t>»SODELUJOČI«, del »IZJAVA – ostali sodelujoči«</w:t>
      </w:r>
      <w:r w:rsidRPr="00C8579C">
        <w:rPr>
          <w:rFonts w:ascii="Tahoma" w:hAnsi="Tahoma" w:cs="Tahoma"/>
        </w:rPr>
        <w:t xml:space="preserve"> priložiti izpolnjen</w:t>
      </w:r>
      <w:r>
        <w:rPr>
          <w:rFonts w:ascii="Tahoma" w:hAnsi="Tahoma" w:cs="Tahoma"/>
        </w:rPr>
        <w:t>o in podpisano Prilogo 3/1</w:t>
      </w:r>
      <w:r w:rsidRPr="00C8579C">
        <w:rPr>
          <w:rFonts w:ascii="Tahoma" w:hAnsi="Tahoma" w:cs="Tahoma"/>
        </w:rPr>
        <w:t xml:space="preserve"> v .pdf formatu</w:t>
      </w:r>
      <w:r w:rsidRPr="00C8579C">
        <w:rPr>
          <w:rFonts w:ascii="Tahoma" w:hAnsi="Tahoma" w:cs="Tahoma"/>
          <w:kern w:val="16"/>
        </w:rPr>
        <w:t xml:space="preserve">, ter v razdelek </w:t>
      </w:r>
      <w:r w:rsidR="00912AFC" w:rsidRPr="00912AFC">
        <w:rPr>
          <w:rFonts w:ascii="Tahoma" w:hAnsi="Tahoma" w:cs="Tahoma"/>
          <w:kern w:val="16"/>
        </w:rPr>
        <w:t>»DOKUMENTI«, del »Ostale priloge«</w:t>
      </w:r>
      <w:r w:rsidRPr="00C8579C">
        <w:rPr>
          <w:rFonts w:ascii="Tahoma" w:hAnsi="Tahoma" w:cs="Tahoma"/>
          <w:kern w:val="16"/>
        </w:rPr>
        <w:t xml:space="preserve"> </w:t>
      </w:r>
      <w:r w:rsidRPr="00C8579C">
        <w:rPr>
          <w:rFonts w:ascii="Tahoma" w:hAnsi="Tahoma" w:cs="Tahoma"/>
          <w:bCs/>
        </w:rPr>
        <w:t>v .pdf formatu</w:t>
      </w:r>
      <w:r>
        <w:rPr>
          <w:rFonts w:ascii="Tahoma" w:hAnsi="Tahoma" w:cs="Tahoma"/>
          <w:kern w:val="16"/>
        </w:rPr>
        <w:t>:</w:t>
      </w:r>
    </w:p>
    <w:p w14:paraId="3254D7EE" w14:textId="77777777" w:rsidR="000C4341" w:rsidRDefault="000C4341" w:rsidP="00E63979">
      <w:pPr>
        <w:keepNext/>
        <w:keepLines/>
        <w:numPr>
          <w:ilvl w:val="0"/>
          <w:numId w:val="23"/>
        </w:numPr>
        <w:ind w:left="714" w:hanging="357"/>
        <w:jc w:val="both"/>
        <w:rPr>
          <w:rFonts w:ascii="Tahoma" w:hAnsi="Tahoma" w:cs="Tahoma"/>
        </w:rPr>
      </w:pPr>
      <w:r w:rsidRPr="002156D6">
        <w:rPr>
          <w:rFonts w:ascii="Tahoma" w:hAnsi="Tahoma" w:cs="Tahoma"/>
        </w:rPr>
        <w:lastRenderedPageBreak/>
        <w:t>izpolnjeno</w:t>
      </w:r>
      <w:r w:rsidRPr="00C8579C">
        <w:rPr>
          <w:rFonts w:ascii="Tahoma" w:hAnsi="Tahoma" w:cs="Tahoma"/>
          <w:kern w:val="16"/>
        </w:rPr>
        <w:t>, podpisano in žigosano</w:t>
      </w:r>
      <w:r w:rsidRPr="001B4647">
        <w:rPr>
          <w:rFonts w:ascii="Tahoma" w:hAnsi="Tahoma" w:cs="Tahoma"/>
        </w:rPr>
        <w:t xml:space="preserve"> Prilogo 1 PODATKI O </w:t>
      </w:r>
      <w:r>
        <w:rPr>
          <w:rFonts w:ascii="Tahoma" w:hAnsi="Tahoma" w:cs="Tahoma"/>
        </w:rPr>
        <w:t>PONUDNIKU</w:t>
      </w:r>
      <w:r w:rsidRPr="001B4647">
        <w:rPr>
          <w:rFonts w:ascii="Tahoma" w:hAnsi="Tahoma" w:cs="Tahoma"/>
        </w:rPr>
        <w:t>;</w:t>
      </w:r>
    </w:p>
    <w:p w14:paraId="7BEC836C" w14:textId="77777777" w:rsidR="000C4341" w:rsidRPr="001B4647" w:rsidRDefault="00995C6A" w:rsidP="00E63979">
      <w:pPr>
        <w:keepNext/>
        <w:keepLines/>
        <w:numPr>
          <w:ilvl w:val="0"/>
          <w:numId w:val="23"/>
        </w:numPr>
        <w:ind w:left="714" w:hanging="357"/>
        <w:jc w:val="both"/>
        <w:rPr>
          <w:rFonts w:ascii="Tahoma" w:hAnsi="Tahoma" w:cs="Tahoma"/>
        </w:rPr>
      </w:pPr>
      <w:r>
        <w:rPr>
          <w:rFonts w:ascii="Tahoma" w:hAnsi="Tahoma" w:cs="Tahoma"/>
          <w:kern w:val="16"/>
        </w:rPr>
        <w:t>izpolnjen, podpisan in žigosan</w:t>
      </w:r>
      <w:r w:rsidR="000C4341" w:rsidRPr="001B4647">
        <w:rPr>
          <w:rFonts w:ascii="Tahoma" w:hAnsi="Tahoma" w:cs="Tahoma"/>
        </w:rPr>
        <w:t xml:space="preserve"> </w:t>
      </w:r>
      <w:r>
        <w:rPr>
          <w:rFonts w:ascii="Tahoma" w:hAnsi="Tahoma" w:cs="Tahoma"/>
        </w:rPr>
        <w:t xml:space="preserve">Obrazec 1 k </w:t>
      </w:r>
      <w:r w:rsidR="000C4341" w:rsidRPr="001B4647">
        <w:rPr>
          <w:rFonts w:ascii="Tahoma" w:hAnsi="Tahoma" w:cs="Tahoma"/>
        </w:rPr>
        <w:t>Prilog</w:t>
      </w:r>
      <w:r>
        <w:rPr>
          <w:rFonts w:ascii="Tahoma" w:hAnsi="Tahoma" w:cs="Tahoma"/>
        </w:rPr>
        <w:t>i 1</w:t>
      </w:r>
      <w:r w:rsidR="000C4341" w:rsidRPr="001B4647">
        <w:rPr>
          <w:rFonts w:ascii="Tahoma" w:hAnsi="Tahoma" w:cs="Tahoma"/>
        </w:rPr>
        <w:t xml:space="preserve"> PRAVNI AKT O SKUPNI IZVEDBI NAROČILA;</w:t>
      </w:r>
    </w:p>
    <w:p w14:paraId="3B7ACEC1" w14:textId="77777777" w:rsidR="000C4341" w:rsidRDefault="000C4341" w:rsidP="00E63979">
      <w:pPr>
        <w:keepNext/>
        <w:keepLines/>
        <w:numPr>
          <w:ilvl w:val="0"/>
          <w:numId w:val="23"/>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3/1 </w:t>
      </w:r>
      <w:r w:rsidR="00995C6A" w:rsidRPr="00995C6A">
        <w:rPr>
          <w:rFonts w:ascii="Tahoma" w:hAnsi="Tahoma" w:cs="Tahoma"/>
        </w:rPr>
        <w:t>IZJAVA O IZPOLNJEVANJU SPOSOBNOSTI PONUDNIKA/PARTNERJA,</w:t>
      </w:r>
    </w:p>
    <w:p w14:paraId="715A9A27" w14:textId="77777777" w:rsidR="00995C6A" w:rsidRPr="00995C6A" w:rsidRDefault="00995C6A" w:rsidP="00E63979">
      <w:pPr>
        <w:keepNext/>
        <w:keepLines/>
        <w:numPr>
          <w:ilvl w:val="0"/>
          <w:numId w:val="23"/>
        </w:numPr>
        <w:ind w:left="714" w:hanging="357"/>
        <w:jc w:val="both"/>
        <w:rPr>
          <w:rFonts w:ascii="Tahoma" w:hAnsi="Tahoma" w:cs="Tahoma"/>
        </w:rPr>
      </w:pPr>
      <w:r w:rsidRPr="00995C6A">
        <w:rPr>
          <w:rFonts w:ascii="Tahoma" w:hAnsi="Tahoma" w:cs="Tahoma"/>
          <w:kern w:val="16"/>
        </w:rPr>
        <w:t>izpolnjeno, podpisano in žigosano</w:t>
      </w:r>
      <w:r w:rsidRPr="00995C6A">
        <w:rPr>
          <w:rFonts w:ascii="Tahoma" w:hAnsi="Tahoma" w:cs="Tahoma"/>
        </w:rPr>
        <w:t xml:space="preserve"> Prilogo 3/3 IZJAVA FIZIČNE OSEBE,</w:t>
      </w:r>
    </w:p>
    <w:p w14:paraId="3BD8B46B" w14:textId="77777777" w:rsidR="000C4341" w:rsidRDefault="000C4341" w:rsidP="00E63979">
      <w:pPr>
        <w:keepNext/>
        <w:keepLines/>
        <w:numPr>
          <w:ilvl w:val="0"/>
          <w:numId w:val="23"/>
        </w:numPr>
        <w:ind w:left="714" w:hanging="357"/>
        <w:jc w:val="both"/>
        <w:rPr>
          <w:rFonts w:ascii="Tahoma" w:hAnsi="Tahoma" w:cs="Tahoma"/>
        </w:rPr>
      </w:pPr>
      <w:r w:rsidRPr="00C8579C">
        <w:rPr>
          <w:rFonts w:ascii="Tahoma" w:hAnsi="Tahoma" w:cs="Tahoma"/>
          <w:kern w:val="16"/>
        </w:rPr>
        <w:t>izpolnjeno, podpisano in žigosano</w:t>
      </w:r>
      <w:r w:rsidRPr="001B4647">
        <w:rPr>
          <w:rFonts w:ascii="Tahoma" w:hAnsi="Tahoma" w:cs="Tahoma"/>
        </w:rPr>
        <w:t xml:space="preserve"> Prilogo 3/</w:t>
      </w:r>
      <w:r w:rsidR="00995C6A">
        <w:rPr>
          <w:rFonts w:ascii="Tahoma" w:hAnsi="Tahoma" w:cs="Tahoma"/>
        </w:rPr>
        <w:t>4</w:t>
      </w:r>
      <w:r w:rsidRPr="001B4647">
        <w:rPr>
          <w:rFonts w:ascii="Tahoma" w:hAnsi="Tahoma" w:cs="Tahoma"/>
        </w:rPr>
        <w:t xml:space="preserve"> IZJAVA O UDELEŽBI FIZIČNIH IN PRAVNIH OSEB V LASTNIŠTVU GOSPODARSKEGA SUBJEKTA;</w:t>
      </w:r>
    </w:p>
    <w:p w14:paraId="01C3223F" w14:textId="77777777" w:rsidR="000C4341" w:rsidRPr="001B4647" w:rsidRDefault="000C4341" w:rsidP="00E63979">
      <w:pPr>
        <w:keepNext/>
        <w:keepLines/>
        <w:numPr>
          <w:ilvl w:val="0"/>
          <w:numId w:val="23"/>
        </w:numPr>
        <w:ind w:left="714" w:hanging="357"/>
        <w:jc w:val="both"/>
        <w:rPr>
          <w:rFonts w:ascii="Tahoma" w:hAnsi="Tahoma" w:cs="Tahoma"/>
        </w:rPr>
      </w:pPr>
      <w:r w:rsidRPr="001B4647">
        <w:rPr>
          <w:rFonts w:ascii="Tahoma" w:hAnsi="Tahoma" w:cs="Tahoma"/>
        </w:rPr>
        <w:t xml:space="preserve">ostala dokazila, v kolikor/kot to izhaja iz posameznih točk v nadaljevanju razpisne dokumentacije. </w:t>
      </w:r>
    </w:p>
    <w:p w14:paraId="36056FD4" w14:textId="77777777" w:rsidR="00B70D9F" w:rsidRDefault="00B70D9F" w:rsidP="00E63979">
      <w:pPr>
        <w:keepNext/>
        <w:keepLines/>
        <w:jc w:val="both"/>
        <w:rPr>
          <w:rFonts w:ascii="Tahoma" w:hAnsi="Tahoma" w:cs="Tahoma"/>
        </w:rPr>
      </w:pPr>
    </w:p>
    <w:p w14:paraId="099FE08D" w14:textId="77777777" w:rsidR="00B70D9F" w:rsidRDefault="00B70D9F" w:rsidP="00E63979">
      <w:pPr>
        <w:keepNext/>
        <w:keepLines/>
        <w:jc w:val="both"/>
        <w:rPr>
          <w:rFonts w:ascii="Tahoma" w:hAnsi="Tahoma" w:cs="Tahoma"/>
        </w:rPr>
      </w:pPr>
      <w:r>
        <w:rPr>
          <w:rFonts w:ascii="Tahoma" w:hAnsi="Tahoma" w:cs="Tahoma"/>
        </w:rPr>
        <w:t>Priloga 3/1 se izpolni za vsakega od sodelujočih subjektov v ponudbi ločeno.</w:t>
      </w:r>
    </w:p>
    <w:p w14:paraId="5576451B" w14:textId="77777777" w:rsidR="00B70D9F" w:rsidRPr="00112425" w:rsidRDefault="00B70D9F" w:rsidP="00E63979">
      <w:pPr>
        <w:keepNext/>
        <w:keepLines/>
        <w:jc w:val="both"/>
        <w:rPr>
          <w:rFonts w:ascii="Tahoma" w:hAnsi="Tahoma" w:cs="Tahoma"/>
        </w:rPr>
      </w:pPr>
    </w:p>
    <w:p w14:paraId="35460C61" w14:textId="77777777" w:rsidR="00F1423B" w:rsidRPr="00112425" w:rsidRDefault="00F1423B" w:rsidP="00E63979">
      <w:pPr>
        <w:keepNext/>
        <w:keepLines/>
        <w:numPr>
          <w:ilvl w:val="1"/>
          <w:numId w:val="2"/>
        </w:numPr>
        <w:jc w:val="both"/>
        <w:rPr>
          <w:rFonts w:ascii="Tahoma" w:hAnsi="Tahoma" w:cs="Tahoma"/>
          <w:b/>
        </w:rPr>
      </w:pPr>
      <w:r w:rsidRPr="00112425">
        <w:rPr>
          <w:rFonts w:ascii="Tahoma" w:hAnsi="Tahoma" w:cs="Tahoma"/>
          <w:b/>
        </w:rPr>
        <w:t>Ponudba s podizvajalci</w:t>
      </w:r>
    </w:p>
    <w:p w14:paraId="5B55AA78" w14:textId="77777777" w:rsidR="005154C7" w:rsidRPr="00112425" w:rsidRDefault="005154C7" w:rsidP="00E63979">
      <w:pPr>
        <w:keepNext/>
        <w:keepLines/>
        <w:jc w:val="both"/>
        <w:rPr>
          <w:rFonts w:ascii="Tahoma" w:hAnsi="Tahoma" w:cs="Tahoma"/>
        </w:rPr>
      </w:pPr>
    </w:p>
    <w:p w14:paraId="0079B782" w14:textId="77777777" w:rsidR="00143243" w:rsidRPr="00143243" w:rsidRDefault="00143243" w:rsidP="00E63979">
      <w:pPr>
        <w:keepNext/>
        <w:keepLines/>
        <w:spacing w:after="120"/>
        <w:jc w:val="both"/>
        <w:rPr>
          <w:rFonts w:ascii="Tahoma" w:hAnsi="Tahoma" w:cs="Tahoma"/>
        </w:rPr>
      </w:pPr>
      <w:r w:rsidRPr="00143243">
        <w:rPr>
          <w:rFonts w:ascii="Tahoma" w:hAnsi="Tahoma" w:cs="Tahoma"/>
        </w:rPr>
        <w:t>Ponudnik lahko del javnega naročila odda v podizvajanje. V kolikor namerava ponudnik izvajati predmet javnega naročil s podizvajalci, mora v ponudbi:</w:t>
      </w:r>
    </w:p>
    <w:p w14:paraId="588197A5" w14:textId="77777777" w:rsidR="00BD2B67" w:rsidRPr="00112425" w:rsidRDefault="00BD2B67" w:rsidP="00E63979">
      <w:pPr>
        <w:keepNext/>
        <w:keepLines/>
        <w:numPr>
          <w:ilvl w:val="0"/>
          <w:numId w:val="23"/>
        </w:numPr>
        <w:ind w:left="714" w:hanging="357"/>
        <w:jc w:val="both"/>
        <w:rPr>
          <w:rFonts w:ascii="Tahoma" w:hAnsi="Tahoma" w:cs="Tahoma"/>
        </w:rPr>
      </w:pPr>
      <w:r w:rsidRPr="00112425">
        <w:rPr>
          <w:rFonts w:ascii="Tahoma" w:hAnsi="Tahoma" w:cs="Tahoma"/>
        </w:rPr>
        <w:t>predložiti izpolnjene priloge razpisne dokumentacije, ki se nanašajo na podizvajalce,</w:t>
      </w:r>
    </w:p>
    <w:p w14:paraId="7EA36F3A" w14:textId="77777777" w:rsidR="00BD2B67" w:rsidRPr="00112425" w:rsidRDefault="00BD2B67" w:rsidP="00E63979">
      <w:pPr>
        <w:keepNext/>
        <w:keepLines/>
        <w:numPr>
          <w:ilvl w:val="0"/>
          <w:numId w:val="23"/>
        </w:numPr>
        <w:ind w:left="714" w:hanging="357"/>
        <w:jc w:val="both"/>
        <w:rPr>
          <w:rFonts w:ascii="Tahoma" w:hAnsi="Tahoma" w:cs="Tahoma"/>
        </w:rPr>
      </w:pPr>
      <w:r w:rsidRPr="00112425">
        <w:rPr>
          <w:rFonts w:ascii="Tahoma" w:hAnsi="Tahoma" w:cs="Tahoma"/>
        </w:rPr>
        <w:t>navesti vse podizvajalce ter vsak del javnega naročila, ki ga namerava oddati v podizvajanje,</w:t>
      </w:r>
    </w:p>
    <w:p w14:paraId="5EEF0B04" w14:textId="77777777" w:rsidR="00BD2B67" w:rsidRPr="00112425" w:rsidRDefault="00BD2B67" w:rsidP="00E63979">
      <w:pPr>
        <w:keepNext/>
        <w:keepLines/>
        <w:numPr>
          <w:ilvl w:val="0"/>
          <w:numId w:val="23"/>
        </w:numPr>
        <w:ind w:left="714" w:hanging="357"/>
        <w:jc w:val="both"/>
        <w:rPr>
          <w:rFonts w:ascii="Tahoma" w:hAnsi="Tahoma" w:cs="Tahoma"/>
        </w:rPr>
      </w:pPr>
      <w:r w:rsidRPr="00112425">
        <w:rPr>
          <w:rFonts w:ascii="Tahoma" w:hAnsi="Tahoma" w:cs="Tahoma"/>
        </w:rPr>
        <w:t>navesti kontaktne podatke in zakonite zastopnike predlaganih podizvajalcev,</w:t>
      </w:r>
    </w:p>
    <w:p w14:paraId="1386778A" w14:textId="77777777" w:rsidR="00995C6A" w:rsidRDefault="00BD2B67" w:rsidP="00E63979">
      <w:pPr>
        <w:keepNext/>
        <w:keepLines/>
        <w:numPr>
          <w:ilvl w:val="0"/>
          <w:numId w:val="23"/>
        </w:numPr>
        <w:ind w:left="714" w:hanging="357"/>
        <w:jc w:val="both"/>
        <w:rPr>
          <w:rFonts w:ascii="Tahoma" w:hAnsi="Tahoma" w:cs="Tahoma"/>
        </w:rPr>
      </w:pPr>
      <w:r w:rsidRPr="00995C6A">
        <w:rPr>
          <w:rFonts w:ascii="Tahoma" w:hAnsi="Tahoma" w:cs="Tahoma"/>
        </w:rPr>
        <w:t xml:space="preserve">predložiti Prilogo 3/2 </w:t>
      </w:r>
      <w:r w:rsidR="00995C6A" w:rsidRPr="00112425">
        <w:rPr>
          <w:rFonts w:ascii="Tahoma" w:hAnsi="Tahoma" w:cs="Tahoma"/>
        </w:rPr>
        <w:t>IZJAVA O IZPOLNJEVANJU SPOSOBNOSTI PODIZVAJALCA/DRUGEGA SUBJEKTA</w:t>
      </w:r>
      <w:r w:rsidRPr="00995C6A">
        <w:rPr>
          <w:rFonts w:ascii="Tahoma" w:hAnsi="Tahoma" w:cs="Tahoma"/>
        </w:rPr>
        <w:t>,</w:t>
      </w:r>
    </w:p>
    <w:p w14:paraId="28A4AFDE" w14:textId="77777777" w:rsidR="00995C6A" w:rsidRDefault="00995C6A" w:rsidP="00E63979">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50FB9D1B" w14:textId="77777777" w:rsidR="00BD2B67" w:rsidRPr="00B612E5" w:rsidRDefault="00995C6A" w:rsidP="00E63979">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00BD2B67" w:rsidRPr="00995C6A">
        <w:rPr>
          <w:rFonts w:ascii="Tahoma" w:hAnsi="Tahoma" w:cs="Tahoma"/>
          <w:bCs/>
        </w:rPr>
        <w:t>,</w:t>
      </w:r>
    </w:p>
    <w:p w14:paraId="5FC6FD42" w14:textId="77777777" w:rsidR="00BD2B67" w:rsidRPr="00995C6A" w:rsidRDefault="00995C6A" w:rsidP="00E63979">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BD2B67" w:rsidRPr="00995C6A">
        <w:rPr>
          <w:rFonts w:ascii="Tahoma" w:hAnsi="Tahoma" w:cs="Tahoma"/>
        </w:rPr>
        <w:t xml:space="preserve">Prilogo 4/1 </w:t>
      </w:r>
      <w:r w:rsidRPr="00995C6A">
        <w:rPr>
          <w:rFonts w:ascii="Tahoma" w:hAnsi="Tahoma" w:cs="Tahoma"/>
        </w:rPr>
        <w:t>SEZNAM PODIZVAJALCEV IN ZAHTEVA ZA NEPOSREDNO PLAČILO</w:t>
      </w:r>
      <w:r w:rsidR="00BD2B67" w:rsidRPr="00995C6A">
        <w:rPr>
          <w:rFonts w:ascii="Tahoma" w:hAnsi="Tahoma" w:cs="Tahoma"/>
        </w:rPr>
        <w:t>,</w:t>
      </w:r>
    </w:p>
    <w:p w14:paraId="6FEEAEC1" w14:textId="77777777" w:rsidR="00BD2B67" w:rsidRPr="00995C6A" w:rsidRDefault="00995C6A" w:rsidP="00E63979">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1 k Prilogi 4/1 </w:t>
      </w:r>
      <w:r w:rsidRPr="00995C6A">
        <w:rPr>
          <w:rFonts w:ascii="Tahoma" w:hAnsi="Tahoma" w:cs="Tahoma"/>
        </w:rPr>
        <w:t xml:space="preserve">POOBLASTILO PONUDNIKA </w:t>
      </w:r>
      <w:r w:rsidR="00BD2B67" w:rsidRPr="00995C6A">
        <w:rPr>
          <w:rFonts w:ascii="Tahoma" w:hAnsi="Tahoma" w:cs="Tahoma"/>
        </w:rPr>
        <w:t>(v primeru zahteve posameznega podizvajalca za neposredna plačila, da naročnik na podlagi potrjenega računa oziroma situacije s strani glavnega izvajalca/ponudnika neposredno plačuje podizvajalcu),</w:t>
      </w:r>
    </w:p>
    <w:p w14:paraId="32B323E4" w14:textId="77777777" w:rsidR="00BD2B67" w:rsidRPr="00995C6A" w:rsidRDefault="00995C6A" w:rsidP="00E63979">
      <w:pPr>
        <w:keepNext/>
        <w:keepLines/>
        <w:numPr>
          <w:ilvl w:val="0"/>
          <w:numId w:val="23"/>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 podpisan in žigosan</w:t>
      </w:r>
      <w:r w:rsidRPr="00995C6A">
        <w:rPr>
          <w:rFonts w:ascii="Tahoma" w:hAnsi="Tahoma" w:cs="Tahoma"/>
        </w:rPr>
        <w:t xml:space="preserve"> </w:t>
      </w:r>
      <w:r w:rsidR="00BD2B67" w:rsidRPr="00995C6A">
        <w:rPr>
          <w:rFonts w:ascii="Tahoma" w:hAnsi="Tahoma" w:cs="Tahoma"/>
        </w:rPr>
        <w:t xml:space="preserve">Obrazec 2 k Prilogi 4/1 </w:t>
      </w:r>
      <w:r w:rsidRPr="00995C6A">
        <w:rPr>
          <w:rFonts w:ascii="Tahoma" w:hAnsi="Tahoma" w:cs="Tahoma"/>
        </w:rPr>
        <w:t xml:space="preserve">SOGLASJE PODIZVAJALCEV </w:t>
      </w:r>
      <w:r w:rsidR="00BD2B67" w:rsidRPr="00995C6A">
        <w:rPr>
          <w:rFonts w:ascii="Tahoma" w:hAnsi="Tahoma" w:cs="Tahoma"/>
        </w:rPr>
        <w:t>(v primeru zahteve posameznega podizvajalca za neposredna plačila, na podlagi katerega naročnik namesto ponudnika poravna podizvajalčevo terjatev do ponudnika),</w:t>
      </w:r>
    </w:p>
    <w:p w14:paraId="1D74AC62" w14:textId="77777777" w:rsidR="00BD2B67" w:rsidRPr="00995C6A" w:rsidRDefault="00995C6A" w:rsidP="00E63979">
      <w:pPr>
        <w:keepNext/>
        <w:keepLines/>
        <w:numPr>
          <w:ilvl w:val="0"/>
          <w:numId w:val="23"/>
        </w:numPr>
        <w:ind w:left="714" w:hanging="357"/>
        <w:jc w:val="both"/>
        <w:rPr>
          <w:rFonts w:ascii="Tahoma" w:hAnsi="Tahoma" w:cs="Tahoma"/>
        </w:rPr>
      </w:pPr>
      <w:r>
        <w:rPr>
          <w:rFonts w:ascii="Tahoma" w:hAnsi="Tahoma" w:cs="Tahoma"/>
          <w:kern w:val="16"/>
        </w:rPr>
        <w:t xml:space="preserve">predložiti sklenjen </w:t>
      </w:r>
      <w:r w:rsidRPr="00995C6A">
        <w:rPr>
          <w:rFonts w:ascii="Tahoma" w:hAnsi="Tahoma" w:cs="Tahoma"/>
        </w:rPr>
        <w:t xml:space="preserve">SPORAZUM O MEDSEBOJNEM SODELOVANJU </w:t>
      </w:r>
      <w:r w:rsidR="00BD2B67" w:rsidRPr="00995C6A">
        <w:rPr>
          <w:rFonts w:ascii="Tahoma" w:hAnsi="Tahoma" w:cs="Tahoma"/>
        </w:rPr>
        <w:t>(med ponudnikom in posameznim podizvajalcem)</w:t>
      </w:r>
      <w:r>
        <w:rPr>
          <w:rFonts w:ascii="Tahoma" w:hAnsi="Tahoma" w:cs="Tahoma"/>
        </w:rPr>
        <w:t xml:space="preserve"> (</w:t>
      </w:r>
      <w:r w:rsidRPr="00995C6A">
        <w:rPr>
          <w:rFonts w:ascii="Tahoma" w:hAnsi="Tahoma" w:cs="Tahoma"/>
        </w:rPr>
        <w:t>Obrazec 3 k Prilogi 4/1</w:t>
      </w:r>
      <w:r>
        <w:rPr>
          <w:rFonts w:ascii="Tahoma" w:hAnsi="Tahoma" w:cs="Tahoma"/>
        </w:rPr>
        <w:t>)</w:t>
      </w:r>
      <w:r w:rsidR="00BD2B67" w:rsidRPr="00995C6A">
        <w:rPr>
          <w:rFonts w:ascii="Tahoma" w:hAnsi="Tahoma" w:cs="Tahoma"/>
        </w:rPr>
        <w:t>.</w:t>
      </w:r>
    </w:p>
    <w:p w14:paraId="2005FB2D" w14:textId="77777777" w:rsidR="00BD2B67" w:rsidRDefault="00BD2B67" w:rsidP="00E63979">
      <w:pPr>
        <w:keepNext/>
        <w:keepLines/>
        <w:jc w:val="both"/>
        <w:rPr>
          <w:rFonts w:ascii="Tahoma" w:hAnsi="Tahoma" w:cs="Tahoma"/>
        </w:rPr>
      </w:pPr>
    </w:p>
    <w:p w14:paraId="2081C371" w14:textId="77777777" w:rsidR="00B70D9F" w:rsidRDefault="00B70D9F" w:rsidP="00E63979">
      <w:pPr>
        <w:keepNext/>
        <w:keepLines/>
        <w:jc w:val="both"/>
        <w:rPr>
          <w:rFonts w:ascii="Tahoma" w:hAnsi="Tahoma" w:cs="Tahoma"/>
        </w:rPr>
      </w:pPr>
      <w:r>
        <w:rPr>
          <w:rFonts w:ascii="Tahoma" w:hAnsi="Tahoma" w:cs="Tahoma"/>
        </w:rPr>
        <w:t>Priloge se izpolnijo za vsakega od sodelujočih podizvajalcev v ponudbi ločeno.</w:t>
      </w:r>
    </w:p>
    <w:p w14:paraId="2D339494" w14:textId="77777777" w:rsidR="00B70D9F" w:rsidRPr="00112425" w:rsidRDefault="00B70D9F" w:rsidP="00E63979">
      <w:pPr>
        <w:keepNext/>
        <w:keepLines/>
        <w:jc w:val="both"/>
        <w:rPr>
          <w:rFonts w:ascii="Tahoma" w:hAnsi="Tahoma" w:cs="Tahoma"/>
        </w:rPr>
      </w:pPr>
    </w:p>
    <w:p w14:paraId="2ED7B308" w14:textId="77777777" w:rsidR="005154C7" w:rsidRPr="00112425" w:rsidRDefault="005154C7" w:rsidP="00E63979">
      <w:pPr>
        <w:keepNext/>
        <w:keepLines/>
        <w:jc w:val="both"/>
        <w:rPr>
          <w:rFonts w:ascii="Tahoma" w:hAnsi="Tahoma" w:cs="Tahoma"/>
        </w:rPr>
      </w:pPr>
      <w:r w:rsidRPr="00112425">
        <w:rPr>
          <w:rFonts w:ascii="Tahoma" w:hAnsi="Tahoma" w:cs="Tahoma"/>
        </w:rPr>
        <w:t xml:space="preserve">Naročnik bo zavrnil vsakega podizvajalca, če zanj obstajajo razlogi za izključitev iz tč. </w:t>
      </w:r>
      <w:r w:rsidR="00A10D5D" w:rsidRPr="00112425">
        <w:rPr>
          <w:rFonts w:ascii="Tahoma" w:hAnsi="Tahoma" w:cs="Tahoma"/>
        </w:rPr>
        <w:t>3</w:t>
      </w:r>
      <w:r w:rsidRPr="00112425">
        <w:rPr>
          <w:rFonts w:ascii="Tahoma" w:hAnsi="Tahoma" w:cs="Tahoma"/>
        </w:rPr>
        <w:t>.1.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3FBF567" w14:textId="77777777" w:rsidR="005154C7" w:rsidRPr="00112425" w:rsidRDefault="005154C7" w:rsidP="00E63979">
      <w:pPr>
        <w:keepNext/>
        <w:keepLines/>
        <w:jc w:val="both"/>
        <w:rPr>
          <w:rFonts w:ascii="Tahoma" w:hAnsi="Tahoma" w:cs="Tahoma"/>
        </w:rPr>
      </w:pPr>
    </w:p>
    <w:p w14:paraId="14022C70" w14:textId="7EA5C50A" w:rsidR="005154C7" w:rsidRDefault="005154C7" w:rsidP="00E63979">
      <w:pPr>
        <w:keepNext/>
        <w:keepLines/>
        <w:jc w:val="both"/>
        <w:rPr>
          <w:rFonts w:ascii="Tahoma" w:hAnsi="Tahoma" w:cs="Tahoma"/>
        </w:rPr>
      </w:pPr>
      <w:r w:rsidRPr="00112425">
        <w:rPr>
          <w:rFonts w:ascii="Tahoma" w:hAnsi="Tahoma" w:cs="Tahoma"/>
        </w:rPr>
        <w:t>Ponudnik, kateremu bo javno naročilo oddano, bo v razmerju do naročnika v celoti odgovarjal za izvedbo prejetega naročila, ne glede na število podizvajalcev.</w:t>
      </w:r>
    </w:p>
    <w:p w14:paraId="3885078B" w14:textId="77777777" w:rsidR="00A951BE" w:rsidRPr="00112425" w:rsidRDefault="00A951BE" w:rsidP="00E63979">
      <w:pPr>
        <w:keepNext/>
        <w:keepLines/>
        <w:jc w:val="both"/>
        <w:rPr>
          <w:rFonts w:ascii="Tahoma" w:hAnsi="Tahoma" w:cs="Tahoma"/>
        </w:rPr>
      </w:pPr>
    </w:p>
    <w:p w14:paraId="326F8B1F" w14:textId="77777777" w:rsidR="005154C7" w:rsidRPr="00112425" w:rsidRDefault="00AB395C" w:rsidP="00E63979">
      <w:pPr>
        <w:keepNext/>
        <w:keepLines/>
        <w:numPr>
          <w:ilvl w:val="12"/>
          <w:numId w:val="0"/>
        </w:numPr>
        <w:jc w:val="both"/>
      </w:pPr>
      <w:r w:rsidRPr="00112425">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00BD2B67" w:rsidRPr="00112425">
        <w:rPr>
          <w:rFonts w:ascii="Tahoma" w:hAnsi="Tahoma" w:cs="Tahoma"/>
          <w:kern w:val="16"/>
        </w:rPr>
        <w:t xml:space="preserve"> </w:t>
      </w:r>
    </w:p>
    <w:p w14:paraId="7C38F435" w14:textId="77777777" w:rsidR="005154C7" w:rsidRPr="00112425" w:rsidRDefault="005154C7" w:rsidP="00E63979">
      <w:pPr>
        <w:keepNext/>
        <w:keepLines/>
        <w:jc w:val="both"/>
        <w:rPr>
          <w:rFonts w:ascii="Tahoma" w:hAnsi="Tahoma" w:cs="Tahoma"/>
        </w:rPr>
      </w:pPr>
    </w:p>
    <w:p w14:paraId="2FFD8E31" w14:textId="77777777" w:rsidR="00BD2B67" w:rsidRPr="00112425" w:rsidRDefault="00BD2B67" w:rsidP="00E63979">
      <w:pPr>
        <w:keepNext/>
        <w:keepLines/>
        <w:jc w:val="both"/>
        <w:rPr>
          <w:rFonts w:ascii="Tahoma" w:hAnsi="Tahoma" w:cs="Tahoma"/>
        </w:rPr>
      </w:pPr>
      <w:r w:rsidRPr="00112425">
        <w:rPr>
          <w:rFonts w:ascii="Tahoma" w:hAnsi="Tahoma" w:cs="Tahoma"/>
          <w:kern w:val="16"/>
        </w:rPr>
        <w:t>Le če podizvajalec v skladu in na način, določen v drugem in tretjem odstavku 94. člena ZJN-3, zahteva neposredno plačilo, se šteje, da je neposredno plačilo podizvajalcu obvezno v skladu s ZJN-3 in obveznost zavezuje naročnika in glavnega izvajalca.</w:t>
      </w:r>
    </w:p>
    <w:p w14:paraId="2D44A7DF" w14:textId="77777777" w:rsidR="00BD2B67" w:rsidRPr="00112425" w:rsidRDefault="00BD2B67" w:rsidP="00E63979">
      <w:pPr>
        <w:keepNext/>
        <w:keepLines/>
        <w:jc w:val="both"/>
        <w:rPr>
          <w:rFonts w:ascii="Tahoma" w:hAnsi="Tahoma" w:cs="Tahoma"/>
        </w:rPr>
      </w:pPr>
    </w:p>
    <w:p w14:paraId="3DE8E716" w14:textId="77777777" w:rsidR="00BD2B67" w:rsidRDefault="00BD2B67" w:rsidP="00E63979">
      <w:pPr>
        <w:keepNext/>
        <w:keepLines/>
        <w:jc w:val="both"/>
        <w:rPr>
          <w:rFonts w:ascii="Tahoma" w:hAnsi="Tahoma" w:cs="Tahoma"/>
        </w:rPr>
      </w:pPr>
      <w:r w:rsidRPr="00112425">
        <w:rPr>
          <w:rFonts w:ascii="Tahoma" w:hAnsi="Tahoma" w:cs="Tahoma"/>
        </w:rPr>
        <w:t xml:space="preserve">Če neposredno plačilo podizvajalcu ni obvezno v skladu s 94. členom ZJN-3, mora </w:t>
      </w:r>
      <w:r w:rsidR="00876D80">
        <w:rPr>
          <w:rFonts w:ascii="Tahoma" w:hAnsi="Tahoma" w:cs="Tahoma"/>
        </w:rPr>
        <w:t xml:space="preserve">izbrani ponudnik </w:t>
      </w:r>
      <w:r w:rsidRPr="00112425">
        <w:rPr>
          <w:rFonts w:ascii="Tahoma" w:hAnsi="Tahoma" w:cs="Tahoma"/>
        </w:rPr>
        <w:t>naročnik</w:t>
      </w:r>
      <w:r w:rsidR="00876D80">
        <w:rPr>
          <w:rFonts w:ascii="Tahoma" w:hAnsi="Tahoma" w:cs="Tahoma"/>
        </w:rPr>
        <w:t>u</w:t>
      </w:r>
      <w:r w:rsidRPr="00112425">
        <w:rPr>
          <w:rFonts w:ascii="Tahoma" w:hAnsi="Tahoma" w:cs="Tahoma"/>
        </w:rPr>
        <w:t xml:space="preserve"> najpozneje v 60 dneh od plačila končnega računa oziroma situacije </w:t>
      </w:r>
      <w:r w:rsidR="00876D80">
        <w:rPr>
          <w:rFonts w:ascii="Tahoma" w:hAnsi="Tahoma" w:cs="Tahoma"/>
        </w:rPr>
        <w:t>poslati</w:t>
      </w:r>
      <w:r w:rsidRPr="00112425">
        <w:rPr>
          <w:rFonts w:ascii="Tahoma" w:hAnsi="Tahoma" w:cs="Tahoma"/>
        </w:rPr>
        <w:t xml:space="preserve"> svojo pisno izjavo in pisno izjavo podizvajalca, da je podizvajalec prejel plačilo za izvedene gradnje ali storitve oziroma dobavljeno blago, neposredno povezano s predmetom javnega naročila.</w:t>
      </w:r>
    </w:p>
    <w:p w14:paraId="2AF5FF00" w14:textId="77777777" w:rsidR="00995C6A" w:rsidRPr="00112425" w:rsidRDefault="00995C6A" w:rsidP="00E63979">
      <w:pPr>
        <w:keepNext/>
        <w:keepLines/>
        <w:jc w:val="both"/>
        <w:rPr>
          <w:rFonts w:ascii="Tahoma" w:hAnsi="Tahoma" w:cs="Tahoma"/>
        </w:rPr>
      </w:pPr>
    </w:p>
    <w:p w14:paraId="3A446BD5" w14:textId="77777777" w:rsidR="00BD2B67" w:rsidRPr="00112425" w:rsidRDefault="00BD2B67" w:rsidP="00E63979">
      <w:pPr>
        <w:keepNext/>
        <w:keepLines/>
        <w:jc w:val="both"/>
        <w:rPr>
          <w:rFonts w:ascii="Tahoma" w:hAnsi="Tahoma" w:cs="Tahoma"/>
        </w:rPr>
      </w:pPr>
      <w:r w:rsidRPr="00112425">
        <w:rPr>
          <w:rFonts w:ascii="Tahoma" w:hAnsi="Tahoma" w:cs="Tahoma"/>
        </w:rPr>
        <w:t>Glavni izvajalec mora svojemu računu ali situaciji priložiti račun ali situacijo podizvajalca, ki ga je predhodno potrdil.</w:t>
      </w:r>
    </w:p>
    <w:p w14:paraId="6DE99322" w14:textId="77777777" w:rsidR="001B7B78" w:rsidRPr="00112425" w:rsidRDefault="001B7B78" w:rsidP="00E63979">
      <w:pPr>
        <w:keepNext/>
        <w:keepLines/>
        <w:jc w:val="both"/>
        <w:rPr>
          <w:rFonts w:ascii="Tahoma" w:hAnsi="Tahoma" w:cs="Tahoma"/>
        </w:rPr>
      </w:pPr>
    </w:p>
    <w:p w14:paraId="34BE6781" w14:textId="77777777" w:rsidR="00BD2B67" w:rsidRDefault="00BD2B67" w:rsidP="00E63979">
      <w:pPr>
        <w:keepNext/>
        <w:keepLines/>
        <w:numPr>
          <w:ilvl w:val="12"/>
          <w:numId w:val="0"/>
        </w:numPr>
        <w:jc w:val="both"/>
        <w:rPr>
          <w:rFonts w:ascii="Tahoma" w:hAnsi="Tahoma" w:cs="Tahoma"/>
          <w:kern w:val="16"/>
        </w:rPr>
      </w:pPr>
      <w:r w:rsidRPr="00112425">
        <w:rPr>
          <w:rFonts w:ascii="Tahoma" w:hAnsi="Tahoma" w:cs="Tahoma"/>
          <w:kern w:val="16"/>
        </w:rPr>
        <w:t xml:space="preserve">V kolikor ponudnik ne ravna v skladu s 94. člena ZJN-3, bo naročnik Državni revizijski komisiji podal predlog za uvedbo postopka o prekršku iz 2. točke prvega odstavka 112. člena ZJN-3, kot to določa sedmi odstavek 94. člena ZJN-3. </w:t>
      </w:r>
    </w:p>
    <w:p w14:paraId="079585ED" w14:textId="77777777" w:rsidR="00876D80" w:rsidRPr="00112425" w:rsidRDefault="00876D80" w:rsidP="00E63979">
      <w:pPr>
        <w:keepNext/>
        <w:keepLines/>
        <w:numPr>
          <w:ilvl w:val="12"/>
          <w:numId w:val="0"/>
        </w:numPr>
        <w:jc w:val="both"/>
        <w:rPr>
          <w:rFonts w:ascii="Tahoma" w:hAnsi="Tahoma" w:cs="Tahoma"/>
          <w:kern w:val="16"/>
        </w:rPr>
      </w:pPr>
    </w:p>
    <w:p w14:paraId="0E3F8235" w14:textId="77777777" w:rsidR="00AB395C" w:rsidRPr="00112425" w:rsidRDefault="00AB395C" w:rsidP="00E63979">
      <w:pPr>
        <w:keepNext/>
        <w:keepLines/>
        <w:jc w:val="both"/>
        <w:rPr>
          <w:rFonts w:ascii="Tahoma" w:hAnsi="Tahoma" w:cs="Tahoma"/>
          <w:i/>
        </w:rPr>
      </w:pPr>
      <w:r w:rsidRPr="00112425">
        <w:rPr>
          <w:rFonts w:ascii="Tahoma" w:hAnsi="Tahoma" w:cs="Tahoma"/>
          <w:i/>
        </w:rPr>
        <w:t>V kolikor ponudnik ne oddaja ponudbe z nobenim podizvajalcem, mu ni potrebno izpolniti/priložiti prilog, ki se nanašajo na podizvajalce.</w:t>
      </w:r>
    </w:p>
    <w:p w14:paraId="3572EC11" w14:textId="77777777" w:rsidR="00A149A7" w:rsidRDefault="00A149A7" w:rsidP="00E63979">
      <w:pPr>
        <w:keepNext/>
        <w:keepLines/>
        <w:jc w:val="both"/>
        <w:rPr>
          <w:rFonts w:ascii="Tahoma" w:hAnsi="Tahoma" w:cs="Tahoma"/>
        </w:rPr>
      </w:pPr>
    </w:p>
    <w:p w14:paraId="14D72697" w14:textId="77777777" w:rsidR="005154C7" w:rsidRPr="00112425" w:rsidRDefault="005154C7" w:rsidP="00E63979">
      <w:pPr>
        <w:keepNext/>
        <w:keepLines/>
        <w:numPr>
          <w:ilvl w:val="1"/>
          <w:numId w:val="2"/>
        </w:numPr>
        <w:jc w:val="both"/>
        <w:rPr>
          <w:rFonts w:ascii="Tahoma" w:hAnsi="Tahoma" w:cs="Tahoma"/>
          <w:b/>
        </w:rPr>
      </w:pPr>
      <w:r w:rsidRPr="00112425">
        <w:rPr>
          <w:rFonts w:ascii="Tahoma" w:hAnsi="Tahoma" w:cs="Tahoma"/>
          <w:b/>
        </w:rPr>
        <w:t>Uporaba zmogljivosti drugih subjektov</w:t>
      </w:r>
    </w:p>
    <w:p w14:paraId="1CF01D3D" w14:textId="77777777" w:rsidR="005154C7" w:rsidRPr="00112425" w:rsidRDefault="005154C7" w:rsidP="00E63979">
      <w:pPr>
        <w:keepNext/>
        <w:keepLines/>
        <w:ind w:left="720"/>
        <w:jc w:val="both"/>
        <w:rPr>
          <w:rFonts w:ascii="Tahoma" w:hAnsi="Tahoma" w:cs="Tahoma"/>
          <w:b/>
        </w:rPr>
      </w:pPr>
    </w:p>
    <w:p w14:paraId="429E7158" w14:textId="77777777" w:rsidR="000C4341" w:rsidRPr="00C8579C" w:rsidRDefault="000C4341" w:rsidP="00E63979">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36F220C" w14:textId="77777777" w:rsidR="000C4341" w:rsidRPr="00C8579C" w:rsidRDefault="000C4341" w:rsidP="00E63979">
      <w:pPr>
        <w:keepNext/>
        <w:keepLines/>
        <w:jc w:val="both"/>
        <w:rPr>
          <w:rFonts w:ascii="Tahoma" w:hAnsi="Tahoma" w:cs="Tahoma"/>
        </w:rPr>
      </w:pPr>
    </w:p>
    <w:p w14:paraId="697A0178" w14:textId="77777777" w:rsidR="000C4341" w:rsidRDefault="000C4341" w:rsidP="00E63979">
      <w:pPr>
        <w:pStyle w:val="Telobesedila2"/>
        <w:keepNext/>
        <w:keepLines/>
        <w:rPr>
          <w:rFonts w:ascii="Tahoma" w:hAnsi="Tahoma" w:cs="Tahoma"/>
          <w:b w:val="0"/>
          <w:lang w:val="sl-SI"/>
        </w:rPr>
      </w:pPr>
      <w:r w:rsidRPr="00C8579C">
        <w:rPr>
          <w:rFonts w:ascii="Tahoma" w:hAnsi="Tahoma" w:cs="Tahoma"/>
          <w:b w:val="0"/>
          <w:lang w:val="sl-SI"/>
        </w:rPr>
        <w:t xml:space="preserve">Če želi ponudnik uporabiti zmogljivosti drugih subjektov, </w:t>
      </w:r>
      <w:r w:rsidRPr="008F6CF8">
        <w:rPr>
          <w:rFonts w:ascii="Tahoma" w:hAnsi="Tahoma" w:cs="Tahoma"/>
          <w:b w:val="0"/>
          <w:u w:val="single"/>
          <w:lang w:val="sl-SI"/>
        </w:rPr>
        <w:t>mora v ponudbi dokazati, da bo imel na voljo sredstva, na primer s predložitvijo zagotovil teh subjektov za ta namen</w:t>
      </w:r>
      <w:r w:rsidRPr="00C8579C">
        <w:rPr>
          <w:rFonts w:ascii="Tahoma" w:hAnsi="Tahoma" w:cs="Tahoma"/>
          <w:b w:val="0"/>
          <w:lang w:val="sl-SI"/>
        </w:rPr>
        <w:t xml:space="preserve">. Naročnik bo v tem primeru ravnal v skladu s drugim odstavkom 81. člena ZJN-3. </w:t>
      </w:r>
    </w:p>
    <w:p w14:paraId="08975401" w14:textId="77777777" w:rsidR="002156D6" w:rsidRDefault="002156D6" w:rsidP="00E63979">
      <w:pPr>
        <w:keepNext/>
        <w:keepLines/>
        <w:autoSpaceDE w:val="0"/>
        <w:autoSpaceDN w:val="0"/>
        <w:adjustRightInd w:val="0"/>
        <w:jc w:val="both"/>
        <w:rPr>
          <w:rFonts w:ascii="Tahoma" w:hAnsi="Tahoma" w:cs="Tahoma"/>
        </w:rPr>
      </w:pPr>
    </w:p>
    <w:p w14:paraId="307E640F" w14:textId="77777777" w:rsidR="000C4341" w:rsidRPr="0072622B" w:rsidRDefault="000C4341" w:rsidP="00E63979">
      <w:pPr>
        <w:keepNext/>
        <w:keepLines/>
        <w:autoSpaceDE w:val="0"/>
        <w:autoSpaceDN w:val="0"/>
        <w:adjustRightInd w:val="0"/>
        <w:jc w:val="both"/>
        <w:rPr>
          <w:rFonts w:ascii="Tahoma" w:hAnsi="Tahoma" w:cs="Tahoma"/>
        </w:rPr>
      </w:pPr>
      <w:r w:rsidRPr="0072622B">
        <w:rPr>
          <w:rFonts w:ascii="Tahoma" w:hAnsi="Tahoma" w:cs="Tahoma"/>
        </w:rPr>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7BD1680A" w14:textId="77777777" w:rsidR="000C4341" w:rsidRPr="00C8579C" w:rsidRDefault="000C4341" w:rsidP="00E63979">
      <w:pPr>
        <w:pStyle w:val="Telobesedila2"/>
        <w:keepNext/>
        <w:keepLines/>
        <w:rPr>
          <w:rFonts w:ascii="Tahoma" w:hAnsi="Tahoma" w:cs="Tahoma"/>
          <w:b w:val="0"/>
          <w:lang w:val="sl-SI"/>
        </w:rPr>
      </w:pPr>
    </w:p>
    <w:p w14:paraId="2B914A9C" w14:textId="77777777" w:rsidR="000C4341" w:rsidRPr="00C8579C" w:rsidRDefault="000C4341" w:rsidP="00E63979">
      <w:pPr>
        <w:pStyle w:val="Telobesedila2"/>
        <w:keepNext/>
        <w:keepLines/>
        <w:rPr>
          <w:rFonts w:ascii="Tahoma" w:hAnsi="Tahoma" w:cs="Tahoma"/>
          <w:b w:val="0"/>
          <w:lang w:val="sl-SI"/>
        </w:rPr>
      </w:pPr>
      <w:r w:rsidRPr="00C8579C">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7FE809A0" w14:textId="77777777" w:rsidR="00995C6A" w:rsidRDefault="00995C6A" w:rsidP="00E63979">
      <w:pPr>
        <w:keepNext/>
        <w:keepLines/>
        <w:numPr>
          <w:ilvl w:val="0"/>
          <w:numId w:val="27"/>
        </w:numPr>
        <w:jc w:val="both"/>
        <w:rPr>
          <w:rFonts w:ascii="Tahoma" w:hAnsi="Tahoma" w:cs="Tahoma"/>
        </w:rPr>
      </w:pPr>
      <w:r w:rsidRPr="00995C6A">
        <w:rPr>
          <w:rFonts w:ascii="Tahoma" w:hAnsi="Tahoma" w:cs="Tahoma"/>
        </w:rPr>
        <w:t xml:space="preserve">predložiti </w:t>
      </w:r>
      <w:r>
        <w:rPr>
          <w:rFonts w:ascii="Tahoma" w:hAnsi="Tahoma" w:cs="Tahoma"/>
        </w:rPr>
        <w:t xml:space="preserve">izpolnjeno, podpisano in žigosano </w:t>
      </w:r>
      <w:r w:rsidRPr="00995C6A">
        <w:rPr>
          <w:rFonts w:ascii="Tahoma" w:hAnsi="Tahoma" w:cs="Tahoma"/>
        </w:rPr>
        <w:t xml:space="preserve">Prilogo 3/2 </w:t>
      </w:r>
      <w:r w:rsidRPr="00112425">
        <w:rPr>
          <w:rFonts w:ascii="Tahoma" w:hAnsi="Tahoma" w:cs="Tahoma"/>
        </w:rPr>
        <w:t>IZJAVA O IZPOLNJEVANJU SPOSOBNOSTI PODIZVAJALCA/DRUGEGA SUBJEKTA</w:t>
      </w:r>
      <w:r w:rsidRPr="00995C6A">
        <w:rPr>
          <w:rFonts w:ascii="Tahoma" w:hAnsi="Tahoma" w:cs="Tahoma"/>
        </w:rPr>
        <w:t>,</w:t>
      </w:r>
    </w:p>
    <w:p w14:paraId="03C63FDB" w14:textId="77777777" w:rsidR="00995C6A" w:rsidRDefault="00995C6A" w:rsidP="00E63979">
      <w:pPr>
        <w:keepNext/>
        <w:keepLines/>
        <w:numPr>
          <w:ilvl w:val="0"/>
          <w:numId w:val="27"/>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3/3 IZJAVA FIZIČNE OSEBE,</w:t>
      </w:r>
    </w:p>
    <w:p w14:paraId="678C6A6E" w14:textId="77777777" w:rsidR="009B7908" w:rsidRPr="00B612E5" w:rsidRDefault="009B7908" w:rsidP="00E63979">
      <w:pPr>
        <w:keepNext/>
        <w:keepLines/>
        <w:numPr>
          <w:ilvl w:val="0"/>
          <w:numId w:val="27"/>
        </w:numPr>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Prilogo 3/4 IZJAVA O UDELEŽBI FIZIČNIH IN PRAVNIH OSEB V LASTNIŠTVU GOSPODARSKEGA SUBJEKTA</w:t>
      </w:r>
      <w:r w:rsidRPr="00995C6A">
        <w:rPr>
          <w:rFonts w:ascii="Tahoma" w:hAnsi="Tahoma" w:cs="Tahoma"/>
          <w:bCs/>
        </w:rPr>
        <w:t>,</w:t>
      </w:r>
    </w:p>
    <w:p w14:paraId="10DBEECE" w14:textId="77777777" w:rsidR="008F6CF8" w:rsidRDefault="00995C6A" w:rsidP="00E63979">
      <w:pPr>
        <w:pStyle w:val="Odstavekseznama"/>
        <w:keepNext/>
        <w:keepLines/>
        <w:numPr>
          <w:ilvl w:val="0"/>
          <w:numId w:val="27"/>
        </w:numPr>
        <w:ind w:left="714" w:hanging="357"/>
        <w:jc w:val="both"/>
        <w:rPr>
          <w:rFonts w:ascii="Tahoma" w:hAnsi="Tahoma" w:cs="Tahoma"/>
        </w:rPr>
      </w:pPr>
      <w:r>
        <w:rPr>
          <w:rFonts w:ascii="Tahoma" w:hAnsi="Tahoma" w:cs="Tahoma"/>
          <w:kern w:val="16"/>
        </w:rPr>
        <w:t xml:space="preserve">predložiti </w:t>
      </w:r>
      <w:r w:rsidRPr="00995C6A">
        <w:rPr>
          <w:rFonts w:ascii="Tahoma" w:hAnsi="Tahoma" w:cs="Tahoma"/>
          <w:kern w:val="16"/>
        </w:rPr>
        <w:t>izpolnjeno, podpisano in žigosano</w:t>
      </w:r>
      <w:r w:rsidRPr="00995C6A">
        <w:rPr>
          <w:rFonts w:ascii="Tahoma" w:hAnsi="Tahoma" w:cs="Tahoma"/>
        </w:rPr>
        <w:t xml:space="preserve"> </w:t>
      </w:r>
      <w:r w:rsidR="000C4341" w:rsidRPr="00995C6A">
        <w:rPr>
          <w:rFonts w:ascii="Tahoma" w:hAnsi="Tahoma" w:cs="Tahoma"/>
        </w:rPr>
        <w:t>Prilogo 4/</w:t>
      </w:r>
      <w:r>
        <w:rPr>
          <w:rFonts w:ascii="Tahoma" w:hAnsi="Tahoma" w:cs="Tahoma"/>
        </w:rPr>
        <w:t>2</w:t>
      </w:r>
      <w:r w:rsidR="000C4341" w:rsidRPr="00995C6A">
        <w:rPr>
          <w:rFonts w:ascii="Tahoma" w:hAnsi="Tahoma" w:cs="Tahoma"/>
        </w:rPr>
        <w:t xml:space="preserve"> UDELEŽBA SUBJEKTA, KATEREGA ZMOGLJIVOST SE UPORABLJA</w:t>
      </w:r>
      <w:r w:rsidR="008F6CF8">
        <w:rPr>
          <w:rFonts w:ascii="Tahoma" w:hAnsi="Tahoma" w:cs="Tahoma"/>
        </w:rPr>
        <w:t>,</w:t>
      </w:r>
    </w:p>
    <w:p w14:paraId="60651D71" w14:textId="77777777" w:rsidR="000C4341" w:rsidRPr="00C8579C" w:rsidRDefault="008F6CF8" w:rsidP="00E63979">
      <w:pPr>
        <w:pStyle w:val="Odstavekseznama"/>
        <w:keepNext/>
        <w:keepLines/>
        <w:numPr>
          <w:ilvl w:val="0"/>
          <w:numId w:val="27"/>
        </w:numPr>
        <w:ind w:left="714" w:hanging="357"/>
        <w:jc w:val="both"/>
        <w:rPr>
          <w:rFonts w:ascii="Tahoma" w:hAnsi="Tahoma" w:cs="Tahoma"/>
        </w:rPr>
      </w:pPr>
      <w:r>
        <w:rPr>
          <w:rFonts w:ascii="Tahoma" w:hAnsi="Tahoma" w:cs="Tahoma"/>
          <w:u w:val="single"/>
        </w:rPr>
        <w:t>dokazilo</w:t>
      </w:r>
      <w:r w:rsidRPr="008F6CF8">
        <w:rPr>
          <w:rFonts w:ascii="Tahoma" w:hAnsi="Tahoma" w:cs="Tahoma"/>
          <w:u w:val="single"/>
        </w:rPr>
        <w:t>, da bo imel</w:t>
      </w:r>
      <w:r>
        <w:rPr>
          <w:rFonts w:ascii="Tahoma" w:hAnsi="Tahoma" w:cs="Tahoma"/>
          <w:u w:val="single"/>
        </w:rPr>
        <w:t xml:space="preserve"> ponudnik</w:t>
      </w:r>
      <w:r w:rsidRPr="008F6CF8">
        <w:rPr>
          <w:rFonts w:ascii="Tahoma" w:hAnsi="Tahoma" w:cs="Tahoma"/>
          <w:u w:val="single"/>
        </w:rPr>
        <w:t xml:space="preserve"> na voljo sredstva, na primer s predložitvijo zagotovil teh subjektov za ta namen</w:t>
      </w:r>
      <w:r w:rsidR="000C4341" w:rsidRPr="00C8579C">
        <w:rPr>
          <w:rFonts w:ascii="Tahoma" w:hAnsi="Tahoma" w:cs="Tahoma"/>
        </w:rPr>
        <w:t>.</w:t>
      </w:r>
    </w:p>
    <w:p w14:paraId="22275244" w14:textId="77777777" w:rsidR="000C4341" w:rsidRDefault="000C4341" w:rsidP="00E63979">
      <w:pPr>
        <w:keepNext/>
        <w:keepLines/>
        <w:jc w:val="both"/>
        <w:rPr>
          <w:rFonts w:ascii="Tahoma" w:hAnsi="Tahoma" w:cs="Tahoma"/>
        </w:rPr>
      </w:pPr>
    </w:p>
    <w:p w14:paraId="598BC8DA" w14:textId="77777777" w:rsidR="00B70D9F" w:rsidRDefault="00B70D9F" w:rsidP="00E63979">
      <w:pPr>
        <w:keepNext/>
        <w:keepLines/>
        <w:jc w:val="both"/>
        <w:rPr>
          <w:rFonts w:ascii="Tahoma" w:hAnsi="Tahoma" w:cs="Tahoma"/>
        </w:rPr>
      </w:pPr>
      <w:r>
        <w:rPr>
          <w:rFonts w:ascii="Tahoma" w:hAnsi="Tahoma" w:cs="Tahoma"/>
        </w:rPr>
        <w:t xml:space="preserve">Priloge se izpolnijo za vsakega od sodelujočih </w:t>
      </w:r>
      <w:r w:rsidR="00143243">
        <w:rPr>
          <w:rFonts w:ascii="Tahoma" w:hAnsi="Tahoma" w:cs="Tahoma"/>
        </w:rPr>
        <w:t>subjektov</w:t>
      </w:r>
      <w:r>
        <w:rPr>
          <w:rFonts w:ascii="Tahoma" w:hAnsi="Tahoma" w:cs="Tahoma"/>
        </w:rPr>
        <w:t xml:space="preserve"> v ponudbi ločeno.</w:t>
      </w:r>
    </w:p>
    <w:p w14:paraId="62A53E57" w14:textId="77777777" w:rsidR="00B70D9F" w:rsidRPr="00C8579C" w:rsidRDefault="00B70D9F" w:rsidP="00E63979">
      <w:pPr>
        <w:keepNext/>
        <w:keepLines/>
        <w:jc w:val="both"/>
        <w:rPr>
          <w:rFonts w:ascii="Tahoma" w:hAnsi="Tahoma" w:cs="Tahoma"/>
        </w:rPr>
      </w:pPr>
    </w:p>
    <w:p w14:paraId="78558610" w14:textId="77777777" w:rsidR="000C4341" w:rsidRPr="00C8579C" w:rsidRDefault="000C4341" w:rsidP="00E63979">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4051AB0" w14:textId="77777777" w:rsidR="000C4341" w:rsidRPr="00C8579C" w:rsidRDefault="000C4341" w:rsidP="00E63979">
      <w:pPr>
        <w:pStyle w:val="Telobesedila2"/>
        <w:keepNext/>
        <w:keepLines/>
        <w:rPr>
          <w:rFonts w:ascii="Tahoma" w:hAnsi="Tahoma" w:cs="Tahoma"/>
          <w:b w:val="0"/>
          <w:lang w:val="sl-SI"/>
        </w:rPr>
      </w:pPr>
    </w:p>
    <w:p w14:paraId="52DD839D" w14:textId="467A5FF1" w:rsidR="000C4341" w:rsidRDefault="000C4341" w:rsidP="00E63979">
      <w:pPr>
        <w:pStyle w:val="Telobesedila2"/>
        <w:keepNext/>
        <w:keepLines/>
        <w:rPr>
          <w:rFonts w:ascii="Tahoma" w:hAnsi="Tahoma" w:cs="Tahoma"/>
          <w:b w:val="0"/>
          <w:i/>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5FBF7C30" w14:textId="77777777" w:rsidR="007C3844" w:rsidRPr="00C8579C" w:rsidRDefault="007C3844" w:rsidP="00E63979">
      <w:pPr>
        <w:pStyle w:val="Telobesedila2"/>
        <w:keepNext/>
        <w:keepLines/>
        <w:rPr>
          <w:rFonts w:ascii="Tahoma" w:hAnsi="Tahoma" w:cs="Tahoma"/>
          <w:b w:val="0"/>
          <w:lang w:val="sl-SI"/>
        </w:rPr>
      </w:pPr>
    </w:p>
    <w:p w14:paraId="36BDA1BA" w14:textId="77777777" w:rsidR="005154C7" w:rsidRPr="00112425" w:rsidRDefault="00F1423B" w:rsidP="00E63979">
      <w:pPr>
        <w:keepNext/>
        <w:keepLines/>
        <w:numPr>
          <w:ilvl w:val="1"/>
          <w:numId w:val="2"/>
        </w:numPr>
        <w:jc w:val="both"/>
        <w:rPr>
          <w:rFonts w:ascii="Tahoma" w:hAnsi="Tahoma" w:cs="Tahoma"/>
          <w:b/>
          <w:color w:val="000000"/>
        </w:rPr>
      </w:pPr>
      <w:r w:rsidRPr="00112425">
        <w:rPr>
          <w:rFonts w:ascii="Tahoma" w:hAnsi="Tahoma" w:cs="Tahoma"/>
          <w:b/>
          <w:color w:val="000000"/>
        </w:rPr>
        <w:t xml:space="preserve">Ponudbena </w:t>
      </w:r>
      <w:r w:rsidR="000C4341">
        <w:rPr>
          <w:rFonts w:ascii="Tahoma" w:hAnsi="Tahoma" w:cs="Tahoma"/>
          <w:b/>
          <w:color w:val="000000"/>
        </w:rPr>
        <w:t>vrednost</w:t>
      </w:r>
    </w:p>
    <w:p w14:paraId="23F221CE" w14:textId="77777777" w:rsidR="008E187B" w:rsidRPr="00112425" w:rsidRDefault="008E187B" w:rsidP="00E63979">
      <w:pPr>
        <w:keepNext/>
        <w:keepLines/>
        <w:jc w:val="both"/>
        <w:rPr>
          <w:rFonts w:ascii="Tahoma" w:hAnsi="Tahoma" w:cs="Tahoma"/>
          <w:b/>
          <w:color w:val="000000"/>
        </w:rPr>
      </w:pPr>
    </w:p>
    <w:p w14:paraId="1B07AF62" w14:textId="53EDA516" w:rsidR="00D12766" w:rsidRPr="00112425" w:rsidRDefault="00D12766" w:rsidP="00E63979">
      <w:pPr>
        <w:keepNext/>
        <w:keepLines/>
        <w:jc w:val="both"/>
        <w:rPr>
          <w:rFonts w:ascii="Tahoma" w:hAnsi="Tahoma" w:cs="Tahoma"/>
        </w:rPr>
      </w:pPr>
      <w:r w:rsidRPr="00112425">
        <w:rPr>
          <w:rFonts w:ascii="Tahoma" w:hAnsi="Tahoma" w:cs="Tahoma"/>
        </w:rPr>
        <w:lastRenderedPageBreak/>
        <w:t xml:space="preserve">Vrednost razpisanih </w:t>
      </w:r>
      <w:r w:rsidR="009F3E46">
        <w:rPr>
          <w:rFonts w:ascii="Tahoma" w:hAnsi="Tahoma" w:cs="Tahoma"/>
        </w:rPr>
        <w:t>storitev</w:t>
      </w:r>
      <w:r w:rsidR="008C2E9A">
        <w:rPr>
          <w:rFonts w:ascii="Tahoma" w:hAnsi="Tahoma" w:cs="Tahoma"/>
        </w:rPr>
        <w:t xml:space="preserve"> in dobav</w:t>
      </w:r>
      <w:r w:rsidRPr="00112425">
        <w:rPr>
          <w:rFonts w:ascii="Tahoma" w:hAnsi="Tahoma" w:cs="Tahoma"/>
        </w:rPr>
        <w:t xml:space="preserve"> je fiksna fco. lokacija izvedbe. Ponudnik izdela vrednostni del ponudbe na osnovi </w:t>
      </w:r>
      <w:r w:rsidR="009F3E46">
        <w:rPr>
          <w:rFonts w:ascii="Tahoma" w:hAnsi="Tahoma" w:cs="Tahoma"/>
        </w:rPr>
        <w:t>ponudbenega predračuna</w:t>
      </w:r>
      <w:r w:rsidRPr="00112425">
        <w:rPr>
          <w:rFonts w:ascii="Tahoma" w:hAnsi="Tahoma" w:cs="Tahoma"/>
        </w:rPr>
        <w:t xml:space="preserve"> z upoštevanjem vseh dodatnih pogojev (tehničnih in splošnih) ter podanih fiksnih stroškov, ki morajo bit</w:t>
      </w:r>
      <w:r w:rsidR="00DE5777">
        <w:rPr>
          <w:rFonts w:ascii="Tahoma" w:hAnsi="Tahoma" w:cs="Tahoma"/>
        </w:rPr>
        <w:t>i vkalkulirani v ponudbeni ceni.</w:t>
      </w:r>
      <w:r w:rsidRPr="00112425">
        <w:rPr>
          <w:rFonts w:ascii="Tahoma" w:hAnsi="Tahoma" w:cs="Tahoma"/>
        </w:rPr>
        <w:t xml:space="preserve"> Cene po enotah naj vsebujejo vse stroške, vključno s stroški zagotavljanja in kontrole kvalitete izvedenih del, vzpostavitve koriščenih prostorov ter pomožnih dostopov med časom gradnje v prvotno stanje, zapore cest in stroškov zagotavljanja varstva pri delu.</w:t>
      </w:r>
    </w:p>
    <w:p w14:paraId="10E00A63" w14:textId="77777777" w:rsidR="00D12766" w:rsidRPr="00112425" w:rsidRDefault="00D12766" w:rsidP="00E63979">
      <w:pPr>
        <w:keepNext/>
        <w:keepLines/>
        <w:jc w:val="both"/>
        <w:rPr>
          <w:rFonts w:ascii="Tahoma" w:hAnsi="Tahoma" w:cs="Tahoma"/>
        </w:rPr>
      </w:pPr>
    </w:p>
    <w:p w14:paraId="7DFB2BE3" w14:textId="6CDD5066" w:rsidR="00D12766" w:rsidRPr="00112425" w:rsidRDefault="00D12766" w:rsidP="00E63979">
      <w:pPr>
        <w:keepNext/>
        <w:keepLines/>
        <w:jc w:val="both"/>
        <w:rPr>
          <w:rFonts w:ascii="Tahoma" w:hAnsi="Tahoma" w:cs="Tahoma"/>
        </w:rPr>
      </w:pPr>
      <w:r w:rsidRPr="00112425">
        <w:rPr>
          <w:rFonts w:ascii="Tahoma" w:hAnsi="Tahoma" w:cs="Tahoma"/>
        </w:rPr>
        <w:t xml:space="preserve">Ponudnik mora pri pripravi ponudbe in ponudbenega dela upoštevati vgradnjo materialov, ki so kompatibilni z že vgrajenimi materiali v </w:t>
      </w:r>
      <w:r w:rsidR="009F3E46">
        <w:rPr>
          <w:rFonts w:ascii="Tahoma" w:hAnsi="Tahoma" w:cs="Tahoma"/>
        </w:rPr>
        <w:t>sistemu</w:t>
      </w:r>
      <w:r w:rsidRPr="00112425">
        <w:rPr>
          <w:rFonts w:ascii="Tahoma" w:hAnsi="Tahoma" w:cs="Tahoma"/>
        </w:rPr>
        <w:t>.</w:t>
      </w:r>
    </w:p>
    <w:p w14:paraId="27CF9EF3" w14:textId="77777777" w:rsidR="00D12766" w:rsidRPr="00112425" w:rsidRDefault="00D12766" w:rsidP="00E63979">
      <w:pPr>
        <w:keepNext/>
        <w:keepLines/>
        <w:jc w:val="both"/>
        <w:rPr>
          <w:rFonts w:ascii="Tahoma" w:hAnsi="Tahoma" w:cs="Tahoma"/>
        </w:rPr>
      </w:pPr>
    </w:p>
    <w:p w14:paraId="631190F0" w14:textId="77777777" w:rsidR="00143243" w:rsidRDefault="00D12766" w:rsidP="00E63979">
      <w:pPr>
        <w:keepNext/>
        <w:keepLines/>
        <w:jc w:val="both"/>
        <w:rPr>
          <w:rFonts w:ascii="Tahoma" w:hAnsi="Tahoma" w:cs="Tahoma"/>
        </w:rPr>
      </w:pPr>
      <w:r w:rsidRPr="00112425">
        <w:rPr>
          <w:rFonts w:ascii="Tahoma" w:hAnsi="Tahoma" w:cs="Tahoma"/>
        </w:rPr>
        <w:t>Naročnik zahteva predložitev ponudbe in izvedbo del po sistemu "fiksnih cen na enoto". Ponudnik mora v svoji ponudbi (ki jo oddaja po sistemu "fiksnih cen na enoto") upoštevati vsa dela in potrebno opremo za prevzem predmetnih del v upravljanje s strani naročnika.</w:t>
      </w:r>
      <w:r w:rsidR="00143243">
        <w:rPr>
          <w:rFonts w:ascii="Tahoma" w:hAnsi="Tahoma" w:cs="Tahoma"/>
        </w:rPr>
        <w:t xml:space="preserve"> </w:t>
      </w:r>
    </w:p>
    <w:p w14:paraId="33F23E06" w14:textId="77777777" w:rsidR="00143243" w:rsidRDefault="00143243" w:rsidP="00E63979">
      <w:pPr>
        <w:keepNext/>
        <w:keepLines/>
        <w:jc w:val="both"/>
        <w:rPr>
          <w:rFonts w:ascii="Tahoma" w:hAnsi="Tahoma" w:cs="Tahoma"/>
        </w:rPr>
      </w:pPr>
    </w:p>
    <w:p w14:paraId="0E97CE39" w14:textId="2AD73977" w:rsidR="009F3E46" w:rsidRPr="00356766" w:rsidRDefault="00143243" w:rsidP="00E63979">
      <w:pPr>
        <w:keepNext/>
        <w:keepLines/>
        <w:jc w:val="both"/>
        <w:rPr>
          <w:rFonts w:ascii="Tahoma" w:hAnsi="Tahoma" w:cs="Tahoma"/>
          <w:color w:val="000000" w:themeColor="text1"/>
        </w:rPr>
      </w:pPr>
      <w:r w:rsidRPr="00356766">
        <w:rPr>
          <w:rFonts w:ascii="Tahoma" w:hAnsi="Tahoma" w:cs="Tahoma"/>
          <w:color w:val="000000" w:themeColor="text1"/>
        </w:rPr>
        <w:t>Ne glede na prejšnji odstavek se cene na enoto</w:t>
      </w:r>
      <w:r w:rsidR="009F3E46" w:rsidRPr="00356766">
        <w:rPr>
          <w:rFonts w:ascii="Tahoma" w:hAnsi="Tahoma" w:cs="Tahoma"/>
          <w:color w:val="000000" w:themeColor="text1"/>
        </w:rPr>
        <w:t xml:space="preserve"> za strojno opremo, ki so zajete v ponudbenem predračunu pod poz. »C: Cenik krmilne opreme« lahko spremenijo, in sicer v skladu s Pravilnikom o načinih valorizacije denarnih obveznosti, ki jih v večletnih pogodbah dogovarjajo pravne osebe javnega sektorja (Uradni list RS, št. 1/04), prvič izvede:</w:t>
      </w:r>
    </w:p>
    <w:p w14:paraId="70CF1E5F" w14:textId="641E37BF" w:rsidR="009F3E46" w:rsidRPr="00356766" w:rsidRDefault="009F3E46" w:rsidP="00E63979">
      <w:pPr>
        <w:keepNext/>
        <w:keepLines/>
        <w:numPr>
          <w:ilvl w:val="0"/>
          <w:numId w:val="4"/>
        </w:numPr>
        <w:jc w:val="both"/>
        <w:rPr>
          <w:rFonts w:ascii="Tahoma" w:hAnsi="Tahoma" w:cs="Tahoma"/>
          <w:color w:val="000000" w:themeColor="text1"/>
        </w:rPr>
      </w:pPr>
      <w:r w:rsidRPr="00356766">
        <w:rPr>
          <w:rFonts w:ascii="Tahoma" w:hAnsi="Tahoma" w:cs="Tahoma"/>
          <w:color w:val="000000" w:themeColor="text1"/>
        </w:rPr>
        <w:t xml:space="preserve">po preteku enega (1) leta od sklenitve okvirnega sporazuma in </w:t>
      </w:r>
    </w:p>
    <w:p w14:paraId="54CD0F28" w14:textId="5F162C74" w:rsidR="009F3E46" w:rsidRPr="00E73F57" w:rsidRDefault="009F3E46" w:rsidP="00E63979">
      <w:pPr>
        <w:keepNext/>
        <w:keepLines/>
        <w:numPr>
          <w:ilvl w:val="0"/>
          <w:numId w:val="4"/>
        </w:numPr>
        <w:jc w:val="both"/>
        <w:rPr>
          <w:rFonts w:ascii="Tahoma" w:hAnsi="Tahoma" w:cs="Tahoma"/>
          <w:color w:val="000000" w:themeColor="text1"/>
        </w:rPr>
      </w:pPr>
      <w:r w:rsidRPr="00356766">
        <w:rPr>
          <w:rFonts w:ascii="Tahoma" w:hAnsi="Tahoma" w:cs="Tahoma"/>
          <w:color w:val="000000" w:themeColor="text1"/>
        </w:rPr>
        <w:t xml:space="preserve">ko kumulativno </w:t>
      </w:r>
      <w:r w:rsidRPr="00E73F57">
        <w:rPr>
          <w:rFonts w:ascii="Tahoma" w:hAnsi="Tahoma" w:cs="Tahoma"/>
          <w:color w:val="000000" w:themeColor="text1"/>
        </w:rPr>
        <w:t xml:space="preserve">povečanje indeksa cen industrijskih proizvodov, po podatkih Statističnega urada RS, preseže štiri odstotke (4%) vrednosti, šteto od preteka enega (1) leta od sklenitve okvirnega sporazuma. </w:t>
      </w:r>
    </w:p>
    <w:p w14:paraId="59CB5A0E" w14:textId="77777777" w:rsidR="009F3E46" w:rsidRPr="00E73F57" w:rsidRDefault="009F3E46" w:rsidP="00E63979">
      <w:pPr>
        <w:keepNext/>
        <w:keepLines/>
        <w:jc w:val="both"/>
        <w:rPr>
          <w:rFonts w:ascii="Tahoma" w:hAnsi="Tahoma" w:cs="Tahoma"/>
          <w:color w:val="000000" w:themeColor="text1"/>
        </w:rPr>
      </w:pPr>
    </w:p>
    <w:p w14:paraId="694AB3D5" w14:textId="77777777" w:rsidR="009F3E46" w:rsidRPr="00356766" w:rsidRDefault="009F3E46" w:rsidP="00E63979">
      <w:pPr>
        <w:keepNext/>
        <w:keepLines/>
        <w:jc w:val="both"/>
        <w:rPr>
          <w:rFonts w:ascii="Tahoma" w:hAnsi="Tahoma" w:cs="Tahoma"/>
          <w:color w:val="000000" w:themeColor="text1"/>
        </w:rPr>
      </w:pPr>
      <w:r w:rsidRPr="00E73F57">
        <w:rPr>
          <w:rFonts w:ascii="Tahoma" w:hAnsi="Tahoma" w:cs="Tahoma"/>
          <w:color w:val="000000" w:themeColor="text1"/>
        </w:rPr>
        <w:t>Povišanje cen lahko znaša največ osemdeset odstotkov (80 %) povečanja indeksa cen. Nadaljnja povišanja cen se lahko izvedejo, ko kumulativno povečanje indeksa cen industrijskih proizvodov,</w:t>
      </w:r>
      <w:r w:rsidRPr="00356766">
        <w:rPr>
          <w:rFonts w:ascii="Tahoma" w:hAnsi="Tahoma" w:cs="Tahoma"/>
          <w:color w:val="000000" w:themeColor="text1"/>
        </w:rPr>
        <w:t xml:space="preserve"> po podatkih Statističnega urada RS, ponovno preseže štiri odstotke (4 %) vrednosti od zadnjega povišanja cen. </w:t>
      </w:r>
    </w:p>
    <w:p w14:paraId="71E1F008" w14:textId="77777777" w:rsidR="009F3E46" w:rsidRPr="00356766" w:rsidRDefault="009F3E46" w:rsidP="00E63979">
      <w:pPr>
        <w:keepNext/>
        <w:keepLines/>
        <w:jc w:val="both"/>
        <w:rPr>
          <w:rFonts w:ascii="Tahoma" w:hAnsi="Tahoma" w:cs="Tahoma"/>
          <w:color w:val="000000" w:themeColor="text1"/>
        </w:rPr>
      </w:pPr>
    </w:p>
    <w:p w14:paraId="03C25434" w14:textId="4A91CC9F" w:rsidR="009F3E46" w:rsidRPr="00356766" w:rsidRDefault="001705B4" w:rsidP="00E63979">
      <w:pPr>
        <w:keepNext/>
        <w:keepLines/>
        <w:jc w:val="both"/>
        <w:rPr>
          <w:rFonts w:ascii="Tahoma" w:hAnsi="Tahoma" w:cs="Tahoma"/>
          <w:color w:val="000000" w:themeColor="text1"/>
        </w:rPr>
      </w:pPr>
      <w:r w:rsidRPr="00356766">
        <w:rPr>
          <w:rFonts w:ascii="Tahoma" w:hAnsi="Tahoma" w:cs="Tahoma"/>
          <w:color w:val="000000" w:themeColor="text1"/>
        </w:rPr>
        <w:t>Izbrani ponudnik bo</w:t>
      </w:r>
      <w:r w:rsidR="009F3E46" w:rsidRPr="00356766">
        <w:rPr>
          <w:rFonts w:ascii="Tahoma" w:hAnsi="Tahoma" w:cs="Tahoma"/>
          <w:color w:val="000000" w:themeColor="text1"/>
        </w:rPr>
        <w:t xml:space="preserve"> mora</w:t>
      </w:r>
      <w:r w:rsidRPr="00356766">
        <w:rPr>
          <w:rFonts w:ascii="Tahoma" w:hAnsi="Tahoma" w:cs="Tahoma"/>
          <w:color w:val="000000" w:themeColor="text1"/>
        </w:rPr>
        <w:t>l</w:t>
      </w:r>
      <w:r w:rsidR="009F3E46" w:rsidRPr="00356766">
        <w:rPr>
          <w:rFonts w:ascii="Tahoma" w:hAnsi="Tahoma" w:cs="Tahoma"/>
          <w:color w:val="000000" w:themeColor="text1"/>
        </w:rPr>
        <w:t xml:space="preserve"> pred uveljavljanjem spremembe cen predložiti </w:t>
      </w:r>
      <w:r w:rsidRPr="00356766">
        <w:rPr>
          <w:rFonts w:ascii="Tahoma" w:hAnsi="Tahoma" w:cs="Tahoma"/>
          <w:color w:val="000000" w:themeColor="text1"/>
        </w:rPr>
        <w:t>naročniku</w:t>
      </w:r>
      <w:r w:rsidR="009F3E46" w:rsidRPr="00356766">
        <w:rPr>
          <w:rFonts w:ascii="Tahoma" w:hAnsi="Tahoma" w:cs="Tahoma"/>
          <w:color w:val="000000" w:themeColor="text1"/>
        </w:rPr>
        <w:t xml:space="preserve"> zahtevek za spremembo cen z dokazili o upravičenosti predlagane spremembe. </w:t>
      </w:r>
      <w:r w:rsidRPr="00356766">
        <w:rPr>
          <w:rFonts w:ascii="Tahoma" w:hAnsi="Tahoma" w:cs="Tahoma"/>
          <w:color w:val="000000" w:themeColor="text1"/>
        </w:rPr>
        <w:t>Naročnik</w:t>
      </w:r>
      <w:r w:rsidR="009F3E46" w:rsidRPr="00356766">
        <w:rPr>
          <w:rFonts w:ascii="Tahoma" w:hAnsi="Tahoma" w:cs="Tahoma"/>
          <w:color w:val="000000" w:themeColor="text1"/>
        </w:rPr>
        <w:t xml:space="preserve"> se mora s spremembo cen strinjati, kar bo potrdil s sklenitvijo aneksa k okvirnemu sporazumu.</w:t>
      </w:r>
    </w:p>
    <w:p w14:paraId="5CFDBA0E" w14:textId="1E4BF94B" w:rsidR="009919D2" w:rsidRPr="00356766" w:rsidRDefault="001705B4" w:rsidP="00E63979">
      <w:pPr>
        <w:pStyle w:val="Slog"/>
        <w:keepNext/>
        <w:keepLines/>
        <w:jc w:val="both"/>
        <w:rPr>
          <w:rFonts w:ascii="Tahoma" w:hAnsi="Tahoma" w:cs="Tahoma"/>
          <w:color w:val="000000" w:themeColor="text1"/>
          <w:sz w:val="20"/>
          <w:lang w:val="sl-SI"/>
        </w:rPr>
      </w:pPr>
      <w:r w:rsidRPr="00356766">
        <w:rPr>
          <w:rFonts w:ascii="Tahoma" w:hAnsi="Tahoma" w:cs="Tahoma"/>
          <w:color w:val="000000" w:themeColor="text1"/>
          <w:sz w:val="20"/>
          <w:lang w:val="sl-SI"/>
        </w:rPr>
        <w:br/>
        <w:t xml:space="preserve">Cene na enoto mere pod poz. »A: Nadgradnja nadzornega sistema z dodajanjem novih ali obnovljenih objektov« in poz. »B: Vzdrževanje in nadgradnja nadzornega sistema v centru vodenja in sistema za prenos podatkov obstoječih objektov« v ponudbenem predračunu se v času veljavnosti okvirnega sporazuma ne spremenijo v nobenem primeru. </w:t>
      </w:r>
    </w:p>
    <w:p w14:paraId="5B7F7F62" w14:textId="77777777" w:rsidR="001705B4" w:rsidRPr="00356766" w:rsidRDefault="001705B4" w:rsidP="00E63979">
      <w:pPr>
        <w:pStyle w:val="Slog"/>
        <w:keepNext/>
        <w:keepLines/>
        <w:jc w:val="both"/>
        <w:rPr>
          <w:rFonts w:ascii="Tahoma" w:hAnsi="Tahoma" w:cs="Tahoma"/>
          <w:color w:val="000000" w:themeColor="text1"/>
          <w:sz w:val="20"/>
          <w:lang w:val="sl-SI"/>
        </w:rPr>
      </w:pPr>
    </w:p>
    <w:p w14:paraId="0CD79736" w14:textId="4325CFF1" w:rsidR="00D12766" w:rsidRPr="001705B4" w:rsidRDefault="000C4341" w:rsidP="00E63979">
      <w:pPr>
        <w:pStyle w:val="Slog"/>
        <w:keepNext/>
        <w:keepLines/>
        <w:jc w:val="both"/>
        <w:rPr>
          <w:rFonts w:ascii="Tahoma" w:hAnsi="Tahoma" w:cs="Tahoma"/>
          <w:color w:val="000000" w:themeColor="text1"/>
          <w:sz w:val="20"/>
          <w:lang w:val="sl-SI"/>
        </w:rPr>
      </w:pPr>
      <w:r w:rsidRPr="001705B4">
        <w:rPr>
          <w:rFonts w:ascii="Tahoma" w:hAnsi="Tahoma" w:cs="Tahoma"/>
          <w:color w:val="000000" w:themeColor="text1"/>
          <w:sz w:val="20"/>
          <w:lang w:val="sl-SI"/>
        </w:rPr>
        <w:t xml:space="preserve">Ponudbeni </w:t>
      </w:r>
      <w:r w:rsidR="00D12766" w:rsidRPr="001705B4">
        <w:rPr>
          <w:rFonts w:ascii="Tahoma" w:hAnsi="Tahoma" w:cs="Tahoma"/>
          <w:color w:val="000000" w:themeColor="text1"/>
          <w:sz w:val="20"/>
          <w:lang w:val="sl-SI"/>
        </w:rPr>
        <w:t xml:space="preserve">predračun </w:t>
      </w:r>
      <w:r w:rsidR="00B54159" w:rsidRPr="001705B4">
        <w:rPr>
          <w:rFonts w:ascii="Tahoma" w:hAnsi="Tahoma" w:cs="Tahoma"/>
          <w:color w:val="000000" w:themeColor="text1"/>
          <w:sz w:val="20"/>
          <w:lang w:val="sl-SI"/>
        </w:rPr>
        <w:t xml:space="preserve">(Priloga </w:t>
      </w:r>
      <w:r w:rsidR="002F6AF4">
        <w:rPr>
          <w:rFonts w:ascii="Tahoma" w:hAnsi="Tahoma" w:cs="Tahoma"/>
          <w:color w:val="000000" w:themeColor="text1"/>
          <w:sz w:val="20"/>
          <w:lang w:val="sl-SI"/>
        </w:rPr>
        <w:t>2/2</w:t>
      </w:r>
      <w:r w:rsidR="00B54159" w:rsidRPr="001705B4">
        <w:rPr>
          <w:rFonts w:ascii="Tahoma" w:hAnsi="Tahoma" w:cs="Tahoma"/>
          <w:color w:val="000000" w:themeColor="text1"/>
          <w:sz w:val="20"/>
          <w:lang w:val="sl-SI"/>
        </w:rPr>
        <w:t>)</w:t>
      </w:r>
      <w:r w:rsidR="001159B2" w:rsidRPr="001705B4">
        <w:rPr>
          <w:rFonts w:ascii="Tahoma" w:hAnsi="Tahoma" w:cs="Tahoma"/>
          <w:color w:val="000000" w:themeColor="text1"/>
          <w:sz w:val="20"/>
          <w:lang w:val="sl-SI"/>
        </w:rPr>
        <w:t xml:space="preserve"> </w:t>
      </w:r>
      <w:r w:rsidRPr="001705B4">
        <w:rPr>
          <w:rFonts w:ascii="Tahoma" w:hAnsi="Tahoma" w:cs="Tahoma"/>
          <w:color w:val="000000" w:themeColor="text1"/>
          <w:sz w:val="20"/>
          <w:lang w:val="sl-SI"/>
        </w:rPr>
        <w:t>je kot priloga</w:t>
      </w:r>
      <w:r w:rsidR="001159B2" w:rsidRPr="001705B4">
        <w:rPr>
          <w:rFonts w:ascii="Tahoma" w:hAnsi="Tahoma" w:cs="Tahoma"/>
          <w:color w:val="000000" w:themeColor="text1"/>
          <w:sz w:val="20"/>
          <w:lang w:val="sl-SI"/>
        </w:rPr>
        <w:t xml:space="preserve"> je sestavni</w:t>
      </w:r>
      <w:r w:rsidR="00D12766" w:rsidRPr="001705B4">
        <w:rPr>
          <w:rFonts w:ascii="Tahoma" w:hAnsi="Tahoma" w:cs="Tahoma"/>
          <w:color w:val="000000" w:themeColor="text1"/>
          <w:sz w:val="20"/>
          <w:lang w:val="sl-SI"/>
        </w:rPr>
        <w:t xml:space="preserve"> del razpisne dokumentacije ter je na voljo ponudnikom v elektronski obliki</w:t>
      </w:r>
      <w:r w:rsidRPr="001705B4">
        <w:rPr>
          <w:rFonts w:ascii="Tahoma" w:hAnsi="Tahoma" w:cs="Tahoma"/>
          <w:color w:val="000000" w:themeColor="text1"/>
          <w:sz w:val="20"/>
          <w:lang w:val="sl-SI"/>
        </w:rPr>
        <w:t xml:space="preserve"> v </w:t>
      </w:r>
      <w:r w:rsidR="00143243" w:rsidRPr="001705B4">
        <w:rPr>
          <w:rFonts w:ascii="Tahoma" w:hAnsi="Tahoma" w:cs="Tahoma"/>
          <w:color w:val="000000" w:themeColor="text1"/>
          <w:sz w:val="20"/>
          <w:lang w:val="sl-SI"/>
        </w:rPr>
        <w:t>xlsx. formatu (excel)</w:t>
      </w:r>
      <w:r w:rsidR="00D12766" w:rsidRPr="001705B4">
        <w:rPr>
          <w:rFonts w:ascii="Tahoma" w:hAnsi="Tahoma" w:cs="Tahoma"/>
          <w:color w:val="000000" w:themeColor="text1"/>
          <w:sz w:val="20"/>
          <w:lang w:val="sl-SI"/>
        </w:rPr>
        <w:t>. Ponudnik mora v celice v stolpcu 'Cena na enoto' vnesti cene na enoto za vse postavke predračuna. Cene na enoto morajo biti izražene v EUR brez DDV.</w:t>
      </w:r>
      <w:r w:rsidR="00D12766" w:rsidRPr="001705B4">
        <w:rPr>
          <w:rFonts w:ascii="Tahoma" w:hAnsi="Tahoma" w:cs="Tahoma"/>
          <w:b/>
          <w:color w:val="000000" w:themeColor="text1"/>
          <w:sz w:val="20"/>
          <w:lang w:val="sl-SI"/>
        </w:rPr>
        <w:t xml:space="preserve"> </w:t>
      </w:r>
      <w:r w:rsidR="00D12766" w:rsidRPr="001705B4">
        <w:rPr>
          <w:rFonts w:ascii="Tahoma" w:hAnsi="Tahoma" w:cs="Tahoma"/>
          <w:color w:val="000000" w:themeColor="text1"/>
          <w:sz w:val="20"/>
          <w:lang w:val="sl-SI"/>
        </w:rPr>
        <w:t>V primeru, da ponudnik v obrazec predračuna ne vnese cene na enoto, bo naročnik štel, da je vrednost navedene postavke upoštevana v skupni ponudbeni vrednosti.</w:t>
      </w:r>
    </w:p>
    <w:p w14:paraId="628CBC12" w14:textId="4981E614" w:rsidR="00B80D89" w:rsidRDefault="00B80D89" w:rsidP="00E63979">
      <w:pPr>
        <w:pStyle w:val="Slog"/>
        <w:keepNext/>
        <w:keepLines/>
        <w:jc w:val="both"/>
        <w:rPr>
          <w:rFonts w:ascii="Tahoma" w:hAnsi="Tahoma" w:cs="Tahoma"/>
          <w:sz w:val="20"/>
          <w:lang w:val="sl-SI"/>
        </w:rPr>
      </w:pPr>
    </w:p>
    <w:p w14:paraId="711ED146" w14:textId="77777777" w:rsidR="00143243" w:rsidRDefault="00143243" w:rsidP="00E63979">
      <w:pPr>
        <w:pStyle w:val="Slog"/>
        <w:keepNext/>
        <w:keepLines/>
        <w:jc w:val="both"/>
        <w:rPr>
          <w:rFonts w:ascii="Tahoma" w:hAnsi="Tahoma" w:cs="Tahoma"/>
          <w:sz w:val="20"/>
          <w:lang w:val="sl-SI"/>
        </w:rPr>
      </w:pPr>
      <w:r>
        <w:rPr>
          <w:rFonts w:ascii="Tahoma" w:hAnsi="Tahoma" w:cs="Tahoma"/>
          <w:sz w:val="20"/>
          <w:lang w:val="sl-SI"/>
        </w:rPr>
        <w:t xml:space="preserve">Ponudnik mora ponudbeni predračun (popis del) predložiti v ponudbi v </w:t>
      </w:r>
      <w:r w:rsidRPr="002F6AF4">
        <w:rPr>
          <w:rFonts w:ascii="Tahoma" w:hAnsi="Tahoma" w:cs="Tahoma"/>
          <w:sz w:val="20"/>
          <w:lang w:val="sl-SI"/>
        </w:rPr>
        <w:t>pdf. formatu in xlsx. formatu (excel). V primeru razlikovanja med ponudbenim predračunom v pdf. formatu in xlsx. formatu (excel</w:t>
      </w:r>
      <w:r>
        <w:rPr>
          <w:rFonts w:ascii="Tahoma" w:hAnsi="Tahoma" w:cs="Tahoma"/>
          <w:sz w:val="20"/>
          <w:lang w:val="sl-SI"/>
        </w:rPr>
        <w:t>), se kot veljaven ponudbeni predračun šteje ponudbeni predračun v pdf. formatu.</w:t>
      </w:r>
    </w:p>
    <w:p w14:paraId="464F6DB4" w14:textId="77777777" w:rsidR="006B6C6B" w:rsidRPr="00112425" w:rsidRDefault="006B6C6B" w:rsidP="00E63979">
      <w:pPr>
        <w:pStyle w:val="Slog"/>
        <w:keepNext/>
        <w:keepLines/>
        <w:jc w:val="both"/>
        <w:rPr>
          <w:rFonts w:ascii="Tahoma" w:hAnsi="Tahoma" w:cs="Tahoma"/>
          <w:sz w:val="20"/>
          <w:lang w:val="sl-SI"/>
        </w:rPr>
      </w:pPr>
    </w:p>
    <w:p w14:paraId="70307538" w14:textId="77777777" w:rsidR="00D12766" w:rsidRPr="00112425" w:rsidRDefault="00D12766" w:rsidP="00E63979">
      <w:pPr>
        <w:pStyle w:val="Slog"/>
        <w:keepNext/>
        <w:keepLines/>
        <w:jc w:val="both"/>
        <w:rPr>
          <w:rFonts w:ascii="Tahoma" w:hAnsi="Tahoma" w:cs="Tahoma"/>
          <w:sz w:val="20"/>
          <w:lang w:val="sl-SI"/>
        </w:rPr>
      </w:pPr>
      <w:r w:rsidRPr="00112425">
        <w:rPr>
          <w:rFonts w:ascii="Tahoma" w:hAnsi="Tahoma" w:cs="Tahoma"/>
          <w:sz w:val="20"/>
          <w:lang w:val="sl-SI"/>
        </w:rPr>
        <w:t>Predračunske postavke, ki so ocenjene procentualno, zmnožek količin in cen na enoto, vsoto postavk in prenos podatkov v rekapitulacijo izvrši računalniški program avtomatsko po vnosu cen na enoto v obrazec predračuna.</w:t>
      </w:r>
    </w:p>
    <w:p w14:paraId="0E0DD597" w14:textId="77777777" w:rsidR="00D12766" w:rsidRPr="00112425" w:rsidRDefault="00D12766" w:rsidP="00E63979">
      <w:pPr>
        <w:pStyle w:val="Slog"/>
        <w:keepNext/>
        <w:keepLines/>
        <w:jc w:val="both"/>
        <w:rPr>
          <w:rFonts w:ascii="Tahoma" w:hAnsi="Tahoma" w:cs="Tahoma"/>
          <w:sz w:val="20"/>
          <w:lang w:val="sl-SI"/>
        </w:rPr>
      </w:pPr>
    </w:p>
    <w:p w14:paraId="583A2FED" w14:textId="007337F2" w:rsidR="00912AFC" w:rsidRPr="008F7391" w:rsidRDefault="00912AFC" w:rsidP="00E63979">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sidRPr="00E73F57">
        <w:rPr>
          <w:rFonts w:ascii="Tahoma" w:hAnsi="Tahoma" w:cs="Tahoma"/>
          <w:b/>
        </w:rPr>
        <w:t xml:space="preserve">Prilogo </w:t>
      </w:r>
      <w:r w:rsidR="002F6AF4">
        <w:rPr>
          <w:rFonts w:ascii="Tahoma" w:hAnsi="Tahoma" w:cs="Tahoma"/>
          <w:b/>
        </w:rPr>
        <w:t>2/2</w:t>
      </w:r>
      <w:r>
        <w:rPr>
          <w:rFonts w:ascii="Tahoma" w:hAnsi="Tahoma" w:cs="Tahoma"/>
          <w:b/>
        </w:rPr>
        <w:t xml:space="preserve"> »</w:t>
      </w:r>
      <w:r w:rsidRPr="002F4A49">
        <w:rPr>
          <w:rFonts w:ascii="Tahoma" w:hAnsi="Tahoma" w:cs="Tahoma"/>
          <w:b/>
        </w:rPr>
        <w:t>PONUDBENI PREDRAČUN</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4B4D78CE" w14:textId="62D098C7" w:rsidR="000A7EC5" w:rsidRDefault="000A7EC5" w:rsidP="00E63979">
      <w:pPr>
        <w:keepNext/>
        <w:keepLines/>
        <w:jc w:val="both"/>
        <w:rPr>
          <w:rFonts w:ascii="Tahoma" w:hAnsi="Tahoma" w:cs="Tahoma"/>
          <w:color w:val="FF0000"/>
        </w:rPr>
      </w:pPr>
      <w:r w:rsidRPr="00CA6647">
        <w:rPr>
          <w:rFonts w:ascii="Tahoma" w:hAnsi="Tahoma" w:cs="Tahoma"/>
          <w:color w:val="FF0000"/>
        </w:rPr>
        <w:t xml:space="preserve"> </w:t>
      </w:r>
    </w:p>
    <w:p w14:paraId="7781E4F4" w14:textId="278B5EE1" w:rsidR="00356766" w:rsidRDefault="00356766" w:rsidP="00E63979">
      <w:pPr>
        <w:keepNext/>
        <w:keepLines/>
        <w:jc w:val="both"/>
        <w:rPr>
          <w:rFonts w:ascii="Tahoma" w:hAnsi="Tahoma" w:cs="Tahoma"/>
          <w:color w:val="FF0000"/>
        </w:rPr>
      </w:pPr>
    </w:p>
    <w:p w14:paraId="0EDD28E0" w14:textId="06CB4E4F" w:rsidR="00356766" w:rsidRPr="00CA6647" w:rsidRDefault="00356766" w:rsidP="00E63979">
      <w:pPr>
        <w:keepNext/>
        <w:keepLines/>
        <w:jc w:val="both"/>
        <w:rPr>
          <w:rFonts w:ascii="Tahoma" w:hAnsi="Tahoma" w:cs="Tahoma"/>
          <w:color w:val="FF0000"/>
        </w:rPr>
      </w:pPr>
    </w:p>
    <w:p w14:paraId="76204B47" w14:textId="77777777" w:rsidR="0075292D" w:rsidRPr="00112425" w:rsidRDefault="00325548" w:rsidP="00E63979">
      <w:pPr>
        <w:keepNext/>
        <w:keepLines/>
        <w:numPr>
          <w:ilvl w:val="1"/>
          <w:numId w:val="2"/>
        </w:numPr>
        <w:jc w:val="both"/>
        <w:rPr>
          <w:rFonts w:ascii="Tahoma" w:hAnsi="Tahoma" w:cs="Tahoma"/>
          <w:b/>
          <w:color w:val="000000"/>
        </w:rPr>
      </w:pPr>
      <w:r w:rsidRPr="00112425">
        <w:rPr>
          <w:rFonts w:ascii="Tahoma" w:hAnsi="Tahoma" w:cs="Tahoma"/>
          <w:b/>
          <w:color w:val="000000"/>
        </w:rPr>
        <w:lastRenderedPageBreak/>
        <w:t>Veljavnost ponudbe</w:t>
      </w:r>
    </w:p>
    <w:p w14:paraId="4FF4D7D5" w14:textId="77777777" w:rsidR="00325548" w:rsidRPr="00112425" w:rsidRDefault="00325548" w:rsidP="00E63979">
      <w:pPr>
        <w:keepNext/>
        <w:keepLines/>
        <w:jc w:val="both"/>
        <w:rPr>
          <w:rFonts w:ascii="Tahoma" w:hAnsi="Tahoma" w:cs="Tahoma"/>
        </w:rPr>
      </w:pPr>
    </w:p>
    <w:p w14:paraId="7F08D5B9" w14:textId="46AC48B3" w:rsidR="00906709" w:rsidRPr="00112425" w:rsidRDefault="00CD5446" w:rsidP="00E63979">
      <w:pPr>
        <w:keepNext/>
        <w:keepLines/>
        <w:jc w:val="both"/>
        <w:rPr>
          <w:rFonts w:ascii="Tahoma" w:hAnsi="Tahoma" w:cs="Tahoma"/>
        </w:rPr>
      </w:pPr>
      <w:r w:rsidRPr="00112425">
        <w:rPr>
          <w:rFonts w:ascii="Tahoma" w:hAnsi="Tahoma" w:cs="Tahoma"/>
        </w:rPr>
        <w:t xml:space="preserve">Ponudba </w:t>
      </w:r>
      <w:r w:rsidR="00A10A27" w:rsidRPr="00112425">
        <w:rPr>
          <w:rFonts w:ascii="Tahoma" w:hAnsi="Tahoma" w:cs="Tahoma"/>
        </w:rPr>
        <w:t>m</w:t>
      </w:r>
      <w:r w:rsidR="004B7452" w:rsidRPr="00112425">
        <w:rPr>
          <w:rFonts w:ascii="Tahoma" w:hAnsi="Tahoma" w:cs="Tahoma"/>
        </w:rPr>
        <w:t xml:space="preserve">ora biti veljavna </w:t>
      </w:r>
      <w:r w:rsidR="006F5550" w:rsidRPr="00112425">
        <w:rPr>
          <w:rFonts w:ascii="Tahoma" w:hAnsi="Tahoma" w:cs="Tahoma"/>
        </w:rPr>
        <w:t xml:space="preserve">najmanj </w:t>
      </w:r>
      <w:r w:rsidR="006F5550" w:rsidRPr="007420A0">
        <w:rPr>
          <w:rFonts w:ascii="Tahoma" w:hAnsi="Tahoma" w:cs="Tahoma"/>
          <w:color w:val="000000" w:themeColor="text1"/>
        </w:rPr>
        <w:t xml:space="preserve">do </w:t>
      </w:r>
      <w:r w:rsidR="007420A0" w:rsidRPr="00E73F57">
        <w:rPr>
          <w:rFonts w:ascii="Tahoma" w:hAnsi="Tahoma" w:cs="Tahoma"/>
        </w:rPr>
        <w:t>28</w:t>
      </w:r>
      <w:r w:rsidR="006F5550" w:rsidRPr="00E73F57">
        <w:rPr>
          <w:rFonts w:ascii="Tahoma" w:hAnsi="Tahoma" w:cs="Tahoma"/>
        </w:rPr>
        <w:t xml:space="preserve">. </w:t>
      </w:r>
      <w:r w:rsidR="002B11D4">
        <w:rPr>
          <w:rFonts w:ascii="Tahoma" w:hAnsi="Tahoma" w:cs="Tahoma"/>
        </w:rPr>
        <w:t>9</w:t>
      </w:r>
      <w:bookmarkStart w:id="12" w:name="_GoBack"/>
      <w:bookmarkEnd w:id="12"/>
      <w:r w:rsidR="006A78F9" w:rsidRPr="00E73F57">
        <w:rPr>
          <w:rFonts w:ascii="Tahoma" w:hAnsi="Tahoma" w:cs="Tahoma"/>
        </w:rPr>
        <w:t>.</w:t>
      </w:r>
      <w:r w:rsidR="00E877DE" w:rsidRPr="00E73F57">
        <w:rPr>
          <w:rFonts w:ascii="Tahoma" w:hAnsi="Tahoma" w:cs="Tahoma"/>
        </w:rPr>
        <w:t xml:space="preserve"> </w:t>
      </w:r>
      <w:r w:rsidR="006F5550" w:rsidRPr="00E73F57">
        <w:rPr>
          <w:rFonts w:ascii="Tahoma" w:hAnsi="Tahoma" w:cs="Tahoma"/>
        </w:rPr>
        <w:t>202</w:t>
      </w:r>
      <w:r w:rsidR="007420A0" w:rsidRPr="00E73F57">
        <w:rPr>
          <w:rFonts w:ascii="Tahoma" w:hAnsi="Tahoma" w:cs="Tahoma"/>
        </w:rPr>
        <w:t>3</w:t>
      </w:r>
      <w:r w:rsidR="0095068C" w:rsidRPr="00112425">
        <w:rPr>
          <w:rFonts w:ascii="Tahoma" w:hAnsi="Tahoma" w:cs="Tahoma"/>
        </w:rPr>
        <w:t xml:space="preserve">. </w:t>
      </w:r>
    </w:p>
    <w:p w14:paraId="10FC2820" w14:textId="77777777" w:rsidR="00D41BE0" w:rsidRPr="00112425" w:rsidRDefault="00D41BE0" w:rsidP="00E63979">
      <w:pPr>
        <w:keepNext/>
        <w:keepLines/>
        <w:jc w:val="both"/>
        <w:rPr>
          <w:rFonts w:ascii="Tahoma" w:hAnsi="Tahoma" w:cs="Tahoma"/>
        </w:rPr>
      </w:pPr>
    </w:p>
    <w:p w14:paraId="349C084D" w14:textId="77777777" w:rsidR="00193548" w:rsidRPr="00112425" w:rsidRDefault="00734DC1" w:rsidP="00E63979">
      <w:pPr>
        <w:keepNext/>
        <w:keepLines/>
        <w:numPr>
          <w:ilvl w:val="1"/>
          <w:numId w:val="2"/>
        </w:numPr>
        <w:jc w:val="both"/>
        <w:rPr>
          <w:rFonts w:ascii="Tahoma" w:hAnsi="Tahoma" w:cs="Tahoma"/>
          <w:b/>
          <w:color w:val="000000"/>
        </w:rPr>
      </w:pPr>
      <w:r w:rsidRPr="00112425">
        <w:rPr>
          <w:rFonts w:ascii="Tahoma" w:hAnsi="Tahoma" w:cs="Tahoma"/>
          <w:b/>
          <w:color w:val="000000"/>
        </w:rPr>
        <w:t>Način obračunavanja in p</w:t>
      </w:r>
      <w:r w:rsidR="00193548" w:rsidRPr="00112425">
        <w:rPr>
          <w:rFonts w:ascii="Tahoma" w:hAnsi="Tahoma" w:cs="Tahoma"/>
          <w:b/>
          <w:color w:val="000000"/>
        </w:rPr>
        <w:t>lačilni pogoji</w:t>
      </w:r>
    </w:p>
    <w:p w14:paraId="60F7400C" w14:textId="77777777" w:rsidR="000D6F21" w:rsidRPr="00112425" w:rsidRDefault="000D6F21" w:rsidP="00E63979">
      <w:pPr>
        <w:pStyle w:val="BESEDILO"/>
        <w:keepNext/>
        <w:widowControl/>
        <w:tabs>
          <w:tab w:val="clear" w:pos="2155"/>
        </w:tabs>
        <w:rPr>
          <w:rFonts w:ascii="Tahoma" w:hAnsi="Tahoma" w:cs="Tahoma"/>
          <w:kern w:val="0"/>
        </w:rPr>
      </w:pPr>
    </w:p>
    <w:p w14:paraId="0860F08B" w14:textId="2A5998EE" w:rsidR="007648BE" w:rsidRPr="00112425" w:rsidRDefault="003E2F40" w:rsidP="00E63979">
      <w:pPr>
        <w:keepNext/>
        <w:keepLines/>
        <w:jc w:val="both"/>
        <w:rPr>
          <w:rFonts w:ascii="Tahoma" w:hAnsi="Tahoma" w:cs="Tahoma"/>
          <w:kern w:val="16"/>
        </w:rPr>
      </w:pPr>
      <w:r w:rsidRPr="00112425">
        <w:rPr>
          <w:rFonts w:ascii="Tahoma" w:hAnsi="Tahoma" w:cs="Tahoma"/>
        </w:rPr>
        <w:t>Način obračunavanja in plačilni pogoji</w:t>
      </w:r>
      <w:r w:rsidR="007648BE" w:rsidRPr="007648BE">
        <w:rPr>
          <w:rFonts w:ascii="Tahoma" w:hAnsi="Tahoma" w:cs="Tahoma"/>
          <w:kern w:val="16"/>
        </w:rPr>
        <w:t xml:space="preserve"> </w:t>
      </w:r>
      <w:r w:rsidR="007648BE">
        <w:rPr>
          <w:rFonts w:ascii="Tahoma" w:hAnsi="Tahoma" w:cs="Tahoma"/>
          <w:kern w:val="16"/>
        </w:rPr>
        <w:t xml:space="preserve">so podrobno opredeljeni </w:t>
      </w:r>
      <w:r w:rsidR="007648BE" w:rsidRPr="00112425">
        <w:rPr>
          <w:rFonts w:ascii="Tahoma" w:hAnsi="Tahoma" w:cs="Tahoma"/>
        </w:rPr>
        <w:t xml:space="preserve">v osnutku </w:t>
      </w:r>
      <w:r w:rsidR="0044238E">
        <w:rPr>
          <w:rFonts w:ascii="Tahoma" w:hAnsi="Tahoma" w:cs="Tahoma"/>
        </w:rPr>
        <w:t>okvirnega sporazuma</w:t>
      </w:r>
      <w:r w:rsidR="007648BE" w:rsidRPr="00112425">
        <w:rPr>
          <w:rFonts w:ascii="Tahoma" w:hAnsi="Tahoma" w:cs="Tahoma"/>
        </w:rPr>
        <w:t xml:space="preserve"> naročnika (Priloga 7).</w:t>
      </w:r>
    </w:p>
    <w:p w14:paraId="09F8B25B" w14:textId="77777777" w:rsidR="007648BE" w:rsidRDefault="007648BE" w:rsidP="00E63979">
      <w:pPr>
        <w:pStyle w:val="BESEDILO"/>
        <w:keepNext/>
        <w:widowControl/>
        <w:tabs>
          <w:tab w:val="clear" w:pos="2155"/>
        </w:tabs>
        <w:rPr>
          <w:rFonts w:ascii="Tahoma" w:hAnsi="Tahoma" w:cs="Tahoma"/>
          <w:kern w:val="0"/>
        </w:rPr>
      </w:pPr>
    </w:p>
    <w:p w14:paraId="24DF06D5" w14:textId="49A4EC96" w:rsidR="00E877DE" w:rsidRPr="00F63E10" w:rsidRDefault="00E877DE" w:rsidP="00E63979">
      <w:pPr>
        <w:keepNext/>
        <w:keepLines/>
        <w:numPr>
          <w:ilvl w:val="1"/>
          <w:numId w:val="2"/>
        </w:numPr>
        <w:jc w:val="both"/>
        <w:rPr>
          <w:rFonts w:ascii="Tahoma" w:hAnsi="Tahoma" w:cs="Tahoma"/>
          <w:b/>
        </w:rPr>
      </w:pPr>
      <w:r w:rsidRPr="00F63E10">
        <w:rPr>
          <w:rFonts w:ascii="Tahoma" w:hAnsi="Tahoma" w:cs="Tahoma"/>
          <w:b/>
        </w:rPr>
        <w:t>Ostale zahteve</w:t>
      </w:r>
      <w:r>
        <w:rPr>
          <w:rFonts w:ascii="Tahoma" w:hAnsi="Tahoma" w:cs="Tahoma"/>
          <w:b/>
        </w:rPr>
        <w:t xml:space="preserve"> in pogoji naročnika ter</w:t>
      </w:r>
      <w:r w:rsidR="0044238E">
        <w:rPr>
          <w:rFonts w:ascii="Tahoma" w:hAnsi="Tahoma" w:cs="Tahoma"/>
          <w:b/>
        </w:rPr>
        <w:t xml:space="preserve"> osnutek okvirnega sporazuma</w:t>
      </w:r>
      <w:r w:rsidRPr="00F63E10">
        <w:rPr>
          <w:rFonts w:ascii="Tahoma" w:hAnsi="Tahoma" w:cs="Tahoma"/>
          <w:b/>
        </w:rPr>
        <w:t xml:space="preserve"> </w:t>
      </w:r>
    </w:p>
    <w:p w14:paraId="1B15CE95" w14:textId="77777777" w:rsidR="00E877DE" w:rsidRDefault="00E877DE" w:rsidP="00E63979">
      <w:pPr>
        <w:keepNext/>
        <w:keepLines/>
        <w:jc w:val="both"/>
        <w:rPr>
          <w:rFonts w:ascii="Tahoma" w:hAnsi="Tahoma" w:cs="Tahoma"/>
          <w:lang w:val="x-none"/>
        </w:rPr>
      </w:pPr>
    </w:p>
    <w:p w14:paraId="2EA2DC42" w14:textId="37461D53" w:rsidR="00E877DE" w:rsidRDefault="0044238E" w:rsidP="00E63979">
      <w:pPr>
        <w:pStyle w:val="Odstavekseznama"/>
        <w:keepNext/>
        <w:keepLines/>
        <w:numPr>
          <w:ilvl w:val="2"/>
          <w:numId w:val="2"/>
        </w:numPr>
        <w:jc w:val="both"/>
        <w:rPr>
          <w:rFonts w:ascii="Tahoma" w:hAnsi="Tahoma" w:cs="Tahoma"/>
        </w:rPr>
      </w:pPr>
      <w:r>
        <w:rPr>
          <w:rFonts w:ascii="Tahoma" w:hAnsi="Tahoma" w:cs="Tahoma"/>
        </w:rPr>
        <w:t>Okvirni sporazum</w:t>
      </w:r>
    </w:p>
    <w:p w14:paraId="38E8974F" w14:textId="77777777" w:rsidR="00E877DE" w:rsidRDefault="00E877DE" w:rsidP="00E63979">
      <w:pPr>
        <w:keepNext/>
        <w:keepLines/>
        <w:jc w:val="both"/>
        <w:rPr>
          <w:rFonts w:ascii="Tahoma" w:hAnsi="Tahoma" w:cs="Tahoma"/>
        </w:rPr>
      </w:pPr>
    </w:p>
    <w:p w14:paraId="4E01888A" w14:textId="6F73FA3E" w:rsidR="00CA600E" w:rsidRDefault="001705B4" w:rsidP="00E63979">
      <w:pPr>
        <w:keepNext/>
        <w:keepLines/>
        <w:jc w:val="both"/>
        <w:rPr>
          <w:rFonts w:ascii="Tahoma" w:hAnsi="Tahoma" w:cs="Tahoma"/>
        </w:rPr>
      </w:pPr>
      <w:r>
        <w:rPr>
          <w:rFonts w:ascii="Tahoma" w:hAnsi="Tahoma" w:cs="Tahoma"/>
        </w:rPr>
        <w:t>Okvirni sporazum</w:t>
      </w:r>
      <w:r w:rsidR="00CA600E" w:rsidRPr="00112425">
        <w:rPr>
          <w:rFonts w:ascii="Tahoma" w:hAnsi="Tahoma" w:cs="Tahoma"/>
        </w:rPr>
        <w:t xml:space="preserve"> z izbranim ponudnikom bo podpisal zakoniti zastopnik naročnika</w:t>
      </w:r>
      <w:r w:rsidR="00CA600E">
        <w:rPr>
          <w:rFonts w:ascii="Tahoma" w:hAnsi="Tahoma" w:cs="Tahoma"/>
        </w:rPr>
        <w:t xml:space="preserve"> JP VOKA SNAGA d.o.o.</w:t>
      </w:r>
      <w:r w:rsidR="00CA600E" w:rsidRPr="00112425">
        <w:rPr>
          <w:rFonts w:ascii="Tahoma" w:hAnsi="Tahoma" w:cs="Tahoma"/>
        </w:rPr>
        <w:t>.</w:t>
      </w:r>
    </w:p>
    <w:p w14:paraId="62DD7361" w14:textId="77777777" w:rsidR="001705B4" w:rsidRPr="00112425" w:rsidRDefault="001705B4" w:rsidP="00E63979">
      <w:pPr>
        <w:keepNext/>
        <w:keepLines/>
        <w:jc w:val="both"/>
        <w:rPr>
          <w:rFonts w:ascii="Tahoma" w:hAnsi="Tahoma" w:cs="Tahoma"/>
        </w:rPr>
      </w:pPr>
    </w:p>
    <w:p w14:paraId="4C057299" w14:textId="3AE9FCB6" w:rsidR="00CA600E" w:rsidRPr="00112425" w:rsidRDefault="001705B4" w:rsidP="00E63979">
      <w:pPr>
        <w:keepNext/>
        <w:keepLines/>
        <w:jc w:val="both"/>
        <w:rPr>
          <w:rFonts w:ascii="Tahoma" w:hAnsi="Tahoma" w:cs="Tahoma"/>
        </w:rPr>
      </w:pPr>
      <w:r>
        <w:rPr>
          <w:rFonts w:ascii="Tahoma" w:hAnsi="Tahoma" w:cs="Tahoma"/>
        </w:rPr>
        <w:t>Okvirni sporazum</w:t>
      </w:r>
      <w:r w:rsidRPr="00112425">
        <w:rPr>
          <w:rFonts w:ascii="Tahoma" w:hAnsi="Tahoma" w:cs="Tahoma"/>
        </w:rPr>
        <w:t xml:space="preserve"> </w:t>
      </w:r>
      <w:r w:rsidR="00CA600E" w:rsidRPr="00112425">
        <w:rPr>
          <w:rFonts w:ascii="Tahoma" w:hAnsi="Tahoma" w:cs="Tahoma"/>
        </w:rPr>
        <w:t>se bo pred</w:t>
      </w:r>
      <w:r>
        <w:rPr>
          <w:rFonts w:ascii="Tahoma" w:hAnsi="Tahoma" w:cs="Tahoma"/>
        </w:rPr>
        <w:t xml:space="preserve"> podpisom vsebinsko prilagodil</w:t>
      </w:r>
      <w:r w:rsidR="00CA600E" w:rsidRPr="00112425">
        <w:rPr>
          <w:rFonts w:ascii="Tahoma" w:hAnsi="Tahoma" w:cs="Tahoma"/>
        </w:rPr>
        <w:t xml:space="preserve"> le glede na to, ali bo izbrani ponudnik predložil skupno ponudbo, prijavil sodelovanje podizvajalcev in podobno.</w:t>
      </w:r>
    </w:p>
    <w:p w14:paraId="080A3D30" w14:textId="77777777" w:rsidR="00E877DE" w:rsidRPr="00C8579C" w:rsidRDefault="00E877DE" w:rsidP="00E63979">
      <w:pPr>
        <w:keepNext/>
        <w:keepLines/>
        <w:jc w:val="both"/>
        <w:rPr>
          <w:rFonts w:ascii="Tahoma" w:hAnsi="Tahoma" w:cs="Tahoma"/>
        </w:rPr>
      </w:pPr>
    </w:p>
    <w:p w14:paraId="0BDA199B" w14:textId="43A78BC4" w:rsidR="00E877DE" w:rsidRDefault="00E877DE" w:rsidP="00E63979">
      <w:pPr>
        <w:keepNext/>
        <w:keepLines/>
        <w:jc w:val="both"/>
        <w:rPr>
          <w:rFonts w:ascii="Tahoma" w:hAnsi="Tahoma" w:cs="Tahoma"/>
        </w:rPr>
      </w:pPr>
      <w:r>
        <w:rPr>
          <w:rFonts w:ascii="Tahoma" w:hAnsi="Tahoma" w:cs="Tahoma"/>
        </w:rPr>
        <w:t>Ponudnik</w:t>
      </w:r>
      <w:r w:rsidRPr="00B66303">
        <w:rPr>
          <w:rFonts w:ascii="Tahoma" w:hAnsi="Tahoma" w:cs="Tahoma"/>
        </w:rPr>
        <w:t xml:space="preserve"> bo pozvan k podpisu </w:t>
      </w:r>
      <w:r w:rsidR="001705B4">
        <w:rPr>
          <w:rFonts w:ascii="Tahoma" w:hAnsi="Tahoma" w:cs="Tahoma"/>
        </w:rPr>
        <w:t>okvirnega sporazuma</w:t>
      </w:r>
      <w:r w:rsidR="001705B4" w:rsidRPr="00112425">
        <w:rPr>
          <w:rFonts w:ascii="Tahoma" w:hAnsi="Tahoma" w:cs="Tahoma"/>
        </w:rPr>
        <w:t xml:space="preserve"> </w:t>
      </w:r>
      <w:r w:rsidRPr="00B66303">
        <w:rPr>
          <w:rFonts w:ascii="Tahoma" w:hAnsi="Tahoma" w:cs="Tahoma"/>
        </w:rPr>
        <w:t xml:space="preserve">pisno. V kolikor </w:t>
      </w:r>
      <w:r>
        <w:rPr>
          <w:rFonts w:ascii="Tahoma" w:hAnsi="Tahoma" w:cs="Tahoma"/>
        </w:rPr>
        <w:t>ponudnik</w:t>
      </w:r>
      <w:r w:rsidRPr="00B66303">
        <w:rPr>
          <w:rFonts w:ascii="Tahoma" w:hAnsi="Tahoma" w:cs="Tahoma"/>
        </w:rPr>
        <w:t xml:space="preserve"> ne bo sklenil, bo naročnik Državni revizijski komisiji predlagal, da uvede postopek o prekršku iz četrte točke prvega odstavka 112</w:t>
      </w:r>
      <w:r>
        <w:rPr>
          <w:rFonts w:ascii="Tahoma" w:hAnsi="Tahoma" w:cs="Tahoma"/>
        </w:rPr>
        <w:t>.</w:t>
      </w:r>
      <w:r w:rsidRPr="00B66303">
        <w:rPr>
          <w:rFonts w:ascii="Tahoma" w:hAnsi="Tahoma" w:cs="Tahoma"/>
        </w:rPr>
        <w:t xml:space="preserve"> člena ZJN-3.</w:t>
      </w:r>
    </w:p>
    <w:p w14:paraId="49150781" w14:textId="77777777" w:rsidR="00E877DE" w:rsidRDefault="00E877DE" w:rsidP="00E63979">
      <w:pPr>
        <w:keepNext/>
        <w:keepLines/>
        <w:jc w:val="both"/>
        <w:rPr>
          <w:rFonts w:ascii="Tahoma" w:hAnsi="Tahoma" w:cs="Tahoma"/>
        </w:rPr>
      </w:pPr>
    </w:p>
    <w:p w14:paraId="46CDC28B" w14:textId="4AD95075" w:rsidR="00E877DE" w:rsidRPr="00112425" w:rsidRDefault="00E877DE" w:rsidP="00E63979">
      <w:pPr>
        <w:keepNext/>
        <w:keepLines/>
        <w:jc w:val="both"/>
        <w:rPr>
          <w:rFonts w:ascii="Tahoma" w:hAnsi="Tahoma" w:cs="Tahoma"/>
        </w:rPr>
      </w:pPr>
      <w:r w:rsidRPr="00112425">
        <w:rPr>
          <w:rFonts w:ascii="Tahoma" w:hAnsi="Tahoma" w:cs="Tahoma"/>
        </w:rPr>
        <w:t>Osnut</w:t>
      </w:r>
      <w:r w:rsidR="00CA600E">
        <w:rPr>
          <w:rFonts w:ascii="Tahoma" w:hAnsi="Tahoma" w:cs="Tahoma"/>
        </w:rPr>
        <w:t xml:space="preserve">ek </w:t>
      </w:r>
      <w:r w:rsidR="001705B4">
        <w:rPr>
          <w:rFonts w:ascii="Tahoma" w:hAnsi="Tahoma" w:cs="Tahoma"/>
        </w:rPr>
        <w:t>okvirnega sporazuma</w:t>
      </w:r>
      <w:r w:rsidR="001705B4" w:rsidRPr="00112425">
        <w:rPr>
          <w:rFonts w:ascii="Tahoma" w:hAnsi="Tahoma" w:cs="Tahoma"/>
        </w:rPr>
        <w:t xml:space="preserve"> </w:t>
      </w:r>
      <w:r w:rsidR="00CA600E">
        <w:rPr>
          <w:rFonts w:ascii="Tahoma" w:hAnsi="Tahoma" w:cs="Tahoma"/>
        </w:rPr>
        <w:t>je</w:t>
      </w:r>
      <w:r w:rsidRPr="00112425">
        <w:rPr>
          <w:rFonts w:ascii="Tahoma" w:hAnsi="Tahoma" w:cs="Tahoma"/>
        </w:rPr>
        <w:t xml:space="preserve"> kot prilog</w:t>
      </w:r>
      <w:r>
        <w:rPr>
          <w:rFonts w:ascii="Tahoma" w:hAnsi="Tahoma" w:cs="Tahoma"/>
        </w:rPr>
        <w:t>a</w:t>
      </w:r>
      <w:r w:rsidRPr="00112425">
        <w:rPr>
          <w:rFonts w:ascii="Tahoma" w:hAnsi="Tahoma" w:cs="Tahoma"/>
        </w:rPr>
        <w:t xml:space="preserve"> (</w:t>
      </w:r>
      <w:r w:rsidRPr="002F1616">
        <w:rPr>
          <w:rFonts w:ascii="Tahoma" w:hAnsi="Tahoma" w:cs="Tahoma"/>
        </w:rPr>
        <w:t xml:space="preserve">Priloga </w:t>
      </w:r>
      <w:r w:rsidR="00AD0713">
        <w:rPr>
          <w:rFonts w:ascii="Tahoma" w:hAnsi="Tahoma" w:cs="Tahoma"/>
        </w:rPr>
        <w:t>7</w:t>
      </w:r>
      <w:r w:rsidRPr="00112425">
        <w:rPr>
          <w:rFonts w:ascii="Tahoma" w:hAnsi="Tahoma" w:cs="Tahoma"/>
        </w:rPr>
        <w:t xml:space="preserve">) sestavni del te razpisne dokumentacije. </w:t>
      </w:r>
      <w:r>
        <w:rPr>
          <w:rFonts w:ascii="Tahoma" w:hAnsi="Tahoma" w:cs="Tahoma"/>
        </w:rPr>
        <w:t>Ponudnik</w:t>
      </w:r>
      <w:r w:rsidRPr="00112425">
        <w:rPr>
          <w:rFonts w:ascii="Tahoma" w:hAnsi="Tahoma" w:cs="Tahoma"/>
        </w:rPr>
        <w:t xml:space="preserve"> </w:t>
      </w:r>
      <w:r>
        <w:rPr>
          <w:rFonts w:ascii="Tahoma" w:hAnsi="Tahoma" w:cs="Tahoma"/>
        </w:rPr>
        <w:t xml:space="preserve">s podpisom </w:t>
      </w:r>
      <w:r w:rsidRPr="00397CEF">
        <w:rPr>
          <w:rFonts w:ascii="Tahoma" w:hAnsi="Tahoma" w:cs="Tahoma"/>
        </w:rPr>
        <w:t>Priloge 3/1</w:t>
      </w:r>
      <w:r>
        <w:rPr>
          <w:rFonts w:ascii="Tahoma" w:hAnsi="Tahoma" w:cs="Tahoma"/>
        </w:rPr>
        <w:t xml:space="preserve"> potrdi, da se strinja z vsebino osnutk</w:t>
      </w:r>
      <w:r w:rsidR="00CA600E">
        <w:rPr>
          <w:rFonts w:ascii="Tahoma" w:hAnsi="Tahoma" w:cs="Tahoma"/>
        </w:rPr>
        <w:t>a</w:t>
      </w:r>
      <w:r>
        <w:rPr>
          <w:rFonts w:ascii="Tahoma" w:hAnsi="Tahoma" w:cs="Tahoma"/>
        </w:rPr>
        <w:t xml:space="preserve"> </w:t>
      </w:r>
      <w:r w:rsidR="001705B4">
        <w:rPr>
          <w:rFonts w:ascii="Tahoma" w:hAnsi="Tahoma" w:cs="Tahoma"/>
        </w:rPr>
        <w:t>okvirnega sporazuma</w:t>
      </w:r>
      <w:r w:rsidR="001705B4" w:rsidRPr="00112425">
        <w:rPr>
          <w:rFonts w:ascii="Tahoma" w:hAnsi="Tahoma" w:cs="Tahoma"/>
        </w:rPr>
        <w:t xml:space="preserve"> </w:t>
      </w:r>
      <w:r>
        <w:rPr>
          <w:rFonts w:ascii="Tahoma" w:hAnsi="Tahoma" w:cs="Tahoma"/>
        </w:rPr>
        <w:t>ter da bo v primeru, da bo izbran kot ekonomsko najugodnejši ponudnik, podpisal na poziv naročnika. Osnutk</w:t>
      </w:r>
      <w:r w:rsidR="00CA600E">
        <w:rPr>
          <w:rFonts w:ascii="Tahoma" w:hAnsi="Tahoma" w:cs="Tahoma"/>
        </w:rPr>
        <w:t>a</w:t>
      </w:r>
      <w:r>
        <w:rPr>
          <w:rFonts w:ascii="Tahoma" w:hAnsi="Tahoma" w:cs="Tahoma"/>
        </w:rPr>
        <w:t xml:space="preserve"> </w:t>
      </w:r>
      <w:r w:rsidR="001705B4">
        <w:rPr>
          <w:rFonts w:ascii="Tahoma" w:hAnsi="Tahoma" w:cs="Tahoma"/>
        </w:rPr>
        <w:t>okvirnega sporazuma</w:t>
      </w:r>
      <w:r w:rsidR="001705B4" w:rsidRPr="00112425">
        <w:rPr>
          <w:rFonts w:ascii="Tahoma" w:hAnsi="Tahoma" w:cs="Tahoma"/>
        </w:rPr>
        <w:t xml:space="preserve"> </w:t>
      </w:r>
      <w:r>
        <w:rPr>
          <w:rFonts w:ascii="Tahoma" w:hAnsi="Tahoma" w:cs="Tahoma"/>
        </w:rPr>
        <w:t>ponudniku ni potrebno prilagati k ponudbi</w:t>
      </w:r>
      <w:r w:rsidRPr="00112425">
        <w:rPr>
          <w:rFonts w:ascii="Tahoma" w:hAnsi="Tahoma" w:cs="Tahoma"/>
        </w:rPr>
        <w:t>.</w:t>
      </w:r>
    </w:p>
    <w:p w14:paraId="5EAD30CD" w14:textId="77777777" w:rsidR="00E877DE" w:rsidRPr="00BC65D2" w:rsidRDefault="00E877DE" w:rsidP="00E63979">
      <w:pPr>
        <w:keepNext/>
        <w:keepLines/>
        <w:jc w:val="both"/>
        <w:rPr>
          <w:rFonts w:ascii="Tahoma" w:hAnsi="Tahoma" w:cs="Tahoma"/>
        </w:rPr>
      </w:pPr>
    </w:p>
    <w:p w14:paraId="35360E4D" w14:textId="3BDF8D2B" w:rsidR="00E877DE" w:rsidRDefault="00E877DE" w:rsidP="00E63979">
      <w:pPr>
        <w:keepNext/>
        <w:keepLines/>
        <w:jc w:val="both"/>
        <w:rPr>
          <w:rFonts w:ascii="Tahoma" w:hAnsi="Tahoma" w:cs="Tahoma"/>
        </w:rPr>
      </w:pPr>
      <w:r w:rsidRPr="00B66303">
        <w:rPr>
          <w:rFonts w:ascii="Tahoma" w:hAnsi="Tahoma" w:cs="Tahoma"/>
        </w:rPr>
        <w:t xml:space="preserve">Ostale splošne in tehnične zahteve naročnika so podrobno opredeljene v osnutku </w:t>
      </w:r>
      <w:r w:rsidR="001705B4">
        <w:rPr>
          <w:rFonts w:ascii="Tahoma" w:hAnsi="Tahoma" w:cs="Tahoma"/>
        </w:rPr>
        <w:t>okvirnega sporazuma</w:t>
      </w:r>
      <w:r w:rsidRPr="00B66303">
        <w:rPr>
          <w:rFonts w:ascii="Tahoma" w:hAnsi="Tahoma" w:cs="Tahoma"/>
        </w:rPr>
        <w:t xml:space="preserve">, ki </w:t>
      </w:r>
      <w:r w:rsidR="00CA600E">
        <w:rPr>
          <w:rFonts w:ascii="Tahoma" w:hAnsi="Tahoma" w:cs="Tahoma"/>
        </w:rPr>
        <w:t>je</w:t>
      </w:r>
      <w:r w:rsidRPr="00B66303">
        <w:rPr>
          <w:rFonts w:ascii="Tahoma" w:hAnsi="Tahoma" w:cs="Tahoma"/>
        </w:rPr>
        <w:t xml:space="preserve"> kot priloga sestavni del te razpisne dokumentacije. </w:t>
      </w:r>
    </w:p>
    <w:p w14:paraId="75CF740A" w14:textId="77777777" w:rsidR="00E877DE" w:rsidRDefault="00E877DE" w:rsidP="00E63979">
      <w:pPr>
        <w:keepNext/>
        <w:keepLines/>
        <w:jc w:val="both"/>
        <w:rPr>
          <w:rFonts w:ascii="Tahoma" w:hAnsi="Tahoma" w:cs="Tahoma"/>
          <w:b/>
        </w:rPr>
      </w:pPr>
    </w:p>
    <w:p w14:paraId="32A39C32" w14:textId="77777777" w:rsidR="00E877DE" w:rsidRPr="00D212FC" w:rsidRDefault="00E877DE" w:rsidP="00E63979">
      <w:pPr>
        <w:pStyle w:val="Odstavekseznama"/>
        <w:keepNext/>
        <w:keepLines/>
        <w:numPr>
          <w:ilvl w:val="2"/>
          <w:numId w:val="2"/>
        </w:numPr>
        <w:jc w:val="both"/>
        <w:rPr>
          <w:rFonts w:ascii="Tahoma" w:hAnsi="Tahoma" w:cs="Tahoma"/>
        </w:rPr>
      </w:pPr>
      <w:r>
        <w:rPr>
          <w:rFonts w:ascii="Tahoma" w:hAnsi="Tahoma" w:cs="Tahoma"/>
        </w:rPr>
        <w:t xml:space="preserve">Evidenca poslovnih subjektov </w:t>
      </w:r>
      <w:r>
        <w:rPr>
          <w:rFonts w:ascii="Arial" w:hAnsi="Arial" w:cs="Arial"/>
          <w:color w:val="222222"/>
          <w:shd w:val="clear" w:color="auto" w:fill="FFFFFF"/>
        </w:rPr>
        <w:t>iz 35. člena ZIntPK</w:t>
      </w:r>
    </w:p>
    <w:p w14:paraId="49ABE7AE" w14:textId="77777777" w:rsidR="00E877DE" w:rsidRDefault="00E877DE" w:rsidP="00E63979">
      <w:pPr>
        <w:keepNext/>
        <w:keepLines/>
        <w:jc w:val="both"/>
        <w:rPr>
          <w:rFonts w:ascii="Tahoma" w:hAnsi="Tahoma" w:cs="Tahoma"/>
        </w:rPr>
      </w:pPr>
    </w:p>
    <w:p w14:paraId="62E3DCEB" w14:textId="77777777" w:rsidR="00E877DE" w:rsidRPr="00B66303" w:rsidRDefault="00E877DE" w:rsidP="00E63979">
      <w:pPr>
        <w:keepNext/>
        <w:keepLines/>
        <w:tabs>
          <w:tab w:val="left" w:pos="-1560"/>
        </w:tabs>
        <w:jc w:val="both"/>
        <w:rPr>
          <w:rFonts w:ascii="Tahoma" w:hAnsi="Tahoma" w:cs="Tahoma"/>
        </w:rPr>
      </w:pPr>
      <w:r w:rsidRPr="00B66303">
        <w:rPr>
          <w:rFonts w:ascii="Tahoma" w:hAnsi="Tahoma" w:cs="Tahoma"/>
        </w:rPr>
        <w:t xml:space="preserve">Gospodarski subjekt ne sme biti uvrščen na seznam poslovnih subjektov, s katerimi na podlagi 35. člena </w:t>
      </w:r>
      <w:r>
        <w:rPr>
          <w:rFonts w:ascii="Tahoma" w:hAnsi="Tahoma" w:cs="Tahoma"/>
        </w:rPr>
        <w:t>ZIntPK</w:t>
      </w:r>
      <w:r w:rsidRPr="00B66303">
        <w:rPr>
          <w:rFonts w:ascii="Tahoma" w:hAnsi="Tahoma" w:cs="Tahoma"/>
        </w:rPr>
        <w:t>, naročniki ne smejo sodelovati.</w:t>
      </w:r>
    </w:p>
    <w:p w14:paraId="5A9F13FD" w14:textId="77777777" w:rsidR="00E877DE" w:rsidRPr="00D212FC" w:rsidRDefault="00E877DE" w:rsidP="00E63979">
      <w:pPr>
        <w:keepNext/>
        <w:keepLines/>
        <w:jc w:val="both"/>
        <w:rPr>
          <w:rFonts w:ascii="Tahoma" w:hAnsi="Tahoma" w:cs="Tahoma"/>
        </w:rPr>
      </w:pPr>
    </w:p>
    <w:p w14:paraId="23CEAAFA" w14:textId="77777777" w:rsidR="00E877DE" w:rsidRDefault="00E877DE" w:rsidP="00E63979">
      <w:pPr>
        <w:pStyle w:val="Odstavekseznama"/>
        <w:keepNext/>
        <w:keepLines/>
        <w:numPr>
          <w:ilvl w:val="2"/>
          <w:numId w:val="2"/>
        </w:numPr>
        <w:jc w:val="both"/>
        <w:rPr>
          <w:rFonts w:ascii="Tahoma" w:hAnsi="Tahoma" w:cs="Tahoma"/>
        </w:rPr>
      </w:pPr>
      <w:r>
        <w:rPr>
          <w:rFonts w:ascii="Tahoma" w:hAnsi="Tahoma" w:cs="Tahoma"/>
        </w:rPr>
        <w:t xml:space="preserve">Izjava o udeležbi </w:t>
      </w:r>
      <w:r w:rsidRPr="00300973">
        <w:rPr>
          <w:rFonts w:ascii="Tahoma" w:hAnsi="Tahoma" w:cs="Tahoma"/>
        </w:rPr>
        <w:t>fizičnih in pravnih oseb v lastništvu</w:t>
      </w:r>
      <w:r>
        <w:rPr>
          <w:rFonts w:ascii="Tahoma" w:hAnsi="Tahoma" w:cs="Tahoma"/>
        </w:rPr>
        <w:t xml:space="preserve"> gospodarskega subjekta</w:t>
      </w:r>
    </w:p>
    <w:p w14:paraId="4A81F909" w14:textId="77777777" w:rsidR="00E877DE" w:rsidRPr="00300973" w:rsidRDefault="00E877DE" w:rsidP="00E63979">
      <w:pPr>
        <w:keepNext/>
        <w:keepLines/>
        <w:jc w:val="both"/>
        <w:rPr>
          <w:rFonts w:ascii="Tahoma" w:hAnsi="Tahoma" w:cs="Tahoma"/>
        </w:rPr>
      </w:pPr>
    </w:p>
    <w:p w14:paraId="773B9B4B" w14:textId="607E42C2" w:rsidR="00E877DE" w:rsidRDefault="00E877DE" w:rsidP="00E63979">
      <w:pPr>
        <w:keepNext/>
        <w:keepLines/>
        <w:jc w:val="both"/>
        <w:rPr>
          <w:rFonts w:ascii="Tahoma" w:hAnsi="Tahoma" w:cs="Tahoma"/>
        </w:rPr>
      </w:pPr>
      <w:r w:rsidRPr="00300973">
        <w:rPr>
          <w:rFonts w:ascii="Tahoma" w:hAnsi="Tahoma" w:cs="Tahoma"/>
        </w:rPr>
        <w:t xml:space="preserve">V skladu s šestim odstavkom 14. člena </w:t>
      </w:r>
      <w:r>
        <w:rPr>
          <w:rFonts w:ascii="Tahoma" w:hAnsi="Tahoma" w:cs="Tahoma"/>
        </w:rPr>
        <w:t>ZIntPK</w:t>
      </w:r>
      <w:r w:rsidRPr="00300973">
        <w:rPr>
          <w:rFonts w:ascii="Tahoma" w:hAnsi="Tahoma" w:cs="Tahoma"/>
        </w:rPr>
        <w:t xml:space="preserve"> je dolžan izbrani ponudnik na poziv naročnika, pred podpisom </w:t>
      </w:r>
      <w:r w:rsidR="00D0348E">
        <w:rPr>
          <w:rFonts w:ascii="Tahoma" w:hAnsi="Tahoma" w:cs="Tahoma"/>
        </w:rPr>
        <w:t>okvirnega sporazuma</w:t>
      </w:r>
      <w:r w:rsidRPr="00300973">
        <w:rPr>
          <w:rFonts w:ascii="Tahoma" w:hAnsi="Tahoma" w:cs="Tahoma"/>
        </w:rPr>
        <w:t xml:space="preserve">, predložiti izjavo ali podatke o udeležbi fizičnih in pravnih oseb v lastništvu </w:t>
      </w:r>
      <w:r>
        <w:rPr>
          <w:rFonts w:ascii="Tahoma" w:hAnsi="Tahoma" w:cs="Tahoma"/>
        </w:rPr>
        <w:t>gospodarskega subjekta</w:t>
      </w:r>
      <w:r w:rsidRPr="00300973">
        <w:rPr>
          <w:rFonts w:ascii="Tahoma" w:hAnsi="Tahoma" w:cs="Tahoma"/>
        </w:rPr>
        <w:t>, ter o gospodarskih subjektih za katere se glede na določbe zakona, ki ureja gospodarske družbe, šteje, da so povezane družbe z izbranim ponudnikom (</w:t>
      </w:r>
      <w:r w:rsidRPr="000B3212">
        <w:rPr>
          <w:rFonts w:ascii="Tahoma" w:hAnsi="Tahoma" w:cs="Tahoma"/>
        </w:rPr>
        <w:t>Priloga 3/4</w:t>
      </w:r>
      <w:r w:rsidRPr="00300973">
        <w:rPr>
          <w:rFonts w:ascii="Tahoma" w:hAnsi="Tahoma" w:cs="Tahoma"/>
        </w:rPr>
        <w:t xml:space="preserve">). Če bo </w:t>
      </w:r>
      <w:r>
        <w:rPr>
          <w:rFonts w:ascii="Tahoma" w:hAnsi="Tahoma" w:cs="Tahoma"/>
        </w:rPr>
        <w:t>ponudnik</w:t>
      </w:r>
      <w:r w:rsidRPr="00300973">
        <w:rPr>
          <w:rFonts w:ascii="Tahoma" w:hAnsi="Tahoma" w:cs="Tahoma"/>
        </w:rPr>
        <w:t xml:space="preserve"> predložil lažno izjavo oziroma bo dal neresnične podatke o navedenih dejstvih, bo to imelo za posledico ničnost </w:t>
      </w:r>
      <w:r w:rsidR="00D0348E">
        <w:rPr>
          <w:rFonts w:ascii="Tahoma" w:hAnsi="Tahoma" w:cs="Tahoma"/>
        </w:rPr>
        <w:t>okvirnega sporazuma</w:t>
      </w:r>
      <w:r w:rsidRPr="00300973">
        <w:rPr>
          <w:rFonts w:ascii="Tahoma" w:hAnsi="Tahoma" w:cs="Tahoma"/>
        </w:rPr>
        <w:t xml:space="preserve">. Izjavo bodo morali podati tudi ostali gospodarski subjekti, ki nastopajo v ponudbi skupaj s </w:t>
      </w:r>
      <w:r>
        <w:rPr>
          <w:rFonts w:ascii="Tahoma" w:hAnsi="Tahoma" w:cs="Tahoma"/>
        </w:rPr>
        <w:t>ponudnikom</w:t>
      </w:r>
      <w:r w:rsidRPr="00300973">
        <w:rPr>
          <w:rFonts w:ascii="Tahoma" w:hAnsi="Tahoma" w:cs="Tahoma"/>
        </w:rPr>
        <w:t xml:space="preserve">. </w:t>
      </w:r>
    </w:p>
    <w:p w14:paraId="44C181F5" w14:textId="77777777" w:rsidR="00E877DE" w:rsidRDefault="00E877DE" w:rsidP="00E63979">
      <w:pPr>
        <w:keepNext/>
        <w:keepLines/>
        <w:jc w:val="both"/>
        <w:rPr>
          <w:rFonts w:ascii="Tahoma" w:hAnsi="Tahoma" w:cs="Tahoma"/>
        </w:rPr>
      </w:pPr>
    </w:p>
    <w:p w14:paraId="4EA37BA1" w14:textId="5C7B9663" w:rsidR="00E877DE" w:rsidRDefault="00E877DE" w:rsidP="00E63979">
      <w:pPr>
        <w:keepNext/>
        <w:keepLines/>
        <w:jc w:val="both"/>
        <w:rPr>
          <w:rFonts w:ascii="Tahoma" w:hAnsi="Tahoma" w:cs="Tahoma"/>
        </w:rPr>
      </w:pPr>
      <w:r>
        <w:rPr>
          <w:rFonts w:ascii="Tahoma" w:hAnsi="Tahoma" w:cs="Tahoma"/>
        </w:rPr>
        <w:t xml:space="preserve">Ponudnik lahko izpolnjeno in podpisano </w:t>
      </w:r>
      <w:r w:rsidRPr="000B3212">
        <w:rPr>
          <w:rFonts w:ascii="Tahoma" w:hAnsi="Tahoma" w:cs="Tahoma"/>
        </w:rPr>
        <w:t>Prilogo 3/4</w:t>
      </w:r>
      <w:r>
        <w:rPr>
          <w:rFonts w:ascii="Tahoma" w:hAnsi="Tahoma" w:cs="Tahoma"/>
        </w:rPr>
        <w:t xml:space="preserve"> predloži že ob oddaji ponudbe. </w:t>
      </w:r>
      <w:r w:rsidRPr="00300973">
        <w:rPr>
          <w:rFonts w:ascii="Tahoma" w:hAnsi="Tahoma" w:cs="Tahoma"/>
        </w:rPr>
        <w:t xml:space="preserve">V kolikor </w:t>
      </w:r>
      <w:r>
        <w:rPr>
          <w:rFonts w:ascii="Tahoma" w:hAnsi="Tahoma" w:cs="Tahoma"/>
        </w:rPr>
        <w:t>ponudnik</w:t>
      </w:r>
      <w:r w:rsidRPr="00300973">
        <w:rPr>
          <w:rFonts w:ascii="Tahoma" w:hAnsi="Tahoma" w:cs="Tahoma"/>
        </w:rPr>
        <w:t xml:space="preserve"> </w:t>
      </w:r>
      <w:r w:rsidRPr="000B3212">
        <w:rPr>
          <w:rFonts w:ascii="Tahoma" w:hAnsi="Tahoma" w:cs="Tahoma"/>
        </w:rPr>
        <w:t>Priloge 3/4</w:t>
      </w:r>
      <w:r w:rsidRPr="00300973">
        <w:rPr>
          <w:rFonts w:ascii="Tahoma" w:hAnsi="Tahoma" w:cs="Tahoma"/>
        </w:rPr>
        <w:t xml:space="preserve"> ne bo priloži</w:t>
      </w:r>
      <w:r>
        <w:rPr>
          <w:rFonts w:ascii="Tahoma" w:hAnsi="Tahoma" w:cs="Tahoma"/>
        </w:rPr>
        <w:t>l</w:t>
      </w:r>
      <w:r w:rsidRPr="00300973">
        <w:rPr>
          <w:rFonts w:ascii="Tahoma" w:hAnsi="Tahoma" w:cs="Tahoma"/>
        </w:rPr>
        <w:t xml:space="preserve"> že v ponudbi, bo naročnik pozval</w:t>
      </w:r>
      <w:r>
        <w:rPr>
          <w:rFonts w:ascii="Tahoma" w:hAnsi="Tahoma" w:cs="Tahoma"/>
        </w:rPr>
        <w:t xml:space="preserve"> ponudnika</w:t>
      </w:r>
      <w:r w:rsidRPr="00300973">
        <w:rPr>
          <w:rFonts w:ascii="Tahoma" w:hAnsi="Tahoma" w:cs="Tahoma"/>
        </w:rPr>
        <w:t xml:space="preserve"> k predložitvi izpolnjene predmetne priloge pred sklenitvijo </w:t>
      </w:r>
      <w:r w:rsidR="00D0348E">
        <w:rPr>
          <w:rFonts w:ascii="Tahoma" w:hAnsi="Tahoma" w:cs="Tahoma"/>
        </w:rPr>
        <w:t>okvirnega sporazuma</w:t>
      </w:r>
      <w:r w:rsidRPr="00300973">
        <w:rPr>
          <w:rFonts w:ascii="Tahoma" w:hAnsi="Tahoma" w:cs="Tahoma"/>
        </w:rPr>
        <w:t>.</w:t>
      </w:r>
    </w:p>
    <w:p w14:paraId="43E73BCE" w14:textId="77777777" w:rsidR="00E877DE" w:rsidRPr="00112425" w:rsidRDefault="00E877DE" w:rsidP="00E63979">
      <w:pPr>
        <w:pStyle w:val="BESEDILO"/>
        <w:keepNext/>
        <w:widowControl/>
        <w:tabs>
          <w:tab w:val="clear" w:pos="2155"/>
        </w:tabs>
        <w:rPr>
          <w:rFonts w:ascii="Tahoma" w:hAnsi="Tahoma" w:cs="Tahoma"/>
          <w:kern w:val="0"/>
        </w:rPr>
      </w:pPr>
    </w:p>
    <w:p w14:paraId="18EE2BA6" w14:textId="77777777" w:rsidR="00D12766" w:rsidRPr="00112425" w:rsidRDefault="00D12766" w:rsidP="00E63979">
      <w:pPr>
        <w:keepNext/>
        <w:keepLines/>
        <w:numPr>
          <w:ilvl w:val="0"/>
          <w:numId w:val="2"/>
        </w:numPr>
        <w:jc w:val="both"/>
        <w:rPr>
          <w:rFonts w:ascii="Tahoma" w:hAnsi="Tahoma" w:cs="Tahoma"/>
          <w:b/>
          <w:sz w:val="24"/>
        </w:rPr>
      </w:pPr>
      <w:r w:rsidRPr="00112425">
        <w:rPr>
          <w:rFonts w:ascii="Tahoma" w:hAnsi="Tahoma" w:cs="Tahoma"/>
          <w:b/>
          <w:sz w:val="24"/>
        </w:rPr>
        <w:t>TEHNIČNA SPECIFIKACIJA IN OSTALI PONUDBENI POGOJI IN ZAHTEVE</w:t>
      </w:r>
    </w:p>
    <w:p w14:paraId="040D42AB" w14:textId="77777777" w:rsidR="00D12766" w:rsidRPr="00112425" w:rsidRDefault="00D12766" w:rsidP="00E63979">
      <w:pPr>
        <w:keepNext/>
        <w:keepLines/>
        <w:jc w:val="both"/>
        <w:rPr>
          <w:rFonts w:ascii="Tahoma" w:hAnsi="Tahoma"/>
          <w:b/>
        </w:rPr>
      </w:pPr>
    </w:p>
    <w:p w14:paraId="0BC358EA" w14:textId="77777777" w:rsidR="00D12766" w:rsidRPr="00CA600E" w:rsidRDefault="00D12766" w:rsidP="00E63979">
      <w:pPr>
        <w:pStyle w:val="Odstavekseznama"/>
        <w:keepNext/>
        <w:keepLines/>
        <w:numPr>
          <w:ilvl w:val="1"/>
          <w:numId w:val="2"/>
        </w:numPr>
        <w:jc w:val="both"/>
        <w:rPr>
          <w:rFonts w:ascii="Tahoma" w:hAnsi="Tahoma" w:cs="Tahoma"/>
          <w:b/>
        </w:rPr>
      </w:pPr>
      <w:r w:rsidRPr="00CA600E">
        <w:rPr>
          <w:rFonts w:ascii="Tahoma" w:hAnsi="Tahoma" w:cs="Tahoma"/>
          <w:b/>
        </w:rPr>
        <w:t xml:space="preserve">Splošno </w:t>
      </w:r>
    </w:p>
    <w:p w14:paraId="6036C4B9" w14:textId="77777777" w:rsidR="00D12766" w:rsidRPr="00112425" w:rsidRDefault="00D12766" w:rsidP="00E63979">
      <w:pPr>
        <w:keepNext/>
        <w:keepLines/>
        <w:jc w:val="both"/>
        <w:rPr>
          <w:rFonts w:ascii="Tahoma" w:hAnsi="Tahoma" w:cs="Tahoma"/>
        </w:rPr>
      </w:pPr>
    </w:p>
    <w:p w14:paraId="3025E47F" w14:textId="77777777" w:rsidR="00D12766" w:rsidRPr="00112425" w:rsidRDefault="00D12766" w:rsidP="00E63979">
      <w:pPr>
        <w:keepNext/>
        <w:keepLines/>
        <w:jc w:val="both"/>
        <w:rPr>
          <w:rFonts w:ascii="Tahoma" w:hAnsi="Tahoma" w:cs="Tahoma"/>
        </w:rPr>
      </w:pPr>
      <w:r w:rsidRPr="00112425">
        <w:rPr>
          <w:rFonts w:ascii="Tahoma" w:hAnsi="Tahoma" w:cs="Tahoma"/>
        </w:rPr>
        <w:t>Ponudnik mora pri pripravi ponudbe v celoti upoštevati tehnično specifikacijo oz. zahteve naročnika. V kolikor predmet ponudbe ne bo izpolnjeval vseh opisov, zahtev, pogojev, navedb in kvalitet, navedenih v razpisni dokumentaciji naročnika, bo naročnik tako ponudbo izločil iz nadaljnjega ocenjevanja.</w:t>
      </w:r>
    </w:p>
    <w:p w14:paraId="38BB9635" w14:textId="5E4537A9" w:rsidR="00D12766" w:rsidRDefault="00D12766" w:rsidP="00E63979">
      <w:pPr>
        <w:keepNext/>
        <w:keepLines/>
        <w:rPr>
          <w:rFonts w:ascii="Tahoma" w:hAnsi="Tahoma" w:cs="Tahoma"/>
          <w:b/>
        </w:rPr>
      </w:pPr>
    </w:p>
    <w:p w14:paraId="55AB8C8D" w14:textId="77777777" w:rsidR="00157CF1" w:rsidRPr="00112425" w:rsidRDefault="00157CF1" w:rsidP="00E63979">
      <w:pPr>
        <w:keepNext/>
        <w:keepLines/>
        <w:jc w:val="both"/>
        <w:rPr>
          <w:rFonts w:ascii="Tahoma" w:hAnsi="Tahoma" w:cs="Tahoma"/>
        </w:rPr>
      </w:pPr>
      <w:r w:rsidRPr="00112425">
        <w:rPr>
          <w:rFonts w:ascii="Tahoma" w:hAnsi="Tahoma" w:cs="Tahoma"/>
        </w:rPr>
        <w:lastRenderedPageBreak/>
        <w:t>Podroben opis predmeta javnega naročila je, poleg določb, opisov, zahtev in prilog, navedenih v razpisni dokumentaciji, razviden v ponudben</w:t>
      </w:r>
      <w:r>
        <w:rPr>
          <w:rFonts w:ascii="Tahoma" w:hAnsi="Tahoma" w:cs="Tahoma"/>
        </w:rPr>
        <w:t xml:space="preserve">em </w:t>
      </w:r>
      <w:r w:rsidRPr="00112425">
        <w:rPr>
          <w:rFonts w:ascii="Tahoma" w:hAnsi="Tahoma" w:cs="Tahoma"/>
        </w:rPr>
        <w:t>predračun</w:t>
      </w:r>
      <w:r>
        <w:rPr>
          <w:rFonts w:ascii="Tahoma" w:hAnsi="Tahoma" w:cs="Tahoma"/>
        </w:rPr>
        <w:t xml:space="preserve">u </w:t>
      </w:r>
      <w:r w:rsidRPr="00112425">
        <w:rPr>
          <w:rFonts w:ascii="Tahoma" w:hAnsi="Tahoma" w:cs="Tahoma"/>
        </w:rPr>
        <w:t>(popis</w:t>
      </w:r>
      <w:r>
        <w:rPr>
          <w:rFonts w:ascii="Tahoma" w:hAnsi="Tahoma" w:cs="Tahoma"/>
        </w:rPr>
        <w:t>u</w:t>
      </w:r>
      <w:r w:rsidRPr="00112425">
        <w:rPr>
          <w:rFonts w:ascii="Tahoma" w:hAnsi="Tahoma" w:cs="Tahoma"/>
        </w:rPr>
        <w:t xml:space="preserve"> del), ki </w:t>
      </w:r>
      <w:r>
        <w:rPr>
          <w:rFonts w:ascii="Tahoma" w:hAnsi="Tahoma" w:cs="Tahoma"/>
        </w:rPr>
        <w:t>je</w:t>
      </w:r>
      <w:r w:rsidRPr="00112425">
        <w:rPr>
          <w:rFonts w:ascii="Tahoma" w:hAnsi="Tahoma" w:cs="Tahoma"/>
        </w:rPr>
        <w:t xml:space="preserve"> kot prilog</w:t>
      </w:r>
      <w:r>
        <w:rPr>
          <w:rFonts w:ascii="Tahoma" w:hAnsi="Tahoma" w:cs="Tahoma"/>
        </w:rPr>
        <w:t xml:space="preserve">a </w:t>
      </w:r>
      <w:r w:rsidRPr="00112425">
        <w:rPr>
          <w:rFonts w:ascii="Tahoma" w:hAnsi="Tahoma" w:cs="Tahoma"/>
        </w:rPr>
        <w:t>sestavni del razpisne dokumentacije.</w:t>
      </w:r>
    </w:p>
    <w:p w14:paraId="207524DD" w14:textId="77777777" w:rsidR="00157CF1" w:rsidRPr="00112425" w:rsidRDefault="00157CF1" w:rsidP="00E63979">
      <w:pPr>
        <w:keepNext/>
        <w:keepLines/>
        <w:rPr>
          <w:rFonts w:ascii="Tahoma" w:hAnsi="Tahoma" w:cs="Tahoma"/>
          <w:b/>
        </w:rPr>
      </w:pPr>
    </w:p>
    <w:p w14:paraId="0F7E4054" w14:textId="77777777" w:rsidR="000C52F6" w:rsidRPr="00112425" w:rsidRDefault="000C52F6" w:rsidP="00E63979">
      <w:pPr>
        <w:keepNext/>
        <w:keepLines/>
        <w:jc w:val="both"/>
        <w:rPr>
          <w:rFonts w:ascii="Tahoma" w:hAnsi="Tahoma" w:cs="Tahoma"/>
          <w:b/>
        </w:rPr>
      </w:pPr>
      <w:r w:rsidRPr="00112425">
        <w:rPr>
          <w:rFonts w:ascii="Tahoma" w:hAnsi="Tahoma" w:cs="Tahoma"/>
          <w:b/>
        </w:rPr>
        <w:t>DOKAZILA:</w:t>
      </w:r>
    </w:p>
    <w:p w14:paraId="79769E85" w14:textId="32D1872C" w:rsidR="000C52F6" w:rsidRPr="00112425" w:rsidRDefault="000C52F6" w:rsidP="00E63979">
      <w:pPr>
        <w:keepNext/>
        <w:keepLines/>
        <w:spacing w:after="120"/>
        <w:jc w:val="both"/>
        <w:rPr>
          <w:rFonts w:ascii="Tahoma" w:hAnsi="Tahoma" w:cs="Tahoma"/>
        </w:rPr>
      </w:pPr>
      <w:r w:rsidRPr="00112425">
        <w:rPr>
          <w:rFonts w:ascii="Tahoma" w:hAnsi="Tahoma" w:cs="Tahoma"/>
        </w:rPr>
        <w:t>Ponudnik izkaže izpolnjevanje pogojev s podpisom in s predložitvijo naslednjih prilog:</w:t>
      </w:r>
    </w:p>
    <w:p w14:paraId="56AC4382" w14:textId="77777777" w:rsidR="00CA600E" w:rsidRPr="00112425" w:rsidRDefault="00CA600E" w:rsidP="00E63979">
      <w:pPr>
        <w:keepNext/>
        <w:keepLines/>
        <w:numPr>
          <w:ilvl w:val="0"/>
          <w:numId w:val="23"/>
        </w:numPr>
        <w:ind w:left="714" w:hanging="357"/>
        <w:jc w:val="both"/>
        <w:rPr>
          <w:rFonts w:ascii="Tahoma" w:hAnsi="Tahoma" w:cs="Tahoma"/>
        </w:rPr>
      </w:pPr>
      <w:r w:rsidRPr="00112425">
        <w:rPr>
          <w:rFonts w:ascii="Tahoma" w:hAnsi="Tahoma" w:cs="Tahoma"/>
        </w:rPr>
        <w:t>Priloga 3/1</w:t>
      </w:r>
      <w:r>
        <w:rPr>
          <w:rFonts w:ascii="Tahoma" w:hAnsi="Tahoma" w:cs="Tahoma"/>
        </w:rPr>
        <w:t xml:space="preserve"> </w:t>
      </w:r>
      <w:r w:rsidRPr="00112425">
        <w:rPr>
          <w:rFonts w:ascii="Tahoma" w:hAnsi="Tahoma" w:cs="Tahoma"/>
        </w:rPr>
        <w:t xml:space="preserve">IZJAVA O IZPOLNJEVANJU SPOSOBNOSTI PONUDNIKA/PARTNERJA </w:t>
      </w:r>
    </w:p>
    <w:p w14:paraId="29A6C159" w14:textId="77777777" w:rsidR="000C52F6" w:rsidRPr="00112425" w:rsidRDefault="00CA600E" w:rsidP="00E63979">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r w:rsidR="000C52F6" w:rsidRPr="00112425">
        <w:rPr>
          <w:rFonts w:ascii="Tahoma" w:hAnsi="Tahoma" w:cs="Tahoma"/>
        </w:rPr>
        <w:t>,</w:t>
      </w:r>
    </w:p>
    <w:p w14:paraId="7D54351E" w14:textId="77777777" w:rsidR="000C52F6" w:rsidRPr="006B6C6B" w:rsidRDefault="000C52F6" w:rsidP="00E63979">
      <w:pPr>
        <w:keepNext/>
        <w:keepLines/>
        <w:numPr>
          <w:ilvl w:val="0"/>
          <w:numId w:val="23"/>
        </w:numPr>
        <w:ind w:left="714" w:hanging="357"/>
        <w:jc w:val="both"/>
        <w:rPr>
          <w:rFonts w:ascii="Tahoma" w:hAnsi="Tahoma" w:cs="Tahoma"/>
        </w:rPr>
      </w:pPr>
      <w:r w:rsidRPr="00112425">
        <w:rPr>
          <w:rFonts w:ascii="Tahoma" w:hAnsi="Tahoma" w:cs="Tahoma"/>
          <w:iCs/>
        </w:rPr>
        <w:t>ter z ostalimi dokazili, v kolikor/kot to izhaja iz posameznih točk v nadaljevanju.</w:t>
      </w:r>
    </w:p>
    <w:p w14:paraId="2286AC2C" w14:textId="77777777" w:rsidR="006B6C6B" w:rsidRPr="00112425" w:rsidRDefault="006B6C6B" w:rsidP="00E63979">
      <w:pPr>
        <w:keepNext/>
        <w:keepLines/>
        <w:ind w:left="714"/>
        <w:jc w:val="both"/>
        <w:rPr>
          <w:rFonts w:ascii="Tahoma" w:hAnsi="Tahoma" w:cs="Tahoma"/>
        </w:rPr>
      </w:pPr>
    </w:p>
    <w:p w14:paraId="2387D998" w14:textId="77777777" w:rsidR="00D12766" w:rsidRPr="0082423D" w:rsidRDefault="00D12766" w:rsidP="00E63979">
      <w:pPr>
        <w:keepNext/>
        <w:keepLines/>
        <w:numPr>
          <w:ilvl w:val="1"/>
          <w:numId w:val="2"/>
        </w:numPr>
        <w:jc w:val="both"/>
        <w:rPr>
          <w:rFonts w:ascii="Tahoma" w:hAnsi="Tahoma" w:cs="Tahoma"/>
          <w:b/>
        </w:rPr>
      </w:pPr>
      <w:r w:rsidRPr="0082423D">
        <w:rPr>
          <w:rFonts w:ascii="Tahoma" w:hAnsi="Tahoma" w:cs="Tahoma"/>
          <w:b/>
        </w:rPr>
        <w:t xml:space="preserve">Tehnična specifikacija </w:t>
      </w:r>
    </w:p>
    <w:p w14:paraId="2DB36C3E" w14:textId="77777777" w:rsidR="00D12766" w:rsidRPr="00112425" w:rsidRDefault="00D12766" w:rsidP="00E63979">
      <w:pPr>
        <w:keepNext/>
        <w:keepLines/>
        <w:jc w:val="both"/>
        <w:rPr>
          <w:rFonts w:ascii="Tahoma" w:hAnsi="Tahoma" w:cs="Tahoma"/>
        </w:rPr>
      </w:pPr>
    </w:p>
    <w:p w14:paraId="574C6010" w14:textId="6819F310" w:rsidR="00AF3EC1" w:rsidRPr="00112425" w:rsidRDefault="00D12766" w:rsidP="00E63979">
      <w:pPr>
        <w:keepNext/>
        <w:keepLines/>
        <w:jc w:val="both"/>
        <w:rPr>
          <w:rFonts w:ascii="Tahoma" w:hAnsi="Tahoma" w:cs="Tahoma"/>
        </w:rPr>
      </w:pPr>
      <w:r w:rsidRPr="00112425">
        <w:rPr>
          <w:rFonts w:ascii="Tahoma" w:hAnsi="Tahoma" w:cs="Tahoma"/>
        </w:rPr>
        <w:t xml:space="preserve">Predmet javnega naročila je </w:t>
      </w:r>
      <w:r w:rsidR="00157CF1">
        <w:rPr>
          <w:rFonts w:ascii="Tahoma" w:hAnsi="Tahoma" w:cs="Tahoma"/>
        </w:rPr>
        <w:t>i</w:t>
      </w:r>
      <w:r w:rsidR="0033638B">
        <w:rPr>
          <w:rFonts w:ascii="Tahoma" w:hAnsi="Tahoma" w:cs="Tahoma"/>
        </w:rPr>
        <w:t>zbira administratorja sistema vodenja in nadzora delovanja CČN Ljubljana</w:t>
      </w:r>
      <w:r w:rsidR="00A30A31" w:rsidRPr="00112425">
        <w:rPr>
          <w:rFonts w:ascii="Tahoma" w:hAnsi="Tahoma" w:cs="Tahoma"/>
        </w:rPr>
        <w:t xml:space="preserve">. </w:t>
      </w:r>
    </w:p>
    <w:p w14:paraId="5F325E57" w14:textId="373EF977" w:rsidR="00157CF1" w:rsidRDefault="00157CF1" w:rsidP="00E63979">
      <w:pPr>
        <w:keepNext/>
        <w:keepLines/>
        <w:spacing w:after="60"/>
        <w:jc w:val="both"/>
        <w:rPr>
          <w:rFonts w:ascii="Tahoma" w:hAnsi="Tahoma" w:cs="Tahoma"/>
        </w:rPr>
      </w:pPr>
    </w:p>
    <w:p w14:paraId="60195835" w14:textId="02DC799E" w:rsidR="00157CF1" w:rsidRPr="00157CF1" w:rsidRDefault="00157CF1" w:rsidP="00E63979">
      <w:pPr>
        <w:keepNext/>
        <w:keepLines/>
        <w:jc w:val="both"/>
        <w:rPr>
          <w:rFonts w:ascii="Tahoma" w:hAnsi="Tahoma" w:cs="Tahoma"/>
        </w:rPr>
      </w:pPr>
      <w:r w:rsidRPr="00157CF1">
        <w:rPr>
          <w:rFonts w:ascii="Tahoma" w:hAnsi="Tahoma" w:cs="Tahoma"/>
        </w:rPr>
        <w:t xml:space="preserve">Izbrani ponudnik bo moral zagotoviti vzdrževanje in nadgradnjo aplikativne programske opreme procesnega vodenja obstoječega sistema, ki vključuje: </w:t>
      </w:r>
    </w:p>
    <w:p w14:paraId="4759C9D6" w14:textId="77777777" w:rsidR="00157CF1" w:rsidRPr="00157CF1" w:rsidRDefault="00157CF1" w:rsidP="00E63979">
      <w:pPr>
        <w:pStyle w:val="Odstavekseznama"/>
        <w:keepNext/>
        <w:keepLines/>
        <w:numPr>
          <w:ilvl w:val="0"/>
          <w:numId w:val="39"/>
        </w:numPr>
        <w:ind w:left="284" w:hanging="284"/>
        <w:jc w:val="both"/>
        <w:rPr>
          <w:rFonts w:ascii="Tahoma" w:hAnsi="Tahoma" w:cs="Tahoma"/>
        </w:rPr>
      </w:pPr>
      <w:r w:rsidRPr="00157CF1">
        <w:rPr>
          <w:rFonts w:ascii="Tahoma" w:hAnsi="Tahoma" w:cs="Tahoma"/>
        </w:rPr>
        <w:t>VZDRŽEVANJE:</w:t>
      </w:r>
    </w:p>
    <w:p w14:paraId="5AA0F5C0" w14:textId="77777777" w:rsidR="00157CF1" w:rsidRP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b/>
        </w:rPr>
        <w:t>Daljinska podpora strokovnem osebju</w:t>
      </w:r>
      <w:r w:rsidRPr="00157CF1">
        <w:rPr>
          <w:rFonts w:ascii="Tahoma" w:hAnsi="Tahoma" w:cs="Tahoma"/>
        </w:rPr>
        <w:t xml:space="preserve"> vključuje pomoč pri odpravljanju napak preko telefona in interneta. </w:t>
      </w:r>
    </w:p>
    <w:p w14:paraId="6C00ACE0" w14:textId="2756216F" w:rsidR="00157CF1" w:rsidRP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b/>
        </w:rPr>
        <w:t>Intervencijska odprava napak</w:t>
      </w:r>
      <w:r w:rsidRPr="00157CF1">
        <w:rPr>
          <w:rFonts w:ascii="Tahoma" w:hAnsi="Tahoma" w:cs="Tahoma"/>
        </w:rPr>
        <w:t xml:space="preserve"> na </w:t>
      </w:r>
      <w:r w:rsidR="00EA448D" w:rsidRPr="00157CF1">
        <w:rPr>
          <w:rFonts w:ascii="Tahoma" w:hAnsi="Tahoma" w:cs="Tahoma"/>
        </w:rPr>
        <w:t>celotnem</w:t>
      </w:r>
      <w:r w:rsidRPr="00157CF1">
        <w:rPr>
          <w:rFonts w:ascii="Tahoma" w:hAnsi="Tahoma" w:cs="Tahoma"/>
        </w:rPr>
        <w:t xml:space="preserve"> sistemu vodenja centralne čistilne naprave (procesno omrežje, client/server omrežje, operacijski sistem, ABB Ability™ System 800xA, PLC programska aplikacija (linija vode, blata, plina, sušenje blata). </w:t>
      </w:r>
    </w:p>
    <w:p w14:paraId="70F4FD51" w14:textId="77777777" w:rsidR="00157CF1" w:rsidRP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b/>
        </w:rPr>
        <w:t>Sistemska administracija</w:t>
      </w:r>
      <w:r w:rsidRPr="00157CF1">
        <w:rPr>
          <w:rFonts w:ascii="Tahoma" w:hAnsi="Tahoma" w:cs="Tahoma"/>
        </w:rPr>
        <w:t xml:space="preserve"> (procesna mreža, client/server mreža, varnostne kopije programske aplikacije, arhiviranje in restavriranje sistema v primeru napak, administracija uporabnikov ...).</w:t>
      </w:r>
    </w:p>
    <w:p w14:paraId="01A6F4A8" w14:textId="77777777" w:rsidR="00157CF1" w:rsidRPr="00157CF1" w:rsidRDefault="00157CF1" w:rsidP="00E63979">
      <w:pPr>
        <w:keepNext/>
        <w:keepLines/>
        <w:numPr>
          <w:ilvl w:val="0"/>
          <w:numId w:val="38"/>
        </w:numPr>
        <w:ind w:left="709" w:hanging="283"/>
        <w:jc w:val="both"/>
        <w:rPr>
          <w:rFonts w:ascii="Tahoma" w:hAnsi="Tahoma" w:cs="Tahoma"/>
          <w:b/>
        </w:rPr>
      </w:pPr>
      <w:r w:rsidRPr="00157CF1">
        <w:rPr>
          <w:rFonts w:ascii="Tahoma" w:hAnsi="Tahoma" w:cs="Tahoma"/>
          <w:b/>
        </w:rPr>
        <w:t xml:space="preserve">Administracija informacijske varnosti ABB Ability™ System 800xA </w:t>
      </w:r>
      <w:r w:rsidRPr="00157CF1">
        <w:rPr>
          <w:rFonts w:ascii="Tahoma" w:hAnsi="Tahoma" w:cs="Tahoma"/>
        </w:rPr>
        <w:t>(EPO server, RAP dostop)</w:t>
      </w:r>
    </w:p>
    <w:p w14:paraId="7D04779E" w14:textId="10A67285" w:rsid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b/>
        </w:rPr>
        <w:t xml:space="preserve">Rekonfiguracija obstoječega nadzorno krmilnega sistema </w:t>
      </w:r>
      <w:r w:rsidRPr="00157CF1">
        <w:rPr>
          <w:rFonts w:ascii="Tahoma" w:hAnsi="Tahoma" w:cs="Tahoma"/>
        </w:rPr>
        <w:t>(zgodovina podatkov, trendi, logiranje, vizualizacija, kontrolni paneli, varnost ...)</w:t>
      </w:r>
      <w:r w:rsidR="008C2E9A">
        <w:rPr>
          <w:rFonts w:ascii="Tahoma" w:hAnsi="Tahoma" w:cs="Tahoma"/>
        </w:rPr>
        <w:t>;</w:t>
      </w:r>
    </w:p>
    <w:p w14:paraId="5C840F3D" w14:textId="77777777" w:rsidR="008C2E9A" w:rsidRPr="00157CF1" w:rsidRDefault="008C2E9A" w:rsidP="008C2E9A">
      <w:pPr>
        <w:keepNext/>
        <w:keepLines/>
        <w:ind w:left="709"/>
        <w:jc w:val="both"/>
        <w:rPr>
          <w:rFonts w:ascii="Tahoma" w:hAnsi="Tahoma" w:cs="Tahoma"/>
        </w:rPr>
      </w:pPr>
    </w:p>
    <w:p w14:paraId="2F6DD725" w14:textId="77777777" w:rsidR="00157CF1" w:rsidRPr="00157CF1" w:rsidRDefault="00157CF1" w:rsidP="00E63979">
      <w:pPr>
        <w:pStyle w:val="Odstavekseznama"/>
        <w:keepNext/>
        <w:keepLines/>
        <w:numPr>
          <w:ilvl w:val="0"/>
          <w:numId w:val="39"/>
        </w:numPr>
        <w:ind w:left="284" w:hanging="284"/>
        <w:jc w:val="both"/>
        <w:rPr>
          <w:rFonts w:ascii="Tahoma" w:hAnsi="Tahoma" w:cs="Tahoma"/>
        </w:rPr>
      </w:pPr>
      <w:r w:rsidRPr="00157CF1">
        <w:rPr>
          <w:rFonts w:ascii="Tahoma" w:hAnsi="Tahoma" w:cs="Tahoma"/>
        </w:rPr>
        <w:t>NADGRADNJA SISTEMA:</w:t>
      </w:r>
    </w:p>
    <w:p w14:paraId="23E3774B" w14:textId="77777777" w:rsidR="00157CF1" w:rsidRP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rPr>
        <w:t>Nadgradnja in dodelava PLC programske aplikacije za sistem vodenja po naročilu naročnika,</w:t>
      </w:r>
    </w:p>
    <w:p w14:paraId="68642B58" w14:textId="77777777" w:rsidR="00157CF1" w:rsidRP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rPr>
        <w:t>optimizacija regulacijskih algoritmov,</w:t>
      </w:r>
    </w:p>
    <w:p w14:paraId="65DFCA86" w14:textId="77777777" w:rsidR="00157CF1" w:rsidRP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rPr>
        <w:t>optimizacija za učinkovitejšo izrabo električne energije,</w:t>
      </w:r>
    </w:p>
    <w:p w14:paraId="556964AC" w14:textId="77777777" w:rsidR="00157CF1" w:rsidRP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rPr>
        <w:t>izdelava aplikacije za vodenje vzdrževalnega dnevnika,</w:t>
      </w:r>
    </w:p>
    <w:p w14:paraId="47480D33" w14:textId="77777777" w:rsidR="00157CF1" w:rsidRP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rPr>
        <w:t>izdelava poročil o delovanju CČN (predelava obratovalnega dnevnika, mesečne, letne analize delovanja),</w:t>
      </w:r>
    </w:p>
    <w:p w14:paraId="322F3AE4" w14:textId="77777777" w:rsidR="00157CF1" w:rsidRPr="00157CF1" w:rsidRDefault="00157CF1" w:rsidP="00E63979">
      <w:pPr>
        <w:keepNext/>
        <w:keepLines/>
        <w:numPr>
          <w:ilvl w:val="0"/>
          <w:numId w:val="38"/>
        </w:numPr>
        <w:ind w:left="709" w:hanging="283"/>
        <w:jc w:val="both"/>
        <w:rPr>
          <w:rFonts w:ascii="Tahoma" w:hAnsi="Tahoma" w:cs="Tahoma"/>
        </w:rPr>
      </w:pPr>
      <w:r w:rsidRPr="00157CF1">
        <w:rPr>
          <w:rFonts w:ascii="Tahoma" w:hAnsi="Tahoma" w:cs="Tahoma"/>
        </w:rPr>
        <w:t>svetovanje pri tehničnih rešitvah problemov.</w:t>
      </w:r>
    </w:p>
    <w:p w14:paraId="58F2FCBE" w14:textId="77777777" w:rsidR="00157CF1" w:rsidRPr="00157CF1" w:rsidRDefault="00157CF1" w:rsidP="00E63979">
      <w:pPr>
        <w:keepNext/>
        <w:keepLines/>
        <w:spacing w:after="60"/>
        <w:jc w:val="both"/>
        <w:rPr>
          <w:rFonts w:ascii="Tahoma" w:hAnsi="Tahoma" w:cs="Tahoma"/>
        </w:rPr>
      </w:pPr>
    </w:p>
    <w:p w14:paraId="7CD6DC89" w14:textId="77777777" w:rsidR="00157CF1" w:rsidRPr="00157CF1" w:rsidRDefault="00157CF1" w:rsidP="00E63979">
      <w:pPr>
        <w:keepNext/>
        <w:keepLines/>
        <w:spacing w:after="60"/>
        <w:jc w:val="both"/>
        <w:rPr>
          <w:rFonts w:ascii="Tahoma" w:hAnsi="Tahoma" w:cs="Tahoma"/>
        </w:rPr>
      </w:pPr>
      <w:r w:rsidRPr="00157CF1">
        <w:rPr>
          <w:rFonts w:ascii="Tahoma" w:hAnsi="Tahoma" w:cs="Tahoma"/>
        </w:rPr>
        <w:t>Predmet javnega naročila so tudi dobave krmilne opreme, ki jih bo naročnik potreboval v okviru izvajanja tega javnega naročila.</w:t>
      </w:r>
    </w:p>
    <w:p w14:paraId="4EA2EEC7" w14:textId="77777777" w:rsidR="00157CF1" w:rsidRPr="00112425" w:rsidRDefault="00157CF1" w:rsidP="00E63979">
      <w:pPr>
        <w:keepNext/>
        <w:keepLines/>
        <w:spacing w:after="60"/>
        <w:jc w:val="both"/>
        <w:rPr>
          <w:rFonts w:ascii="Tahoma" w:hAnsi="Tahoma" w:cs="Tahoma"/>
          <w:u w:val="single"/>
        </w:rPr>
      </w:pPr>
    </w:p>
    <w:p w14:paraId="413A3755" w14:textId="6118A34D" w:rsidR="00D12766" w:rsidRPr="00112425" w:rsidRDefault="00D12766" w:rsidP="00E63979">
      <w:pPr>
        <w:keepNext/>
        <w:keepLines/>
        <w:spacing w:after="60"/>
        <w:jc w:val="both"/>
        <w:rPr>
          <w:rFonts w:ascii="Tahoma" w:hAnsi="Tahoma" w:cs="Tahoma"/>
          <w:u w:val="single"/>
        </w:rPr>
      </w:pPr>
      <w:r w:rsidRPr="00112425">
        <w:rPr>
          <w:rFonts w:ascii="Tahoma" w:hAnsi="Tahoma" w:cs="Tahoma"/>
          <w:u w:val="single"/>
        </w:rPr>
        <w:t>Ponudnik mora</w:t>
      </w:r>
      <w:r w:rsidR="009A36A7" w:rsidRPr="00112425">
        <w:rPr>
          <w:rFonts w:ascii="Tahoma" w:hAnsi="Tahoma" w:cs="Tahoma"/>
          <w:u w:val="single"/>
        </w:rPr>
        <w:t xml:space="preserve"> ponudbo pripraviti na osnovi </w:t>
      </w:r>
      <w:r w:rsidRPr="00112425">
        <w:rPr>
          <w:rFonts w:ascii="Tahoma" w:hAnsi="Tahoma" w:cs="Tahoma"/>
        </w:rPr>
        <w:t>izdelan</w:t>
      </w:r>
      <w:r w:rsidR="000C4341">
        <w:rPr>
          <w:rFonts w:ascii="Tahoma" w:hAnsi="Tahoma" w:cs="Tahoma"/>
        </w:rPr>
        <w:t>ega</w:t>
      </w:r>
      <w:r w:rsidRPr="00112425">
        <w:rPr>
          <w:rFonts w:ascii="Tahoma" w:hAnsi="Tahoma" w:cs="Tahoma"/>
        </w:rPr>
        <w:t xml:space="preserve"> </w:t>
      </w:r>
      <w:r w:rsidR="00157CF1">
        <w:rPr>
          <w:rFonts w:ascii="Tahoma" w:hAnsi="Tahoma" w:cs="Tahoma"/>
          <w:b/>
        </w:rPr>
        <w:t>ponudbenega predračuna</w:t>
      </w:r>
      <w:r w:rsidR="009A36A7" w:rsidRPr="00112425">
        <w:rPr>
          <w:rFonts w:ascii="Tahoma" w:hAnsi="Tahoma" w:cs="Tahoma"/>
        </w:rPr>
        <w:t xml:space="preserve">, ki </w:t>
      </w:r>
      <w:r w:rsidR="000C4341">
        <w:rPr>
          <w:rFonts w:ascii="Tahoma" w:hAnsi="Tahoma" w:cs="Tahoma"/>
        </w:rPr>
        <w:t>je</w:t>
      </w:r>
      <w:r w:rsidR="009A36A7" w:rsidRPr="00112425">
        <w:rPr>
          <w:rFonts w:ascii="Tahoma" w:hAnsi="Tahoma" w:cs="Tahoma"/>
        </w:rPr>
        <w:t xml:space="preserve"> kot </w:t>
      </w:r>
      <w:r w:rsidR="00B54159" w:rsidRPr="002F6AF4">
        <w:rPr>
          <w:rFonts w:ascii="Tahoma" w:hAnsi="Tahoma" w:cs="Tahoma"/>
        </w:rPr>
        <w:t>P</w:t>
      </w:r>
      <w:r w:rsidR="009A36A7" w:rsidRPr="002F6AF4">
        <w:rPr>
          <w:rFonts w:ascii="Tahoma" w:hAnsi="Tahoma" w:cs="Tahoma"/>
        </w:rPr>
        <w:t>rilog</w:t>
      </w:r>
      <w:r w:rsidR="000C4341" w:rsidRPr="002F6AF4">
        <w:rPr>
          <w:rFonts w:ascii="Tahoma" w:hAnsi="Tahoma" w:cs="Tahoma"/>
        </w:rPr>
        <w:t>a</w:t>
      </w:r>
      <w:r w:rsidR="00B54159" w:rsidRPr="002F6AF4">
        <w:rPr>
          <w:rFonts w:ascii="Tahoma" w:hAnsi="Tahoma" w:cs="Tahoma"/>
        </w:rPr>
        <w:t xml:space="preserve"> </w:t>
      </w:r>
      <w:r w:rsidR="002F6AF4">
        <w:rPr>
          <w:rFonts w:ascii="Tahoma" w:hAnsi="Tahoma" w:cs="Tahoma"/>
        </w:rPr>
        <w:t>2/2</w:t>
      </w:r>
      <w:r w:rsidR="009A36A7" w:rsidRPr="00112425">
        <w:rPr>
          <w:rFonts w:ascii="Tahoma" w:hAnsi="Tahoma" w:cs="Tahoma"/>
        </w:rPr>
        <w:t xml:space="preserve"> </w:t>
      </w:r>
      <w:r w:rsidRPr="00112425">
        <w:rPr>
          <w:rFonts w:ascii="Tahoma" w:hAnsi="Tahoma" w:cs="Tahoma"/>
        </w:rPr>
        <w:t xml:space="preserve">sestavni del razpisne dokumentacije. </w:t>
      </w:r>
    </w:p>
    <w:p w14:paraId="7169849A" w14:textId="2E0AC0AE" w:rsidR="00D12766" w:rsidRDefault="00D12766" w:rsidP="00E63979">
      <w:pPr>
        <w:pStyle w:val="Telobesedila3"/>
        <w:keepNext/>
        <w:keepLines/>
        <w:tabs>
          <w:tab w:val="clear" w:pos="142"/>
          <w:tab w:val="left" w:pos="708"/>
        </w:tabs>
        <w:rPr>
          <w:rFonts w:ascii="Tahoma" w:hAnsi="Tahoma" w:cs="Tahoma"/>
        </w:rPr>
      </w:pPr>
    </w:p>
    <w:p w14:paraId="6D8E91C6" w14:textId="2380ABF0" w:rsidR="00157CF1" w:rsidRPr="00076B4C" w:rsidRDefault="00157CF1" w:rsidP="00E63979">
      <w:pPr>
        <w:pStyle w:val="Telobesedila3"/>
        <w:keepNext/>
        <w:keepLines/>
        <w:tabs>
          <w:tab w:val="clear" w:pos="142"/>
          <w:tab w:val="left" w:pos="708"/>
        </w:tabs>
        <w:rPr>
          <w:rFonts w:ascii="Tahoma" w:hAnsi="Tahoma" w:cs="Tahoma"/>
          <w:b/>
          <w:lang w:val="sl-SI"/>
        </w:rPr>
      </w:pPr>
      <w:r w:rsidRPr="00076B4C">
        <w:rPr>
          <w:rFonts w:ascii="Tahoma" w:hAnsi="Tahoma" w:cs="Tahoma"/>
          <w:b/>
          <w:lang w:val="sl-SI"/>
        </w:rPr>
        <w:t>Podrobno je predmet javnega naročila opredeljen v Tehnični dokumentaciji</w:t>
      </w:r>
      <w:r w:rsidR="00076B4C" w:rsidRPr="00076B4C">
        <w:rPr>
          <w:rFonts w:ascii="Tahoma" w:hAnsi="Tahoma" w:cs="Tahoma"/>
          <w:b/>
          <w:lang w:val="sl-SI"/>
        </w:rPr>
        <w:t xml:space="preserve"> za javno naročilo št. VKS-35/23, ki je priloga in sestavni del predmetne razpisne dokumentacije.</w:t>
      </w:r>
    </w:p>
    <w:p w14:paraId="21D38F26" w14:textId="4A71A508" w:rsidR="008C2E9A" w:rsidRPr="00112425" w:rsidRDefault="008C2E9A" w:rsidP="00E63979">
      <w:pPr>
        <w:keepNext/>
        <w:keepLines/>
        <w:jc w:val="both"/>
        <w:rPr>
          <w:rFonts w:ascii="Tahoma" w:hAnsi="Tahoma" w:cs="Tahoma"/>
          <w:bCs/>
        </w:rPr>
      </w:pPr>
    </w:p>
    <w:p w14:paraId="19D5F9D2" w14:textId="77777777" w:rsidR="00D12766" w:rsidRPr="0082423D" w:rsidRDefault="00D12766" w:rsidP="00E63979">
      <w:pPr>
        <w:keepNext/>
        <w:keepLines/>
        <w:numPr>
          <w:ilvl w:val="1"/>
          <w:numId w:val="2"/>
        </w:numPr>
        <w:jc w:val="both"/>
        <w:rPr>
          <w:rFonts w:ascii="Tahoma" w:hAnsi="Tahoma" w:cs="Tahoma"/>
          <w:b/>
        </w:rPr>
      </w:pPr>
      <w:r w:rsidRPr="0082423D">
        <w:rPr>
          <w:rFonts w:ascii="Tahoma" w:hAnsi="Tahoma" w:cs="Tahoma"/>
          <w:b/>
        </w:rPr>
        <w:t>Ostali ponudbeni pogoji in zahteve</w:t>
      </w:r>
    </w:p>
    <w:p w14:paraId="40DD9B38" w14:textId="77777777" w:rsidR="00D12766" w:rsidRPr="00112425" w:rsidRDefault="00D12766" w:rsidP="00E63979">
      <w:pPr>
        <w:keepNext/>
        <w:keepLines/>
        <w:rPr>
          <w:rFonts w:ascii="Tahoma" w:hAnsi="Tahoma" w:cs="Tahoma"/>
          <w:b/>
        </w:rPr>
      </w:pPr>
    </w:p>
    <w:p w14:paraId="10989A73" w14:textId="000D1CD3" w:rsidR="00D12766" w:rsidRPr="00112425" w:rsidRDefault="00D12766" w:rsidP="00E63979">
      <w:pPr>
        <w:keepNext/>
        <w:keepLines/>
        <w:numPr>
          <w:ilvl w:val="2"/>
          <w:numId w:val="2"/>
        </w:numPr>
        <w:jc w:val="both"/>
        <w:rPr>
          <w:rFonts w:ascii="Tahoma" w:hAnsi="Tahoma" w:cs="Tahoma"/>
        </w:rPr>
      </w:pPr>
      <w:r w:rsidRPr="00112425">
        <w:rPr>
          <w:rFonts w:ascii="Tahoma" w:hAnsi="Tahoma" w:cs="Tahoma"/>
        </w:rPr>
        <w:t xml:space="preserve">Rok izvedbe </w:t>
      </w:r>
      <w:r w:rsidR="0044238E">
        <w:rPr>
          <w:rFonts w:ascii="Tahoma" w:hAnsi="Tahoma" w:cs="Tahoma"/>
        </w:rPr>
        <w:t>in odzivni časi</w:t>
      </w:r>
    </w:p>
    <w:p w14:paraId="4969DEDB" w14:textId="77777777" w:rsidR="00D12766" w:rsidRPr="00112425" w:rsidRDefault="00D12766" w:rsidP="00E63979">
      <w:pPr>
        <w:keepNext/>
        <w:keepLines/>
        <w:jc w:val="both"/>
        <w:rPr>
          <w:rFonts w:ascii="Tahoma" w:hAnsi="Tahoma" w:cs="Tahoma"/>
        </w:rPr>
      </w:pPr>
    </w:p>
    <w:p w14:paraId="795EA60E" w14:textId="2ABD3393" w:rsidR="0044238E" w:rsidRPr="0044238E" w:rsidRDefault="0044238E" w:rsidP="00E63979">
      <w:pPr>
        <w:keepNext/>
        <w:keepLines/>
        <w:jc w:val="both"/>
        <w:rPr>
          <w:rFonts w:ascii="Tahoma" w:eastAsia="Frutiger" w:hAnsi="Tahoma" w:cs="Tahoma"/>
          <w:lang w:eastAsia="en-US"/>
        </w:rPr>
      </w:pPr>
      <w:r w:rsidRPr="0044238E">
        <w:rPr>
          <w:rFonts w:ascii="Tahoma" w:eastAsia="Frutiger" w:hAnsi="Tahoma" w:cs="Tahoma"/>
          <w:lang w:eastAsia="en-US"/>
        </w:rPr>
        <w:t>Izbrani ponudnik bo moral zagotavljati naročniku odzivne čase oziroma roke izvedbe kot sledi:</w:t>
      </w:r>
    </w:p>
    <w:p w14:paraId="37705A61" w14:textId="77777777" w:rsidR="0044238E" w:rsidRDefault="0044238E" w:rsidP="00E63979">
      <w:pPr>
        <w:keepNext/>
        <w:keepLines/>
        <w:jc w:val="both"/>
        <w:rPr>
          <w:rFonts w:ascii="Tahoma" w:eastAsia="Frutiger" w:hAnsi="Tahoma" w:cs="Tahoma"/>
          <w:b/>
          <w:lang w:eastAsia="en-US"/>
        </w:rPr>
      </w:pPr>
    </w:p>
    <w:p w14:paraId="6787BBD0" w14:textId="29B7D57B" w:rsidR="0044238E" w:rsidRDefault="00076B4C" w:rsidP="00E63979">
      <w:pPr>
        <w:pStyle w:val="Odstavekseznama"/>
        <w:keepNext/>
        <w:keepLines/>
        <w:numPr>
          <w:ilvl w:val="0"/>
          <w:numId w:val="27"/>
        </w:numPr>
        <w:jc w:val="both"/>
        <w:rPr>
          <w:rFonts w:ascii="Tahoma" w:eastAsia="Frutiger" w:hAnsi="Tahoma" w:cs="Tahoma"/>
          <w:lang w:eastAsia="en-US"/>
        </w:rPr>
      </w:pPr>
      <w:r w:rsidRPr="0044238E">
        <w:rPr>
          <w:rFonts w:ascii="Tahoma" w:eastAsia="Frutiger" w:hAnsi="Tahoma" w:cs="Tahoma"/>
          <w:b/>
          <w:lang w:eastAsia="en-US"/>
        </w:rPr>
        <w:lastRenderedPageBreak/>
        <w:t>Daljinska podpora strokovnem osebju</w:t>
      </w:r>
      <w:r w:rsidRPr="0044238E">
        <w:rPr>
          <w:rFonts w:ascii="Tahoma" w:eastAsia="Frutiger" w:hAnsi="Tahoma" w:cs="Tahoma"/>
          <w:lang w:eastAsia="en-US"/>
        </w:rPr>
        <w:t xml:space="preserve"> CČN vključuje pomoč pri odpravljanju napak preko telefona in interneta. Izvajalec se mora odzvati vsak dan med 8.00 uro in 20.00 uro, in sicer ne glede na to ali ga naročnik pozove na delovni dan, dela prost dan ali praznik. Naročnik in izvajalec v desetih delovnih dneh po podpisu okvirnega sporazuma vzpostavita vsak na svoji strani omrežja varno povezavo. Odzivni čas izvajalca po telefonu ali varni povezavi je lahko največ 2 uri po obvestilu naročnika o napaki</w:t>
      </w:r>
      <w:r w:rsidR="0044238E">
        <w:rPr>
          <w:rFonts w:ascii="Tahoma" w:eastAsia="Frutiger" w:hAnsi="Tahoma" w:cs="Tahoma"/>
          <w:lang w:eastAsia="en-US"/>
        </w:rPr>
        <w:t>;</w:t>
      </w:r>
    </w:p>
    <w:p w14:paraId="42E4C099" w14:textId="77777777" w:rsidR="0044238E" w:rsidRDefault="0044238E" w:rsidP="00E63979">
      <w:pPr>
        <w:pStyle w:val="Odstavekseznama"/>
        <w:keepNext/>
        <w:keepLines/>
        <w:ind w:left="720"/>
        <w:jc w:val="both"/>
        <w:rPr>
          <w:rFonts w:ascii="Tahoma" w:eastAsia="Frutiger" w:hAnsi="Tahoma" w:cs="Tahoma"/>
          <w:lang w:eastAsia="en-US"/>
        </w:rPr>
      </w:pPr>
    </w:p>
    <w:p w14:paraId="5CEBAF6F" w14:textId="75CE5435" w:rsidR="0044238E" w:rsidRDefault="00076B4C" w:rsidP="00E63979">
      <w:pPr>
        <w:pStyle w:val="Odstavekseznama"/>
        <w:keepNext/>
        <w:keepLines/>
        <w:numPr>
          <w:ilvl w:val="0"/>
          <w:numId w:val="27"/>
        </w:numPr>
        <w:jc w:val="both"/>
        <w:rPr>
          <w:rFonts w:ascii="Tahoma" w:eastAsia="Frutiger" w:hAnsi="Tahoma" w:cs="Tahoma"/>
          <w:lang w:eastAsia="en-US"/>
        </w:rPr>
      </w:pPr>
      <w:r w:rsidRPr="0044238E">
        <w:rPr>
          <w:rFonts w:ascii="Tahoma" w:eastAsia="Frutiger" w:hAnsi="Tahoma" w:cs="Tahoma"/>
          <w:b/>
          <w:lang w:eastAsia="en-US"/>
        </w:rPr>
        <w:t>Intervencijska odprava napak</w:t>
      </w:r>
      <w:r w:rsidRPr="0044238E">
        <w:rPr>
          <w:rFonts w:ascii="Tahoma" w:eastAsia="Frutiger" w:hAnsi="Tahoma" w:cs="Tahoma"/>
          <w:lang w:eastAsia="en-US"/>
        </w:rPr>
        <w:t xml:space="preserve"> na celetnem sistemu vodenja centralne čistilne naprave (procesno omrežje, client/server omrežje, operacijski sistem, ABB Ability™ System 800xA, PLC programska aplikacija (linija vode, blata, plina, sušenje blata). Izvajalec bo na poziv (telefonski ali pisni) odpravil vzrok napake v najkrajšem možnem času. V nujnih primerih bo odzivni čas izvajalca največ 8 ur</w:t>
      </w:r>
      <w:r w:rsidR="00B80D89">
        <w:rPr>
          <w:rFonts w:ascii="Tahoma" w:eastAsia="Frutiger" w:hAnsi="Tahoma" w:cs="Tahoma"/>
          <w:lang w:eastAsia="en-US"/>
        </w:rPr>
        <w:t>, tudi v primeru dela prostih dneh (ne glede na čas klica naročnika)</w:t>
      </w:r>
      <w:r w:rsidRPr="0044238E">
        <w:rPr>
          <w:rFonts w:ascii="Tahoma" w:eastAsia="Frutiger" w:hAnsi="Tahoma" w:cs="Tahoma"/>
          <w:lang w:eastAsia="en-US"/>
        </w:rPr>
        <w:t xml:space="preserve">, v preostalih primerih pa se naročnik in izvajalec dogovorita o času posega. </w:t>
      </w:r>
    </w:p>
    <w:p w14:paraId="587598F4" w14:textId="02342264" w:rsidR="00076B4C" w:rsidRPr="0044238E" w:rsidRDefault="00076B4C" w:rsidP="00E63979">
      <w:pPr>
        <w:pStyle w:val="Odstavekseznama"/>
        <w:keepNext/>
        <w:keepLines/>
        <w:ind w:left="720"/>
        <w:jc w:val="both"/>
        <w:rPr>
          <w:rFonts w:ascii="Tahoma" w:eastAsia="Frutiger" w:hAnsi="Tahoma" w:cs="Tahoma"/>
          <w:lang w:eastAsia="en-US"/>
        </w:rPr>
      </w:pPr>
      <w:r w:rsidRPr="0044238E">
        <w:rPr>
          <w:rFonts w:ascii="Tahoma" w:eastAsia="Frutiger" w:hAnsi="Tahoma" w:cs="Tahoma"/>
          <w:lang w:eastAsia="en-US"/>
        </w:rPr>
        <w:t>Izvajalec sprejema pozive za intervencijo vsak delovni dan med 8.00 in 20.00 uro, v nujnih primerih pa tudi v nočnem času in na dela prosti dan. Če je napaka prijavljena med delovnim dnevom, in sicer do 12.00 ure, je odzivni čas izvajalca največ 8 ur. Če je napaka prijavljena med delovnim dnevom po 12.00 uri, praviloma lahko izvajalec začne z odpravo le-te naslednji dan ob 7.00 uri. Od tod naprej mora izvajalec vršiti kontinuirano akcijo do odprave napake</w:t>
      </w:r>
      <w:r w:rsidR="0044238E">
        <w:rPr>
          <w:rFonts w:ascii="Tahoma" w:eastAsia="Frutiger" w:hAnsi="Tahoma" w:cs="Tahoma"/>
          <w:lang w:eastAsia="en-US"/>
        </w:rPr>
        <w:t>;</w:t>
      </w:r>
    </w:p>
    <w:p w14:paraId="3279A2C8" w14:textId="77777777" w:rsidR="00076B4C" w:rsidRPr="00076B4C" w:rsidRDefault="00076B4C" w:rsidP="00E63979">
      <w:pPr>
        <w:keepNext/>
        <w:keepLines/>
        <w:jc w:val="both"/>
        <w:rPr>
          <w:rFonts w:ascii="Tahoma" w:eastAsia="Frutiger" w:hAnsi="Tahoma" w:cs="Tahoma"/>
          <w:lang w:eastAsia="en-US"/>
        </w:rPr>
      </w:pPr>
    </w:p>
    <w:p w14:paraId="7F6699D6" w14:textId="5929544E" w:rsidR="00076B4C" w:rsidRDefault="00076B4C" w:rsidP="00E63979">
      <w:pPr>
        <w:pStyle w:val="Odstavekseznama"/>
        <w:keepNext/>
        <w:keepLines/>
        <w:numPr>
          <w:ilvl w:val="0"/>
          <w:numId w:val="27"/>
        </w:numPr>
        <w:jc w:val="both"/>
        <w:rPr>
          <w:rFonts w:ascii="Tahoma" w:eastAsia="Frutiger" w:hAnsi="Tahoma" w:cs="Tahoma"/>
          <w:lang w:eastAsia="en-US"/>
        </w:rPr>
      </w:pPr>
      <w:r w:rsidRPr="00076B4C">
        <w:rPr>
          <w:rFonts w:ascii="Tahoma" w:eastAsia="Frutiger" w:hAnsi="Tahoma" w:cs="Tahoma"/>
          <w:b/>
          <w:lang w:eastAsia="en-US"/>
        </w:rPr>
        <w:t>Sistemska administracija</w:t>
      </w:r>
      <w:r w:rsidRPr="00076B4C">
        <w:rPr>
          <w:rFonts w:ascii="Tahoma" w:eastAsia="Frutiger" w:hAnsi="Tahoma" w:cs="Tahoma"/>
          <w:lang w:eastAsia="en-US"/>
        </w:rPr>
        <w:t xml:space="preserve"> (procesna mreža, client/server mreža, varnostne kopije programske aplikacije, arhiviranje in restavriranje sistema v primeru napak, administracija uporabnikov ...). Rok izvedbe je v skladu z navodili proizvajalca sistemske programske opreme</w:t>
      </w:r>
      <w:r w:rsidR="0044238E">
        <w:rPr>
          <w:rFonts w:ascii="Tahoma" w:eastAsia="Frutiger" w:hAnsi="Tahoma" w:cs="Tahoma"/>
          <w:lang w:eastAsia="en-US"/>
        </w:rPr>
        <w:t>;</w:t>
      </w:r>
    </w:p>
    <w:p w14:paraId="5F1365FC" w14:textId="77777777" w:rsidR="0044238E" w:rsidRPr="00076B4C" w:rsidRDefault="0044238E" w:rsidP="00E63979">
      <w:pPr>
        <w:pStyle w:val="Odstavekseznama"/>
        <w:keepNext/>
        <w:keepLines/>
        <w:ind w:left="720"/>
        <w:jc w:val="both"/>
        <w:rPr>
          <w:rFonts w:ascii="Tahoma" w:eastAsia="Frutiger" w:hAnsi="Tahoma" w:cs="Tahoma"/>
          <w:lang w:eastAsia="en-US"/>
        </w:rPr>
      </w:pPr>
    </w:p>
    <w:p w14:paraId="1E289603" w14:textId="42431A1E" w:rsidR="00076B4C" w:rsidRDefault="00076B4C" w:rsidP="00E63979">
      <w:pPr>
        <w:pStyle w:val="Odstavekseznama"/>
        <w:keepNext/>
        <w:keepLines/>
        <w:numPr>
          <w:ilvl w:val="0"/>
          <w:numId w:val="27"/>
        </w:numPr>
        <w:jc w:val="both"/>
        <w:rPr>
          <w:rFonts w:ascii="Tahoma" w:eastAsia="Frutiger" w:hAnsi="Tahoma" w:cs="Tahoma"/>
          <w:lang w:eastAsia="en-US"/>
        </w:rPr>
      </w:pPr>
      <w:r w:rsidRPr="00076B4C">
        <w:rPr>
          <w:rFonts w:ascii="Tahoma" w:eastAsia="Frutiger" w:hAnsi="Tahoma" w:cs="Tahoma"/>
          <w:b/>
          <w:lang w:eastAsia="en-US"/>
        </w:rPr>
        <w:t xml:space="preserve">Administracija informacijske varnosti ABB Ability™ System 800xA </w:t>
      </w:r>
      <w:r w:rsidRPr="00076B4C">
        <w:rPr>
          <w:rFonts w:ascii="Tahoma" w:eastAsia="Frutiger" w:hAnsi="Tahoma" w:cs="Tahoma"/>
          <w:lang w:eastAsia="en-US"/>
        </w:rPr>
        <w:t>(EPO server, RAP dostop). Rok izvedbe je v skladu z navodili proizvajalca sistemske programske opreme</w:t>
      </w:r>
      <w:r w:rsidR="0044238E">
        <w:rPr>
          <w:rFonts w:ascii="Tahoma" w:eastAsia="Frutiger" w:hAnsi="Tahoma" w:cs="Tahoma"/>
          <w:lang w:eastAsia="en-US"/>
        </w:rPr>
        <w:t>;</w:t>
      </w:r>
    </w:p>
    <w:p w14:paraId="565B45F1" w14:textId="5502EE3D" w:rsidR="0044238E" w:rsidRPr="0044238E" w:rsidRDefault="0044238E" w:rsidP="00E63979">
      <w:pPr>
        <w:keepNext/>
        <w:keepLines/>
        <w:jc w:val="both"/>
        <w:rPr>
          <w:rFonts w:ascii="Tahoma" w:eastAsia="Frutiger" w:hAnsi="Tahoma" w:cs="Tahoma"/>
          <w:lang w:eastAsia="en-US"/>
        </w:rPr>
      </w:pPr>
    </w:p>
    <w:p w14:paraId="160FC0E4" w14:textId="77777777" w:rsidR="00076B4C" w:rsidRPr="00076B4C" w:rsidRDefault="00076B4C" w:rsidP="00E63979">
      <w:pPr>
        <w:pStyle w:val="Odstavekseznama"/>
        <w:keepNext/>
        <w:keepLines/>
        <w:numPr>
          <w:ilvl w:val="0"/>
          <w:numId w:val="27"/>
        </w:numPr>
        <w:jc w:val="both"/>
        <w:rPr>
          <w:rFonts w:ascii="Tahoma" w:eastAsia="Frutiger" w:hAnsi="Tahoma" w:cs="Tahoma"/>
          <w:lang w:eastAsia="en-US"/>
        </w:rPr>
      </w:pPr>
      <w:r w:rsidRPr="00076B4C">
        <w:rPr>
          <w:rFonts w:ascii="Tahoma" w:eastAsia="Frutiger" w:hAnsi="Tahoma" w:cs="Tahoma"/>
          <w:b/>
          <w:lang w:eastAsia="en-US"/>
        </w:rPr>
        <w:t xml:space="preserve">Rekonfiguracija obstoječega nadzorno krmilnega sistema </w:t>
      </w:r>
      <w:r w:rsidRPr="00076B4C">
        <w:rPr>
          <w:rFonts w:ascii="Tahoma" w:eastAsia="Frutiger" w:hAnsi="Tahoma" w:cs="Tahoma"/>
          <w:lang w:eastAsia="en-US"/>
        </w:rPr>
        <w:t>(zgodovina podatkov, trendi, logiranje, vizualizacija, kontrolni paneli, varnost ...). Rok izvedbe je v skladu z dogovorom z naročnikom.</w:t>
      </w:r>
    </w:p>
    <w:p w14:paraId="35EE4FD4" w14:textId="77777777" w:rsidR="00467A95" w:rsidRDefault="00467A95" w:rsidP="00E63979">
      <w:pPr>
        <w:keepNext/>
        <w:keepLines/>
        <w:jc w:val="both"/>
        <w:rPr>
          <w:rFonts w:ascii="Tahoma" w:hAnsi="Tahoma" w:cs="Tahoma"/>
        </w:rPr>
      </w:pPr>
    </w:p>
    <w:p w14:paraId="12794711" w14:textId="77777777" w:rsidR="00D12766" w:rsidRPr="00112425" w:rsidRDefault="00D12766" w:rsidP="00E63979">
      <w:pPr>
        <w:keepNext/>
        <w:keepLines/>
        <w:numPr>
          <w:ilvl w:val="2"/>
          <w:numId w:val="2"/>
        </w:numPr>
        <w:jc w:val="both"/>
        <w:rPr>
          <w:rFonts w:ascii="Tahoma" w:hAnsi="Tahoma" w:cs="Tahoma"/>
        </w:rPr>
      </w:pPr>
      <w:r w:rsidRPr="00112425">
        <w:rPr>
          <w:rFonts w:ascii="Tahoma" w:hAnsi="Tahoma" w:cs="Tahoma"/>
        </w:rPr>
        <w:t>Garancijska doba</w:t>
      </w:r>
    </w:p>
    <w:p w14:paraId="51A822DA" w14:textId="77777777" w:rsidR="00D12766" w:rsidRPr="00112425" w:rsidRDefault="00D12766" w:rsidP="00E63979">
      <w:pPr>
        <w:keepNext/>
        <w:keepLines/>
        <w:jc w:val="both"/>
        <w:rPr>
          <w:rFonts w:ascii="Tahoma" w:hAnsi="Tahoma"/>
        </w:rPr>
      </w:pPr>
    </w:p>
    <w:p w14:paraId="3A4DF091" w14:textId="6A257F78" w:rsidR="003C2396" w:rsidRDefault="00D12766" w:rsidP="00E63979">
      <w:pPr>
        <w:keepNext/>
        <w:keepLines/>
        <w:jc w:val="both"/>
        <w:rPr>
          <w:rFonts w:ascii="Tahoma" w:hAnsi="Tahoma" w:cs="Tahoma"/>
          <w:color w:val="000000"/>
        </w:rPr>
      </w:pPr>
      <w:r w:rsidRPr="00112425">
        <w:rPr>
          <w:rFonts w:ascii="Tahoma" w:hAnsi="Tahoma" w:cs="Tahoma"/>
          <w:color w:val="000000"/>
        </w:rPr>
        <w:t>Naročnik zahteva garancijo za vsa opravljena dela</w:t>
      </w:r>
      <w:r w:rsidR="0044238E">
        <w:rPr>
          <w:rFonts w:ascii="Tahoma" w:hAnsi="Tahoma" w:cs="Tahoma"/>
          <w:color w:val="000000"/>
        </w:rPr>
        <w:t>/storitve in dobave</w:t>
      </w:r>
      <w:r w:rsidR="00D471C0">
        <w:rPr>
          <w:rFonts w:ascii="Tahoma" w:hAnsi="Tahoma" w:cs="Tahoma"/>
          <w:color w:val="000000"/>
        </w:rPr>
        <w:t xml:space="preserve"> </w:t>
      </w:r>
      <w:r w:rsidRPr="00112425">
        <w:rPr>
          <w:rFonts w:ascii="Tahoma" w:hAnsi="Tahoma" w:cs="Tahoma"/>
          <w:color w:val="000000"/>
        </w:rPr>
        <w:t>(tudi za dela podizvajalcev in za subjekt/e, katerih zmogljivost</w:t>
      </w:r>
      <w:r w:rsidR="00D471C0">
        <w:rPr>
          <w:rFonts w:ascii="Tahoma" w:hAnsi="Tahoma" w:cs="Tahoma"/>
          <w:color w:val="000000"/>
        </w:rPr>
        <w:t xml:space="preserve"> uporablja ponudnik v ponudbi), ki se na predmet javnega naročila nanaša.</w:t>
      </w:r>
    </w:p>
    <w:p w14:paraId="5B12CFAE" w14:textId="30E51441" w:rsidR="006D6E39" w:rsidRDefault="006D6E39" w:rsidP="00E63979">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78ADE12B" w14:textId="6B0EA8F7" w:rsidR="0044238E" w:rsidRPr="0044238E" w:rsidRDefault="0044238E" w:rsidP="00E63979">
      <w:pPr>
        <w:keepNext/>
        <w:keepLines/>
        <w:jc w:val="both"/>
        <w:rPr>
          <w:rFonts w:ascii="Tahoma" w:hAnsi="Tahoma" w:cs="Tahoma"/>
          <w:color w:val="000000"/>
        </w:rPr>
      </w:pPr>
      <w:r w:rsidRPr="0044238E">
        <w:rPr>
          <w:rFonts w:ascii="Tahoma" w:hAnsi="Tahoma" w:cs="Tahoma"/>
          <w:color w:val="000000"/>
        </w:rPr>
        <w:t xml:space="preserve">Ponudnik mora zagotoviti najmanj </w:t>
      </w:r>
      <w:r>
        <w:rPr>
          <w:rFonts w:ascii="Tahoma" w:hAnsi="Tahoma" w:cs="Tahoma"/>
          <w:color w:val="000000"/>
        </w:rPr>
        <w:t>osemnajst (</w:t>
      </w:r>
      <w:r w:rsidRPr="0044238E">
        <w:rPr>
          <w:rFonts w:ascii="Tahoma" w:hAnsi="Tahoma" w:cs="Tahoma"/>
          <w:color w:val="000000"/>
        </w:rPr>
        <w:t>18</w:t>
      </w:r>
      <w:r>
        <w:rPr>
          <w:rFonts w:ascii="Tahoma" w:hAnsi="Tahoma" w:cs="Tahoma"/>
          <w:color w:val="000000"/>
        </w:rPr>
        <w:t>)</w:t>
      </w:r>
      <w:r w:rsidRPr="0044238E">
        <w:rPr>
          <w:rFonts w:ascii="Tahoma" w:hAnsi="Tahoma" w:cs="Tahoma"/>
          <w:color w:val="000000"/>
        </w:rPr>
        <w:t xml:space="preserve"> mesečno garancijsko dobo za vso programsko </w:t>
      </w:r>
      <w:r>
        <w:rPr>
          <w:rFonts w:ascii="Tahoma" w:hAnsi="Tahoma" w:cs="Tahoma"/>
          <w:color w:val="000000"/>
        </w:rPr>
        <w:t xml:space="preserve">in strojno </w:t>
      </w:r>
      <w:r w:rsidRPr="0044238E">
        <w:rPr>
          <w:rFonts w:ascii="Tahoma" w:hAnsi="Tahoma" w:cs="Tahoma"/>
          <w:color w:val="000000"/>
        </w:rPr>
        <w:t xml:space="preserve">opremo, ki bo potrebna za kvalitetno izvedbo storitve, ki je predmet javnega naročila in za ves obseg  izvedenih storitev - dobav v času veljavnosti okvirnega sporazuma. </w:t>
      </w:r>
      <w:r w:rsidR="001705B4">
        <w:rPr>
          <w:rFonts w:ascii="Tahoma" w:hAnsi="Tahoma" w:cs="Tahoma"/>
          <w:color w:val="000000"/>
        </w:rPr>
        <w:t>Garancija zajema storitve/dobave za nove in/ali obnovljene objekte.</w:t>
      </w:r>
    </w:p>
    <w:p w14:paraId="41A43139" w14:textId="77777777" w:rsidR="0044238E" w:rsidRPr="0044238E" w:rsidRDefault="0044238E" w:rsidP="00E63979">
      <w:pPr>
        <w:keepNext/>
        <w:keepLines/>
        <w:jc w:val="both"/>
        <w:rPr>
          <w:rFonts w:ascii="Tahoma" w:hAnsi="Tahoma" w:cs="Tahoma"/>
          <w:color w:val="000000"/>
        </w:rPr>
      </w:pPr>
    </w:p>
    <w:p w14:paraId="53012243" w14:textId="77777777" w:rsidR="0044238E" w:rsidRPr="0044238E" w:rsidRDefault="0044238E" w:rsidP="00E63979">
      <w:pPr>
        <w:keepNext/>
        <w:keepLines/>
        <w:jc w:val="both"/>
        <w:rPr>
          <w:rFonts w:ascii="Tahoma" w:hAnsi="Tahoma" w:cs="Tahoma"/>
          <w:color w:val="000000"/>
        </w:rPr>
      </w:pPr>
      <w:r w:rsidRPr="0044238E">
        <w:rPr>
          <w:rFonts w:ascii="Tahoma" w:hAnsi="Tahoma" w:cs="Tahoma"/>
          <w:color w:val="000000"/>
        </w:rPr>
        <w:t>V garancijski dobi bo moral izbrani izvajalec na svoje stroške odpraviti vse okvare in napake na programski in strojni opremi nadzornega sistema ABB Ability™ System 800xA</w:t>
      </w:r>
    </w:p>
    <w:p w14:paraId="6D8C33E9" w14:textId="77777777" w:rsidR="0044238E" w:rsidRPr="0044238E" w:rsidRDefault="0044238E" w:rsidP="00E63979">
      <w:pPr>
        <w:keepNext/>
        <w:keepLines/>
        <w:jc w:val="both"/>
        <w:rPr>
          <w:rFonts w:ascii="Tahoma" w:hAnsi="Tahoma" w:cs="Tahoma"/>
          <w:color w:val="000000"/>
        </w:rPr>
      </w:pPr>
    </w:p>
    <w:p w14:paraId="36B06E1A" w14:textId="540FC18D" w:rsidR="0044238E" w:rsidRPr="0044238E" w:rsidRDefault="0044238E" w:rsidP="00E63979">
      <w:pPr>
        <w:keepNext/>
        <w:keepLines/>
        <w:jc w:val="both"/>
        <w:rPr>
          <w:rFonts w:ascii="Tahoma" w:hAnsi="Tahoma" w:cs="Tahoma"/>
          <w:color w:val="000000"/>
        </w:rPr>
      </w:pPr>
      <w:r w:rsidRPr="0044238E">
        <w:rPr>
          <w:rFonts w:ascii="Tahoma" w:hAnsi="Tahoma" w:cs="Tahoma"/>
          <w:color w:val="000000"/>
        </w:rPr>
        <w:t>Garancijski rok začne veljati z dnem prevzema (podpisan prevzemni zapisnik) opravljene storitve</w:t>
      </w:r>
      <w:r w:rsidR="001705B4">
        <w:rPr>
          <w:rFonts w:ascii="Tahoma" w:hAnsi="Tahoma" w:cs="Tahoma"/>
          <w:color w:val="000000"/>
        </w:rPr>
        <w:t xml:space="preserve"> za posamezni objekt (nov in/ali obnovljen)</w:t>
      </w:r>
      <w:r w:rsidRPr="0044238E">
        <w:rPr>
          <w:rFonts w:ascii="Tahoma" w:hAnsi="Tahoma" w:cs="Tahoma"/>
          <w:color w:val="000000"/>
        </w:rPr>
        <w:t xml:space="preserve">. </w:t>
      </w:r>
    </w:p>
    <w:p w14:paraId="5F46C1D3" w14:textId="77777777" w:rsidR="0044238E" w:rsidRDefault="0044238E" w:rsidP="00E63979">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sz w:val="18"/>
          <w:szCs w:val="18"/>
        </w:rPr>
      </w:pPr>
    </w:p>
    <w:p w14:paraId="7BB61A5A" w14:textId="5C30CC25" w:rsidR="00D471C0" w:rsidRPr="00112425" w:rsidRDefault="00D471C0" w:rsidP="00E63979">
      <w:pPr>
        <w:keepNext/>
        <w:keepLines/>
        <w:jc w:val="both"/>
        <w:rPr>
          <w:rFonts w:ascii="Tahoma" w:hAnsi="Tahoma" w:cs="Tahoma"/>
          <w:kern w:val="16"/>
        </w:rPr>
      </w:pPr>
      <w:r>
        <w:rPr>
          <w:rFonts w:ascii="Tahoma" w:hAnsi="Tahoma" w:cs="Tahoma"/>
          <w:kern w:val="16"/>
        </w:rPr>
        <w:t>Z</w:t>
      </w:r>
      <w:r w:rsidRPr="00112425">
        <w:rPr>
          <w:rFonts w:ascii="Tahoma" w:hAnsi="Tahoma" w:cs="Tahoma"/>
          <w:kern w:val="16"/>
        </w:rPr>
        <w:t xml:space="preserve">ahteve glede garancijskih pogojev </w:t>
      </w:r>
      <w:r>
        <w:rPr>
          <w:rFonts w:ascii="Tahoma" w:hAnsi="Tahoma" w:cs="Tahoma"/>
          <w:kern w:val="16"/>
        </w:rPr>
        <w:t xml:space="preserve">so podrobno opredeljene </w:t>
      </w:r>
      <w:r w:rsidRPr="00112425">
        <w:rPr>
          <w:rFonts w:ascii="Tahoma" w:hAnsi="Tahoma" w:cs="Tahoma"/>
        </w:rPr>
        <w:t xml:space="preserve">v osnutku </w:t>
      </w:r>
      <w:r w:rsidR="00837E99">
        <w:rPr>
          <w:rFonts w:ascii="Tahoma" w:hAnsi="Tahoma" w:cs="Tahoma"/>
        </w:rPr>
        <w:t>okvirnega sporazuma</w:t>
      </w:r>
      <w:r w:rsidRPr="00112425">
        <w:rPr>
          <w:rFonts w:ascii="Tahoma" w:hAnsi="Tahoma" w:cs="Tahoma"/>
        </w:rPr>
        <w:t xml:space="preserve"> (Priloga 7).</w:t>
      </w:r>
    </w:p>
    <w:p w14:paraId="0C2682A0" w14:textId="4D93E398" w:rsidR="00CA600E" w:rsidRDefault="00CA600E" w:rsidP="00E63979">
      <w:pPr>
        <w:keepNext/>
        <w:keepLines/>
        <w:jc w:val="both"/>
        <w:rPr>
          <w:rFonts w:ascii="Tahoma" w:hAnsi="Tahoma" w:cs="Tahoma"/>
        </w:rPr>
      </w:pPr>
    </w:p>
    <w:p w14:paraId="2F1EE701" w14:textId="1893A11C" w:rsidR="0044238E" w:rsidRDefault="0044238E" w:rsidP="00E63979">
      <w:pPr>
        <w:keepNext/>
        <w:keepLines/>
        <w:numPr>
          <w:ilvl w:val="2"/>
          <w:numId w:val="2"/>
        </w:numPr>
        <w:jc w:val="both"/>
        <w:rPr>
          <w:rFonts w:ascii="Tahoma" w:hAnsi="Tahoma" w:cs="Tahoma"/>
        </w:rPr>
      </w:pPr>
      <w:r w:rsidRPr="0044238E">
        <w:rPr>
          <w:rFonts w:ascii="Tahoma" w:hAnsi="Tahoma" w:cs="Tahoma"/>
        </w:rPr>
        <w:t>Ogled nadzornega sistema v centru vodenja in referenčnega objekta na lokalnem nivoju</w:t>
      </w:r>
    </w:p>
    <w:p w14:paraId="729867AA" w14:textId="0A84789B" w:rsidR="0044238E" w:rsidRDefault="0044238E" w:rsidP="00E63979">
      <w:pPr>
        <w:keepNext/>
        <w:keepLines/>
        <w:jc w:val="both"/>
        <w:rPr>
          <w:rFonts w:ascii="Tahoma" w:hAnsi="Tahoma" w:cs="Tahoma"/>
        </w:rPr>
      </w:pPr>
    </w:p>
    <w:p w14:paraId="14AE4A50" w14:textId="7E677576" w:rsidR="0044238E" w:rsidRDefault="0044238E" w:rsidP="00E63979">
      <w:pPr>
        <w:keepNext/>
        <w:keepLines/>
        <w:jc w:val="both"/>
        <w:rPr>
          <w:rFonts w:ascii="Tahoma" w:hAnsi="Tahoma" w:cs="Tahoma"/>
        </w:rPr>
      </w:pPr>
      <w:r w:rsidRPr="0044238E">
        <w:rPr>
          <w:rFonts w:ascii="Tahoma" w:hAnsi="Tahoma" w:cs="Tahoma"/>
        </w:rPr>
        <w:t xml:space="preserve">Naročnik bo organiziral ogled nadzornega sistema v centru vodenja in objektov iz seznama v točki </w:t>
      </w:r>
      <w:r>
        <w:rPr>
          <w:rFonts w:ascii="Tahoma" w:hAnsi="Tahoma" w:cs="Tahoma"/>
        </w:rPr>
        <w:t xml:space="preserve">1.1.1. tehnične </w:t>
      </w:r>
      <w:r w:rsidR="007C7F6D">
        <w:rPr>
          <w:rFonts w:ascii="Tahoma" w:hAnsi="Tahoma" w:cs="Tahoma"/>
        </w:rPr>
        <w:t>specifikacije</w:t>
      </w:r>
      <w:r>
        <w:rPr>
          <w:rFonts w:ascii="Tahoma" w:hAnsi="Tahoma" w:cs="Tahoma"/>
        </w:rPr>
        <w:t>.</w:t>
      </w:r>
      <w:r w:rsidRPr="0044238E">
        <w:rPr>
          <w:rFonts w:ascii="Tahoma" w:hAnsi="Tahoma" w:cs="Tahoma"/>
        </w:rPr>
        <w:t xml:space="preserve"> </w:t>
      </w:r>
      <w:r w:rsidRPr="0044238E">
        <w:rPr>
          <w:rFonts w:ascii="Tahoma" w:hAnsi="Tahoma" w:cs="Tahoma"/>
          <w:b/>
          <w:u w:val="single"/>
        </w:rPr>
        <w:t>Ogled je za ponudnike obvezen</w:t>
      </w:r>
      <w:r w:rsidRPr="0044238E">
        <w:rPr>
          <w:rFonts w:ascii="Tahoma" w:hAnsi="Tahoma" w:cs="Tahoma"/>
        </w:rPr>
        <w:t xml:space="preserve"> in pomeni v primeru neudeležbe avtomatično izločitev ponudnika. </w:t>
      </w:r>
    </w:p>
    <w:p w14:paraId="1944A10B" w14:textId="77777777" w:rsidR="0044238E" w:rsidRDefault="0044238E" w:rsidP="00E63979">
      <w:pPr>
        <w:keepNext/>
        <w:keepLines/>
        <w:jc w:val="both"/>
        <w:rPr>
          <w:rFonts w:ascii="Tahoma" w:hAnsi="Tahoma" w:cs="Tahoma"/>
        </w:rPr>
      </w:pPr>
    </w:p>
    <w:p w14:paraId="325AA5F4" w14:textId="78463B40" w:rsidR="0044238E" w:rsidRPr="0044238E" w:rsidRDefault="0044238E" w:rsidP="00E63979">
      <w:pPr>
        <w:keepNext/>
        <w:keepLines/>
        <w:jc w:val="both"/>
        <w:rPr>
          <w:rFonts w:ascii="Tahoma" w:hAnsi="Tahoma" w:cs="Tahoma"/>
        </w:rPr>
      </w:pPr>
      <w:r w:rsidRPr="0044238E">
        <w:rPr>
          <w:rFonts w:ascii="Tahoma" w:hAnsi="Tahoma" w:cs="Tahoma"/>
        </w:rPr>
        <w:lastRenderedPageBreak/>
        <w:t xml:space="preserve">Na ogledu bo ponudnikom predstavljena celotna funkcionalnost sistema na nadzornem in lokalnem nivoju. Naročnik bo ponudnikom posredoval vse informacije, ki jih obvladuje na uporabniškem nivoju. Informacije s področja sistemske in aplikativne programske in strojne opreme si bo moral izbrani ponudnik pridobiti iz obstoječe sistemske dokumentacije, navedene v točki </w:t>
      </w:r>
      <w:r w:rsidR="007C7F6D">
        <w:rPr>
          <w:rFonts w:ascii="Tahoma" w:hAnsi="Tahoma" w:cs="Tahoma"/>
        </w:rPr>
        <w:t>1</w:t>
      </w:r>
      <w:r w:rsidRPr="0044238E">
        <w:rPr>
          <w:rFonts w:ascii="Tahoma" w:hAnsi="Tahoma" w:cs="Tahoma"/>
        </w:rPr>
        <w:t xml:space="preserve">.1.3. </w:t>
      </w:r>
      <w:r w:rsidR="007C7F6D">
        <w:rPr>
          <w:rFonts w:ascii="Tahoma" w:hAnsi="Tahoma" w:cs="Tahoma"/>
        </w:rPr>
        <w:t xml:space="preserve">tehnične </w:t>
      </w:r>
      <w:r w:rsidR="008C2E9A">
        <w:rPr>
          <w:rFonts w:ascii="Tahoma" w:hAnsi="Tahoma" w:cs="Tahoma"/>
        </w:rPr>
        <w:t>specifikacije</w:t>
      </w:r>
      <w:r w:rsidRPr="0044238E">
        <w:rPr>
          <w:rFonts w:ascii="Tahoma" w:hAnsi="Tahoma" w:cs="Tahoma"/>
        </w:rPr>
        <w:t xml:space="preserve">. Dokumentacija bo ponudnikom na ogledu predstavljena v celoti, prisotni </w:t>
      </w:r>
      <w:r w:rsidR="008C2E9A">
        <w:rPr>
          <w:rFonts w:ascii="Tahoma" w:hAnsi="Tahoma" w:cs="Tahoma"/>
        </w:rPr>
        <w:t>gospodarski subjekti</w:t>
      </w:r>
      <w:r w:rsidRPr="0044238E">
        <w:rPr>
          <w:rFonts w:ascii="Tahoma" w:hAnsi="Tahoma" w:cs="Tahoma"/>
        </w:rPr>
        <w:t xml:space="preserve"> pa bodo morali podpisati izjavo (priloga </w:t>
      </w:r>
      <w:r w:rsidR="008C2E9A">
        <w:rPr>
          <w:rFonts w:ascii="Tahoma" w:hAnsi="Tahoma" w:cs="Tahoma"/>
        </w:rPr>
        <w:t>9</w:t>
      </w:r>
      <w:r w:rsidRPr="0044238E">
        <w:rPr>
          <w:rFonts w:ascii="Tahoma" w:hAnsi="Tahoma" w:cs="Tahoma"/>
        </w:rPr>
        <w:t xml:space="preserve">), da njen obseg in vsebina zadoščata za izvedbo del iz tega javnega naročila. Na morebitna kasnejša vprašanja in zahteve po dodatni dokumentaciji ali programski ter aplikativni opremi, ki bi jih izbrani ponudnik zahteval po podpisu okvirnega sporazuma, naročnik ni dolžan dajati pojasnil in odgovorov. </w:t>
      </w:r>
    </w:p>
    <w:p w14:paraId="5A9D5BB4" w14:textId="77777777" w:rsidR="0044238E" w:rsidRPr="0044238E" w:rsidRDefault="0044238E" w:rsidP="00E63979">
      <w:pPr>
        <w:keepNext/>
        <w:keepLines/>
        <w:jc w:val="both"/>
        <w:rPr>
          <w:rFonts w:ascii="Tahoma" w:hAnsi="Tahoma" w:cs="Tahoma"/>
        </w:rPr>
      </w:pPr>
    </w:p>
    <w:p w14:paraId="2AA946F0" w14:textId="2900B2C3" w:rsidR="007C7F6D" w:rsidRPr="0044238E" w:rsidRDefault="0044238E" w:rsidP="00E63979">
      <w:pPr>
        <w:keepNext/>
        <w:keepLines/>
        <w:jc w:val="both"/>
        <w:rPr>
          <w:rFonts w:ascii="Tahoma" w:hAnsi="Tahoma" w:cs="Tahoma"/>
        </w:rPr>
      </w:pPr>
      <w:r w:rsidRPr="0044238E">
        <w:rPr>
          <w:rFonts w:ascii="Tahoma" w:hAnsi="Tahoma" w:cs="Tahoma"/>
        </w:rPr>
        <w:t xml:space="preserve">Ogledi se bodo izvajali po predhodnem dogovoru s kontaktno osebo naročnika. </w:t>
      </w:r>
      <w:r w:rsidRPr="0044238E">
        <w:rPr>
          <w:rFonts w:ascii="Tahoma" w:hAnsi="Tahoma" w:cs="Tahoma"/>
          <w:b/>
          <w:u w:val="single"/>
        </w:rPr>
        <w:t>Zahteva za ogled lokacije mora biti posredovana vsaj dva (2) dni pred nameravanim ogledom</w:t>
      </w:r>
      <w:r w:rsidR="007C7F6D">
        <w:rPr>
          <w:rFonts w:ascii="Tahoma" w:hAnsi="Tahoma" w:cs="Tahoma"/>
          <w:b/>
          <w:u w:val="single"/>
        </w:rPr>
        <w:t xml:space="preserve"> na elektronski naslov kontaktne osebe</w:t>
      </w:r>
      <w:r w:rsidRPr="0044238E">
        <w:rPr>
          <w:rFonts w:ascii="Tahoma" w:hAnsi="Tahoma" w:cs="Tahoma"/>
        </w:rPr>
        <w:t>. Naročnik bo vsakemu zainteresiranemu gospodarskemu subjektu omogočil ogled lokacije. Po poteku roka za oddajo ponudb ogled lokacije ne bo več možen.</w:t>
      </w:r>
      <w:r w:rsidR="008C2E9A">
        <w:rPr>
          <w:rFonts w:ascii="Tahoma" w:hAnsi="Tahoma" w:cs="Tahoma"/>
        </w:rPr>
        <w:t xml:space="preserve"> </w:t>
      </w:r>
      <w:r w:rsidR="007C7F6D">
        <w:rPr>
          <w:rFonts w:ascii="Tahoma" w:hAnsi="Tahoma" w:cs="Tahoma"/>
        </w:rPr>
        <w:t xml:space="preserve">Ponudnik mora podati zahtevo za ogled najkasneje do </w:t>
      </w:r>
      <w:r w:rsidR="00E73F57" w:rsidRPr="00E73F57">
        <w:rPr>
          <w:rFonts w:ascii="Tahoma" w:hAnsi="Tahoma" w:cs="Tahoma"/>
        </w:rPr>
        <w:t>29</w:t>
      </w:r>
      <w:r w:rsidR="007C7F6D" w:rsidRPr="00E73F57">
        <w:rPr>
          <w:rFonts w:ascii="Tahoma" w:hAnsi="Tahoma" w:cs="Tahoma"/>
        </w:rPr>
        <w:t xml:space="preserve">. </w:t>
      </w:r>
      <w:r w:rsidR="00E73F57" w:rsidRPr="00E73F57">
        <w:rPr>
          <w:rFonts w:ascii="Tahoma" w:hAnsi="Tahoma" w:cs="Tahoma"/>
        </w:rPr>
        <w:t>5</w:t>
      </w:r>
      <w:r w:rsidR="007C7F6D" w:rsidRPr="00E73F57">
        <w:rPr>
          <w:rFonts w:ascii="Tahoma" w:hAnsi="Tahoma" w:cs="Tahoma"/>
        </w:rPr>
        <w:t xml:space="preserve">. 2023; zadnji dan za ogled bo </w:t>
      </w:r>
      <w:r w:rsidR="00E73F57" w:rsidRPr="00E73F57">
        <w:rPr>
          <w:rFonts w:ascii="Tahoma" w:hAnsi="Tahoma" w:cs="Tahoma"/>
        </w:rPr>
        <w:t>30</w:t>
      </w:r>
      <w:r w:rsidR="007C7F6D" w:rsidRPr="00E73F57">
        <w:rPr>
          <w:rFonts w:ascii="Tahoma" w:hAnsi="Tahoma" w:cs="Tahoma"/>
        </w:rPr>
        <w:t xml:space="preserve">. </w:t>
      </w:r>
      <w:r w:rsidR="00E73F57" w:rsidRPr="00E73F57">
        <w:rPr>
          <w:rFonts w:ascii="Tahoma" w:hAnsi="Tahoma" w:cs="Tahoma"/>
        </w:rPr>
        <w:t>5</w:t>
      </w:r>
      <w:r w:rsidR="007C7F6D" w:rsidRPr="00E73F57">
        <w:rPr>
          <w:rFonts w:ascii="Tahoma" w:hAnsi="Tahoma" w:cs="Tahoma"/>
        </w:rPr>
        <w:t>. 2023</w:t>
      </w:r>
      <w:r w:rsidR="007C7F6D">
        <w:rPr>
          <w:rFonts w:ascii="Tahoma" w:hAnsi="Tahoma" w:cs="Tahoma"/>
        </w:rPr>
        <w:t>.</w:t>
      </w:r>
    </w:p>
    <w:p w14:paraId="1A836D1F" w14:textId="77777777" w:rsidR="0044238E" w:rsidRPr="0044238E" w:rsidRDefault="0044238E" w:rsidP="00E63979">
      <w:pPr>
        <w:keepNext/>
        <w:keepLines/>
        <w:jc w:val="both"/>
        <w:rPr>
          <w:rFonts w:ascii="Tahoma" w:hAnsi="Tahoma" w:cs="Tahoma"/>
        </w:rPr>
      </w:pPr>
    </w:p>
    <w:p w14:paraId="3EFE0D9C" w14:textId="77777777" w:rsidR="0044238E" w:rsidRPr="0044238E" w:rsidRDefault="0044238E" w:rsidP="00E63979">
      <w:pPr>
        <w:keepNext/>
        <w:keepLines/>
        <w:jc w:val="both"/>
        <w:rPr>
          <w:rFonts w:ascii="Tahoma" w:hAnsi="Tahoma" w:cs="Tahoma"/>
          <w:b/>
          <w:u w:val="single"/>
        </w:rPr>
      </w:pPr>
      <w:r w:rsidRPr="0044238E">
        <w:rPr>
          <w:rFonts w:ascii="Tahoma" w:hAnsi="Tahoma" w:cs="Tahoma"/>
          <w:b/>
          <w:u w:val="single"/>
        </w:rPr>
        <w:t xml:space="preserve">Kontaktna oseba v zvezi z ogledom lokacije je: </w:t>
      </w:r>
    </w:p>
    <w:p w14:paraId="335D0139" w14:textId="4FC3FD5E" w:rsidR="0044238E" w:rsidRDefault="0044238E" w:rsidP="00E63979">
      <w:pPr>
        <w:keepNext/>
        <w:keepLines/>
        <w:numPr>
          <w:ilvl w:val="0"/>
          <w:numId w:val="40"/>
        </w:numPr>
        <w:jc w:val="both"/>
        <w:rPr>
          <w:rFonts w:ascii="Tahoma" w:hAnsi="Tahoma" w:cs="Tahoma"/>
        </w:rPr>
      </w:pPr>
      <w:r w:rsidRPr="0044238E">
        <w:rPr>
          <w:rFonts w:ascii="Tahoma" w:hAnsi="Tahoma" w:cs="Tahoma"/>
        </w:rPr>
        <w:t xml:space="preserve">G. Tomaž Kržmanc, tel. 01/58 08 256, elektronska pošta: </w:t>
      </w:r>
      <w:hyperlink r:id="rId12" w:history="1">
        <w:r w:rsidRPr="0044238E">
          <w:rPr>
            <w:rStyle w:val="Hiperpovezava"/>
            <w:rFonts w:ascii="Tahoma" w:hAnsi="Tahoma" w:cs="Tahoma"/>
          </w:rPr>
          <w:t>tomaz.krzmanc@vokasnaga.si</w:t>
        </w:r>
      </w:hyperlink>
      <w:r w:rsidR="00E73F57">
        <w:rPr>
          <w:rFonts w:ascii="Tahoma" w:hAnsi="Tahoma" w:cs="Tahoma"/>
        </w:rPr>
        <w:t>,</w:t>
      </w:r>
    </w:p>
    <w:p w14:paraId="2CDBDE4F" w14:textId="3D9AE5BA" w:rsidR="00E73F57" w:rsidRPr="0044238E" w:rsidRDefault="00E73F57" w:rsidP="00E63979">
      <w:pPr>
        <w:keepNext/>
        <w:keepLines/>
        <w:numPr>
          <w:ilvl w:val="0"/>
          <w:numId w:val="40"/>
        </w:numPr>
        <w:jc w:val="both"/>
        <w:rPr>
          <w:rFonts w:ascii="Tahoma" w:hAnsi="Tahoma" w:cs="Tahoma"/>
        </w:rPr>
      </w:pPr>
      <w:r>
        <w:rPr>
          <w:rFonts w:ascii="Tahoma" w:hAnsi="Tahoma" w:cs="Tahoma"/>
        </w:rPr>
        <w:t xml:space="preserve">G. Ernest Mlakar, telefon: 01 58 08 217, elektronska pošta: </w:t>
      </w:r>
      <w:hyperlink r:id="rId13" w:history="1">
        <w:r w:rsidRPr="008D5CA3">
          <w:rPr>
            <w:rStyle w:val="Hiperpovezava"/>
            <w:rFonts w:ascii="Tahoma" w:hAnsi="Tahoma" w:cs="Tahoma"/>
          </w:rPr>
          <w:t>ernest.mlakar@vokasnaga.si</w:t>
        </w:r>
      </w:hyperlink>
      <w:r>
        <w:rPr>
          <w:rFonts w:ascii="Tahoma" w:hAnsi="Tahoma" w:cs="Tahoma"/>
        </w:rPr>
        <w:t xml:space="preserve">. </w:t>
      </w:r>
    </w:p>
    <w:p w14:paraId="250E0480" w14:textId="025401FF" w:rsidR="00D513B3" w:rsidRPr="00112425" w:rsidRDefault="00D513B3" w:rsidP="00E63979">
      <w:pPr>
        <w:keepNext/>
        <w:keepLines/>
        <w:jc w:val="both"/>
        <w:rPr>
          <w:rFonts w:ascii="Tahoma" w:hAnsi="Tahoma" w:cs="Tahoma"/>
          <w:b/>
          <w:sz w:val="24"/>
        </w:rPr>
      </w:pPr>
    </w:p>
    <w:p w14:paraId="1DD2C7A2" w14:textId="77777777" w:rsidR="007C70A1" w:rsidRPr="00112425" w:rsidRDefault="009F4E76" w:rsidP="00E63979">
      <w:pPr>
        <w:keepNext/>
        <w:keepLines/>
        <w:numPr>
          <w:ilvl w:val="0"/>
          <w:numId w:val="2"/>
        </w:numPr>
        <w:jc w:val="both"/>
        <w:rPr>
          <w:rFonts w:ascii="Tahoma" w:hAnsi="Tahoma" w:cs="Tahoma"/>
          <w:b/>
          <w:sz w:val="24"/>
        </w:rPr>
      </w:pPr>
      <w:r w:rsidRPr="00112425">
        <w:rPr>
          <w:rFonts w:ascii="Tahoma" w:hAnsi="Tahoma" w:cs="Tahoma"/>
          <w:b/>
          <w:sz w:val="24"/>
        </w:rPr>
        <w:t>UGOTAVLJANJE SPOSOBNOSTI</w:t>
      </w:r>
    </w:p>
    <w:p w14:paraId="3A41518B" w14:textId="77777777" w:rsidR="007C70A1" w:rsidRPr="00112425" w:rsidRDefault="007C70A1" w:rsidP="00E63979">
      <w:pPr>
        <w:keepNext/>
        <w:keepLines/>
        <w:jc w:val="both"/>
        <w:rPr>
          <w:rFonts w:ascii="Tahoma" w:hAnsi="Tahoma" w:cs="Tahoma"/>
        </w:rPr>
      </w:pPr>
    </w:p>
    <w:p w14:paraId="76E2041B" w14:textId="77777777" w:rsidR="00882F58" w:rsidRPr="00112425" w:rsidRDefault="00882F58" w:rsidP="00E63979">
      <w:pPr>
        <w:keepNext/>
        <w:keepLines/>
        <w:jc w:val="both"/>
        <w:rPr>
          <w:rFonts w:ascii="Tahoma" w:hAnsi="Tahoma" w:cs="Tahoma"/>
          <w:bCs/>
        </w:rPr>
      </w:pPr>
      <w:r w:rsidRPr="00112425">
        <w:rPr>
          <w:rFonts w:ascii="Tahoma" w:hAnsi="Tahoma" w:cs="Tahoma"/>
          <w:bCs/>
        </w:rPr>
        <w:t xml:space="preserve">Za ugotavljanje sposobnosti mora gospodarski subjekt izpolnjevati pogoje in zahteve skladno z določbami ZJN-3 in določbami razpisne dokumentacije. </w:t>
      </w:r>
    </w:p>
    <w:p w14:paraId="57C46C01" w14:textId="77777777" w:rsidR="00882F58" w:rsidRPr="00112425" w:rsidRDefault="00882F58" w:rsidP="00E63979">
      <w:pPr>
        <w:keepNext/>
        <w:keepLines/>
        <w:jc w:val="both"/>
        <w:rPr>
          <w:rFonts w:ascii="Tahoma" w:hAnsi="Tahoma" w:cs="Tahoma"/>
          <w:bCs/>
        </w:rPr>
      </w:pPr>
    </w:p>
    <w:p w14:paraId="2570474B" w14:textId="77777777" w:rsidR="00882F58" w:rsidRDefault="00882F58" w:rsidP="00E63979">
      <w:pPr>
        <w:keepNext/>
        <w:keepLines/>
        <w:jc w:val="both"/>
        <w:rPr>
          <w:rFonts w:ascii="Tahoma" w:hAnsi="Tahoma" w:cs="Tahoma"/>
          <w:bCs/>
        </w:rPr>
      </w:pPr>
      <w:r w:rsidRPr="00112425">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5F6BD56C" w14:textId="77777777" w:rsidR="00833EB0" w:rsidRPr="00112425" w:rsidRDefault="00833EB0" w:rsidP="00E63979">
      <w:pPr>
        <w:keepNext/>
        <w:keepLines/>
        <w:jc w:val="both"/>
        <w:rPr>
          <w:rFonts w:ascii="Tahoma" w:hAnsi="Tahoma" w:cs="Tahoma"/>
          <w:bCs/>
        </w:rPr>
      </w:pPr>
    </w:p>
    <w:p w14:paraId="46E76D85" w14:textId="77777777" w:rsidR="00882F58" w:rsidRDefault="00882F58" w:rsidP="00E63979">
      <w:pPr>
        <w:keepNext/>
        <w:keepLines/>
        <w:jc w:val="both"/>
        <w:rPr>
          <w:rFonts w:ascii="Tahoma" w:hAnsi="Tahoma" w:cs="Tahoma"/>
          <w:bCs/>
        </w:rPr>
      </w:pPr>
      <w:r w:rsidRPr="00112425">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376166A0" w14:textId="77777777" w:rsidR="00926D1C" w:rsidRPr="00112425" w:rsidRDefault="00926D1C" w:rsidP="00E63979">
      <w:pPr>
        <w:keepNext/>
        <w:keepLines/>
        <w:jc w:val="both"/>
        <w:rPr>
          <w:rFonts w:ascii="Tahoma" w:hAnsi="Tahoma" w:cs="Tahoma"/>
          <w:bCs/>
        </w:rPr>
      </w:pPr>
    </w:p>
    <w:p w14:paraId="2EAAE3C4" w14:textId="77777777" w:rsidR="001769DE" w:rsidRPr="00112425" w:rsidRDefault="001769DE" w:rsidP="00E63979">
      <w:pPr>
        <w:keepNext/>
        <w:keepLines/>
        <w:jc w:val="both"/>
        <w:rPr>
          <w:rFonts w:ascii="Tahoma" w:hAnsi="Tahoma" w:cs="Tahoma"/>
        </w:rPr>
      </w:pPr>
      <w:r w:rsidRPr="00112425">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6CF08F4C" w14:textId="77777777" w:rsidR="00882F58" w:rsidRPr="00112425" w:rsidRDefault="00882F58" w:rsidP="00E63979">
      <w:pPr>
        <w:keepNext/>
        <w:keepLines/>
        <w:jc w:val="both"/>
        <w:rPr>
          <w:rFonts w:ascii="Tahoma" w:hAnsi="Tahoma" w:cs="Tahoma"/>
          <w:bCs/>
        </w:rPr>
      </w:pPr>
    </w:p>
    <w:p w14:paraId="63B6402E" w14:textId="77777777" w:rsidR="003508A3" w:rsidRPr="00112425" w:rsidRDefault="003508A3" w:rsidP="00E63979">
      <w:pPr>
        <w:keepNext/>
        <w:keepLines/>
        <w:jc w:val="both"/>
        <w:rPr>
          <w:rFonts w:ascii="Tahoma" w:hAnsi="Tahoma" w:cs="Tahoma"/>
          <w:bCs/>
        </w:rPr>
      </w:pPr>
      <w:r w:rsidRPr="00112425">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61C9225D" w14:textId="77777777" w:rsidR="003508A3" w:rsidRPr="00112425" w:rsidRDefault="003508A3" w:rsidP="00E63979">
      <w:pPr>
        <w:keepNext/>
        <w:keepLines/>
        <w:jc w:val="both"/>
        <w:rPr>
          <w:rFonts w:ascii="Tahoma" w:hAnsi="Tahoma" w:cs="Tahoma"/>
          <w:bCs/>
        </w:rPr>
      </w:pPr>
    </w:p>
    <w:p w14:paraId="7C383B13" w14:textId="2F275FA6" w:rsidR="00882F58" w:rsidRPr="00112425" w:rsidRDefault="00882F58" w:rsidP="00E63979">
      <w:pPr>
        <w:keepNext/>
        <w:keepLines/>
        <w:jc w:val="both"/>
        <w:rPr>
          <w:rFonts w:ascii="Tahoma" w:hAnsi="Tahoma" w:cs="Tahoma"/>
        </w:rPr>
      </w:pPr>
      <w:r w:rsidRPr="00112425">
        <w:rPr>
          <w:rFonts w:ascii="Tahoma" w:hAnsi="Tahoma" w:cs="Tahoma"/>
        </w:rPr>
        <w:t>Naročnik si pridržuje pravico, da v času pregleda ponudb in vse do podpisa pogodbe</w:t>
      </w:r>
      <w:r w:rsidR="00D0348E">
        <w:rPr>
          <w:rFonts w:ascii="Tahoma" w:hAnsi="Tahoma" w:cs="Tahoma"/>
        </w:rPr>
        <w:t>/okvirnega sporazuma</w:t>
      </w:r>
      <w:r w:rsidRPr="00112425">
        <w:rPr>
          <w:rFonts w:ascii="Tahoma" w:hAnsi="Tahoma" w:cs="Tahoma"/>
        </w:rPr>
        <w:t xml:space="preserv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43F3A52" w14:textId="77777777" w:rsidR="00882F58" w:rsidRPr="00112425" w:rsidRDefault="00882F58" w:rsidP="00E63979">
      <w:pPr>
        <w:keepNext/>
        <w:keepLines/>
        <w:jc w:val="both"/>
        <w:rPr>
          <w:rFonts w:ascii="Tahoma" w:hAnsi="Tahoma" w:cs="Tahoma"/>
          <w:bCs/>
        </w:rPr>
      </w:pPr>
    </w:p>
    <w:p w14:paraId="58AD1D5A" w14:textId="10E69E52" w:rsidR="003508A3" w:rsidRPr="00112425" w:rsidRDefault="003508A3" w:rsidP="00E63979">
      <w:pPr>
        <w:keepNext/>
        <w:keepLines/>
        <w:jc w:val="both"/>
        <w:rPr>
          <w:rFonts w:ascii="Tahoma" w:hAnsi="Tahoma" w:cs="Tahoma"/>
          <w:bCs/>
        </w:rPr>
      </w:pPr>
      <w:r w:rsidRPr="00112425">
        <w:rPr>
          <w:rFonts w:ascii="Tahoma" w:hAnsi="Tahoma" w:cs="Tahoma"/>
          <w:bCs/>
        </w:rPr>
        <w:t>Gospodarski subjekt s podpisom Priloge 3/1 oziroma 3/2 soglaša, da lahko naročnik v zvezi z oddajo predmetnega javnega naročila pridobi podatke za preveritev ponudbe v skladu z 89. členom ZJN-3 v enotnem informacijskem sistemu – eDosje iz devetega odstavka 77. člena ZJN-3.</w:t>
      </w:r>
    </w:p>
    <w:p w14:paraId="044BDD11" w14:textId="77777777" w:rsidR="003508A3" w:rsidRPr="00112425" w:rsidRDefault="003508A3" w:rsidP="00E63979">
      <w:pPr>
        <w:keepNext/>
        <w:keepLines/>
        <w:jc w:val="both"/>
        <w:rPr>
          <w:rFonts w:ascii="Tahoma" w:hAnsi="Tahoma" w:cs="Tahoma"/>
          <w:bCs/>
        </w:rPr>
      </w:pPr>
    </w:p>
    <w:p w14:paraId="6D6C80B5" w14:textId="77777777" w:rsidR="003508A3" w:rsidRDefault="003508A3" w:rsidP="00E63979">
      <w:pPr>
        <w:keepNext/>
        <w:keepLines/>
        <w:jc w:val="both"/>
        <w:rPr>
          <w:rFonts w:ascii="Tahoma" w:hAnsi="Tahoma" w:cs="Tahoma"/>
          <w:bCs/>
          <w:lang w:val="x-none"/>
        </w:rPr>
      </w:pPr>
      <w:r w:rsidRPr="00112425">
        <w:rPr>
          <w:rFonts w:ascii="Tahoma" w:hAnsi="Tahoma" w:cs="Tahoma"/>
          <w:bCs/>
          <w:lang w:val="x-none"/>
        </w:rPr>
        <w:lastRenderedPageBreak/>
        <w:t xml:space="preserve">Ponudniki in posamezni člani skupine ponudnikov v okviru skupne ponudbe, podizvajalci ter subjekti, katerih zmogljivosti uporablja ponudnik, </w:t>
      </w:r>
      <w:r w:rsidRPr="00112425">
        <w:rPr>
          <w:rFonts w:ascii="Tahoma" w:hAnsi="Tahoma" w:cs="Tahoma"/>
          <w:b/>
          <w:bCs/>
          <w:u w:val="single"/>
          <w:lang w:val="x-none"/>
        </w:rPr>
        <w:t>ki nimajo sedeža v Republiki Sloveniji</w:t>
      </w:r>
      <w:r w:rsidRPr="00112425">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76928E0C" w14:textId="77777777" w:rsidR="005017C8" w:rsidRPr="00112425" w:rsidRDefault="005017C8" w:rsidP="00E63979">
      <w:pPr>
        <w:keepNext/>
        <w:keepLines/>
        <w:jc w:val="both"/>
        <w:rPr>
          <w:rFonts w:ascii="Tahoma" w:hAnsi="Tahoma" w:cs="Tahoma"/>
          <w:bCs/>
          <w:lang w:val="x-none"/>
        </w:rPr>
      </w:pPr>
    </w:p>
    <w:p w14:paraId="72B4C2DE" w14:textId="77777777" w:rsidR="001769DE" w:rsidRPr="00112425" w:rsidRDefault="001769DE" w:rsidP="00E63979">
      <w:pPr>
        <w:keepNext/>
        <w:keepLines/>
        <w:numPr>
          <w:ilvl w:val="1"/>
          <w:numId w:val="2"/>
        </w:numPr>
        <w:jc w:val="both"/>
        <w:rPr>
          <w:rFonts w:ascii="Tahoma" w:hAnsi="Tahoma" w:cs="Tahoma"/>
          <w:b/>
        </w:rPr>
      </w:pPr>
      <w:r w:rsidRPr="00112425">
        <w:rPr>
          <w:rFonts w:ascii="Tahoma" w:hAnsi="Tahoma" w:cs="Tahoma"/>
          <w:b/>
        </w:rPr>
        <w:t>Razlogi za izključitev</w:t>
      </w:r>
    </w:p>
    <w:p w14:paraId="1BA4B14B" w14:textId="77777777" w:rsidR="001769DE" w:rsidRPr="00112425" w:rsidRDefault="001769DE" w:rsidP="00E63979">
      <w:pPr>
        <w:keepNext/>
        <w:keepLines/>
        <w:jc w:val="both"/>
        <w:rPr>
          <w:rFonts w:ascii="Tahoma" w:hAnsi="Tahoma" w:cs="Tahoma"/>
        </w:rPr>
      </w:pPr>
    </w:p>
    <w:p w14:paraId="18323A6E" w14:textId="77777777" w:rsidR="001769DE" w:rsidRDefault="001769DE" w:rsidP="00E63979">
      <w:pPr>
        <w:keepNext/>
        <w:keepLines/>
        <w:jc w:val="both"/>
        <w:rPr>
          <w:rFonts w:ascii="Tahoma" w:hAnsi="Tahoma" w:cs="Tahoma"/>
          <w:bCs/>
        </w:rPr>
      </w:pPr>
      <w:r w:rsidRPr="00112425">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112425">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59F83991" w14:textId="295447BB" w:rsidR="00FA66D0" w:rsidRPr="00C111EF" w:rsidRDefault="00FA66D0" w:rsidP="00E63979">
      <w:pPr>
        <w:keepNext/>
        <w:keepLines/>
        <w:jc w:val="both"/>
        <w:rPr>
          <w:rFonts w:ascii="Tahoma" w:hAnsi="Tahoma" w:cs="Tahoma"/>
          <w:bCs/>
        </w:rPr>
      </w:pPr>
    </w:p>
    <w:p w14:paraId="22FF27D5" w14:textId="77777777" w:rsidR="00A5002E" w:rsidRPr="00C111EF" w:rsidRDefault="00A5002E" w:rsidP="00E63979">
      <w:pPr>
        <w:keepNext/>
        <w:keepLines/>
        <w:jc w:val="both"/>
        <w:rPr>
          <w:rFonts w:ascii="Tahoma" w:hAnsi="Tahoma" w:cs="Tahoma"/>
          <w:bCs/>
        </w:rPr>
      </w:pPr>
      <w:r w:rsidRPr="00C111EF">
        <w:rPr>
          <w:rFonts w:ascii="Tahoma" w:hAnsi="Tahoma" w:cs="Tahoma"/>
          <w:bCs/>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2150889A" w14:textId="15100792" w:rsidR="00A5002E" w:rsidRPr="00112425" w:rsidRDefault="00A5002E" w:rsidP="00E63979">
      <w:pPr>
        <w:keepNext/>
        <w:keepLines/>
        <w:jc w:val="both"/>
        <w:rPr>
          <w:rFonts w:ascii="Tahoma" w:hAnsi="Tahoma" w:cs="Tahoma"/>
        </w:rPr>
      </w:pPr>
      <w:r>
        <w:rPr>
          <w:rFonts w:ascii="Arial" w:hAnsi="Arial" w:cs="Arial"/>
          <w:color w:val="000000"/>
          <w:sz w:val="22"/>
          <w:szCs w:val="22"/>
          <w:shd w:val="clear" w:color="auto" w:fill="FFFFFF"/>
        </w:rPr>
        <w:t> </w:t>
      </w:r>
    </w:p>
    <w:p w14:paraId="22C564F1" w14:textId="77777777" w:rsidR="001769DE" w:rsidRPr="00112425" w:rsidRDefault="001769DE" w:rsidP="00E63979">
      <w:pPr>
        <w:pStyle w:val="Telobesedila2"/>
        <w:keepNext/>
        <w:keepLines/>
        <w:rPr>
          <w:rFonts w:ascii="Tahoma" w:hAnsi="Tahoma" w:cs="Tahoma"/>
          <w:lang w:val="sl-SI"/>
        </w:rPr>
      </w:pPr>
      <w:r w:rsidRPr="00112425">
        <w:rPr>
          <w:rFonts w:ascii="Tahoma" w:hAnsi="Tahoma" w:cs="Tahoma"/>
          <w:lang w:val="sl-SI"/>
        </w:rPr>
        <w:t xml:space="preserve">A: Razlogi, povezani s kazenskimi obsodbami </w:t>
      </w:r>
      <w:r w:rsidR="00FA66D0">
        <w:rPr>
          <w:rFonts w:ascii="Tahoma" w:hAnsi="Tahoma" w:cs="Tahoma"/>
          <w:lang w:val="sl-SI"/>
        </w:rPr>
        <w:t>(prvi odstavek 75. člena ZJN-3)</w:t>
      </w:r>
    </w:p>
    <w:p w14:paraId="323FAA2D" w14:textId="656E0311" w:rsidR="0033638B" w:rsidRPr="00112425" w:rsidRDefault="0033638B" w:rsidP="00E63979">
      <w:pPr>
        <w:pStyle w:val="Telobesedila2"/>
        <w:keepNext/>
        <w:keepLines/>
        <w:rPr>
          <w:rFonts w:ascii="Tahoma" w:hAnsi="Tahoma" w:cs="Tahoma"/>
          <w:b w:val="0"/>
          <w:lang w:val="sl-SI"/>
        </w:rPr>
      </w:pPr>
      <w:r w:rsidRPr="00112425">
        <w:rPr>
          <w:rFonts w:ascii="Tahoma" w:hAnsi="Tahoma" w:cs="Tahoma"/>
          <w:b w:val="0"/>
          <w:lang w:val="sl-SI"/>
        </w:rPr>
        <w:t xml:space="preserve">Naročnik </w:t>
      </w:r>
      <w:r>
        <w:rPr>
          <w:rFonts w:ascii="Tahoma" w:hAnsi="Tahoma" w:cs="Tahoma"/>
          <w:b w:val="0"/>
          <w:lang w:val="sl-SI"/>
        </w:rPr>
        <w:t>mora</w:t>
      </w:r>
      <w:r w:rsidRPr="00112425">
        <w:rPr>
          <w:rFonts w:ascii="Tahoma" w:hAnsi="Tahoma" w:cs="Tahoma"/>
          <w:b w:val="0"/>
          <w:lang w:val="sl-SI"/>
        </w:rPr>
        <w:t xml:space="preserve"> iz sodelovanja v post</w:t>
      </w:r>
      <w:r w:rsidR="00A060A4">
        <w:rPr>
          <w:rFonts w:ascii="Tahoma" w:hAnsi="Tahoma" w:cs="Tahoma"/>
          <w:b w:val="0"/>
          <w:lang w:val="sl-SI"/>
        </w:rPr>
        <w:t>opku javnega naročanja izključiti</w:t>
      </w:r>
      <w:r w:rsidRPr="00112425">
        <w:rPr>
          <w:rFonts w:ascii="Tahoma" w:hAnsi="Tahoma" w:cs="Tahoma"/>
          <w:b w:val="0"/>
          <w:lang w:val="sl-SI"/>
        </w:rPr>
        <w:t xml:space="preserve"> gospodarski subjekt, če pri preverjanju v skladu s 77., 79. in 80. členom ZJN-3 ugotovi </w:t>
      </w:r>
      <w:r w:rsidRPr="00747ACE">
        <w:rPr>
          <w:rFonts w:ascii="Tahoma" w:hAnsi="Tahoma" w:cs="Tahoma"/>
          <w:b w:val="0"/>
          <w:lang w:val="sl-SI"/>
        </w:rPr>
        <w:t>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ali za primerljiva kazniva dejanja, ki so jih izrekla tuja sodišča</w:t>
      </w:r>
      <w:r w:rsidRPr="00112425">
        <w:rPr>
          <w:rFonts w:ascii="Tahoma" w:hAnsi="Tahoma" w:cs="Tahoma"/>
          <w:b w:val="0"/>
          <w:lang w:val="sl-SI"/>
        </w:rPr>
        <w:t>.</w:t>
      </w:r>
    </w:p>
    <w:p w14:paraId="4F704F52" w14:textId="77777777" w:rsidR="0033638B" w:rsidRPr="00112425" w:rsidRDefault="0033638B" w:rsidP="00E63979">
      <w:pPr>
        <w:pStyle w:val="Telobesedila2"/>
        <w:keepNext/>
        <w:keepLines/>
        <w:rPr>
          <w:rFonts w:ascii="Tahoma" w:hAnsi="Tahoma" w:cs="Tahoma"/>
          <w:b w:val="0"/>
          <w:lang w:val="sl-SI"/>
        </w:rPr>
      </w:pPr>
    </w:p>
    <w:p w14:paraId="229FE7DD" w14:textId="77777777" w:rsidR="0033638B" w:rsidRPr="00112425" w:rsidRDefault="0033638B" w:rsidP="00E63979">
      <w:pPr>
        <w:pStyle w:val="Telobesedila2"/>
        <w:keepNext/>
        <w:keepLines/>
        <w:rPr>
          <w:rFonts w:ascii="Tahoma" w:hAnsi="Tahoma" w:cs="Tahoma"/>
          <w:b w:val="0"/>
          <w:lang w:val="sl-SI"/>
        </w:rPr>
      </w:pPr>
      <w:r w:rsidRPr="00112425">
        <w:rPr>
          <w:rFonts w:ascii="Tahoma" w:hAnsi="Tahoma" w:cs="Tahoma"/>
          <w:b w:val="0"/>
          <w:lang w:val="sl-SI"/>
        </w:rPr>
        <w:t xml:space="preserve">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w:t>
      </w:r>
      <w:r w:rsidRPr="00E73F57">
        <w:rPr>
          <w:rFonts w:ascii="Tahoma" w:hAnsi="Tahoma" w:cs="Tahoma"/>
          <w:b w:val="0"/>
          <w:lang w:val="sl-SI"/>
        </w:rPr>
        <w:t>Prilogo 3/3</w:t>
      </w:r>
      <w:r w:rsidRPr="00112425">
        <w:rPr>
          <w:rFonts w:ascii="Tahoma" w:hAnsi="Tahoma" w:cs="Tahoma"/>
          <w:b w:val="0"/>
          <w:lang w:val="sl-SI"/>
        </w:rPr>
        <w:t>.</w:t>
      </w:r>
    </w:p>
    <w:p w14:paraId="38432F3E" w14:textId="77B9852E" w:rsidR="007420A0" w:rsidRDefault="007420A0" w:rsidP="00E63979">
      <w:pPr>
        <w:pStyle w:val="Telobesedila2"/>
        <w:keepNext/>
        <w:keepLines/>
        <w:rPr>
          <w:rFonts w:ascii="Tahoma" w:hAnsi="Tahoma" w:cs="Tahoma"/>
          <w:b w:val="0"/>
          <w:lang w:val="sl-SI"/>
        </w:rPr>
      </w:pPr>
    </w:p>
    <w:p w14:paraId="6DE99BF6" w14:textId="77777777" w:rsidR="001769DE" w:rsidRPr="00112425" w:rsidRDefault="001769DE" w:rsidP="00E63979">
      <w:pPr>
        <w:pStyle w:val="Telobesedila2"/>
        <w:keepNext/>
        <w:keepLines/>
        <w:rPr>
          <w:rFonts w:ascii="Tahoma" w:hAnsi="Tahoma" w:cs="Tahoma"/>
          <w:lang w:val="sl-SI"/>
        </w:rPr>
      </w:pPr>
      <w:r w:rsidRPr="00112425">
        <w:rPr>
          <w:rFonts w:ascii="Tahoma" w:hAnsi="Tahoma" w:cs="Tahoma"/>
          <w:lang w:val="sl-SI"/>
        </w:rPr>
        <w:t>B: Razlogi, povezani s plačilom davkov ali prispevkov za socialno varnost</w:t>
      </w:r>
      <w:r w:rsidR="00FA66D0">
        <w:rPr>
          <w:rFonts w:ascii="Tahoma" w:hAnsi="Tahoma" w:cs="Tahoma"/>
          <w:lang w:val="sl-SI"/>
        </w:rPr>
        <w:t xml:space="preserve"> (drugi odstavek 75. člena ZJN-3)</w:t>
      </w:r>
    </w:p>
    <w:p w14:paraId="3A93EC9B" w14:textId="77777777" w:rsidR="008372F3" w:rsidRPr="008372F3" w:rsidRDefault="008372F3" w:rsidP="00E63979">
      <w:pPr>
        <w:keepNext/>
        <w:keepLines/>
        <w:jc w:val="both"/>
        <w:rPr>
          <w:rFonts w:ascii="Tahoma" w:hAnsi="Tahoma" w:cs="Tahoma"/>
        </w:rPr>
      </w:pPr>
      <w:r w:rsidRPr="008372F3">
        <w:rPr>
          <w:rFonts w:ascii="Tahoma" w:hAnsi="Tahoma" w:cs="Tahoma"/>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4C382B2A" w14:textId="77777777" w:rsidR="00602923" w:rsidRDefault="00602923" w:rsidP="00E63979">
      <w:pPr>
        <w:pStyle w:val="Telobesedila2"/>
        <w:keepNext/>
        <w:keepLines/>
        <w:rPr>
          <w:rFonts w:ascii="Tahoma" w:hAnsi="Tahoma" w:cs="Tahoma"/>
          <w:lang w:val="sl-SI"/>
        </w:rPr>
      </w:pPr>
    </w:p>
    <w:p w14:paraId="21DCCA51" w14:textId="77777777" w:rsidR="001769DE" w:rsidRPr="00112425" w:rsidRDefault="001769DE" w:rsidP="00E63979">
      <w:pPr>
        <w:pStyle w:val="Telobesedila2"/>
        <w:keepNext/>
        <w:keepLines/>
        <w:rPr>
          <w:rFonts w:ascii="Tahoma" w:hAnsi="Tahoma" w:cs="Tahoma"/>
          <w:lang w:val="sl-SI"/>
        </w:rPr>
      </w:pPr>
      <w:r w:rsidRPr="00112425">
        <w:rPr>
          <w:rFonts w:ascii="Tahoma" w:hAnsi="Tahoma" w:cs="Tahoma"/>
          <w:lang w:val="sl-SI"/>
        </w:rPr>
        <w:t>D: Nacionalni razlogi za izključitev</w:t>
      </w:r>
      <w:r w:rsidR="00FA66D0">
        <w:rPr>
          <w:rFonts w:ascii="Tahoma" w:hAnsi="Tahoma" w:cs="Tahoma"/>
          <w:lang w:val="sl-SI"/>
        </w:rPr>
        <w:t xml:space="preserve"> (četrti odstavek 75. člena ZJN-3)</w:t>
      </w:r>
    </w:p>
    <w:p w14:paraId="3CDB0052" w14:textId="77777777" w:rsidR="0033638B" w:rsidRPr="00112425" w:rsidRDefault="0033638B" w:rsidP="00E63979">
      <w:pPr>
        <w:pStyle w:val="Telobesedila2"/>
        <w:keepNext/>
        <w:keepLines/>
        <w:ind w:right="0"/>
        <w:rPr>
          <w:rFonts w:ascii="Tahoma" w:hAnsi="Tahoma" w:cs="Tahoma"/>
          <w:b w:val="0"/>
          <w:lang w:val="sl-SI"/>
        </w:rPr>
      </w:pPr>
      <w:r w:rsidRPr="00112425">
        <w:rPr>
          <w:rFonts w:ascii="Tahoma" w:hAnsi="Tahoma" w:cs="Tahoma"/>
          <w:b w:val="0"/>
          <w:lang w:val="sl-SI"/>
        </w:rPr>
        <w:t xml:space="preserve">Naročnik </w:t>
      </w:r>
      <w:r>
        <w:rPr>
          <w:rFonts w:ascii="Tahoma" w:hAnsi="Tahoma" w:cs="Tahoma"/>
          <w:b w:val="0"/>
          <w:lang w:val="sl-SI"/>
        </w:rPr>
        <w:t>mora</w:t>
      </w:r>
      <w:r w:rsidRPr="00112425">
        <w:rPr>
          <w:rFonts w:ascii="Tahoma" w:hAnsi="Tahoma" w:cs="Tahoma"/>
          <w:b w:val="0"/>
          <w:lang w:val="sl-SI"/>
        </w:rPr>
        <w:t xml:space="preserve"> iz posameznega postopka javnega naročanja izključil gospodarski subjekt:</w:t>
      </w:r>
    </w:p>
    <w:p w14:paraId="38A81F22" w14:textId="28B01195" w:rsidR="0033638B" w:rsidRPr="00112425" w:rsidRDefault="0033638B" w:rsidP="00E63979">
      <w:pPr>
        <w:keepNext/>
        <w:keepLines/>
        <w:ind w:left="426" w:hanging="284"/>
        <w:jc w:val="both"/>
        <w:rPr>
          <w:rFonts w:ascii="Tahoma" w:hAnsi="Tahoma" w:cs="Tahoma"/>
          <w:szCs w:val="18"/>
        </w:rPr>
      </w:pPr>
      <w:r w:rsidRPr="00112425">
        <w:rPr>
          <w:rFonts w:ascii="Tahoma" w:hAnsi="Tahoma" w:cs="Tahoma"/>
          <w:b/>
        </w:rPr>
        <w:t>a)</w:t>
      </w:r>
      <w:r w:rsidRPr="00112425">
        <w:rPr>
          <w:rFonts w:ascii="Tahoma" w:hAnsi="Tahoma" w:cs="Tahoma"/>
        </w:rPr>
        <w:t xml:space="preserve"> če je ta na dan, ko poteče rok za oddajo </w:t>
      </w:r>
      <w:r w:rsidR="00D76353">
        <w:rPr>
          <w:rFonts w:ascii="Tahoma" w:hAnsi="Tahoma" w:cs="Tahoma"/>
        </w:rPr>
        <w:t>prijav</w:t>
      </w:r>
      <w:r w:rsidRPr="00112425">
        <w:rPr>
          <w:rFonts w:ascii="Tahoma" w:hAnsi="Tahoma" w:cs="Tahoma"/>
        </w:rPr>
        <w:t xml:space="preserve"> ali ponudb, izlo</w:t>
      </w:r>
      <w:r>
        <w:rPr>
          <w:rFonts w:ascii="Tahoma" w:hAnsi="Tahoma" w:cs="Tahoma"/>
        </w:rPr>
        <w:t xml:space="preserve">čen iz postopkov oddaje javnih </w:t>
      </w:r>
      <w:r w:rsidRPr="00112425">
        <w:rPr>
          <w:rFonts w:ascii="Tahoma" w:hAnsi="Tahoma" w:cs="Tahoma"/>
        </w:rPr>
        <w:t xml:space="preserve">naročil </w:t>
      </w:r>
      <w:r w:rsidRPr="00112425">
        <w:rPr>
          <w:rFonts w:ascii="Tahoma" w:hAnsi="Tahoma" w:cs="Tahoma"/>
          <w:szCs w:val="18"/>
        </w:rPr>
        <w:t xml:space="preserve">zaradi uvrstitve </w:t>
      </w:r>
      <w:r>
        <w:rPr>
          <w:rFonts w:ascii="Tahoma" w:hAnsi="Tahoma" w:cs="Tahoma"/>
          <w:szCs w:val="18"/>
        </w:rPr>
        <w:t xml:space="preserve">v </w:t>
      </w:r>
      <w:r w:rsidRPr="00E26798">
        <w:rPr>
          <w:rFonts w:ascii="Tahoma" w:hAnsi="Tahoma" w:cs="Tahoma"/>
          <w:szCs w:val="18"/>
        </w:rPr>
        <w:t>evidenco gospodarskih subjektov z izrečenimi stranskimi sankcijami izločitve iz postopkov javnega naročanja</w:t>
      </w:r>
      <w:r w:rsidRPr="00112425">
        <w:rPr>
          <w:rFonts w:ascii="Tahoma" w:hAnsi="Tahoma" w:cs="Tahoma"/>
          <w:szCs w:val="18"/>
        </w:rPr>
        <w:t>,</w:t>
      </w:r>
    </w:p>
    <w:p w14:paraId="24BF30EC" w14:textId="77777777" w:rsidR="0033638B" w:rsidRPr="00112425" w:rsidRDefault="0033638B" w:rsidP="00E63979">
      <w:pPr>
        <w:keepNext/>
        <w:keepLines/>
        <w:ind w:left="426" w:hanging="284"/>
        <w:jc w:val="both"/>
        <w:rPr>
          <w:rFonts w:ascii="Tahoma" w:hAnsi="Tahoma" w:cs="Tahoma"/>
        </w:rPr>
      </w:pPr>
      <w:r w:rsidRPr="00112425">
        <w:rPr>
          <w:rFonts w:ascii="Tahoma" w:hAnsi="Tahoma" w:cs="Tahoma"/>
          <w:b/>
        </w:rPr>
        <w:t>b)</w:t>
      </w:r>
      <w:r w:rsidRPr="00112425">
        <w:rPr>
          <w:rFonts w:ascii="Tahoma" w:hAnsi="Tahoma" w:cs="Tahoma"/>
        </w:rPr>
        <w:t xml:space="preserve"> </w:t>
      </w:r>
      <w:r w:rsidRPr="00AE019D">
        <w:rPr>
          <w:rFonts w:ascii="Tahoma" w:hAnsi="Tahoma" w:cs="Tahoma"/>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5C491D8" w14:textId="77777777" w:rsidR="0033638B" w:rsidRDefault="0033638B" w:rsidP="00E63979">
      <w:pPr>
        <w:pStyle w:val="Telobesedila2"/>
        <w:keepNext/>
        <w:keepLines/>
        <w:rPr>
          <w:rFonts w:ascii="Tahoma" w:hAnsi="Tahoma" w:cs="Tahoma"/>
          <w:b w:val="0"/>
          <w:lang w:val="sl-SI"/>
        </w:rPr>
      </w:pPr>
    </w:p>
    <w:p w14:paraId="711BE993" w14:textId="77777777" w:rsidR="0033638B" w:rsidRPr="003F256A" w:rsidRDefault="0033638B" w:rsidP="00E63979">
      <w:pPr>
        <w:pStyle w:val="Telobesedila2"/>
        <w:keepNext/>
        <w:keepLines/>
        <w:ind w:right="0"/>
        <w:rPr>
          <w:rFonts w:ascii="Tahoma" w:hAnsi="Tahoma" w:cs="Tahoma"/>
          <w:lang w:val="sl-SI"/>
        </w:rPr>
      </w:pPr>
      <w:r w:rsidRPr="003F256A">
        <w:rPr>
          <w:rFonts w:ascii="Tahoma" w:hAnsi="Tahoma" w:cs="Tahoma"/>
          <w:lang w:val="sl-SI"/>
        </w:rPr>
        <w:lastRenderedPageBreak/>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BA57EBE" w14:textId="77777777" w:rsidR="0033638B" w:rsidRPr="00AB02EA" w:rsidRDefault="0033638B" w:rsidP="00E63979">
      <w:pPr>
        <w:keepNext/>
        <w:keepLines/>
        <w:jc w:val="both"/>
        <w:rPr>
          <w:rFonts w:ascii="Tahoma" w:hAnsi="Tahoma" w:cs="Tahoma"/>
          <w:b/>
          <w:bCs/>
        </w:rPr>
      </w:pPr>
      <w:r w:rsidRPr="00AB02EA">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46FC2992" w14:textId="77777777" w:rsidR="0033638B" w:rsidRPr="00AB02EA" w:rsidRDefault="0033638B" w:rsidP="00E63979">
      <w:pPr>
        <w:keepNext/>
        <w:keepLines/>
        <w:numPr>
          <w:ilvl w:val="0"/>
          <w:numId w:val="7"/>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52D3AB44" w14:textId="77777777" w:rsidR="0033638B" w:rsidRPr="00AB02EA" w:rsidRDefault="0033638B" w:rsidP="00E63979">
      <w:pPr>
        <w:keepNext/>
        <w:keepLines/>
        <w:numPr>
          <w:ilvl w:val="0"/>
          <w:numId w:val="7"/>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1D5E38C1" w14:textId="77777777" w:rsidR="0033638B" w:rsidRPr="00AB02EA" w:rsidRDefault="0033638B" w:rsidP="00E63979">
      <w:pPr>
        <w:keepNext/>
        <w:keepLines/>
        <w:numPr>
          <w:ilvl w:val="0"/>
          <w:numId w:val="7"/>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FCA68AF" w14:textId="7554F2C0" w:rsidR="00CD548D" w:rsidRPr="00112425" w:rsidRDefault="00CD548D" w:rsidP="00E63979">
      <w:pPr>
        <w:pStyle w:val="Telobesedila2"/>
        <w:keepNext/>
        <w:keepLines/>
        <w:rPr>
          <w:rFonts w:ascii="Tahoma" w:hAnsi="Tahoma" w:cs="Tahoma"/>
          <w:b w:val="0"/>
          <w:lang w:val="sl-SI"/>
        </w:rPr>
      </w:pPr>
    </w:p>
    <w:p w14:paraId="331EC503" w14:textId="77777777" w:rsidR="00CD548D" w:rsidRPr="00112425" w:rsidRDefault="00CD548D" w:rsidP="00E63979">
      <w:pPr>
        <w:keepNext/>
        <w:keepLines/>
        <w:jc w:val="both"/>
        <w:rPr>
          <w:rFonts w:ascii="Tahoma" w:hAnsi="Tahoma" w:cs="Tahoma"/>
          <w:b/>
        </w:rPr>
      </w:pPr>
      <w:r w:rsidRPr="00112425">
        <w:rPr>
          <w:rFonts w:ascii="Tahoma" w:hAnsi="Tahoma" w:cs="Tahoma"/>
          <w:b/>
        </w:rPr>
        <w:t>OPOMBA:</w:t>
      </w:r>
    </w:p>
    <w:p w14:paraId="3E78C9D9" w14:textId="77777777" w:rsidR="00CD548D" w:rsidRPr="00112425" w:rsidRDefault="00CD548D" w:rsidP="00E63979">
      <w:pPr>
        <w:keepNext/>
        <w:keepLines/>
        <w:jc w:val="both"/>
        <w:rPr>
          <w:rFonts w:ascii="Tahoma" w:hAnsi="Tahoma" w:cs="Tahoma"/>
          <w:b/>
        </w:rPr>
      </w:pPr>
    </w:p>
    <w:p w14:paraId="3D74620A" w14:textId="77777777" w:rsidR="008372F3" w:rsidRPr="008372F3" w:rsidRDefault="008372F3" w:rsidP="00E63979">
      <w:pPr>
        <w:keepNext/>
        <w:keepLines/>
        <w:jc w:val="both"/>
        <w:rPr>
          <w:rFonts w:ascii="Tahoma" w:hAnsi="Tahoma" w:cs="Tahoma"/>
          <w:bCs/>
          <w:i/>
        </w:rPr>
      </w:pPr>
      <w:r w:rsidRPr="008372F3">
        <w:rPr>
          <w:rFonts w:ascii="Tahoma" w:hAnsi="Tahoma" w:cs="Tahoma"/>
          <w:bCs/>
          <w:i/>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50B562DB" w14:textId="77777777" w:rsidR="0033638B" w:rsidRPr="00B54159" w:rsidRDefault="0033638B" w:rsidP="00E63979">
      <w:pPr>
        <w:keepNext/>
        <w:keepLines/>
        <w:jc w:val="both"/>
        <w:rPr>
          <w:rFonts w:ascii="Tahoma" w:hAnsi="Tahoma" w:cs="Tahoma"/>
          <w:b/>
          <w:bCs/>
        </w:rPr>
      </w:pPr>
    </w:p>
    <w:p w14:paraId="599E5C79" w14:textId="77777777" w:rsidR="0033638B" w:rsidRPr="003906EC" w:rsidRDefault="0033638B" w:rsidP="00E63979">
      <w:pPr>
        <w:keepNext/>
        <w:keepLines/>
        <w:jc w:val="both"/>
        <w:rPr>
          <w:rFonts w:ascii="Tahoma" w:hAnsi="Tahoma" w:cs="Tahoma"/>
          <w:i/>
        </w:rPr>
      </w:pPr>
      <w:r w:rsidRPr="003906EC">
        <w:rPr>
          <w:rFonts w:ascii="Tahoma" w:hAnsi="Tahoma" w:cs="Tahoma"/>
          <w:i/>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14DEEB19" w14:textId="77777777" w:rsidR="00467A95" w:rsidRDefault="00467A95" w:rsidP="00E63979">
      <w:pPr>
        <w:keepNext/>
        <w:keepLines/>
        <w:jc w:val="both"/>
        <w:rPr>
          <w:rFonts w:ascii="Tahoma" w:hAnsi="Tahoma" w:cs="Tahoma"/>
          <w:b/>
        </w:rPr>
      </w:pPr>
    </w:p>
    <w:p w14:paraId="46EDCC9D" w14:textId="526D839D" w:rsidR="00BB6F49" w:rsidRPr="00112425" w:rsidRDefault="00BB6F49" w:rsidP="00E63979">
      <w:pPr>
        <w:keepNext/>
        <w:keepLines/>
        <w:jc w:val="both"/>
        <w:rPr>
          <w:rFonts w:ascii="Tahoma" w:hAnsi="Tahoma" w:cs="Tahoma"/>
          <w:b/>
        </w:rPr>
      </w:pPr>
      <w:r w:rsidRPr="00112425">
        <w:rPr>
          <w:rFonts w:ascii="Tahoma" w:hAnsi="Tahoma" w:cs="Tahoma"/>
          <w:b/>
        </w:rPr>
        <w:t>DOKAZILA</w:t>
      </w:r>
      <w:r w:rsidR="008372F3">
        <w:rPr>
          <w:rFonts w:ascii="Tahoma" w:hAnsi="Tahoma" w:cs="Tahoma"/>
          <w:b/>
        </w:rPr>
        <w:t xml:space="preserve"> za tč. A, B, D in E</w:t>
      </w:r>
      <w:r w:rsidRPr="00112425">
        <w:rPr>
          <w:rFonts w:ascii="Tahoma" w:hAnsi="Tahoma" w:cs="Tahoma"/>
          <w:b/>
        </w:rPr>
        <w:t>:</w:t>
      </w:r>
    </w:p>
    <w:p w14:paraId="2BCF7528" w14:textId="77777777" w:rsidR="00BB6F49" w:rsidRPr="00112425" w:rsidRDefault="00BB6F49" w:rsidP="00E63979">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50CE5C5E" w14:textId="77777777" w:rsidR="00BB6F49" w:rsidRPr="00112425" w:rsidRDefault="00BB6F49" w:rsidP="00E63979">
      <w:pPr>
        <w:keepNext/>
        <w:keepLines/>
        <w:numPr>
          <w:ilvl w:val="0"/>
          <w:numId w:val="23"/>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00833EB0">
        <w:rPr>
          <w:rFonts w:ascii="Tahoma" w:hAnsi="Tahoma" w:cs="Tahoma"/>
        </w:rPr>
        <w:t>,</w:t>
      </w:r>
      <w:r w:rsidRPr="00112425">
        <w:rPr>
          <w:rFonts w:ascii="Tahoma" w:hAnsi="Tahoma" w:cs="Tahoma"/>
        </w:rPr>
        <w:t xml:space="preserve"> </w:t>
      </w:r>
    </w:p>
    <w:p w14:paraId="17BA5E03" w14:textId="77777777" w:rsidR="00BB6F49" w:rsidRPr="00112425" w:rsidRDefault="00833EB0" w:rsidP="00E63979">
      <w:pPr>
        <w:keepNext/>
        <w:keepLines/>
        <w:numPr>
          <w:ilvl w:val="0"/>
          <w:numId w:val="23"/>
        </w:numPr>
        <w:ind w:left="714" w:hanging="357"/>
        <w:jc w:val="both"/>
        <w:rPr>
          <w:rFonts w:ascii="Tahoma" w:hAnsi="Tahoma" w:cs="Tahoma"/>
        </w:rPr>
      </w:pPr>
      <w:r>
        <w:rPr>
          <w:rFonts w:ascii="Tahoma" w:hAnsi="Tahoma" w:cs="Tahoma"/>
        </w:rPr>
        <w:t xml:space="preserve">Priloga 3/2 </w:t>
      </w:r>
      <w:r w:rsidRPr="00112425">
        <w:rPr>
          <w:rFonts w:ascii="Tahoma" w:hAnsi="Tahoma" w:cs="Tahoma"/>
        </w:rPr>
        <w:t>IZJAVA O IZPOLNJEVANJU SPOSOBNOSTI PODIZVAJALCA/DRUGEGA SUBJEKTA</w:t>
      </w:r>
    </w:p>
    <w:p w14:paraId="63B56717" w14:textId="77777777" w:rsidR="00BB6F49" w:rsidRPr="00112425" w:rsidRDefault="00BB6F49" w:rsidP="00E63979">
      <w:pPr>
        <w:keepNext/>
        <w:keepLines/>
        <w:numPr>
          <w:ilvl w:val="0"/>
          <w:numId w:val="23"/>
        </w:numPr>
        <w:ind w:left="714" w:hanging="357"/>
        <w:jc w:val="both"/>
        <w:rPr>
          <w:rFonts w:ascii="Tahoma" w:hAnsi="Tahoma" w:cs="Tahoma"/>
        </w:rPr>
      </w:pPr>
      <w:r w:rsidRPr="00112425">
        <w:rPr>
          <w:rFonts w:ascii="Tahoma" w:hAnsi="Tahoma" w:cs="Tahoma"/>
        </w:rPr>
        <w:t>Priloga 3/3</w:t>
      </w:r>
      <w:r w:rsidR="00833EB0">
        <w:rPr>
          <w:rFonts w:ascii="Tahoma" w:hAnsi="Tahoma" w:cs="Tahoma"/>
        </w:rPr>
        <w:t xml:space="preserve"> </w:t>
      </w:r>
      <w:r w:rsidR="00833EB0" w:rsidRPr="00112425">
        <w:rPr>
          <w:rFonts w:ascii="Tahoma" w:hAnsi="Tahoma" w:cs="Tahoma"/>
        </w:rPr>
        <w:t>IZJAVA FIZIČNE OSEBE</w:t>
      </w:r>
      <w:r w:rsidRPr="00112425">
        <w:rPr>
          <w:rFonts w:ascii="Tahoma" w:hAnsi="Tahoma" w:cs="Tahoma"/>
        </w:rPr>
        <w:t>.</w:t>
      </w:r>
    </w:p>
    <w:p w14:paraId="03161392" w14:textId="06DEC8DC" w:rsidR="006C65A8" w:rsidRDefault="006C65A8" w:rsidP="00E63979">
      <w:pPr>
        <w:keepNext/>
        <w:keepLines/>
        <w:jc w:val="both"/>
        <w:rPr>
          <w:rFonts w:ascii="Tahoma" w:hAnsi="Tahoma" w:cs="Tahoma"/>
          <w:szCs w:val="22"/>
        </w:rPr>
      </w:pPr>
    </w:p>
    <w:p w14:paraId="596CF2A9" w14:textId="77777777" w:rsidR="008372F3" w:rsidRDefault="008372F3" w:rsidP="00E63979">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43A6156F" w14:textId="77777777" w:rsidR="008372F3" w:rsidRDefault="008372F3" w:rsidP="00E63979">
      <w:pPr>
        <w:keepNext/>
        <w:keepLines/>
        <w:jc w:val="both"/>
        <w:rPr>
          <w:rFonts w:ascii="Tahoma" w:hAnsi="Tahoma" w:cs="Tahoma"/>
          <w:bCs/>
        </w:rPr>
      </w:pPr>
    </w:p>
    <w:p w14:paraId="55912D92" w14:textId="77777777" w:rsidR="008372F3" w:rsidRDefault="008372F3" w:rsidP="00E63979">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458C2B24" w14:textId="32271774" w:rsidR="008372F3" w:rsidRDefault="008372F3" w:rsidP="00E63979">
      <w:pPr>
        <w:keepNext/>
        <w:keepLines/>
        <w:jc w:val="both"/>
        <w:rPr>
          <w:rFonts w:ascii="Tahoma" w:hAnsi="Tahoma" w:cs="Tahoma"/>
          <w:szCs w:val="22"/>
        </w:rPr>
      </w:pPr>
    </w:p>
    <w:p w14:paraId="205E4F48" w14:textId="7E9763E3" w:rsidR="00C111EF" w:rsidRPr="00C111EF" w:rsidRDefault="00C111EF" w:rsidP="00E63979">
      <w:pPr>
        <w:keepNext/>
        <w:keepLines/>
        <w:jc w:val="both"/>
        <w:rPr>
          <w:rFonts w:ascii="Tahoma" w:hAnsi="Tahoma" w:cs="Tahoma"/>
          <w:bCs/>
          <w:szCs w:val="22"/>
        </w:rPr>
      </w:pPr>
      <w:r w:rsidRPr="00C111EF">
        <w:rPr>
          <w:rFonts w:ascii="Tahoma" w:hAnsi="Tahoma" w:cs="Tahoma"/>
          <w:bCs/>
          <w:szCs w:val="22"/>
          <w:lang w:val="x-none"/>
        </w:rPr>
        <w:t xml:space="preserve">Če država članica ali tretja država </w:t>
      </w:r>
      <w:r w:rsidRPr="00C111EF">
        <w:rPr>
          <w:rFonts w:ascii="Tahoma" w:hAnsi="Tahoma" w:cs="Tahoma"/>
          <w:bCs/>
          <w:szCs w:val="22"/>
        </w:rPr>
        <w:t xml:space="preserve">gospodarskega </w:t>
      </w:r>
      <w:r w:rsidRPr="00C111EF">
        <w:rPr>
          <w:rFonts w:ascii="Tahoma" w:hAnsi="Tahoma" w:cs="Tahoma"/>
          <w:bCs/>
          <w:szCs w:val="22"/>
          <w:lang w:val="x-none"/>
        </w:rPr>
        <w:t>subjekta, ki</w:t>
      </w:r>
      <w:r w:rsidRPr="00C111EF">
        <w:rPr>
          <w:rFonts w:ascii="Tahoma" w:hAnsi="Tahoma" w:cs="Tahoma"/>
          <w:bCs/>
          <w:szCs w:val="22"/>
        </w:rPr>
        <w:t xml:space="preserve"> ni</w:t>
      </w:r>
      <w:r w:rsidRPr="00C111EF">
        <w:rPr>
          <w:rFonts w:ascii="Tahoma" w:hAnsi="Tahoma" w:cs="Tahoma"/>
          <w:bCs/>
          <w:szCs w:val="22"/>
          <w:lang w:val="x-none"/>
        </w:rPr>
        <w:t>ma sedeža v Republiki Sloveniji</w:t>
      </w:r>
      <w:r w:rsidRPr="00C111EF">
        <w:rPr>
          <w:rFonts w:ascii="Tahoma" w:hAnsi="Tahoma" w:cs="Tahoma"/>
          <w:bCs/>
          <w:szCs w:val="22"/>
        </w:rPr>
        <w:t>,</w:t>
      </w:r>
      <w:r w:rsidRPr="00C111EF">
        <w:rPr>
          <w:rFonts w:ascii="Tahoma" w:hAnsi="Tahoma" w:cs="Tahoma"/>
          <w:bCs/>
          <w:szCs w:val="22"/>
          <w:lang w:val="x-none"/>
        </w:rPr>
        <w:t xml:space="preserve"> dokumentov in potrdil iz </w:t>
      </w:r>
      <w:r>
        <w:rPr>
          <w:rFonts w:ascii="Tahoma" w:hAnsi="Tahoma" w:cs="Tahoma"/>
          <w:bCs/>
          <w:szCs w:val="22"/>
        </w:rPr>
        <w:t>tretjega</w:t>
      </w:r>
      <w:r w:rsidRPr="00C111EF">
        <w:rPr>
          <w:rFonts w:ascii="Tahoma" w:hAnsi="Tahoma" w:cs="Tahoma"/>
          <w:bCs/>
          <w:szCs w:val="22"/>
          <w:lang w:val="x-none"/>
        </w:rPr>
        <w:t xml:space="preserve"> odstavka </w:t>
      </w:r>
      <w:r>
        <w:rPr>
          <w:rFonts w:ascii="Tahoma" w:hAnsi="Tahoma" w:cs="Tahoma"/>
          <w:bCs/>
          <w:szCs w:val="22"/>
        </w:rPr>
        <w:t xml:space="preserve">77. člena ZJN-3 </w:t>
      </w:r>
      <w:r w:rsidRPr="00C111EF">
        <w:rPr>
          <w:rFonts w:ascii="Tahoma" w:hAnsi="Tahoma" w:cs="Tahoma"/>
          <w:bCs/>
          <w:szCs w:val="22"/>
          <w:lang w:val="x-none"/>
        </w:rPr>
        <w:t xml:space="preserve">ne izdaja ali če ti ne zajemajo vseh primerov iz prvega in drugega odstavka ter b) točke četrtega odstavka 75. člena </w:t>
      </w:r>
      <w:r w:rsidRPr="00C111EF">
        <w:rPr>
          <w:rFonts w:ascii="Tahoma" w:hAnsi="Tahoma" w:cs="Tahoma"/>
          <w:bCs/>
          <w:szCs w:val="22"/>
        </w:rPr>
        <w:t>ZJN-3</w:t>
      </w:r>
      <w:r w:rsidRPr="00C111EF">
        <w:rPr>
          <w:rFonts w:ascii="Tahoma" w:hAnsi="Tahoma" w:cs="Tahoma"/>
          <w:bCs/>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51FA29E" w14:textId="77777777" w:rsidR="00C111EF" w:rsidRPr="00112425" w:rsidRDefault="00C111EF" w:rsidP="00E63979">
      <w:pPr>
        <w:keepNext/>
        <w:keepLines/>
        <w:jc w:val="both"/>
        <w:rPr>
          <w:rFonts w:ascii="Tahoma" w:hAnsi="Tahoma" w:cs="Tahoma"/>
          <w:szCs w:val="22"/>
        </w:rPr>
      </w:pPr>
    </w:p>
    <w:p w14:paraId="6B422504" w14:textId="77777777" w:rsidR="001769DE" w:rsidRPr="00112425" w:rsidRDefault="001769DE" w:rsidP="00E63979">
      <w:pPr>
        <w:keepNext/>
        <w:keepLines/>
        <w:numPr>
          <w:ilvl w:val="1"/>
          <w:numId w:val="2"/>
        </w:numPr>
        <w:jc w:val="both"/>
        <w:rPr>
          <w:rFonts w:ascii="Tahoma" w:hAnsi="Tahoma" w:cs="Tahoma"/>
          <w:b/>
        </w:rPr>
      </w:pPr>
      <w:r w:rsidRPr="00112425">
        <w:rPr>
          <w:rFonts w:ascii="Tahoma" w:hAnsi="Tahoma" w:cs="Tahoma"/>
          <w:b/>
        </w:rPr>
        <w:t xml:space="preserve">Pogoji za sodelovanje </w:t>
      </w:r>
    </w:p>
    <w:p w14:paraId="6392EA36" w14:textId="77777777" w:rsidR="001769DE" w:rsidRPr="00112425" w:rsidRDefault="001769DE" w:rsidP="00E63979">
      <w:pPr>
        <w:keepNext/>
        <w:keepLines/>
        <w:ind w:left="720"/>
        <w:jc w:val="both"/>
        <w:rPr>
          <w:rFonts w:ascii="Tahoma" w:hAnsi="Tahoma" w:cs="Tahoma"/>
          <w:b/>
        </w:rPr>
      </w:pPr>
    </w:p>
    <w:p w14:paraId="162FF8DB" w14:textId="77777777" w:rsidR="001769DE" w:rsidRPr="00112425" w:rsidRDefault="001769DE" w:rsidP="00E63979">
      <w:pPr>
        <w:keepNext/>
        <w:keepLines/>
        <w:numPr>
          <w:ilvl w:val="2"/>
          <w:numId w:val="2"/>
        </w:numPr>
        <w:jc w:val="both"/>
        <w:rPr>
          <w:rFonts w:ascii="Tahoma" w:hAnsi="Tahoma" w:cs="Tahoma"/>
        </w:rPr>
      </w:pPr>
      <w:r w:rsidRPr="00112425">
        <w:rPr>
          <w:rFonts w:ascii="Tahoma" w:hAnsi="Tahoma" w:cs="Tahoma"/>
        </w:rPr>
        <w:t>Ustreznost za opravljanje poklicne dejavnosti</w:t>
      </w:r>
    </w:p>
    <w:p w14:paraId="496A97DD" w14:textId="77777777" w:rsidR="001769DE" w:rsidRPr="00112425" w:rsidRDefault="001769DE" w:rsidP="00E63979">
      <w:pPr>
        <w:keepNext/>
        <w:keepLines/>
        <w:jc w:val="both"/>
        <w:rPr>
          <w:rFonts w:ascii="Tahoma" w:hAnsi="Tahoma" w:cs="Tahoma"/>
        </w:rPr>
      </w:pPr>
    </w:p>
    <w:p w14:paraId="1950DCDE" w14:textId="77777777" w:rsidR="00AE13F6" w:rsidRPr="00112425" w:rsidRDefault="00AE13F6" w:rsidP="00E63979">
      <w:pPr>
        <w:keepNext/>
        <w:keepLines/>
        <w:jc w:val="both"/>
        <w:rPr>
          <w:rFonts w:ascii="Tahoma" w:hAnsi="Tahoma" w:cs="Tahoma"/>
          <w:bCs/>
        </w:rPr>
      </w:pPr>
      <w:r w:rsidRPr="00112425">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E35F37C" w14:textId="77777777" w:rsidR="00AE13F6" w:rsidRPr="00112425" w:rsidRDefault="00AE13F6" w:rsidP="00E63979">
      <w:pPr>
        <w:keepNext/>
        <w:keepLines/>
        <w:jc w:val="both"/>
        <w:rPr>
          <w:rFonts w:ascii="Tahoma" w:hAnsi="Tahoma" w:cs="Tahoma"/>
          <w:bCs/>
        </w:rPr>
      </w:pPr>
    </w:p>
    <w:p w14:paraId="06CAB6CA" w14:textId="77777777" w:rsidR="00AE13F6" w:rsidRPr="00112425" w:rsidRDefault="00AE13F6" w:rsidP="00E63979">
      <w:pPr>
        <w:keepNext/>
        <w:keepLines/>
        <w:jc w:val="both"/>
        <w:rPr>
          <w:rFonts w:ascii="Tahoma" w:hAnsi="Tahoma" w:cs="Tahoma"/>
          <w:bCs/>
        </w:rPr>
      </w:pPr>
      <w:r w:rsidRPr="00112425">
        <w:rPr>
          <w:rFonts w:ascii="Tahoma" w:hAnsi="Tahoma" w:cs="Tahoma"/>
          <w:bCs/>
        </w:rPr>
        <w:lastRenderedPageBreak/>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29D31596" w14:textId="77777777" w:rsidR="00AE13F6" w:rsidRPr="00112425" w:rsidRDefault="00AE13F6" w:rsidP="00E63979">
      <w:pPr>
        <w:keepNext/>
        <w:keepLines/>
        <w:jc w:val="both"/>
        <w:rPr>
          <w:rFonts w:ascii="Tahoma" w:hAnsi="Tahoma" w:cs="Tahoma"/>
          <w:b/>
        </w:rPr>
      </w:pPr>
    </w:p>
    <w:p w14:paraId="21EFE9CB" w14:textId="77777777" w:rsidR="00AE13F6" w:rsidRPr="00112425" w:rsidRDefault="00AE13F6" w:rsidP="00E63979">
      <w:pPr>
        <w:keepNext/>
        <w:keepLines/>
        <w:jc w:val="both"/>
        <w:rPr>
          <w:rFonts w:ascii="Tahoma" w:hAnsi="Tahoma" w:cs="Tahoma"/>
          <w:b/>
          <w:u w:val="single"/>
        </w:rPr>
      </w:pPr>
      <w:r w:rsidRPr="00112425">
        <w:rPr>
          <w:rFonts w:ascii="Tahoma" w:hAnsi="Tahoma" w:cs="Tahoma"/>
          <w:b/>
        </w:rPr>
        <w:t xml:space="preserve">Zgoraj navedeni pogoji veljajo tudi za posamezne člane skupine ponudnikov v okviru skupne ponudbe, za vse v ponudbi navedene podizvajalce in za vse druge subjekte, katerih </w:t>
      </w:r>
      <w:r w:rsidRPr="00112425">
        <w:rPr>
          <w:rFonts w:ascii="Tahoma" w:hAnsi="Tahoma" w:cs="Tahoma"/>
          <w:b/>
          <w:bCs/>
        </w:rPr>
        <w:t>zmogljivosti uporablja gospodarski subjekt (ponudnik ali skupina ponudnikov).</w:t>
      </w:r>
    </w:p>
    <w:p w14:paraId="54AE320E" w14:textId="77777777" w:rsidR="006C65A8" w:rsidRDefault="006C65A8" w:rsidP="00E63979">
      <w:pPr>
        <w:keepNext/>
        <w:keepLines/>
        <w:jc w:val="both"/>
        <w:rPr>
          <w:rFonts w:ascii="Tahoma" w:hAnsi="Tahoma" w:cs="Tahoma"/>
          <w:b/>
        </w:rPr>
      </w:pPr>
    </w:p>
    <w:p w14:paraId="006B3A74" w14:textId="5D45AA96" w:rsidR="00AE13F6" w:rsidRPr="00112425" w:rsidRDefault="00AE13F6" w:rsidP="00E63979">
      <w:pPr>
        <w:keepNext/>
        <w:keepLines/>
        <w:jc w:val="both"/>
        <w:rPr>
          <w:rFonts w:ascii="Tahoma" w:hAnsi="Tahoma" w:cs="Tahoma"/>
          <w:b/>
        </w:rPr>
      </w:pPr>
      <w:r w:rsidRPr="00112425">
        <w:rPr>
          <w:rFonts w:ascii="Tahoma" w:hAnsi="Tahoma" w:cs="Tahoma"/>
          <w:b/>
        </w:rPr>
        <w:t>DOKAZILA:</w:t>
      </w:r>
    </w:p>
    <w:p w14:paraId="2CAE2F09" w14:textId="77777777" w:rsidR="00AE13F6" w:rsidRPr="00112425" w:rsidRDefault="00AE13F6" w:rsidP="00E63979">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314F3D45" w14:textId="77777777" w:rsidR="00AE13F6" w:rsidRPr="00112425" w:rsidRDefault="00AE13F6" w:rsidP="00E63979">
      <w:pPr>
        <w:keepNext/>
        <w:keepLines/>
        <w:numPr>
          <w:ilvl w:val="0"/>
          <w:numId w:val="23"/>
        </w:numPr>
        <w:ind w:left="714" w:hanging="357"/>
        <w:jc w:val="both"/>
        <w:rPr>
          <w:rFonts w:ascii="Tahoma" w:hAnsi="Tahoma" w:cs="Tahoma"/>
        </w:rPr>
      </w:pPr>
      <w:r w:rsidRPr="00112425">
        <w:rPr>
          <w:rFonts w:ascii="Tahoma" w:hAnsi="Tahoma" w:cs="Tahoma"/>
        </w:rPr>
        <w:t xml:space="preserve">Priloga 3/1: »Izjava o izpolnjevanju sposobnosti ponudnika/partnerja«, </w:t>
      </w:r>
    </w:p>
    <w:p w14:paraId="47EE4C9B" w14:textId="77777777" w:rsidR="00AE13F6" w:rsidRPr="00112425" w:rsidRDefault="00AE13F6" w:rsidP="00E63979">
      <w:pPr>
        <w:keepNext/>
        <w:keepLines/>
        <w:numPr>
          <w:ilvl w:val="0"/>
          <w:numId w:val="23"/>
        </w:numPr>
        <w:ind w:left="714" w:hanging="357"/>
        <w:jc w:val="both"/>
        <w:rPr>
          <w:rFonts w:ascii="Tahoma" w:hAnsi="Tahoma" w:cs="Tahoma"/>
        </w:rPr>
      </w:pPr>
      <w:r w:rsidRPr="00112425">
        <w:rPr>
          <w:rFonts w:ascii="Tahoma" w:hAnsi="Tahoma" w:cs="Tahoma"/>
        </w:rPr>
        <w:t>Priloga 3/2: »Izjava o izpolnjevanju sposobnosti podizvajalca/drugega subjekta«,</w:t>
      </w:r>
    </w:p>
    <w:p w14:paraId="1BFDB1E9" w14:textId="77777777" w:rsidR="00AE13F6" w:rsidRPr="00112425" w:rsidRDefault="00AE13F6" w:rsidP="00E63979">
      <w:pPr>
        <w:keepNext/>
        <w:keepLines/>
        <w:numPr>
          <w:ilvl w:val="0"/>
          <w:numId w:val="23"/>
        </w:numPr>
        <w:ind w:left="714" w:hanging="357"/>
        <w:jc w:val="both"/>
        <w:rPr>
          <w:rFonts w:ascii="Tahoma" w:hAnsi="Tahoma" w:cs="Tahoma"/>
        </w:rPr>
      </w:pPr>
      <w:r w:rsidRPr="00112425">
        <w:rPr>
          <w:rFonts w:ascii="Tahoma" w:hAnsi="Tahoma" w:cs="Tahoma"/>
        </w:rPr>
        <w:t xml:space="preserve">ustrezna dokazila, ki izkazuje izpolnjevanje zahteve iz drugega odstavka te točke, v kolikor je tako dovoljenje ali članstvo potrebno. </w:t>
      </w:r>
    </w:p>
    <w:p w14:paraId="6E9F0079" w14:textId="77777777" w:rsidR="00AE13F6" w:rsidRPr="00112425" w:rsidRDefault="00AE13F6" w:rsidP="00E63979">
      <w:pPr>
        <w:keepNext/>
        <w:keepLines/>
        <w:jc w:val="both"/>
        <w:rPr>
          <w:rFonts w:ascii="Tahoma" w:hAnsi="Tahoma" w:cs="Tahoma"/>
        </w:rPr>
      </w:pPr>
    </w:p>
    <w:p w14:paraId="64E21113" w14:textId="77777777" w:rsidR="00B6464B" w:rsidRPr="00112425" w:rsidRDefault="00B6464B" w:rsidP="00E63979">
      <w:pPr>
        <w:keepNext/>
        <w:keepLines/>
        <w:numPr>
          <w:ilvl w:val="2"/>
          <w:numId w:val="2"/>
        </w:numPr>
        <w:jc w:val="both"/>
        <w:rPr>
          <w:rFonts w:ascii="Tahoma" w:hAnsi="Tahoma" w:cs="Tahoma"/>
        </w:rPr>
      </w:pPr>
      <w:r w:rsidRPr="00112425">
        <w:rPr>
          <w:rFonts w:ascii="Tahoma" w:hAnsi="Tahoma" w:cs="Tahoma"/>
        </w:rPr>
        <w:t>Ekonomski in finančni položaj</w:t>
      </w:r>
    </w:p>
    <w:p w14:paraId="4FB5EE21" w14:textId="77777777" w:rsidR="00B6464B" w:rsidRPr="00112425" w:rsidRDefault="00B6464B" w:rsidP="00E63979">
      <w:pPr>
        <w:keepNext/>
        <w:keepLines/>
        <w:jc w:val="both"/>
        <w:rPr>
          <w:rFonts w:ascii="Tahoma" w:hAnsi="Tahoma" w:cs="Tahoma"/>
        </w:rPr>
      </w:pPr>
    </w:p>
    <w:p w14:paraId="117D34DE" w14:textId="77777777" w:rsidR="00E70D83" w:rsidRPr="00112425" w:rsidRDefault="0070203D" w:rsidP="00E63979">
      <w:pPr>
        <w:keepNext/>
        <w:keepLines/>
        <w:jc w:val="both"/>
        <w:rPr>
          <w:rFonts w:ascii="Tahoma" w:hAnsi="Tahoma" w:cs="Tahoma"/>
        </w:rPr>
      </w:pPr>
      <w:r w:rsidRPr="00112425">
        <w:rPr>
          <w:rFonts w:ascii="Tahoma" w:hAnsi="Tahoma" w:cs="Tahoma"/>
        </w:rPr>
        <w:t xml:space="preserve">Gospodarski subjekt </w:t>
      </w:r>
      <w:r w:rsidR="00B6464B" w:rsidRPr="00112425">
        <w:rPr>
          <w:rFonts w:ascii="Tahoma" w:hAnsi="Tahoma" w:cs="Tahoma"/>
        </w:rPr>
        <w:t>mora imeti stabilno poslovanje, ter mora biti ekonomsko in finančno sposoben i</w:t>
      </w:r>
      <w:r w:rsidR="00E70D83" w:rsidRPr="00112425">
        <w:rPr>
          <w:rFonts w:ascii="Tahoma" w:hAnsi="Tahoma" w:cs="Tahoma"/>
        </w:rPr>
        <w:t>zvesti predmet javnega naročila.</w:t>
      </w:r>
    </w:p>
    <w:p w14:paraId="0B61EA10" w14:textId="77777777" w:rsidR="00B6464B" w:rsidRPr="00112425" w:rsidRDefault="00B6464B" w:rsidP="00E63979">
      <w:pPr>
        <w:keepNext/>
        <w:keepLines/>
        <w:jc w:val="both"/>
        <w:rPr>
          <w:rFonts w:ascii="Tahoma" w:hAnsi="Tahoma" w:cs="Tahoma"/>
        </w:rPr>
      </w:pPr>
      <w:r w:rsidRPr="00112425">
        <w:rPr>
          <w:rFonts w:ascii="Tahoma" w:hAnsi="Tahoma" w:cs="Tahoma"/>
        </w:rPr>
        <w:t xml:space="preserve"> </w:t>
      </w:r>
    </w:p>
    <w:p w14:paraId="465D313E" w14:textId="77777777" w:rsidR="00B6464B" w:rsidRPr="00112425" w:rsidRDefault="0070203D" w:rsidP="00E63979">
      <w:pPr>
        <w:keepNext/>
        <w:keepLines/>
        <w:jc w:val="both"/>
        <w:rPr>
          <w:rFonts w:ascii="Tahoma" w:hAnsi="Tahoma" w:cs="Tahoma"/>
        </w:rPr>
      </w:pPr>
      <w:r w:rsidRPr="00112425">
        <w:rPr>
          <w:rFonts w:ascii="Tahoma" w:hAnsi="Tahoma" w:cs="Tahoma"/>
        </w:rPr>
        <w:t>Gospodarski subjekt</w:t>
      </w:r>
      <w:r w:rsidR="00B6464B" w:rsidRPr="00112425">
        <w:rPr>
          <w:rFonts w:ascii="Tahoma" w:hAnsi="Tahoma" w:cs="Tahoma"/>
        </w:rPr>
        <w:t xml:space="preserve"> v preteklih šestih (6) mesecih pred oddajo ponudbe ni smel imeti d</w:t>
      </w:r>
      <w:r w:rsidR="00E70D83" w:rsidRPr="00112425">
        <w:rPr>
          <w:rFonts w:ascii="Tahoma" w:hAnsi="Tahoma" w:cs="Tahoma"/>
        </w:rPr>
        <w:t>ospelih neporavnanih obveznosti.</w:t>
      </w:r>
    </w:p>
    <w:p w14:paraId="0036F1AB" w14:textId="77777777" w:rsidR="00B6464B" w:rsidRDefault="00B6464B" w:rsidP="00E63979">
      <w:pPr>
        <w:keepNext/>
        <w:keepLines/>
        <w:jc w:val="both"/>
        <w:rPr>
          <w:rFonts w:ascii="Tahoma" w:hAnsi="Tahoma" w:cs="Tahoma"/>
          <w:b/>
        </w:rPr>
      </w:pPr>
    </w:p>
    <w:p w14:paraId="56E1CDF0" w14:textId="77777777" w:rsidR="00B6464B" w:rsidRPr="00112425" w:rsidRDefault="00D1723F" w:rsidP="00E63979">
      <w:pPr>
        <w:keepNext/>
        <w:keepLines/>
        <w:jc w:val="both"/>
        <w:rPr>
          <w:rFonts w:ascii="Tahoma" w:hAnsi="Tahoma" w:cs="Tahoma"/>
          <w:b/>
        </w:rPr>
      </w:pPr>
      <w:r>
        <w:rPr>
          <w:rFonts w:ascii="Tahoma" w:hAnsi="Tahoma" w:cs="Tahoma"/>
          <w:b/>
        </w:rPr>
        <w:t xml:space="preserve">Pogoj mora izpolniti ponudnik. </w:t>
      </w:r>
      <w:r w:rsidR="00B6464B" w:rsidRPr="00112425">
        <w:rPr>
          <w:rFonts w:ascii="Tahoma" w:hAnsi="Tahoma" w:cs="Tahoma"/>
          <w:b/>
        </w:rPr>
        <w:t>V primeru skupne ponudbe mora navedene pogoje izpolnjevati vsak izmed partnerjev v skupni ponudbi.</w:t>
      </w:r>
    </w:p>
    <w:p w14:paraId="2FA65F75" w14:textId="77777777" w:rsidR="00B6464B" w:rsidRPr="00602923" w:rsidRDefault="00B6464B" w:rsidP="00E63979">
      <w:pPr>
        <w:keepNext/>
        <w:keepLines/>
        <w:jc w:val="both"/>
        <w:rPr>
          <w:rFonts w:ascii="Tahoma" w:hAnsi="Tahoma" w:cs="Tahoma"/>
          <w:sz w:val="16"/>
          <w:szCs w:val="16"/>
        </w:rPr>
      </w:pPr>
    </w:p>
    <w:p w14:paraId="1CA8E99E" w14:textId="77777777" w:rsidR="00E70D83" w:rsidRPr="00112425" w:rsidRDefault="00E70D83" w:rsidP="00E63979">
      <w:pPr>
        <w:keepNext/>
        <w:keepLines/>
        <w:jc w:val="both"/>
        <w:rPr>
          <w:rFonts w:ascii="Tahoma" w:hAnsi="Tahoma" w:cs="Tahoma"/>
          <w:b/>
        </w:rPr>
      </w:pPr>
      <w:r w:rsidRPr="00112425">
        <w:rPr>
          <w:rFonts w:ascii="Tahoma" w:hAnsi="Tahoma" w:cs="Tahoma"/>
          <w:b/>
        </w:rPr>
        <w:t>DOKAZILA:</w:t>
      </w:r>
    </w:p>
    <w:p w14:paraId="17170B46" w14:textId="77777777" w:rsidR="00E70D83" w:rsidRPr="00112425" w:rsidRDefault="00E70D83" w:rsidP="00E63979">
      <w:pPr>
        <w:keepNext/>
        <w:keepLines/>
        <w:jc w:val="both"/>
        <w:rPr>
          <w:rFonts w:ascii="Tahoma" w:hAnsi="Tahoma" w:cs="Tahoma"/>
        </w:rPr>
      </w:pPr>
      <w:r w:rsidRPr="00112425">
        <w:rPr>
          <w:rFonts w:ascii="Tahoma" w:hAnsi="Tahoma" w:cs="Tahoma"/>
        </w:rPr>
        <w:t>Gospodarski subjekt izkaže izpolnjevanje teh pogojev s podpisom in s predložitvijo naslednjih prilog:</w:t>
      </w:r>
    </w:p>
    <w:p w14:paraId="6A182ABC" w14:textId="77777777" w:rsidR="00E70D83" w:rsidRPr="00112425" w:rsidRDefault="00E70D83" w:rsidP="00E63979">
      <w:pPr>
        <w:keepNext/>
        <w:keepLines/>
        <w:numPr>
          <w:ilvl w:val="0"/>
          <w:numId w:val="23"/>
        </w:numPr>
        <w:ind w:left="714" w:hanging="357"/>
        <w:jc w:val="both"/>
        <w:rPr>
          <w:rFonts w:ascii="Tahoma" w:hAnsi="Tahoma" w:cs="Tahoma"/>
        </w:rPr>
      </w:pPr>
      <w:r w:rsidRPr="00112425">
        <w:rPr>
          <w:rFonts w:ascii="Tahoma" w:hAnsi="Tahoma" w:cs="Tahoma"/>
        </w:rPr>
        <w:t>Priloga 3/1</w:t>
      </w:r>
      <w:r w:rsidR="00833EB0">
        <w:rPr>
          <w:rFonts w:ascii="Tahoma" w:hAnsi="Tahoma" w:cs="Tahoma"/>
        </w:rPr>
        <w:t xml:space="preserve"> </w:t>
      </w:r>
      <w:r w:rsidR="00833EB0" w:rsidRPr="00112425">
        <w:rPr>
          <w:rFonts w:ascii="Tahoma" w:hAnsi="Tahoma" w:cs="Tahoma"/>
        </w:rPr>
        <w:t>IZJAVA O IZPOLNJEVANJU SPOSOBNOSTI PONUDNIKA/PARTNERJA</w:t>
      </w:r>
      <w:r w:rsidRPr="00112425">
        <w:rPr>
          <w:rFonts w:ascii="Tahoma" w:hAnsi="Tahoma" w:cs="Tahoma"/>
        </w:rPr>
        <w:t>.</w:t>
      </w:r>
    </w:p>
    <w:p w14:paraId="3C2C51E1" w14:textId="77777777" w:rsidR="00EE4699" w:rsidRPr="00112425" w:rsidRDefault="00EE4699" w:rsidP="00E63979">
      <w:pPr>
        <w:keepNext/>
        <w:keepLines/>
        <w:jc w:val="both"/>
        <w:rPr>
          <w:rFonts w:ascii="Tahoma" w:hAnsi="Tahoma" w:cs="Tahoma"/>
        </w:rPr>
      </w:pPr>
    </w:p>
    <w:p w14:paraId="0B4DE794" w14:textId="77777777" w:rsidR="00B6464B" w:rsidRPr="00112425" w:rsidRDefault="00B6464B" w:rsidP="00E63979">
      <w:pPr>
        <w:keepNext/>
        <w:keepLines/>
        <w:numPr>
          <w:ilvl w:val="2"/>
          <w:numId w:val="2"/>
        </w:numPr>
        <w:jc w:val="both"/>
        <w:rPr>
          <w:rFonts w:ascii="Tahoma" w:hAnsi="Tahoma" w:cs="Tahoma"/>
        </w:rPr>
      </w:pPr>
      <w:r w:rsidRPr="00112425">
        <w:rPr>
          <w:rFonts w:ascii="Tahoma" w:hAnsi="Tahoma" w:cs="Tahoma"/>
        </w:rPr>
        <w:t xml:space="preserve">Tehnična in strokovna sposobnost </w:t>
      </w:r>
    </w:p>
    <w:p w14:paraId="46B9CD24" w14:textId="77777777" w:rsidR="00B6464B" w:rsidRPr="00112425" w:rsidRDefault="00B6464B" w:rsidP="00E63979">
      <w:pPr>
        <w:keepNext/>
        <w:keepLines/>
        <w:jc w:val="both"/>
        <w:rPr>
          <w:rFonts w:ascii="Tahoma" w:eastAsia="Calibri" w:hAnsi="Tahoma" w:cs="Tahoma"/>
          <w:bCs/>
          <w:i/>
          <w:sz w:val="18"/>
        </w:rPr>
      </w:pPr>
    </w:p>
    <w:p w14:paraId="60FFB6A4" w14:textId="77777777" w:rsidR="00B6464B" w:rsidRPr="00112425" w:rsidRDefault="00B6464B" w:rsidP="00E63979">
      <w:pPr>
        <w:keepNext/>
        <w:keepLines/>
        <w:jc w:val="both"/>
        <w:rPr>
          <w:rFonts w:ascii="Tahoma" w:eastAsia="Calibri" w:hAnsi="Tahoma" w:cs="Tahoma"/>
          <w:bCs/>
          <w:i/>
          <w:sz w:val="18"/>
        </w:rPr>
      </w:pPr>
      <w:r w:rsidRPr="00112425">
        <w:rPr>
          <w:rFonts w:ascii="Tahoma" w:eastAsia="Calibri" w:hAnsi="Tahoma" w:cs="Tahoma"/>
          <w:bCs/>
          <w:i/>
          <w:sz w:val="18"/>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112425">
        <w:rPr>
          <w:rFonts w:ascii="Tahoma" w:eastAsia="Calibri" w:hAnsi="Tahoma" w:cs="Tahoma"/>
          <w:bCs/>
          <w:i/>
          <w:sz w:val="18"/>
          <w:u w:val="single"/>
        </w:rPr>
        <w:t>vendar bo moral ta subjekt (s katerim se izkazuje pogoje oz. sposobnost) predmetna dela javnega naročila tudi izvesti</w:t>
      </w:r>
      <w:r w:rsidRPr="00112425">
        <w:rPr>
          <w:rFonts w:ascii="Tahoma" w:eastAsia="Calibri" w:hAnsi="Tahoma" w:cs="Tahoma"/>
          <w:bCs/>
          <w:i/>
          <w:sz w:val="18"/>
        </w:rPr>
        <w:t>.</w:t>
      </w:r>
    </w:p>
    <w:p w14:paraId="4D0EA63E" w14:textId="77777777" w:rsidR="00CA5490" w:rsidRPr="00112425" w:rsidRDefault="00CA5490" w:rsidP="00E63979">
      <w:pPr>
        <w:keepNext/>
        <w:keepLines/>
        <w:jc w:val="both"/>
        <w:rPr>
          <w:rFonts w:ascii="Tahoma" w:eastAsia="Calibri" w:hAnsi="Tahoma" w:cs="Tahoma"/>
          <w:bCs/>
          <w:i/>
          <w:sz w:val="18"/>
        </w:rPr>
      </w:pPr>
    </w:p>
    <w:p w14:paraId="460C6B3F" w14:textId="77777777" w:rsidR="00EB4E0A" w:rsidRPr="00112425" w:rsidRDefault="00EB4E0A" w:rsidP="00E63979">
      <w:pPr>
        <w:keepNext/>
        <w:keepLines/>
        <w:jc w:val="both"/>
        <w:rPr>
          <w:rFonts w:ascii="Tahoma" w:eastAsia="Calibri" w:hAnsi="Tahoma" w:cs="Tahoma"/>
          <w:bCs/>
          <w:i/>
          <w:sz w:val="18"/>
        </w:rPr>
      </w:pPr>
      <w:r w:rsidRPr="00112425">
        <w:rPr>
          <w:rFonts w:ascii="Tahoma" w:eastAsia="Calibri" w:hAnsi="Tahoma" w:cs="Tahoma"/>
          <w:bCs/>
          <w:i/>
          <w:sz w:val="18"/>
        </w:rPr>
        <w:t>Naročnik je upravičen opraviti p</w:t>
      </w:r>
      <w:r w:rsidR="00ED58BA" w:rsidRPr="00112425">
        <w:rPr>
          <w:rFonts w:ascii="Tahoma" w:eastAsia="Calibri" w:hAnsi="Tahoma" w:cs="Tahoma"/>
          <w:bCs/>
          <w:i/>
          <w:sz w:val="18"/>
        </w:rPr>
        <w:t>oizvedbe o navedenih referencah</w:t>
      </w:r>
      <w:r w:rsidRPr="00112425">
        <w:rPr>
          <w:rFonts w:ascii="Tahoma" w:eastAsia="Calibri" w:hAnsi="Tahoma" w:cs="Tahoma"/>
          <w:bCs/>
          <w:i/>
          <w:sz w:val="18"/>
        </w:rPr>
        <w:t>, zato si pridržuje pravico, da ponudnik na podlagi poziva naročnika v zahtevanem roku predloži dodatna dokazila o uspešni izvedbi navedenih referenčnih del. Če navedene reference ne izkazujejo resničnega stanja jih naročnik ne bo upošteval.</w:t>
      </w:r>
    </w:p>
    <w:p w14:paraId="657B17BE" w14:textId="77777777" w:rsidR="00EB4E0A" w:rsidRPr="00602923" w:rsidRDefault="00EB4E0A" w:rsidP="00E63979">
      <w:pPr>
        <w:keepNext/>
        <w:keepLines/>
        <w:jc w:val="both"/>
        <w:rPr>
          <w:rFonts w:ascii="Tahoma" w:hAnsi="Tahoma" w:cs="Tahoma"/>
          <w:sz w:val="16"/>
          <w:szCs w:val="16"/>
        </w:rPr>
      </w:pPr>
    </w:p>
    <w:p w14:paraId="3E4AB548" w14:textId="77777777" w:rsidR="00400A59" w:rsidRPr="00112425" w:rsidRDefault="002A4ECB" w:rsidP="00E63979">
      <w:pPr>
        <w:keepNext/>
        <w:keepLines/>
        <w:jc w:val="both"/>
        <w:rPr>
          <w:rFonts w:ascii="Tahoma" w:eastAsia="Calibri" w:hAnsi="Tahoma" w:cs="Tahoma"/>
          <w:bCs/>
          <w:i/>
          <w:sz w:val="18"/>
        </w:rPr>
      </w:pPr>
      <w:r w:rsidRPr="00112425">
        <w:rPr>
          <w:rFonts w:ascii="Tahoma" w:eastAsia="Calibri" w:hAnsi="Tahoma" w:cs="Tahoma"/>
          <w:bCs/>
          <w:i/>
          <w:sz w:val="18"/>
        </w:rPr>
        <w:t xml:space="preserve">Referenčna potrdila (reference) lahko potrdi izključno končni naročnik/investitor/plačnik referenčnega posla. </w:t>
      </w:r>
      <w:r w:rsidR="00400A59">
        <w:rPr>
          <w:rFonts w:ascii="Tahoma" w:eastAsia="Calibri" w:hAnsi="Tahoma" w:cs="Tahoma"/>
          <w:bCs/>
          <w:i/>
          <w:sz w:val="18"/>
        </w:rPr>
        <w:t xml:space="preserve">Ponudnik, partner v primeru skupne ponudbe in/ali nominirani podizvajalec ne more biti hkrati tudi </w:t>
      </w:r>
      <w:r w:rsidR="00400A59" w:rsidRPr="00112425">
        <w:rPr>
          <w:rFonts w:ascii="Tahoma" w:eastAsia="Calibri" w:hAnsi="Tahoma" w:cs="Tahoma"/>
          <w:bCs/>
          <w:i/>
          <w:sz w:val="18"/>
        </w:rPr>
        <w:t>končni naročnik/investitor/plačnik referenčnega posla</w:t>
      </w:r>
      <w:r w:rsidR="00400A59">
        <w:rPr>
          <w:rFonts w:ascii="Tahoma" w:eastAsia="Calibri" w:hAnsi="Tahoma" w:cs="Tahoma"/>
          <w:bCs/>
          <w:i/>
          <w:sz w:val="18"/>
        </w:rPr>
        <w:t xml:space="preserve"> (izdajatelj reference); naročnik takšne reference ne bo priznal.</w:t>
      </w:r>
    </w:p>
    <w:p w14:paraId="53195C27" w14:textId="77777777" w:rsidR="002A4ECB" w:rsidRPr="00112425" w:rsidRDefault="002A4ECB" w:rsidP="00E63979">
      <w:pPr>
        <w:keepNext/>
        <w:keepLines/>
        <w:jc w:val="both"/>
        <w:rPr>
          <w:rFonts w:ascii="Tahoma" w:eastAsia="Calibri" w:hAnsi="Tahoma" w:cs="Tahoma"/>
          <w:bCs/>
          <w:i/>
          <w:sz w:val="18"/>
        </w:rPr>
      </w:pPr>
    </w:p>
    <w:p w14:paraId="0EF12B93" w14:textId="77777777" w:rsidR="00B6464B" w:rsidRPr="00712CBB" w:rsidRDefault="00B6464B" w:rsidP="00E63979">
      <w:pPr>
        <w:keepNext/>
        <w:keepLines/>
        <w:numPr>
          <w:ilvl w:val="3"/>
          <w:numId w:val="2"/>
        </w:numPr>
        <w:jc w:val="both"/>
        <w:rPr>
          <w:rFonts w:ascii="Tahoma" w:hAnsi="Tahoma" w:cs="Tahoma"/>
          <w:color w:val="000000" w:themeColor="text1"/>
        </w:rPr>
      </w:pPr>
      <w:r w:rsidRPr="00712CBB">
        <w:rPr>
          <w:rFonts w:ascii="Tahoma" w:hAnsi="Tahoma" w:cs="Tahoma"/>
          <w:color w:val="000000" w:themeColor="text1"/>
        </w:rPr>
        <w:t>Te</w:t>
      </w:r>
      <w:r w:rsidR="00D73CCB" w:rsidRPr="00712CBB">
        <w:rPr>
          <w:rFonts w:ascii="Tahoma" w:hAnsi="Tahoma" w:cs="Tahoma"/>
          <w:color w:val="000000" w:themeColor="text1"/>
        </w:rPr>
        <w:t>hnična sposobnost</w:t>
      </w:r>
      <w:r w:rsidR="00CA5490" w:rsidRPr="00712CBB">
        <w:rPr>
          <w:rFonts w:ascii="Tahoma" w:hAnsi="Tahoma" w:cs="Tahoma"/>
          <w:color w:val="000000" w:themeColor="text1"/>
        </w:rPr>
        <w:t xml:space="preserve"> </w:t>
      </w:r>
      <w:r w:rsidR="0070203D" w:rsidRPr="00712CBB">
        <w:rPr>
          <w:rFonts w:ascii="Tahoma" w:hAnsi="Tahoma" w:cs="Tahoma"/>
          <w:color w:val="000000" w:themeColor="text1"/>
        </w:rPr>
        <w:t xml:space="preserve">– ponudnik </w:t>
      </w:r>
    </w:p>
    <w:p w14:paraId="55214CFD" w14:textId="77777777" w:rsidR="00B6464B" w:rsidRPr="00712CBB" w:rsidRDefault="00B6464B" w:rsidP="00E63979">
      <w:pPr>
        <w:keepNext/>
        <w:keepLines/>
        <w:jc w:val="both"/>
        <w:rPr>
          <w:rFonts w:ascii="Tahoma" w:hAnsi="Tahoma" w:cs="Tahoma"/>
          <w:b/>
          <w:color w:val="000000" w:themeColor="text1"/>
        </w:rPr>
      </w:pPr>
    </w:p>
    <w:p w14:paraId="799374A7" w14:textId="77777777" w:rsidR="00B6464B" w:rsidRPr="00712CBB" w:rsidRDefault="00EC69E1" w:rsidP="00E63979">
      <w:pPr>
        <w:keepNext/>
        <w:keepLines/>
        <w:jc w:val="both"/>
        <w:rPr>
          <w:rFonts w:ascii="Tahoma" w:hAnsi="Tahoma" w:cs="Tahoma"/>
          <w:bCs/>
          <w:color w:val="000000" w:themeColor="text1"/>
        </w:rPr>
      </w:pPr>
      <w:r w:rsidRPr="00712CBB">
        <w:rPr>
          <w:rFonts w:ascii="Tahoma" w:hAnsi="Tahoma" w:cs="Tahoma"/>
          <w:bCs/>
          <w:color w:val="000000" w:themeColor="text1"/>
        </w:rPr>
        <w:t>Ponudnik</w:t>
      </w:r>
      <w:r w:rsidR="00B6464B" w:rsidRPr="00712CBB">
        <w:rPr>
          <w:rFonts w:ascii="Tahoma" w:hAnsi="Tahoma" w:cs="Tahoma"/>
          <w:bCs/>
          <w:color w:val="000000" w:themeColor="text1"/>
        </w:rPr>
        <w:t xml:space="preserve"> mora razpolagati z vsemi tehničnimi sredstvi in opremo,</w:t>
      </w:r>
      <w:r w:rsidR="00B6464B" w:rsidRPr="00712CBB">
        <w:rPr>
          <w:rFonts w:ascii="Tahoma" w:hAnsi="Tahoma" w:cs="Tahoma"/>
          <w:color w:val="000000" w:themeColor="text1"/>
        </w:rPr>
        <w:t xml:space="preserve"> ter </w:t>
      </w:r>
      <w:r w:rsidR="00B6464B" w:rsidRPr="00712CBB">
        <w:rPr>
          <w:rFonts w:ascii="Tahoma" w:hAnsi="Tahoma" w:cs="Tahoma"/>
          <w:bCs/>
          <w:color w:val="000000" w:themeColor="text1"/>
        </w:rPr>
        <w:t xml:space="preserve">mora zagotoviti ustrezne tehnične zmogljivosti za kvalitetno izvedbo celotnega naročila v predvidenem roku, skladno z zahtevami iz razpisne dokumentacije, pravili stroke ter določili predpisov in standardov s področja predmeta naročila. </w:t>
      </w:r>
    </w:p>
    <w:p w14:paraId="28EF1657" w14:textId="77777777" w:rsidR="00E70D83" w:rsidRPr="00712CBB" w:rsidRDefault="00E70D83" w:rsidP="00E63979">
      <w:pPr>
        <w:keepNext/>
        <w:keepLines/>
        <w:ind w:right="-2"/>
        <w:jc w:val="both"/>
        <w:rPr>
          <w:rFonts w:ascii="Tahoma" w:hAnsi="Tahoma" w:cs="Tahoma"/>
          <w:smallCaps/>
          <w:color w:val="000000" w:themeColor="text1"/>
          <w:sz w:val="16"/>
          <w:szCs w:val="16"/>
        </w:rPr>
      </w:pPr>
    </w:p>
    <w:p w14:paraId="7738E231" w14:textId="77777777" w:rsidR="00E70D83" w:rsidRPr="00712CBB" w:rsidRDefault="00E70D83" w:rsidP="00E63979">
      <w:pPr>
        <w:keepNext/>
        <w:keepLines/>
        <w:jc w:val="both"/>
        <w:rPr>
          <w:rFonts w:ascii="Tahoma" w:hAnsi="Tahoma" w:cs="Tahoma"/>
          <w:color w:val="000000" w:themeColor="text1"/>
        </w:rPr>
      </w:pPr>
      <w:r w:rsidRPr="00712CBB">
        <w:rPr>
          <w:rFonts w:ascii="Tahoma" w:hAnsi="Tahoma" w:cs="Tahoma"/>
          <w:color w:val="000000" w:themeColor="text1"/>
        </w:rPr>
        <w:t>Predmet ponudbe mora izpolnjevati vse standarde, pogoje</w:t>
      </w:r>
      <w:r w:rsidR="00B42357" w:rsidRPr="00712CBB">
        <w:rPr>
          <w:rFonts w:ascii="Tahoma" w:hAnsi="Tahoma" w:cs="Tahoma"/>
          <w:color w:val="000000" w:themeColor="text1"/>
        </w:rPr>
        <w:t xml:space="preserve">, tehnične specifikacije </w:t>
      </w:r>
      <w:r w:rsidRPr="00712CBB">
        <w:rPr>
          <w:rFonts w:ascii="Tahoma" w:hAnsi="Tahoma" w:cs="Tahoma"/>
          <w:color w:val="000000" w:themeColor="text1"/>
        </w:rPr>
        <w:t xml:space="preserve">in </w:t>
      </w:r>
      <w:r w:rsidR="00B42357" w:rsidRPr="00712CBB">
        <w:rPr>
          <w:rFonts w:ascii="Tahoma" w:hAnsi="Tahoma" w:cs="Tahoma"/>
          <w:color w:val="000000" w:themeColor="text1"/>
        </w:rPr>
        <w:t xml:space="preserve">ostale </w:t>
      </w:r>
      <w:r w:rsidRPr="00712CBB">
        <w:rPr>
          <w:rFonts w:ascii="Tahoma" w:hAnsi="Tahoma" w:cs="Tahoma"/>
          <w:color w:val="000000" w:themeColor="text1"/>
        </w:rPr>
        <w:t xml:space="preserve">zahteve naročnika, ki so navedene v razpisni dokumentaciji in izveden v skladu s pravili stroke ter v skladu z določbami predpisov in standardov s področja predmeta javnega naročila in v skladu z vsemi zahtevami in pogoji naročnika, navedenimi v razpisni dokumentaciji. </w:t>
      </w:r>
    </w:p>
    <w:p w14:paraId="5C4A62CB" w14:textId="5C24B2E0" w:rsidR="0070203D" w:rsidRDefault="0070203D" w:rsidP="00E63979">
      <w:pPr>
        <w:keepNext/>
        <w:keepLines/>
        <w:jc w:val="both"/>
        <w:rPr>
          <w:rFonts w:ascii="Tahoma" w:hAnsi="Tahoma" w:cs="Tahoma"/>
          <w:color w:val="000000" w:themeColor="text1"/>
        </w:rPr>
      </w:pPr>
    </w:p>
    <w:p w14:paraId="06EF2195" w14:textId="33BC22FA" w:rsidR="00356766" w:rsidRDefault="00356766" w:rsidP="00E63979">
      <w:pPr>
        <w:keepNext/>
        <w:keepLines/>
        <w:jc w:val="both"/>
        <w:rPr>
          <w:rFonts w:ascii="Tahoma" w:hAnsi="Tahoma" w:cs="Tahoma"/>
          <w:color w:val="000000" w:themeColor="text1"/>
        </w:rPr>
      </w:pPr>
    </w:p>
    <w:p w14:paraId="53969168" w14:textId="3351273C" w:rsidR="00356766" w:rsidRDefault="00356766" w:rsidP="00E63979">
      <w:pPr>
        <w:keepNext/>
        <w:keepLines/>
        <w:jc w:val="both"/>
        <w:rPr>
          <w:rFonts w:ascii="Tahoma" w:hAnsi="Tahoma" w:cs="Tahoma"/>
          <w:color w:val="000000" w:themeColor="text1"/>
        </w:rPr>
      </w:pPr>
    </w:p>
    <w:p w14:paraId="4B5AF05A" w14:textId="61132293" w:rsidR="00356766" w:rsidRDefault="00356766" w:rsidP="00E63979">
      <w:pPr>
        <w:keepNext/>
        <w:keepLines/>
        <w:jc w:val="both"/>
        <w:rPr>
          <w:rFonts w:ascii="Tahoma" w:hAnsi="Tahoma" w:cs="Tahoma"/>
          <w:color w:val="000000" w:themeColor="text1"/>
        </w:rPr>
      </w:pPr>
    </w:p>
    <w:p w14:paraId="36225E02" w14:textId="110924C2" w:rsidR="00356766" w:rsidRDefault="00356766" w:rsidP="00E63979">
      <w:pPr>
        <w:keepNext/>
        <w:keepLines/>
        <w:jc w:val="both"/>
        <w:rPr>
          <w:rFonts w:ascii="Tahoma" w:hAnsi="Tahoma" w:cs="Tahoma"/>
          <w:color w:val="000000" w:themeColor="text1"/>
        </w:rPr>
      </w:pPr>
    </w:p>
    <w:p w14:paraId="2DE5D9F6" w14:textId="009B7281" w:rsidR="00085254" w:rsidRPr="00712CBB" w:rsidRDefault="00085254" w:rsidP="00E63979">
      <w:pPr>
        <w:pStyle w:val="Odstavekseznama"/>
        <w:keepNext/>
        <w:keepLines/>
        <w:numPr>
          <w:ilvl w:val="4"/>
          <w:numId w:val="2"/>
        </w:numPr>
        <w:jc w:val="both"/>
        <w:rPr>
          <w:rFonts w:ascii="Tahoma" w:hAnsi="Tahoma" w:cs="Tahoma"/>
          <w:color w:val="000000" w:themeColor="text1"/>
        </w:rPr>
      </w:pPr>
      <w:r w:rsidRPr="00712CBB">
        <w:rPr>
          <w:rFonts w:ascii="Tahoma" w:hAnsi="Tahoma" w:cs="Tahoma"/>
          <w:color w:val="000000" w:themeColor="text1"/>
        </w:rPr>
        <w:lastRenderedPageBreak/>
        <w:t>Reference</w:t>
      </w:r>
    </w:p>
    <w:p w14:paraId="3663A37C" w14:textId="77777777" w:rsidR="00AC5909" w:rsidRPr="00921454" w:rsidRDefault="00AC5909" w:rsidP="00E63979">
      <w:pPr>
        <w:keepNext/>
        <w:keepLines/>
        <w:jc w:val="both"/>
        <w:rPr>
          <w:rFonts w:ascii="Tahoma" w:hAnsi="Tahoma" w:cs="Tahoma"/>
          <w:color w:val="FF0000"/>
        </w:rPr>
      </w:pPr>
    </w:p>
    <w:p w14:paraId="609C47D5" w14:textId="7DE2E010" w:rsidR="00356766" w:rsidRPr="00356766" w:rsidRDefault="00EC69E1" w:rsidP="00356766">
      <w:pPr>
        <w:keepNext/>
        <w:keepLines/>
        <w:autoSpaceDE w:val="0"/>
        <w:autoSpaceDN w:val="0"/>
        <w:adjustRightInd w:val="0"/>
        <w:jc w:val="both"/>
        <w:rPr>
          <w:rFonts w:ascii="Tahoma" w:hAnsi="Tahoma" w:cs="Tahoma"/>
          <w:color w:val="000000" w:themeColor="text1"/>
        </w:rPr>
      </w:pPr>
      <w:r w:rsidRPr="00356766">
        <w:rPr>
          <w:rFonts w:ascii="Tahoma" w:hAnsi="Tahoma" w:cs="Tahoma"/>
          <w:color w:val="000000" w:themeColor="text1"/>
        </w:rPr>
        <w:t>Ponudnik</w:t>
      </w:r>
      <w:r w:rsidR="0070203D" w:rsidRPr="00356766">
        <w:rPr>
          <w:rFonts w:ascii="Tahoma" w:hAnsi="Tahoma" w:cs="Tahoma"/>
          <w:color w:val="000000" w:themeColor="text1"/>
        </w:rPr>
        <w:t xml:space="preserve"> mora v ponudbi izkazati, da je v obdobju </w:t>
      </w:r>
      <w:r w:rsidR="00BA771A" w:rsidRPr="00356766">
        <w:rPr>
          <w:rFonts w:ascii="Tahoma" w:hAnsi="Tahoma" w:cs="Tahoma"/>
          <w:color w:val="000000" w:themeColor="text1"/>
        </w:rPr>
        <w:t xml:space="preserve">zadnjih </w:t>
      </w:r>
      <w:r w:rsidR="00085254" w:rsidRPr="00356766">
        <w:rPr>
          <w:rFonts w:ascii="Tahoma" w:hAnsi="Tahoma" w:cs="Tahoma"/>
          <w:color w:val="000000" w:themeColor="text1"/>
        </w:rPr>
        <w:t>treh (3</w:t>
      </w:r>
      <w:r w:rsidR="00D23F54" w:rsidRPr="00356766">
        <w:rPr>
          <w:rFonts w:ascii="Tahoma" w:hAnsi="Tahoma" w:cs="Tahoma"/>
          <w:color w:val="000000" w:themeColor="text1"/>
        </w:rPr>
        <w:t>) let</w:t>
      </w:r>
      <w:r w:rsidR="0070203D" w:rsidRPr="00356766">
        <w:rPr>
          <w:rFonts w:ascii="Tahoma" w:hAnsi="Tahoma" w:cs="Tahoma"/>
          <w:color w:val="000000" w:themeColor="text1"/>
        </w:rPr>
        <w:t xml:space="preserve"> do roka za predložitev ponudb, kvalitetno, strokovno in v skladu s pogodbenimi določili</w:t>
      </w:r>
      <w:r w:rsidR="00085254" w:rsidRPr="00356766">
        <w:rPr>
          <w:rFonts w:ascii="Tahoma" w:hAnsi="Tahoma" w:cs="Tahoma"/>
          <w:color w:val="000000" w:themeColor="text1"/>
        </w:rPr>
        <w:t>/določili okvirnega sporazuma</w:t>
      </w:r>
      <w:r w:rsidR="0070203D" w:rsidRPr="00356766">
        <w:rPr>
          <w:rFonts w:ascii="Tahoma" w:hAnsi="Tahoma" w:cs="Tahoma"/>
          <w:color w:val="000000" w:themeColor="text1"/>
        </w:rPr>
        <w:t xml:space="preserve"> uspešno </w:t>
      </w:r>
      <w:r w:rsidR="00085254" w:rsidRPr="00356766">
        <w:rPr>
          <w:rFonts w:ascii="Tahoma" w:hAnsi="Tahoma" w:cs="Tahoma"/>
          <w:color w:val="000000" w:themeColor="text1"/>
        </w:rPr>
        <w:t>izvajal storitve</w:t>
      </w:r>
      <w:r w:rsidR="00B31724" w:rsidRPr="00356766">
        <w:rPr>
          <w:rFonts w:ascii="Tahoma" w:hAnsi="Tahoma" w:cs="Tahoma"/>
          <w:color w:val="000000" w:themeColor="text1"/>
        </w:rPr>
        <w:t xml:space="preserve"> vzdrževanja in/ali nadgradnje aplikativne programske opreme procesnega vodenja sistema ABB ability na najmanj treh (3) referenčnih objektih.</w:t>
      </w:r>
      <w:r w:rsidR="00356766" w:rsidRPr="00356766">
        <w:rPr>
          <w:rFonts w:ascii="Tahoma" w:hAnsi="Tahoma" w:cs="Tahoma"/>
          <w:color w:val="000000" w:themeColor="text1"/>
        </w:rPr>
        <w:t xml:space="preserve"> Kot referenčni objekt naročnik šteje objekt, ki obsega najmanj: </w:t>
      </w:r>
    </w:p>
    <w:p w14:paraId="667C9EC1" w14:textId="43B7ECD8" w:rsidR="00356766" w:rsidRPr="00356766" w:rsidRDefault="00356766" w:rsidP="00356766">
      <w:pPr>
        <w:keepNext/>
        <w:keepLines/>
        <w:numPr>
          <w:ilvl w:val="0"/>
          <w:numId w:val="56"/>
        </w:numPr>
        <w:autoSpaceDE w:val="0"/>
        <w:autoSpaceDN w:val="0"/>
        <w:adjustRightInd w:val="0"/>
        <w:jc w:val="both"/>
        <w:rPr>
          <w:rFonts w:ascii="Tahoma" w:hAnsi="Tahoma" w:cs="Tahoma"/>
          <w:color w:val="000000" w:themeColor="text1"/>
        </w:rPr>
      </w:pPr>
      <w:r w:rsidRPr="00356766">
        <w:rPr>
          <w:rFonts w:ascii="Tahoma" w:hAnsi="Tahoma" w:cs="Tahoma"/>
          <w:color w:val="000000" w:themeColor="text1"/>
        </w:rPr>
        <w:t>100 vhodnih digitalnih signalov,</w:t>
      </w:r>
    </w:p>
    <w:p w14:paraId="55E32CED" w14:textId="2E9109FB" w:rsidR="00356766" w:rsidRPr="00356766" w:rsidRDefault="00356766" w:rsidP="00356766">
      <w:pPr>
        <w:keepNext/>
        <w:keepLines/>
        <w:numPr>
          <w:ilvl w:val="0"/>
          <w:numId w:val="56"/>
        </w:numPr>
        <w:autoSpaceDE w:val="0"/>
        <w:autoSpaceDN w:val="0"/>
        <w:adjustRightInd w:val="0"/>
        <w:jc w:val="both"/>
        <w:rPr>
          <w:rFonts w:ascii="Tahoma" w:hAnsi="Tahoma" w:cs="Tahoma"/>
          <w:color w:val="000000" w:themeColor="text1"/>
        </w:rPr>
      </w:pPr>
      <w:r w:rsidRPr="00356766">
        <w:rPr>
          <w:rFonts w:ascii="Tahoma" w:hAnsi="Tahoma" w:cs="Tahoma"/>
          <w:color w:val="000000" w:themeColor="text1"/>
        </w:rPr>
        <w:t>20 izhodnih digitalnih signalov,</w:t>
      </w:r>
    </w:p>
    <w:p w14:paraId="073F5FA3" w14:textId="28CBA109" w:rsidR="00356766" w:rsidRPr="00356766" w:rsidRDefault="00356766" w:rsidP="00356766">
      <w:pPr>
        <w:keepNext/>
        <w:keepLines/>
        <w:numPr>
          <w:ilvl w:val="0"/>
          <w:numId w:val="56"/>
        </w:numPr>
        <w:autoSpaceDE w:val="0"/>
        <w:autoSpaceDN w:val="0"/>
        <w:adjustRightInd w:val="0"/>
        <w:jc w:val="both"/>
        <w:rPr>
          <w:rFonts w:ascii="Tahoma" w:hAnsi="Tahoma" w:cs="Tahoma"/>
          <w:color w:val="000000" w:themeColor="text1"/>
        </w:rPr>
      </w:pPr>
      <w:r w:rsidRPr="00356766">
        <w:rPr>
          <w:rFonts w:ascii="Tahoma" w:hAnsi="Tahoma" w:cs="Tahoma"/>
          <w:color w:val="000000" w:themeColor="text1"/>
        </w:rPr>
        <w:t>10 analognih vhodno/izhodnih signalov,</w:t>
      </w:r>
    </w:p>
    <w:p w14:paraId="25449408" w14:textId="754402A8" w:rsidR="00356766" w:rsidRPr="00356766" w:rsidRDefault="00356766" w:rsidP="00356766">
      <w:pPr>
        <w:keepNext/>
        <w:keepLines/>
        <w:numPr>
          <w:ilvl w:val="0"/>
          <w:numId w:val="56"/>
        </w:numPr>
        <w:autoSpaceDE w:val="0"/>
        <w:autoSpaceDN w:val="0"/>
        <w:adjustRightInd w:val="0"/>
        <w:jc w:val="both"/>
        <w:rPr>
          <w:rFonts w:ascii="Tahoma" w:hAnsi="Tahoma" w:cs="Tahoma"/>
          <w:color w:val="000000" w:themeColor="text1"/>
        </w:rPr>
      </w:pPr>
      <w:r w:rsidRPr="00356766">
        <w:rPr>
          <w:rFonts w:ascii="Tahoma" w:hAnsi="Tahoma" w:cs="Tahoma"/>
          <w:color w:val="000000" w:themeColor="text1"/>
        </w:rPr>
        <w:t>5 naprav povezanih s Profinet komunikacijskim protokolom.</w:t>
      </w:r>
    </w:p>
    <w:p w14:paraId="2CBCDC4A" w14:textId="19C9AF15" w:rsidR="0070203D" w:rsidRPr="00921454" w:rsidRDefault="0070203D" w:rsidP="00E63979">
      <w:pPr>
        <w:keepNext/>
        <w:keepLines/>
        <w:autoSpaceDE w:val="0"/>
        <w:autoSpaceDN w:val="0"/>
        <w:adjustRightInd w:val="0"/>
        <w:jc w:val="both"/>
        <w:rPr>
          <w:rFonts w:ascii="Tahoma" w:hAnsi="Tahoma" w:cs="Tahoma"/>
          <w:color w:val="FF0000"/>
        </w:rPr>
      </w:pPr>
    </w:p>
    <w:p w14:paraId="18C99AFE" w14:textId="77777777" w:rsidR="00AF3EC1" w:rsidRPr="00921454" w:rsidRDefault="00AF3EC1" w:rsidP="00E63979">
      <w:pPr>
        <w:keepNext/>
        <w:keepLines/>
        <w:jc w:val="both"/>
        <w:rPr>
          <w:rFonts w:ascii="Tahoma" w:hAnsi="Tahoma" w:cs="Tahoma"/>
          <w:b/>
          <w:color w:val="FF0000"/>
        </w:rPr>
      </w:pPr>
    </w:p>
    <w:p w14:paraId="094BB71A" w14:textId="77777777" w:rsidR="008D660E" w:rsidRPr="00B31724" w:rsidRDefault="008D660E" w:rsidP="00E63979">
      <w:pPr>
        <w:keepNext/>
        <w:keepLines/>
        <w:jc w:val="both"/>
        <w:rPr>
          <w:rFonts w:ascii="Tahoma" w:hAnsi="Tahoma" w:cs="Tahoma"/>
          <w:b/>
          <w:color w:val="000000" w:themeColor="text1"/>
        </w:rPr>
      </w:pPr>
      <w:r w:rsidRPr="00B31724">
        <w:rPr>
          <w:rFonts w:ascii="Tahoma" w:hAnsi="Tahoma" w:cs="Tahoma"/>
          <w:b/>
          <w:color w:val="000000" w:themeColor="text1"/>
        </w:rPr>
        <w:t>DOKAZILA:</w:t>
      </w:r>
    </w:p>
    <w:p w14:paraId="38BC1618" w14:textId="233AB810" w:rsidR="00135152" w:rsidRPr="00B31724" w:rsidRDefault="00EC69E1" w:rsidP="00E63979">
      <w:pPr>
        <w:keepNext/>
        <w:keepLines/>
        <w:jc w:val="both"/>
        <w:rPr>
          <w:rFonts w:ascii="Tahoma" w:hAnsi="Tahoma" w:cs="Tahoma"/>
          <w:color w:val="000000" w:themeColor="text1"/>
        </w:rPr>
      </w:pPr>
      <w:r w:rsidRPr="00B31724">
        <w:rPr>
          <w:rFonts w:ascii="Tahoma" w:hAnsi="Tahoma" w:cs="Tahoma"/>
          <w:color w:val="000000" w:themeColor="text1"/>
        </w:rPr>
        <w:t>Ponudnik</w:t>
      </w:r>
      <w:r w:rsidR="008D660E" w:rsidRPr="00B31724">
        <w:rPr>
          <w:rFonts w:ascii="Tahoma" w:hAnsi="Tahoma" w:cs="Tahoma"/>
          <w:color w:val="000000" w:themeColor="text1"/>
        </w:rPr>
        <w:t xml:space="preserve"> izkaže izpolnjevanje teh pogojev </w:t>
      </w:r>
      <w:r w:rsidR="00135152" w:rsidRPr="00B31724">
        <w:rPr>
          <w:rFonts w:ascii="Tahoma" w:hAnsi="Tahoma" w:cs="Tahoma"/>
          <w:color w:val="000000" w:themeColor="text1"/>
        </w:rPr>
        <w:t xml:space="preserve">z izpolnjenimi in podpisani </w:t>
      </w:r>
      <w:r w:rsidR="00EF3FF3" w:rsidRPr="00B31724">
        <w:rPr>
          <w:rFonts w:ascii="Tahoma" w:hAnsi="Tahoma" w:cs="Tahoma"/>
          <w:color w:val="000000" w:themeColor="text1"/>
        </w:rPr>
        <w:t xml:space="preserve">predloženimi </w:t>
      </w:r>
      <w:r w:rsidR="00135152" w:rsidRPr="00B31724">
        <w:rPr>
          <w:rFonts w:ascii="Tahoma" w:hAnsi="Tahoma" w:cs="Tahoma"/>
          <w:color w:val="000000" w:themeColor="text1"/>
        </w:rPr>
        <w:t xml:space="preserve">naslednjimi prilogami:     </w:t>
      </w:r>
    </w:p>
    <w:p w14:paraId="33436C00" w14:textId="22F3D487" w:rsidR="00EF3FF3" w:rsidRPr="00B31724" w:rsidRDefault="00282833" w:rsidP="00E63979">
      <w:pPr>
        <w:keepNext/>
        <w:keepLines/>
        <w:numPr>
          <w:ilvl w:val="0"/>
          <w:numId w:val="30"/>
        </w:numPr>
        <w:jc w:val="both"/>
        <w:rPr>
          <w:rFonts w:ascii="Tahoma" w:hAnsi="Tahoma" w:cs="Tahoma"/>
          <w:color w:val="000000" w:themeColor="text1"/>
        </w:rPr>
      </w:pPr>
      <w:r w:rsidRPr="00B31724">
        <w:rPr>
          <w:rFonts w:ascii="Tahoma" w:hAnsi="Tahoma" w:cs="Tahoma"/>
          <w:color w:val="000000" w:themeColor="text1"/>
        </w:rPr>
        <w:t>Priloga od 5 »POTRDITEV REFERENC S STRANI POSAMEZNIH NAROČNIKOV«</w:t>
      </w:r>
      <w:r w:rsidR="00135EEB" w:rsidRPr="00B31724">
        <w:rPr>
          <w:rFonts w:ascii="Tahoma" w:hAnsi="Tahoma" w:cs="Tahoma"/>
          <w:color w:val="000000" w:themeColor="text1"/>
        </w:rPr>
        <w:t>.</w:t>
      </w:r>
    </w:p>
    <w:p w14:paraId="4DC54844" w14:textId="77777777" w:rsidR="00B31724" w:rsidRPr="00B31724" w:rsidRDefault="00B31724" w:rsidP="00E63979">
      <w:pPr>
        <w:keepNext/>
        <w:keepLines/>
        <w:jc w:val="both"/>
        <w:rPr>
          <w:rFonts w:ascii="Tahoma" w:hAnsi="Tahoma" w:cs="Tahoma"/>
          <w:color w:val="000000" w:themeColor="text1"/>
        </w:rPr>
      </w:pPr>
    </w:p>
    <w:p w14:paraId="719CEC11" w14:textId="2C3D7BDB" w:rsidR="009168A2" w:rsidRPr="00B31724" w:rsidRDefault="009168A2" w:rsidP="00E63979">
      <w:pPr>
        <w:keepNext/>
        <w:keepLines/>
        <w:jc w:val="both"/>
        <w:rPr>
          <w:rFonts w:ascii="Tahoma" w:hAnsi="Tahoma" w:cs="Tahoma"/>
          <w:color w:val="000000" w:themeColor="text1"/>
        </w:rPr>
      </w:pPr>
      <w:r w:rsidRPr="00B31724">
        <w:rPr>
          <w:rFonts w:ascii="Tahoma" w:hAnsi="Tahoma" w:cs="Tahoma"/>
          <w:color w:val="000000" w:themeColor="text1"/>
        </w:rPr>
        <w:t>Ponudnik lahko priloži referenčno potrdilo, podpisano in žigosano (če se žig uporablja) s strani investitorja (izdajatelja reference) tudi na lastnem obrazcu, v kolikor iz takšnega obrazca izhaja izpolnjevanje zahtevane vsebine.</w:t>
      </w:r>
    </w:p>
    <w:p w14:paraId="2C194AC7" w14:textId="77777777" w:rsidR="00F62103" w:rsidRPr="00B31724" w:rsidRDefault="00F62103" w:rsidP="00E63979">
      <w:pPr>
        <w:keepNext/>
        <w:keepLines/>
        <w:shd w:val="clear" w:color="auto" w:fill="FFFFFF"/>
        <w:ind w:right="62"/>
        <w:jc w:val="both"/>
        <w:rPr>
          <w:rFonts w:ascii="Tahoma" w:hAnsi="Tahoma" w:cs="Tahoma"/>
          <w:color w:val="000000" w:themeColor="text1"/>
        </w:rPr>
      </w:pPr>
    </w:p>
    <w:p w14:paraId="61567ED8" w14:textId="01837A83" w:rsidR="00135152" w:rsidRPr="00B31724" w:rsidRDefault="00135152" w:rsidP="00E63979">
      <w:pPr>
        <w:keepNext/>
        <w:keepLines/>
        <w:shd w:val="clear" w:color="auto" w:fill="FFFFFF"/>
        <w:ind w:right="62"/>
        <w:jc w:val="both"/>
        <w:rPr>
          <w:rFonts w:ascii="Tahoma" w:hAnsi="Tahoma" w:cs="Tahoma"/>
          <w:color w:val="000000" w:themeColor="text1"/>
        </w:rPr>
      </w:pPr>
      <w:r w:rsidRPr="00B31724">
        <w:rPr>
          <w:rFonts w:ascii="Tahoma" w:hAnsi="Tahoma" w:cs="Tahoma"/>
          <w:color w:val="000000" w:themeColor="text1"/>
        </w:rPr>
        <w:t>Naročnik si pridržuje pravico, da zahteva dodatna dokazila (na primer: pogodbo z investitorjem ali delodajalcem, obračun, potrdilo o izplačilu ...) o izvedbi referenčnega dela oziroma navedbe preveri neposredno pri investitorju. V kolikor bo naročnik z dodatnimi poizvedbami ugotovil, da katera izmed referenc ne izkazuje kvalitetno opravljenih del (upoštevanje zahtev in pogodbenih določil), se takšna referenca ne upošteva.</w:t>
      </w:r>
    </w:p>
    <w:p w14:paraId="4E4D1A68" w14:textId="77777777" w:rsidR="00FE4A03" w:rsidRPr="00602923" w:rsidRDefault="00FE4A03" w:rsidP="00E63979">
      <w:pPr>
        <w:keepNext/>
        <w:keepLines/>
        <w:jc w:val="both"/>
        <w:rPr>
          <w:rFonts w:ascii="Tahoma" w:hAnsi="Tahoma" w:cs="Tahoma"/>
        </w:rPr>
      </w:pPr>
    </w:p>
    <w:p w14:paraId="7EFADDDF" w14:textId="0E751FDE" w:rsidR="00D73CCB" w:rsidRPr="00602923" w:rsidRDefault="006B6C6B" w:rsidP="00E63979">
      <w:pPr>
        <w:keepNext/>
        <w:keepLines/>
        <w:numPr>
          <w:ilvl w:val="3"/>
          <w:numId w:val="2"/>
        </w:numPr>
        <w:jc w:val="both"/>
        <w:rPr>
          <w:rFonts w:ascii="Tahoma" w:hAnsi="Tahoma" w:cs="Tahoma"/>
        </w:rPr>
      </w:pPr>
      <w:r>
        <w:rPr>
          <w:rFonts w:ascii="Tahoma" w:hAnsi="Tahoma" w:cs="Tahoma"/>
        </w:rPr>
        <w:t>S</w:t>
      </w:r>
      <w:r w:rsidR="00F01D80" w:rsidRPr="00602923">
        <w:rPr>
          <w:rFonts w:ascii="Tahoma" w:hAnsi="Tahoma" w:cs="Tahoma"/>
        </w:rPr>
        <w:t>trokovna sposobnost</w:t>
      </w:r>
    </w:p>
    <w:p w14:paraId="167D31A5" w14:textId="0394D486" w:rsidR="00F01D80" w:rsidRDefault="00F01D80" w:rsidP="00E63979">
      <w:pPr>
        <w:keepNext/>
        <w:keepLines/>
        <w:autoSpaceDE w:val="0"/>
        <w:autoSpaceDN w:val="0"/>
        <w:adjustRightInd w:val="0"/>
        <w:spacing w:after="25"/>
        <w:jc w:val="both"/>
        <w:rPr>
          <w:rFonts w:ascii="Tahoma" w:hAnsi="Tahoma" w:cs="Tahoma"/>
        </w:rPr>
      </w:pPr>
    </w:p>
    <w:p w14:paraId="6EBACAE7" w14:textId="77777777" w:rsidR="00921454" w:rsidRPr="0007274E" w:rsidRDefault="00921454" w:rsidP="00E63979">
      <w:pPr>
        <w:pStyle w:val="Odstavekseznama"/>
        <w:keepNext/>
        <w:keepLines/>
        <w:numPr>
          <w:ilvl w:val="0"/>
          <w:numId w:val="42"/>
        </w:numPr>
        <w:jc w:val="both"/>
        <w:rPr>
          <w:rFonts w:ascii="Tahoma" w:hAnsi="Tahoma" w:cs="Tahoma"/>
          <w:b/>
        </w:rPr>
      </w:pPr>
      <w:r w:rsidRPr="0007274E">
        <w:rPr>
          <w:rFonts w:ascii="Tahoma" w:hAnsi="Tahoma" w:cs="Tahoma"/>
          <w:b/>
        </w:rPr>
        <w:t>Splošne zahteve</w:t>
      </w:r>
    </w:p>
    <w:p w14:paraId="0F06E680" w14:textId="77777777" w:rsidR="00921454" w:rsidRDefault="00921454" w:rsidP="00E63979">
      <w:pPr>
        <w:keepNext/>
        <w:keepLines/>
        <w:jc w:val="both"/>
        <w:rPr>
          <w:rFonts w:ascii="Tahoma" w:hAnsi="Tahoma" w:cs="Tahoma"/>
        </w:rPr>
      </w:pPr>
      <w:r w:rsidRPr="00414DFB">
        <w:rPr>
          <w:rFonts w:ascii="Tahoma" w:hAnsi="Tahoma" w:cs="Tahoma"/>
        </w:rPr>
        <w:t>Ponudnik mora</w:t>
      </w:r>
      <w:r>
        <w:rPr>
          <w:rFonts w:ascii="Tahoma" w:hAnsi="Tahoma" w:cs="Tahoma"/>
        </w:rPr>
        <w:t>:</w:t>
      </w:r>
      <w:r w:rsidRPr="00414DFB">
        <w:rPr>
          <w:rFonts w:ascii="Tahoma" w:hAnsi="Tahoma" w:cs="Tahoma"/>
        </w:rPr>
        <w:t xml:space="preserve"> </w:t>
      </w:r>
    </w:p>
    <w:p w14:paraId="16C5633E" w14:textId="77777777" w:rsidR="00921454" w:rsidRPr="0007274E" w:rsidRDefault="00921454" w:rsidP="00E63979">
      <w:pPr>
        <w:pStyle w:val="Odstavekseznama"/>
        <w:keepNext/>
        <w:keepLines/>
        <w:numPr>
          <w:ilvl w:val="0"/>
          <w:numId w:val="43"/>
        </w:numPr>
        <w:jc w:val="both"/>
        <w:rPr>
          <w:rFonts w:ascii="Tahoma" w:hAnsi="Tahoma" w:cs="Tahoma"/>
        </w:rPr>
      </w:pPr>
      <w:r w:rsidRPr="0007274E">
        <w:rPr>
          <w:rFonts w:ascii="Tahoma" w:hAnsi="Tahoma" w:cs="Tahoma"/>
        </w:rPr>
        <w:t>razpolagati z ustreznimi kadri, ki so izkušeni, strokovno usposobljeni in sposobni i</w:t>
      </w:r>
      <w:r>
        <w:rPr>
          <w:rFonts w:ascii="Tahoma" w:hAnsi="Tahoma" w:cs="Tahoma"/>
        </w:rPr>
        <w:t>zvesti predmet javnega naročila;</w:t>
      </w:r>
    </w:p>
    <w:p w14:paraId="2D7CF17B" w14:textId="1988206F" w:rsidR="00921454" w:rsidRPr="0007274E" w:rsidRDefault="00921454" w:rsidP="00E63979">
      <w:pPr>
        <w:pStyle w:val="Odstavekseznama"/>
        <w:keepNext/>
        <w:keepLines/>
        <w:numPr>
          <w:ilvl w:val="0"/>
          <w:numId w:val="43"/>
        </w:numPr>
        <w:jc w:val="both"/>
        <w:rPr>
          <w:rFonts w:ascii="Tahoma" w:hAnsi="Tahoma" w:cs="Tahoma"/>
        </w:rPr>
      </w:pPr>
      <w:r w:rsidRPr="0007274E">
        <w:rPr>
          <w:rFonts w:ascii="Tahoma" w:hAnsi="Tahoma" w:cs="Tahoma"/>
        </w:rPr>
        <w:t xml:space="preserve">imeti </w:t>
      </w:r>
      <w:r w:rsidR="00B31724">
        <w:rPr>
          <w:rFonts w:ascii="Tahoma" w:hAnsi="Tahoma" w:cs="Tahoma"/>
        </w:rPr>
        <w:t xml:space="preserve">vsaj enega (1) strokovnjaka z </w:t>
      </w:r>
      <w:r w:rsidRPr="0007274E">
        <w:rPr>
          <w:rFonts w:ascii="Tahoma" w:hAnsi="Tahoma" w:cs="Tahoma"/>
          <w:u w:val="single"/>
        </w:rPr>
        <w:t>v</w:t>
      </w:r>
      <w:r w:rsidR="00B31724">
        <w:rPr>
          <w:rFonts w:ascii="Tahoma" w:hAnsi="Tahoma" w:cs="Tahoma"/>
          <w:u w:val="single"/>
        </w:rPr>
        <w:t>saj 5. leti</w:t>
      </w:r>
      <w:r w:rsidRPr="0007274E">
        <w:rPr>
          <w:rFonts w:ascii="Tahoma" w:hAnsi="Tahoma" w:cs="Tahoma"/>
          <w:u w:val="single"/>
        </w:rPr>
        <w:t xml:space="preserve"> delovnih izkušen na projektih čiščenja odpadnih voda</w:t>
      </w:r>
      <w:r w:rsidRPr="0007274E">
        <w:rPr>
          <w:rFonts w:ascii="Tahoma" w:hAnsi="Tahoma" w:cs="Tahoma"/>
        </w:rPr>
        <w:t>.</w:t>
      </w:r>
    </w:p>
    <w:p w14:paraId="2D48B8C0" w14:textId="77777777" w:rsidR="00921454" w:rsidRPr="00414DFB" w:rsidRDefault="00921454" w:rsidP="00E63979">
      <w:pPr>
        <w:keepNext/>
        <w:keepLines/>
        <w:jc w:val="both"/>
        <w:rPr>
          <w:rFonts w:ascii="Tahoma" w:hAnsi="Tahoma" w:cs="Tahoma"/>
          <w:bCs/>
          <w:szCs w:val="22"/>
        </w:rPr>
      </w:pPr>
    </w:p>
    <w:p w14:paraId="59E47903" w14:textId="77777777" w:rsidR="00921454" w:rsidRPr="00414DFB" w:rsidRDefault="00921454" w:rsidP="00E63979">
      <w:pPr>
        <w:keepNext/>
        <w:keepLines/>
        <w:ind w:right="-2"/>
        <w:jc w:val="both"/>
        <w:rPr>
          <w:rFonts w:ascii="Tahoma" w:hAnsi="Tahoma" w:cs="Tahoma"/>
          <w:b/>
          <w:smallCaps/>
        </w:rPr>
      </w:pPr>
      <w:r w:rsidRPr="00414DFB">
        <w:rPr>
          <w:rFonts w:ascii="Tahoma" w:hAnsi="Tahoma" w:cs="Tahoma"/>
          <w:b/>
          <w:smallCaps/>
        </w:rPr>
        <w:t>Dokazila:</w:t>
      </w:r>
    </w:p>
    <w:p w14:paraId="2D034B12" w14:textId="77777777" w:rsidR="00921454" w:rsidRPr="00414DFB" w:rsidRDefault="00921454" w:rsidP="00E63979">
      <w:pPr>
        <w:keepNext/>
        <w:keepLines/>
        <w:jc w:val="both"/>
        <w:rPr>
          <w:rFonts w:ascii="Tahoma" w:hAnsi="Tahoma" w:cs="Tahoma"/>
        </w:rPr>
      </w:pPr>
      <w:r w:rsidRPr="00414DFB">
        <w:rPr>
          <w:rFonts w:ascii="Tahoma" w:hAnsi="Tahoma" w:cs="Tahoma"/>
        </w:rPr>
        <w:t>Ponudnik izkaže zgoraj navedene pogoje na naslednji način:</w:t>
      </w:r>
    </w:p>
    <w:p w14:paraId="32DF9915" w14:textId="77777777" w:rsidR="00921454" w:rsidRDefault="00921454" w:rsidP="00E63979">
      <w:pPr>
        <w:keepNext/>
        <w:keepLines/>
        <w:numPr>
          <w:ilvl w:val="0"/>
          <w:numId w:val="41"/>
        </w:numPr>
        <w:ind w:left="567" w:hanging="357"/>
        <w:jc w:val="both"/>
        <w:rPr>
          <w:rFonts w:ascii="Tahoma" w:hAnsi="Tahoma" w:cs="Tahoma"/>
        </w:rPr>
      </w:pPr>
      <w:r w:rsidRPr="00414DFB">
        <w:rPr>
          <w:rFonts w:ascii="Tahoma" w:hAnsi="Tahoma" w:cs="Tahoma"/>
        </w:rPr>
        <w:t xml:space="preserve">s predložitvijo izpolnjene in podpisane </w:t>
      </w:r>
      <w:r>
        <w:rPr>
          <w:rFonts w:ascii="Tahoma" w:hAnsi="Tahoma" w:cs="Tahoma"/>
        </w:rPr>
        <w:t>P</w:t>
      </w:r>
      <w:r w:rsidRPr="00414DFB">
        <w:rPr>
          <w:rFonts w:ascii="Tahoma" w:hAnsi="Tahoma" w:cs="Tahoma"/>
        </w:rPr>
        <w:t xml:space="preserve">riloge 3/1 in tudi s </w:t>
      </w:r>
      <w:r>
        <w:rPr>
          <w:rFonts w:ascii="Tahoma" w:hAnsi="Tahoma" w:cs="Tahoma"/>
        </w:rPr>
        <w:t>P</w:t>
      </w:r>
      <w:r w:rsidRPr="00414DFB">
        <w:rPr>
          <w:rFonts w:ascii="Tahoma" w:hAnsi="Tahoma" w:cs="Tahoma"/>
        </w:rPr>
        <w:t xml:space="preserve">rilogo 3/2 v primeru ponudbe s </w:t>
      </w:r>
      <w:r w:rsidRPr="00414DFB">
        <w:rPr>
          <w:rFonts w:ascii="Tahoma" w:hAnsi="Tahoma" w:cs="Tahoma"/>
          <w:iCs/>
        </w:rPr>
        <w:t>podizvajalci in/ali subjekti, katerih zmogljivost uporablja ponudnik</w:t>
      </w:r>
      <w:r>
        <w:rPr>
          <w:rFonts w:ascii="Tahoma" w:hAnsi="Tahoma" w:cs="Tahoma"/>
        </w:rPr>
        <w:t>,</w:t>
      </w:r>
    </w:p>
    <w:p w14:paraId="35119FD9" w14:textId="3BF5BAFE" w:rsidR="00921454" w:rsidRPr="00921454" w:rsidRDefault="00921454" w:rsidP="00E63979">
      <w:pPr>
        <w:keepNext/>
        <w:keepLines/>
        <w:numPr>
          <w:ilvl w:val="0"/>
          <w:numId w:val="41"/>
        </w:numPr>
        <w:ind w:left="567" w:hanging="357"/>
        <w:jc w:val="both"/>
        <w:rPr>
          <w:rFonts w:ascii="Tahoma" w:hAnsi="Tahoma" w:cs="Tahoma"/>
        </w:rPr>
      </w:pPr>
      <w:r w:rsidRPr="00921454">
        <w:rPr>
          <w:rFonts w:ascii="Tahoma" w:hAnsi="Tahoma" w:cs="Tahoma"/>
        </w:rPr>
        <w:t>dokazilo, da ima</w:t>
      </w:r>
      <w:r w:rsidR="00C23EB3">
        <w:rPr>
          <w:rFonts w:ascii="Tahoma" w:hAnsi="Tahoma" w:cs="Tahoma"/>
        </w:rPr>
        <w:t xml:space="preserve"> strokovnjak</w:t>
      </w:r>
      <w:r w:rsidRPr="00921454">
        <w:rPr>
          <w:rFonts w:ascii="Tahoma" w:hAnsi="Tahoma" w:cs="Tahoma"/>
        </w:rPr>
        <w:t xml:space="preserve"> vsaj 5 let delovnih izkušenj na sistemu vodenja ABB Abillity</w:t>
      </w:r>
      <w:r w:rsidRPr="00921454">
        <w:rPr>
          <w:rFonts w:ascii="Tahoma" w:hAnsi="Tahoma" w:cs="Tahoma"/>
          <w:vertAlign w:val="superscript"/>
        </w:rPr>
        <w:t>TM</w:t>
      </w:r>
      <w:r w:rsidRPr="00921454">
        <w:rPr>
          <w:rFonts w:ascii="Tahoma" w:hAnsi="Tahoma" w:cs="Tahoma"/>
        </w:rPr>
        <w:t xml:space="preserve"> 800xA.</w:t>
      </w:r>
    </w:p>
    <w:p w14:paraId="79307D66" w14:textId="07156C6F" w:rsidR="00921454" w:rsidRDefault="00921454" w:rsidP="00E63979">
      <w:pPr>
        <w:keepNext/>
        <w:keepLines/>
        <w:tabs>
          <w:tab w:val="left" w:pos="284"/>
        </w:tabs>
        <w:jc w:val="both"/>
        <w:rPr>
          <w:rFonts w:ascii="Tahoma" w:hAnsi="Tahoma" w:cs="Tahoma"/>
        </w:rPr>
      </w:pPr>
    </w:p>
    <w:p w14:paraId="14CAA277" w14:textId="77777777" w:rsidR="002534EA" w:rsidRPr="00414DFB" w:rsidRDefault="002534EA" w:rsidP="00E63979">
      <w:pPr>
        <w:keepNext/>
        <w:keepLines/>
        <w:jc w:val="both"/>
        <w:rPr>
          <w:rFonts w:ascii="Tahoma" w:hAnsi="Tahoma" w:cs="Tahoma"/>
        </w:rPr>
      </w:pPr>
      <w:r w:rsidRPr="00414DFB">
        <w:rPr>
          <w:rFonts w:ascii="Tahoma" w:hAnsi="Tahoma" w:cs="Tahoma"/>
          <w:bCs/>
          <w:i/>
        </w:rPr>
        <w:t>Zgoraj naveden/e pogoj/e lahko ponudnik izpolni samostojno, kot skupina ponudnikov (partnerji) v primeru s</w:t>
      </w:r>
      <w:r>
        <w:rPr>
          <w:rFonts w:ascii="Tahoma" w:hAnsi="Tahoma" w:cs="Tahoma"/>
          <w:bCs/>
          <w:i/>
        </w:rPr>
        <w:t>kupne ponudbe ali s podizvajalcem</w:t>
      </w:r>
      <w:r w:rsidRPr="00414DFB">
        <w:rPr>
          <w:rFonts w:ascii="Tahoma" w:hAnsi="Tahoma" w:cs="Tahoma"/>
          <w:bCs/>
          <w:i/>
        </w:rPr>
        <w:t xml:space="preserve">, </w:t>
      </w:r>
      <w:r>
        <w:rPr>
          <w:rFonts w:ascii="Tahoma" w:hAnsi="Tahoma" w:cs="Tahoma"/>
          <w:b/>
          <w:bCs/>
          <w:i/>
          <w:u w:val="single"/>
        </w:rPr>
        <w:t xml:space="preserve">vendar bo moral ta subjekt oz. oseba </w:t>
      </w:r>
      <w:r w:rsidRPr="00414DFB">
        <w:rPr>
          <w:rFonts w:ascii="Tahoma" w:hAnsi="Tahoma" w:cs="Tahoma"/>
          <w:b/>
          <w:bCs/>
          <w:i/>
          <w:u w:val="single"/>
        </w:rPr>
        <w:t xml:space="preserve">(s katerim se izkazuje </w:t>
      </w:r>
      <w:r>
        <w:rPr>
          <w:rFonts w:ascii="Tahoma" w:hAnsi="Tahoma" w:cs="Tahoma"/>
          <w:b/>
          <w:bCs/>
          <w:i/>
          <w:u w:val="single"/>
        </w:rPr>
        <w:t>pogoje</w:t>
      </w:r>
      <w:r w:rsidRPr="00414DFB">
        <w:rPr>
          <w:rFonts w:ascii="Tahoma" w:hAnsi="Tahoma" w:cs="Tahoma"/>
          <w:b/>
          <w:bCs/>
          <w:i/>
          <w:u w:val="single"/>
        </w:rPr>
        <w:t xml:space="preserve">) predmetna dela javnega naročila tudi izvesti. </w:t>
      </w:r>
    </w:p>
    <w:p w14:paraId="5BED8642" w14:textId="77777777" w:rsidR="002534EA" w:rsidRPr="00414DFB" w:rsidRDefault="002534EA" w:rsidP="00E63979">
      <w:pPr>
        <w:keepNext/>
        <w:keepLines/>
        <w:tabs>
          <w:tab w:val="left" w:pos="284"/>
        </w:tabs>
        <w:jc w:val="both"/>
        <w:rPr>
          <w:rFonts w:ascii="Tahoma" w:hAnsi="Tahoma" w:cs="Tahoma"/>
        </w:rPr>
      </w:pPr>
    </w:p>
    <w:p w14:paraId="5447AE0F" w14:textId="77777777" w:rsidR="00921454" w:rsidRPr="00414DFB" w:rsidRDefault="00921454" w:rsidP="00E63979">
      <w:pPr>
        <w:keepNext/>
        <w:keepLines/>
        <w:tabs>
          <w:tab w:val="left" w:pos="284"/>
        </w:tabs>
        <w:jc w:val="both"/>
        <w:rPr>
          <w:rFonts w:ascii="Tahoma" w:hAnsi="Tahoma" w:cs="Tahoma"/>
          <w:b/>
          <w:i/>
          <w:sz w:val="18"/>
        </w:rPr>
      </w:pPr>
      <w:r w:rsidRPr="00414DFB">
        <w:rPr>
          <w:rFonts w:ascii="Tahoma" w:hAnsi="Tahoma" w:cs="Tahoma"/>
          <w:b/>
          <w:i/>
          <w:sz w:val="18"/>
        </w:rPr>
        <w:t xml:space="preserve">Naročnik si pridržuje pravico, da ponudnik na podlagi poziva naročnika v zahtevanem roku predloži dodatna dokazila oz. pojasnila o izpolnjevanju </w:t>
      </w:r>
      <w:r>
        <w:rPr>
          <w:rFonts w:ascii="Tahoma" w:hAnsi="Tahoma" w:cs="Tahoma"/>
          <w:b/>
          <w:i/>
          <w:sz w:val="18"/>
        </w:rPr>
        <w:t>strokovne/</w:t>
      </w:r>
      <w:r w:rsidRPr="00414DFB">
        <w:rPr>
          <w:rFonts w:ascii="Tahoma" w:hAnsi="Tahoma" w:cs="Tahoma"/>
          <w:b/>
          <w:bCs/>
          <w:i/>
          <w:sz w:val="18"/>
        </w:rPr>
        <w:t>kadrovske sposobnosti</w:t>
      </w:r>
      <w:r w:rsidRPr="00414DFB">
        <w:rPr>
          <w:rFonts w:ascii="Tahoma" w:hAnsi="Tahoma" w:cs="Tahoma"/>
          <w:b/>
          <w:i/>
          <w:sz w:val="18"/>
        </w:rPr>
        <w:t>.</w:t>
      </w:r>
    </w:p>
    <w:p w14:paraId="5CED66F7" w14:textId="77777777" w:rsidR="00921454" w:rsidRPr="00414DFB" w:rsidRDefault="00921454" w:rsidP="00E63979">
      <w:pPr>
        <w:keepNext/>
        <w:keepLines/>
        <w:jc w:val="both"/>
        <w:rPr>
          <w:rFonts w:ascii="Tahoma" w:hAnsi="Tahoma" w:cs="Tahoma"/>
        </w:rPr>
      </w:pPr>
    </w:p>
    <w:p w14:paraId="1A93F2B1" w14:textId="77777777" w:rsidR="00921454" w:rsidRPr="0007274E" w:rsidRDefault="00921454" w:rsidP="00E63979">
      <w:pPr>
        <w:pStyle w:val="Odstavekseznama"/>
        <w:keepNext/>
        <w:keepLines/>
        <w:numPr>
          <w:ilvl w:val="0"/>
          <w:numId w:val="42"/>
        </w:numPr>
        <w:jc w:val="both"/>
        <w:rPr>
          <w:rFonts w:ascii="Tahoma" w:hAnsi="Tahoma" w:cs="Tahoma"/>
          <w:b/>
        </w:rPr>
      </w:pPr>
      <w:r w:rsidRPr="0007274E">
        <w:rPr>
          <w:rFonts w:ascii="Tahoma" w:hAnsi="Tahoma" w:cs="Tahoma"/>
          <w:b/>
        </w:rPr>
        <w:t>Posebne zahteve</w:t>
      </w:r>
    </w:p>
    <w:p w14:paraId="70F2981E" w14:textId="77777777" w:rsidR="00921454" w:rsidRPr="00424727" w:rsidRDefault="00921454" w:rsidP="00E63979">
      <w:pPr>
        <w:keepNext/>
        <w:keepLines/>
        <w:jc w:val="both"/>
        <w:rPr>
          <w:rFonts w:ascii="Tahoma" w:hAnsi="Tahoma" w:cs="Tahoma"/>
          <w:bCs/>
          <w:iCs/>
          <w:u w:val="single"/>
        </w:rPr>
      </w:pPr>
      <w:r w:rsidRPr="00424727">
        <w:rPr>
          <w:rFonts w:ascii="Tahoma" w:hAnsi="Tahoma" w:cs="Tahoma"/>
          <w:bCs/>
          <w:iCs/>
          <w:u w:val="single"/>
        </w:rPr>
        <w:t>Integracija v sistem vodenja:</w:t>
      </w:r>
    </w:p>
    <w:p w14:paraId="25C2A8B7" w14:textId="61382171" w:rsidR="00921454" w:rsidRPr="00424727" w:rsidRDefault="002534EA" w:rsidP="00E63979">
      <w:pPr>
        <w:keepNext/>
        <w:keepLines/>
        <w:jc w:val="both"/>
        <w:rPr>
          <w:rFonts w:ascii="Tahoma" w:hAnsi="Tahoma" w:cs="Tahoma"/>
        </w:rPr>
      </w:pPr>
      <w:r>
        <w:rPr>
          <w:rFonts w:ascii="Tahoma" w:hAnsi="Tahoma" w:cs="Tahoma"/>
        </w:rPr>
        <w:t>Integracijo</w:t>
      </w:r>
      <w:r w:rsidR="00921454" w:rsidRPr="00424727">
        <w:rPr>
          <w:rFonts w:ascii="Tahoma" w:hAnsi="Tahoma" w:cs="Tahoma"/>
        </w:rPr>
        <w:t xml:space="preserve"> v nadzorni sistem ABB Abillity</w:t>
      </w:r>
      <w:r w:rsidR="00921454" w:rsidRPr="00424727">
        <w:rPr>
          <w:rFonts w:ascii="Tahoma" w:hAnsi="Tahoma" w:cs="Tahoma"/>
          <w:vertAlign w:val="superscript"/>
        </w:rPr>
        <w:t>TM</w:t>
      </w:r>
      <w:r w:rsidR="00921454" w:rsidRPr="00424727">
        <w:rPr>
          <w:rFonts w:ascii="Tahoma" w:hAnsi="Tahoma" w:cs="Tahoma"/>
        </w:rPr>
        <w:t xml:space="preserve"> 800xA lahko izvaja samo ustrezno usposobljena oseba, ki ima </w:t>
      </w:r>
      <w:r w:rsidR="00921454" w:rsidRPr="00424727">
        <w:rPr>
          <w:rFonts w:ascii="Tahoma" w:hAnsi="Tahoma" w:cs="Tahoma"/>
          <w:b/>
        </w:rPr>
        <w:t>vsaj 5 let delovnih izkušenj na omenjenem sistemu vodenja</w:t>
      </w:r>
      <w:r w:rsidR="00921454" w:rsidRPr="00424727">
        <w:rPr>
          <w:rFonts w:ascii="Tahoma" w:hAnsi="Tahoma" w:cs="Tahoma"/>
        </w:rPr>
        <w:t xml:space="preserve"> </w:t>
      </w:r>
      <w:r w:rsidR="00921454" w:rsidRPr="00424727">
        <w:rPr>
          <w:rFonts w:ascii="Tahoma" w:hAnsi="Tahoma" w:cs="Tahoma"/>
          <w:u w:val="single"/>
        </w:rPr>
        <w:t>in</w:t>
      </w:r>
      <w:r w:rsidR="00921454" w:rsidRPr="00424727">
        <w:rPr>
          <w:rFonts w:ascii="Tahoma" w:hAnsi="Tahoma" w:cs="Tahoma"/>
        </w:rPr>
        <w:t xml:space="preserve"> </w:t>
      </w:r>
      <w:r w:rsidR="00921454" w:rsidRPr="00424727">
        <w:rPr>
          <w:rFonts w:ascii="Tahoma" w:hAnsi="Tahoma" w:cs="Tahoma"/>
          <w:b/>
        </w:rPr>
        <w:t>ima veljavno potrdilo o usposobljenosti</w:t>
      </w:r>
      <w:r w:rsidR="00921454" w:rsidRPr="00424727">
        <w:rPr>
          <w:rFonts w:ascii="Tahoma" w:hAnsi="Tahoma" w:cs="Tahoma"/>
        </w:rPr>
        <w:t xml:space="preserve"> s strani uradnega predstavnika proizvajalca sistema vodenja ABB Abillity</w:t>
      </w:r>
      <w:r w:rsidR="00921454" w:rsidRPr="00424727">
        <w:rPr>
          <w:rFonts w:ascii="Tahoma" w:hAnsi="Tahoma" w:cs="Tahoma"/>
          <w:vertAlign w:val="superscript"/>
        </w:rPr>
        <w:t>TM</w:t>
      </w:r>
      <w:r w:rsidR="00921454" w:rsidRPr="00424727">
        <w:rPr>
          <w:rFonts w:ascii="Tahoma" w:hAnsi="Tahoma" w:cs="Tahoma"/>
        </w:rPr>
        <w:t xml:space="preserve"> 800xA.</w:t>
      </w:r>
    </w:p>
    <w:p w14:paraId="37CF4B06" w14:textId="77777777" w:rsidR="00921454" w:rsidRPr="00424727" w:rsidRDefault="00921454" w:rsidP="00E63979">
      <w:pPr>
        <w:keepNext/>
        <w:keepLines/>
        <w:jc w:val="both"/>
        <w:rPr>
          <w:rFonts w:ascii="Tahoma" w:hAnsi="Tahoma" w:cs="Tahoma"/>
        </w:rPr>
      </w:pPr>
    </w:p>
    <w:p w14:paraId="267DF727" w14:textId="77777777" w:rsidR="00921454" w:rsidRPr="002534EA" w:rsidRDefault="00921454" w:rsidP="00E63979">
      <w:pPr>
        <w:keepNext/>
        <w:keepLines/>
        <w:jc w:val="both"/>
        <w:rPr>
          <w:rFonts w:ascii="Tahoma" w:hAnsi="Tahoma" w:cs="Tahoma"/>
          <w:u w:val="single"/>
        </w:rPr>
      </w:pPr>
      <w:r w:rsidRPr="002534EA">
        <w:rPr>
          <w:rFonts w:ascii="Tahoma" w:hAnsi="Tahoma" w:cs="Tahoma"/>
          <w:b/>
          <w:smallCaps/>
        </w:rPr>
        <w:t>Dokazila:</w:t>
      </w:r>
    </w:p>
    <w:p w14:paraId="497F6211" w14:textId="77777777" w:rsidR="00921454" w:rsidRPr="00424727" w:rsidRDefault="00921454" w:rsidP="00E63979">
      <w:pPr>
        <w:keepNext/>
        <w:keepLines/>
        <w:jc w:val="both"/>
        <w:rPr>
          <w:rFonts w:ascii="Tahoma" w:hAnsi="Tahoma" w:cs="Tahoma"/>
        </w:rPr>
      </w:pPr>
      <w:r w:rsidRPr="00424727">
        <w:rPr>
          <w:rFonts w:ascii="Tahoma" w:hAnsi="Tahoma" w:cs="Tahoma"/>
        </w:rPr>
        <w:t xml:space="preserve">Ponudnik izkaže izpolnjevanje pogoja iz te točke s predložitvijo: </w:t>
      </w:r>
    </w:p>
    <w:p w14:paraId="36E20A48" w14:textId="57572117" w:rsidR="00921454" w:rsidRPr="00424727" w:rsidRDefault="00921454" w:rsidP="00E63979">
      <w:pPr>
        <w:pStyle w:val="Odstavekseznama"/>
        <w:keepNext/>
        <w:keepLines/>
        <w:numPr>
          <w:ilvl w:val="0"/>
          <w:numId w:val="43"/>
        </w:numPr>
        <w:jc w:val="both"/>
        <w:rPr>
          <w:rFonts w:ascii="Tahoma" w:hAnsi="Tahoma" w:cs="Tahoma"/>
        </w:rPr>
      </w:pPr>
      <w:r w:rsidRPr="00F901E5">
        <w:rPr>
          <w:rFonts w:ascii="Tahoma" w:hAnsi="Tahoma" w:cs="Tahoma"/>
        </w:rPr>
        <w:t xml:space="preserve">Priloge </w:t>
      </w:r>
      <w:r w:rsidR="00A22417">
        <w:rPr>
          <w:rFonts w:ascii="Tahoma" w:hAnsi="Tahoma" w:cs="Tahoma"/>
        </w:rPr>
        <w:t>6</w:t>
      </w:r>
      <w:r>
        <w:rPr>
          <w:rFonts w:ascii="Tahoma" w:hAnsi="Tahoma" w:cs="Tahoma"/>
        </w:rPr>
        <w:t xml:space="preserve"> </w:t>
      </w:r>
      <w:r w:rsidR="00A22417">
        <w:rPr>
          <w:rFonts w:ascii="Tahoma" w:hAnsi="Tahoma" w:cs="Tahoma"/>
        </w:rPr>
        <w:t>STROKOVNA SPOSOBNOST</w:t>
      </w:r>
      <w:r>
        <w:rPr>
          <w:rFonts w:ascii="Tahoma" w:hAnsi="Tahoma" w:cs="Tahoma"/>
        </w:rPr>
        <w:t>,</w:t>
      </w:r>
    </w:p>
    <w:p w14:paraId="18B13969" w14:textId="77777777" w:rsidR="00921454" w:rsidRPr="00424727" w:rsidRDefault="00921454" w:rsidP="00E63979">
      <w:pPr>
        <w:pStyle w:val="Odstavekseznama"/>
        <w:keepNext/>
        <w:keepLines/>
        <w:numPr>
          <w:ilvl w:val="0"/>
          <w:numId w:val="43"/>
        </w:numPr>
        <w:jc w:val="both"/>
        <w:rPr>
          <w:rFonts w:ascii="Tahoma" w:hAnsi="Tahoma" w:cs="Tahoma"/>
        </w:rPr>
      </w:pPr>
      <w:r w:rsidRPr="00424727">
        <w:rPr>
          <w:rFonts w:ascii="Tahoma" w:hAnsi="Tahoma" w:cs="Tahoma"/>
        </w:rPr>
        <w:lastRenderedPageBreak/>
        <w:t>Potrdila o usposobljenosti s strani uradnega (regijskega) predstavnika proizvajalca sistema vodenja ABB AbillityTM 800xA.</w:t>
      </w:r>
    </w:p>
    <w:p w14:paraId="61F42F09" w14:textId="77777777" w:rsidR="00921454" w:rsidRDefault="00921454" w:rsidP="00E63979">
      <w:pPr>
        <w:keepNext/>
        <w:keepLines/>
        <w:ind w:left="360"/>
        <w:jc w:val="both"/>
        <w:rPr>
          <w:rFonts w:ascii="Tahoma" w:hAnsi="Tahoma" w:cs="Tahoma"/>
        </w:rPr>
      </w:pPr>
    </w:p>
    <w:p w14:paraId="6FBD4774" w14:textId="77777777" w:rsidR="00921454" w:rsidRPr="00414DFB" w:rsidRDefault="00921454" w:rsidP="00E63979">
      <w:pPr>
        <w:keepNext/>
        <w:keepLines/>
        <w:tabs>
          <w:tab w:val="left" w:pos="284"/>
        </w:tabs>
        <w:jc w:val="both"/>
        <w:rPr>
          <w:rFonts w:ascii="Tahoma" w:hAnsi="Tahoma" w:cs="Tahoma"/>
          <w:b/>
          <w:i/>
          <w:sz w:val="18"/>
        </w:rPr>
      </w:pPr>
      <w:r w:rsidRPr="00414DFB">
        <w:rPr>
          <w:rFonts w:ascii="Tahoma" w:hAnsi="Tahoma" w:cs="Tahoma"/>
          <w:b/>
          <w:i/>
          <w:sz w:val="18"/>
        </w:rPr>
        <w:t xml:space="preserve">Naročnik si pridržuje pravico, da ponudnik na podlagi poziva naročnika v zahtevanem roku predloži dodatna dokazila oz. pojasnila o izpolnjevanju </w:t>
      </w:r>
      <w:r>
        <w:rPr>
          <w:rFonts w:ascii="Tahoma" w:hAnsi="Tahoma" w:cs="Tahoma"/>
          <w:b/>
          <w:i/>
          <w:sz w:val="18"/>
        </w:rPr>
        <w:t>strokovne/</w:t>
      </w:r>
      <w:r w:rsidRPr="00414DFB">
        <w:rPr>
          <w:rFonts w:ascii="Tahoma" w:hAnsi="Tahoma" w:cs="Tahoma"/>
          <w:b/>
          <w:bCs/>
          <w:i/>
          <w:sz w:val="18"/>
        </w:rPr>
        <w:t>kadrovske sposobnosti</w:t>
      </w:r>
      <w:r w:rsidRPr="00414DFB">
        <w:rPr>
          <w:rFonts w:ascii="Tahoma" w:hAnsi="Tahoma" w:cs="Tahoma"/>
          <w:b/>
          <w:i/>
          <w:sz w:val="18"/>
        </w:rPr>
        <w:t>.</w:t>
      </w:r>
    </w:p>
    <w:p w14:paraId="4B6B2F84" w14:textId="77777777" w:rsidR="00921454" w:rsidRPr="0007274E" w:rsidRDefault="00921454" w:rsidP="00E63979">
      <w:pPr>
        <w:keepNext/>
        <w:keepLines/>
        <w:ind w:left="360"/>
        <w:jc w:val="both"/>
        <w:rPr>
          <w:rFonts w:ascii="Tahoma" w:hAnsi="Tahoma" w:cs="Tahoma"/>
        </w:rPr>
      </w:pPr>
    </w:p>
    <w:p w14:paraId="6A0AB6E3" w14:textId="77777777" w:rsidR="00921454" w:rsidRPr="00414DFB" w:rsidRDefault="00921454" w:rsidP="00E63979">
      <w:pPr>
        <w:keepNext/>
        <w:keepLines/>
        <w:jc w:val="both"/>
        <w:rPr>
          <w:rFonts w:ascii="Tahoma" w:hAnsi="Tahoma" w:cs="Tahoma"/>
          <w:u w:val="single"/>
        </w:rPr>
      </w:pPr>
      <w:r w:rsidRPr="00414DFB">
        <w:rPr>
          <w:rFonts w:ascii="Tahoma" w:hAnsi="Tahoma" w:cs="Tahoma"/>
        </w:rPr>
        <w:t xml:space="preserve">Če </w:t>
      </w:r>
      <w:r>
        <w:rPr>
          <w:rFonts w:ascii="Tahoma" w:hAnsi="Tahoma" w:cs="Tahoma"/>
        </w:rPr>
        <w:t>dokazila</w:t>
      </w:r>
      <w:r w:rsidRPr="00414DFB">
        <w:rPr>
          <w:rFonts w:ascii="Tahoma" w:hAnsi="Tahoma" w:cs="Tahoma"/>
        </w:rPr>
        <w:t xml:space="preserve"> ne izkazujejo resničnega stanja jih naročnik ne bo upošteval. </w:t>
      </w:r>
      <w:r>
        <w:rPr>
          <w:rFonts w:ascii="Tahoma" w:hAnsi="Tahoma" w:cs="Tahoma"/>
          <w:u w:val="single"/>
        </w:rPr>
        <w:t>Osebam (strokovnjakom)</w:t>
      </w:r>
      <w:r w:rsidRPr="00414DFB">
        <w:rPr>
          <w:rFonts w:ascii="Tahoma" w:hAnsi="Tahoma" w:cs="Tahoma"/>
          <w:u w:val="single"/>
        </w:rPr>
        <w:t xml:space="preserve"> se bodo priznale </w:t>
      </w:r>
      <w:r>
        <w:rPr>
          <w:rFonts w:ascii="Tahoma" w:hAnsi="Tahoma" w:cs="Tahoma"/>
          <w:u w:val="single"/>
        </w:rPr>
        <w:t>izkušnje in usposobljenosti</w:t>
      </w:r>
      <w:r w:rsidRPr="00414DFB">
        <w:rPr>
          <w:rFonts w:ascii="Tahoma" w:hAnsi="Tahoma" w:cs="Tahoma"/>
          <w:u w:val="single"/>
        </w:rPr>
        <w:t xml:space="preserve"> le za tista dela (storitve), ki so jih neposredno (z lastnimi znanji in zmogljivostmi) izvedli sami.</w:t>
      </w:r>
    </w:p>
    <w:p w14:paraId="38171DCC" w14:textId="77777777" w:rsidR="00921454" w:rsidRPr="00414DFB" w:rsidRDefault="00921454" w:rsidP="00E63979">
      <w:pPr>
        <w:keepNext/>
        <w:keepLines/>
        <w:jc w:val="both"/>
        <w:rPr>
          <w:rFonts w:ascii="Tahoma" w:hAnsi="Tahoma" w:cs="Tahoma"/>
        </w:rPr>
      </w:pPr>
    </w:p>
    <w:p w14:paraId="69DEF432" w14:textId="77777777" w:rsidR="00921454" w:rsidRPr="00414DFB" w:rsidRDefault="00921454" w:rsidP="00E63979">
      <w:pPr>
        <w:keepNext/>
        <w:keepLines/>
        <w:jc w:val="both"/>
        <w:rPr>
          <w:rFonts w:ascii="Tahoma" w:hAnsi="Tahoma" w:cs="Tahoma"/>
        </w:rPr>
      </w:pPr>
      <w:r w:rsidRPr="00414DFB">
        <w:rPr>
          <w:rFonts w:ascii="Tahoma" w:hAnsi="Tahoma" w:cs="Tahoma"/>
          <w:bCs/>
          <w:i/>
        </w:rPr>
        <w:t>Zgoraj naveden/e pogoj/e lahko ponudnik izpolni samostojno, kot skupina ponudnikov (partnerji) v primeru s</w:t>
      </w:r>
      <w:r>
        <w:rPr>
          <w:rFonts w:ascii="Tahoma" w:hAnsi="Tahoma" w:cs="Tahoma"/>
          <w:bCs/>
          <w:i/>
        </w:rPr>
        <w:t>kupne ponudbe ali s podizvajalcem</w:t>
      </w:r>
      <w:r w:rsidRPr="00414DFB">
        <w:rPr>
          <w:rFonts w:ascii="Tahoma" w:hAnsi="Tahoma" w:cs="Tahoma"/>
          <w:bCs/>
          <w:i/>
        </w:rPr>
        <w:t xml:space="preserve">, </w:t>
      </w:r>
      <w:r>
        <w:rPr>
          <w:rFonts w:ascii="Tahoma" w:hAnsi="Tahoma" w:cs="Tahoma"/>
          <w:b/>
          <w:bCs/>
          <w:i/>
          <w:u w:val="single"/>
        </w:rPr>
        <w:t xml:space="preserve">vendar bo moral ta subjekt oz. oseba </w:t>
      </w:r>
      <w:r w:rsidRPr="00414DFB">
        <w:rPr>
          <w:rFonts w:ascii="Tahoma" w:hAnsi="Tahoma" w:cs="Tahoma"/>
          <w:b/>
          <w:bCs/>
          <w:i/>
          <w:u w:val="single"/>
        </w:rPr>
        <w:t xml:space="preserve">(s katerim se izkazuje </w:t>
      </w:r>
      <w:r>
        <w:rPr>
          <w:rFonts w:ascii="Tahoma" w:hAnsi="Tahoma" w:cs="Tahoma"/>
          <w:b/>
          <w:bCs/>
          <w:i/>
          <w:u w:val="single"/>
        </w:rPr>
        <w:t>pogoje</w:t>
      </w:r>
      <w:r w:rsidRPr="00414DFB">
        <w:rPr>
          <w:rFonts w:ascii="Tahoma" w:hAnsi="Tahoma" w:cs="Tahoma"/>
          <w:b/>
          <w:bCs/>
          <w:i/>
          <w:u w:val="single"/>
        </w:rPr>
        <w:t xml:space="preserve">) predmetna dela javnega naročila tudi izvesti. </w:t>
      </w:r>
    </w:p>
    <w:p w14:paraId="0416EE19" w14:textId="77777777" w:rsidR="00332D2C" w:rsidRDefault="00332D2C" w:rsidP="00E63979">
      <w:pPr>
        <w:keepNext/>
        <w:keepLines/>
        <w:jc w:val="both"/>
        <w:rPr>
          <w:rFonts w:ascii="Tahoma" w:hAnsi="Tahoma" w:cs="Tahoma"/>
        </w:rPr>
      </w:pPr>
    </w:p>
    <w:p w14:paraId="7EB8E628" w14:textId="77777777" w:rsidR="00695813" w:rsidRPr="00112425" w:rsidRDefault="008873D9" w:rsidP="00E63979">
      <w:pPr>
        <w:keepNext/>
        <w:keepLines/>
        <w:numPr>
          <w:ilvl w:val="0"/>
          <w:numId w:val="2"/>
        </w:numPr>
        <w:jc w:val="both"/>
        <w:rPr>
          <w:rFonts w:ascii="Tahoma" w:hAnsi="Tahoma" w:cs="Tahoma"/>
          <w:b/>
        </w:rPr>
      </w:pPr>
      <w:r w:rsidRPr="00112425">
        <w:rPr>
          <w:rFonts w:ascii="Tahoma" w:hAnsi="Tahoma" w:cs="Tahoma"/>
          <w:b/>
          <w:sz w:val="24"/>
        </w:rPr>
        <w:t>FINANČNA ZAVAROVANJA</w:t>
      </w:r>
      <w:r w:rsidR="005B288F" w:rsidRPr="00112425">
        <w:rPr>
          <w:rFonts w:ascii="Tahoma" w:hAnsi="Tahoma" w:cs="Tahoma"/>
          <w:b/>
          <w:sz w:val="24"/>
        </w:rPr>
        <w:t xml:space="preserve"> </w:t>
      </w:r>
    </w:p>
    <w:p w14:paraId="16628BC3" w14:textId="77777777" w:rsidR="00763FCA" w:rsidRPr="00112425" w:rsidRDefault="00763FCA" w:rsidP="00E63979">
      <w:pPr>
        <w:keepNext/>
        <w:keepLines/>
        <w:jc w:val="both"/>
        <w:rPr>
          <w:rFonts w:ascii="Tahoma" w:hAnsi="Tahoma" w:cs="Tahoma"/>
          <w:b/>
          <w:sz w:val="24"/>
        </w:rPr>
      </w:pPr>
    </w:p>
    <w:p w14:paraId="5D987BCC" w14:textId="77777777" w:rsidR="00763FCA" w:rsidRPr="00112425" w:rsidRDefault="00763FCA" w:rsidP="00E63979">
      <w:pPr>
        <w:keepNext/>
        <w:keepLines/>
        <w:numPr>
          <w:ilvl w:val="1"/>
          <w:numId w:val="2"/>
        </w:numPr>
        <w:spacing w:after="200" w:line="276" w:lineRule="auto"/>
        <w:jc w:val="both"/>
        <w:rPr>
          <w:rFonts w:ascii="Tahoma" w:hAnsi="Tahoma" w:cs="Tahoma"/>
          <w:b/>
        </w:rPr>
      </w:pPr>
      <w:r w:rsidRPr="00112425">
        <w:rPr>
          <w:rFonts w:ascii="Tahoma" w:hAnsi="Tahoma" w:cs="Tahoma"/>
          <w:b/>
        </w:rPr>
        <w:t>Splošna določila</w:t>
      </w:r>
    </w:p>
    <w:p w14:paraId="3DD237A5" w14:textId="77777777" w:rsidR="00C155A2" w:rsidRDefault="00C155A2" w:rsidP="00E63979">
      <w:pPr>
        <w:keepNext/>
        <w:keepLines/>
        <w:jc w:val="both"/>
        <w:rPr>
          <w:rFonts w:ascii="Tahoma" w:hAnsi="Tahoma" w:cs="Tahoma"/>
        </w:rPr>
      </w:pPr>
      <w:r w:rsidRPr="00C155A2">
        <w:rPr>
          <w:rFonts w:ascii="Tahoma" w:hAnsi="Tahoma" w:cs="Tahoma"/>
        </w:rPr>
        <w:t xml:space="preserve">Ponudnik mora za zavarovanje izpolnitve svoje obveznosti do naročnika, naročniku predložiti finančno zavarovanje v skladu z zahtevami glede finančnih zavarovanj v posameznih podtočkah tega poglavja. </w:t>
      </w:r>
    </w:p>
    <w:p w14:paraId="44AD9C6B" w14:textId="77777777" w:rsidR="00262952" w:rsidRPr="00C155A2" w:rsidRDefault="00262952" w:rsidP="00E63979">
      <w:pPr>
        <w:keepNext/>
        <w:keepLines/>
        <w:jc w:val="both"/>
        <w:rPr>
          <w:rFonts w:ascii="Tahoma" w:hAnsi="Tahoma" w:cs="Tahoma"/>
        </w:rPr>
      </w:pPr>
    </w:p>
    <w:p w14:paraId="535688CA" w14:textId="77777777" w:rsidR="00C155A2" w:rsidRDefault="00C155A2" w:rsidP="00E63979">
      <w:pPr>
        <w:keepNext/>
        <w:keepLines/>
        <w:jc w:val="both"/>
        <w:rPr>
          <w:rFonts w:ascii="Tahoma" w:hAnsi="Tahoma" w:cs="Tahoma"/>
        </w:rPr>
      </w:pPr>
      <w:r w:rsidRPr="00C155A2">
        <w:rPr>
          <w:rFonts w:ascii="Tahoma" w:hAnsi="Tahoma" w:cs="Tahoma"/>
        </w:rPr>
        <w:t xml:space="preserve">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 Enako velja za </w:t>
      </w:r>
      <w:r w:rsidR="00945806">
        <w:rPr>
          <w:rFonts w:ascii="Tahoma" w:hAnsi="Tahoma" w:cs="Tahoma"/>
        </w:rPr>
        <w:t xml:space="preserve">finančna </w:t>
      </w:r>
      <w:r w:rsidRPr="00C155A2">
        <w:rPr>
          <w:rFonts w:ascii="Tahoma" w:hAnsi="Tahoma" w:cs="Tahoma"/>
        </w:rPr>
        <w:t>zavarovanj</w:t>
      </w:r>
      <w:r w:rsidR="00945806">
        <w:rPr>
          <w:rFonts w:ascii="Tahoma" w:hAnsi="Tahoma" w:cs="Tahoma"/>
        </w:rPr>
        <w:t>a</w:t>
      </w:r>
      <w:r w:rsidRPr="00C155A2">
        <w:rPr>
          <w:rFonts w:ascii="Tahoma" w:hAnsi="Tahoma" w:cs="Tahoma"/>
        </w:rPr>
        <w:t xml:space="preserve"> v obliki kavcijskega zavarovanja.</w:t>
      </w:r>
      <w:r w:rsidR="00763FCA" w:rsidRPr="00112425">
        <w:rPr>
          <w:rFonts w:ascii="Tahoma" w:hAnsi="Tahoma" w:cs="Tahoma"/>
        </w:rPr>
        <w:t xml:space="preserve"> </w:t>
      </w:r>
    </w:p>
    <w:p w14:paraId="39CA9802" w14:textId="77777777" w:rsidR="00C155A2" w:rsidRDefault="00C155A2" w:rsidP="00E63979">
      <w:pPr>
        <w:keepNext/>
        <w:keepLines/>
        <w:jc w:val="both"/>
        <w:rPr>
          <w:rFonts w:ascii="Tahoma" w:hAnsi="Tahoma" w:cs="Tahoma"/>
        </w:rPr>
      </w:pPr>
    </w:p>
    <w:p w14:paraId="2C364A69" w14:textId="5905EAE3" w:rsidR="00763FCA" w:rsidRDefault="00C155A2" w:rsidP="00E63979">
      <w:pPr>
        <w:keepNext/>
        <w:keepLines/>
        <w:jc w:val="both"/>
        <w:rPr>
          <w:rFonts w:ascii="Tahoma" w:hAnsi="Tahoma" w:cs="Tahoma"/>
        </w:rPr>
      </w:pPr>
      <w:r>
        <w:rPr>
          <w:rFonts w:ascii="Tahoma" w:hAnsi="Tahoma" w:cs="Tahoma"/>
        </w:rPr>
        <w:t xml:space="preserve">Finančna zavarovanja </w:t>
      </w:r>
      <w:r w:rsidR="00763FCA" w:rsidRPr="00112425">
        <w:rPr>
          <w:rFonts w:ascii="Tahoma" w:hAnsi="Tahoma" w:cs="Tahoma"/>
        </w:rPr>
        <w:t>morajo biti nepreklicna, brezpogojne in plačljive na prvi poziv in morajo biti izdane po vzor</w:t>
      </w:r>
      <w:r w:rsidR="00F136EB">
        <w:rPr>
          <w:rFonts w:ascii="Tahoma" w:hAnsi="Tahoma" w:cs="Tahoma"/>
        </w:rPr>
        <w:t xml:space="preserve">cih iz razpisne dokumentacije. </w:t>
      </w:r>
    </w:p>
    <w:p w14:paraId="5310FF2C" w14:textId="77777777" w:rsidR="00F136EB" w:rsidRDefault="00F136EB" w:rsidP="00E63979">
      <w:pPr>
        <w:keepNext/>
        <w:keepLines/>
        <w:jc w:val="both"/>
        <w:rPr>
          <w:rFonts w:ascii="Tahoma" w:hAnsi="Tahoma" w:cs="Tahoma"/>
        </w:rPr>
      </w:pPr>
    </w:p>
    <w:p w14:paraId="33879522" w14:textId="77777777" w:rsidR="00763FCA" w:rsidRPr="00112425" w:rsidRDefault="00763FCA" w:rsidP="00E63979">
      <w:pPr>
        <w:keepNext/>
        <w:keepLines/>
        <w:jc w:val="both"/>
        <w:rPr>
          <w:rFonts w:ascii="Tahoma" w:hAnsi="Tahoma" w:cs="Tahoma"/>
          <w:i/>
          <w:kern w:val="16"/>
        </w:rPr>
      </w:pPr>
      <w:bookmarkStart w:id="13" w:name="_Hlk508788160"/>
      <w:r w:rsidRPr="00112425">
        <w:rPr>
          <w:rFonts w:ascii="Tahoma" w:hAnsi="Tahoma" w:cs="Tahoma"/>
          <w:b/>
          <w:i/>
          <w:kern w:val="16"/>
          <w:u w:val="single"/>
        </w:rPr>
        <w:t>Bančne garancije</w:t>
      </w:r>
      <w:r w:rsidR="00CE2724">
        <w:rPr>
          <w:rFonts w:ascii="Tahoma" w:hAnsi="Tahoma" w:cs="Tahoma"/>
          <w:b/>
          <w:i/>
          <w:kern w:val="16"/>
          <w:u w:val="single"/>
        </w:rPr>
        <w:t xml:space="preserve"> in kavcijska zavarovanja</w:t>
      </w:r>
      <w:r w:rsidRPr="00112425">
        <w:rPr>
          <w:rFonts w:ascii="Tahoma" w:hAnsi="Tahoma" w:cs="Tahoma"/>
          <w:b/>
          <w:i/>
          <w:kern w:val="16"/>
          <w:u w:val="single"/>
        </w:rPr>
        <w:t xml:space="preserve"> morajo vsebovati klavzulo</w:t>
      </w:r>
      <w:r w:rsidRPr="00112425">
        <w:rPr>
          <w:rFonts w:ascii="Tahoma" w:hAnsi="Tahoma" w:cs="Tahoma"/>
          <w:i/>
          <w:kern w:val="16"/>
        </w:rPr>
        <w:t>: »Za to zavarovanje veljajo Enotna pravila za garancije na poziv (EPGP) revizija iz leta 2010, izdana pri MTZ pod št. 758.«</w:t>
      </w:r>
    </w:p>
    <w:p w14:paraId="737115E3" w14:textId="77777777" w:rsidR="00763FCA" w:rsidRPr="00112425" w:rsidRDefault="00763FCA" w:rsidP="00E63979">
      <w:pPr>
        <w:keepNext/>
        <w:keepLines/>
        <w:jc w:val="both"/>
        <w:rPr>
          <w:rFonts w:ascii="Tahoma" w:hAnsi="Tahoma" w:cs="Tahoma"/>
          <w:i/>
          <w:kern w:val="16"/>
        </w:rPr>
      </w:pPr>
    </w:p>
    <w:p w14:paraId="54618BD1" w14:textId="77777777" w:rsidR="00572A07" w:rsidRPr="00EC2ED4" w:rsidRDefault="00763FCA" w:rsidP="00E63979">
      <w:pPr>
        <w:keepNext/>
        <w:keepLines/>
        <w:jc w:val="both"/>
        <w:rPr>
          <w:rFonts w:ascii="Tahoma" w:hAnsi="Tahoma" w:cs="Tahoma"/>
          <w:b/>
          <w:color w:val="FF0000"/>
        </w:rPr>
      </w:pPr>
      <w:r w:rsidRPr="00112425">
        <w:rPr>
          <w:rFonts w:ascii="Tahoma" w:hAnsi="Tahoma" w:cs="Tahoma"/>
          <w:b/>
          <w:i/>
          <w:kern w:val="16"/>
          <w:u w:val="single"/>
        </w:rPr>
        <w:t>Kavcijsko zavarovanje mora vsebovati klavzulo:</w:t>
      </w:r>
      <w:r w:rsidRPr="00112425">
        <w:rPr>
          <w:rFonts w:ascii="Tahoma" w:hAnsi="Tahoma" w:cs="Tahoma"/>
          <w:i/>
          <w:kern w:val="16"/>
        </w:rPr>
        <w:t xml:space="preserve"> »Zahtevi za plačilo ni potrebno priložiti originalnega izvoda zavarovanja.« </w:t>
      </w:r>
    </w:p>
    <w:bookmarkEnd w:id="13"/>
    <w:p w14:paraId="47014F24" w14:textId="0CA0251D" w:rsidR="008D459A" w:rsidRDefault="008D459A" w:rsidP="00E63979">
      <w:pPr>
        <w:keepNext/>
        <w:keepLines/>
        <w:jc w:val="both"/>
        <w:rPr>
          <w:rFonts w:ascii="Tahoma" w:hAnsi="Tahoma" w:cs="Tahoma"/>
          <w:b/>
        </w:rPr>
      </w:pPr>
    </w:p>
    <w:p w14:paraId="1845E4F5" w14:textId="6FAE86AB" w:rsidR="00BC5962" w:rsidRPr="00112425" w:rsidRDefault="00D7115C" w:rsidP="00E63979">
      <w:pPr>
        <w:keepNext/>
        <w:keepLines/>
        <w:numPr>
          <w:ilvl w:val="1"/>
          <w:numId w:val="2"/>
        </w:numPr>
        <w:jc w:val="both"/>
        <w:rPr>
          <w:rFonts w:ascii="Tahoma" w:hAnsi="Tahoma" w:cs="Tahoma"/>
          <w:b/>
        </w:rPr>
      </w:pPr>
      <w:r w:rsidRPr="00112425">
        <w:rPr>
          <w:rFonts w:ascii="Tahoma" w:hAnsi="Tahoma" w:cs="Tahoma"/>
          <w:b/>
        </w:rPr>
        <w:t>Finančno zavarovanje za dobro izvedbo</w:t>
      </w:r>
      <w:r w:rsidR="00BC5962" w:rsidRPr="00112425">
        <w:rPr>
          <w:rFonts w:ascii="Tahoma" w:hAnsi="Tahoma" w:cs="Tahoma"/>
          <w:b/>
        </w:rPr>
        <w:t xml:space="preserve"> obveznosti</w:t>
      </w:r>
    </w:p>
    <w:p w14:paraId="4C6D4C6A" w14:textId="77777777" w:rsidR="00D7115C" w:rsidRPr="00112425" w:rsidRDefault="00D7115C" w:rsidP="00E63979">
      <w:pPr>
        <w:keepNext/>
        <w:keepLines/>
        <w:jc w:val="both"/>
        <w:rPr>
          <w:rFonts w:ascii="Tahoma" w:hAnsi="Tahoma" w:cs="Tahoma"/>
        </w:rPr>
      </w:pPr>
    </w:p>
    <w:p w14:paraId="18196E4E" w14:textId="36AB8761" w:rsidR="005611D7" w:rsidRPr="00112425" w:rsidRDefault="005611D7" w:rsidP="00E63979">
      <w:pPr>
        <w:keepNext/>
        <w:keepLines/>
        <w:jc w:val="both"/>
        <w:rPr>
          <w:rFonts w:ascii="Tahoma" w:hAnsi="Tahoma" w:cs="Tahoma"/>
        </w:rPr>
      </w:pPr>
      <w:r w:rsidRPr="00112425">
        <w:rPr>
          <w:rFonts w:ascii="Tahoma" w:hAnsi="Tahoma" w:cs="Tahoma"/>
        </w:rPr>
        <w:t>Izb</w:t>
      </w:r>
      <w:r w:rsidR="00820164" w:rsidRPr="00112425">
        <w:rPr>
          <w:rFonts w:ascii="Tahoma" w:hAnsi="Tahoma" w:cs="Tahoma"/>
        </w:rPr>
        <w:t>rani ponudnik bo moral</w:t>
      </w:r>
      <w:r w:rsidRPr="00112425">
        <w:rPr>
          <w:rFonts w:ascii="Tahoma" w:hAnsi="Tahoma" w:cs="Tahoma"/>
        </w:rPr>
        <w:t xml:space="preserve"> v roku petnajstih (15)</w:t>
      </w:r>
      <w:r w:rsidR="00820164" w:rsidRPr="00112425">
        <w:rPr>
          <w:rFonts w:ascii="Tahoma" w:hAnsi="Tahoma" w:cs="Tahoma"/>
        </w:rPr>
        <w:t xml:space="preserve"> koledarskih </w:t>
      </w:r>
      <w:r w:rsidRPr="00112425">
        <w:rPr>
          <w:rFonts w:ascii="Tahoma" w:hAnsi="Tahoma" w:cs="Tahoma"/>
        </w:rPr>
        <w:t xml:space="preserve">dni od sklenitve </w:t>
      </w:r>
      <w:r w:rsidR="00E63979">
        <w:rPr>
          <w:rFonts w:ascii="Tahoma" w:eastAsia="Frutiger" w:hAnsi="Tahoma" w:cs="Tahoma"/>
          <w:lang w:eastAsia="en-US"/>
        </w:rPr>
        <w:t>okvirnega sporazuma</w:t>
      </w:r>
      <w:r w:rsidR="00E63979" w:rsidRPr="004C1F13">
        <w:rPr>
          <w:rFonts w:ascii="Tahoma" w:eastAsia="Frutiger" w:hAnsi="Tahoma" w:cs="Tahoma"/>
          <w:lang w:eastAsia="en-US"/>
        </w:rPr>
        <w:t xml:space="preserve"> </w:t>
      </w:r>
      <w:r w:rsidR="00820164" w:rsidRPr="00112425">
        <w:rPr>
          <w:rFonts w:ascii="Tahoma" w:hAnsi="Tahoma" w:cs="Tahoma"/>
        </w:rPr>
        <w:t>naročniku</w:t>
      </w:r>
      <w:r w:rsidRPr="00112425">
        <w:rPr>
          <w:rFonts w:ascii="Tahoma" w:hAnsi="Tahoma" w:cs="Tahoma"/>
        </w:rPr>
        <w:t xml:space="preserve"> predložiti </w:t>
      </w:r>
      <w:r w:rsidR="00820164" w:rsidRPr="00112425">
        <w:rPr>
          <w:rFonts w:ascii="Tahoma" w:hAnsi="Tahoma" w:cs="Tahoma"/>
        </w:rPr>
        <w:t>nepreklicno in brezpogojno</w:t>
      </w:r>
      <w:r w:rsidRPr="00112425">
        <w:rPr>
          <w:rFonts w:ascii="Tahoma" w:hAnsi="Tahoma" w:cs="Tahoma"/>
        </w:rPr>
        <w:t xml:space="preserve"> bančno garancijo ali kavcijsko zavarovanje </w:t>
      </w:r>
      <w:r w:rsidR="00820164" w:rsidRPr="00112425">
        <w:rPr>
          <w:rFonts w:ascii="Tahoma" w:hAnsi="Tahoma" w:cs="Tahoma"/>
        </w:rPr>
        <w:t>pri zavarovalnici</w:t>
      </w:r>
      <w:r w:rsidRPr="00112425">
        <w:rPr>
          <w:rFonts w:ascii="Tahoma" w:hAnsi="Tahoma" w:cs="Tahoma"/>
        </w:rPr>
        <w:t xml:space="preserve"> za zavarovanje dobre izvedbe </w:t>
      </w:r>
      <w:r w:rsidR="00497D26" w:rsidRPr="00112425">
        <w:rPr>
          <w:rFonts w:ascii="Tahoma" w:hAnsi="Tahoma" w:cs="Tahoma"/>
        </w:rPr>
        <w:t xml:space="preserve">obveznosti, v višini </w:t>
      </w:r>
      <w:r w:rsidR="00C23EB3">
        <w:rPr>
          <w:rFonts w:ascii="Tahoma" w:hAnsi="Tahoma" w:cs="Tahoma"/>
        </w:rPr>
        <w:t>20.000 EUR</w:t>
      </w:r>
      <w:r w:rsidRPr="00112425">
        <w:rPr>
          <w:rFonts w:ascii="Tahoma" w:hAnsi="Tahoma" w:cs="Tahoma"/>
        </w:rPr>
        <w:t xml:space="preserve">, z dobo veljavnosti </w:t>
      </w:r>
      <w:r w:rsidR="00E63979">
        <w:rPr>
          <w:rFonts w:ascii="Tahoma" w:hAnsi="Tahoma" w:cs="Tahoma"/>
        </w:rPr>
        <w:t xml:space="preserve">okvirnega sporazuma in </w:t>
      </w:r>
      <w:r w:rsidRPr="00112425">
        <w:rPr>
          <w:rFonts w:ascii="Tahoma" w:hAnsi="Tahoma" w:cs="Tahoma"/>
        </w:rPr>
        <w:t xml:space="preserve">še </w:t>
      </w:r>
      <w:r w:rsidR="00E63979">
        <w:rPr>
          <w:rFonts w:ascii="Tahoma" w:hAnsi="Tahoma" w:cs="Tahoma"/>
        </w:rPr>
        <w:t>šest</w:t>
      </w:r>
      <w:r w:rsidRPr="00112425">
        <w:rPr>
          <w:rFonts w:ascii="Tahoma" w:hAnsi="Tahoma" w:cs="Tahoma"/>
        </w:rPr>
        <w:t>deset (</w:t>
      </w:r>
      <w:r w:rsidR="00E63979">
        <w:rPr>
          <w:rFonts w:ascii="Tahoma" w:hAnsi="Tahoma" w:cs="Tahoma"/>
        </w:rPr>
        <w:t>6</w:t>
      </w:r>
      <w:r w:rsidRPr="00112425">
        <w:rPr>
          <w:rFonts w:ascii="Tahoma" w:hAnsi="Tahoma" w:cs="Tahoma"/>
        </w:rPr>
        <w:t xml:space="preserve">0) koledarskih dni po </w:t>
      </w:r>
      <w:r w:rsidR="00C23EB3">
        <w:rPr>
          <w:rFonts w:ascii="Tahoma" w:hAnsi="Tahoma" w:cs="Tahoma"/>
        </w:rPr>
        <w:t>poteku veljavnosti okvirnega sporazuma</w:t>
      </w:r>
      <w:r w:rsidRPr="00112425">
        <w:rPr>
          <w:rFonts w:ascii="Tahoma" w:hAnsi="Tahoma" w:cs="Tahoma"/>
        </w:rPr>
        <w:t>.</w:t>
      </w:r>
    </w:p>
    <w:p w14:paraId="22A95A1D" w14:textId="77777777" w:rsidR="005611D7" w:rsidRPr="00112425" w:rsidRDefault="005611D7" w:rsidP="00E63979">
      <w:pPr>
        <w:keepNext/>
        <w:keepLines/>
        <w:jc w:val="both"/>
        <w:rPr>
          <w:rFonts w:ascii="Tahoma" w:hAnsi="Tahoma" w:cs="Tahoma"/>
        </w:rPr>
      </w:pPr>
    </w:p>
    <w:p w14:paraId="55F2D1B7" w14:textId="7BC9EEEA" w:rsidR="00C03688" w:rsidRPr="004C1F13" w:rsidRDefault="00C03688" w:rsidP="00E63979">
      <w:pPr>
        <w:keepNext/>
        <w:keepLines/>
        <w:jc w:val="both"/>
        <w:rPr>
          <w:rFonts w:ascii="Tahoma" w:eastAsia="Frutiger" w:hAnsi="Tahoma" w:cs="Tahoma"/>
          <w:lang w:eastAsia="en-US"/>
        </w:rPr>
      </w:pPr>
      <w:r w:rsidRPr="004C1F13">
        <w:rPr>
          <w:rFonts w:ascii="Tahoma" w:eastAsia="Frutiger" w:hAnsi="Tahoma" w:cs="Tahoma"/>
          <w:lang w:eastAsia="en-US"/>
        </w:rPr>
        <w:t>Če izvajalec v navedenem roku iz prejšnjega odstavka tega člena naročniku ne predloži finančnega zavarovanja za dobro izvedbo obveznosti</w:t>
      </w:r>
      <w:r>
        <w:rPr>
          <w:rFonts w:ascii="Tahoma" w:eastAsia="Frutiger" w:hAnsi="Tahoma" w:cs="Tahoma"/>
          <w:lang w:eastAsia="en-US"/>
        </w:rPr>
        <w:t>,</w:t>
      </w:r>
      <w:r w:rsidRPr="004C1F13">
        <w:rPr>
          <w:rFonts w:ascii="Tahoma" w:eastAsia="Frutiger" w:hAnsi="Tahoma" w:cs="Tahoma"/>
          <w:lang w:eastAsia="en-US"/>
        </w:rPr>
        <w:t xml:space="preserve"> v višini in z veljavnostjo iz prejšnjega odstavka, se šteje, da ta </w:t>
      </w:r>
      <w:r w:rsidR="00E63979">
        <w:rPr>
          <w:rFonts w:ascii="Tahoma" w:eastAsia="Frutiger" w:hAnsi="Tahoma" w:cs="Tahoma"/>
          <w:lang w:eastAsia="en-US"/>
        </w:rPr>
        <w:t>okvirni sporazum</w:t>
      </w:r>
      <w:r w:rsidR="00E63979" w:rsidRPr="004C1F13">
        <w:rPr>
          <w:rFonts w:ascii="Tahoma" w:eastAsia="Frutiger" w:hAnsi="Tahoma" w:cs="Tahoma"/>
          <w:lang w:eastAsia="en-US"/>
        </w:rPr>
        <w:t xml:space="preserve"> </w:t>
      </w:r>
      <w:r w:rsidR="00E63979">
        <w:rPr>
          <w:rFonts w:ascii="Tahoma" w:eastAsia="Frutiger" w:hAnsi="Tahoma" w:cs="Tahoma"/>
          <w:lang w:eastAsia="en-US"/>
        </w:rPr>
        <w:t>ni bil nikoli sklenjen</w:t>
      </w:r>
      <w:r w:rsidRPr="004C1F13">
        <w:rPr>
          <w:rFonts w:ascii="Tahoma" w:eastAsia="Frutiger" w:hAnsi="Tahoma" w:cs="Tahoma"/>
          <w:lang w:eastAsia="en-US"/>
        </w:rPr>
        <w:t xml:space="preserve">, naročnik pa Državni revizijski komisiji predlagal, da uvede postopek o prekršku iz 112. člena ZJN-3. </w:t>
      </w:r>
    </w:p>
    <w:p w14:paraId="5F6448BF" w14:textId="77777777" w:rsidR="005611D7" w:rsidRPr="00112425" w:rsidRDefault="005611D7" w:rsidP="00E63979">
      <w:pPr>
        <w:keepNext/>
        <w:keepLines/>
        <w:jc w:val="both"/>
        <w:rPr>
          <w:rFonts w:ascii="Tahoma" w:hAnsi="Tahoma" w:cs="Tahoma"/>
        </w:rPr>
      </w:pPr>
    </w:p>
    <w:p w14:paraId="2547BD7A" w14:textId="193BE73E" w:rsidR="00B2594A" w:rsidRPr="00112425" w:rsidRDefault="00395D2B" w:rsidP="00E63979">
      <w:pPr>
        <w:keepNext/>
        <w:keepLines/>
        <w:jc w:val="both"/>
        <w:rPr>
          <w:rFonts w:ascii="Tahoma" w:hAnsi="Tahoma" w:cs="Tahoma"/>
        </w:rPr>
      </w:pPr>
      <w:r w:rsidRPr="00112425">
        <w:rPr>
          <w:rFonts w:ascii="Tahoma" w:hAnsi="Tahoma" w:cs="Tahoma"/>
        </w:rPr>
        <w:t>Vsi ostali pogoji</w:t>
      </w:r>
      <w:r w:rsidR="00B2594A" w:rsidRPr="00112425">
        <w:rPr>
          <w:rFonts w:ascii="Tahoma" w:hAnsi="Tahoma" w:cs="Tahoma"/>
        </w:rPr>
        <w:t xml:space="preserve"> finančnega zavarovanja za dobro izvedbo obveznosti so podrobno opredeljeni v osnutku </w:t>
      </w:r>
      <w:r w:rsidR="00C111EF">
        <w:rPr>
          <w:rFonts w:ascii="Tahoma" w:hAnsi="Tahoma" w:cs="Tahoma"/>
        </w:rPr>
        <w:t>okvirnega sporazuma</w:t>
      </w:r>
      <w:r w:rsidR="00B2594A" w:rsidRPr="00112425">
        <w:rPr>
          <w:rFonts w:ascii="Tahoma" w:hAnsi="Tahoma" w:cs="Tahoma"/>
        </w:rPr>
        <w:t xml:space="preserve"> (</w:t>
      </w:r>
      <w:r w:rsidR="00B2594A" w:rsidRPr="00712CBB">
        <w:rPr>
          <w:rFonts w:ascii="Tahoma" w:hAnsi="Tahoma" w:cs="Tahoma"/>
        </w:rPr>
        <w:t xml:space="preserve">Priloga </w:t>
      </w:r>
      <w:r w:rsidR="00712CBB" w:rsidRPr="00712CBB">
        <w:rPr>
          <w:rFonts w:ascii="Tahoma" w:hAnsi="Tahoma" w:cs="Tahoma"/>
        </w:rPr>
        <w:t>8</w:t>
      </w:r>
      <w:r w:rsidR="00B2594A" w:rsidRPr="00112425">
        <w:rPr>
          <w:rFonts w:ascii="Tahoma" w:hAnsi="Tahoma" w:cs="Tahoma"/>
        </w:rPr>
        <w:t>).</w:t>
      </w:r>
    </w:p>
    <w:p w14:paraId="4C3CAEFC" w14:textId="77777777" w:rsidR="005611D7" w:rsidRPr="00112425" w:rsidRDefault="005611D7" w:rsidP="00E63979">
      <w:pPr>
        <w:keepNext/>
        <w:keepLines/>
        <w:jc w:val="both"/>
        <w:rPr>
          <w:rFonts w:ascii="Tahoma" w:hAnsi="Tahoma" w:cs="Tahoma"/>
        </w:rPr>
      </w:pPr>
    </w:p>
    <w:p w14:paraId="4F11E631" w14:textId="05DC8018" w:rsidR="00F9684E" w:rsidRDefault="00F9684E" w:rsidP="00E63979">
      <w:pPr>
        <w:keepNext/>
        <w:keepLines/>
        <w:jc w:val="both"/>
        <w:rPr>
          <w:rFonts w:ascii="Tahoma" w:hAnsi="Tahoma" w:cs="Tahoma"/>
        </w:rPr>
      </w:pPr>
      <w:r w:rsidRPr="00112425">
        <w:rPr>
          <w:rFonts w:ascii="Tahoma" w:hAnsi="Tahoma" w:cs="Tahoma"/>
        </w:rPr>
        <w:t>Vzorec finančnega zavarovanja za dobro izvedbo obv</w:t>
      </w:r>
      <w:r w:rsidR="00E63979">
        <w:rPr>
          <w:rFonts w:ascii="Tahoma" w:hAnsi="Tahoma" w:cs="Tahoma"/>
        </w:rPr>
        <w:t>eznosti je priložen v Prilogi 8</w:t>
      </w:r>
      <w:r w:rsidRPr="00112425">
        <w:rPr>
          <w:rFonts w:ascii="Tahoma" w:hAnsi="Tahoma" w:cs="Tahoma"/>
        </w:rPr>
        <w:t xml:space="preserve"> razpisne dokumentacije.</w:t>
      </w:r>
    </w:p>
    <w:p w14:paraId="7928D812" w14:textId="4CE3340D" w:rsidR="008D459A" w:rsidRPr="00112425" w:rsidRDefault="008D459A" w:rsidP="00E63979">
      <w:pPr>
        <w:keepNext/>
        <w:keepLines/>
        <w:jc w:val="both"/>
        <w:rPr>
          <w:rFonts w:ascii="Tahoma" w:hAnsi="Tahoma" w:cs="Tahoma"/>
        </w:rPr>
      </w:pPr>
    </w:p>
    <w:p w14:paraId="2EF63216" w14:textId="77777777" w:rsidR="00864212" w:rsidRPr="00112425" w:rsidRDefault="00864212" w:rsidP="00E63979">
      <w:pPr>
        <w:keepNext/>
        <w:keepLines/>
        <w:numPr>
          <w:ilvl w:val="0"/>
          <w:numId w:val="2"/>
        </w:numPr>
        <w:jc w:val="both"/>
        <w:rPr>
          <w:rFonts w:ascii="Tahoma" w:hAnsi="Tahoma" w:cs="Tahoma"/>
          <w:b/>
          <w:sz w:val="24"/>
        </w:rPr>
      </w:pPr>
      <w:r w:rsidRPr="00112425">
        <w:rPr>
          <w:rFonts w:ascii="Tahoma" w:hAnsi="Tahoma" w:cs="Tahoma"/>
          <w:b/>
          <w:sz w:val="24"/>
        </w:rPr>
        <w:t xml:space="preserve">MERILA ZA IZBIRO </w:t>
      </w:r>
      <w:r w:rsidR="002F0F08" w:rsidRPr="00112425">
        <w:rPr>
          <w:rFonts w:ascii="Tahoma" w:hAnsi="Tahoma" w:cs="Tahoma"/>
          <w:b/>
          <w:sz w:val="24"/>
        </w:rPr>
        <w:t>NAJUGODNEJŠEGA PONUDNIKA</w:t>
      </w:r>
    </w:p>
    <w:p w14:paraId="35EC4019" w14:textId="77777777" w:rsidR="0081255E" w:rsidRPr="00112425" w:rsidRDefault="0081255E" w:rsidP="00E63979">
      <w:pPr>
        <w:keepNext/>
        <w:keepLines/>
        <w:jc w:val="both"/>
        <w:rPr>
          <w:rFonts w:ascii="Tahoma" w:hAnsi="Tahoma"/>
        </w:rPr>
      </w:pPr>
    </w:p>
    <w:p w14:paraId="4FC58B01" w14:textId="77777777" w:rsidR="002534EA" w:rsidRPr="002534EA" w:rsidRDefault="002534EA" w:rsidP="00E63979">
      <w:pPr>
        <w:keepNext/>
        <w:keepLines/>
        <w:jc w:val="both"/>
        <w:rPr>
          <w:rFonts w:ascii="Tahoma" w:hAnsi="Tahoma" w:cs="Tahoma"/>
        </w:rPr>
      </w:pPr>
      <w:r w:rsidRPr="002534EA">
        <w:rPr>
          <w:rFonts w:ascii="Tahoma" w:hAnsi="Tahoma" w:cs="Tahoma"/>
        </w:rPr>
        <w:t xml:space="preserve">Naročnik bo javno naročilo oddal ponudniku, </w:t>
      </w:r>
      <w:r w:rsidRPr="002534EA">
        <w:rPr>
          <w:rFonts w:ascii="Tahoma" w:hAnsi="Tahoma" w:cs="Tahoma"/>
          <w:u w:val="single"/>
        </w:rPr>
        <w:t>ki bo oddal ekonomsko najugodnejšo ponudbo</w:t>
      </w:r>
      <w:r w:rsidRPr="002534EA">
        <w:rPr>
          <w:rFonts w:ascii="Tahoma" w:hAnsi="Tahoma" w:cs="Tahoma"/>
        </w:rPr>
        <w:t xml:space="preserve"> in izpolnjeval vse zahteve naročnika, navedene v razpisni dokumentaciji. </w:t>
      </w:r>
    </w:p>
    <w:p w14:paraId="103DBFD9" w14:textId="77777777" w:rsidR="002534EA" w:rsidRDefault="002534EA" w:rsidP="00E63979">
      <w:pPr>
        <w:keepNext/>
        <w:keepLines/>
        <w:jc w:val="both"/>
        <w:rPr>
          <w:rFonts w:ascii="Tahoma" w:hAnsi="Tahoma" w:cs="Tahoma"/>
        </w:rPr>
      </w:pPr>
    </w:p>
    <w:p w14:paraId="65730B95" w14:textId="1A2172CC" w:rsidR="002534EA" w:rsidRPr="00745664" w:rsidRDefault="002534EA" w:rsidP="00E63979">
      <w:pPr>
        <w:keepNext/>
        <w:keepLines/>
        <w:jc w:val="both"/>
        <w:rPr>
          <w:rFonts w:ascii="Tahoma" w:hAnsi="Tahoma" w:cs="Tahoma"/>
        </w:rPr>
      </w:pPr>
      <w:r w:rsidRPr="00745664">
        <w:rPr>
          <w:rFonts w:ascii="Tahoma" w:hAnsi="Tahoma" w:cs="Tahoma"/>
        </w:rPr>
        <w:t>Ocenjevanje ponudb ponudnikov bo izhajalo iz merila ekonomsko najugodnejše ponudbe ter se bo izvedlo na podlagi naslednjih elementov/meril: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1"/>
        <w:gridCol w:w="2825"/>
      </w:tblGrid>
      <w:tr w:rsidR="002534EA" w:rsidRPr="00745664" w14:paraId="4553DE93" w14:textId="77777777" w:rsidTr="006740FD">
        <w:tc>
          <w:tcPr>
            <w:tcW w:w="6411" w:type="dxa"/>
            <w:shd w:val="clear" w:color="auto" w:fill="auto"/>
          </w:tcPr>
          <w:p w14:paraId="0990439A" w14:textId="77777777" w:rsidR="002534EA" w:rsidRPr="00745664" w:rsidRDefault="002534EA" w:rsidP="00E63979">
            <w:pPr>
              <w:keepNext/>
              <w:keepLines/>
              <w:jc w:val="both"/>
              <w:rPr>
                <w:rFonts w:ascii="Tahoma" w:hAnsi="Tahoma" w:cs="Tahoma"/>
                <w:b/>
              </w:rPr>
            </w:pPr>
            <w:r w:rsidRPr="00745664">
              <w:rPr>
                <w:rFonts w:ascii="Tahoma" w:hAnsi="Tahoma" w:cs="Tahoma"/>
                <w:b/>
              </w:rPr>
              <w:t>Merilo</w:t>
            </w:r>
          </w:p>
        </w:tc>
        <w:tc>
          <w:tcPr>
            <w:tcW w:w="2825" w:type="dxa"/>
            <w:shd w:val="clear" w:color="auto" w:fill="auto"/>
          </w:tcPr>
          <w:p w14:paraId="7E7E10B5" w14:textId="77777777" w:rsidR="002534EA" w:rsidRPr="00745664" w:rsidRDefault="002534EA" w:rsidP="00E63979">
            <w:pPr>
              <w:keepNext/>
              <w:keepLines/>
              <w:rPr>
                <w:rFonts w:ascii="Tahoma" w:hAnsi="Tahoma" w:cs="Tahoma"/>
                <w:b/>
              </w:rPr>
            </w:pPr>
            <w:r w:rsidRPr="00745664">
              <w:rPr>
                <w:rFonts w:ascii="Tahoma" w:hAnsi="Tahoma" w:cs="Tahoma"/>
                <w:b/>
              </w:rPr>
              <w:t>Največje možno skupno število točk</w:t>
            </w:r>
          </w:p>
        </w:tc>
      </w:tr>
      <w:tr w:rsidR="002534EA" w:rsidRPr="00745664" w14:paraId="78550E3B" w14:textId="77777777" w:rsidTr="006740FD">
        <w:tc>
          <w:tcPr>
            <w:tcW w:w="6411" w:type="dxa"/>
            <w:shd w:val="clear" w:color="auto" w:fill="auto"/>
          </w:tcPr>
          <w:p w14:paraId="3D8E79C1" w14:textId="3696E78A" w:rsidR="002534EA" w:rsidRPr="00745664" w:rsidRDefault="002534EA" w:rsidP="00E63979">
            <w:pPr>
              <w:keepNext/>
              <w:keepLines/>
              <w:jc w:val="both"/>
              <w:rPr>
                <w:rFonts w:ascii="Tahoma" w:hAnsi="Tahoma" w:cs="Tahoma"/>
                <w:b/>
              </w:rPr>
            </w:pPr>
            <w:r>
              <w:rPr>
                <w:rFonts w:ascii="Tahoma" w:hAnsi="Tahoma" w:cs="Tahoma"/>
              </w:rPr>
              <w:t>Skupna ponudbena vrednost v EUR</w:t>
            </w:r>
            <w:r w:rsidRPr="00745664">
              <w:rPr>
                <w:rFonts w:ascii="Tahoma" w:hAnsi="Tahoma" w:cs="Tahoma"/>
              </w:rPr>
              <w:t xml:space="preserve"> brez DDV </w:t>
            </w:r>
            <w:r w:rsidRPr="00745664">
              <w:rPr>
                <w:rFonts w:ascii="Tahoma" w:hAnsi="Tahoma" w:cs="Tahoma"/>
                <w:bCs/>
              </w:rPr>
              <w:t>(</w:t>
            </w:r>
            <w:r w:rsidRPr="001208F3">
              <w:rPr>
                <w:rFonts w:ascii="Tahoma" w:hAnsi="Tahoma" w:cs="Tahoma"/>
              </w:rPr>
              <w:t>Tcx</w:t>
            </w:r>
            <w:r w:rsidRPr="00745664">
              <w:rPr>
                <w:rFonts w:ascii="Tahoma" w:hAnsi="Tahoma" w:cs="Tahoma"/>
                <w:bCs/>
              </w:rPr>
              <w:t>)</w:t>
            </w:r>
          </w:p>
        </w:tc>
        <w:tc>
          <w:tcPr>
            <w:tcW w:w="2825" w:type="dxa"/>
            <w:shd w:val="clear" w:color="auto" w:fill="auto"/>
          </w:tcPr>
          <w:p w14:paraId="1DE1BE7A" w14:textId="77777777" w:rsidR="002534EA" w:rsidRPr="00745664" w:rsidRDefault="002534EA" w:rsidP="00E63979">
            <w:pPr>
              <w:keepNext/>
              <w:keepLines/>
              <w:jc w:val="center"/>
              <w:rPr>
                <w:rFonts w:ascii="Tahoma" w:hAnsi="Tahoma" w:cs="Tahoma"/>
              </w:rPr>
            </w:pPr>
            <w:r>
              <w:rPr>
                <w:rFonts w:ascii="Tahoma" w:hAnsi="Tahoma" w:cs="Tahoma"/>
              </w:rPr>
              <w:t>95</w:t>
            </w:r>
          </w:p>
        </w:tc>
      </w:tr>
      <w:tr w:rsidR="002534EA" w:rsidRPr="00745664" w14:paraId="47DDA652" w14:textId="77777777" w:rsidTr="006740FD">
        <w:tc>
          <w:tcPr>
            <w:tcW w:w="6411" w:type="dxa"/>
            <w:shd w:val="clear" w:color="auto" w:fill="auto"/>
          </w:tcPr>
          <w:p w14:paraId="720FEB4F" w14:textId="4C3A6291" w:rsidR="002534EA" w:rsidRPr="00483050" w:rsidRDefault="002534EA" w:rsidP="00B2573D">
            <w:pPr>
              <w:keepNext/>
              <w:keepLines/>
              <w:jc w:val="both"/>
              <w:rPr>
                <w:rFonts w:ascii="Tahoma" w:hAnsi="Tahoma" w:cs="Tahoma"/>
              </w:rPr>
            </w:pPr>
            <w:r>
              <w:rPr>
                <w:rFonts w:ascii="Tahoma" w:hAnsi="Tahoma" w:cs="Tahoma"/>
              </w:rPr>
              <w:t xml:space="preserve">Garancijski rok </w:t>
            </w:r>
            <w:r w:rsidRPr="00483050">
              <w:rPr>
                <w:rFonts w:ascii="Tahoma" w:hAnsi="Tahoma" w:cs="Tahoma"/>
                <w:bCs/>
              </w:rPr>
              <w:t>(</w:t>
            </w:r>
            <w:r w:rsidRPr="001208F3">
              <w:rPr>
                <w:rFonts w:ascii="Tahoma" w:hAnsi="Tahoma" w:cs="Tahoma"/>
              </w:rPr>
              <w:t>Tgx</w:t>
            </w:r>
            <w:r w:rsidRPr="00483050">
              <w:rPr>
                <w:rFonts w:ascii="Tahoma" w:hAnsi="Tahoma" w:cs="Tahoma"/>
                <w:bCs/>
              </w:rPr>
              <w:t>)</w:t>
            </w:r>
          </w:p>
        </w:tc>
        <w:tc>
          <w:tcPr>
            <w:tcW w:w="2825" w:type="dxa"/>
            <w:shd w:val="clear" w:color="auto" w:fill="auto"/>
          </w:tcPr>
          <w:p w14:paraId="67C33BE5" w14:textId="77777777" w:rsidR="002534EA" w:rsidRPr="00745664" w:rsidRDefault="002534EA" w:rsidP="00E63979">
            <w:pPr>
              <w:keepNext/>
              <w:keepLines/>
              <w:jc w:val="center"/>
              <w:rPr>
                <w:rFonts w:ascii="Tahoma" w:hAnsi="Tahoma" w:cs="Tahoma"/>
              </w:rPr>
            </w:pPr>
            <w:r>
              <w:rPr>
                <w:rFonts w:ascii="Tahoma" w:hAnsi="Tahoma" w:cs="Tahoma"/>
              </w:rPr>
              <w:t>5</w:t>
            </w:r>
          </w:p>
        </w:tc>
      </w:tr>
      <w:tr w:rsidR="002534EA" w:rsidRPr="00745664" w14:paraId="4F52DF02" w14:textId="77777777" w:rsidTr="006740FD">
        <w:tc>
          <w:tcPr>
            <w:tcW w:w="6411" w:type="dxa"/>
            <w:shd w:val="clear" w:color="auto" w:fill="auto"/>
          </w:tcPr>
          <w:p w14:paraId="1D42615F" w14:textId="77777777" w:rsidR="002534EA" w:rsidRPr="00745664" w:rsidRDefault="002534EA" w:rsidP="00E63979">
            <w:pPr>
              <w:keepNext/>
              <w:keepLines/>
              <w:jc w:val="both"/>
              <w:rPr>
                <w:rFonts w:ascii="Tahoma" w:hAnsi="Tahoma" w:cs="Tahoma"/>
                <w:b/>
              </w:rPr>
            </w:pPr>
            <w:r w:rsidRPr="00745664">
              <w:rPr>
                <w:rFonts w:ascii="Tahoma" w:hAnsi="Tahoma" w:cs="Tahoma"/>
                <w:b/>
              </w:rPr>
              <w:t>Skupaj</w:t>
            </w:r>
          </w:p>
        </w:tc>
        <w:tc>
          <w:tcPr>
            <w:tcW w:w="2825" w:type="dxa"/>
            <w:shd w:val="clear" w:color="auto" w:fill="auto"/>
          </w:tcPr>
          <w:p w14:paraId="169E3B3A" w14:textId="77777777" w:rsidR="002534EA" w:rsidRPr="00745664" w:rsidRDefault="002534EA" w:rsidP="00E63979">
            <w:pPr>
              <w:keepNext/>
              <w:keepLines/>
              <w:jc w:val="center"/>
              <w:rPr>
                <w:rFonts w:ascii="Tahoma" w:hAnsi="Tahoma" w:cs="Tahoma"/>
                <w:b/>
              </w:rPr>
            </w:pPr>
            <w:r w:rsidRPr="00745664">
              <w:rPr>
                <w:rFonts w:ascii="Tahoma" w:hAnsi="Tahoma" w:cs="Tahoma"/>
                <w:b/>
              </w:rPr>
              <w:t>100</w:t>
            </w:r>
          </w:p>
        </w:tc>
      </w:tr>
    </w:tbl>
    <w:p w14:paraId="39423FBF" w14:textId="77777777" w:rsidR="002534EA" w:rsidRPr="00745664" w:rsidRDefault="002534EA" w:rsidP="00E63979">
      <w:pPr>
        <w:keepNext/>
        <w:keepLines/>
        <w:jc w:val="both"/>
        <w:rPr>
          <w:rFonts w:ascii="Tahoma" w:hAnsi="Tahoma" w:cs="Tahoma"/>
        </w:rPr>
      </w:pPr>
    </w:p>
    <w:p w14:paraId="3D944B11" w14:textId="461B9561" w:rsidR="002534EA" w:rsidRDefault="002534EA" w:rsidP="00E63979">
      <w:pPr>
        <w:keepNext/>
        <w:keepLines/>
        <w:autoSpaceDE w:val="0"/>
        <w:autoSpaceDN w:val="0"/>
        <w:adjustRightInd w:val="0"/>
        <w:jc w:val="both"/>
        <w:rPr>
          <w:rFonts w:ascii="Tahoma" w:hAnsi="Tahoma" w:cs="Tahoma"/>
        </w:rPr>
      </w:pPr>
      <w:r w:rsidRPr="00745664">
        <w:rPr>
          <w:rFonts w:ascii="Tahoma" w:hAnsi="Tahoma" w:cs="Tahoma"/>
        </w:rPr>
        <w:t>Najvišje možno skupno število točk znaša 100 točk in predstavlja seštevek me</w:t>
      </w:r>
      <w:r>
        <w:rPr>
          <w:rFonts w:ascii="Tahoma" w:hAnsi="Tahoma" w:cs="Tahoma"/>
        </w:rPr>
        <w:t>rila »Skupna ponudbena vrednost</w:t>
      </w:r>
      <w:r w:rsidRPr="00745664">
        <w:rPr>
          <w:rFonts w:ascii="Tahoma" w:hAnsi="Tahoma" w:cs="Tahoma"/>
        </w:rPr>
        <w:t xml:space="preserve"> </w:t>
      </w:r>
      <w:r>
        <w:rPr>
          <w:rFonts w:ascii="Tahoma" w:hAnsi="Tahoma" w:cs="Tahoma"/>
        </w:rPr>
        <w:t xml:space="preserve">v EUR </w:t>
      </w:r>
      <w:r w:rsidRPr="00745664">
        <w:rPr>
          <w:rFonts w:ascii="Tahoma" w:hAnsi="Tahoma" w:cs="Tahoma"/>
        </w:rPr>
        <w:t>brez DDV«</w:t>
      </w:r>
      <w:r>
        <w:rPr>
          <w:rFonts w:ascii="Tahoma" w:hAnsi="Tahoma" w:cs="Tahoma"/>
        </w:rPr>
        <w:t xml:space="preserve"> in merila »Garancijski rok</w:t>
      </w:r>
      <w:r w:rsidRPr="00745664">
        <w:rPr>
          <w:rFonts w:ascii="Tahoma" w:hAnsi="Tahoma" w:cs="Tahoma"/>
        </w:rPr>
        <w:t>«. Izbran bo ponudnik, ki bo prejel večje skupno število točk. V primeru, da dva ali več ponudnika/ov dosežeta/jo enako najvišje skupno število točk, bo izbrana ponudba ponudnika, ki je ponudil najnižjo ponudbeno vrednost. V primeru, da je pri ponudnikih z enakim najvišjim številom točk enaka tudi ponudbena vrednost, bo izbrana ponudba, ki je bila prej oddana v informacijski sistem e-JN.</w:t>
      </w:r>
    </w:p>
    <w:p w14:paraId="03B10F74" w14:textId="76C1A5FB" w:rsidR="002534EA" w:rsidRDefault="002534EA" w:rsidP="00E63979">
      <w:pPr>
        <w:keepNext/>
        <w:keepLines/>
        <w:autoSpaceDE w:val="0"/>
        <w:autoSpaceDN w:val="0"/>
        <w:adjustRightInd w:val="0"/>
        <w:jc w:val="both"/>
        <w:rPr>
          <w:rFonts w:ascii="Tahoma" w:hAnsi="Tahoma" w:cs="Tahoma"/>
        </w:rPr>
      </w:pPr>
    </w:p>
    <w:p w14:paraId="3AAA9A4D" w14:textId="54E8AFE2" w:rsidR="002534EA" w:rsidRPr="00487DE6" w:rsidRDefault="002534EA" w:rsidP="00E63979">
      <w:pPr>
        <w:pStyle w:val="Odstavekseznama"/>
        <w:keepNext/>
        <w:keepLines/>
        <w:numPr>
          <w:ilvl w:val="1"/>
          <w:numId w:val="2"/>
        </w:numPr>
        <w:autoSpaceDE w:val="0"/>
        <w:autoSpaceDN w:val="0"/>
        <w:adjustRightInd w:val="0"/>
        <w:rPr>
          <w:rFonts w:ascii="Tahoma" w:hAnsi="Tahoma" w:cs="Tahoma"/>
          <w:b/>
          <w:bCs/>
        </w:rPr>
      </w:pPr>
      <w:r w:rsidRPr="00487DE6">
        <w:rPr>
          <w:rFonts w:ascii="Tahoma" w:hAnsi="Tahoma" w:cs="Tahoma"/>
          <w:b/>
          <w:bCs/>
        </w:rPr>
        <w:t xml:space="preserve">Skupna ponudbena </w:t>
      </w:r>
      <w:r>
        <w:rPr>
          <w:rFonts w:ascii="Tahoma" w:hAnsi="Tahoma" w:cs="Tahoma"/>
          <w:b/>
          <w:bCs/>
        </w:rPr>
        <w:t>vrednost v EUR</w:t>
      </w:r>
      <w:r w:rsidRPr="00487DE6">
        <w:rPr>
          <w:rFonts w:ascii="Tahoma" w:hAnsi="Tahoma" w:cs="Tahoma"/>
          <w:b/>
          <w:bCs/>
        </w:rPr>
        <w:t xml:space="preserve"> brez DDV (</w:t>
      </w:r>
      <w:r w:rsidRPr="001208F3">
        <w:rPr>
          <w:rFonts w:ascii="Tahoma" w:hAnsi="Tahoma" w:cs="Tahoma"/>
        </w:rPr>
        <w:t>Tcx</w:t>
      </w:r>
      <w:r w:rsidRPr="00487DE6">
        <w:rPr>
          <w:rFonts w:ascii="Tahoma" w:hAnsi="Tahoma" w:cs="Tahoma"/>
          <w:b/>
          <w:bCs/>
        </w:rPr>
        <w:t>)</w:t>
      </w:r>
    </w:p>
    <w:p w14:paraId="3DEE488D" w14:textId="4DC43105" w:rsidR="002534EA" w:rsidRPr="00487DE6" w:rsidRDefault="002534EA" w:rsidP="00E63979">
      <w:pPr>
        <w:keepNext/>
        <w:keepLines/>
        <w:autoSpaceDE w:val="0"/>
        <w:autoSpaceDN w:val="0"/>
        <w:adjustRightInd w:val="0"/>
        <w:ind w:left="1080"/>
        <w:rPr>
          <w:rFonts w:ascii="Tahoma" w:hAnsi="Tahoma" w:cs="Tahoma"/>
        </w:rPr>
      </w:pPr>
      <w:r w:rsidRPr="00487DE6">
        <w:rPr>
          <w:rFonts w:ascii="Tahoma" w:hAnsi="Tahoma" w:cs="Tahoma"/>
        </w:rPr>
        <w:t xml:space="preserve">            </w:t>
      </w:r>
    </w:p>
    <w:p w14:paraId="7962151F" w14:textId="77777777" w:rsidR="002534EA" w:rsidRPr="00487DE6" w:rsidRDefault="002534EA" w:rsidP="00E63979">
      <w:pPr>
        <w:keepNext/>
        <w:keepLines/>
        <w:autoSpaceDE w:val="0"/>
        <w:autoSpaceDN w:val="0"/>
        <w:adjustRightInd w:val="0"/>
        <w:jc w:val="both"/>
        <w:rPr>
          <w:rFonts w:ascii="Tahoma" w:hAnsi="Tahoma" w:cs="Tahoma"/>
        </w:rPr>
      </w:pPr>
      <w:r w:rsidRPr="00487DE6">
        <w:rPr>
          <w:rFonts w:ascii="Tahoma" w:hAnsi="Tahoma" w:cs="Tahoma"/>
        </w:rPr>
        <w:t>Točke določimo po naslednji formuli:</w:t>
      </w:r>
    </w:p>
    <w:p w14:paraId="42D1468A" w14:textId="02FA8E61" w:rsidR="002534EA" w:rsidRPr="00487DE6" w:rsidRDefault="002534EA" w:rsidP="00E63979">
      <w:pPr>
        <w:keepNext/>
        <w:keepLines/>
        <w:jc w:val="both"/>
        <w:rPr>
          <w:rFonts w:ascii="Tahoma" w:hAnsi="Tahoma" w:cs="Tahoma"/>
        </w:rPr>
      </w:pPr>
      <w:r w:rsidRPr="00487DE6">
        <w:rPr>
          <w:rFonts w:ascii="Tahoma" w:hAnsi="Tahoma" w:cs="Tahoma"/>
        </w:rPr>
        <w:t xml:space="preserve">število točk = </w:t>
      </w:r>
      <w:r w:rsidRPr="001208F3">
        <w:rPr>
          <w:rFonts w:ascii="Tahoma" w:hAnsi="Tahoma" w:cs="Tahoma"/>
        </w:rPr>
        <w:t>Tcx</w:t>
      </w:r>
      <w:r w:rsidRPr="00487DE6">
        <w:rPr>
          <w:rFonts w:ascii="Tahoma" w:hAnsi="Tahoma" w:cs="Tahoma"/>
        </w:rPr>
        <w:t xml:space="preserve"> = 95</w:t>
      </w:r>
      <w:r w:rsidRPr="00487DE6">
        <w:rPr>
          <w:rFonts w:ascii="Tahoma" w:hAnsi="Tahoma" w:cs="Tahoma"/>
          <w:color w:val="FF0000"/>
        </w:rPr>
        <w:t xml:space="preserve"> </w:t>
      </w:r>
      <w:r w:rsidRPr="00487DE6">
        <w:rPr>
          <w:rFonts w:ascii="Tahoma" w:hAnsi="Tahoma" w:cs="Tahoma"/>
        </w:rPr>
        <w:t>x (C</w:t>
      </w:r>
      <w:r w:rsidRPr="00487DE6">
        <w:rPr>
          <w:rFonts w:ascii="Tahoma" w:hAnsi="Tahoma" w:cs="Tahoma"/>
          <w:vertAlign w:val="subscript"/>
        </w:rPr>
        <w:t>min</w:t>
      </w:r>
      <w:r w:rsidRPr="00487DE6">
        <w:rPr>
          <w:rFonts w:ascii="Tahoma" w:hAnsi="Tahoma" w:cs="Tahoma"/>
        </w:rPr>
        <w:t>/C</w:t>
      </w:r>
      <w:r w:rsidRPr="00487DE6">
        <w:rPr>
          <w:rFonts w:ascii="Tahoma" w:hAnsi="Tahoma" w:cs="Tahoma"/>
          <w:vertAlign w:val="subscript"/>
        </w:rPr>
        <w:t>ponudnika</w:t>
      </w:r>
      <w:r w:rsidRPr="00487DE6">
        <w:rPr>
          <w:rFonts w:ascii="Tahoma" w:hAnsi="Tahoma" w:cs="Tahoma"/>
        </w:rPr>
        <w:t>),</w:t>
      </w:r>
    </w:p>
    <w:p w14:paraId="718BF4C5" w14:textId="77777777" w:rsidR="002534EA" w:rsidRPr="00487DE6" w:rsidRDefault="002534EA" w:rsidP="00E63979">
      <w:pPr>
        <w:keepNext/>
        <w:keepLines/>
        <w:ind w:firstLine="708"/>
        <w:jc w:val="both"/>
        <w:rPr>
          <w:rFonts w:ascii="Tahoma" w:hAnsi="Tahoma" w:cs="Tahoma"/>
        </w:rPr>
      </w:pPr>
    </w:p>
    <w:p w14:paraId="213A2533" w14:textId="360C761C" w:rsidR="002534EA" w:rsidRPr="00487DE6" w:rsidRDefault="002534EA" w:rsidP="00E63979">
      <w:pPr>
        <w:keepNext/>
        <w:keepLines/>
        <w:jc w:val="both"/>
        <w:rPr>
          <w:rFonts w:ascii="Tahoma" w:hAnsi="Tahoma" w:cs="Tahoma"/>
        </w:rPr>
      </w:pPr>
      <w:r w:rsidRPr="00487DE6">
        <w:rPr>
          <w:rFonts w:ascii="Tahoma" w:hAnsi="Tahoma" w:cs="Tahoma"/>
        </w:rPr>
        <w:t>C</w:t>
      </w:r>
      <w:r w:rsidRPr="00487DE6">
        <w:rPr>
          <w:rFonts w:ascii="Tahoma" w:hAnsi="Tahoma" w:cs="Tahoma"/>
          <w:vertAlign w:val="subscript"/>
        </w:rPr>
        <w:t>min</w:t>
      </w:r>
      <w:r w:rsidRPr="00487DE6">
        <w:rPr>
          <w:rFonts w:ascii="Tahoma" w:hAnsi="Tahoma" w:cs="Tahoma"/>
        </w:rPr>
        <w:t xml:space="preserve"> </w:t>
      </w:r>
      <w:r w:rsidR="00D85302">
        <w:rPr>
          <w:rFonts w:ascii="Tahoma" w:hAnsi="Tahoma" w:cs="Tahoma"/>
        </w:rPr>
        <w:t>=</w:t>
      </w:r>
      <w:r w:rsidRPr="00487DE6">
        <w:rPr>
          <w:rFonts w:ascii="Tahoma" w:hAnsi="Tahoma" w:cs="Tahoma"/>
        </w:rPr>
        <w:t xml:space="preserve"> najnižja </w:t>
      </w:r>
      <w:r>
        <w:rPr>
          <w:rFonts w:ascii="Tahoma" w:hAnsi="Tahoma" w:cs="Tahoma"/>
        </w:rPr>
        <w:t>ponujena cena izmed vseh ponudb</w:t>
      </w:r>
    </w:p>
    <w:p w14:paraId="4EB1E447" w14:textId="1A1126C1" w:rsidR="002534EA" w:rsidRPr="00487DE6" w:rsidRDefault="002534EA" w:rsidP="00E63979">
      <w:pPr>
        <w:keepNext/>
        <w:keepLines/>
        <w:jc w:val="both"/>
        <w:rPr>
          <w:rFonts w:ascii="Tahoma" w:hAnsi="Tahoma" w:cs="Tahoma"/>
        </w:rPr>
      </w:pPr>
      <w:r w:rsidRPr="00487DE6">
        <w:rPr>
          <w:rFonts w:ascii="Tahoma" w:hAnsi="Tahoma" w:cs="Tahoma"/>
        </w:rPr>
        <w:t>C</w:t>
      </w:r>
      <w:r w:rsidRPr="00487DE6">
        <w:rPr>
          <w:rFonts w:ascii="Tahoma" w:hAnsi="Tahoma" w:cs="Tahoma"/>
          <w:vertAlign w:val="subscript"/>
        </w:rPr>
        <w:t>ponudnika</w:t>
      </w:r>
      <w:r w:rsidRPr="00487DE6">
        <w:rPr>
          <w:rFonts w:ascii="Tahoma" w:hAnsi="Tahoma" w:cs="Tahoma"/>
        </w:rPr>
        <w:t xml:space="preserve"> </w:t>
      </w:r>
      <w:r w:rsidR="00D85302">
        <w:rPr>
          <w:rFonts w:ascii="Tahoma" w:hAnsi="Tahoma" w:cs="Tahoma"/>
        </w:rPr>
        <w:t>=</w:t>
      </w:r>
      <w:r w:rsidRPr="00487DE6">
        <w:rPr>
          <w:rFonts w:ascii="Tahoma" w:hAnsi="Tahoma" w:cs="Tahoma"/>
        </w:rPr>
        <w:t xml:space="preserve"> ponujena cena </w:t>
      </w:r>
      <w:r>
        <w:rPr>
          <w:rFonts w:ascii="Tahoma" w:hAnsi="Tahoma" w:cs="Tahoma"/>
        </w:rPr>
        <w:t>posameznega ponudnika</w:t>
      </w:r>
    </w:p>
    <w:p w14:paraId="198F4DF7" w14:textId="33D08EEE" w:rsidR="002534EA" w:rsidRPr="00487DE6" w:rsidRDefault="002534EA" w:rsidP="00E63979">
      <w:pPr>
        <w:keepNext/>
        <w:keepLines/>
        <w:jc w:val="both"/>
        <w:rPr>
          <w:rFonts w:ascii="Tahoma" w:hAnsi="Tahoma" w:cs="Tahoma"/>
        </w:rPr>
      </w:pPr>
      <w:r w:rsidRPr="00487DE6">
        <w:rPr>
          <w:rFonts w:ascii="Tahoma" w:hAnsi="Tahoma" w:cs="Tahoma"/>
        </w:rPr>
        <w:t xml:space="preserve">95 </w:t>
      </w:r>
      <w:r w:rsidR="00D85302">
        <w:rPr>
          <w:rFonts w:ascii="Tahoma" w:hAnsi="Tahoma" w:cs="Tahoma"/>
        </w:rPr>
        <w:t>=</w:t>
      </w:r>
      <w:r w:rsidRPr="00487DE6">
        <w:rPr>
          <w:rFonts w:ascii="Tahoma" w:hAnsi="Tahoma" w:cs="Tahoma"/>
        </w:rPr>
        <w:t xml:space="preserve"> najvišje možno število točk.</w:t>
      </w:r>
    </w:p>
    <w:p w14:paraId="29AEABDD" w14:textId="77777777" w:rsidR="002534EA" w:rsidRPr="00487DE6" w:rsidRDefault="002534EA" w:rsidP="00E63979">
      <w:pPr>
        <w:keepNext/>
        <w:keepLines/>
        <w:jc w:val="both"/>
        <w:rPr>
          <w:rFonts w:ascii="Tahoma" w:hAnsi="Tahoma" w:cs="Tahoma"/>
        </w:rPr>
      </w:pPr>
    </w:p>
    <w:p w14:paraId="2D03FA6E" w14:textId="58B9C3AE" w:rsidR="002534EA" w:rsidRPr="00487DE6" w:rsidRDefault="002534EA" w:rsidP="00E63979">
      <w:pPr>
        <w:pStyle w:val="Odstavekseznama"/>
        <w:keepNext/>
        <w:keepLines/>
        <w:numPr>
          <w:ilvl w:val="1"/>
          <w:numId w:val="2"/>
        </w:numPr>
        <w:autoSpaceDE w:val="0"/>
        <w:autoSpaceDN w:val="0"/>
        <w:adjustRightInd w:val="0"/>
        <w:rPr>
          <w:rFonts w:ascii="Tahoma" w:hAnsi="Tahoma" w:cs="Tahoma"/>
          <w:b/>
          <w:bCs/>
        </w:rPr>
      </w:pPr>
      <w:r>
        <w:rPr>
          <w:rFonts w:ascii="Tahoma" w:hAnsi="Tahoma" w:cs="Tahoma"/>
          <w:b/>
          <w:bCs/>
        </w:rPr>
        <w:t>Garancijski rok</w:t>
      </w:r>
      <w:r w:rsidRPr="00487DE6">
        <w:rPr>
          <w:rFonts w:ascii="Tahoma" w:hAnsi="Tahoma" w:cs="Tahoma"/>
          <w:b/>
          <w:bCs/>
        </w:rPr>
        <w:t xml:space="preserve"> (</w:t>
      </w:r>
      <w:r w:rsidRPr="001208F3">
        <w:rPr>
          <w:rFonts w:ascii="Tahoma" w:hAnsi="Tahoma" w:cs="Tahoma"/>
        </w:rPr>
        <w:t>Tgx</w:t>
      </w:r>
      <w:r w:rsidRPr="00487DE6">
        <w:rPr>
          <w:rFonts w:ascii="Tahoma" w:hAnsi="Tahoma" w:cs="Tahoma"/>
          <w:b/>
          <w:vertAlign w:val="subscript"/>
        </w:rPr>
        <w:t>.</w:t>
      </w:r>
      <w:r w:rsidRPr="00487DE6">
        <w:rPr>
          <w:rFonts w:ascii="Tahoma" w:hAnsi="Tahoma" w:cs="Tahoma"/>
          <w:b/>
          <w:bCs/>
        </w:rPr>
        <w:t>)</w:t>
      </w:r>
    </w:p>
    <w:p w14:paraId="0CAB09D5" w14:textId="77777777" w:rsidR="002534EA" w:rsidRPr="00487DE6" w:rsidRDefault="002534EA" w:rsidP="00E63979">
      <w:pPr>
        <w:keepNext/>
        <w:keepLines/>
        <w:jc w:val="both"/>
        <w:rPr>
          <w:rFonts w:ascii="Tahoma" w:hAnsi="Tahoma" w:cs="Tahoma"/>
        </w:rPr>
      </w:pPr>
    </w:p>
    <w:p w14:paraId="48501121" w14:textId="77777777" w:rsidR="002534EA" w:rsidRPr="001208F3" w:rsidRDefault="002534EA" w:rsidP="00E63979">
      <w:pPr>
        <w:keepNext/>
        <w:keepLines/>
        <w:jc w:val="both"/>
        <w:rPr>
          <w:rFonts w:ascii="Tahoma" w:hAnsi="Tahoma" w:cs="Tahoma"/>
        </w:rPr>
      </w:pPr>
      <w:r w:rsidRPr="001208F3">
        <w:rPr>
          <w:rFonts w:ascii="Tahoma" w:hAnsi="Tahoma" w:cs="Tahoma"/>
        </w:rPr>
        <w:t xml:space="preserve">Ponudba, ki izkazuje v primerjavi z ostalimi ponudbami najdaljši garancijski rok </w:t>
      </w:r>
      <w:r w:rsidRPr="001208F3">
        <w:rPr>
          <w:rFonts w:ascii="Tahoma" w:hAnsi="Tahoma" w:cs="Tahoma"/>
          <w:u w:val="single"/>
        </w:rPr>
        <w:t>za programsko in krmilno opremo</w:t>
      </w:r>
      <w:r w:rsidRPr="001208F3">
        <w:rPr>
          <w:rFonts w:ascii="Tahoma" w:hAnsi="Tahoma" w:cs="Tahoma"/>
        </w:rPr>
        <w:t xml:space="preserve"> prejme maksimalno število točk. Ponudba, katere garancijski rok za programsko opremo je glede na najdaljši garancijski rok krajši, pa prejme sorazmerno število točk, pri čemer garancijski rok za programsko opremo ne sme znašati manj kot 18 mesecev od dneva uspešnega prevzema opravljene storitve.</w:t>
      </w:r>
    </w:p>
    <w:p w14:paraId="42ADE7D2" w14:textId="77777777" w:rsidR="002534EA" w:rsidRPr="001208F3" w:rsidRDefault="002534EA" w:rsidP="00E63979">
      <w:pPr>
        <w:keepNext/>
        <w:keepLines/>
        <w:jc w:val="both"/>
        <w:rPr>
          <w:rFonts w:ascii="Tahoma" w:hAnsi="Tahoma" w:cs="Tahoma"/>
        </w:rPr>
      </w:pPr>
    </w:p>
    <w:p w14:paraId="05CA1995" w14:textId="77777777" w:rsidR="002534EA" w:rsidRPr="00487DE6" w:rsidRDefault="002534EA" w:rsidP="00E63979">
      <w:pPr>
        <w:keepNext/>
        <w:keepLines/>
        <w:autoSpaceDE w:val="0"/>
        <w:autoSpaceDN w:val="0"/>
        <w:adjustRightInd w:val="0"/>
        <w:jc w:val="both"/>
        <w:rPr>
          <w:rFonts w:ascii="Tahoma" w:hAnsi="Tahoma" w:cs="Tahoma"/>
        </w:rPr>
      </w:pPr>
      <w:r w:rsidRPr="00487DE6">
        <w:rPr>
          <w:rFonts w:ascii="Tahoma" w:hAnsi="Tahoma" w:cs="Tahoma"/>
        </w:rPr>
        <w:t>Točke določimo po naslednji formuli:</w:t>
      </w:r>
    </w:p>
    <w:p w14:paraId="35442B84" w14:textId="2E398746" w:rsidR="002534EA" w:rsidRPr="00487DE6" w:rsidRDefault="002534EA" w:rsidP="00E63979">
      <w:pPr>
        <w:keepNext/>
        <w:keepLines/>
        <w:jc w:val="both"/>
        <w:rPr>
          <w:rFonts w:ascii="Tahoma" w:hAnsi="Tahoma" w:cs="Tahoma"/>
        </w:rPr>
      </w:pPr>
      <w:r w:rsidRPr="00487DE6">
        <w:rPr>
          <w:rFonts w:ascii="Tahoma" w:hAnsi="Tahoma" w:cs="Tahoma"/>
        </w:rPr>
        <w:t xml:space="preserve">število točk = </w:t>
      </w:r>
      <w:r w:rsidRPr="001208F3">
        <w:rPr>
          <w:rFonts w:ascii="Tahoma" w:hAnsi="Tahoma" w:cs="Tahoma"/>
        </w:rPr>
        <w:t>T</w:t>
      </w:r>
      <w:r>
        <w:rPr>
          <w:rFonts w:ascii="Tahoma" w:hAnsi="Tahoma" w:cs="Tahoma"/>
        </w:rPr>
        <w:t>g</w:t>
      </w:r>
      <w:r w:rsidRPr="001208F3">
        <w:rPr>
          <w:rFonts w:ascii="Tahoma" w:hAnsi="Tahoma" w:cs="Tahoma"/>
        </w:rPr>
        <w:t>x</w:t>
      </w:r>
      <w:r w:rsidRPr="00487DE6">
        <w:rPr>
          <w:rFonts w:ascii="Tahoma" w:hAnsi="Tahoma" w:cs="Tahoma"/>
        </w:rPr>
        <w:t xml:space="preserve"> </w:t>
      </w:r>
      <w:r>
        <w:rPr>
          <w:rFonts w:ascii="Tahoma" w:hAnsi="Tahoma" w:cs="Tahoma"/>
        </w:rPr>
        <w:t xml:space="preserve">= </w:t>
      </w:r>
      <w:r w:rsidR="00D85302" w:rsidRPr="00487DE6">
        <w:rPr>
          <w:rFonts w:ascii="Tahoma" w:hAnsi="Tahoma" w:cs="Tahoma"/>
        </w:rPr>
        <w:t>5</w:t>
      </w:r>
      <w:r w:rsidR="00D85302" w:rsidRPr="00487DE6">
        <w:rPr>
          <w:rFonts w:ascii="Tahoma" w:hAnsi="Tahoma" w:cs="Tahoma"/>
          <w:color w:val="FF0000"/>
        </w:rPr>
        <w:t xml:space="preserve"> </w:t>
      </w:r>
      <w:r w:rsidR="00D85302">
        <w:rPr>
          <w:rFonts w:ascii="Tahoma" w:hAnsi="Tahoma" w:cs="Tahoma"/>
        </w:rPr>
        <w:t>x (G</w:t>
      </w:r>
      <w:r w:rsidR="00D85302">
        <w:rPr>
          <w:rFonts w:ascii="Tahoma" w:hAnsi="Tahoma" w:cs="Tahoma"/>
          <w:vertAlign w:val="subscript"/>
        </w:rPr>
        <w:t>ponudnika</w:t>
      </w:r>
      <w:r w:rsidR="00D85302">
        <w:rPr>
          <w:rFonts w:ascii="Tahoma" w:hAnsi="Tahoma" w:cs="Tahoma"/>
        </w:rPr>
        <w:t>/G</w:t>
      </w:r>
      <w:r w:rsidR="00D85302">
        <w:rPr>
          <w:rFonts w:ascii="Tahoma" w:hAnsi="Tahoma" w:cs="Tahoma"/>
          <w:vertAlign w:val="subscript"/>
        </w:rPr>
        <w:t>max</w:t>
      </w:r>
      <w:r w:rsidR="00D85302" w:rsidRPr="00487DE6">
        <w:rPr>
          <w:rFonts w:ascii="Tahoma" w:hAnsi="Tahoma" w:cs="Tahoma"/>
        </w:rPr>
        <w:t>)</w:t>
      </w:r>
      <w:r w:rsidRPr="00487DE6">
        <w:rPr>
          <w:rFonts w:ascii="Tahoma" w:hAnsi="Tahoma" w:cs="Tahoma"/>
        </w:rPr>
        <w:t>,</w:t>
      </w:r>
    </w:p>
    <w:p w14:paraId="442281A3" w14:textId="77777777" w:rsidR="002534EA" w:rsidRPr="001208F3" w:rsidRDefault="002534EA" w:rsidP="00E63979">
      <w:pPr>
        <w:keepNext/>
        <w:keepLines/>
        <w:jc w:val="both"/>
        <w:rPr>
          <w:rFonts w:ascii="Tahoma" w:hAnsi="Tahoma" w:cs="Tahoma"/>
        </w:rPr>
      </w:pPr>
    </w:p>
    <w:p w14:paraId="1C91AD83" w14:textId="77777777" w:rsidR="002534EA" w:rsidRPr="001208F3" w:rsidRDefault="002534EA" w:rsidP="00E63979">
      <w:pPr>
        <w:keepNext/>
        <w:keepLines/>
        <w:jc w:val="both"/>
        <w:rPr>
          <w:rFonts w:ascii="Tahoma" w:hAnsi="Tahoma" w:cs="Tahoma"/>
        </w:rPr>
      </w:pPr>
      <w:r w:rsidRPr="001208F3">
        <w:rPr>
          <w:rFonts w:ascii="Tahoma" w:hAnsi="Tahoma" w:cs="Tahoma"/>
        </w:rPr>
        <w:t>5</w:t>
      </w:r>
      <w:r w:rsidRPr="001208F3">
        <w:rPr>
          <w:rFonts w:ascii="Tahoma" w:hAnsi="Tahoma" w:cs="Tahoma"/>
        </w:rPr>
        <w:tab/>
        <w:t>= največje možno število točk,</w:t>
      </w:r>
    </w:p>
    <w:p w14:paraId="1BBA31E4" w14:textId="54B3E85C" w:rsidR="002534EA" w:rsidRPr="001208F3" w:rsidRDefault="002534EA" w:rsidP="00E63979">
      <w:pPr>
        <w:keepNext/>
        <w:keepLines/>
        <w:jc w:val="both"/>
        <w:rPr>
          <w:rFonts w:ascii="Tahoma" w:hAnsi="Tahoma" w:cs="Tahoma"/>
        </w:rPr>
      </w:pPr>
      <w:r w:rsidRPr="001208F3">
        <w:rPr>
          <w:rFonts w:ascii="Tahoma" w:hAnsi="Tahoma" w:cs="Tahoma"/>
        </w:rPr>
        <w:t>G</w:t>
      </w:r>
      <w:r w:rsidR="00D85302">
        <w:rPr>
          <w:rFonts w:ascii="Tahoma" w:hAnsi="Tahoma" w:cs="Tahoma"/>
          <w:vertAlign w:val="subscript"/>
        </w:rPr>
        <w:t>max</w:t>
      </w:r>
      <w:r>
        <w:rPr>
          <w:rFonts w:ascii="Tahoma" w:hAnsi="Tahoma" w:cs="Tahoma"/>
        </w:rPr>
        <w:t xml:space="preserve"> </w:t>
      </w:r>
      <w:r w:rsidRPr="001208F3">
        <w:rPr>
          <w:rFonts w:ascii="Tahoma" w:hAnsi="Tahoma" w:cs="Tahoma"/>
        </w:rPr>
        <w:t>= najdaljši garancijski rok izmed vseh ponudb,</w:t>
      </w:r>
    </w:p>
    <w:p w14:paraId="5118AD40" w14:textId="16D1E06F" w:rsidR="002534EA" w:rsidRPr="001208F3" w:rsidRDefault="002534EA" w:rsidP="00E63979">
      <w:pPr>
        <w:keepNext/>
        <w:keepLines/>
        <w:jc w:val="both"/>
        <w:rPr>
          <w:rFonts w:ascii="Tahoma" w:hAnsi="Tahoma" w:cs="Tahoma"/>
        </w:rPr>
      </w:pPr>
      <w:r w:rsidRPr="001208F3">
        <w:rPr>
          <w:rFonts w:ascii="Tahoma" w:hAnsi="Tahoma" w:cs="Tahoma"/>
        </w:rPr>
        <w:t>G</w:t>
      </w:r>
      <w:r w:rsidR="00D85302" w:rsidRPr="00D85302">
        <w:rPr>
          <w:rFonts w:ascii="Tahoma" w:hAnsi="Tahoma" w:cs="Tahoma"/>
          <w:vertAlign w:val="subscript"/>
        </w:rPr>
        <w:t>ponudnika</w:t>
      </w:r>
      <w:r w:rsidR="00D85302">
        <w:rPr>
          <w:rFonts w:ascii="Tahoma" w:hAnsi="Tahoma" w:cs="Tahoma"/>
        </w:rPr>
        <w:t xml:space="preserve"> </w:t>
      </w:r>
      <w:r w:rsidRPr="001208F3">
        <w:rPr>
          <w:rFonts w:ascii="Tahoma" w:hAnsi="Tahoma" w:cs="Tahoma"/>
        </w:rPr>
        <w:t xml:space="preserve">= garancijski rok </w:t>
      </w:r>
      <w:r w:rsidR="00D85302">
        <w:rPr>
          <w:rFonts w:ascii="Tahoma" w:hAnsi="Tahoma" w:cs="Tahoma"/>
        </w:rPr>
        <w:t>posameznega ponudnika</w:t>
      </w:r>
      <w:r w:rsidRPr="001208F3">
        <w:rPr>
          <w:rFonts w:ascii="Tahoma" w:hAnsi="Tahoma" w:cs="Tahoma"/>
        </w:rPr>
        <w:t>.</w:t>
      </w:r>
    </w:p>
    <w:p w14:paraId="0FDBB35E" w14:textId="77777777" w:rsidR="002534EA" w:rsidRDefault="002534EA" w:rsidP="00E63979">
      <w:pPr>
        <w:pStyle w:val="Default"/>
        <w:keepNext/>
        <w:keepLines/>
        <w:rPr>
          <w:rFonts w:ascii="Tahoma" w:hAnsi="Tahoma" w:cs="Tahoma"/>
          <w:sz w:val="20"/>
        </w:rPr>
      </w:pPr>
    </w:p>
    <w:p w14:paraId="161E682F" w14:textId="77777777" w:rsidR="007C70A1" w:rsidRPr="00112425" w:rsidRDefault="00B6671D" w:rsidP="00E63979">
      <w:pPr>
        <w:keepNext/>
        <w:keepLines/>
        <w:numPr>
          <w:ilvl w:val="0"/>
          <w:numId w:val="2"/>
        </w:numPr>
        <w:jc w:val="both"/>
        <w:rPr>
          <w:rFonts w:ascii="Tahoma" w:hAnsi="Tahoma" w:cs="Tahoma"/>
          <w:b/>
          <w:sz w:val="24"/>
        </w:rPr>
      </w:pPr>
      <w:r>
        <w:rPr>
          <w:rFonts w:ascii="Tahoma" w:hAnsi="Tahoma" w:cs="Tahoma"/>
          <w:b/>
          <w:sz w:val="24"/>
        </w:rPr>
        <w:t xml:space="preserve">ROK ZA PREDLOŽITE V PONUDB IN ODPIRANJE PONUDB, </w:t>
      </w:r>
      <w:r w:rsidR="00527046" w:rsidRPr="00112425">
        <w:rPr>
          <w:rFonts w:ascii="Tahoma" w:hAnsi="Tahoma" w:cs="Tahoma"/>
          <w:b/>
          <w:sz w:val="24"/>
        </w:rPr>
        <w:t>N</w:t>
      </w:r>
      <w:r w:rsidR="00A7327B" w:rsidRPr="00112425">
        <w:rPr>
          <w:rFonts w:ascii="Tahoma" w:hAnsi="Tahoma" w:cs="Tahoma"/>
          <w:b/>
          <w:sz w:val="24"/>
        </w:rPr>
        <w:t>AVODILA PONUDNIKOM ZA IZDELAVO PONUDBE</w:t>
      </w:r>
      <w:r>
        <w:rPr>
          <w:rFonts w:ascii="Tahoma" w:hAnsi="Tahoma" w:cs="Tahoma"/>
          <w:b/>
          <w:sz w:val="24"/>
        </w:rPr>
        <w:t xml:space="preserve">, </w:t>
      </w:r>
      <w:r w:rsidR="003507D6">
        <w:rPr>
          <w:rFonts w:ascii="Tahoma" w:hAnsi="Tahoma" w:cs="Tahoma"/>
          <w:b/>
          <w:sz w:val="24"/>
        </w:rPr>
        <w:t xml:space="preserve">NAČIN ZA PREDLOŽITEV PONUDB in </w:t>
      </w:r>
      <w:r>
        <w:rPr>
          <w:rFonts w:ascii="Tahoma" w:hAnsi="Tahoma" w:cs="Tahoma"/>
          <w:b/>
          <w:sz w:val="24"/>
        </w:rPr>
        <w:t>VSEBINA PONUDB</w:t>
      </w:r>
    </w:p>
    <w:p w14:paraId="278F831B" w14:textId="77777777" w:rsidR="007C70A1" w:rsidRPr="00112425" w:rsidRDefault="007C70A1" w:rsidP="00E63979">
      <w:pPr>
        <w:pStyle w:val="Telobesedila3"/>
        <w:keepNext/>
        <w:keepLines/>
        <w:tabs>
          <w:tab w:val="clear" w:pos="142"/>
        </w:tabs>
        <w:rPr>
          <w:rFonts w:ascii="Tahoma" w:hAnsi="Tahoma" w:cs="Tahoma"/>
        </w:rPr>
      </w:pPr>
    </w:p>
    <w:p w14:paraId="47A566D8" w14:textId="77777777" w:rsidR="00B6671D" w:rsidRPr="00C8579C" w:rsidRDefault="00B6671D" w:rsidP="00E63979">
      <w:pPr>
        <w:keepNext/>
        <w:keepLines/>
        <w:numPr>
          <w:ilvl w:val="1"/>
          <w:numId w:val="2"/>
        </w:numPr>
        <w:jc w:val="both"/>
        <w:rPr>
          <w:rFonts w:ascii="Tahoma" w:hAnsi="Tahoma" w:cs="Tahoma"/>
          <w:b/>
        </w:rPr>
      </w:pPr>
      <w:r w:rsidRPr="00C8579C">
        <w:rPr>
          <w:rFonts w:ascii="Tahoma" w:hAnsi="Tahoma" w:cs="Tahoma"/>
          <w:b/>
        </w:rPr>
        <w:t>Rok za predložitev ponudb in javno odpiranje ponudb</w:t>
      </w:r>
    </w:p>
    <w:p w14:paraId="2F67439D" w14:textId="77777777" w:rsidR="00B6671D" w:rsidRPr="00C8579C" w:rsidRDefault="00B6671D" w:rsidP="00E63979">
      <w:pPr>
        <w:keepNext/>
        <w:keepLines/>
        <w:jc w:val="both"/>
        <w:rPr>
          <w:rFonts w:ascii="Tahoma" w:hAnsi="Tahoma" w:cs="Tahoma"/>
        </w:rPr>
      </w:pPr>
    </w:p>
    <w:p w14:paraId="27999B07" w14:textId="175C9E83" w:rsidR="00CE2724" w:rsidRPr="00C8579C" w:rsidRDefault="00CE2724" w:rsidP="00E63979">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4" w:history="1">
        <w:r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8579C">
        <w:rPr>
          <w:rFonts w:ascii="Tahoma" w:hAnsi="Tahoma" w:cs="Tahoma"/>
          <w:b/>
          <w:lang w:val="sl-SI"/>
        </w:rPr>
        <w:t>najkasneje do</w:t>
      </w:r>
      <w:r w:rsidR="00D513B3">
        <w:rPr>
          <w:rFonts w:ascii="Tahoma" w:hAnsi="Tahoma" w:cs="Tahoma"/>
          <w:b/>
          <w:lang w:val="sl-SI"/>
        </w:rPr>
        <w:t xml:space="preserve"> </w:t>
      </w:r>
      <w:r w:rsidR="00E73F57" w:rsidRPr="00E73F57">
        <w:rPr>
          <w:rFonts w:ascii="Tahoma" w:hAnsi="Tahoma" w:cs="Tahoma"/>
          <w:b/>
          <w:lang w:val="sl-SI"/>
        </w:rPr>
        <w:t>7</w:t>
      </w:r>
      <w:r w:rsidRPr="00E73F57">
        <w:rPr>
          <w:rFonts w:ascii="Tahoma" w:hAnsi="Tahoma" w:cs="Tahoma"/>
          <w:b/>
          <w:lang w:val="sl-SI"/>
        </w:rPr>
        <w:t xml:space="preserve">. </w:t>
      </w:r>
      <w:r w:rsidR="00E73F57" w:rsidRPr="00E73F57">
        <w:rPr>
          <w:rFonts w:ascii="Tahoma" w:hAnsi="Tahoma" w:cs="Tahoma"/>
          <w:b/>
          <w:lang w:val="sl-SI"/>
        </w:rPr>
        <w:t>6</w:t>
      </w:r>
      <w:r w:rsidRPr="00E73F57">
        <w:rPr>
          <w:rFonts w:ascii="Tahoma" w:hAnsi="Tahoma" w:cs="Tahoma"/>
          <w:b/>
          <w:lang w:val="sl-SI"/>
        </w:rPr>
        <w:t>. 202</w:t>
      </w:r>
      <w:r w:rsidR="00D21180" w:rsidRPr="00E73F57">
        <w:rPr>
          <w:rFonts w:ascii="Tahoma" w:hAnsi="Tahoma" w:cs="Tahoma"/>
          <w:b/>
          <w:lang w:val="sl-SI"/>
        </w:rPr>
        <w:t>3</w:t>
      </w:r>
      <w:r w:rsidRPr="00C8579C">
        <w:rPr>
          <w:rFonts w:ascii="Tahoma" w:hAnsi="Tahoma" w:cs="Tahoma"/>
          <w:b/>
          <w:i/>
          <w:lang w:val="sl-SI"/>
        </w:rPr>
        <w:t xml:space="preserve"> </w:t>
      </w:r>
      <w:r w:rsidRPr="00C8579C">
        <w:rPr>
          <w:rFonts w:ascii="Tahoma" w:hAnsi="Tahoma" w:cs="Tahoma"/>
          <w:b/>
          <w:lang w:val="sl-SI"/>
        </w:rPr>
        <w:t>do 10.00</w:t>
      </w:r>
      <w:r w:rsidRPr="00C8579C">
        <w:rPr>
          <w:rFonts w:ascii="Tahoma" w:hAnsi="Tahoma" w:cs="Tahoma"/>
          <w:lang w:val="sl-SI"/>
        </w:rPr>
        <w:t xml:space="preserve"> </w:t>
      </w:r>
      <w:r w:rsidRPr="00C8579C">
        <w:rPr>
          <w:rFonts w:ascii="Tahoma" w:hAnsi="Tahoma" w:cs="Tahoma"/>
          <w:b/>
          <w:lang w:val="sl-SI"/>
        </w:rPr>
        <w:t>ure</w:t>
      </w:r>
      <w:r w:rsidRPr="00C8579C">
        <w:rPr>
          <w:rFonts w:ascii="Tahoma" w:hAnsi="Tahoma" w:cs="Tahoma"/>
          <w:lang w:val="sl-SI"/>
        </w:rPr>
        <w:t>. Za oddano ponudbo se šteje ponudba, ki je v informacijskem sistemu e-JN označena s statusom »ODDANO«. Ponudnik nosi vse stroške priprave in predložitve ponudbe.</w:t>
      </w:r>
    </w:p>
    <w:p w14:paraId="4ADD2FD6" w14:textId="77777777" w:rsidR="00CE2724" w:rsidRPr="00C8579C" w:rsidRDefault="00CE2724" w:rsidP="00E63979">
      <w:pPr>
        <w:keepNext/>
        <w:keepLines/>
        <w:jc w:val="both"/>
        <w:rPr>
          <w:rFonts w:ascii="Tahoma" w:hAnsi="Tahoma" w:cs="Tahoma"/>
          <w:b/>
        </w:rPr>
      </w:pPr>
    </w:p>
    <w:p w14:paraId="22810BD8" w14:textId="77777777" w:rsidR="00CE2724" w:rsidRPr="00C8579C" w:rsidRDefault="00CE2724" w:rsidP="00E63979">
      <w:pPr>
        <w:pStyle w:val="Telobesedila3"/>
        <w:keepNext/>
        <w:keepLines/>
        <w:rPr>
          <w:rFonts w:ascii="Tahoma" w:hAnsi="Tahoma" w:cs="Tahoma"/>
          <w:lang w:val="sl-SI"/>
        </w:rPr>
      </w:pPr>
      <w:r w:rsidRPr="00C8579C">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BB034E9" w14:textId="77777777" w:rsidR="00CE2724" w:rsidRPr="00C8579C" w:rsidRDefault="00CE2724" w:rsidP="00E63979">
      <w:pPr>
        <w:pStyle w:val="Telobesedila3"/>
        <w:keepNext/>
        <w:keepLines/>
        <w:rPr>
          <w:rFonts w:ascii="Tahoma" w:hAnsi="Tahoma" w:cs="Tahoma"/>
          <w:lang w:val="sl-SI"/>
        </w:rPr>
      </w:pPr>
    </w:p>
    <w:p w14:paraId="41EAA782" w14:textId="77777777" w:rsidR="00CE2724" w:rsidRDefault="00CE2724" w:rsidP="00E63979">
      <w:pPr>
        <w:pStyle w:val="Telobesedila3"/>
        <w:keepNext/>
        <w:keepLines/>
        <w:rPr>
          <w:rFonts w:ascii="Tahoma" w:hAnsi="Tahoma" w:cs="Tahoma"/>
          <w:lang w:val="sl-SI"/>
        </w:rPr>
      </w:pPr>
      <w:r w:rsidRPr="00C8579C">
        <w:rPr>
          <w:rFonts w:ascii="Tahoma" w:hAnsi="Tahoma" w:cs="Tahoma"/>
          <w:lang w:val="sl-SI"/>
        </w:rPr>
        <w:t>Po preteku roka za predložitev ponudb ponudbe ne bo več mogoče oddati.</w:t>
      </w:r>
    </w:p>
    <w:p w14:paraId="62291066" w14:textId="77777777" w:rsidR="001239D5" w:rsidRPr="00C8579C" w:rsidRDefault="001239D5" w:rsidP="00E63979">
      <w:pPr>
        <w:pStyle w:val="Telobesedila3"/>
        <w:keepNext/>
        <w:keepLines/>
        <w:rPr>
          <w:rFonts w:ascii="Tahoma" w:hAnsi="Tahoma" w:cs="Tahoma"/>
          <w:lang w:val="sl-SI"/>
        </w:rPr>
      </w:pPr>
    </w:p>
    <w:p w14:paraId="5C6701A7" w14:textId="77777777" w:rsidR="00CE2724" w:rsidRPr="00C8579C" w:rsidRDefault="00CE2724" w:rsidP="00E63979">
      <w:pPr>
        <w:pStyle w:val="Telobesedila3"/>
        <w:keepNext/>
        <w:keepLines/>
        <w:rPr>
          <w:rFonts w:ascii="Tahoma" w:hAnsi="Tahoma" w:cs="Tahoma"/>
          <w:i/>
          <w:lang w:val="sl-SI"/>
        </w:rPr>
      </w:pPr>
      <w:r w:rsidRPr="00C8579C">
        <w:rPr>
          <w:rFonts w:ascii="Tahoma" w:hAnsi="Tahoma" w:cs="Tahoma"/>
          <w:lang w:val="sl-SI"/>
        </w:rPr>
        <w:lastRenderedPageBreak/>
        <w:t xml:space="preserve">Dostop do povezave za oddajo elektronske ponudbe v tem postopku javnega naročila je ponudnikom na voljo </w:t>
      </w:r>
      <w:r w:rsidRPr="00C8579C">
        <w:rPr>
          <w:rFonts w:ascii="Tahoma" w:hAnsi="Tahoma" w:cs="Tahoma"/>
          <w:u w:val="single"/>
          <w:lang w:val="sl-SI"/>
        </w:rPr>
        <w:t xml:space="preserve">v predmetnem Obvestilu o javnem naročilu Portala JN </w:t>
      </w:r>
      <w:r w:rsidRPr="00C8579C">
        <w:rPr>
          <w:rFonts w:ascii="Tahoma" w:hAnsi="Tahoma" w:cs="Tahoma"/>
          <w:b/>
          <w:u w:val="single"/>
          <w:lang w:val="sl-SI"/>
        </w:rPr>
        <w:t>v razdelku »1.3 Sporočanje«</w:t>
      </w:r>
      <w:r w:rsidRPr="00C8579C">
        <w:rPr>
          <w:rFonts w:ascii="Tahoma" w:hAnsi="Tahoma" w:cs="Tahoma"/>
          <w:lang w:val="sl-SI"/>
        </w:rPr>
        <w:t xml:space="preserve">. </w:t>
      </w:r>
    </w:p>
    <w:p w14:paraId="76B75362" w14:textId="77777777" w:rsidR="00CE2724" w:rsidRPr="00C8579C" w:rsidRDefault="00CE2724" w:rsidP="00E63979">
      <w:pPr>
        <w:keepNext/>
        <w:keepLines/>
        <w:jc w:val="both"/>
        <w:rPr>
          <w:rFonts w:ascii="Tahoma" w:hAnsi="Tahoma" w:cs="Tahoma"/>
          <w:b/>
        </w:rPr>
      </w:pPr>
    </w:p>
    <w:p w14:paraId="7206D022" w14:textId="602AE17D" w:rsidR="00CE2724" w:rsidRPr="00C8579C" w:rsidRDefault="00CE2724" w:rsidP="00E63979">
      <w:pPr>
        <w:keepNext/>
        <w:keepLines/>
        <w:jc w:val="both"/>
        <w:rPr>
          <w:rFonts w:ascii="Tahoma" w:hAnsi="Tahoma" w:cs="Tahoma"/>
        </w:rPr>
      </w:pPr>
      <w:r w:rsidRPr="00C8579C">
        <w:rPr>
          <w:rFonts w:ascii="Tahoma" w:hAnsi="Tahoma" w:cs="Tahoma"/>
        </w:rPr>
        <w:t xml:space="preserve">Odpiranje ponudb bo potekalo avtomatično v informacijskem sistemu e-JN dne </w:t>
      </w:r>
      <w:r w:rsidR="00E73F57" w:rsidRPr="00E73F57">
        <w:rPr>
          <w:rFonts w:ascii="Tahoma" w:hAnsi="Tahoma" w:cs="Tahoma"/>
          <w:b/>
        </w:rPr>
        <w:t>7</w:t>
      </w:r>
      <w:r w:rsidR="00D85302" w:rsidRPr="00E73F57">
        <w:rPr>
          <w:rFonts w:ascii="Tahoma" w:hAnsi="Tahoma" w:cs="Tahoma"/>
          <w:b/>
        </w:rPr>
        <w:t xml:space="preserve">. </w:t>
      </w:r>
      <w:r w:rsidR="00E73F57" w:rsidRPr="00E73F57">
        <w:rPr>
          <w:rFonts w:ascii="Tahoma" w:hAnsi="Tahoma" w:cs="Tahoma"/>
          <w:b/>
        </w:rPr>
        <w:t>6</w:t>
      </w:r>
      <w:r w:rsidR="00D85302" w:rsidRPr="00E73F57">
        <w:rPr>
          <w:rFonts w:ascii="Tahoma" w:hAnsi="Tahoma" w:cs="Tahoma"/>
          <w:b/>
        </w:rPr>
        <w:t>. 2023</w:t>
      </w:r>
      <w:r w:rsidR="00D85302" w:rsidRPr="00C8579C">
        <w:rPr>
          <w:rFonts w:ascii="Tahoma" w:hAnsi="Tahoma" w:cs="Tahoma"/>
          <w:b/>
          <w:i/>
        </w:rPr>
        <w:t xml:space="preserve"> </w:t>
      </w:r>
      <w:r w:rsidRPr="00C8579C">
        <w:rPr>
          <w:rFonts w:ascii="Tahoma" w:hAnsi="Tahoma" w:cs="Tahoma"/>
        </w:rPr>
        <w:t xml:space="preserve">in se bo začelo </w:t>
      </w:r>
      <w:r w:rsidRPr="00C8579C">
        <w:rPr>
          <w:rFonts w:ascii="Tahoma" w:hAnsi="Tahoma" w:cs="Tahoma"/>
          <w:b/>
        </w:rPr>
        <w:t>ob 1</w:t>
      </w:r>
      <w:r w:rsidR="00FE4A03">
        <w:rPr>
          <w:rFonts w:ascii="Tahoma" w:hAnsi="Tahoma" w:cs="Tahoma"/>
          <w:b/>
        </w:rPr>
        <w:t>2</w:t>
      </w:r>
      <w:r w:rsidRPr="00C8579C">
        <w:rPr>
          <w:rFonts w:ascii="Tahoma" w:hAnsi="Tahoma" w:cs="Tahoma"/>
          <w:b/>
        </w:rPr>
        <w:t>.0</w:t>
      </w:r>
      <w:r w:rsidR="00C22FC5">
        <w:rPr>
          <w:rFonts w:ascii="Tahoma" w:hAnsi="Tahoma" w:cs="Tahoma"/>
          <w:b/>
        </w:rPr>
        <w:t>0</w:t>
      </w:r>
      <w:r w:rsidRPr="00C8579C">
        <w:rPr>
          <w:rFonts w:ascii="Tahoma" w:hAnsi="Tahoma" w:cs="Tahoma"/>
          <w:b/>
        </w:rPr>
        <w:t xml:space="preserve"> uri</w:t>
      </w:r>
      <w:r w:rsidRPr="00C8579C">
        <w:rPr>
          <w:rFonts w:ascii="Tahoma" w:hAnsi="Tahoma" w:cs="Tahoma"/>
        </w:rPr>
        <w:t xml:space="preserve"> na spletnem naslovu </w:t>
      </w:r>
      <w:hyperlink r:id="rId15" w:history="1">
        <w:r w:rsidRPr="00346C6B">
          <w:rPr>
            <w:rFonts w:ascii="Arial" w:eastAsia="Calibri" w:hAnsi="Arial" w:cs="Arial"/>
            <w:color w:val="0000FF"/>
            <w:u w:val="single"/>
          </w:rPr>
          <w:t>https://ejn.gov.si</w:t>
        </w:r>
      </w:hyperlink>
      <w:r w:rsidRPr="00C8579C">
        <w:rPr>
          <w:rFonts w:ascii="Tahoma" w:hAnsi="Tahoma" w:cs="Tahoma"/>
        </w:rPr>
        <w:t xml:space="preserve">. </w:t>
      </w:r>
    </w:p>
    <w:p w14:paraId="0A6B9A2C" w14:textId="77777777" w:rsidR="00CE2724" w:rsidRPr="00C8579C" w:rsidRDefault="00CE2724" w:rsidP="00E63979">
      <w:pPr>
        <w:keepNext/>
        <w:keepLines/>
        <w:jc w:val="both"/>
        <w:rPr>
          <w:rFonts w:ascii="Tahoma" w:hAnsi="Tahoma" w:cs="Tahoma"/>
        </w:rPr>
      </w:pPr>
    </w:p>
    <w:p w14:paraId="5D063A29" w14:textId="77777777" w:rsidR="00CE2724" w:rsidRPr="002F4A49" w:rsidRDefault="00CE2724" w:rsidP="00E63979">
      <w:pPr>
        <w:keepNext/>
        <w:keepLines/>
        <w:jc w:val="both"/>
        <w:rPr>
          <w:rFonts w:ascii="Tahoma" w:hAnsi="Tahoma" w:cs="Tahoma"/>
        </w:rPr>
      </w:pPr>
      <w:r w:rsidRPr="002F4A49">
        <w:rPr>
          <w:rFonts w:ascii="Tahoma" w:hAnsi="Tahoma" w:cs="Tahoma"/>
        </w:rPr>
        <w:t xml:space="preserve">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52F22F3B" w14:textId="77777777" w:rsidR="00E60912" w:rsidRDefault="00E60912" w:rsidP="00E63979">
      <w:pPr>
        <w:keepNext/>
        <w:keepLines/>
        <w:jc w:val="both"/>
        <w:rPr>
          <w:rFonts w:ascii="Tahoma" w:hAnsi="Tahoma" w:cs="Tahoma"/>
          <w:b/>
        </w:rPr>
      </w:pPr>
    </w:p>
    <w:p w14:paraId="300AB956" w14:textId="77777777" w:rsidR="00C413E7" w:rsidRPr="00112425" w:rsidRDefault="00C413E7" w:rsidP="00E63979">
      <w:pPr>
        <w:keepNext/>
        <w:keepLines/>
        <w:numPr>
          <w:ilvl w:val="1"/>
          <w:numId w:val="2"/>
        </w:numPr>
        <w:jc w:val="both"/>
        <w:rPr>
          <w:rFonts w:ascii="Tahoma" w:hAnsi="Tahoma" w:cs="Tahoma"/>
          <w:b/>
        </w:rPr>
      </w:pPr>
      <w:r w:rsidRPr="00112425">
        <w:rPr>
          <w:rFonts w:ascii="Tahoma" w:hAnsi="Tahoma" w:cs="Tahoma"/>
          <w:b/>
        </w:rPr>
        <w:t>Splošna navodila za predložitev ponudbe</w:t>
      </w:r>
    </w:p>
    <w:p w14:paraId="2674D5FC" w14:textId="77777777" w:rsidR="002F4A49" w:rsidRDefault="002F4A49" w:rsidP="00E63979">
      <w:pPr>
        <w:pStyle w:val="Telobesedila3"/>
        <w:keepNext/>
        <w:keepLines/>
        <w:rPr>
          <w:rFonts w:ascii="Tahoma" w:hAnsi="Tahoma" w:cs="Tahoma"/>
        </w:rPr>
      </w:pPr>
    </w:p>
    <w:p w14:paraId="6B41F1CC" w14:textId="77777777" w:rsidR="00CE2724" w:rsidRPr="00CE2724" w:rsidRDefault="00CE2724" w:rsidP="00E6397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6"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7" w:history="1">
        <w:r w:rsidRPr="00CE2724">
          <w:rPr>
            <w:rStyle w:val="Hiperpovezava"/>
            <w:rFonts w:ascii="Tahoma" w:hAnsi="Tahoma" w:cs="Tahoma"/>
          </w:rPr>
          <w:t>https://ejn.gov.si</w:t>
        </w:r>
      </w:hyperlink>
      <w:r w:rsidRPr="00CE2724">
        <w:rPr>
          <w:rFonts w:ascii="Tahoma" w:hAnsi="Tahoma" w:cs="Tahoma"/>
        </w:rPr>
        <w:t>.</w:t>
      </w:r>
    </w:p>
    <w:p w14:paraId="5BE6035D" w14:textId="77777777" w:rsidR="00CE2724" w:rsidRPr="00CE2724" w:rsidRDefault="00CE2724" w:rsidP="00E63979">
      <w:pPr>
        <w:pStyle w:val="Telobesedila3"/>
        <w:keepNext/>
        <w:keepLines/>
        <w:rPr>
          <w:rFonts w:ascii="Tahoma" w:hAnsi="Tahoma" w:cs="Tahoma"/>
        </w:rPr>
      </w:pPr>
    </w:p>
    <w:p w14:paraId="221BE220" w14:textId="77777777" w:rsidR="00CE2724" w:rsidRPr="00CE2724" w:rsidRDefault="00CE2724" w:rsidP="00E6397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8"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2BEA936" w14:textId="77777777" w:rsidR="00CE2724" w:rsidRPr="00CE2724" w:rsidRDefault="00CE2724" w:rsidP="00E63979">
      <w:pPr>
        <w:pStyle w:val="Telobesedila3"/>
        <w:keepNext/>
        <w:keepLines/>
        <w:rPr>
          <w:rFonts w:ascii="Tahoma" w:hAnsi="Tahoma" w:cs="Tahoma"/>
        </w:rPr>
      </w:pPr>
    </w:p>
    <w:p w14:paraId="076E5051" w14:textId="77777777" w:rsidR="00CE2724" w:rsidRPr="00CE2724" w:rsidRDefault="00CE2724" w:rsidP="00E6397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004569E9">
        <w:rPr>
          <w:rFonts w:ascii="Tahoma" w:hAnsi="Tahoma" w:cs="Tahoma"/>
          <w:lang w:val="sl-SI"/>
        </w:rPr>
        <w:t xml:space="preserve"> (</w:t>
      </w:r>
      <w:r w:rsidR="004569E9" w:rsidRPr="004569E9">
        <w:rPr>
          <w:rFonts w:ascii="Tahoma" w:hAnsi="Tahoma" w:cs="Tahoma"/>
          <w:lang w:val="sl-SI"/>
        </w:rPr>
        <w:t>Ur</w:t>
      </w:r>
      <w:r w:rsidR="004569E9">
        <w:rPr>
          <w:rFonts w:ascii="Tahoma" w:hAnsi="Tahoma" w:cs="Tahoma"/>
          <w:lang w:val="sl-SI"/>
        </w:rPr>
        <w:t xml:space="preserve">. l. </w:t>
      </w:r>
      <w:r w:rsidR="004569E9" w:rsidRPr="004569E9">
        <w:rPr>
          <w:rFonts w:ascii="Tahoma" w:hAnsi="Tahoma" w:cs="Tahoma"/>
          <w:lang w:val="sl-SI"/>
        </w:rPr>
        <w:t>RS, št. 97/07 – uradno prečiščeno besedilo, 64/16 – odl. US in 20/18 – OROZ631</w:t>
      </w:r>
      <w:r w:rsidR="004569E9">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5FCB7267" w14:textId="61CD9364" w:rsidR="002F0EF0" w:rsidRDefault="002F0EF0" w:rsidP="00E63979">
      <w:pPr>
        <w:pStyle w:val="Telobesedila3"/>
        <w:keepNext/>
        <w:keepLines/>
        <w:tabs>
          <w:tab w:val="clear" w:pos="142"/>
        </w:tabs>
        <w:rPr>
          <w:rFonts w:ascii="Tahoma" w:hAnsi="Tahoma" w:cs="Tahoma"/>
        </w:rPr>
      </w:pPr>
    </w:p>
    <w:p w14:paraId="1907E4B5" w14:textId="77777777" w:rsidR="00A7327B" w:rsidRPr="00112425" w:rsidRDefault="00A7327B" w:rsidP="00E63979">
      <w:pPr>
        <w:keepNext/>
        <w:keepLines/>
        <w:numPr>
          <w:ilvl w:val="1"/>
          <w:numId w:val="2"/>
        </w:numPr>
        <w:jc w:val="both"/>
        <w:rPr>
          <w:rFonts w:ascii="Tahoma" w:hAnsi="Tahoma" w:cs="Tahoma"/>
          <w:b/>
        </w:rPr>
      </w:pPr>
      <w:r w:rsidRPr="00112425">
        <w:rPr>
          <w:rFonts w:ascii="Tahoma" w:hAnsi="Tahoma" w:cs="Tahoma"/>
          <w:b/>
        </w:rPr>
        <w:t>Izdelava ponudbe</w:t>
      </w:r>
    </w:p>
    <w:p w14:paraId="5EDDA342" w14:textId="77777777" w:rsidR="00C413E7" w:rsidRPr="00112425" w:rsidRDefault="00C413E7" w:rsidP="00E63979">
      <w:pPr>
        <w:keepNext/>
        <w:keepLines/>
        <w:jc w:val="both"/>
        <w:rPr>
          <w:rFonts w:ascii="Tahoma" w:hAnsi="Tahoma" w:cs="Tahoma"/>
          <w:b/>
        </w:rPr>
      </w:pPr>
    </w:p>
    <w:p w14:paraId="77CCFAF5" w14:textId="25152185" w:rsidR="0096587C" w:rsidRPr="00C8579C" w:rsidRDefault="0096587C" w:rsidP="00E63979">
      <w:pPr>
        <w:keepNext/>
        <w:keepLines/>
        <w:jc w:val="both"/>
        <w:rPr>
          <w:rFonts w:ascii="Tahoma" w:hAnsi="Tahoma" w:cs="Tahoma"/>
        </w:rPr>
      </w:pPr>
      <w:r w:rsidRPr="00C8579C">
        <w:rPr>
          <w:rFonts w:ascii="Tahoma" w:hAnsi="Tahoma" w:cs="Tahoma"/>
        </w:rPr>
        <w:t xml:space="preserve">Ponudba naj bo izdelana tako, da vsebuje vse zahtevane dokumente in obrazce, navedene v tč. </w:t>
      </w:r>
      <w:r w:rsidR="008B2813">
        <w:rPr>
          <w:rFonts w:ascii="Tahoma" w:hAnsi="Tahoma" w:cs="Tahoma"/>
        </w:rPr>
        <w:t>7</w:t>
      </w:r>
      <w:r w:rsidRPr="00C8579C">
        <w:rPr>
          <w:rFonts w:ascii="Tahoma" w:hAnsi="Tahoma" w:cs="Tahoma"/>
        </w:rPr>
        <w:t>.4. razpisne dokumentacije.</w:t>
      </w:r>
    </w:p>
    <w:p w14:paraId="0DC47CFF" w14:textId="77777777" w:rsidR="0096587C" w:rsidRPr="00C8579C" w:rsidRDefault="0096587C" w:rsidP="00E63979">
      <w:pPr>
        <w:keepNext/>
        <w:keepLines/>
        <w:jc w:val="both"/>
        <w:rPr>
          <w:rFonts w:ascii="Tahoma" w:hAnsi="Tahoma" w:cs="Tahoma"/>
          <w:b/>
        </w:rPr>
      </w:pPr>
    </w:p>
    <w:p w14:paraId="45FBFD01" w14:textId="77777777" w:rsidR="0096587C" w:rsidRPr="00C8579C" w:rsidRDefault="0096587C" w:rsidP="00E63979">
      <w:pPr>
        <w:keepNext/>
        <w:keepLines/>
        <w:jc w:val="both"/>
        <w:rPr>
          <w:rFonts w:ascii="Tahoma" w:hAnsi="Tahoma" w:cs="Tahoma"/>
        </w:rPr>
      </w:pPr>
      <w:r w:rsidRPr="00C8579C">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6F25FC4E" w14:textId="77777777" w:rsidR="0096587C" w:rsidRPr="00C8579C" w:rsidRDefault="0096587C" w:rsidP="00E63979">
      <w:pPr>
        <w:keepNext/>
        <w:keepLines/>
        <w:jc w:val="both"/>
        <w:rPr>
          <w:rFonts w:ascii="Tahoma" w:hAnsi="Tahoma" w:cs="Tahoma"/>
        </w:rPr>
      </w:pPr>
    </w:p>
    <w:p w14:paraId="1F4D4096" w14:textId="77777777" w:rsidR="0096587C" w:rsidRDefault="0096587C" w:rsidP="00E63979">
      <w:pPr>
        <w:keepNext/>
        <w:keepLines/>
        <w:jc w:val="both"/>
        <w:rPr>
          <w:rFonts w:ascii="Tahoma" w:hAnsi="Tahoma" w:cs="Tahoma"/>
        </w:rPr>
      </w:pPr>
      <w:r w:rsidRPr="00C8579C">
        <w:rPr>
          <w:rFonts w:ascii="Tahoma" w:hAnsi="Tahoma" w:cs="Tahoma"/>
        </w:rPr>
        <w:t>Sestavni del razpisne dokumentacije so tudi vse morebitne spremembe, dopolnitve in popravki razpisne dokumentacije ter pojasnila in odgovori na vprašanja ponudnikov, objavljena na portalu javnih naročil</w:t>
      </w:r>
      <w:r w:rsidR="00E60912">
        <w:rPr>
          <w:rFonts w:ascii="Tahoma" w:hAnsi="Tahoma" w:cs="Tahoma"/>
        </w:rPr>
        <w:t xml:space="preserve"> in/ali na spletni strani naročnika</w:t>
      </w:r>
      <w:r w:rsidRPr="00C8579C">
        <w:rPr>
          <w:rFonts w:ascii="Tahoma" w:hAnsi="Tahoma" w:cs="Tahoma"/>
        </w:rPr>
        <w:t>, ki jih morajo ponudniki upoštevati pri pripravi ponudbene dokumentacije.</w:t>
      </w:r>
    </w:p>
    <w:p w14:paraId="71B384E5" w14:textId="77777777" w:rsidR="00220D6A" w:rsidRDefault="00220D6A" w:rsidP="00E63979">
      <w:pPr>
        <w:keepNext/>
        <w:keepLines/>
        <w:jc w:val="both"/>
        <w:rPr>
          <w:rFonts w:ascii="Tahoma" w:hAnsi="Tahoma" w:cs="Tahoma"/>
          <w:b/>
        </w:rPr>
      </w:pPr>
    </w:p>
    <w:p w14:paraId="0EFE2D32" w14:textId="77777777" w:rsidR="00A7327B" w:rsidRPr="00112425" w:rsidRDefault="00A7327B" w:rsidP="00E63979">
      <w:pPr>
        <w:keepNext/>
        <w:keepLines/>
        <w:numPr>
          <w:ilvl w:val="1"/>
          <w:numId w:val="2"/>
        </w:numPr>
        <w:jc w:val="both"/>
        <w:rPr>
          <w:rFonts w:ascii="Tahoma" w:hAnsi="Tahoma" w:cs="Tahoma"/>
          <w:b/>
        </w:rPr>
      </w:pPr>
      <w:r w:rsidRPr="00112425">
        <w:rPr>
          <w:rFonts w:ascii="Tahoma" w:hAnsi="Tahoma" w:cs="Tahoma"/>
          <w:b/>
        </w:rPr>
        <w:t>Vsebina ponudbene dokumentacije</w:t>
      </w:r>
    </w:p>
    <w:p w14:paraId="48188F23" w14:textId="77777777" w:rsidR="007F63F7" w:rsidRPr="00112425" w:rsidRDefault="007F63F7" w:rsidP="00E63979">
      <w:pPr>
        <w:keepNext/>
        <w:keepLines/>
        <w:jc w:val="both"/>
        <w:rPr>
          <w:rFonts w:ascii="Tahoma" w:hAnsi="Tahoma" w:cs="Tahoma"/>
          <w:b/>
        </w:rPr>
      </w:pPr>
    </w:p>
    <w:p w14:paraId="7137FF7D" w14:textId="77777777" w:rsidR="0096587C" w:rsidRPr="00C8579C" w:rsidRDefault="0096587C" w:rsidP="00E63979">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kopije</w:t>
      </w:r>
      <w:r w:rsidR="00CE2724">
        <w:rPr>
          <w:rFonts w:ascii="Tahoma" w:hAnsi="Tahoma" w:cs="Tahoma"/>
          <w:b/>
        </w:rPr>
        <w:t xml:space="preserve"> (skeni)</w:t>
      </w:r>
      <w:r w:rsidRPr="00C8579C">
        <w:rPr>
          <w:rFonts w:ascii="Tahoma" w:hAnsi="Tahoma" w:cs="Tahoma"/>
          <w:b/>
        </w:rPr>
        <w:t xml:space="preserve"> priloženih listin ustrezajo originalu. V nasprotnem primeru ponudnik naročniku odgovarja za vso škodo, ki mu je nastala.</w:t>
      </w:r>
    </w:p>
    <w:p w14:paraId="0C514D15" w14:textId="77777777" w:rsidR="0096587C" w:rsidRPr="00C8579C" w:rsidRDefault="0096587C" w:rsidP="00E63979">
      <w:pPr>
        <w:keepNext/>
        <w:keepLines/>
        <w:jc w:val="both"/>
        <w:rPr>
          <w:rFonts w:ascii="Tahoma" w:hAnsi="Tahoma" w:cs="Tahoma"/>
        </w:rPr>
      </w:pPr>
    </w:p>
    <w:p w14:paraId="2606DD0C" w14:textId="77777777" w:rsidR="0096587C" w:rsidRDefault="0096587C" w:rsidP="00E63979">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67702255" w14:textId="6579BFB9" w:rsidR="00356766" w:rsidRDefault="00356766" w:rsidP="00E63979">
      <w:pPr>
        <w:keepNext/>
        <w:keepLines/>
        <w:jc w:val="both"/>
        <w:rPr>
          <w:rFonts w:ascii="Tahoma" w:hAnsi="Tahoma" w:cs="Tahoma"/>
          <w:b/>
        </w:rPr>
      </w:pPr>
    </w:p>
    <w:p w14:paraId="0ABD15BF" w14:textId="7C1D1BAF" w:rsidR="002B11D4" w:rsidRDefault="002B11D4" w:rsidP="00E63979">
      <w:pPr>
        <w:keepNext/>
        <w:keepLines/>
        <w:jc w:val="both"/>
        <w:rPr>
          <w:rFonts w:ascii="Tahoma" w:hAnsi="Tahoma" w:cs="Tahoma"/>
          <w:b/>
        </w:rPr>
      </w:pPr>
    </w:p>
    <w:p w14:paraId="03BC1080" w14:textId="158AD357" w:rsidR="002B11D4" w:rsidRDefault="002B11D4" w:rsidP="00E63979">
      <w:pPr>
        <w:keepNext/>
        <w:keepLines/>
        <w:jc w:val="both"/>
        <w:rPr>
          <w:rFonts w:ascii="Tahoma" w:hAnsi="Tahoma" w:cs="Tahoma"/>
          <w:b/>
        </w:rPr>
      </w:pPr>
    </w:p>
    <w:p w14:paraId="09DA6968" w14:textId="4DAF76AC" w:rsidR="002B11D4" w:rsidRDefault="002B11D4" w:rsidP="00E63979">
      <w:pPr>
        <w:keepNext/>
        <w:keepLines/>
        <w:jc w:val="both"/>
        <w:rPr>
          <w:rFonts w:ascii="Tahoma" w:hAnsi="Tahoma" w:cs="Tahoma"/>
          <w:b/>
        </w:rPr>
      </w:pPr>
    </w:p>
    <w:p w14:paraId="5F689327" w14:textId="7C5483E8" w:rsidR="002B11D4" w:rsidRDefault="002B11D4" w:rsidP="00E63979">
      <w:pPr>
        <w:keepNext/>
        <w:keepLines/>
        <w:jc w:val="both"/>
        <w:rPr>
          <w:rFonts w:ascii="Tahoma" w:hAnsi="Tahoma" w:cs="Tahoma"/>
          <w:b/>
        </w:rPr>
      </w:pPr>
    </w:p>
    <w:p w14:paraId="5155593C" w14:textId="128070F8" w:rsidR="002B11D4" w:rsidRDefault="002B11D4" w:rsidP="00E63979">
      <w:pPr>
        <w:keepNext/>
        <w:keepLines/>
        <w:jc w:val="both"/>
        <w:rPr>
          <w:rFonts w:ascii="Tahoma" w:hAnsi="Tahoma" w:cs="Tahoma"/>
          <w:b/>
        </w:rPr>
      </w:pPr>
    </w:p>
    <w:p w14:paraId="072D2B26" w14:textId="6F16CB62" w:rsidR="002B11D4" w:rsidRDefault="002B11D4" w:rsidP="00E63979">
      <w:pPr>
        <w:keepNext/>
        <w:keepLines/>
        <w:jc w:val="both"/>
        <w:rPr>
          <w:rFonts w:ascii="Tahoma" w:hAnsi="Tahoma" w:cs="Tahoma"/>
          <w:b/>
        </w:rPr>
      </w:pPr>
    </w:p>
    <w:p w14:paraId="679AD71C" w14:textId="77777777" w:rsidR="00F8131C" w:rsidRPr="0096587C" w:rsidRDefault="00F8131C" w:rsidP="00E63979">
      <w:pPr>
        <w:pStyle w:val="Odstavekseznama"/>
        <w:keepNext/>
        <w:keepLines/>
        <w:numPr>
          <w:ilvl w:val="0"/>
          <w:numId w:val="28"/>
        </w:numPr>
        <w:ind w:left="284" w:hanging="284"/>
        <w:jc w:val="both"/>
        <w:rPr>
          <w:rFonts w:ascii="Tahoma" w:hAnsi="Tahoma" w:cs="Tahoma"/>
          <w:b/>
          <w:color w:val="C00000"/>
        </w:rPr>
      </w:pPr>
      <w:r w:rsidRPr="0096587C">
        <w:rPr>
          <w:rFonts w:ascii="Tahoma" w:hAnsi="Tahoma" w:cs="Tahoma"/>
          <w:b/>
          <w:color w:val="C00000"/>
        </w:rPr>
        <w:lastRenderedPageBreak/>
        <w:t xml:space="preserve">Razdelek </w:t>
      </w:r>
      <w:r w:rsidR="00CE2724" w:rsidRPr="006D289A">
        <w:rPr>
          <w:rFonts w:ascii="Tahoma" w:hAnsi="Tahoma" w:cs="Tahoma"/>
          <w:b/>
          <w:color w:val="C00000"/>
        </w:rPr>
        <w:t>»</w:t>
      </w:r>
      <w:r w:rsidR="00CE2724">
        <w:rPr>
          <w:rFonts w:ascii="Tahoma" w:hAnsi="Tahoma" w:cs="Tahoma"/>
          <w:b/>
          <w:color w:val="C00000"/>
        </w:rPr>
        <w:t>Skupna ponudbena vrednost</w:t>
      </w:r>
      <w:r w:rsidR="00CE2724" w:rsidRPr="006D289A">
        <w:rPr>
          <w:rFonts w:ascii="Tahoma" w:hAnsi="Tahoma" w:cs="Tahoma"/>
          <w:b/>
          <w:color w:val="C00000"/>
        </w:rPr>
        <w:t>«</w:t>
      </w:r>
    </w:p>
    <w:p w14:paraId="3A3B2BCF" w14:textId="77777777" w:rsidR="00F8131C" w:rsidRPr="00112425" w:rsidRDefault="00F8131C" w:rsidP="00E63979">
      <w:pPr>
        <w:keepNext/>
        <w:keepLines/>
        <w:jc w:val="both"/>
        <w:rPr>
          <w:rFonts w:ascii="Tahoma" w:hAnsi="Tahoma" w:cs="Tahoma"/>
          <w:sz w:val="16"/>
          <w:szCs w:val="16"/>
        </w:rPr>
      </w:pPr>
    </w:p>
    <w:p w14:paraId="0B0C677D" w14:textId="77777777" w:rsidR="00CE2724" w:rsidRDefault="00CE2724" w:rsidP="00E63979">
      <w:pPr>
        <w:keepNext/>
        <w:keepLines/>
        <w:jc w:val="both"/>
        <w:rPr>
          <w:rFonts w:ascii="Tahoma" w:hAnsi="Tahoma" w:cs="Tahoma"/>
          <w:b/>
        </w:rPr>
      </w:pPr>
      <w:r w:rsidRPr="00C00787">
        <w:rPr>
          <w:rFonts w:ascii="Tahoma" w:hAnsi="Tahoma" w:cs="Tahoma"/>
          <w:b/>
        </w:rPr>
        <w:t>Ponudnik v sistem e-JN v razdelek »Skupna ponudbena vrednost« v zato namenjen prostor vpiše skupni ponudbeni znesek brez davka v EUR in znesek davka v EUR.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 »POVZETEK PREDRAČUNA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Pr="00C00787">
        <w:rPr>
          <w:rFonts w:ascii="Tahoma" w:hAnsi="Tahoma" w:cs="Tahoma"/>
          <w:b/>
        </w:rPr>
        <w:t xml:space="preserve"> »POVZETEK PREDRAČUNA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2C30B7A5" w14:textId="1878B1AA" w:rsidR="007420A0" w:rsidRDefault="007420A0" w:rsidP="00E6397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768"/>
      </w:tblGrid>
      <w:tr w:rsidR="0096587C" w:rsidRPr="00C8579C" w14:paraId="176000CC" w14:textId="77777777" w:rsidTr="0096587C">
        <w:tc>
          <w:tcPr>
            <w:tcW w:w="7725" w:type="dxa"/>
          </w:tcPr>
          <w:p w14:paraId="4E5C63A3" w14:textId="77777777" w:rsidR="0096587C" w:rsidRPr="00C8579C" w:rsidRDefault="0096587C" w:rsidP="00E63979">
            <w:pPr>
              <w:keepNext/>
              <w:keepLines/>
              <w:jc w:val="both"/>
              <w:rPr>
                <w:rFonts w:ascii="Tahoma" w:hAnsi="Tahoma" w:cs="Tahoma"/>
              </w:rPr>
            </w:pPr>
            <w:r w:rsidRPr="00C8579C">
              <w:rPr>
                <w:rFonts w:ascii="Tahoma" w:hAnsi="Tahoma" w:cs="Tahoma"/>
              </w:rPr>
              <w:t>PO</w:t>
            </w:r>
            <w:r>
              <w:rPr>
                <w:rFonts w:ascii="Tahoma" w:hAnsi="Tahoma" w:cs="Tahoma"/>
              </w:rPr>
              <w:t>VZETEK PREDRAČUNA</w:t>
            </w:r>
          </w:p>
        </w:tc>
        <w:tc>
          <w:tcPr>
            <w:tcW w:w="1768" w:type="dxa"/>
          </w:tcPr>
          <w:p w14:paraId="496734C3" w14:textId="77777777" w:rsidR="0096587C" w:rsidRPr="00C8579C" w:rsidRDefault="0096587C" w:rsidP="00E63979">
            <w:pPr>
              <w:keepNext/>
              <w:keepLines/>
              <w:jc w:val="both"/>
              <w:rPr>
                <w:rFonts w:ascii="Tahoma" w:hAnsi="Tahoma" w:cs="Tahoma"/>
                <w:b/>
                <w:i/>
              </w:rPr>
            </w:pPr>
          </w:p>
        </w:tc>
      </w:tr>
    </w:tbl>
    <w:p w14:paraId="590B516C" w14:textId="77777777" w:rsidR="0096587C" w:rsidRDefault="0096587C" w:rsidP="00E63979">
      <w:pPr>
        <w:keepNext/>
        <w:keepLines/>
        <w:jc w:val="both"/>
        <w:rPr>
          <w:rFonts w:ascii="Tahoma" w:hAnsi="Tahoma" w:cs="Tahoma"/>
          <w:b/>
          <w:sz w:val="16"/>
          <w:szCs w:val="16"/>
        </w:rPr>
      </w:pPr>
    </w:p>
    <w:p w14:paraId="223F88BC" w14:textId="51FAE522" w:rsidR="00CE2724" w:rsidRPr="008F7391" w:rsidRDefault="00CE2724" w:rsidP="00E63979">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Pr="00C00787">
        <w:rPr>
          <w:rFonts w:ascii="Tahoma" w:hAnsi="Tahoma" w:cs="Tahoma"/>
          <w:b/>
        </w:rPr>
        <w:t xml:space="preserve"> »POVZETEK PREDRAČUNA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w:t>
      </w:r>
      <w:r w:rsidR="002F4A49">
        <w:rPr>
          <w:rFonts w:ascii="Tahoma" w:hAnsi="Tahoma" w:cs="Tahoma"/>
          <w:b/>
        </w:rPr>
        <w:t xml:space="preserve"> </w:t>
      </w:r>
      <w:r w:rsidR="00AC5909">
        <w:rPr>
          <w:rFonts w:ascii="Tahoma" w:hAnsi="Tahoma" w:cs="Tahoma"/>
          <w:b/>
        </w:rPr>
        <w:t>2/2</w:t>
      </w:r>
      <w:r>
        <w:rPr>
          <w:rFonts w:ascii="Tahoma" w:hAnsi="Tahoma" w:cs="Tahoma"/>
          <w:b/>
        </w:rPr>
        <w:t xml:space="preserve"> </w:t>
      </w:r>
      <w:r w:rsidR="002F4A49">
        <w:rPr>
          <w:rFonts w:ascii="Tahoma" w:hAnsi="Tahoma" w:cs="Tahoma"/>
          <w:b/>
        </w:rPr>
        <w:t>»</w:t>
      </w:r>
      <w:r w:rsidR="002F4A49" w:rsidRPr="002F4A49">
        <w:rPr>
          <w:rFonts w:ascii="Tahoma" w:hAnsi="Tahoma" w:cs="Tahoma"/>
          <w:b/>
        </w:rPr>
        <w:t>PONUDBENI PREDRAČUN</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7A6D485E" w14:textId="77777777" w:rsidR="00CE2724" w:rsidRDefault="00CE2724" w:rsidP="00E63979">
      <w:pPr>
        <w:keepNext/>
        <w:keepLines/>
        <w:jc w:val="both"/>
        <w:rPr>
          <w:rFonts w:ascii="Tahoma" w:hAnsi="Tahoma" w:cs="Tahoma"/>
          <w:b/>
        </w:rPr>
      </w:pPr>
    </w:p>
    <w:p w14:paraId="4D7E4791" w14:textId="77777777" w:rsidR="00293950" w:rsidRPr="0096587C" w:rsidRDefault="00293950" w:rsidP="00E63979">
      <w:pPr>
        <w:pStyle w:val="Odstavekseznama"/>
        <w:keepNext/>
        <w:keepLines/>
        <w:numPr>
          <w:ilvl w:val="0"/>
          <w:numId w:val="28"/>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DOKUMENTI«, del »</w:t>
      </w:r>
      <w:r w:rsidR="00CE2724" w:rsidRPr="00EB286E">
        <w:rPr>
          <w:rFonts w:ascii="Tahoma" w:hAnsi="Tahoma" w:cs="Tahoma"/>
          <w:b/>
          <w:color w:val="C00000"/>
        </w:rPr>
        <w:t>IZJAVA – ponudnik«</w:t>
      </w:r>
    </w:p>
    <w:p w14:paraId="008C649D" w14:textId="77777777" w:rsidR="00293950" w:rsidRPr="00112425" w:rsidRDefault="00293950" w:rsidP="00E63979">
      <w:pPr>
        <w:keepNext/>
        <w:keepLines/>
        <w:jc w:val="both"/>
        <w:rPr>
          <w:rFonts w:ascii="Tahoma" w:hAnsi="Tahoma" w:cs="Tahoma"/>
          <w:sz w:val="16"/>
          <w:szCs w:val="16"/>
        </w:rPr>
      </w:pPr>
    </w:p>
    <w:p w14:paraId="24FC93D5" w14:textId="77777777" w:rsidR="00CE2724" w:rsidRDefault="00293950" w:rsidP="00E63979">
      <w:pPr>
        <w:keepNext/>
        <w:keepLines/>
        <w:jc w:val="both"/>
        <w:rPr>
          <w:rFonts w:ascii="Tahoma" w:hAnsi="Tahoma" w:cs="Tahoma"/>
          <w:b/>
        </w:rPr>
      </w:pPr>
      <w:r w:rsidRPr="00112425">
        <w:rPr>
          <w:rFonts w:ascii="Tahoma" w:hAnsi="Tahoma" w:cs="Tahoma"/>
        </w:rPr>
        <w:t xml:space="preserve">Ponudnik (vodilni partner) mora </w:t>
      </w:r>
      <w:r w:rsidR="0096587C">
        <w:rPr>
          <w:rFonts w:ascii="Tahoma" w:hAnsi="Tahoma" w:cs="Tahoma"/>
        </w:rPr>
        <w:t>P</w:t>
      </w:r>
      <w:r w:rsidRPr="00112425">
        <w:rPr>
          <w:rFonts w:ascii="Tahoma" w:hAnsi="Tahoma" w:cs="Tahoma"/>
        </w:rPr>
        <w:t>rilogo</w:t>
      </w:r>
      <w:r w:rsidR="0096587C">
        <w:rPr>
          <w:rFonts w:ascii="Tahoma" w:hAnsi="Tahoma" w:cs="Tahoma"/>
        </w:rPr>
        <w:t xml:space="preserve"> 3/1 </w:t>
      </w:r>
      <w:r w:rsidRPr="00112425">
        <w:rPr>
          <w:rFonts w:ascii="Tahoma" w:hAnsi="Tahoma" w:cs="Tahoma"/>
        </w:rPr>
        <w:t>IZJAVA O IZPOLNJEVANJU SPOSOBNOSTI PONUDNIKA/PARTNERJA « izpolniti</w:t>
      </w:r>
      <w:r w:rsidR="00CE2724">
        <w:rPr>
          <w:rFonts w:ascii="Tahoma" w:hAnsi="Tahoma" w:cs="Tahoma"/>
        </w:rPr>
        <w:t>,</w:t>
      </w:r>
      <w:r w:rsidRPr="00112425">
        <w:rPr>
          <w:rFonts w:ascii="Tahoma" w:hAnsi="Tahoma" w:cs="Tahoma"/>
        </w:rPr>
        <w:t xml:space="preserve"> </w:t>
      </w:r>
      <w:r w:rsidR="00CE2724">
        <w:rPr>
          <w:rFonts w:ascii="Tahoma" w:hAnsi="Tahoma" w:cs="Tahoma"/>
        </w:rPr>
        <w:t xml:space="preserve">podpisati in žigosati ter jo </w:t>
      </w:r>
      <w:r w:rsidR="00CE2724" w:rsidRPr="00BA3F91">
        <w:rPr>
          <w:rFonts w:ascii="Tahoma" w:hAnsi="Tahoma" w:cs="Tahoma"/>
        </w:rPr>
        <w:t xml:space="preserve">v </w:t>
      </w:r>
      <w:r w:rsidR="00CE2724">
        <w:rPr>
          <w:rFonts w:ascii="Tahoma" w:hAnsi="Tahoma" w:cs="Tahoma"/>
        </w:rPr>
        <w:t xml:space="preserve">.pdf formatu naložiti na </w:t>
      </w:r>
      <w:r w:rsidR="00CE2724" w:rsidRPr="00BA3F91">
        <w:rPr>
          <w:rFonts w:ascii="Tahoma" w:hAnsi="Tahoma" w:cs="Tahoma"/>
        </w:rPr>
        <w:t>informacijsk</w:t>
      </w:r>
      <w:r w:rsidR="00CE2724">
        <w:rPr>
          <w:rFonts w:ascii="Tahoma" w:hAnsi="Tahoma" w:cs="Tahoma"/>
        </w:rPr>
        <w:t>i</w:t>
      </w:r>
      <w:r w:rsidR="00CE2724" w:rsidRPr="00BA3F91">
        <w:rPr>
          <w:rFonts w:ascii="Tahoma" w:hAnsi="Tahoma" w:cs="Tahoma"/>
        </w:rPr>
        <w:t xml:space="preserve"> sistem e-JN</w:t>
      </w:r>
      <w:r w:rsidR="00CE2724" w:rsidRPr="00BA3F91">
        <w:rPr>
          <w:rFonts w:ascii="Tahoma" w:hAnsi="Tahoma" w:cs="Tahoma"/>
          <w:b/>
        </w:rPr>
        <w:t xml:space="preserve"> v razdelek </w:t>
      </w:r>
      <w:r w:rsidR="00CE2724" w:rsidRPr="00EF0751">
        <w:rPr>
          <w:rFonts w:ascii="Tahoma" w:hAnsi="Tahoma" w:cs="Tahoma"/>
          <w:b/>
        </w:rPr>
        <w:t>»DOKUMENTI«, del »IZJAVA – ponudnik«</w:t>
      </w:r>
      <w:r w:rsidR="00CE2724" w:rsidRPr="00643190">
        <w:rPr>
          <w:rFonts w:ascii="Tahoma" w:hAnsi="Tahoma" w:cs="Tahoma"/>
        </w:rPr>
        <w:t>.</w:t>
      </w:r>
    </w:p>
    <w:p w14:paraId="08C02016" w14:textId="77777777" w:rsidR="00602923" w:rsidRPr="00CE2724" w:rsidRDefault="00602923" w:rsidP="00E63979">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96587C" w:rsidRPr="00112425" w14:paraId="3F8F961A" w14:textId="77777777" w:rsidTr="002908E8">
        <w:tc>
          <w:tcPr>
            <w:tcW w:w="7933" w:type="dxa"/>
          </w:tcPr>
          <w:p w14:paraId="4D9B9278" w14:textId="77777777" w:rsidR="0096587C" w:rsidRPr="00112425" w:rsidRDefault="0096587C" w:rsidP="00E63979">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644ED6B4" w14:textId="77777777" w:rsidR="0096587C" w:rsidRPr="00112425" w:rsidRDefault="0096587C" w:rsidP="00E63979">
            <w:pPr>
              <w:keepNext/>
              <w:keepLines/>
              <w:jc w:val="both"/>
              <w:rPr>
                <w:rFonts w:ascii="Tahoma" w:hAnsi="Tahoma" w:cs="Tahoma"/>
                <w:b/>
                <w:i/>
              </w:rPr>
            </w:pPr>
            <w:r w:rsidRPr="00112425">
              <w:rPr>
                <w:rFonts w:ascii="Tahoma" w:hAnsi="Tahoma" w:cs="Tahoma"/>
                <w:b/>
                <w:i/>
              </w:rPr>
              <w:t>Priloga 3/1</w:t>
            </w:r>
          </w:p>
        </w:tc>
      </w:tr>
    </w:tbl>
    <w:p w14:paraId="027E2DB4" w14:textId="77777777" w:rsidR="0096587C" w:rsidRPr="00112425" w:rsidRDefault="0096587C" w:rsidP="00E63979">
      <w:pPr>
        <w:keepNext/>
        <w:keepLines/>
        <w:jc w:val="both"/>
        <w:rPr>
          <w:rFonts w:ascii="Tahoma" w:hAnsi="Tahoma" w:cs="Tahoma"/>
        </w:rPr>
      </w:pPr>
    </w:p>
    <w:p w14:paraId="3DAC0617" w14:textId="77777777" w:rsidR="00293950" w:rsidRPr="0096587C" w:rsidRDefault="00293950" w:rsidP="00E63979">
      <w:pPr>
        <w:pStyle w:val="Odstavekseznama"/>
        <w:keepNext/>
        <w:keepLines/>
        <w:numPr>
          <w:ilvl w:val="0"/>
          <w:numId w:val="28"/>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EB286E">
        <w:rPr>
          <w:rFonts w:ascii="Tahoma" w:hAnsi="Tahoma" w:cs="Tahoma"/>
          <w:b/>
          <w:color w:val="C00000"/>
        </w:rPr>
        <w:t>»</w:t>
      </w:r>
      <w:r w:rsidR="00CE2724">
        <w:rPr>
          <w:rFonts w:ascii="Tahoma" w:hAnsi="Tahoma" w:cs="Tahoma"/>
          <w:b/>
          <w:color w:val="C00000"/>
        </w:rPr>
        <w:t xml:space="preserve">SODELUJOČI«, del </w:t>
      </w:r>
      <w:r w:rsidR="00CE2724" w:rsidRPr="00AA431B">
        <w:rPr>
          <w:rFonts w:ascii="Tahoma" w:hAnsi="Tahoma" w:cs="Tahoma"/>
          <w:b/>
          <w:color w:val="C00000"/>
        </w:rPr>
        <w:t>»IZJAVA – ostali sodelujoči«</w:t>
      </w:r>
    </w:p>
    <w:p w14:paraId="0B7286F0" w14:textId="77777777" w:rsidR="00293950" w:rsidRPr="00112425" w:rsidRDefault="00293950" w:rsidP="00E63979">
      <w:pPr>
        <w:keepNext/>
        <w:keepLines/>
        <w:jc w:val="both"/>
        <w:rPr>
          <w:rFonts w:ascii="Tahoma" w:hAnsi="Tahoma" w:cs="Tahoma"/>
          <w:sz w:val="16"/>
          <w:szCs w:val="16"/>
        </w:rPr>
      </w:pPr>
    </w:p>
    <w:p w14:paraId="43AF62DB" w14:textId="77777777" w:rsidR="00CE2724" w:rsidRPr="00DB2056" w:rsidRDefault="00CE2724" w:rsidP="00E63979">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3/1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11ED050D" w14:textId="516DB50A" w:rsidR="00543342" w:rsidRPr="00112425" w:rsidRDefault="00543342" w:rsidP="00E6397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4EDA81AB" w14:textId="77777777" w:rsidTr="002908E8">
        <w:tc>
          <w:tcPr>
            <w:tcW w:w="8075" w:type="dxa"/>
          </w:tcPr>
          <w:p w14:paraId="7D34ED7A" w14:textId="77777777" w:rsidR="0096587C" w:rsidRPr="00112425" w:rsidRDefault="0096587C" w:rsidP="00E63979">
            <w:pPr>
              <w:keepNext/>
              <w:keepLines/>
              <w:jc w:val="both"/>
              <w:rPr>
                <w:rFonts w:ascii="Tahoma" w:hAnsi="Tahoma" w:cs="Tahoma"/>
              </w:rPr>
            </w:pPr>
            <w:r w:rsidRPr="00112425">
              <w:rPr>
                <w:rFonts w:ascii="Tahoma" w:hAnsi="Tahoma" w:cs="Tahoma"/>
              </w:rPr>
              <w:t>IZJAVA O IZPOLNJEVANJU SPOSOBNOSTI PONUDNIKA/PARTNERJA</w:t>
            </w:r>
          </w:p>
        </w:tc>
        <w:tc>
          <w:tcPr>
            <w:tcW w:w="1418" w:type="dxa"/>
          </w:tcPr>
          <w:p w14:paraId="7287627E" w14:textId="77777777" w:rsidR="0096587C" w:rsidRPr="00112425" w:rsidRDefault="0096587C" w:rsidP="00E6397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3/1</w:t>
            </w:r>
          </w:p>
        </w:tc>
      </w:tr>
    </w:tbl>
    <w:p w14:paraId="2FAD6DBD" w14:textId="77777777" w:rsidR="00DB4F81" w:rsidRPr="00112425" w:rsidRDefault="00DB4F81" w:rsidP="00E63979">
      <w:pPr>
        <w:keepNext/>
        <w:keepLines/>
        <w:jc w:val="both"/>
        <w:rPr>
          <w:rFonts w:ascii="Tahoma" w:hAnsi="Tahoma" w:cs="Tahoma"/>
        </w:rPr>
      </w:pPr>
    </w:p>
    <w:p w14:paraId="2B57C5BA" w14:textId="77777777" w:rsidR="00CE2724" w:rsidRDefault="00CE2724" w:rsidP="00E63979">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3/2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614930C8" w14:textId="77777777" w:rsidR="008D459A" w:rsidRPr="00112425" w:rsidRDefault="008D459A" w:rsidP="00E6397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5755924E" w14:textId="77777777" w:rsidTr="002908E8">
        <w:tc>
          <w:tcPr>
            <w:tcW w:w="8075" w:type="dxa"/>
          </w:tcPr>
          <w:p w14:paraId="4FE15C0C" w14:textId="77777777" w:rsidR="0096587C" w:rsidRPr="00112425" w:rsidRDefault="0096587C" w:rsidP="00E63979">
            <w:pPr>
              <w:keepNext/>
              <w:keepLines/>
              <w:jc w:val="both"/>
              <w:rPr>
                <w:rFonts w:ascii="Tahoma" w:hAnsi="Tahoma" w:cs="Tahoma"/>
              </w:rPr>
            </w:pPr>
            <w:r w:rsidRPr="00112425">
              <w:rPr>
                <w:rFonts w:ascii="Tahoma" w:hAnsi="Tahoma" w:cs="Tahoma"/>
              </w:rPr>
              <w:t>IZJAVA O IZPOLNJEVANJU SPOSOBNOSTI PODIZVAJALCA/DRUGEGA SUBJEKTA</w:t>
            </w:r>
          </w:p>
        </w:tc>
        <w:tc>
          <w:tcPr>
            <w:tcW w:w="1418" w:type="dxa"/>
          </w:tcPr>
          <w:p w14:paraId="139507B6" w14:textId="77777777" w:rsidR="0096587C" w:rsidRPr="00112425" w:rsidRDefault="0096587C" w:rsidP="00E6397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08DA953A" w14:textId="77777777" w:rsidR="00DB4F81" w:rsidRPr="00112425" w:rsidRDefault="00DB4F81" w:rsidP="00E63979">
      <w:pPr>
        <w:keepNext/>
        <w:keepLines/>
        <w:jc w:val="both"/>
        <w:rPr>
          <w:rFonts w:ascii="Tahoma" w:hAnsi="Tahoma" w:cs="Tahoma"/>
          <w:sz w:val="16"/>
          <w:szCs w:val="16"/>
        </w:rPr>
      </w:pPr>
    </w:p>
    <w:p w14:paraId="449B9235" w14:textId="77777777" w:rsidR="000F4A74" w:rsidRDefault="00DB4F81" w:rsidP="00E63979">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1F44E7AD" w14:textId="77777777" w:rsidR="00220D6A" w:rsidRPr="00112425" w:rsidRDefault="00220D6A" w:rsidP="00E63979">
      <w:pPr>
        <w:keepNext/>
        <w:keepLines/>
        <w:jc w:val="both"/>
        <w:rPr>
          <w:rFonts w:ascii="Tahoma" w:hAnsi="Tahoma" w:cs="Tahoma"/>
        </w:rPr>
      </w:pPr>
    </w:p>
    <w:p w14:paraId="3178AB52" w14:textId="77777777" w:rsidR="00ED7D09" w:rsidRPr="0096587C" w:rsidRDefault="00ED7D09" w:rsidP="00E63979">
      <w:pPr>
        <w:pStyle w:val="Odstavekseznama"/>
        <w:keepNext/>
        <w:keepLines/>
        <w:numPr>
          <w:ilvl w:val="0"/>
          <w:numId w:val="28"/>
        </w:numPr>
        <w:ind w:left="284" w:hanging="284"/>
        <w:jc w:val="both"/>
        <w:rPr>
          <w:rFonts w:ascii="Tahoma" w:hAnsi="Tahoma" w:cs="Tahoma"/>
          <w:b/>
          <w:color w:val="C00000"/>
        </w:rPr>
      </w:pPr>
      <w:r w:rsidRPr="0096587C">
        <w:rPr>
          <w:rFonts w:ascii="Tahoma" w:hAnsi="Tahoma" w:cs="Tahoma"/>
          <w:b/>
          <w:color w:val="C00000"/>
        </w:rPr>
        <w:t xml:space="preserve">Razdelek </w:t>
      </w:r>
      <w:r w:rsidR="00CE2724" w:rsidRPr="006D289A">
        <w:rPr>
          <w:rFonts w:ascii="Tahoma" w:hAnsi="Tahoma" w:cs="Tahoma"/>
          <w:b/>
          <w:color w:val="C00000"/>
        </w:rPr>
        <w:t>»</w:t>
      </w:r>
      <w:r w:rsidR="00CE2724">
        <w:rPr>
          <w:rFonts w:ascii="Tahoma" w:hAnsi="Tahoma" w:cs="Tahoma"/>
          <w:b/>
          <w:color w:val="C00000"/>
        </w:rPr>
        <w:t>DOKUMENTI</w:t>
      </w:r>
      <w:r w:rsidR="00CE2724" w:rsidRPr="006D289A">
        <w:rPr>
          <w:rFonts w:ascii="Tahoma" w:hAnsi="Tahoma" w:cs="Tahoma"/>
          <w:b/>
          <w:color w:val="C00000"/>
        </w:rPr>
        <w:t>«</w:t>
      </w:r>
      <w:r w:rsidR="00CE2724">
        <w:rPr>
          <w:rFonts w:ascii="Tahoma" w:hAnsi="Tahoma" w:cs="Tahoma"/>
          <w:b/>
          <w:color w:val="C00000"/>
        </w:rPr>
        <w:t>, del »Ostale priloge«</w:t>
      </w:r>
    </w:p>
    <w:p w14:paraId="7D512999" w14:textId="77777777" w:rsidR="00ED7D09" w:rsidRPr="00112425" w:rsidRDefault="00ED7D09" w:rsidP="00E63979">
      <w:pPr>
        <w:keepNext/>
        <w:keepLines/>
        <w:jc w:val="both"/>
        <w:rPr>
          <w:rFonts w:ascii="Tahoma" w:hAnsi="Tahoma" w:cs="Tahoma"/>
        </w:rPr>
      </w:pPr>
    </w:p>
    <w:p w14:paraId="2DB5D75B" w14:textId="77777777" w:rsidR="00ED7D09" w:rsidRPr="00112425" w:rsidRDefault="00ED7D09" w:rsidP="00E63979">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00CE2724"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341392CE" w14:textId="77777777" w:rsidR="00ED7D09" w:rsidRPr="00112425" w:rsidRDefault="00ED7D09" w:rsidP="00E63979">
      <w:pPr>
        <w:keepNext/>
        <w:keepLines/>
        <w:jc w:val="both"/>
        <w:rPr>
          <w:rFonts w:ascii="Tahoma" w:hAnsi="Tahoma" w:cs="Tahoma"/>
        </w:rPr>
      </w:pPr>
    </w:p>
    <w:p w14:paraId="6DF3AD05" w14:textId="77777777" w:rsidR="00ED7D09" w:rsidRPr="00112425" w:rsidRDefault="00ED7D09" w:rsidP="00E63979">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38417DE5" w14:textId="77777777" w:rsidR="00ED7D09" w:rsidRPr="00112425" w:rsidRDefault="00ED7D09" w:rsidP="00E63979">
      <w:pPr>
        <w:keepNext/>
        <w:keepLines/>
        <w:jc w:val="both"/>
        <w:rPr>
          <w:rFonts w:ascii="Tahoma" w:hAnsi="Tahoma" w:cs="Tahoma"/>
          <w:b/>
        </w:rPr>
      </w:pPr>
    </w:p>
    <w:p w14:paraId="43879561" w14:textId="77777777" w:rsidR="00CE2724" w:rsidRPr="00C8579C" w:rsidRDefault="00CE2724" w:rsidP="00E63979">
      <w:pPr>
        <w:keepNext/>
        <w:keepLines/>
        <w:jc w:val="both"/>
        <w:rPr>
          <w:rFonts w:ascii="Tahoma" w:hAnsi="Tahoma" w:cs="Tahoma"/>
          <w:b/>
        </w:rPr>
      </w:pPr>
      <w:r w:rsidRPr="00C8579C">
        <w:rPr>
          <w:rFonts w:ascii="Tahoma" w:hAnsi="Tahoma" w:cs="Tahoma"/>
          <w:b/>
        </w:rPr>
        <w:lastRenderedPageBreak/>
        <w:t>Ostala ponudbena dokumentacija je sestavljena iz naslednjih dokumentov (prilog):</w:t>
      </w:r>
    </w:p>
    <w:p w14:paraId="437A8640" w14:textId="77777777" w:rsidR="005649BD" w:rsidRPr="00112425" w:rsidRDefault="005649BD" w:rsidP="00E63979">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089"/>
        <w:gridCol w:w="329"/>
      </w:tblGrid>
      <w:tr w:rsidR="0096587C" w:rsidRPr="00112425" w14:paraId="2F3694BA" w14:textId="77777777" w:rsidTr="001B4792">
        <w:tc>
          <w:tcPr>
            <w:tcW w:w="8075" w:type="dxa"/>
          </w:tcPr>
          <w:p w14:paraId="4E7D2130" w14:textId="77777777" w:rsidR="0096587C" w:rsidRPr="00112425" w:rsidRDefault="0096587C" w:rsidP="00E63979">
            <w:pPr>
              <w:keepNext/>
              <w:keepLines/>
              <w:jc w:val="both"/>
              <w:rPr>
                <w:rFonts w:ascii="Tahoma" w:hAnsi="Tahoma" w:cs="Tahoma"/>
              </w:rPr>
            </w:pPr>
            <w:r w:rsidRPr="00112425">
              <w:rPr>
                <w:rFonts w:ascii="Tahoma" w:hAnsi="Tahoma" w:cs="Tahoma"/>
              </w:rPr>
              <w:t xml:space="preserve">PODATKI O PONUDNIKU </w:t>
            </w:r>
          </w:p>
        </w:tc>
        <w:tc>
          <w:tcPr>
            <w:tcW w:w="1089" w:type="dxa"/>
            <w:tcBorders>
              <w:right w:val="nil"/>
            </w:tcBorders>
          </w:tcPr>
          <w:p w14:paraId="316F0368" w14:textId="77777777" w:rsidR="0096587C" w:rsidRPr="00112425" w:rsidRDefault="0096587C" w:rsidP="00E63979">
            <w:pPr>
              <w:keepNext/>
              <w:keepLines/>
              <w:jc w:val="both"/>
              <w:rPr>
                <w:rFonts w:ascii="Tahoma" w:hAnsi="Tahoma" w:cs="Tahoma"/>
                <w:b/>
              </w:rPr>
            </w:pPr>
            <w:r w:rsidRPr="00112425">
              <w:rPr>
                <w:rFonts w:ascii="Tahoma" w:hAnsi="Tahoma" w:cs="Tahoma"/>
                <w:b/>
                <w:i/>
              </w:rPr>
              <w:t xml:space="preserve">Priloga </w:t>
            </w:r>
          </w:p>
        </w:tc>
        <w:tc>
          <w:tcPr>
            <w:tcW w:w="329" w:type="dxa"/>
            <w:tcBorders>
              <w:left w:val="nil"/>
            </w:tcBorders>
          </w:tcPr>
          <w:p w14:paraId="0AE285E0" w14:textId="77777777" w:rsidR="0096587C" w:rsidRPr="00112425" w:rsidRDefault="0096587C" w:rsidP="00E63979">
            <w:pPr>
              <w:keepNext/>
              <w:keepLines/>
              <w:jc w:val="both"/>
              <w:rPr>
                <w:rFonts w:ascii="Tahoma" w:hAnsi="Tahoma" w:cs="Tahoma"/>
                <w:b/>
                <w:i/>
              </w:rPr>
            </w:pPr>
            <w:r w:rsidRPr="00112425">
              <w:rPr>
                <w:rFonts w:ascii="Tahoma" w:hAnsi="Tahoma" w:cs="Tahoma"/>
                <w:b/>
                <w:i/>
              </w:rPr>
              <w:t>1</w:t>
            </w:r>
          </w:p>
        </w:tc>
      </w:tr>
    </w:tbl>
    <w:p w14:paraId="5BF47FCE" w14:textId="77777777" w:rsidR="001B4792" w:rsidRPr="00C8579C" w:rsidRDefault="001B4792" w:rsidP="00E63979">
      <w:pPr>
        <w:keepNext/>
        <w:keepLines/>
        <w:jc w:val="both"/>
        <w:rPr>
          <w:rFonts w:ascii="Tahoma" w:hAnsi="Tahoma" w:cs="Tahoma"/>
        </w:rPr>
      </w:pPr>
      <w:r w:rsidRPr="00C8579C">
        <w:rPr>
          <w:rFonts w:ascii="Tahoma" w:hAnsi="Tahoma" w:cs="Tahoma"/>
        </w:rPr>
        <w:t>Prilogo je potrebno izpolniti, podpisati in žigosati</w:t>
      </w:r>
      <w:r>
        <w:rPr>
          <w:rFonts w:ascii="Tahoma" w:hAnsi="Tahoma" w:cs="Tahoma"/>
        </w:rPr>
        <w:t xml:space="preserve"> </w:t>
      </w:r>
      <w:r w:rsidRPr="00C8579C">
        <w:rPr>
          <w:rFonts w:ascii="Tahoma" w:hAnsi="Tahoma" w:cs="Tahoma"/>
        </w:rPr>
        <w:t>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Pr="00C8579C">
        <w:rPr>
          <w:rFonts w:ascii="Tahoma" w:hAnsi="Tahoma" w:cs="Tahoma"/>
        </w:rPr>
        <w:t>. V primeru skupne ponudbe morajo Prilog</w:t>
      </w:r>
      <w:r w:rsidR="00833EB0">
        <w:rPr>
          <w:rFonts w:ascii="Tahoma" w:hAnsi="Tahoma" w:cs="Tahoma"/>
        </w:rPr>
        <w:t>o</w:t>
      </w:r>
      <w:r w:rsidRPr="00C8579C">
        <w:rPr>
          <w:rFonts w:ascii="Tahoma" w:hAnsi="Tahoma" w:cs="Tahoma"/>
        </w:rPr>
        <w:t xml:space="preserve"> 1 izpolniti vsi ponudniki – partnerji. K tej prilogi se priloži tudi pravni akt o skupni izvedbi naročila.</w:t>
      </w:r>
    </w:p>
    <w:p w14:paraId="4DD7F2AD" w14:textId="77777777" w:rsidR="005B2B2C" w:rsidRPr="00112425" w:rsidRDefault="005B2B2C" w:rsidP="00E6397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12AFC" w:rsidRPr="00112425" w14:paraId="1F1EDC3B" w14:textId="77777777" w:rsidTr="00610C0E">
        <w:tc>
          <w:tcPr>
            <w:tcW w:w="8075" w:type="dxa"/>
          </w:tcPr>
          <w:p w14:paraId="7085C5D0" w14:textId="77777777" w:rsidR="00912AFC" w:rsidRPr="00112425" w:rsidRDefault="00912AFC" w:rsidP="00E63979">
            <w:pPr>
              <w:keepNext/>
              <w:keepLines/>
              <w:jc w:val="both"/>
              <w:rPr>
                <w:rFonts w:ascii="Tahoma" w:hAnsi="Tahoma" w:cs="Tahoma"/>
              </w:rPr>
            </w:pPr>
            <w:r w:rsidRPr="00112425">
              <w:rPr>
                <w:rFonts w:ascii="Tahoma" w:hAnsi="Tahoma" w:cs="Tahoma"/>
              </w:rPr>
              <w:t>PONUDBA</w:t>
            </w:r>
          </w:p>
        </w:tc>
        <w:tc>
          <w:tcPr>
            <w:tcW w:w="1418" w:type="dxa"/>
          </w:tcPr>
          <w:p w14:paraId="5702BD23" w14:textId="100D5EF5" w:rsidR="00912AFC" w:rsidRPr="00112425" w:rsidRDefault="00912AFC" w:rsidP="00E6397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2</w:t>
            </w:r>
            <w:r w:rsidR="00AC5909">
              <w:rPr>
                <w:rFonts w:ascii="Tahoma" w:hAnsi="Tahoma" w:cs="Tahoma"/>
                <w:b/>
                <w:i/>
              </w:rPr>
              <w:t>/1</w:t>
            </w:r>
          </w:p>
        </w:tc>
      </w:tr>
    </w:tbl>
    <w:p w14:paraId="7DF38837" w14:textId="5EE2AE12" w:rsidR="001B4792" w:rsidRDefault="001B4792" w:rsidP="00E63979">
      <w:pPr>
        <w:keepNext/>
        <w:keepLines/>
        <w:ind w:right="-142"/>
        <w:jc w:val="both"/>
        <w:rPr>
          <w:rFonts w:ascii="Tahoma" w:hAnsi="Tahoma" w:cs="Tahoma"/>
          <w:b/>
          <w:u w:val="single"/>
        </w:rPr>
      </w:pPr>
      <w:r w:rsidRPr="00C8579C">
        <w:rPr>
          <w:rFonts w:ascii="Tahoma" w:hAnsi="Tahoma" w:cs="Tahoma"/>
        </w:rPr>
        <w:t>Ponudnik mora Prilogo izpolniti, podpisati in žigosati ter jo</w:t>
      </w:r>
      <w:r>
        <w:rPr>
          <w:rFonts w:ascii="Tahoma" w:hAnsi="Tahoma" w:cs="Tahoma"/>
        </w:rPr>
        <w:t xml:space="preserve"> v pdf. formatu</w:t>
      </w:r>
      <w:r w:rsidRPr="00C8579C">
        <w:rPr>
          <w:rFonts w:ascii="Tahoma" w:hAnsi="Tahoma" w:cs="Tahoma"/>
        </w:rPr>
        <w:t xml:space="preserve"> </w:t>
      </w:r>
      <w:r w:rsidRPr="00F229CA">
        <w:rPr>
          <w:rFonts w:ascii="Tahoma" w:hAnsi="Tahoma" w:cs="Tahoma"/>
          <w:u w:val="single"/>
        </w:rPr>
        <w:t>naložiti v</w:t>
      </w:r>
      <w:r w:rsidRPr="00F229CA">
        <w:rPr>
          <w:rFonts w:ascii="Tahoma" w:hAnsi="Tahoma" w:cs="Tahoma"/>
          <w:b/>
          <w:u w:val="single"/>
        </w:rPr>
        <w:t xml:space="preserve"> </w:t>
      </w:r>
      <w:r w:rsidR="00CE2724" w:rsidRPr="00CE2724">
        <w:rPr>
          <w:rFonts w:ascii="Tahoma" w:hAnsi="Tahoma" w:cs="Tahoma"/>
          <w:b/>
          <w:u w:val="single"/>
        </w:rPr>
        <w:t>razdelek »DOKUMENTI«, del »Ostale priloge«</w:t>
      </w:r>
      <w:r w:rsidR="00CE2724">
        <w:rPr>
          <w:rFonts w:ascii="Tahoma" w:hAnsi="Tahoma" w:cs="Tahoma"/>
          <w:b/>
          <w:u w:val="single"/>
        </w:rPr>
        <w:t>.</w:t>
      </w:r>
    </w:p>
    <w:p w14:paraId="393CD93B" w14:textId="48477C5C" w:rsidR="00AC5909" w:rsidRDefault="00AC5909" w:rsidP="00E63979">
      <w:pPr>
        <w:keepNext/>
        <w:keepLines/>
        <w:ind w:right="-142"/>
        <w:jc w:val="both"/>
        <w:rPr>
          <w:rFonts w:ascii="Tahoma" w:hAnsi="Tahoma" w:cs="Tahoma"/>
          <w:b/>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AC5909" w:rsidRPr="00112425" w14:paraId="4E4185F5" w14:textId="77777777" w:rsidTr="00AC5909">
        <w:tc>
          <w:tcPr>
            <w:tcW w:w="8075" w:type="dxa"/>
            <w:tcBorders>
              <w:top w:val="single" w:sz="4" w:space="0" w:color="auto"/>
              <w:left w:val="single" w:sz="4" w:space="0" w:color="auto"/>
              <w:bottom w:val="single" w:sz="4" w:space="0" w:color="auto"/>
              <w:right w:val="single" w:sz="4" w:space="0" w:color="808080"/>
            </w:tcBorders>
            <w:hideMark/>
          </w:tcPr>
          <w:p w14:paraId="193DCEEE" w14:textId="7DD70E9D" w:rsidR="00AC5909" w:rsidRPr="00112425" w:rsidRDefault="00AC5909" w:rsidP="00E63979">
            <w:pPr>
              <w:keepNext/>
              <w:keepLines/>
              <w:jc w:val="both"/>
              <w:rPr>
                <w:rFonts w:ascii="Tahoma" w:hAnsi="Tahoma" w:cs="Tahoma"/>
              </w:rPr>
            </w:pPr>
            <w:r>
              <w:rPr>
                <w:rFonts w:ascii="Tahoma" w:hAnsi="Tahoma" w:cs="Tahoma"/>
              </w:rPr>
              <w:t>PONUDBENI PREDRAČUN</w:t>
            </w:r>
          </w:p>
        </w:tc>
        <w:tc>
          <w:tcPr>
            <w:tcW w:w="1418" w:type="dxa"/>
            <w:tcBorders>
              <w:top w:val="single" w:sz="4" w:space="0" w:color="auto"/>
              <w:left w:val="single" w:sz="4" w:space="0" w:color="808080"/>
              <w:bottom w:val="single" w:sz="4" w:space="0" w:color="auto"/>
              <w:right w:val="single" w:sz="4" w:space="0" w:color="auto"/>
            </w:tcBorders>
            <w:hideMark/>
          </w:tcPr>
          <w:p w14:paraId="73383476" w14:textId="1F9514D6" w:rsidR="00AC5909" w:rsidRPr="00112425" w:rsidRDefault="00AC5909" w:rsidP="00E63979">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2/2</w:t>
            </w:r>
          </w:p>
        </w:tc>
      </w:tr>
    </w:tbl>
    <w:p w14:paraId="42BCE1D8" w14:textId="77777777" w:rsidR="00AC5909" w:rsidRPr="00112425" w:rsidRDefault="00AC5909" w:rsidP="00E63979">
      <w:pPr>
        <w:pStyle w:val="Slog"/>
        <w:keepNext/>
        <w:keepLines/>
        <w:jc w:val="both"/>
        <w:rPr>
          <w:rFonts w:ascii="Tahoma" w:hAnsi="Tahoma" w:cs="Tahoma"/>
          <w:sz w:val="20"/>
          <w:lang w:val="sl-SI"/>
        </w:rPr>
      </w:pPr>
      <w:r w:rsidRPr="00112425">
        <w:rPr>
          <w:rFonts w:ascii="Tahoma" w:hAnsi="Tahoma" w:cs="Tahoma"/>
          <w:sz w:val="20"/>
          <w:lang w:val="sl-SI"/>
        </w:rPr>
        <w:t>Ponudnik mora priložiti izpolnjen ponudbeni predračun (popis del) v pdf. in excel formatu.</w:t>
      </w:r>
    </w:p>
    <w:p w14:paraId="6330ED24" w14:textId="77777777" w:rsidR="00AC5909" w:rsidRPr="00112425" w:rsidRDefault="00AC5909" w:rsidP="00E63979">
      <w:pPr>
        <w:pStyle w:val="Slog"/>
        <w:keepNext/>
        <w:keepLines/>
        <w:jc w:val="both"/>
        <w:rPr>
          <w:rFonts w:ascii="Tahoma" w:hAnsi="Tahoma" w:cs="Tahoma"/>
          <w:sz w:val="20"/>
          <w:lang w:val="sl-SI"/>
        </w:rPr>
      </w:pPr>
    </w:p>
    <w:p w14:paraId="67065777" w14:textId="5B4D63F1" w:rsidR="00AC5909" w:rsidRPr="00112425" w:rsidRDefault="00AC5909" w:rsidP="00E63979">
      <w:pPr>
        <w:keepNext/>
        <w:keepLines/>
        <w:jc w:val="both"/>
        <w:rPr>
          <w:rFonts w:ascii="Tahoma" w:hAnsi="Tahoma" w:cs="Tahoma"/>
        </w:rPr>
      </w:pPr>
      <w:r w:rsidRPr="00112425">
        <w:rPr>
          <w:rFonts w:ascii="Tahoma" w:hAnsi="Tahoma" w:cs="Tahoma"/>
        </w:rPr>
        <w:t>Ponudbeni predračun je k razpisni dokume</w:t>
      </w:r>
      <w:r>
        <w:rPr>
          <w:rFonts w:ascii="Tahoma" w:hAnsi="Tahoma" w:cs="Tahoma"/>
        </w:rPr>
        <w:t xml:space="preserve">ntaciji priložen </w:t>
      </w:r>
      <w:r w:rsidRPr="00112425">
        <w:rPr>
          <w:rFonts w:ascii="Tahoma" w:hAnsi="Tahoma" w:cs="Tahoma"/>
        </w:rPr>
        <w:t xml:space="preserve">v excel formatu. Ponudnik ponudbeni predračun izpolni, natisne in v pisni obliki podpiše in žigosa na strani rekapitulacije ter ga kot Prilogo </w:t>
      </w:r>
      <w:r>
        <w:rPr>
          <w:rFonts w:ascii="Tahoma" w:hAnsi="Tahoma" w:cs="Tahoma"/>
        </w:rPr>
        <w:t>2/2</w:t>
      </w:r>
      <w:r w:rsidRPr="00112425">
        <w:rPr>
          <w:rFonts w:ascii="Tahoma" w:hAnsi="Tahoma" w:cs="Tahoma"/>
        </w:rPr>
        <w:t xml:space="preserve"> naloži v informacijski sistem e-JN</w:t>
      </w:r>
      <w:r w:rsidRPr="00112425">
        <w:rPr>
          <w:rFonts w:ascii="Tahoma" w:hAnsi="Tahoma" w:cs="Tahoma"/>
          <w:b/>
        </w:rPr>
        <w:t xml:space="preserve"> v </w:t>
      </w:r>
      <w:r w:rsidRPr="00F93517">
        <w:rPr>
          <w:rFonts w:ascii="Tahoma" w:hAnsi="Tahoma" w:cs="Tahoma"/>
          <w:b/>
          <w:u w:val="single"/>
        </w:rPr>
        <w:t>razdelek »DOKUMENTI«, del »Ostale priloge«</w:t>
      </w:r>
      <w:r w:rsidRPr="00112425">
        <w:rPr>
          <w:rFonts w:ascii="Tahoma" w:hAnsi="Tahoma" w:cs="Tahoma"/>
          <w:b/>
        </w:rPr>
        <w:t xml:space="preserve"> v pdf.</w:t>
      </w:r>
      <w:r>
        <w:rPr>
          <w:rFonts w:ascii="Tahoma" w:hAnsi="Tahoma" w:cs="Tahoma"/>
          <w:b/>
        </w:rPr>
        <w:t xml:space="preserve"> </w:t>
      </w:r>
      <w:r w:rsidRPr="00112425">
        <w:rPr>
          <w:rFonts w:ascii="Tahoma" w:hAnsi="Tahoma" w:cs="Tahoma"/>
          <w:b/>
        </w:rPr>
        <w:t>formatu</w:t>
      </w:r>
      <w:r>
        <w:rPr>
          <w:rFonts w:ascii="Tahoma" w:hAnsi="Tahoma" w:cs="Tahoma"/>
          <w:b/>
        </w:rPr>
        <w:t>.</w:t>
      </w:r>
      <w:r w:rsidRPr="00112425">
        <w:rPr>
          <w:rFonts w:ascii="Tahoma" w:hAnsi="Tahoma" w:cs="Tahoma"/>
          <w:b/>
        </w:rPr>
        <w:t xml:space="preserve"> </w:t>
      </w:r>
      <w:r w:rsidRPr="00112425">
        <w:rPr>
          <w:rFonts w:ascii="Tahoma" w:hAnsi="Tahoma" w:cs="Tahoma"/>
        </w:rPr>
        <w:t>Celoten obrazec ponud</w:t>
      </w:r>
      <w:r>
        <w:rPr>
          <w:rFonts w:ascii="Tahoma" w:hAnsi="Tahoma" w:cs="Tahoma"/>
        </w:rPr>
        <w:t xml:space="preserve">benega predračuna (popisa del) </w:t>
      </w:r>
      <w:r w:rsidRPr="00112425">
        <w:rPr>
          <w:rFonts w:ascii="Tahoma" w:hAnsi="Tahoma" w:cs="Tahoma"/>
        </w:rPr>
        <w:t>mora biti priložen tudi v excel formatu.</w:t>
      </w:r>
      <w:r>
        <w:rPr>
          <w:rFonts w:ascii="Tahoma" w:hAnsi="Tahoma" w:cs="Tahoma"/>
        </w:rPr>
        <w:t xml:space="preserve"> </w:t>
      </w:r>
      <w:r w:rsidRPr="004569E9">
        <w:rPr>
          <w:rFonts w:ascii="Tahoma" w:hAnsi="Tahoma" w:cs="Tahoma"/>
        </w:rPr>
        <w:t>V primeru razlikovanja med pdf. in excel formatom ponudbenega predračuna, priloženega v ponudbi, bo naročnik kot veljaven ponudbeni predračun štel ponudbeni predračun v pdf. formatu.</w:t>
      </w:r>
    </w:p>
    <w:p w14:paraId="585055E4" w14:textId="77777777" w:rsidR="00AC5909" w:rsidRDefault="00AC5909" w:rsidP="00E63979">
      <w:pPr>
        <w:keepNext/>
        <w:keepLines/>
        <w:ind w:right="-142"/>
        <w:jc w:val="both"/>
        <w:rPr>
          <w:rFonts w:ascii="Tahoma" w:hAnsi="Tahoma" w:cs="Tahoma"/>
          <w:b/>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BF8F90C" w14:textId="77777777" w:rsidTr="002908E8">
        <w:tc>
          <w:tcPr>
            <w:tcW w:w="8075" w:type="dxa"/>
          </w:tcPr>
          <w:p w14:paraId="3F277BA2" w14:textId="77777777" w:rsidR="001B4792" w:rsidRPr="00112425" w:rsidRDefault="001B4792" w:rsidP="00E63979">
            <w:pPr>
              <w:keepNext/>
              <w:keepLines/>
              <w:jc w:val="both"/>
              <w:rPr>
                <w:rFonts w:ascii="Tahoma" w:hAnsi="Tahoma" w:cs="Tahoma"/>
              </w:rPr>
            </w:pPr>
            <w:r w:rsidRPr="00112425">
              <w:rPr>
                <w:rFonts w:ascii="Tahoma" w:hAnsi="Tahoma" w:cs="Tahoma"/>
              </w:rPr>
              <w:t>IZJAVA FIZIČNE OSEBE</w:t>
            </w:r>
          </w:p>
        </w:tc>
        <w:tc>
          <w:tcPr>
            <w:tcW w:w="1418" w:type="dxa"/>
          </w:tcPr>
          <w:p w14:paraId="68BED4DC" w14:textId="77777777" w:rsidR="001B4792" w:rsidRPr="00112425" w:rsidRDefault="001B4792" w:rsidP="00E6397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3/3</w:t>
            </w:r>
          </w:p>
        </w:tc>
      </w:tr>
    </w:tbl>
    <w:p w14:paraId="19774E9A" w14:textId="77777777" w:rsidR="00ED7D09" w:rsidRPr="00112425" w:rsidRDefault="00ED7D09" w:rsidP="00E63979">
      <w:pPr>
        <w:keepNext/>
        <w:keepLines/>
        <w:tabs>
          <w:tab w:val="left" w:pos="142"/>
          <w:tab w:val="left" w:pos="567"/>
          <w:tab w:val="num" w:pos="851"/>
          <w:tab w:val="left" w:pos="993"/>
        </w:tabs>
        <w:jc w:val="both"/>
        <w:rPr>
          <w:rFonts w:ascii="Tahoma" w:hAnsi="Tahoma" w:cs="Tahoma"/>
        </w:rPr>
      </w:pPr>
      <w:r w:rsidRPr="00112425">
        <w:rPr>
          <w:rFonts w:ascii="Tahoma" w:hAnsi="Tahoma" w:cs="Tahoma"/>
        </w:rPr>
        <w:t>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110F2C8F" w14:textId="77777777" w:rsidR="00DB4F81" w:rsidRPr="00112425" w:rsidRDefault="00DB4F81" w:rsidP="00E6397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96587C" w:rsidRPr="00112425" w14:paraId="64B077AB" w14:textId="77777777" w:rsidTr="00912AFC">
        <w:tc>
          <w:tcPr>
            <w:tcW w:w="8075" w:type="dxa"/>
          </w:tcPr>
          <w:p w14:paraId="0E2D2FC9" w14:textId="77777777" w:rsidR="0096587C" w:rsidRPr="00112425" w:rsidRDefault="0096587C" w:rsidP="00E63979">
            <w:pPr>
              <w:keepNext/>
              <w:keepLines/>
              <w:jc w:val="both"/>
              <w:rPr>
                <w:rFonts w:ascii="Tahoma" w:hAnsi="Tahoma" w:cs="Tahoma"/>
              </w:rPr>
            </w:pPr>
            <w:r w:rsidRPr="00112425">
              <w:rPr>
                <w:rFonts w:ascii="Tahoma" w:hAnsi="Tahoma" w:cs="Tahoma"/>
              </w:rPr>
              <w:t xml:space="preserve">IZJAVA O UDELEŽBI FIZIČNIH IN PRAVNIH OSEB V LASTNIŠTVU GOSPODARSKEGA SUBJEKTA </w:t>
            </w:r>
          </w:p>
        </w:tc>
        <w:tc>
          <w:tcPr>
            <w:tcW w:w="1418" w:type="dxa"/>
          </w:tcPr>
          <w:p w14:paraId="768EF095" w14:textId="77777777" w:rsidR="0096587C" w:rsidRPr="00112425" w:rsidRDefault="001B4792" w:rsidP="00E63979">
            <w:pPr>
              <w:keepNext/>
              <w:keepLines/>
              <w:jc w:val="both"/>
              <w:rPr>
                <w:rFonts w:ascii="Tahoma" w:hAnsi="Tahoma" w:cs="Tahoma"/>
                <w:b/>
              </w:rPr>
            </w:pPr>
            <w:r>
              <w:rPr>
                <w:rFonts w:ascii="Tahoma" w:hAnsi="Tahoma" w:cs="Tahoma"/>
                <w:b/>
                <w:i/>
              </w:rPr>
              <w:t>Priloga</w:t>
            </w:r>
            <w:r w:rsidR="0096587C" w:rsidRPr="00112425">
              <w:rPr>
                <w:rFonts w:ascii="Tahoma" w:hAnsi="Tahoma" w:cs="Tahoma"/>
                <w:b/>
                <w:i/>
              </w:rPr>
              <w:t xml:space="preserve"> 3</w:t>
            </w:r>
            <w:r>
              <w:rPr>
                <w:rFonts w:ascii="Tahoma" w:hAnsi="Tahoma" w:cs="Tahoma"/>
                <w:b/>
                <w:i/>
              </w:rPr>
              <w:t>/4</w:t>
            </w:r>
          </w:p>
        </w:tc>
      </w:tr>
    </w:tbl>
    <w:p w14:paraId="60EBB88E" w14:textId="77777777" w:rsidR="002D280C" w:rsidRPr="00112425" w:rsidRDefault="002D280C" w:rsidP="00E63979">
      <w:pPr>
        <w:keepNext/>
        <w:keepLines/>
        <w:tabs>
          <w:tab w:val="left" w:pos="142"/>
          <w:tab w:val="left" w:pos="567"/>
          <w:tab w:val="num" w:pos="851"/>
          <w:tab w:val="left" w:pos="993"/>
        </w:tabs>
        <w:jc w:val="both"/>
        <w:rPr>
          <w:rFonts w:ascii="Tahoma" w:hAnsi="Tahoma" w:cs="Tahoma"/>
        </w:rPr>
      </w:pPr>
      <w:r w:rsidRPr="00112425">
        <w:rPr>
          <w:rFonts w:ascii="Tahoma" w:hAnsi="Tahoma" w:cs="Tahoma"/>
        </w:rPr>
        <w:t>Ponudnik izjavo izpolni in podpiše. Izjavo izpolnijo in podpišejo tudi VSI posamezni člani skupine ponudnikov (partnerji) v okviru skupne ponudbe, VSI morebitni v ponudbi navedeni podizvajalci in VSI drugi subjekti, katerih zmogljivost uporablja ponudnik.</w:t>
      </w:r>
      <w:r w:rsidR="00CE2724">
        <w:rPr>
          <w:rFonts w:ascii="Tahoma" w:hAnsi="Tahoma" w:cs="Tahoma"/>
        </w:rPr>
        <w:t xml:space="preserve"> Priloga se v pdf. formatu naloži v </w:t>
      </w:r>
      <w:r w:rsidR="00CE2724" w:rsidRPr="00B6068E">
        <w:rPr>
          <w:rFonts w:ascii="Tahoma" w:hAnsi="Tahoma" w:cs="Tahoma"/>
          <w:b/>
          <w:u w:val="single"/>
        </w:rPr>
        <w:t xml:space="preserve">razdelek </w:t>
      </w:r>
      <w:r w:rsidR="00CE2724" w:rsidRPr="00EF0751">
        <w:rPr>
          <w:rFonts w:ascii="Tahoma" w:hAnsi="Tahoma" w:cs="Tahoma"/>
          <w:b/>
          <w:u w:val="single"/>
        </w:rPr>
        <w:t>»DOKUMENTI«, del »Ostale priloge«</w:t>
      </w:r>
      <w:r w:rsidR="00CE2724" w:rsidRPr="00EF0751">
        <w:rPr>
          <w:rFonts w:ascii="Tahoma" w:hAnsi="Tahoma" w:cs="Tahoma"/>
        </w:rPr>
        <w:t>.</w:t>
      </w:r>
    </w:p>
    <w:p w14:paraId="4E140CD5" w14:textId="77777777" w:rsidR="002D280C" w:rsidRDefault="002D280C" w:rsidP="00E6397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988B817" w14:textId="77777777" w:rsidTr="001B4792">
        <w:tc>
          <w:tcPr>
            <w:tcW w:w="8075" w:type="dxa"/>
          </w:tcPr>
          <w:p w14:paraId="7E141BA2" w14:textId="77777777" w:rsidR="001B4792" w:rsidRPr="00112425" w:rsidRDefault="001B4792" w:rsidP="00E63979">
            <w:pPr>
              <w:keepNext/>
              <w:keepLines/>
              <w:jc w:val="both"/>
              <w:rPr>
                <w:rFonts w:ascii="Tahoma" w:hAnsi="Tahoma" w:cs="Tahoma"/>
              </w:rPr>
            </w:pPr>
            <w:r w:rsidRPr="00112425">
              <w:rPr>
                <w:rFonts w:ascii="Tahoma" w:hAnsi="Tahoma" w:cs="Tahoma"/>
              </w:rPr>
              <w:t>SEZNAM PODIZVAJALCEV IN ZAHTEVA ZA NEPOSREDNO PLAČILO</w:t>
            </w:r>
          </w:p>
        </w:tc>
        <w:tc>
          <w:tcPr>
            <w:tcW w:w="1418" w:type="dxa"/>
          </w:tcPr>
          <w:p w14:paraId="64750D36" w14:textId="77777777" w:rsidR="001B4792" w:rsidRPr="00112425" w:rsidRDefault="001B4792" w:rsidP="00E63979">
            <w:pPr>
              <w:keepNext/>
              <w:keepLines/>
              <w:jc w:val="both"/>
              <w:rPr>
                <w:rFonts w:ascii="Tahoma" w:hAnsi="Tahoma" w:cs="Tahoma"/>
                <w:b/>
                <w:i/>
              </w:rPr>
            </w:pPr>
            <w:r w:rsidRPr="00112425">
              <w:rPr>
                <w:rFonts w:ascii="Tahoma" w:hAnsi="Tahoma" w:cs="Tahoma"/>
                <w:b/>
                <w:i/>
              </w:rPr>
              <w:t>Priloga 4/1</w:t>
            </w:r>
          </w:p>
        </w:tc>
      </w:tr>
    </w:tbl>
    <w:p w14:paraId="0D0B44A4" w14:textId="77777777" w:rsidR="00864212" w:rsidRPr="00112425" w:rsidRDefault="00864212" w:rsidP="00E63979">
      <w:pPr>
        <w:keepNext/>
        <w:keepLines/>
        <w:jc w:val="both"/>
        <w:rPr>
          <w:rFonts w:ascii="Tahoma" w:hAnsi="Tahoma" w:cs="Tahoma"/>
        </w:rPr>
      </w:pPr>
      <w:r w:rsidRPr="00112425">
        <w:rPr>
          <w:rFonts w:ascii="Tahoma" w:hAnsi="Tahoma" w:cs="Tahoma"/>
        </w:rPr>
        <w:t>Podizvajalec izpolni vse zahtevane podatke, v kolikor ponudnik del javnega naročila odda v podizvajanje. V kolikor ponudnik v predmetnem naročilu ne nastopa z nobenim podizvajalcem, priloge ni treba prilagati.</w:t>
      </w:r>
    </w:p>
    <w:p w14:paraId="04550BD7" w14:textId="77777777" w:rsidR="00B74BE7" w:rsidRPr="00112425" w:rsidRDefault="00B74BE7" w:rsidP="00E63979">
      <w:pPr>
        <w:keepNext/>
        <w:keepLines/>
        <w:jc w:val="both"/>
        <w:rPr>
          <w:rFonts w:ascii="Tahoma" w:hAnsi="Tahoma" w:cs="Tahoma"/>
        </w:rPr>
      </w:pPr>
    </w:p>
    <w:p w14:paraId="4DB3FCCA" w14:textId="633FCD22" w:rsidR="00B74BE7" w:rsidRPr="00112425" w:rsidRDefault="00B74BE7" w:rsidP="00E63979">
      <w:pPr>
        <w:keepNext/>
        <w:keepLines/>
        <w:jc w:val="both"/>
        <w:rPr>
          <w:rFonts w:ascii="Tahoma" w:hAnsi="Tahoma" w:cs="Tahoma"/>
        </w:rPr>
      </w:pPr>
      <w:r w:rsidRPr="00112425">
        <w:rPr>
          <w:rFonts w:ascii="Tahoma" w:hAnsi="Tahoma" w:cs="Tahoma"/>
        </w:rPr>
        <w:t xml:space="preserve">V kolikor ponudnik </w:t>
      </w:r>
      <w:r w:rsidR="003504F7" w:rsidRPr="00112425">
        <w:rPr>
          <w:rFonts w:ascii="Tahoma" w:hAnsi="Tahoma" w:cs="Tahoma"/>
        </w:rPr>
        <w:t xml:space="preserve">namerava </w:t>
      </w:r>
      <w:r w:rsidRPr="00112425">
        <w:rPr>
          <w:rFonts w:ascii="Tahoma" w:hAnsi="Tahoma" w:cs="Tahoma"/>
        </w:rPr>
        <w:t>izvajati predmet</w:t>
      </w:r>
      <w:r w:rsidR="00B2573D">
        <w:rPr>
          <w:rFonts w:ascii="Tahoma" w:hAnsi="Tahoma" w:cs="Tahoma"/>
        </w:rPr>
        <w:t xml:space="preserve"> </w:t>
      </w:r>
      <w:r w:rsidRPr="00112425">
        <w:rPr>
          <w:rFonts w:ascii="Tahoma" w:hAnsi="Tahoma" w:cs="Tahoma"/>
        </w:rPr>
        <w:t xml:space="preserve">javnega naročila s podizvajalci, mora ravnati v skladu s 94. členom ZJN-3 ter </w:t>
      </w:r>
      <w:r w:rsidRPr="00112425">
        <w:rPr>
          <w:rFonts w:ascii="Tahoma" w:eastAsia="Calibri" w:hAnsi="Tahoma" w:cs="Tahoma"/>
        </w:rPr>
        <w:t xml:space="preserve">za vse navedene podizvajalce predložiti izpolnjeno, podpisani in žigosano Prilogo 4/1 in Obrazec 3 k Prilogi 4/1 (sporazum o medsebojnem sodelovanju). </w:t>
      </w:r>
      <w:r w:rsidRPr="00112425">
        <w:rPr>
          <w:rFonts w:ascii="Tahoma" w:hAnsi="Tahoma" w:cs="Tahoma"/>
        </w:rPr>
        <w:t xml:space="preserve">Kadar namerava ponudnik izvajati predmet javnega naročila </w:t>
      </w:r>
      <w:r w:rsidRPr="00112425">
        <w:rPr>
          <w:rFonts w:ascii="Tahoma" w:hAnsi="Tahoma" w:cs="Tahoma"/>
          <w:u w:val="single"/>
        </w:rPr>
        <w:t>s podizvajalcem, ki zahteva neposredno plačilo</w:t>
      </w:r>
      <w:r w:rsidR="003504F7" w:rsidRPr="00112425">
        <w:rPr>
          <w:rFonts w:ascii="Tahoma" w:hAnsi="Tahoma" w:cs="Tahoma"/>
          <w:u w:val="single"/>
        </w:rPr>
        <w:t xml:space="preserve"> </w:t>
      </w:r>
      <w:r w:rsidRPr="00112425">
        <w:rPr>
          <w:rFonts w:ascii="Tahoma" w:hAnsi="Tahoma" w:cs="Tahoma"/>
        </w:rPr>
        <w:t>v skladu s 94. členom ZJN-3, mora</w:t>
      </w:r>
      <w:r w:rsidR="003504F7" w:rsidRPr="00112425">
        <w:rPr>
          <w:rFonts w:ascii="Tahoma" w:hAnsi="Tahoma" w:cs="Tahoma"/>
        </w:rPr>
        <w:t xml:space="preserve"> k ponudbi priložiti Obrazec 1 k Prilogi 4/1 (pooblastilo ponudnika) in </w:t>
      </w:r>
      <w:r w:rsidRPr="00112425">
        <w:rPr>
          <w:rFonts w:ascii="Tahoma" w:hAnsi="Tahoma" w:cs="Tahoma"/>
        </w:rPr>
        <w:t xml:space="preserve">Obrazec 2 </w:t>
      </w:r>
      <w:r w:rsidR="003504F7" w:rsidRPr="00112425">
        <w:rPr>
          <w:rFonts w:ascii="Tahoma" w:hAnsi="Tahoma" w:cs="Tahoma"/>
        </w:rPr>
        <w:t>k Prilogi 4/1 (soglasje podizvajalcev).</w:t>
      </w:r>
    </w:p>
    <w:p w14:paraId="0CF5A861" w14:textId="77777777" w:rsidR="003504F7" w:rsidRPr="00112425" w:rsidRDefault="003504F7" w:rsidP="00E63979">
      <w:pPr>
        <w:keepNext/>
        <w:keepLines/>
        <w:jc w:val="both"/>
        <w:rPr>
          <w:rFonts w:ascii="Tahoma" w:hAnsi="Tahoma" w:cs="Tahoma"/>
          <w:sz w:val="12"/>
          <w:szCs w:val="12"/>
        </w:rPr>
      </w:pPr>
    </w:p>
    <w:p w14:paraId="4749404B" w14:textId="77777777" w:rsidR="00CE2724" w:rsidRDefault="00CE2724" w:rsidP="00E63979">
      <w:pPr>
        <w:keepNext/>
        <w:keepLines/>
        <w:jc w:val="both"/>
        <w:rPr>
          <w:rFonts w:ascii="Tahoma" w:hAnsi="Tahoma" w:cs="Tahoma"/>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603459C8" w14:textId="77777777" w:rsidR="00CE2724" w:rsidRPr="00112425" w:rsidRDefault="00CE2724" w:rsidP="00E6397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61196654" w14:textId="77777777" w:rsidTr="001B4792">
        <w:tc>
          <w:tcPr>
            <w:tcW w:w="8075" w:type="dxa"/>
          </w:tcPr>
          <w:p w14:paraId="53653402" w14:textId="77777777" w:rsidR="001B4792" w:rsidRPr="00112425" w:rsidRDefault="001B4792" w:rsidP="00E63979">
            <w:pPr>
              <w:keepNext/>
              <w:keepLines/>
              <w:jc w:val="both"/>
              <w:rPr>
                <w:rFonts w:ascii="Tahoma" w:hAnsi="Tahoma" w:cs="Tahoma"/>
              </w:rPr>
            </w:pPr>
            <w:r w:rsidRPr="00112425">
              <w:rPr>
                <w:rFonts w:ascii="Tahoma" w:hAnsi="Tahoma" w:cs="Tahoma"/>
              </w:rPr>
              <w:t xml:space="preserve">SEZNAM DRUGIH SUBJEKTOV, KATERIH ZMOGLJIVOST UPORABLJA PONUDNIK  </w:t>
            </w:r>
          </w:p>
        </w:tc>
        <w:tc>
          <w:tcPr>
            <w:tcW w:w="1418" w:type="dxa"/>
          </w:tcPr>
          <w:p w14:paraId="6C890F35" w14:textId="77777777" w:rsidR="001B4792" w:rsidRPr="00112425" w:rsidRDefault="001B4792" w:rsidP="00E63979">
            <w:pPr>
              <w:keepNext/>
              <w:keepLines/>
              <w:jc w:val="both"/>
              <w:rPr>
                <w:rFonts w:ascii="Tahoma" w:hAnsi="Tahoma" w:cs="Tahoma"/>
                <w:b/>
                <w:i/>
              </w:rPr>
            </w:pPr>
            <w:r w:rsidRPr="00112425">
              <w:rPr>
                <w:rFonts w:ascii="Tahoma" w:hAnsi="Tahoma" w:cs="Tahoma"/>
                <w:b/>
                <w:i/>
              </w:rPr>
              <w:t>Priloga 4/2</w:t>
            </w:r>
          </w:p>
        </w:tc>
      </w:tr>
    </w:tbl>
    <w:p w14:paraId="26778AF2" w14:textId="77777777" w:rsidR="003504F7" w:rsidRPr="00112425" w:rsidRDefault="003504F7" w:rsidP="00E63979">
      <w:pPr>
        <w:keepNext/>
        <w:keepLines/>
        <w:jc w:val="both"/>
        <w:rPr>
          <w:rFonts w:ascii="Tahoma" w:hAnsi="Tahoma" w:cs="Tahoma"/>
        </w:rPr>
      </w:pPr>
      <w:r w:rsidRPr="00112425">
        <w:rPr>
          <w:rFonts w:ascii="Tahoma" w:hAnsi="Tahoma" w:cs="Tahoma"/>
        </w:rPr>
        <w:t xml:space="preserve">Ponudnik mora prilogo izpolniti, v kolikor uporabi zmogljivost drugih subjektov, </w:t>
      </w:r>
      <w:r w:rsidRPr="00112425">
        <w:rPr>
          <w:rFonts w:ascii="Tahoma" w:hAnsi="Tahoma" w:cs="Tahoma"/>
          <w:u w:val="single"/>
        </w:rPr>
        <w:t>ki niso partner/ji v primeru skupne ponudbe in v ponudbi niso navedeni kot podizvajalec/ci</w:t>
      </w:r>
      <w:r w:rsidRPr="00112425">
        <w:rPr>
          <w:rFonts w:ascii="Tahoma" w:hAnsi="Tahoma" w:cs="Tahoma"/>
        </w:rPr>
        <w:t>.</w:t>
      </w:r>
    </w:p>
    <w:p w14:paraId="531A2501" w14:textId="77777777" w:rsidR="003504F7" w:rsidRPr="00112425" w:rsidRDefault="003504F7" w:rsidP="00E63979">
      <w:pPr>
        <w:keepNext/>
        <w:keepLines/>
        <w:jc w:val="both"/>
        <w:rPr>
          <w:rFonts w:ascii="Tahoma" w:hAnsi="Tahoma" w:cs="Tahoma"/>
          <w:u w:val="single"/>
        </w:rPr>
      </w:pPr>
      <w:r w:rsidRPr="00112425">
        <w:rPr>
          <w:rFonts w:ascii="Tahoma" w:hAnsi="Tahoma" w:cs="Tahoma"/>
        </w:rPr>
        <w:t xml:space="preserve">Ponudnik razmnoži potrebno število izvodov vseh obrazcev. </w:t>
      </w:r>
      <w:r w:rsidRPr="00112425">
        <w:rPr>
          <w:rFonts w:ascii="Tahoma" w:hAnsi="Tahoma" w:cs="Tahoma"/>
          <w:u w:val="single"/>
        </w:rPr>
        <w:t>V kolikor ponudnik ne bo uporabil zmogljivosti drugih subjektov, priloge ni potrebno izpolni.</w:t>
      </w:r>
    </w:p>
    <w:p w14:paraId="2D0A6EF5" w14:textId="77777777" w:rsidR="00CE2724" w:rsidRDefault="00CE2724" w:rsidP="00E63979">
      <w:pPr>
        <w:keepNext/>
        <w:keepLines/>
        <w:jc w:val="both"/>
        <w:rPr>
          <w:rFonts w:ascii="Tahoma" w:hAnsi="Tahoma" w:cs="Tahoma"/>
          <w:sz w:val="16"/>
        </w:rPr>
      </w:pPr>
      <w:r>
        <w:rPr>
          <w:rFonts w:ascii="Tahoma" w:hAnsi="Tahoma" w:cs="Tahoma"/>
        </w:rPr>
        <w:t xml:space="preserve">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044F6D72" w14:textId="77777777" w:rsidR="00CE2724" w:rsidRPr="00112425" w:rsidRDefault="00CE2724" w:rsidP="00E63979">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1B4792" w:rsidRPr="00112425" w14:paraId="730D693A" w14:textId="77777777" w:rsidTr="00AC5909">
        <w:tc>
          <w:tcPr>
            <w:tcW w:w="8075" w:type="dxa"/>
            <w:tcBorders>
              <w:top w:val="single" w:sz="4" w:space="0" w:color="auto"/>
              <w:left w:val="single" w:sz="4" w:space="0" w:color="auto"/>
              <w:bottom w:val="single" w:sz="4" w:space="0" w:color="auto"/>
              <w:right w:val="single" w:sz="4" w:space="0" w:color="808080"/>
            </w:tcBorders>
          </w:tcPr>
          <w:p w14:paraId="762669FB" w14:textId="77777777" w:rsidR="001B4792" w:rsidRPr="00112425" w:rsidRDefault="001B4792" w:rsidP="00E63979">
            <w:pPr>
              <w:keepNext/>
              <w:keepLines/>
              <w:rPr>
                <w:rFonts w:ascii="Tahoma" w:hAnsi="Tahoma" w:cs="Tahoma"/>
              </w:rPr>
            </w:pPr>
            <w:r w:rsidRPr="00112425">
              <w:br w:type="page"/>
            </w:r>
            <w:r w:rsidRPr="00112425">
              <w:rPr>
                <w:rFonts w:ascii="Tahoma" w:hAnsi="Tahoma" w:cs="Tahoma"/>
                <w:b/>
              </w:rPr>
              <w:br w:type="page"/>
            </w:r>
            <w:r w:rsidRPr="00112425">
              <w:rPr>
                <w:rFonts w:ascii="Tahoma" w:hAnsi="Tahoma" w:cs="Tahoma"/>
              </w:rPr>
              <w:t>POTRDITEV REFERENC S STRANI POSAMEZNIH NAROČNIKOV</w:t>
            </w:r>
          </w:p>
        </w:tc>
        <w:tc>
          <w:tcPr>
            <w:tcW w:w="1418" w:type="dxa"/>
            <w:tcBorders>
              <w:top w:val="single" w:sz="4" w:space="0" w:color="auto"/>
              <w:left w:val="single" w:sz="4" w:space="0" w:color="808080"/>
              <w:bottom w:val="single" w:sz="4" w:space="0" w:color="auto"/>
              <w:right w:val="single" w:sz="4" w:space="0" w:color="auto"/>
            </w:tcBorders>
            <w:hideMark/>
          </w:tcPr>
          <w:p w14:paraId="3ABCAB89" w14:textId="4D3F2B43" w:rsidR="001B4792" w:rsidRPr="00112425" w:rsidRDefault="001B4792" w:rsidP="00E63979">
            <w:pPr>
              <w:keepNext/>
              <w:keepLines/>
              <w:rPr>
                <w:rFonts w:ascii="Tahoma" w:hAnsi="Tahoma" w:cs="Tahoma"/>
                <w:b/>
                <w:i/>
              </w:rPr>
            </w:pPr>
            <w:r w:rsidRPr="00112425">
              <w:rPr>
                <w:rFonts w:ascii="Tahoma" w:hAnsi="Tahoma" w:cs="Tahoma"/>
                <w:b/>
                <w:i/>
              </w:rPr>
              <w:t>Priloga 5</w:t>
            </w:r>
          </w:p>
        </w:tc>
      </w:tr>
    </w:tbl>
    <w:p w14:paraId="648ADAB1" w14:textId="1248DCB5" w:rsidR="00CE2724" w:rsidRDefault="00CE2724" w:rsidP="00E63979">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(Prilogo 5)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276"/>
      </w:tblGrid>
      <w:tr w:rsidR="001B4792" w:rsidRPr="00112425" w14:paraId="1B4DAB1A" w14:textId="77777777" w:rsidTr="005119AB">
        <w:tc>
          <w:tcPr>
            <w:tcW w:w="8217" w:type="dxa"/>
            <w:tcBorders>
              <w:top w:val="single" w:sz="4" w:space="0" w:color="auto"/>
              <w:left w:val="single" w:sz="4" w:space="0" w:color="auto"/>
              <w:bottom w:val="single" w:sz="4" w:space="0" w:color="auto"/>
              <w:right w:val="single" w:sz="4" w:space="0" w:color="808080"/>
            </w:tcBorders>
          </w:tcPr>
          <w:p w14:paraId="6D829F1F" w14:textId="30CC998D" w:rsidR="001B4792" w:rsidRPr="00112425" w:rsidRDefault="001B4792" w:rsidP="00E63979">
            <w:pPr>
              <w:keepNext/>
              <w:keepLines/>
              <w:rPr>
                <w:rFonts w:ascii="Tahoma" w:hAnsi="Tahoma" w:cs="Tahoma"/>
              </w:rPr>
            </w:pPr>
            <w:r w:rsidRPr="00112425">
              <w:lastRenderedPageBreak/>
              <w:br w:type="page"/>
            </w:r>
            <w:r w:rsidRPr="00112425">
              <w:rPr>
                <w:rFonts w:ascii="Tahoma" w:hAnsi="Tahoma" w:cs="Tahoma"/>
                <w:b/>
              </w:rPr>
              <w:br w:type="page"/>
            </w:r>
            <w:r w:rsidR="005119AB">
              <w:rPr>
                <w:rFonts w:ascii="Tahoma" w:hAnsi="Tahoma" w:cs="Tahoma"/>
              </w:rPr>
              <w:t>STROKOVNA SPOSOBNOST</w:t>
            </w:r>
          </w:p>
        </w:tc>
        <w:tc>
          <w:tcPr>
            <w:tcW w:w="1276" w:type="dxa"/>
            <w:tcBorders>
              <w:top w:val="single" w:sz="4" w:space="0" w:color="auto"/>
              <w:left w:val="single" w:sz="4" w:space="0" w:color="808080"/>
              <w:bottom w:val="single" w:sz="4" w:space="0" w:color="auto"/>
              <w:right w:val="single" w:sz="4" w:space="0" w:color="auto"/>
            </w:tcBorders>
            <w:hideMark/>
          </w:tcPr>
          <w:p w14:paraId="471F6AB6" w14:textId="77777777" w:rsidR="001B4792" w:rsidRPr="00112425" w:rsidRDefault="001B4792" w:rsidP="00E63979">
            <w:pPr>
              <w:keepNext/>
              <w:keepLines/>
              <w:rPr>
                <w:rFonts w:ascii="Tahoma" w:hAnsi="Tahoma" w:cs="Tahoma"/>
                <w:b/>
                <w:i/>
              </w:rPr>
            </w:pPr>
            <w:r w:rsidRPr="00112425">
              <w:rPr>
                <w:rFonts w:ascii="Tahoma" w:hAnsi="Tahoma" w:cs="Tahoma"/>
                <w:b/>
                <w:i/>
              </w:rPr>
              <w:t>Priloga 6</w:t>
            </w:r>
          </w:p>
        </w:tc>
      </w:tr>
    </w:tbl>
    <w:p w14:paraId="0DA9B5E7" w14:textId="77777777" w:rsidR="00CE2724" w:rsidRDefault="00CE2724" w:rsidP="00E63979">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(Priloga 6)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w:t>
      </w:r>
      <w:r w:rsidRPr="00EF0751">
        <w:rPr>
          <w:rFonts w:ascii="Tahoma" w:hAnsi="Tahoma" w:cs="Tahoma"/>
          <w:b/>
          <w:u w:val="single"/>
        </w:rPr>
        <w:t>razdelek »DOKUMENTI«, del »Ostale priloge«</w:t>
      </w:r>
      <w:r w:rsidRPr="00C8579C">
        <w:rPr>
          <w:rFonts w:ascii="Tahoma" w:hAnsi="Tahoma" w:cs="Tahoma"/>
        </w:rPr>
        <w:t>.</w:t>
      </w:r>
    </w:p>
    <w:p w14:paraId="42B40DE6" w14:textId="77777777" w:rsidR="00B6464B" w:rsidRPr="00112425" w:rsidRDefault="00B6464B" w:rsidP="00E63979">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716CB367" w14:textId="77777777" w:rsidTr="001B4792">
        <w:tc>
          <w:tcPr>
            <w:tcW w:w="8075" w:type="dxa"/>
          </w:tcPr>
          <w:p w14:paraId="10860620" w14:textId="75AD1143" w:rsidR="001B4792" w:rsidRPr="00112425" w:rsidRDefault="001B4792" w:rsidP="008C2E9A">
            <w:pPr>
              <w:keepNext/>
              <w:keepLines/>
              <w:jc w:val="both"/>
              <w:rPr>
                <w:rFonts w:ascii="Tahoma" w:hAnsi="Tahoma" w:cs="Tahoma"/>
              </w:rPr>
            </w:pPr>
            <w:r w:rsidRPr="00112425">
              <w:rPr>
                <w:rFonts w:ascii="Tahoma" w:hAnsi="Tahoma" w:cs="Tahoma"/>
              </w:rPr>
              <w:t xml:space="preserve">OSNUTEK </w:t>
            </w:r>
            <w:r w:rsidR="008C2E9A">
              <w:rPr>
                <w:rFonts w:ascii="Tahoma" w:hAnsi="Tahoma" w:cs="Tahoma"/>
              </w:rPr>
              <w:t>OKVIRNEGA SPORAZUMA</w:t>
            </w:r>
          </w:p>
        </w:tc>
        <w:tc>
          <w:tcPr>
            <w:tcW w:w="1418" w:type="dxa"/>
          </w:tcPr>
          <w:p w14:paraId="00A5BDBD" w14:textId="77777777" w:rsidR="001B4792" w:rsidRPr="00112425" w:rsidRDefault="001B4792" w:rsidP="00E63979">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w:t>
            </w:r>
          </w:p>
        </w:tc>
      </w:tr>
    </w:tbl>
    <w:p w14:paraId="722B7C03" w14:textId="2285C198" w:rsidR="00091F5D" w:rsidRPr="00112425" w:rsidRDefault="004569E9" w:rsidP="00E63979">
      <w:pPr>
        <w:keepNext/>
        <w:keepLines/>
        <w:jc w:val="both"/>
        <w:rPr>
          <w:rFonts w:ascii="Tahoma" w:hAnsi="Tahoma" w:cs="Tahoma"/>
        </w:rPr>
      </w:pPr>
      <w:r>
        <w:rPr>
          <w:rFonts w:ascii="Tahoma" w:hAnsi="Tahoma" w:cs="Tahoma"/>
        </w:rPr>
        <w:t xml:space="preserve">Ponudnik s podpisom Priloge 3/1 potrdi, da se strinja in sprejema vsebino </w:t>
      </w:r>
      <w:r w:rsidR="008C2E9A">
        <w:rPr>
          <w:rFonts w:ascii="Tahoma" w:hAnsi="Tahoma" w:cs="Tahoma"/>
        </w:rPr>
        <w:t>okvirnega sporazuma</w:t>
      </w:r>
      <w:r>
        <w:rPr>
          <w:rFonts w:ascii="Tahoma" w:hAnsi="Tahoma" w:cs="Tahoma"/>
        </w:rPr>
        <w:t>.</w:t>
      </w:r>
    </w:p>
    <w:p w14:paraId="094185BD" w14:textId="77777777" w:rsidR="00B6464B" w:rsidRDefault="00B6464B" w:rsidP="00E63979">
      <w:pPr>
        <w:keepNext/>
        <w:keepLines/>
        <w:jc w:val="both"/>
        <w:rPr>
          <w:rFonts w:ascii="Tahoma" w:hAnsi="Tahoma" w:cs="Tahoma"/>
          <w:sz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1B4792" w:rsidRPr="00112425" w14:paraId="5A9EB15E" w14:textId="77777777" w:rsidTr="001B4792">
        <w:tc>
          <w:tcPr>
            <w:tcW w:w="8075" w:type="dxa"/>
            <w:tcBorders>
              <w:top w:val="single" w:sz="4" w:space="0" w:color="auto"/>
              <w:bottom w:val="single" w:sz="4" w:space="0" w:color="auto"/>
            </w:tcBorders>
          </w:tcPr>
          <w:p w14:paraId="4041A0A7" w14:textId="1C0FAA54" w:rsidR="001B4792" w:rsidRPr="00112425" w:rsidRDefault="001B4792" w:rsidP="000F6DB6">
            <w:pPr>
              <w:keepNext/>
              <w:keepLines/>
              <w:rPr>
                <w:rFonts w:ascii="Tahoma" w:hAnsi="Tahoma" w:cs="Tahoma"/>
              </w:rPr>
            </w:pPr>
            <w:r>
              <w:rPr>
                <w:rFonts w:ascii="Tahoma" w:hAnsi="Tahoma" w:cs="Tahoma"/>
              </w:rPr>
              <w:br w:type="page"/>
            </w:r>
            <w:r w:rsidRPr="00112425">
              <w:rPr>
                <w:rFonts w:ascii="Tahoma" w:hAnsi="Tahoma" w:cs="Tahoma"/>
              </w:rPr>
              <w:t>FINANČNO ZAVAROVANJE ZA DOBRO IZVEDBO OBVEZNOSTI</w:t>
            </w:r>
          </w:p>
        </w:tc>
        <w:tc>
          <w:tcPr>
            <w:tcW w:w="1418" w:type="dxa"/>
            <w:tcBorders>
              <w:top w:val="single" w:sz="4" w:space="0" w:color="auto"/>
              <w:bottom w:val="single" w:sz="4" w:space="0" w:color="auto"/>
            </w:tcBorders>
          </w:tcPr>
          <w:p w14:paraId="30BCEB61" w14:textId="34777395" w:rsidR="001B4792" w:rsidRPr="00112425" w:rsidRDefault="00356766" w:rsidP="00356766">
            <w:pPr>
              <w:keepNext/>
              <w:keepLines/>
              <w:rPr>
                <w:rFonts w:ascii="Tahoma" w:hAnsi="Tahoma" w:cs="Tahoma"/>
                <w:b/>
                <w:i/>
              </w:rPr>
            </w:pPr>
            <w:r>
              <w:rPr>
                <w:rFonts w:ascii="Tahoma" w:hAnsi="Tahoma" w:cs="Tahoma"/>
                <w:b/>
                <w:i/>
              </w:rPr>
              <w:t>Priloga 8</w:t>
            </w:r>
          </w:p>
        </w:tc>
      </w:tr>
    </w:tbl>
    <w:p w14:paraId="150747C8" w14:textId="50B9E015" w:rsidR="00B6464B" w:rsidRPr="00112425" w:rsidRDefault="00B6464B" w:rsidP="00E63979">
      <w:pPr>
        <w:keepNext/>
        <w:keepLines/>
        <w:jc w:val="both"/>
      </w:pPr>
      <w:r w:rsidRPr="00112425">
        <w:rPr>
          <w:rFonts w:ascii="Tahoma" w:hAnsi="Tahoma" w:cs="Tahoma"/>
        </w:rPr>
        <w:t xml:space="preserve">V prilogi je priložen vzorec finančnega zavarovanja za dobro izvedbo obveznosti, ki ga bo moral </w:t>
      </w:r>
      <w:r w:rsidR="00833EB0">
        <w:rPr>
          <w:rFonts w:ascii="Tahoma" w:hAnsi="Tahoma" w:cs="Tahoma"/>
        </w:rPr>
        <w:t xml:space="preserve">predložiti </w:t>
      </w:r>
      <w:r w:rsidRPr="00112425">
        <w:rPr>
          <w:rFonts w:ascii="Tahoma" w:hAnsi="Tahoma" w:cs="Tahoma"/>
        </w:rPr>
        <w:t>izbrani ponudnik (v skladu z zahtevami razpisne dokumentacije).</w:t>
      </w:r>
      <w:r w:rsidR="000F6DB6">
        <w:t xml:space="preserve"> </w:t>
      </w:r>
      <w:r w:rsidR="00916975" w:rsidRPr="00112425">
        <w:rPr>
          <w:rFonts w:ascii="Tahoma" w:hAnsi="Tahoma" w:cs="Tahoma"/>
        </w:rPr>
        <w:t>Ponudnik se s podpisano P</w:t>
      </w:r>
      <w:r w:rsidRPr="00112425">
        <w:rPr>
          <w:rFonts w:ascii="Tahoma" w:hAnsi="Tahoma" w:cs="Tahoma"/>
        </w:rPr>
        <w:t xml:space="preserve">rilogo 3/1 obveže, da se strinja z vzorcem finančnega zavarovanja, zato ga k ponudbeni dokumentaciji ponudniku ni potrebno priložiti. </w:t>
      </w:r>
    </w:p>
    <w:p w14:paraId="131DE508" w14:textId="7C6ABA31" w:rsidR="006C65A8" w:rsidRPr="00112425" w:rsidRDefault="00B6464B" w:rsidP="00E63979">
      <w:pPr>
        <w:keepNext/>
        <w:keepLines/>
        <w:jc w:val="both"/>
        <w:rPr>
          <w:rFonts w:ascii="Tahoma" w:hAnsi="Tahoma" w:cs="Tahoma"/>
          <w:sz w:val="16"/>
        </w:rPr>
      </w:pPr>
      <w:r w:rsidRPr="00112425">
        <w:rPr>
          <w:rFonts w:ascii="Tahoma" w:hAnsi="Tahoma" w:cs="Tahoma"/>
          <w:sz w:val="16"/>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404"/>
      </w:tblGrid>
      <w:tr w:rsidR="00AC5909" w:rsidRPr="00667509" w14:paraId="52876C8B" w14:textId="77777777" w:rsidTr="006740FD">
        <w:tc>
          <w:tcPr>
            <w:tcW w:w="8252" w:type="dxa"/>
            <w:tcBorders>
              <w:top w:val="single" w:sz="4" w:space="0" w:color="auto"/>
              <w:bottom w:val="single" w:sz="4" w:space="0" w:color="auto"/>
            </w:tcBorders>
          </w:tcPr>
          <w:p w14:paraId="3CF522CC" w14:textId="77777777" w:rsidR="00AC5909" w:rsidRPr="00865F5E" w:rsidRDefault="00AC5909" w:rsidP="00E63979">
            <w:pPr>
              <w:keepNext/>
              <w:keepLines/>
              <w:rPr>
                <w:rFonts w:ascii="Tahoma" w:hAnsi="Tahoma" w:cs="Tahoma"/>
              </w:rPr>
            </w:pPr>
            <w:r>
              <w:rPr>
                <w:rFonts w:ascii="Tahoma" w:hAnsi="Tahoma" w:cs="Tahoma"/>
              </w:rPr>
              <w:t>IZJAVA O OGLEDU NADZORNEGA SISTEMA V CENTRU VODENJA</w:t>
            </w:r>
          </w:p>
        </w:tc>
        <w:tc>
          <w:tcPr>
            <w:tcW w:w="912" w:type="dxa"/>
            <w:tcBorders>
              <w:top w:val="single" w:sz="4" w:space="0" w:color="auto"/>
              <w:bottom w:val="single" w:sz="4" w:space="0" w:color="auto"/>
              <w:right w:val="nil"/>
            </w:tcBorders>
          </w:tcPr>
          <w:p w14:paraId="2344AE0C" w14:textId="77777777" w:rsidR="00AC5909" w:rsidRPr="008A2081" w:rsidRDefault="00AC5909" w:rsidP="00E63979">
            <w:pPr>
              <w:keepNext/>
              <w:keepLines/>
              <w:jc w:val="right"/>
              <w:rPr>
                <w:rFonts w:ascii="Tahoma" w:hAnsi="Tahoma" w:cs="Tahoma"/>
                <w:b/>
              </w:rPr>
            </w:pPr>
            <w:r>
              <w:rPr>
                <w:rFonts w:ascii="Tahoma" w:hAnsi="Tahoma" w:cs="Tahoma"/>
                <w:b/>
                <w:i/>
              </w:rPr>
              <w:t>P</w:t>
            </w:r>
            <w:r w:rsidRPr="008A2081">
              <w:rPr>
                <w:rFonts w:ascii="Tahoma" w:hAnsi="Tahoma" w:cs="Tahoma"/>
                <w:b/>
                <w:i/>
              </w:rPr>
              <w:t xml:space="preserve">riloga </w:t>
            </w:r>
          </w:p>
        </w:tc>
        <w:tc>
          <w:tcPr>
            <w:tcW w:w="404" w:type="dxa"/>
            <w:tcBorders>
              <w:top w:val="single" w:sz="4" w:space="0" w:color="auto"/>
              <w:left w:val="nil"/>
              <w:bottom w:val="single" w:sz="4" w:space="0" w:color="auto"/>
            </w:tcBorders>
          </w:tcPr>
          <w:p w14:paraId="1CD5D635" w14:textId="73176CA8" w:rsidR="00AC5909" w:rsidRPr="008A2081" w:rsidRDefault="00AC5909" w:rsidP="00E63979">
            <w:pPr>
              <w:keepNext/>
              <w:keepLines/>
              <w:rPr>
                <w:rFonts w:ascii="Tahoma" w:hAnsi="Tahoma" w:cs="Tahoma"/>
                <w:b/>
                <w:i/>
              </w:rPr>
            </w:pPr>
            <w:r>
              <w:rPr>
                <w:rFonts w:ascii="Tahoma" w:hAnsi="Tahoma" w:cs="Tahoma"/>
                <w:b/>
                <w:i/>
              </w:rPr>
              <w:t>9</w:t>
            </w:r>
          </w:p>
        </w:tc>
      </w:tr>
    </w:tbl>
    <w:p w14:paraId="305C00AA" w14:textId="337688D4" w:rsidR="00AC5909" w:rsidRDefault="00AC5909" w:rsidP="00E63979">
      <w:pPr>
        <w:keepNext/>
        <w:keepLines/>
        <w:jc w:val="both"/>
        <w:rPr>
          <w:rFonts w:ascii="Tahoma" w:hAnsi="Tahoma" w:cs="Tahoma"/>
        </w:rPr>
      </w:pPr>
      <w:r>
        <w:rPr>
          <w:rFonts w:ascii="Tahoma" w:hAnsi="Tahoma" w:cs="Tahoma"/>
        </w:rPr>
        <w:t>Ponudnik obrazec priloge izpolni, žigosa in podpiše s čimer potrjuje ogled nadzornega sistema v centru vodenja in referenčnega objekta ter, da vsebina in obseg ogleda zadoščata za izdelavo ponudbe in kvalitetno izvedbo predmeta javnega naročila.</w:t>
      </w:r>
    </w:p>
    <w:p w14:paraId="656C05E1" w14:textId="45B1022B" w:rsidR="008C2E9A" w:rsidRDefault="008C2E9A" w:rsidP="00E63979">
      <w:pPr>
        <w:keepNext/>
        <w:keepLines/>
        <w:jc w:val="both"/>
        <w:rPr>
          <w:rFonts w:ascii="Tahoma" w:hAnsi="Tahoma" w:cs="Tahoma"/>
        </w:rPr>
      </w:pPr>
    </w:p>
    <w:p w14:paraId="32ACFC65" w14:textId="79029E5E" w:rsidR="008C2E9A" w:rsidRDefault="008C2E9A" w:rsidP="00E63979">
      <w:pPr>
        <w:keepNext/>
        <w:keepLines/>
        <w:jc w:val="both"/>
        <w:rPr>
          <w:rFonts w:ascii="Tahoma" w:hAnsi="Tahoma" w:cs="Tahoma"/>
        </w:rPr>
      </w:pPr>
    </w:p>
    <w:p w14:paraId="74827262" w14:textId="69F8020A" w:rsidR="008C2E9A" w:rsidRDefault="008C2E9A" w:rsidP="00E63979">
      <w:pPr>
        <w:keepNext/>
        <w:keepLines/>
        <w:jc w:val="both"/>
        <w:rPr>
          <w:rFonts w:ascii="Tahoma" w:hAnsi="Tahoma" w:cs="Tahoma"/>
        </w:rPr>
      </w:pPr>
    </w:p>
    <w:p w14:paraId="6A733064" w14:textId="036F133C" w:rsidR="008C2E9A" w:rsidRDefault="008C2E9A" w:rsidP="00E63979">
      <w:pPr>
        <w:keepNext/>
        <w:keepLines/>
        <w:jc w:val="both"/>
        <w:rPr>
          <w:rFonts w:ascii="Tahoma" w:hAnsi="Tahoma" w:cs="Tahoma"/>
        </w:rPr>
      </w:pPr>
    </w:p>
    <w:p w14:paraId="57419FEA" w14:textId="6385D9A6" w:rsidR="008C2E9A" w:rsidRDefault="008C2E9A" w:rsidP="00E63979">
      <w:pPr>
        <w:keepNext/>
        <w:keepLines/>
        <w:jc w:val="both"/>
        <w:rPr>
          <w:rFonts w:ascii="Tahoma" w:hAnsi="Tahoma" w:cs="Tahoma"/>
        </w:rPr>
      </w:pPr>
    </w:p>
    <w:p w14:paraId="20FB997C" w14:textId="018E2B62" w:rsidR="008C2E9A" w:rsidRDefault="008C2E9A" w:rsidP="00E63979">
      <w:pPr>
        <w:keepNext/>
        <w:keepLines/>
        <w:jc w:val="both"/>
        <w:rPr>
          <w:rFonts w:ascii="Tahoma" w:hAnsi="Tahoma" w:cs="Tahoma"/>
        </w:rPr>
      </w:pPr>
    </w:p>
    <w:p w14:paraId="462307C6" w14:textId="3157819E" w:rsidR="008C2E9A" w:rsidRDefault="008C2E9A" w:rsidP="00E63979">
      <w:pPr>
        <w:keepNext/>
        <w:keepLines/>
        <w:jc w:val="both"/>
        <w:rPr>
          <w:rFonts w:ascii="Tahoma" w:hAnsi="Tahoma" w:cs="Tahoma"/>
        </w:rPr>
      </w:pPr>
    </w:p>
    <w:p w14:paraId="0514466C" w14:textId="3785282B" w:rsidR="008C2E9A" w:rsidRDefault="008C2E9A" w:rsidP="00E63979">
      <w:pPr>
        <w:keepNext/>
        <w:keepLines/>
        <w:jc w:val="both"/>
        <w:rPr>
          <w:rFonts w:ascii="Tahoma" w:hAnsi="Tahoma" w:cs="Tahoma"/>
        </w:rPr>
      </w:pPr>
    </w:p>
    <w:p w14:paraId="0A62BA83" w14:textId="474D3962" w:rsidR="008C2E9A" w:rsidRDefault="008C2E9A" w:rsidP="00E63979">
      <w:pPr>
        <w:keepNext/>
        <w:keepLines/>
        <w:jc w:val="both"/>
        <w:rPr>
          <w:rFonts w:ascii="Tahoma" w:hAnsi="Tahoma" w:cs="Tahoma"/>
        </w:rPr>
      </w:pPr>
    </w:p>
    <w:p w14:paraId="789F4628" w14:textId="30EBE090" w:rsidR="008C2E9A" w:rsidRDefault="008C2E9A" w:rsidP="00E63979">
      <w:pPr>
        <w:keepNext/>
        <w:keepLines/>
        <w:jc w:val="both"/>
        <w:rPr>
          <w:rFonts w:ascii="Tahoma" w:hAnsi="Tahoma" w:cs="Tahoma"/>
        </w:rPr>
      </w:pPr>
    </w:p>
    <w:p w14:paraId="6412D0D9" w14:textId="39EFDF75" w:rsidR="008C2E9A" w:rsidRDefault="008C2E9A" w:rsidP="00E63979">
      <w:pPr>
        <w:keepNext/>
        <w:keepLines/>
        <w:jc w:val="both"/>
        <w:rPr>
          <w:rFonts w:ascii="Tahoma" w:hAnsi="Tahoma" w:cs="Tahoma"/>
        </w:rPr>
      </w:pPr>
    </w:p>
    <w:p w14:paraId="425C5E13" w14:textId="4FE79687" w:rsidR="008C2E9A" w:rsidRDefault="008C2E9A" w:rsidP="00E63979">
      <w:pPr>
        <w:keepNext/>
        <w:keepLines/>
        <w:jc w:val="both"/>
        <w:rPr>
          <w:rFonts w:ascii="Tahoma" w:hAnsi="Tahoma" w:cs="Tahoma"/>
        </w:rPr>
      </w:pPr>
    </w:p>
    <w:p w14:paraId="0286AA57" w14:textId="3622D07B" w:rsidR="008C2E9A" w:rsidRDefault="008C2E9A" w:rsidP="00E63979">
      <w:pPr>
        <w:keepNext/>
        <w:keepLines/>
        <w:jc w:val="both"/>
        <w:rPr>
          <w:rFonts w:ascii="Tahoma" w:hAnsi="Tahoma" w:cs="Tahoma"/>
        </w:rPr>
      </w:pPr>
    </w:p>
    <w:p w14:paraId="70A4C401" w14:textId="6810627A" w:rsidR="008C2E9A" w:rsidRDefault="008C2E9A" w:rsidP="00E63979">
      <w:pPr>
        <w:keepNext/>
        <w:keepLines/>
        <w:jc w:val="both"/>
        <w:rPr>
          <w:rFonts w:ascii="Tahoma" w:hAnsi="Tahoma" w:cs="Tahoma"/>
        </w:rPr>
      </w:pPr>
    </w:p>
    <w:p w14:paraId="579EC945" w14:textId="523CC3E3" w:rsidR="008C2E9A" w:rsidRDefault="008C2E9A" w:rsidP="00E63979">
      <w:pPr>
        <w:keepNext/>
        <w:keepLines/>
        <w:jc w:val="both"/>
        <w:rPr>
          <w:rFonts w:ascii="Tahoma" w:hAnsi="Tahoma" w:cs="Tahoma"/>
        </w:rPr>
      </w:pPr>
    </w:p>
    <w:p w14:paraId="0033B037" w14:textId="73D976B8" w:rsidR="008C2E9A" w:rsidRDefault="008C2E9A" w:rsidP="00E63979">
      <w:pPr>
        <w:keepNext/>
        <w:keepLines/>
        <w:jc w:val="both"/>
        <w:rPr>
          <w:rFonts w:ascii="Tahoma" w:hAnsi="Tahoma" w:cs="Tahoma"/>
        </w:rPr>
      </w:pPr>
    </w:p>
    <w:p w14:paraId="78AC6774" w14:textId="6EE200A4" w:rsidR="008C2E9A" w:rsidRDefault="008C2E9A" w:rsidP="00E63979">
      <w:pPr>
        <w:keepNext/>
        <w:keepLines/>
        <w:jc w:val="both"/>
        <w:rPr>
          <w:rFonts w:ascii="Tahoma" w:hAnsi="Tahoma" w:cs="Tahoma"/>
        </w:rPr>
      </w:pPr>
    </w:p>
    <w:p w14:paraId="6F3F785B" w14:textId="12E5FE22" w:rsidR="008C2E9A" w:rsidRDefault="008C2E9A" w:rsidP="00E63979">
      <w:pPr>
        <w:keepNext/>
        <w:keepLines/>
        <w:jc w:val="both"/>
        <w:rPr>
          <w:rFonts w:ascii="Tahoma" w:hAnsi="Tahoma" w:cs="Tahoma"/>
        </w:rPr>
      </w:pPr>
    </w:p>
    <w:p w14:paraId="1C531DE5" w14:textId="7E74A562" w:rsidR="008C2E9A" w:rsidRDefault="008C2E9A" w:rsidP="00E63979">
      <w:pPr>
        <w:keepNext/>
        <w:keepLines/>
        <w:jc w:val="both"/>
        <w:rPr>
          <w:rFonts w:ascii="Tahoma" w:hAnsi="Tahoma" w:cs="Tahoma"/>
        </w:rPr>
      </w:pPr>
    </w:p>
    <w:p w14:paraId="5BF99B2F" w14:textId="621CD06A" w:rsidR="008C2E9A" w:rsidRDefault="008C2E9A" w:rsidP="00E63979">
      <w:pPr>
        <w:keepNext/>
        <w:keepLines/>
        <w:jc w:val="both"/>
        <w:rPr>
          <w:rFonts w:ascii="Tahoma" w:hAnsi="Tahoma" w:cs="Tahoma"/>
        </w:rPr>
      </w:pPr>
    </w:p>
    <w:p w14:paraId="06746035" w14:textId="55724712" w:rsidR="008C2E9A" w:rsidRDefault="008C2E9A" w:rsidP="00E63979">
      <w:pPr>
        <w:keepNext/>
        <w:keepLines/>
        <w:jc w:val="both"/>
        <w:rPr>
          <w:rFonts w:ascii="Tahoma" w:hAnsi="Tahoma" w:cs="Tahoma"/>
        </w:rPr>
      </w:pPr>
    </w:p>
    <w:p w14:paraId="1C1D6325" w14:textId="65C3E854" w:rsidR="008C2E9A" w:rsidRDefault="008C2E9A" w:rsidP="00E63979">
      <w:pPr>
        <w:keepNext/>
        <w:keepLines/>
        <w:jc w:val="both"/>
        <w:rPr>
          <w:rFonts w:ascii="Tahoma" w:hAnsi="Tahoma" w:cs="Tahoma"/>
        </w:rPr>
      </w:pPr>
    </w:p>
    <w:p w14:paraId="27B4C0D3" w14:textId="786C5449" w:rsidR="008C2E9A" w:rsidRDefault="008C2E9A" w:rsidP="00E63979">
      <w:pPr>
        <w:keepNext/>
        <w:keepLines/>
        <w:jc w:val="both"/>
        <w:rPr>
          <w:rFonts w:ascii="Tahoma" w:hAnsi="Tahoma" w:cs="Tahoma"/>
        </w:rPr>
      </w:pPr>
    </w:p>
    <w:p w14:paraId="6EEA7EC2" w14:textId="34A85025" w:rsidR="008C2E9A" w:rsidRDefault="008C2E9A" w:rsidP="00E63979">
      <w:pPr>
        <w:keepNext/>
        <w:keepLines/>
        <w:jc w:val="both"/>
        <w:rPr>
          <w:rFonts w:ascii="Tahoma" w:hAnsi="Tahoma" w:cs="Tahoma"/>
        </w:rPr>
      </w:pPr>
    </w:p>
    <w:p w14:paraId="38177E46" w14:textId="58605E6A" w:rsidR="008C2E9A" w:rsidRDefault="008C2E9A" w:rsidP="00E63979">
      <w:pPr>
        <w:keepNext/>
        <w:keepLines/>
        <w:jc w:val="both"/>
        <w:rPr>
          <w:rFonts w:ascii="Tahoma" w:hAnsi="Tahoma" w:cs="Tahoma"/>
        </w:rPr>
      </w:pPr>
    </w:p>
    <w:p w14:paraId="0412DAA2" w14:textId="1307EA75" w:rsidR="008C2E9A" w:rsidRDefault="008C2E9A" w:rsidP="00E63979">
      <w:pPr>
        <w:keepNext/>
        <w:keepLines/>
        <w:jc w:val="both"/>
        <w:rPr>
          <w:rFonts w:ascii="Tahoma" w:hAnsi="Tahoma" w:cs="Tahoma"/>
        </w:rPr>
      </w:pPr>
    </w:p>
    <w:p w14:paraId="31BA415A" w14:textId="3D87A2A1" w:rsidR="008C2E9A" w:rsidRDefault="008C2E9A" w:rsidP="00E63979">
      <w:pPr>
        <w:keepNext/>
        <w:keepLines/>
        <w:jc w:val="both"/>
        <w:rPr>
          <w:rFonts w:ascii="Tahoma" w:hAnsi="Tahoma" w:cs="Tahoma"/>
        </w:rPr>
      </w:pPr>
    </w:p>
    <w:p w14:paraId="1776C139" w14:textId="49991D89" w:rsidR="008C2E9A" w:rsidRDefault="008C2E9A" w:rsidP="00E63979">
      <w:pPr>
        <w:keepNext/>
        <w:keepLines/>
        <w:jc w:val="both"/>
        <w:rPr>
          <w:rFonts w:ascii="Tahoma" w:hAnsi="Tahoma" w:cs="Tahoma"/>
        </w:rPr>
      </w:pPr>
    </w:p>
    <w:p w14:paraId="120EEC2F" w14:textId="4B9844E8" w:rsidR="008C2E9A" w:rsidRDefault="008C2E9A" w:rsidP="00E63979">
      <w:pPr>
        <w:keepNext/>
        <w:keepLines/>
        <w:jc w:val="both"/>
        <w:rPr>
          <w:rFonts w:ascii="Tahoma" w:hAnsi="Tahoma" w:cs="Tahoma"/>
        </w:rPr>
      </w:pPr>
    </w:p>
    <w:p w14:paraId="2B9846CF" w14:textId="61D8BF96" w:rsidR="008C2E9A" w:rsidRDefault="008C2E9A" w:rsidP="00E63979">
      <w:pPr>
        <w:keepNext/>
        <w:keepLines/>
        <w:jc w:val="both"/>
        <w:rPr>
          <w:rFonts w:ascii="Tahoma" w:hAnsi="Tahoma" w:cs="Tahoma"/>
        </w:rPr>
      </w:pPr>
    </w:p>
    <w:p w14:paraId="533ACA4A" w14:textId="2F077B90" w:rsidR="008C2E9A" w:rsidRDefault="008C2E9A" w:rsidP="00E63979">
      <w:pPr>
        <w:keepNext/>
        <w:keepLines/>
        <w:jc w:val="both"/>
        <w:rPr>
          <w:rFonts w:ascii="Tahoma" w:hAnsi="Tahoma" w:cs="Tahoma"/>
        </w:rPr>
      </w:pPr>
    </w:p>
    <w:p w14:paraId="4D1C0686" w14:textId="459EA820" w:rsidR="008C2E9A" w:rsidRDefault="008C2E9A" w:rsidP="00E63979">
      <w:pPr>
        <w:keepNext/>
        <w:keepLines/>
        <w:jc w:val="both"/>
        <w:rPr>
          <w:rFonts w:ascii="Tahoma" w:hAnsi="Tahoma" w:cs="Tahoma"/>
        </w:rPr>
      </w:pPr>
    </w:p>
    <w:p w14:paraId="72A4BB19" w14:textId="203F9BD5" w:rsidR="008C2E9A" w:rsidRDefault="008C2E9A" w:rsidP="00E63979">
      <w:pPr>
        <w:keepNext/>
        <w:keepLines/>
        <w:jc w:val="both"/>
        <w:rPr>
          <w:rFonts w:ascii="Tahoma" w:hAnsi="Tahoma" w:cs="Tahoma"/>
        </w:rPr>
      </w:pPr>
    </w:p>
    <w:p w14:paraId="4349EB02" w14:textId="3A9F112C" w:rsidR="008C2E9A" w:rsidRDefault="008C2E9A" w:rsidP="00E63979">
      <w:pPr>
        <w:keepNext/>
        <w:keepLines/>
        <w:jc w:val="both"/>
        <w:rPr>
          <w:rFonts w:ascii="Tahoma" w:hAnsi="Tahoma" w:cs="Tahoma"/>
        </w:rPr>
      </w:pPr>
    </w:p>
    <w:p w14:paraId="0362A379" w14:textId="0B939A5F" w:rsidR="008C2E9A" w:rsidRDefault="008C2E9A" w:rsidP="00E63979">
      <w:pPr>
        <w:keepNext/>
        <w:keepLines/>
        <w:jc w:val="both"/>
        <w:rPr>
          <w:rFonts w:ascii="Tahoma" w:hAnsi="Tahoma" w:cs="Tahoma"/>
        </w:rPr>
      </w:pPr>
    </w:p>
    <w:p w14:paraId="3895E6B5" w14:textId="04326C5C" w:rsidR="008C2E9A" w:rsidRDefault="008C2E9A" w:rsidP="00E63979">
      <w:pPr>
        <w:keepNext/>
        <w:keepLines/>
        <w:jc w:val="both"/>
        <w:rPr>
          <w:rFonts w:ascii="Tahoma" w:hAnsi="Tahoma" w:cs="Tahoma"/>
        </w:rPr>
      </w:pPr>
    </w:p>
    <w:p w14:paraId="1D73C8B6" w14:textId="27F3B54B" w:rsidR="008C2E9A" w:rsidRDefault="008C2E9A" w:rsidP="00E63979">
      <w:pPr>
        <w:keepNext/>
        <w:keepLines/>
        <w:jc w:val="both"/>
        <w:rPr>
          <w:rFonts w:ascii="Tahoma" w:hAnsi="Tahoma" w:cs="Tahoma"/>
        </w:rPr>
      </w:pPr>
    </w:p>
    <w:p w14:paraId="4B7ECF78" w14:textId="5FB702A3" w:rsidR="008C2E9A" w:rsidRDefault="008C2E9A" w:rsidP="00E63979">
      <w:pPr>
        <w:keepNext/>
        <w:keepLines/>
        <w:jc w:val="both"/>
        <w:rPr>
          <w:rFonts w:ascii="Tahoma" w:hAnsi="Tahoma" w:cs="Tahoma"/>
        </w:rPr>
      </w:pPr>
    </w:p>
    <w:p w14:paraId="0AED1D28" w14:textId="4D2065A1" w:rsidR="008C2E9A" w:rsidRDefault="008C2E9A" w:rsidP="00E63979">
      <w:pPr>
        <w:keepNext/>
        <w:keepLines/>
        <w:jc w:val="both"/>
        <w:rPr>
          <w:rFonts w:ascii="Tahoma" w:hAnsi="Tahoma" w:cs="Tahoma"/>
        </w:rPr>
      </w:pPr>
    </w:p>
    <w:p w14:paraId="6EE7B2F8" w14:textId="77777777" w:rsidR="00E55631" w:rsidRDefault="00E55631" w:rsidP="00E63979">
      <w:pPr>
        <w:keepNext/>
        <w:keepLines/>
        <w:jc w:val="both"/>
        <w:rPr>
          <w:rFonts w:ascii="Tahoma" w:hAnsi="Tahoma" w:cs="Tahoma"/>
        </w:rPr>
      </w:pPr>
    </w:p>
    <w:p w14:paraId="3BC5666D" w14:textId="5FD9BEE8" w:rsidR="008C2E9A" w:rsidRDefault="008C2E9A" w:rsidP="00E63979">
      <w:pPr>
        <w:keepNext/>
        <w:keepLines/>
        <w:jc w:val="both"/>
        <w:rPr>
          <w:rFonts w:ascii="Tahoma" w:hAnsi="Tahoma" w:cs="Tahoma"/>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201"/>
      </w:tblGrid>
      <w:tr w:rsidR="00FC65F1" w:rsidRPr="00112425" w14:paraId="67645973" w14:textId="77777777" w:rsidTr="00FD3EDD">
        <w:tc>
          <w:tcPr>
            <w:tcW w:w="8080" w:type="dxa"/>
          </w:tcPr>
          <w:p w14:paraId="796ED541" w14:textId="77777777" w:rsidR="00FC65F1" w:rsidRPr="00112425" w:rsidRDefault="00FC65F1" w:rsidP="00E63979">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Pr>
                <w:rFonts w:ascii="Tahoma" w:hAnsi="Tahoma" w:cs="Tahoma"/>
              </w:rPr>
              <w:t xml:space="preserve">POVZETEK </w:t>
            </w:r>
            <w:r w:rsidRPr="00112425">
              <w:rPr>
                <w:rFonts w:ascii="Tahoma" w:hAnsi="Tahoma" w:cs="Tahoma"/>
              </w:rPr>
              <w:t>PREDRAČUN</w:t>
            </w:r>
          </w:p>
        </w:tc>
        <w:tc>
          <w:tcPr>
            <w:tcW w:w="1201" w:type="dxa"/>
          </w:tcPr>
          <w:p w14:paraId="2BF815AD" w14:textId="77777777" w:rsidR="00FC65F1" w:rsidRPr="00112425" w:rsidRDefault="00FC65F1" w:rsidP="00E63979">
            <w:pPr>
              <w:keepNext/>
              <w:keepLines/>
              <w:jc w:val="both"/>
              <w:rPr>
                <w:rFonts w:ascii="Tahoma" w:hAnsi="Tahoma" w:cs="Tahoma"/>
                <w:b/>
                <w:i/>
              </w:rPr>
            </w:pPr>
            <w:r w:rsidRPr="00112425">
              <w:rPr>
                <w:rFonts w:ascii="Tahoma" w:hAnsi="Tahoma" w:cs="Tahoma"/>
                <w:b/>
                <w:i/>
              </w:rPr>
              <w:t xml:space="preserve"> </w:t>
            </w:r>
          </w:p>
        </w:tc>
      </w:tr>
    </w:tbl>
    <w:p w14:paraId="0FC8752F" w14:textId="77777777" w:rsidR="00C80EDD" w:rsidRPr="00112425" w:rsidRDefault="00C80EDD" w:rsidP="00E63979">
      <w:pPr>
        <w:keepNext/>
        <w:keepLines/>
        <w:jc w:val="both"/>
        <w:rPr>
          <w:rFonts w:ascii="Tahoma" w:hAnsi="Tahoma" w:cs="Tahoma"/>
          <w:b/>
        </w:rPr>
      </w:pPr>
    </w:p>
    <w:p w14:paraId="18444ED7" w14:textId="5FEC954F" w:rsidR="001B4792" w:rsidRDefault="00C80EDD" w:rsidP="00E63979">
      <w:pPr>
        <w:keepNext/>
        <w:keepLines/>
        <w:spacing w:line="312" w:lineRule="auto"/>
        <w:ind w:firstLine="142"/>
        <w:jc w:val="both"/>
        <w:rPr>
          <w:rFonts w:ascii="Tahoma" w:hAnsi="Tahoma" w:cs="Tahoma"/>
        </w:rPr>
      </w:pPr>
      <w:r w:rsidRPr="001B4792">
        <w:rPr>
          <w:rFonts w:ascii="Tahoma" w:hAnsi="Tahoma" w:cs="Tahoma"/>
        </w:rPr>
        <w:t>Ponudnik: _______________________________________________________________</w:t>
      </w:r>
      <w:r w:rsidR="001B4792">
        <w:rPr>
          <w:rFonts w:ascii="Tahoma" w:hAnsi="Tahoma" w:cs="Tahoma"/>
        </w:rPr>
        <w:t>________</w:t>
      </w:r>
      <w:r w:rsidR="002F0EF0">
        <w:rPr>
          <w:rFonts w:ascii="Tahoma" w:hAnsi="Tahoma" w:cs="Tahoma"/>
        </w:rPr>
        <w:t>__</w:t>
      </w:r>
      <w:r w:rsidR="001B4792">
        <w:rPr>
          <w:rFonts w:ascii="Tahoma" w:hAnsi="Tahoma" w:cs="Tahoma"/>
        </w:rPr>
        <w:t xml:space="preserve"> </w:t>
      </w:r>
      <w:r w:rsidRPr="001B4792">
        <w:rPr>
          <w:rFonts w:ascii="Tahoma" w:hAnsi="Tahoma" w:cs="Tahoma"/>
        </w:rPr>
        <w:t>,</w:t>
      </w:r>
    </w:p>
    <w:p w14:paraId="0F913B84" w14:textId="77777777" w:rsidR="00C80EDD" w:rsidRPr="001B4792" w:rsidRDefault="001B4792" w:rsidP="00E63979">
      <w:pPr>
        <w:keepNext/>
        <w:keepLines/>
        <w:spacing w:line="312" w:lineRule="auto"/>
        <w:ind w:firstLine="142"/>
        <w:jc w:val="both"/>
        <w:rPr>
          <w:rFonts w:ascii="Tahoma" w:hAnsi="Tahoma" w:cs="Tahoma"/>
        </w:rPr>
      </w:pPr>
      <w:r>
        <w:rPr>
          <w:rFonts w:ascii="Tahoma" w:hAnsi="Tahoma" w:cs="Tahoma"/>
        </w:rPr>
        <w:t>(</w:t>
      </w:r>
      <w:r w:rsidRPr="001B4792">
        <w:rPr>
          <w:rFonts w:ascii="Tahoma" w:hAnsi="Tahoma" w:cs="Tahoma"/>
          <w:i/>
        </w:rPr>
        <w:t>naziv ponudnika</w:t>
      </w:r>
      <w:r>
        <w:rPr>
          <w:rFonts w:ascii="Tahoma" w:hAnsi="Tahoma" w:cs="Tahoma"/>
        </w:rPr>
        <w:t>)</w:t>
      </w:r>
      <w:r w:rsidR="00C80EDD" w:rsidRPr="001B4792">
        <w:rPr>
          <w:rFonts w:ascii="Tahoma" w:hAnsi="Tahoma" w:cs="Tahoma"/>
        </w:rPr>
        <w:t xml:space="preserve"> </w:t>
      </w:r>
    </w:p>
    <w:p w14:paraId="51A4ED46" w14:textId="394BCA2A" w:rsidR="00C80EDD" w:rsidRPr="00112425" w:rsidRDefault="00C80EDD" w:rsidP="00E63979">
      <w:pPr>
        <w:keepNext/>
        <w:keepLines/>
        <w:spacing w:line="312" w:lineRule="auto"/>
        <w:ind w:left="142"/>
        <w:jc w:val="both"/>
        <w:rPr>
          <w:rFonts w:ascii="Tahoma" w:hAnsi="Tahoma" w:cs="Tahoma"/>
        </w:rPr>
      </w:pPr>
      <w:r w:rsidRPr="001B4792">
        <w:rPr>
          <w:rFonts w:ascii="Tahoma" w:hAnsi="Tahoma" w:cs="Tahoma"/>
        </w:rPr>
        <w:t xml:space="preserve">oddajamo </w:t>
      </w:r>
      <w:r w:rsidR="001660D4" w:rsidRPr="001B4792">
        <w:rPr>
          <w:rFonts w:ascii="Tahoma" w:hAnsi="Tahoma" w:cs="Tahoma"/>
        </w:rPr>
        <w:t>PONUDBO</w:t>
      </w:r>
      <w:r w:rsidR="001660D4">
        <w:rPr>
          <w:rFonts w:ascii="Tahoma" w:hAnsi="Tahoma" w:cs="Tahoma"/>
        </w:rPr>
        <w:t xml:space="preserve"> št.: ________________________</w:t>
      </w:r>
      <w:r w:rsidR="001660D4" w:rsidRPr="001B4792">
        <w:rPr>
          <w:rFonts w:ascii="Tahoma" w:hAnsi="Tahoma" w:cs="Tahoma"/>
        </w:rPr>
        <w:t xml:space="preserve"> </w:t>
      </w:r>
      <w:r w:rsidR="001660D4">
        <w:rPr>
          <w:rFonts w:ascii="Tahoma" w:hAnsi="Tahoma" w:cs="Tahoma"/>
        </w:rPr>
        <w:t xml:space="preserve">za javno naročilo št. </w:t>
      </w:r>
      <w:r w:rsidR="0033638B">
        <w:rPr>
          <w:rFonts w:ascii="Tahoma" w:hAnsi="Tahoma" w:cs="Tahoma"/>
          <w:b/>
        </w:rPr>
        <w:t>VKS-35/23</w:t>
      </w:r>
      <w:r w:rsidRPr="00112425">
        <w:rPr>
          <w:rFonts w:ascii="Tahoma" w:hAnsi="Tahoma" w:cs="Tahoma"/>
          <w:b/>
        </w:rPr>
        <w:t xml:space="preserve"> </w:t>
      </w:r>
      <w:r w:rsidR="0033638B">
        <w:rPr>
          <w:rFonts w:ascii="Tahoma" w:hAnsi="Tahoma" w:cs="Tahoma"/>
          <w:b/>
          <w:color w:val="000000"/>
        </w:rPr>
        <w:t>Izbira administratorja sistema vodenja in nadzora delovanja CČN Ljubljana</w:t>
      </w:r>
    </w:p>
    <w:p w14:paraId="3F2F8AB8" w14:textId="77777777" w:rsidR="00C80EDD" w:rsidRPr="00112425" w:rsidRDefault="00C80EDD" w:rsidP="00E63979">
      <w:pPr>
        <w:keepNext/>
        <w:keepLines/>
        <w:jc w:val="both"/>
        <w:rPr>
          <w:rFonts w:ascii="Tahoma" w:hAnsi="Tahoma" w:cs="Tahoma"/>
        </w:rPr>
      </w:pPr>
    </w:p>
    <w:p w14:paraId="1DE98B17" w14:textId="77777777" w:rsidR="00C80EDD" w:rsidRPr="00112425" w:rsidRDefault="00C80EDD" w:rsidP="00E63979">
      <w:pPr>
        <w:keepNext/>
        <w:keepLines/>
        <w:ind w:left="1080" w:hanging="1080"/>
        <w:jc w:val="both"/>
        <w:rPr>
          <w:rFonts w:ascii="Tahoma" w:hAnsi="Tahoma" w:cs="Tahoma"/>
          <w:b/>
        </w:rPr>
      </w:pPr>
      <w:r w:rsidRPr="00112425">
        <w:rPr>
          <w:rFonts w:ascii="Tahoma" w:hAnsi="Tahoma" w:cs="Tahoma"/>
          <w:b/>
        </w:rPr>
        <w:t xml:space="preserve"> </w:t>
      </w:r>
    </w:p>
    <w:p w14:paraId="2389A775" w14:textId="4C6C1CDB" w:rsidR="00C80EDD" w:rsidRPr="00112425" w:rsidRDefault="00C80EDD" w:rsidP="00E63979">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C80EDD" w:rsidRPr="00112425" w14:paraId="5C971FEC" w14:textId="77777777" w:rsidTr="00BB6F49">
        <w:tc>
          <w:tcPr>
            <w:tcW w:w="1688" w:type="dxa"/>
          </w:tcPr>
          <w:p w14:paraId="72E9EC86" w14:textId="77777777" w:rsidR="00C80EDD" w:rsidRPr="00112425" w:rsidRDefault="00C80EDD" w:rsidP="00E63979">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1323B34A" w14:textId="77777777" w:rsidR="00C80EDD" w:rsidRPr="00112425" w:rsidRDefault="00C80EDD" w:rsidP="00E63979">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5BA1D2DB" w14:textId="77777777" w:rsidR="00C80EDD" w:rsidRPr="00112425" w:rsidRDefault="00C80EDD" w:rsidP="00E63979">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6A230581" w14:textId="77777777" w:rsidR="00C80EDD" w:rsidRPr="00112425" w:rsidRDefault="00C80EDD" w:rsidP="00E63979">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2CB07674" w14:textId="77777777" w:rsidR="00C80EDD" w:rsidRPr="00112425" w:rsidRDefault="00C80EDD" w:rsidP="00E63979">
      <w:pPr>
        <w:keepNext/>
        <w:keepLines/>
        <w:tabs>
          <w:tab w:val="num" w:pos="426"/>
        </w:tabs>
        <w:rPr>
          <w:rFonts w:ascii="Tahoma" w:hAnsi="Tahoma" w:cs="Tahoma"/>
          <w:b/>
        </w:rPr>
      </w:pPr>
    </w:p>
    <w:p w14:paraId="08BD1231" w14:textId="77777777" w:rsidR="00C80EDD" w:rsidRPr="00112425" w:rsidRDefault="00C80EDD" w:rsidP="00E63979">
      <w:pPr>
        <w:keepNext/>
        <w:keepLines/>
        <w:tabs>
          <w:tab w:val="num" w:pos="426"/>
        </w:tabs>
        <w:rPr>
          <w:rFonts w:ascii="Tahoma" w:hAnsi="Tahoma" w:cs="Tahoma"/>
          <w:b/>
        </w:rPr>
      </w:pPr>
    </w:p>
    <w:p w14:paraId="586F914E" w14:textId="77777777" w:rsidR="00C80EDD" w:rsidRPr="00112425" w:rsidRDefault="00EF3FF3" w:rsidP="00E63979">
      <w:pPr>
        <w:keepNext/>
        <w:keepLines/>
        <w:numPr>
          <w:ilvl w:val="0"/>
          <w:numId w:val="22"/>
        </w:numPr>
        <w:tabs>
          <w:tab w:val="num" w:pos="426"/>
        </w:tabs>
        <w:ind w:left="0" w:firstLine="0"/>
        <w:rPr>
          <w:rFonts w:ascii="Tahoma" w:hAnsi="Tahoma" w:cs="Tahoma"/>
          <w:b/>
        </w:rPr>
      </w:pPr>
      <w:r>
        <w:rPr>
          <w:rFonts w:ascii="Tahoma" w:hAnsi="Tahoma" w:cs="Tahoma"/>
          <w:b/>
        </w:rPr>
        <w:t>SKUPNA PONUDBENA VREDNOST v EUR brez DDV</w:t>
      </w:r>
      <w:r w:rsidR="00C80EDD" w:rsidRPr="00112425">
        <w:rPr>
          <w:rFonts w:ascii="Tahoma" w:hAnsi="Tahoma" w:cs="Tahoma"/>
          <w:b/>
        </w:rPr>
        <w:t xml:space="preserve"> </w:t>
      </w:r>
    </w:p>
    <w:p w14:paraId="4B263D52" w14:textId="77777777" w:rsidR="00C80EDD" w:rsidRPr="00112425" w:rsidRDefault="00C80EDD" w:rsidP="00E63979">
      <w:pPr>
        <w:keepNext/>
        <w:keepLines/>
        <w:rPr>
          <w:rFonts w:ascii="Tahoma" w:hAnsi="Tahoma" w:cs="Tahoma"/>
        </w:rPr>
      </w:pPr>
    </w:p>
    <w:tbl>
      <w:tblPr>
        <w:tblStyle w:val="Tabelamrea1"/>
        <w:tblW w:w="9104" w:type="dxa"/>
        <w:tblInd w:w="108" w:type="dxa"/>
        <w:tblLook w:val="04A0" w:firstRow="1" w:lastRow="0" w:firstColumn="1" w:lastColumn="0" w:noHBand="0" w:noVBand="1"/>
      </w:tblPr>
      <w:tblGrid>
        <w:gridCol w:w="5416"/>
        <w:gridCol w:w="3688"/>
      </w:tblGrid>
      <w:tr w:rsidR="00981C12" w:rsidRPr="00112425" w14:paraId="4D90281B" w14:textId="77777777" w:rsidTr="008E62F2">
        <w:trPr>
          <w:trHeight w:val="438"/>
        </w:trPr>
        <w:tc>
          <w:tcPr>
            <w:tcW w:w="5416" w:type="dxa"/>
            <w:vAlign w:val="bottom"/>
          </w:tcPr>
          <w:p w14:paraId="150B406B" w14:textId="77777777" w:rsidR="00981C12" w:rsidRPr="00112425" w:rsidRDefault="00981C12" w:rsidP="00E63979">
            <w:pPr>
              <w:keepNext/>
              <w:keepLines/>
              <w:spacing w:before="120" w:after="120"/>
              <w:rPr>
                <w:rFonts w:ascii="Tahoma" w:eastAsia="Calibri" w:hAnsi="Tahoma" w:cs="Tahoma"/>
                <w:b/>
                <w:lang w:eastAsia="en-US"/>
              </w:rPr>
            </w:pPr>
            <w:r w:rsidRPr="00112425">
              <w:rPr>
                <w:rFonts w:ascii="Tahoma" w:eastAsia="Calibri" w:hAnsi="Tahoma" w:cs="Tahoma"/>
                <w:b/>
                <w:lang w:eastAsia="en-US"/>
              </w:rPr>
              <w:t xml:space="preserve">SKUPNA PONUDBENA VREDNOST </w:t>
            </w:r>
            <w:r w:rsidR="001660D4">
              <w:rPr>
                <w:rFonts w:ascii="Tahoma" w:eastAsia="Calibri" w:hAnsi="Tahoma" w:cs="Tahoma"/>
                <w:b/>
                <w:lang w:eastAsia="en-US"/>
              </w:rPr>
              <w:t>V EUR BREZ DDV</w:t>
            </w:r>
          </w:p>
        </w:tc>
        <w:tc>
          <w:tcPr>
            <w:tcW w:w="3688" w:type="dxa"/>
            <w:vAlign w:val="bottom"/>
          </w:tcPr>
          <w:p w14:paraId="6BB3033D" w14:textId="77777777" w:rsidR="00981C12" w:rsidRPr="00112425" w:rsidRDefault="00981C12" w:rsidP="00E63979">
            <w:pPr>
              <w:keepNext/>
              <w:keepLines/>
              <w:spacing w:before="120" w:after="120"/>
              <w:jc w:val="right"/>
              <w:rPr>
                <w:rFonts w:ascii="Tahoma" w:eastAsia="Calibri" w:hAnsi="Tahoma" w:cs="Tahoma"/>
                <w:b/>
                <w:lang w:eastAsia="en-US"/>
              </w:rPr>
            </w:pPr>
            <w:r w:rsidRPr="00112425">
              <w:rPr>
                <w:rFonts w:ascii="Tahoma" w:eastAsia="Calibri" w:hAnsi="Tahoma" w:cs="Tahoma"/>
                <w:b/>
                <w:lang w:eastAsia="en-US"/>
              </w:rPr>
              <w:t xml:space="preserve"> EUR</w:t>
            </w:r>
          </w:p>
        </w:tc>
      </w:tr>
    </w:tbl>
    <w:p w14:paraId="2E5F71D8" w14:textId="77777777" w:rsidR="00C80EDD" w:rsidRPr="00112425" w:rsidRDefault="00C80EDD" w:rsidP="00E63979">
      <w:pPr>
        <w:keepNext/>
        <w:keepLines/>
        <w:rPr>
          <w:rFonts w:ascii="Tahoma" w:hAnsi="Tahoma" w:cs="Tahoma"/>
        </w:rPr>
      </w:pPr>
    </w:p>
    <w:p w14:paraId="1E9F43BD" w14:textId="77777777" w:rsidR="00C80EDD" w:rsidRPr="00112425" w:rsidRDefault="00C80EDD" w:rsidP="00E63979">
      <w:pPr>
        <w:keepNext/>
        <w:keepLines/>
        <w:rPr>
          <w:rFonts w:ascii="Tahoma" w:hAnsi="Tahoma" w:cs="Tahoma"/>
        </w:rPr>
      </w:pPr>
    </w:p>
    <w:p w14:paraId="5EF65C16" w14:textId="77777777" w:rsidR="00C80EDD" w:rsidRPr="00112425" w:rsidRDefault="00C80EDD" w:rsidP="00E63979">
      <w:pPr>
        <w:keepNext/>
        <w:keepLines/>
        <w:jc w:val="both"/>
        <w:rPr>
          <w:rFonts w:ascii="Tahoma" w:hAnsi="Tahoma" w:cs="Tahoma"/>
          <w:b/>
        </w:rPr>
      </w:pPr>
    </w:p>
    <w:p w14:paraId="2C379B33" w14:textId="77777777" w:rsidR="00C80EDD" w:rsidRPr="00112425" w:rsidRDefault="00C80EDD" w:rsidP="00E63979">
      <w:pPr>
        <w:keepNext/>
        <w:keepLines/>
        <w:jc w:val="both"/>
        <w:rPr>
          <w:rFonts w:ascii="Tahoma" w:hAnsi="Tahoma" w:cs="Tahoma"/>
        </w:rPr>
      </w:pPr>
    </w:p>
    <w:p w14:paraId="6C49B9E2" w14:textId="77777777" w:rsidR="00C80EDD" w:rsidRPr="00112425" w:rsidRDefault="00C80EDD" w:rsidP="00E63979">
      <w:pPr>
        <w:keepNext/>
        <w:keepLines/>
        <w:jc w:val="both"/>
        <w:rPr>
          <w:rFonts w:ascii="Tahoma" w:hAnsi="Tahoma" w:cs="Tahoma"/>
          <w:b/>
        </w:rPr>
      </w:pPr>
    </w:p>
    <w:p w14:paraId="636D0271" w14:textId="77777777" w:rsidR="00C80EDD" w:rsidRPr="00112425" w:rsidRDefault="00C80EDD" w:rsidP="00E63979">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C80EDD" w:rsidRPr="00112425" w14:paraId="4320C9D6" w14:textId="77777777" w:rsidTr="00BB6F49">
        <w:trPr>
          <w:trHeight w:val="235"/>
        </w:trPr>
        <w:tc>
          <w:tcPr>
            <w:tcW w:w="3402" w:type="dxa"/>
            <w:tcBorders>
              <w:bottom w:val="single" w:sz="4" w:space="0" w:color="auto"/>
            </w:tcBorders>
          </w:tcPr>
          <w:p w14:paraId="6803A641" w14:textId="77777777" w:rsidR="00C80EDD" w:rsidRPr="00112425" w:rsidRDefault="00C80EDD" w:rsidP="00E63979">
            <w:pPr>
              <w:keepNext/>
              <w:keepLines/>
              <w:jc w:val="both"/>
              <w:rPr>
                <w:rFonts w:ascii="Tahoma" w:hAnsi="Tahoma" w:cs="Tahoma"/>
                <w:snapToGrid w:val="0"/>
                <w:color w:val="000000"/>
              </w:rPr>
            </w:pPr>
          </w:p>
        </w:tc>
        <w:tc>
          <w:tcPr>
            <w:tcW w:w="2977" w:type="dxa"/>
          </w:tcPr>
          <w:p w14:paraId="6F0DF975" w14:textId="77777777" w:rsidR="00C80EDD" w:rsidRPr="00112425" w:rsidRDefault="00C80EDD" w:rsidP="00E63979">
            <w:pPr>
              <w:keepNext/>
              <w:keepLines/>
              <w:jc w:val="center"/>
              <w:rPr>
                <w:rFonts w:ascii="Tahoma" w:hAnsi="Tahoma" w:cs="Tahoma"/>
                <w:snapToGrid w:val="0"/>
                <w:color w:val="000000"/>
              </w:rPr>
            </w:pPr>
          </w:p>
        </w:tc>
        <w:tc>
          <w:tcPr>
            <w:tcW w:w="3119" w:type="dxa"/>
            <w:tcBorders>
              <w:bottom w:val="single" w:sz="4" w:space="0" w:color="auto"/>
            </w:tcBorders>
          </w:tcPr>
          <w:p w14:paraId="0627E249" w14:textId="77777777" w:rsidR="00C80EDD" w:rsidRPr="00112425" w:rsidRDefault="00C80EDD" w:rsidP="00E63979">
            <w:pPr>
              <w:keepNext/>
              <w:keepLines/>
              <w:tabs>
                <w:tab w:val="left" w:pos="567"/>
                <w:tab w:val="num" w:pos="851"/>
                <w:tab w:val="left" w:pos="993"/>
              </w:tabs>
              <w:jc w:val="both"/>
              <w:rPr>
                <w:rFonts w:ascii="Tahoma" w:hAnsi="Tahoma" w:cs="Tahoma"/>
                <w:snapToGrid w:val="0"/>
                <w:color w:val="000000"/>
                <w:sz w:val="28"/>
              </w:rPr>
            </w:pPr>
          </w:p>
        </w:tc>
      </w:tr>
      <w:tr w:rsidR="00C80EDD" w:rsidRPr="00112425" w14:paraId="3820D6DA" w14:textId="77777777" w:rsidTr="00BB6F49">
        <w:trPr>
          <w:trHeight w:val="235"/>
        </w:trPr>
        <w:tc>
          <w:tcPr>
            <w:tcW w:w="3402" w:type="dxa"/>
            <w:tcBorders>
              <w:top w:val="single" w:sz="4" w:space="0" w:color="auto"/>
            </w:tcBorders>
          </w:tcPr>
          <w:p w14:paraId="5BEBDCE0" w14:textId="77777777" w:rsidR="00C80EDD" w:rsidRPr="00112425" w:rsidRDefault="00C80EDD" w:rsidP="00E63979">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028557D1" w14:textId="77777777" w:rsidR="00C80EDD" w:rsidRPr="00112425" w:rsidRDefault="00C80EDD" w:rsidP="00E6397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119" w:type="dxa"/>
            <w:tcBorders>
              <w:top w:val="single" w:sz="4" w:space="0" w:color="auto"/>
            </w:tcBorders>
          </w:tcPr>
          <w:p w14:paraId="5086A99E" w14:textId="77777777" w:rsidR="00C80EDD" w:rsidRPr="00112425" w:rsidRDefault="00C80EDD" w:rsidP="00E63979">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Pr="00112425">
              <w:rPr>
                <w:rFonts w:ascii="Tahoma" w:hAnsi="Tahoma" w:cs="Tahoma"/>
                <w:snapToGrid w:val="0"/>
                <w:color w:val="000000"/>
              </w:rPr>
              <w:t xml:space="preserve"> podpis ponudnika)</w:t>
            </w:r>
          </w:p>
          <w:p w14:paraId="5925F12F" w14:textId="77777777" w:rsidR="00C80EDD" w:rsidRPr="00112425" w:rsidRDefault="00C80EDD" w:rsidP="00E63979">
            <w:pPr>
              <w:keepNext/>
              <w:keepLines/>
              <w:jc w:val="center"/>
              <w:rPr>
                <w:rFonts w:ascii="Tahoma" w:hAnsi="Tahoma" w:cs="Tahoma"/>
                <w:snapToGrid w:val="0"/>
                <w:color w:val="000000"/>
              </w:rPr>
            </w:pPr>
          </w:p>
          <w:p w14:paraId="1FA2804D" w14:textId="77777777" w:rsidR="00C80EDD" w:rsidRPr="00112425" w:rsidRDefault="00C80EDD" w:rsidP="00E63979">
            <w:pPr>
              <w:keepNext/>
              <w:keepLines/>
              <w:jc w:val="center"/>
              <w:rPr>
                <w:rFonts w:ascii="Tahoma" w:hAnsi="Tahoma" w:cs="Tahoma"/>
                <w:snapToGrid w:val="0"/>
                <w:color w:val="000000"/>
              </w:rPr>
            </w:pPr>
          </w:p>
        </w:tc>
      </w:tr>
    </w:tbl>
    <w:p w14:paraId="5EDF2A9B" w14:textId="77777777" w:rsidR="00C80EDD" w:rsidRPr="00112425" w:rsidRDefault="00C80EDD" w:rsidP="00E63979">
      <w:pPr>
        <w:pStyle w:val="Blokbesedila"/>
        <w:keepNext/>
        <w:keepLines/>
        <w:tabs>
          <w:tab w:val="left" w:pos="9354"/>
        </w:tabs>
        <w:ind w:left="0" w:right="-2"/>
        <w:jc w:val="both"/>
        <w:rPr>
          <w:rFonts w:ascii="Tahoma" w:hAnsi="Tahoma" w:cs="Tahoma"/>
          <w:sz w:val="20"/>
        </w:rPr>
      </w:pPr>
    </w:p>
    <w:p w14:paraId="32726C1A" w14:textId="77777777" w:rsidR="009F2334" w:rsidRPr="00112425" w:rsidRDefault="009F2334" w:rsidP="00E63979">
      <w:pPr>
        <w:keepNext/>
        <w:keepLines/>
        <w:tabs>
          <w:tab w:val="left" w:pos="2798"/>
        </w:tabs>
        <w:jc w:val="both"/>
        <w:rPr>
          <w:rFonts w:ascii="Tahoma" w:hAnsi="Tahoma"/>
        </w:rPr>
      </w:pPr>
    </w:p>
    <w:p w14:paraId="6AA9FB95" w14:textId="77777777" w:rsidR="009F2334" w:rsidRPr="00112425" w:rsidRDefault="009F2334" w:rsidP="00E63979">
      <w:pPr>
        <w:keepNext/>
        <w:keepLines/>
        <w:tabs>
          <w:tab w:val="left" w:pos="2798"/>
        </w:tabs>
        <w:jc w:val="both"/>
        <w:rPr>
          <w:rFonts w:ascii="Tahoma" w:hAnsi="Tahoma"/>
        </w:rPr>
      </w:pPr>
    </w:p>
    <w:p w14:paraId="162570AD" w14:textId="77777777" w:rsidR="009F2334" w:rsidRPr="00112425" w:rsidRDefault="009F2334" w:rsidP="00E63979">
      <w:pPr>
        <w:keepNext/>
        <w:keepLines/>
        <w:tabs>
          <w:tab w:val="left" w:pos="2798"/>
        </w:tabs>
        <w:jc w:val="both"/>
        <w:rPr>
          <w:rFonts w:ascii="Tahoma" w:hAnsi="Tahoma"/>
        </w:rPr>
      </w:pPr>
    </w:p>
    <w:p w14:paraId="356065C1" w14:textId="77777777" w:rsidR="009F2334" w:rsidRPr="00112425" w:rsidRDefault="009F2334" w:rsidP="00E63979">
      <w:pPr>
        <w:keepNext/>
        <w:keepLines/>
        <w:tabs>
          <w:tab w:val="left" w:pos="2798"/>
        </w:tabs>
        <w:jc w:val="both"/>
        <w:rPr>
          <w:rFonts w:ascii="Tahoma" w:hAnsi="Tahoma"/>
        </w:rPr>
      </w:pPr>
    </w:p>
    <w:p w14:paraId="4E2C6CD6" w14:textId="77777777" w:rsidR="00C80EDD" w:rsidRPr="00112425" w:rsidRDefault="00C80EDD" w:rsidP="00E63979">
      <w:pPr>
        <w:keepNext/>
        <w:keepLines/>
        <w:rPr>
          <w:rFonts w:ascii="Tahoma" w:hAnsi="Tahoma"/>
        </w:rPr>
      </w:pPr>
      <w:r w:rsidRPr="00112425">
        <w:rPr>
          <w:rFonts w:ascii="Tahoma" w:hAnsi="Tahoma"/>
        </w:rPr>
        <w:br w:type="page"/>
      </w:r>
    </w:p>
    <w:tbl>
      <w:tblPr>
        <w:tblW w:w="9423"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147"/>
        <w:gridCol w:w="1276"/>
      </w:tblGrid>
      <w:tr w:rsidR="00FC65F1" w:rsidRPr="00112425" w14:paraId="57D7E2FE" w14:textId="77777777" w:rsidTr="00FD3EDD">
        <w:tc>
          <w:tcPr>
            <w:tcW w:w="8147" w:type="dxa"/>
            <w:tcBorders>
              <w:right w:val="single" w:sz="4" w:space="0" w:color="auto"/>
            </w:tcBorders>
          </w:tcPr>
          <w:p w14:paraId="195831C6" w14:textId="77777777" w:rsidR="00FC65F1" w:rsidRPr="00112425" w:rsidRDefault="00FC65F1" w:rsidP="00E63979">
            <w:pPr>
              <w:keepNext/>
              <w:keepLines/>
              <w:jc w:val="both"/>
              <w:rPr>
                <w:rFonts w:ascii="Tahoma" w:hAnsi="Tahoma" w:cs="Tahoma"/>
              </w:rPr>
            </w:pPr>
            <w:r w:rsidRPr="00112425">
              <w:rPr>
                <w:rFonts w:ascii="Tahoma" w:hAnsi="Tahoma" w:cs="Tahoma"/>
              </w:rPr>
              <w:lastRenderedPageBreak/>
              <w:t xml:space="preserve">PODATKI O PONUDNIKU </w:t>
            </w:r>
          </w:p>
        </w:tc>
        <w:tc>
          <w:tcPr>
            <w:tcW w:w="1276" w:type="dxa"/>
            <w:tcBorders>
              <w:top w:val="single" w:sz="4" w:space="0" w:color="auto"/>
              <w:left w:val="single" w:sz="4" w:space="0" w:color="auto"/>
              <w:bottom w:val="single" w:sz="4" w:space="0" w:color="auto"/>
            </w:tcBorders>
          </w:tcPr>
          <w:p w14:paraId="677A3F36" w14:textId="77777777" w:rsidR="00FC65F1" w:rsidRPr="00112425" w:rsidRDefault="00FC65F1" w:rsidP="00E63979">
            <w:pPr>
              <w:keepNext/>
              <w:keepLines/>
              <w:jc w:val="both"/>
              <w:rPr>
                <w:rFonts w:ascii="Tahoma" w:hAnsi="Tahoma" w:cs="Tahoma"/>
                <w:b/>
                <w:i/>
              </w:rPr>
            </w:pPr>
            <w:r w:rsidRPr="00112425">
              <w:rPr>
                <w:rFonts w:ascii="Tahoma" w:hAnsi="Tahoma" w:cs="Tahoma"/>
                <w:b/>
                <w:i/>
              </w:rPr>
              <w:t>Priloga 1</w:t>
            </w:r>
          </w:p>
        </w:tc>
      </w:tr>
    </w:tbl>
    <w:p w14:paraId="102C0517" w14:textId="77777777" w:rsidR="00B15E7B" w:rsidRDefault="00B15E7B" w:rsidP="00E63979">
      <w:pPr>
        <w:keepNext/>
        <w:keepLines/>
        <w:ind w:firstLine="142"/>
        <w:jc w:val="both"/>
        <w:rPr>
          <w:rFonts w:ascii="Tahoma" w:hAnsi="Tahoma" w:cs="Tahoma"/>
          <w:b/>
        </w:rPr>
      </w:pPr>
    </w:p>
    <w:p w14:paraId="03CBFC88" w14:textId="6FB3756A" w:rsidR="007C70A1" w:rsidRPr="00112425" w:rsidRDefault="0033638B" w:rsidP="00E63979">
      <w:pPr>
        <w:keepNext/>
        <w:keepLines/>
        <w:ind w:left="142"/>
        <w:jc w:val="both"/>
        <w:rPr>
          <w:rFonts w:ascii="Tahoma" w:hAnsi="Tahoma" w:cs="Tahoma"/>
        </w:rPr>
      </w:pPr>
      <w:r>
        <w:rPr>
          <w:rFonts w:ascii="Tahoma" w:hAnsi="Tahoma" w:cs="Tahoma"/>
          <w:b/>
        </w:rPr>
        <w:t>VKS-35/23</w:t>
      </w:r>
      <w:r w:rsidR="008A7DC7" w:rsidRPr="00112425">
        <w:rPr>
          <w:rFonts w:ascii="Tahoma" w:hAnsi="Tahoma" w:cs="Tahoma"/>
          <w:b/>
        </w:rPr>
        <w:t xml:space="preserve">– </w:t>
      </w:r>
      <w:r>
        <w:rPr>
          <w:rFonts w:ascii="Tahoma" w:hAnsi="Tahoma" w:cs="Tahoma"/>
          <w:b/>
          <w:color w:val="000000"/>
        </w:rPr>
        <w:t>Izbira administratorja sistema vodenja in nadzora delovanja CČN Ljubljana</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2A36452C" w14:textId="77777777" w:rsidTr="002908E8">
        <w:tc>
          <w:tcPr>
            <w:tcW w:w="2552" w:type="dxa"/>
            <w:tcBorders>
              <w:top w:val="nil"/>
              <w:left w:val="nil"/>
              <w:bottom w:val="nil"/>
              <w:right w:val="nil"/>
            </w:tcBorders>
            <w:vAlign w:val="bottom"/>
          </w:tcPr>
          <w:p w14:paraId="43A39139" w14:textId="77777777" w:rsidR="007C70A1" w:rsidRPr="00112425" w:rsidRDefault="007C70A1" w:rsidP="00E63979">
            <w:pPr>
              <w:pStyle w:val="BESEDILO"/>
              <w:keepNext/>
              <w:widowControl/>
              <w:tabs>
                <w:tab w:val="clear" w:pos="2155"/>
                <w:tab w:val="left" w:pos="567"/>
                <w:tab w:val="num" w:pos="851"/>
                <w:tab w:val="left" w:pos="993"/>
              </w:tabs>
              <w:rPr>
                <w:rFonts w:ascii="Tahoma" w:hAnsi="Tahoma" w:cs="Tahoma"/>
                <w:kern w:val="0"/>
                <w:sz w:val="24"/>
              </w:rPr>
            </w:pPr>
            <w:r w:rsidRPr="00112425">
              <w:rPr>
                <w:rFonts w:ascii="Tahoma" w:hAnsi="Tahoma" w:cs="Tahoma"/>
                <w:kern w:val="0"/>
              </w:rPr>
              <w:t>Naziv ponudnika</w:t>
            </w:r>
          </w:p>
        </w:tc>
        <w:tc>
          <w:tcPr>
            <w:tcW w:w="6876" w:type="dxa"/>
            <w:tcBorders>
              <w:top w:val="nil"/>
              <w:left w:val="nil"/>
              <w:right w:val="nil"/>
            </w:tcBorders>
          </w:tcPr>
          <w:p w14:paraId="75070ACD"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7C70A1" w:rsidRPr="00112425" w14:paraId="461D3EEF" w14:textId="77777777" w:rsidTr="002908E8">
        <w:tc>
          <w:tcPr>
            <w:tcW w:w="2552" w:type="dxa"/>
            <w:tcBorders>
              <w:top w:val="nil"/>
              <w:left w:val="nil"/>
              <w:bottom w:val="nil"/>
              <w:right w:val="nil"/>
            </w:tcBorders>
          </w:tcPr>
          <w:p w14:paraId="7F0875A2"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0295C117"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bl>
    <w:p w14:paraId="6B043DC7" w14:textId="77777777" w:rsidR="007C70A1" w:rsidRPr="00112425" w:rsidRDefault="007C70A1" w:rsidP="00E63979">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700CED7" w14:textId="77777777" w:rsidTr="002908E8">
        <w:tc>
          <w:tcPr>
            <w:tcW w:w="2552" w:type="dxa"/>
            <w:tcBorders>
              <w:top w:val="nil"/>
              <w:left w:val="nil"/>
              <w:bottom w:val="nil"/>
              <w:right w:val="nil"/>
            </w:tcBorders>
            <w:vAlign w:val="bottom"/>
          </w:tcPr>
          <w:p w14:paraId="1CC2DBCE" w14:textId="77777777" w:rsidR="007C70A1" w:rsidRPr="00112425" w:rsidRDefault="007C70A1" w:rsidP="00E63979">
            <w:pPr>
              <w:keepNext/>
              <w:keepLines/>
              <w:tabs>
                <w:tab w:val="left" w:pos="567"/>
                <w:tab w:val="num" w:pos="851"/>
                <w:tab w:val="left" w:pos="993"/>
              </w:tabs>
              <w:jc w:val="both"/>
              <w:rPr>
                <w:rFonts w:ascii="Tahoma" w:hAnsi="Tahoma" w:cs="Tahoma"/>
                <w:sz w:val="24"/>
              </w:rPr>
            </w:pPr>
            <w:r w:rsidRPr="00112425">
              <w:rPr>
                <w:rFonts w:ascii="Tahoma" w:hAnsi="Tahoma" w:cs="Tahoma"/>
              </w:rPr>
              <w:t>Naslov</w:t>
            </w:r>
            <w:r w:rsidR="001660D4">
              <w:rPr>
                <w:rFonts w:ascii="Tahoma" w:hAnsi="Tahoma" w:cs="Tahoma"/>
              </w:rPr>
              <w:t xml:space="preserve"> (sedež)</w:t>
            </w:r>
            <w:r w:rsidRPr="00112425">
              <w:rPr>
                <w:rFonts w:ascii="Tahoma" w:hAnsi="Tahoma" w:cs="Tahoma"/>
              </w:rPr>
              <w:t xml:space="preserve"> ponudnika</w:t>
            </w:r>
          </w:p>
        </w:tc>
        <w:tc>
          <w:tcPr>
            <w:tcW w:w="6876" w:type="dxa"/>
            <w:tcBorders>
              <w:top w:val="nil"/>
              <w:left w:val="nil"/>
              <w:right w:val="nil"/>
            </w:tcBorders>
          </w:tcPr>
          <w:p w14:paraId="7A771F83"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7C70A1" w:rsidRPr="00112425" w14:paraId="197653F0" w14:textId="77777777" w:rsidTr="002908E8">
        <w:tc>
          <w:tcPr>
            <w:tcW w:w="2552" w:type="dxa"/>
            <w:tcBorders>
              <w:top w:val="nil"/>
              <w:left w:val="nil"/>
              <w:bottom w:val="nil"/>
              <w:right w:val="nil"/>
            </w:tcBorders>
          </w:tcPr>
          <w:p w14:paraId="050BD777"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c>
          <w:tcPr>
            <w:tcW w:w="6876" w:type="dxa"/>
            <w:tcBorders>
              <w:left w:val="nil"/>
              <w:right w:val="nil"/>
            </w:tcBorders>
          </w:tcPr>
          <w:p w14:paraId="32559D0A"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bl>
    <w:p w14:paraId="6B7EE6B7" w14:textId="77777777" w:rsidR="007C70A1" w:rsidRPr="00112425" w:rsidRDefault="007C70A1" w:rsidP="00E63979">
      <w:pPr>
        <w:pStyle w:val="BESEDILO"/>
        <w:keepNext/>
        <w:widowControl/>
        <w:tabs>
          <w:tab w:val="clear" w:pos="2155"/>
          <w:tab w:val="left" w:pos="567"/>
          <w:tab w:val="num" w:pos="851"/>
          <w:tab w:val="left" w:pos="993"/>
        </w:tabs>
        <w:rPr>
          <w:rFonts w:ascii="Tahoma" w:hAnsi="Tahoma" w:cs="Tahoma"/>
          <w:kern w:val="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184E90F0" w14:textId="77777777" w:rsidTr="002908E8">
        <w:tc>
          <w:tcPr>
            <w:tcW w:w="2552" w:type="dxa"/>
            <w:tcBorders>
              <w:top w:val="nil"/>
              <w:left w:val="nil"/>
              <w:bottom w:val="nil"/>
              <w:right w:val="nil"/>
            </w:tcBorders>
            <w:vAlign w:val="bottom"/>
          </w:tcPr>
          <w:p w14:paraId="7E65F416" w14:textId="77777777" w:rsidR="0051252B" w:rsidRPr="00112425" w:rsidRDefault="0051252B" w:rsidP="00E63979">
            <w:pPr>
              <w:keepNext/>
              <w:keepLines/>
              <w:tabs>
                <w:tab w:val="left" w:pos="567"/>
                <w:tab w:val="num" w:pos="851"/>
                <w:tab w:val="left" w:pos="993"/>
              </w:tabs>
              <w:rPr>
                <w:rFonts w:ascii="Tahoma" w:hAnsi="Tahoma" w:cs="Tahoma"/>
              </w:rPr>
            </w:pPr>
            <w:r w:rsidRPr="00112425">
              <w:rPr>
                <w:rFonts w:ascii="Tahoma" w:hAnsi="Tahoma" w:cs="Tahoma"/>
              </w:rPr>
              <w:t>Zastopnik</w:t>
            </w:r>
          </w:p>
          <w:p w14:paraId="2851E8B4" w14:textId="267343EB" w:rsidR="007C70A1" w:rsidRPr="00112425" w:rsidRDefault="003B620D" w:rsidP="00E63979">
            <w:pPr>
              <w:keepNext/>
              <w:keepLines/>
              <w:tabs>
                <w:tab w:val="left" w:pos="567"/>
                <w:tab w:val="num" w:pos="851"/>
                <w:tab w:val="left" w:pos="993"/>
              </w:tabs>
              <w:rPr>
                <w:rFonts w:ascii="Tahoma" w:hAnsi="Tahoma" w:cs="Tahoma"/>
              </w:rPr>
            </w:pPr>
            <w:r w:rsidRPr="00112425">
              <w:rPr>
                <w:rFonts w:ascii="Tahoma" w:hAnsi="Tahoma" w:cs="Tahoma"/>
              </w:rPr>
              <w:t>(pod</w:t>
            </w:r>
            <w:r w:rsidR="00F117C5" w:rsidRPr="00112425">
              <w:rPr>
                <w:rFonts w:ascii="Tahoma" w:hAnsi="Tahoma" w:cs="Tahoma"/>
              </w:rPr>
              <w:t xml:space="preserve">pisnik </w:t>
            </w:r>
            <w:r w:rsidR="00AC5909">
              <w:rPr>
                <w:rFonts w:ascii="Tahoma" w:hAnsi="Tahoma" w:cs="Tahoma"/>
              </w:rPr>
              <w:t>okvirnega sporazuma</w:t>
            </w:r>
            <w:r w:rsidR="007C70A1" w:rsidRPr="00112425">
              <w:rPr>
                <w:rFonts w:ascii="Tahoma" w:hAnsi="Tahoma" w:cs="Tahoma"/>
              </w:rPr>
              <w:t>)</w:t>
            </w:r>
          </w:p>
        </w:tc>
        <w:tc>
          <w:tcPr>
            <w:tcW w:w="6876" w:type="dxa"/>
            <w:tcBorders>
              <w:top w:val="nil"/>
              <w:left w:val="nil"/>
              <w:right w:val="nil"/>
            </w:tcBorders>
          </w:tcPr>
          <w:p w14:paraId="69590CD7" w14:textId="77777777" w:rsidR="007C70A1" w:rsidRPr="00112425" w:rsidRDefault="007C70A1" w:rsidP="00E63979">
            <w:pPr>
              <w:keepNext/>
              <w:keepLines/>
              <w:tabs>
                <w:tab w:val="left" w:pos="567"/>
                <w:tab w:val="num" w:pos="851"/>
                <w:tab w:val="left" w:pos="993"/>
              </w:tabs>
              <w:jc w:val="both"/>
              <w:rPr>
                <w:rFonts w:ascii="Tahoma" w:hAnsi="Tahoma" w:cs="Tahoma"/>
                <w:sz w:val="24"/>
              </w:rPr>
            </w:pPr>
          </w:p>
        </w:tc>
      </w:tr>
      <w:tr w:rsidR="007C70A1" w:rsidRPr="00112425" w14:paraId="1046C006" w14:textId="77777777" w:rsidTr="002908E8">
        <w:tc>
          <w:tcPr>
            <w:tcW w:w="2552" w:type="dxa"/>
            <w:tcBorders>
              <w:top w:val="nil"/>
              <w:left w:val="nil"/>
              <w:bottom w:val="nil"/>
              <w:right w:val="nil"/>
            </w:tcBorders>
            <w:vAlign w:val="bottom"/>
          </w:tcPr>
          <w:p w14:paraId="191B1232" w14:textId="77777777" w:rsidR="007C70A1" w:rsidRPr="00112425" w:rsidRDefault="007C70A1" w:rsidP="00E63979">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3E95B4D2"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7C70A1" w:rsidRPr="00112425" w14:paraId="4264ED03" w14:textId="77777777" w:rsidTr="002908E8">
        <w:tc>
          <w:tcPr>
            <w:tcW w:w="2552" w:type="dxa"/>
            <w:tcBorders>
              <w:top w:val="nil"/>
              <w:left w:val="nil"/>
              <w:bottom w:val="nil"/>
              <w:right w:val="nil"/>
            </w:tcBorders>
            <w:vAlign w:val="bottom"/>
          </w:tcPr>
          <w:p w14:paraId="05415098" w14:textId="77777777" w:rsidR="007C70A1" w:rsidRPr="00112425" w:rsidRDefault="007C70A1" w:rsidP="00E63979">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35BD835A"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7C70A1" w:rsidRPr="00112425" w14:paraId="188DB5DC" w14:textId="77777777" w:rsidTr="002908E8">
        <w:tc>
          <w:tcPr>
            <w:tcW w:w="2552" w:type="dxa"/>
            <w:tcBorders>
              <w:top w:val="nil"/>
              <w:left w:val="nil"/>
              <w:bottom w:val="nil"/>
              <w:right w:val="nil"/>
            </w:tcBorders>
            <w:vAlign w:val="bottom"/>
          </w:tcPr>
          <w:p w14:paraId="34E55359" w14:textId="5FC95762" w:rsidR="007C70A1" w:rsidRPr="00112425" w:rsidRDefault="007C70A1" w:rsidP="00E63979">
            <w:pPr>
              <w:keepNext/>
              <w:keepLines/>
              <w:numPr>
                <w:ilvl w:val="0"/>
                <w:numId w:val="3"/>
              </w:numPr>
              <w:tabs>
                <w:tab w:val="left" w:pos="567"/>
                <w:tab w:val="left" w:pos="993"/>
              </w:tabs>
              <w:jc w:val="both"/>
              <w:rPr>
                <w:rFonts w:ascii="Tahoma" w:hAnsi="Tahoma" w:cs="Tahoma"/>
              </w:rPr>
            </w:pPr>
            <w:r w:rsidRPr="00112425">
              <w:rPr>
                <w:rFonts w:ascii="Tahoma" w:hAnsi="Tahoma" w:cs="Tahoma"/>
              </w:rPr>
              <w:t>e-</w:t>
            </w:r>
            <w:r w:rsidR="005E4813">
              <w:rPr>
                <w:rFonts w:ascii="Tahoma" w:hAnsi="Tahoma" w:cs="Tahoma"/>
              </w:rPr>
              <w:t>pošta</w:t>
            </w:r>
          </w:p>
        </w:tc>
        <w:tc>
          <w:tcPr>
            <w:tcW w:w="6876" w:type="dxa"/>
            <w:tcBorders>
              <w:left w:val="nil"/>
              <w:right w:val="nil"/>
            </w:tcBorders>
          </w:tcPr>
          <w:p w14:paraId="5CBB4D34"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bl>
    <w:p w14:paraId="0F8676F7" w14:textId="77777777" w:rsidR="007C70A1" w:rsidRPr="00112425" w:rsidRDefault="007C70A1" w:rsidP="00E63979">
      <w:pPr>
        <w:keepNext/>
        <w:keepLines/>
        <w:tabs>
          <w:tab w:val="left" w:pos="2835"/>
        </w:tabs>
        <w:jc w:val="both"/>
        <w:rPr>
          <w:rFonts w:ascii="Tahoma" w:hAnsi="Tahoma" w:cs="Tahoma"/>
        </w:rPr>
      </w:pPr>
    </w:p>
    <w:p w14:paraId="348EA47E" w14:textId="77777777" w:rsidR="00FF69E9" w:rsidRPr="00112425" w:rsidRDefault="00FF69E9" w:rsidP="00E63979">
      <w:pPr>
        <w:keepNext/>
        <w:keepLines/>
        <w:tabs>
          <w:tab w:val="left" w:pos="2835"/>
        </w:tabs>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59067700" w14:textId="77777777" w:rsidTr="002908E8">
        <w:tc>
          <w:tcPr>
            <w:tcW w:w="2552" w:type="dxa"/>
            <w:tcBorders>
              <w:top w:val="nil"/>
              <w:left w:val="nil"/>
              <w:bottom w:val="nil"/>
              <w:right w:val="nil"/>
            </w:tcBorders>
            <w:vAlign w:val="bottom"/>
          </w:tcPr>
          <w:p w14:paraId="5F49498B" w14:textId="77777777" w:rsidR="007C70A1" w:rsidRPr="00112425" w:rsidRDefault="007C70A1" w:rsidP="00E63979">
            <w:pPr>
              <w:keepNext/>
              <w:keepLines/>
              <w:tabs>
                <w:tab w:val="left" w:pos="567"/>
                <w:tab w:val="num" w:pos="851"/>
                <w:tab w:val="left" w:pos="993"/>
              </w:tabs>
              <w:jc w:val="both"/>
              <w:rPr>
                <w:rFonts w:ascii="Tahoma" w:hAnsi="Tahoma" w:cs="Tahoma"/>
                <w:sz w:val="24"/>
              </w:rPr>
            </w:pPr>
            <w:r w:rsidRPr="00112425">
              <w:rPr>
                <w:rFonts w:ascii="Tahoma" w:hAnsi="Tahoma" w:cs="Tahoma"/>
              </w:rPr>
              <w:t>Kontaktna oseba</w:t>
            </w:r>
          </w:p>
        </w:tc>
        <w:tc>
          <w:tcPr>
            <w:tcW w:w="6876" w:type="dxa"/>
            <w:tcBorders>
              <w:top w:val="nil"/>
              <w:left w:val="nil"/>
              <w:right w:val="nil"/>
            </w:tcBorders>
          </w:tcPr>
          <w:p w14:paraId="1997362F"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7C70A1" w:rsidRPr="00112425" w14:paraId="7C0CC9ED" w14:textId="77777777" w:rsidTr="002908E8">
        <w:tc>
          <w:tcPr>
            <w:tcW w:w="2552" w:type="dxa"/>
            <w:tcBorders>
              <w:top w:val="nil"/>
              <w:left w:val="nil"/>
              <w:bottom w:val="nil"/>
              <w:right w:val="nil"/>
            </w:tcBorders>
            <w:vAlign w:val="bottom"/>
          </w:tcPr>
          <w:p w14:paraId="6810113E" w14:textId="77777777" w:rsidR="007C70A1" w:rsidRPr="00112425" w:rsidRDefault="007C70A1" w:rsidP="00E63979">
            <w:pPr>
              <w:keepNext/>
              <w:keepLines/>
              <w:numPr>
                <w:ilvl w:val="0"/>
                <w:numId w:val="3"/>
              </w:numPr>
              <w:tabs>
                <w:tab w:val="left" w:pos="567"/>
                <w:tab w:val="left" w:pos="993"/>
              </w:tabs>
              <w:jc w:val="both"/>
              <w:rPr>
                <w:rFonts w:ascii="Tahoma" w:hAnsi="Tahoma" w:cs="Tahoma"/>
              </w:rPr>
            </w:pPr>
            <w:r w:rsidRPr="00112425">
              <w:rPr>
                <w:rFonts w:ascii="Tahoma" w:hAnsi="Tahoma" w:cs="Tahoma"/>
              </w:rPr>
              <w:t>funkcija</w:t>
            </w:r>
          </w:p>
        </w:tc>
        <w:tc>
          <w:tcPr>
            <w:tcW w:w="6876" w:type="dxa"/>
            <w:tcBorders>
              <w:left w:val="nil"/>
              <w:right w:val="nil"/>
            </w:tcBorders>
          </w:tcPr>
          <w:p w14:paraId="4B7253FC"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7C70A1" w:rsidRPr="00112425" w14:paraId="3182988A" w14:textId="77777777" w:rsidTr="002908E8">
        <w:tc>
          <w:tcPr>
            <w:tcW w:w="2552" w:type="dxa"/>
            <w:tcBorders>
              <w:top w:val="nil"/>
              <w:left w:val="nil"/>
              <w:bottom w:val="nil"/>
              <w:right w:val="nil"/>
            </w:tcBorders>
            <w:vAlign w:val="bottom"/>
          </w:tcPr>
          <w:p w14:paraId="11AB9212" w14:textId="77777777" w:rsidR="007C70A1" w:rsidRPr="00112425" w:rsidRDefault="007C70A1" w:rsidP="00E63979">
            <w:pPr>
              <w:keepNext/>
              <w:keepLines/>
              <w:numPr>
                <w:ilvl w:val="0"/>
                <w:numId w:val="3"/>
              </w:numPr>
              <w:tabs>
                <w:tab w:val="left" w:pos="567"/>
                <w:tab w:val="left" w:pos="993"/>
              </w:tabs>
              <w:jc w:val="both"/>
              <w:rPr>
                <w:rFonts w:ascii="Tahoma" w:hAnsi="Tahoma" w:cs="Tahoma"/>
              </w:rPr>
            </w:pPr>
            <w:r w:rsidRPr="00112425">
              <w:rPr>
                <w:rFonts w:ascii="Tahoma" w:hAnsi="Tahoma" w:cs="Tahoma"/>
              </w:rPr>
              <w:t>telefon</w:t>
            </w:r>
          </w:p>
        </w:tc>
        <w:tc>
          <w:tcPr>
            <w:tcW w:w="6876" w:type="dxa"/>
            <w:tcBorders>
              <w:left w:val="nil"/>
              <w:right w:val="nil"/>
            </w:tcBorders>
          </w:tcPr>
          <w:p w14:paraId="7E0F7183"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7C70A1" w:rsidRPr="00112425" w14:paraId="049E0547" w14:textId="77777777" w:rsidTr="002908E8">
        <w:tc>
          <w:tcPr>
            <w:tcW w:w="2552" w:type="dxa"/>
            <w:tcBorders>
              <w:top w:val="nil"/>
              <w:left w:val="nil"/>
              <w:bottom w:val="nil"/>
              <w:right w:val="nil"/>
            </w:tcBorders>
            <w:vAlign w:val="bottom"/>
          </w:tcPr>
          <w:p w14:paraId="7A22B9F9" w14:textId="0642771F" w:rsidR="007C70A1" w:rsidRPr="00112425" w:rsidRDefault="007C70A1" w:rsidP="00E63979">
            <w:pPr>
              <w:keepNext/>
              <w:keepLines/>
              <w:numPr>
                <w:ilvl w:val="0"/>
                <w:numId w:val="3"/>
              </w:numPr>
              <w:tabs>
                <w:tab w:val="left" w:pos="567"/>
                <w:tab w:val="left" w:pos="993"/>
              </w:tabs>
              <w:jc w:val="both"/>
              <w:rPr>
                <w:rFonts w:ascii="Tahoma" w:hAnsi="Tahoma" w:cs="Tahoma"/>
              </w:rPr>
            </w:pPr>
            <w:r w:rsidRPr="00112425">
              <w:rPr>
                <w:rFonts w:ascii="Tahoma" w:hAnsi="Tahoma" w:cs="Tahoma"/>
              </w:rPr>
              <w:t>e-</w:t>
            </w:r>
            <w:r w:rsidR="005E4813">
              <w:rPr>
                <w:rFonts w:ascii="Tahoma" w:hAnsi="Tahoma" w:cs="Tahoma"/>
              </w:rPr>
              <w:t>pošta</w:t>
            </w:r>
          </w:p>
        </w:tc>
        <w:tc>
          <w:tcPr>
            <w:tcW w:w="6876" w:type="dxa"/>
            <w:tcBorders>
              <w:left w:val="nil"/>
              <w:right w:val="nil"/>
            </w:tcBorders>
          </w:tcPr>
          <w:p w14:paraId="21458F7A"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bl>
    <w:p w14:paraId="3D3D32FC" w14:textId="77777777" w:rsidR="007C70A1" w:rsidRPr="00112425" w:rsidRDefault="007C70A1" w:rsidP="00E63979">
      <w:pPr>
        <w:keepNext/>
        <w:keepLines/>
        <w:tabs>
          <w:tab w:val="left" w:pos="2835"/>
        </w:tabs>
        <w:ind w:left="284" w:hanging="284"/>
        <w:jc w:val="both"/>
        <w:rPr>
          <w:rFonts w:ascii="Tahoma" w:hAnsi="Tahoma" w:cs="Tahoma"/>
        </w:rPr>
      </w:pPr>
    </w:p>
    <w:p w14:paraId="6FD9BE3E" w14:textId="77777777" w:rsidR="00FF3C2E" w:rsidRPr="00112425" w:rsidRDefault="00FF3C2E" w:rsidP="00E63979">
      <w:pPr>
        <w:keepNext/>
        <w:keepLines/>
        <w:tabs>
          <w:tab w:val="left" w:pos="2835"/>
        </w:tabs>
        <w:ind w:left="284" w:hanging="284"/>
        <w:jc w:val="both"/>
        <w:rPr>
          <w:rFonts w:ascii="Tahoma" w:hAnsi="Tahoma" w:cs="Tahoma"/>
        </w:rPr>
      </w:pPr>
    </w:p>
    <w:p w14:paraId="0F64426B" w14:textId="77777777" w:rsidR="00FF3C2E" w:rsidRPr="00112425" w:rsidRDefault="00FF3C2E" w:rsidP="00E63979">
      <w:pPr>
        <w:keepNext/>
        <w:keepLines/>
        <w:tabs>
          <w:tab w:val="left" w:pos="2835"/>
        </w:tabs>
        <w:ind w:left="284" w:hanging="284"/>
        <w:jc w:val="both"/>
        <w:rPr>
          <w:rFonts w:ascii="Tahoma" w:hAnsi="Tahoma" w:cs="Tahoma"/>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7C70A1" w:rsidRPr="00112425" w14:paraId="4D924881" w14:textId="77777777" w:rsidTr="002908E8">
        <w:tc>
          <w:tcPr>
            <w:tcW w:w="2552" w:type="dxa"/>
            <w:tcBorders>
              <w:top w:val="nil"/>
              <w:left w:val="nil"/>
              <w:bottom w:val="nil"/>
              <w:right w:val="nil"/>
            </w:tcBorders>
            <w:vAlign w:val="bottom"/>
          </w:tcPr>
          <w:p w14:paraId="1454B9F2" w14:textId="77777777" w:rsidR="007C70A1" w:rsidRPr="00112425" w:rsidRDefault="007C70A1" w:rsidP="00E63979">
            <w:pPr>
              <w:keepNext/>
              <w:keepLines/>
              <w:tabs>
                <w:tab w:val="left" w:pos="567"/>
                <w:tab w:val="num" w:pos="851"/>
                <w:tab w:val="left" w:pos="993"/>
              </w:tabs>
              <w:jc w:val="both"/>
              <w:rPr>
                <w:rFonts w:ascii="Tahoma" w:hAnsi="Tahoma" w:cs="Tahoma"/>
                <w:sz w:val="24"/>
              </w:rPr>
            </w:pPr>
            <w:r w:rsidRPr="00112425">
              <w:rPr>
                <w:rFonts w:ascii="Tahoma" w:hAnsi="Tahoma" w:cs="Tahoma"/>
              </w:rPr>
              <w:t>Transakcijski račun</w:t>
            </w:r>
          </w:p>
        </w:tc>
        <w:tc>
          <w:tcPr>
            <w:tcW w:w="6876" w:type="dxa"/>
            <w:tcBorders>
              <w:top w:val="nil"/>
              <w:left w:val="nil"/>
              <w:right w:val="nil"/>
            </w:tcBorders>
          </w:tcPr>
          <w:p w14:paraId="116E3FCD"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7C70A1" w:rsidRPr="00112425" w14:paraId="025CACFD" w14:textId="77777777" w:rsidTr="002908E8">
        <w:tc>
          <w:tcPr>
            <w:tcW w:w="2552" w:type="dxa"/>
            <w:tcBorders>
              <w:top w:val="nil"/>
              <w:left w:val="nil"/>
              <w:bottom w:val="nil"/>
              <w:right w:val="nil"/>
            </w:tcBorders>
            <w:vAlign w:val="bottom"/>
          </w:tcPr>
          <w:p w14:paraId="7FF45D11" w14:textId="77777777" w:rsidR="007C70A1" w:rsidRPr="00112425" w:rsidRDefault="007C70A1" w:rsidP="00E63979">
            <w:pPr>
              <w:keepNext/>
              <w:keepLines/>
              <w:tabs>
                <w:tab w:val="left" w:pos="567"/>
                <w:tab w:val="left" w:pos="993"/>
              </w:tabs>
              <w:jc w:val="both"/>
              <w:rPr>
                <w:rFonts w:ascii="Tahoma" w:hAnsi="Tahoma" w:cs="Tahoma"/>
              </w:rPr>
            </w:pPr>
            <w:r w:rsidRPr="00112425">
              <w:rPr>
                <w:rFonts w:ascii="Tahoma" w:hAnsi="Tahoma" w:cs="Tahoma"/>
              </w:rPr>
              <w:t>Matična banka</w:t>
            </w:r>
          </w:p>
        </w:tc>
        <w:tc>
          <w:tcPr>
            <w:tcW w:w="6876" w:type="dxa"/>
            <w:tcBorders>
              <w:left w:val="nil"/>
              <w:right w:val="nil"/>
            </w:tcBorders>
          </w:tcPr>
          <w:p w14:paraId="5CA35E11"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7C70A1" w:rsidRPr="00112425" w14:paraId="71D507E5" w14:textId="77777777" w:rsidTr="002908E8">
        <w:tc>
          <w:tcPr>
            <w:tcW w:w="2552" w:type="dxa"/>
            <w:tcBorders>
              <w:top w:val="nil"/>
              <w:left w:val="nil"/>
              <w:bottom w:val="nil"/>
              <w:right w:val="nil"/>
            </w:tcBorders>
            <w:vAlign w:val="bottom"/>
          </w:tcPr>
          <w:p w14:paraId="38650E39" w14:textId="77777777" w:rsidR="007C70A1" w:rsidRPr="00112425" w:rsidRDefault="007C70A1" w:rsidP="00E63979">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ID številka za DDV</w:t>
            </w:r>
          </w:p>
        </w:tc>
        <w:tc>
          <w:tcPr>
            <w:tcW w:w="6876" w:type="dxa"/>
            <w:tcBorders>
              <w:left w:val="nil"/>
              <w:right w:val="nil"/>
            </w:tcBorders>
          </w:tcPr>
          <w:p w14:paraId="17DF6FE9"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r w:rsidR="00FF3C2E" w:rsidRPr="00112425" w14:paraId="06E82697" w14:textId="77777777" w:rsidTr="002908E8">
        <w:tc>
          <w:tcPr>
            <w:tcW w:w="2552" w:type="dxa"/>
            <w:tcBorders>
              <w:top w:val="nil"/>
              <w:left w:val="nil"/>
              <w:bottom w:val="nil"/>
              <w:right w:val="nil"/>
            </w:tcBorders>
            <w:vAlign w:val="bottom"/>
          </w:tcPr>
          <w:p w14:paraId="149CDC9F" w14:textId="77777777" w:rsidR="00FF3C2E" w:rsidRPr="00112425" w:rsidRDefault="00FF3C2E" w:rsidP="00E63979">
            <w:pPr>
              <w:pStyle w:val="BESEDILO"/>
              <w:keepNext/>
              <w:widowControl/>
              <w:tabs>
                <w:tab w:val="clear" w:pos="2155"/>
                <w:tab w:val="left" w:pos="567"/>
                <w:tab w:val="left" w:pos="993"/>
              </w:tabs>
              <w:rPr>
                <w:rFonts w:ascii="Tahoma" w:hAnsi="Tahoma" w:cs="Tahoma"/>
                <w:kern w:val="0"/>
              </w:rPr>
            </w:pPr>
            <w:r w:rsidRPr="00112425">
              <w:rPr>
                <w:rFonts w:ascii="Tahoma" w:hAnsi="Tahoma" w:cs="Tahoma"/>
                <w:kern w:val="0"/>
              </w:rPr>
              <w:t>Finančni urad</w:t>
            </w:r>
          </w:p>
        </w:tc>
        <w:tc>
          <w:tcPr>
            <w:tcW w:w="6876" w:type="dxa"/>
            <w:tcBorders>
              <w:left w:val="nil"/>
              <w:right w:val="nil"/>
            </w:tcBorders>
          </w:tcPr>
          <w:p w14:paraId="60C88020" w14:textId="77777777" w:rsidR="00FF3C2E" w:rsidRPr="00112425" w:rsidRDefault="00FF3C2E" w:rsidP="00E63979">
            <w:pPr>
              <w:keepNext/>
              <w:keepLines/>
              <w:tabs>
                <w:tab w:val="left" w:pos="567"/>
                <w:tab w:val="num" w:pos="851"/>
                <w:tab w:val="left" w:pos="993"/>
              </w:tabs>
              <w:jc w:val="both"/>
              <w:rPr>
                <w:rFonts w:ascii="Tahoma" w:hAnsi="Tahoma" w:cs="Tahoma"/>
                <w:sz w:val="28"/>
              </w:rPr>
            </w:pPr>
          </w:p>
        </w:tc>
      </w:tr>
      <w:tr w:rsidR="007C70A1" w:rsidRPr="00112425" w14:paraId="7C88A1F6" w14:textId="77777777" w:rsidTr="002908E8">
        <w:tc>
          <w:tcPr>
            <w:tcW w:w="2552" w:type="dxa"/>
            <w:tcBorders>
              <w:top w:val="nil"/>
              <w:left w:val="nil"/>
              <w:bottom w:val="nil"/>
              <w:right w:val="nil"/>
            </w:tcBorders>
            <w:vAlign w:val="bottom"/>
          </w:tcPr>
          <w:p w14:paraId="131D35F7" w14:textId="77777777" w:rsidR="007C70A1" w:rsidRPr="00112425" w:rsidRDefault="007C70A1" w:rsidP="00E63979">
            <w:pPr>
              <w:keepNext/>
              <w:keepLines/>
              <w:tabs>
                <w:tab w:val="left" w:pos="567"/>
                <w:tab w:val="left" w:pos="993"/>
              </w:tabs>
              <w:jc w:val="both"/>
              <w:rPr>
                <w:rFonts w:ascii="Tahoma" w:hAnsi="Tahoma" w:cs="Tahoma"/>
              </w:rPr>
            </w:pPr>
            <w:r w:rsidRPr="00112425">
              <w:rPr>
                <w:rFonts w:ascii="Tahoma" w:hAnsi="Tahoma" w:cs="Tahoma"/>
              </w:rPr>
              <w:t>Matična številka</w:t>
            </w:r>
          </w:p>
        </w:tc>
        <w:tc>
          <w:tcPr>
            <w:tcW w:w="6876" w:type="dxa"/>
            <w:tcBorders>
              <w:left w:val="nil"/>
              <w:right w:val="nil"/>
            </w:tcBorders>
          </w:tcPr>
          <w:p w14:paraId="62AC06AA" w14:textId="77777777" w:rsidR="007C70A1" w:rsidRPr="00112425" w:rsidRDefault="007C70A1" w:rsidP="00E63979">
            <w:pPr>
              <w:keepNext/>
              <w:keepLines/>
              <w:tabs>
                <w:tab w:val="left" w:pos="567"/>
                <w:tab w:val="num" w:pos="851"/>
                <w:tab w:val="left" w:pos="993"/>
              </w:tabs>
              <w:jc w:val="both"/>
              <w:rPr>
                <w:rFonts w:ascii="Tahoma" w:hAnsi="Tahoma" w:cs="Tahoma"/>
                <w:sz w:val="28"/>
              </w:rPr>
            </w:pPr>
          </w:p>
        </w:tc>
      </w:tr>
    </w:tbl>
    <w:p w14:paraId="20BA6463" w14:textId="77777777" w:rsidR="007C70A1" w:rsidRDefault="007C70A1" w:rsidP="00E63979">
      <w:pPr>
        <w:keepNext/>
        <w:keepLines/>
        <w:tabs>
          <w:tab w:val="left" w:pos="2835"/>
        </w:tabs>
        <w:ind w:left="284" w:hanging="284"/>
        <w:jc w:val="both"/>
        <w:rPr>
          <w:rFonts w:ascii="Tahoma" w:hAnsi="Tahoma" w:cs="Tahoma"/>
        </w:rPr>
      </w:pPr>
    </w:p>
    <w:p w14:paraId="29A9F3EC" w14:textId="77777777" w:rsidR="001660D4" w:rsidRDefault="001660D4" w:rsidP="00E63979">
      <w:pPr>
        <w:keepNext/>
        <w:keepLines/>
        <w:tabs>
          <w:tab w:val="left" w:pos="2835"/>
        </w:tabs>
        <w:ind w:left="284" w:hanging="284"/>
        <w:jc w:val="both"/>
        <w:rPr>
          <w:rFonts w:ascii="Tahoma" w:hAnsi="Tahoma" w:cs="Tahoma"/>
        </w:rPr>
      </w:pPr>
    </w:p>
    <w:p w14:paraId="77FF62EC" w14:textId="36FE339D" w:rsidR="001660D4" w:rsidRPr="00C8579C" w:rsidRDefault="001660D4" w:rsidP="00E63979">
      <w:pPr>
        <w:keepNext/>
        <w:keepLines/>
        <w:jc w:val="both"/>
        <w:rPr>
          <w:rFonts w:ascii="Tahoma" w:hAnsi="Tahoma" w:cs="Tahoma"/>
        </w:rPr>
      </w:pPr>
      <w:r w:rsidRPr="00C8579C">
        <w:rPr>
          <w:rFonts w:ascii="Tahoma" w:hAnsi="Tahoma" w:cs="Tahoma"/>
        </w:rPr>
        <w:t xml:space="preserve">Predstavnik izvajalca (skrbnik </w:t>
      </w:r>
      <w:r w:rsidR="00AC5909">
        <w:rPr>
          <w:rFonts w:ascii="Tahoma" w:hAnsi="Tahoma" w:cs="Tahoma"/>
        </w:rPr>
        <w:t>okvirnega sporazuma</w:t>
      </w:r>
      <w:r w:rsidRPr="00C8579C">
        <w:rPr>
          <w:rFonts w:ascii="Tahoma" w:hAnsi="Tahoma" w:cs="Tahoma"/>
        </w:rPr>
        <w:t xml:space="preserve">), ki bo urejal vsa vprašanja, ki bodo nastala v zvezi z izvajanjem </w:t>
      </w:r>
      <w:r w:rsidR="008C2E9A">
        <w:rPr>
          <w:rFonts w:ascii="Tahoma" w:hAnsi="Tahoma" w:cs="Tahoma"/>
        </w:rPr>
        <w:t>okvirnega sporazuma</w:t>
      </w:r>
      <w:r w:rsidRPr="00C8579C">
        <w:rPr>
          <w:rFonts w:ascii="Tahoma" w:hAnsi="Tahoma" w:cs="Tahoma"/>
        </w:rPr>
        <w:t>, je _________________________</w:t>
      </w:r>
      <w:r w:rsidR="00037DDD">
        <w:rPr>
          <w:rFonts w:ascii="Tahoma" w:hAnsi="Tahoma" w:cs="Tahoma"/>
        </w:rPr>
        <w:t xml:space="preserve"> </w:t>
      </w:r>
      <w:r w:rsidRPr="00C8579C">
        <w:rPr>
          <w:rFonts w:ascii="Tahoma" w:hAnsi="Tahoma" w:cs="Tahoma"/>
        </w:rPr>
        <w:t>, telefon. ___________________</w:t>
      </w:r>
      <w:r w:rsidR="00037DDD">
        <w:rPr>
          <w:rFonts w:ascii="Tahoma" w:hAnsi="Tahoma" w:cs="Tahoma"/>
        </w:rPr>
        <w:t xml:space="preserve"> </w:t>
      </w:r>
      <w:r w:rsidRPr="00C8579C">
        <w:rPr>
          <w:rFonts w:ascii="Tahoma" w:hAnsi="Tahoma" w:cs="Tahoma"/>
        </w:rPr>
        <w:t>, e-pošta: ___________________</w:t>
      </w:r>
      <w:r w:rsidR="00037DDD">
        <w:rPr>
          <w:rFonts w:ascii="Tahoma" w:hAnsi="Tahoma" w:cs="Tahoma"/>
        </w:rPr>
        <w:t xml:space="preserve"> </w:t>
      </w:r>
      <w:r w:rsidRPr="00C8579C">
        <w:rPr>
          <w:rFonts w:ascii="Tahoma" w:hAnsi="Tahoma" w:cs="Tahoma"/>
        </w:rPr>
        <w:t>.</w:t>
      </w:r>
    </w:p>
    <w:p w14:paraId="1B82EECC" w14:textId="77777777" w:rsidR="001660D4" w:rsidRPr="00112425" w:rsidRDefault="001660D4" w:rsidP="00E63979">
      <w:pPr>
        <w:keepNext/>
        <w:keepLines/>
        <w:tabs>
          <w:tab w:val="left" w:pos="2835"/>
        </w:tabs>
        <w:ind w:left="284" w:hanging="284"/>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112425" w14:paraId="7EB4B2F9" w14:textId="77777777" w:rsidTr="001B1358">
        <w:tc>
          <w:tcPr>
            <w:tcW w:w="3420" w:type="dxa"/>
            <w:shd w:val="clear" w:color="auto" w:fill="auto"/>
          </w:tcPr>
          <w:p w14:paraId="090FD3B7" w14:textId="77777777" w:rsidR="00FF3C2E" w:rsidRPr="00112425" w:rsidRDefault="00FF3C2E" w:rsidP="00E63979">
            <w:pPr>
              <w:keepNext/>
              <w:keepLines/>
              <w:tabs>
                <w:tab w:val="left" w:pos="2835"/>
              </w:tabs>
              <w:jc w:val="both"/>
              <w:rPr>
                <w:rFonts w:ascii="Tahoma" w:hAnsi="Tahoma" w:cs="Tahoma"/>
              </w:rPr>
            </w:pPr>
          </w:p>
          <w:p w14:paraId="3F39D185" w14:textId="77777777" w:rsidR="00FF3C2E" w:rsidRPr="00112425" w:rsidRDefault="00FF3C2E" w:rsidP="00E63979">
            <w:pPr>
              <w:keepNext/>
              <w:keepLines/>
              <w:tabs>
                <w:tab w:val="left" w:pos="2835"/>
              </w:tabs>
              <w:ind w:left="-108"/>
              <w:jc w:val="both"/>
              <w:rPr>
                <w:rFonts w:ascii="Tahoma" w:hAnsi="Tahoma" w:cs="Tahoma"/>
              </w:rPr>
            </w:pPr>
            <w:r w:rsidRPr="00112425">
              <w:rPr>
                <w:rFonts w:ascii="Tahoma" w:hAnsi="Tahoma" w:cs="Tahoma"/>
              </w:rPr>
              <w:t>Ponudnik je MSP* (označi):</w:t>
            </w:r>
          </w:p>
        </w:tc>
        <w:tc>
          <w:tcPr>
            <w:tcW w:w="2950" w:type="dxa"/>
            <w:shd w:val="clear" w:color="auto" w:fill="auto"/>
          </w:tcPr>
          <w:p w14:paraId="2827C471" w14:textId="77777777" w:rsidR="00FF3C2E" w:rsidRPr="00112425" w:rsidRDefault="00FF3C2E" w:rsidP="00E63979">
            <w:pPr>
              <w:keepNext/>
              <w:keepLines/>
              <w:numPr>
                <w:ilvl w:val="0"/>
                <w:numId w:val="8"/>
              </w:numPr>
              <w:tabs>
                <w:tab w:val="left" w:pos="1008"/>
                <w:tab w:val="left" w:pos="3843"/>
              </w:tabs>
              <w:ind w:left="1717" w:hanging="1357"/>
              <w:jc w:val="both"/>
              <w:rPr>
                <w:rFonts w:ascii="Tahoma" w:hAnsi="Tahoma" w:cs="Tahoma"/>
              </w:rPr>
            </w:pPr>
            <w:r w:rsidRPr="00112425">
              <w:rPr>
                <w:rFonts w:ascii="Tahoma" w:hAnsi="Tahoma" w:cs="Tahoma"/>
              </w:rPr>
              <w:t>Da</w:t>
            </w:r>
          </w:p>
        </w:tc>
        <w:tc>
          <w:tcPr>
            <w:tcW w:w="2950" w:type="dxa"/>
            <w:shd w:val="clear" w:color="auto" w:fill="auto"/>
          </w:tcPr>
          <w:p w14:paraId="18A7F6D3" w14:textId="77777777" w:rsidR="00FF3C2E" w:rsidRPr="00112425" w:rsidRDefault="00FF3C2E" w:rsidP="00E63979">
            <w:pPr>
              <w:keepNext/>
              <w:keepLines/>
              <w:numPr>
                <w:ilvl w:val="0"/>
                <w:numId w:val="8"/>
              </w:numPr>
              <w:tabs>
                <w:tab w:val="left" w:pos="893"/>
              </w:tabs>
              <w:jc w:val="both"/>
              <w:rPr>
                <w:rFonts w:ascii="Tahoma" w:hAnsi="Tahoma" w:cs="Tahoma"/>
              </w:rPr>
            </w:pPr>
            <w:r w:rsidRPr="00112425">
              <w:rPr>
                <w:rFonts w:ascii="Tahoma" w:hAnsi="Tahoma" w:cs="Tahoma"/>
              </w:rPr>
              <w:t xml:space="preserve">Ne </w:t>
            </w:r>
          </w:p>
        </w:tc>
      </w:tr>
    </w:tbl>
    <w:p w14:paraId="7542EEBE" w14:textId="77777777" w:rsidR="00FF3C2E" w:rsidRPr="00112425" w:rsidRDefault="00FF3C2E" w:rsidP="00E63979">
      <w:pPr>
        <w:keepNext/>
        <w:keepLines/>
        <w:tabs>
          <w:tab w:val="left" w:pos="2835"/>
        </w:tabs>
        <w:ind w:left="284"/>
        <w:jc w:val="both"/>
        <w:rPr>
          <w:rFonts w:ascii="Tahoma" w:hAnsi="Tahoma" w:cs="Tahoma"/>
          <w:sz w:val="18"/>
          <w:szCs w:val="18"/>
        </w:rPr>
      </w:pPr>
      <w:r w:rsidRPr="00112425">
        <w:rPr>
          <w:rFonts w:ascii="Tahoma" w:hAnsi="Tahoma" w:cs="Tahoma"/>
          <w:sz w:val="18"/>
          <w:szCs w:val="18"/>
        </w:rPr>
        <w:t>*MSP: mikro, mala in srednje velika podjetja kot so opredeljena v Priporočilu Komisije 2003/361/ES.</w:t>
      </w:r>
    </w:p>
    <w:p w14:paraId="23CDEBA2" w14:textId="77777777" w:rsidR="007C70A1" w:rsidRPr="00112425" w:rsidRDefault="007C70A1" w:rsidP="00E63979">
      <w:pPr>
        <w:keepNext/>
        <w:keepLines/>
        <w:tabs>
          <w:tab w:val="left" w:pos="2552"/>
        </w:tabs>
        <w:ind w:left="284" w:hanging="284"/>
        <w:jc w:val="both"/>
        <w:rPr>
          <w:rFonts w:ascii="Tahoma" w:hAnsi="Tahoma" w:cs="Tahoma"/>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02E6E" w:rsidRPr="00112425" w14:paraId="7018E19D" w14:textId="77777777">
        <w:trPr>
          <w:trHeight w:val="235"/>
        </w:trPr>
        <w:tc>
          <w:tcPr>
            <w:tcW w:w="3402" w:type="dxa"/>
            <w:tcBorders>
              <w:bottom w:val="single" w:sz="4" w:space="0" w:color="auto"/>
            </w:tcBorders>
          </w:tcPr>
          <w:p w14:paraId="2DD55C07" w14:textId="77777777" w:rsidR="00402E6E" w:rsidRPr="00112425" w:rsidRDefault="00402E6E" w:rsidP="00E63979">
            <w:pPr>
              <w:keepNext/>
              <w:keepLines/>
              <w:jc w:val="both"/>
              <w:rPr>
                <w:rFonts w:ascii="Tahoma" w:hAnsi="Tahoma" w:cs="Tahoma"/>
                <w:snapToGrid w:val="0"/>
                <w:color w:val="000000"/>
              </w:rPr>
            </w:pPr>
          </w:p>
        </w:tc>
        <w:tc>
          <w:tcPr>
            <w:tcW w:w="2977" w:type="dxa"/>
          </w:tcPr>
          <w:p w14:paraId="6D383888" w14:textId="77777777" w:rsidR="00402E6E" w:rsidRPr="00112425" w:rsidRDefault="00402E6E" w:rsidP="00E63979">
            <w:pPr>
              <w:keepNext/>
              <w:keepLines/>
              <w:jc w:val="center"/>
              <w:rPr>
                <w:rFonts w:ascii="Tahoma" w:hAnsi="Tahoma" w:cs="Tahoma"/>
                <w:snapToGrid w:val="0"/>
                <w:color w:val="000000"/>
              </w:rPr>
            </w:pPr>
          </w:p>
        </w:tc>
        <w:tc>
          <w:tcPr>
            <w:tcW w:w="3260" w:type="dxa"/>
            <w:tcBorders>
              <w:bottom w:val="single" w:sz="4" w:space="0" w:color="auto"/>
            </w:tcBorders>
          </w:tcPr>
          <w:p w14:paraId="20DD97E5" w14:textId="77777777" w:rsidR="00402E6E" w:rsidRPr="00112425" w:rsidRDefault="00402E6E" w:rsidP="00E63979">
            <w:pPr>
              <w:keepNext/>
              <w:keepLines/>
              <w:tabs>
                <w:tab w:val="left" w:pos="567"/>
                <w:tab w:val="num" w:pos="851"/>
                <w:tab w:val="left" w:pos="993"/>
              </w:tabs>
              <w:jc w:val="both"/>
              <w:rPr>
                <w:rFonts w:ascii="Tahoma" w:hAnsi="Tahoma" w:cs="Tahoma"/>
                <w:snapToGrid w:val="0"/>
                <w:color w:val="000000"/>
                <w:sz w:val="28"/>
              </w:rPr>
            </w:pPr>
          </w:p>
        </w:tc>
      </w:tr>
      <w:tr w:rsidR="00402E6E" w:rsidRPr="00112425" w14:paraId="25D695E6" w14:textId="77777777">
        <w:trPr>
          <w:trHeight w:val="235"/>
        </w:trPr>
        <w:tc>
          <w:tcPr>
            <w:tcW w:w="3402" w:type="dxa"/>
            <w:tcBorders>
              <w:top w:val="single" w:sz="4" w:space="0" w:color="auto"/>
            </w:tcBorders>
          </w:tcPr>
          <w:p w14:paraId="0594316F" w14:textId="77777777" w:rsidR="00402E6E" w:rsidRPr="00112425" w:rsidRDefault="00402E6E" w:rsidP="00E63979">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1392A4C" w14:textId="77777777" w:rsidR="00402E6E" w:rsidRPr="00112425" w:rsidRDefault="00402E6E" w:rsidP="00E6397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3260" w:type="dxa"/>
            <w:tcBorders>
              <w:top w:val="single" w:sz="4" w:space="0" w:color="auto"/>
            </w:tcBorders>
          </w:tcPr>
          <w:p w14:paraId="29185737" w14:textId="77777777" w:rsidR="00402E6E" w:rsidRPr="00112425" w:rsidRDefault="00402E6E" w:rsidP="00E63979">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w:t>
            </w:r>
            <w:r w:rsidR="00FF3C2E" w:rsidRPr="00112425">
              <w:rPr>
                <w:rFonts w:ascii="Tahoma" w:hAnsi="Tahoma" w:cs="Tahoma"/>
                <w:snapToGrid w:val="0"/>
                <w:color w:val="000000"/>
              </w:rPr>
              <w:t xml:space="preserve"> in podpis ponudnika</w:t>
            </w:r>
            <w:r w:rsidRPr="00112425">
              <w:rPr>
                <w:rFonts w:ascii="Tahoma" w:hAnsi="Tahoma" w:cs="Tahoma"/>
                <w:snapToGrid w:val="0"/>
                <w:color w:val="000000"/>
              </w:rPr>
              <w:t>)</w:t>
            </w:r>
          </w:p>
        </w:tc>
      </w:tr>
    </w:tbl>
    <w:p w14:paraId="344165E2" w14:textId="77777777" w:rsidR="007C70A1" w:rsidRPr="00112425" w:rsidRDefault="007C70A1" w:rsidP="00E63979">
      <w:pPr>
        <w:keepNext/>
        <w:keepLines/>
        <w:tabs>
          <w:tab w:val="left" w:pos="2835"/>
        </w:tabs>
        <w:ind w:left="284" w:hanging="284"/>
        <w:jc w:val="both"/>
        <w:rPr>
          <w:rFonts w:ascii="Tahoma" w:hAnsi="Tahoma" w:cs="Tahoma"/>
        </w:rPr>
      </w:pPr>
    </w:p>
    <w:p w14:paraId="4BEE53F6" w14:textId="77777777" w:rsidR="001660D4" w:rsidRPr="00C8579C" w:rsidRDefault="001660D4" w:rsidP="00E63979">
      <w:pPr>
        <w:keepNext/>
        <w:keepLines/>
        <w:tabs>
          <w:tab w:val="left" w:pos="567"/>
          <w:tab w:val="num" w:pos="851"/>
          <w:tab w:val="left" w:pos="993"/>
        </w:tabs>
        <w:jc w:val="both"/>
        <w:rPr>
          <w:rFonts w:ascii="Tahoma" w:hAnsi="Tahoma" w:cs="Tahoma"/>
          <w:i/>
          <w:sz w:val="16"/>
          <w:szCs w:val="18"/>
        </w:rPr>
      </w:pPr>
      <w:r w:rsidRPr="00C8579C">
        <w:rPr>
          <w:rFonts w:ascii="Tahoma" w:hAnsi="Tahoma" w:cs="Tahoma"/>
          <w:b/>
          <w:i/>
          <w:sz w:val="18"/>
          <w:szCs w:val="18"/>
        </w:rPr>
        <w:t xml:space="preserve">Navodilo: </w:t>
      </w:r>
      <w:r w:rsidRPr="00C8579C">
        <w:rPr>
          <w:rFonts w:ascii="Tahoma" w:hAnsi="Tahoma"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1117DB70" w14:textId="77777777" w:rsidR="00300D38" w:rsidRDefault="00300D38" w:rsidP="00E63979">
      <w:pPr>
        <w:keepNext/>
        <w:keepLines/>
        <w:jc w:val="both"/>
        <w:rPr>
          <w:rFonts w:ascii="Tahoma" w:hAnsi="Tahoma" w:cs="Tahoma"/>
          <w:i/>
          <w:sz w:val="18"/>
          <w:szCs w:val="18"/>
        </w:rPr>
      </w:pPr>
    </w:p>
    <w:p w14:paraId="5B4A0DB6" w14:textId="77777777" w:rsidR="001660D4" w:rsidRDefault="001660D4" w:rsidP="00E63979">
      <w:pPr>
        <w:keepNext/>
        <w:keepLines/>
        <w:jc w:val="both"/>
        <w:rPr>
          <w:rFonts w:ascii="Tahoma" w:hAnsi="Tahoma" w:cs="Tahoma"/>
          <w:i/>
          <w:sz w:val="18"/>
          <w:szCs w:val="18"/>
        </w:rPr>
      </w:pPr>
    </w:p>
    <w:p w14:paraId="42FCD788" w14:textId="77777777" w:rsidR="001660D4" w:rsidRPr="00112425" w:rsidRDefault="001660D4" w:rsidP="00E63979">
      <w:pPr>
        <w:keepNext/>
        <w:keepLines/>
        <w:jc w:val="both"/>
        <w:rPr>
          <w:rFonts w:ascii="Tahoma" w:hAnsi="Tahoma" w:cs="Tahoma"/>
          <w:i/>
          <w:sz w:val="18"/>
          <w:szCs w:val="18"/>
        </w:rPr>
      </w:pPr>
    </w:p>
    <w:p w14:paraId="78E56321" w14:textId="77777777" w:rsidR="00DB754D" w:rsidRPr="00112425" w:rsidRDefault="00DB754D" w:rsidP="00E63979">
      <w:pPr>
        <w:keepNext/>
        <w:keepLines/>
        <w:jc w:val="both"/>
        <w:rPr>
          <w:rFonts w:ascii="Tahoma" w:hAnsi="Tahoma" w:cs="Tahoma"/>
          <w:i/>
          <w:sz w:val="18"/>
          <w:szCs w:val="18"/>
        </w:rPr>
      </w:pPr>
    </w:p>
    <w:p w14:paraId="1318EA51" w14:textId="77777777" w:rsidR="00D72CAD" w:rsidRPr="00112425" w:rsidRDefault="00D72CAD" w:rsidP="00E63979">
      <w:pPr>
        <w:keepNext/>
        <w:keepLines/>
        <w:jc w:val="both"/>
        <w:rPr>
          <w:rFonts w:ascii="Tahoma" w:hAnsi="Tahoma" w:cs="Tahoma"/>
          <w:i/>
          <w:sz w:val="18"/>
          <w:szCs w:val="18"/>
        </w:rPr>
      </w:pPr>
    </w:p>
    <w:p w14:paraId="6D01023F" w14:textId="77777777" w:rsidR="007420A0" w:rsidRDefault="007420A0" w:rsidP="00E63979">
      <w:pPr>
        <w:keepNext/>
        <w:keepLines/>
        <w:tabs>
          <w:tab w:val="left" w:pos="567"/>
          <w:tab w:val="num" w:pos="851"/>
          <w:tab w:val="left" w:pos="993"/>
        </w:tabs>
        <w:jc w:val="right"/>
        <w:rPr>
          <w:rFonts w:ascii="Tahoma" w:hAnsi="Tahoma" w:cs="Tahoma"/>
          <w:b/>
        </w:rPr>
      </w:pPr>
    </w:p>
    <w:p w14:paraId="3DE1ECAF" w14:textId="764916EA" w:rsidR="007779B6" w:rsidRPr="00112425" w:rsidRDefault="00ED7D09" w:rsidP="00E63979">
      <w:pPr>
        <w:keepNext/>
        <w:keepLines/>
        <w:tabs>
          <w:tab w:val="left" w:pos="567"/>
          <w:tab w:val="num" w:pos="851"/>
          <w:tab w:val="left" w:pos="993"/>
        </w:tabs>
        <w:jc w:val="right"/>
        <w:rPr>
          <w:rFonts w:ascii="Tahoma" w:hAnsi="Tahoma" w:cs="Tahoma"/>
          <w:b/>
        </w:rPr>
      </w:pPr>
      <w:r w:rsidRPr="00112425">
        <w:rPr>
          <w:rFonts w:ascii="Tahoma" w:hAnsi="Tahoma" w:cs="Tahoma"/>
          <w:b/>
        </w:rPr>
        <w:t>Obrazec 1 k P</w:t>
      </w:r>
      <w:r w:rsidR="007779B6" w:rsidRPr="00112425">
        <w:rPr>
          <w:rFonts w:ascii="Tahoma" w:hAnsi="Tahoma" w:cs="Tahoma"/>
          <w:b/>
        </w:rPr>
        <w:t xml:space="preserve">rilogi 1 </w:t>
      </w:r>
    </w:p>
    <w:p w14:paraId="1F41C573" w14:textId="77777777" w:rsidR="007779B6" w:rsidRPr="00112425" w:rsidRDefault="007779B6" w:rsidP="00E63979">
      <w:pPr>
        <w:pStyle w:val="Naslov"/>
        <w:keepNext/>
        <w:keepLines/>
        <w:jc w:val="both"/>
        <w:rPr>
          <w:rFonts w:ascii="Tahoma" w:hAnsi="Tahoma" w:cs="Tahoma"/>
          <w:b w:val="0"/>
          <w:sz w:val="20"/>
        </w:rPr>
      </w:pPr>
    </w:p>
    <w:p w14:paraId="39409861" w14:textId="77777777" w:rsidR="007779B6" w:rsidRPr="00112425" w:rsidRDefault="007779B6" w:rsidP="00E63979">
      <w:pPr>
        <w:pStyle w:val="Naslov"/>
        <w:keepNext/>
        <w:keepLines/>
        <w:jc w:val="both"/>
        <w:rPr>
          <w:rFonts w:ascii="Tahoma" w:hAnsi="Tahoma" w:cs="Tahoma"/>
          <w:b w:val="0"/>
          <w:sz w:val="20"/>
        </w:rPr>
      </w:pPr>
    </w:p>
    <w:p w14:paraId="7E22A5A4" w14:textId="77777777" w:rsidR="007779B6" w:rsidRPr="00112425" w:rsidRDefault="007779B6" w:rsidP="00E63979">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12396DB5" w14:textId="77777777" w:rsidR="007779B6" w:rsidRPr="00112425" w:rsidRDefault="007779B6" w:rsidP="00E63979">
      <w:pPr>
        <w:pStyle w:val="Naslov"/>
        <w:keepNext/>
        <w:keepLines/>
        <w:jc w:val="both"/>
        <w:rPr>
          <w:rFonts w:ascii="Tahoma" w:hAnsi="Tahoma" w:cs="Tahoma"/>
          <w:b w:val="0"/>
          <w:sz w:val="20"/>
        </w:rPr>
      </w:pPr>
    </w:p>
    <w:p w14:paraId="4032663C" w14:textId="77777777" w:rsidR="007779B6" w:rsidRPr="00112425" w:rsidRDefault="007779B6" w:rsidP="00E63979">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6888EF73" w14:textId="77777777" w:rsidR="007779B6" w:rsidRPr="00112425" w:rsidRDefault="007779B6" w:rsidP="00E63979">
      <w:pPr>
        <w:keepNext/>
        <w:keepLines/>
        <w:jc w:val="both"/>
        <w:rPr>
          <w:rFonts w:ascii="Tahoma" w:hAnsi="Tahoma" w:cs="Tahoma"/>
          <w:i/>
          <w:sz w:val="18"/>
          <w:szCs w:val="18"/>
        </w:rPr>
      </w:pPr>
    </w:p>
    <w:p w14:paraId="6856FEF1" w14:textId="77777777" w:rsidR="007779B6" w:rsidRPr="00112425" w:rsidRDefault="007779B6" w:rsidP="00E63979">
      <w:pPr>
        <w:keepNext/>
        <w:keepLines/>
        <w:jc w:val="both"/>
        <w:rPr>
          <w:rFonts w:ascii="Tahoma" w:hAnsi="Tahoma" w:cs="Tahoma"/>
          <w:i/>
          <w:sz w:val="18"/>
          <w:szCs w:val="18"/>
        </w:rPr>
      </w:pPr>
    </w:p>
    <w:p w14:paraId="6C7F6087" w14:textId="77777777" w:rsidR="007779B6" w:rsidRPr="00112425" w:rsidRDefault="007779B6" w:rsidP="00E63979">
      <w:pPr>
        <w:keepNext/>
        <w:keepLines/>
        <w:jc w:val="both"/>
        <w:rPr>
          <w:rFonts w:ascii="Tahoma" w:hAnsi="Tahoma" w:cs="Tahoma"/>
          <w:i/>
          <w:sz w:val="18"/>
          <w:szCs w:val="18"/>
        </w:rPr>
      </w:pPr>
    </w:p>
    <w:p w14:paraId="6DA71A58" w14:textId="77777777" w:rsidR="007779B6" w:rsidRPr="00112425" w:rsidRDefault="007779B6" w:rsidP="00E63979">
      <w:pPr>
        <w:keepNext/>
        <w:keepLines/>
        <w:jc w:val="both"/>
        <w:rPr>
          <w:rFonts w:ascii="Tahoma" w:hAnsi="Tahoma" w:cs="Tahoma"/>
          <w:i/>
          <w:sz w:val="18"/>
          <w:szCs w:val="18"/>
        </w:rPr>
      </w:pPr>
    </w:p>
    <w:p w14:paraId="3EAA9330" w14:textId="77777777" w:rsidR="007779B6" w:rsidRPr="00112425" w:rsidRDefault="007779B6" w:rsidP="00E63979">
      <w:pPr>
        <w:keepNext/>
        <w:keepLines/>
        <w:jc w:val="both"/>
        <w:rPr>
          <w:rFonts w:ascii="Tahoma" w:hAnsi="Tahoma" w:cs="Tahoma"/>
          <w:i/>
          <w:sz w:val="18"/>
          <w:szCs w:val="18"/>
        </w:rPr>
      </w:pPr>
    </w:p>
    <w:p w14:paraId="30DD5D99" w14:textId="77777777" w:rsidR="007779B6" w:rsidRPr="00112425" w:rsidRDefault="007779B6" w:rsidP="00E63979">
      <w:pPr>
        <w:keepNext/>
        <w:keepLines/>
        <w:jc w:val="both"/>
        <w:rPr>
          <w:rFonts w:ascii="Tahoma" w:hAnsi="Tahoma" w:cs="Tahoma"/>
          <w:i/>
          <w:sz w:val="18"/>
          <w:szCs w:val="18"/>
        </w:rPr>
      </w:pPr>
    </w:p>
    <w:p w14:paraId="375C8329" w14:textId="77777777" w:rsidR="007779B6" w:rsidRPr="00112425" w:rsidRDefault="007779B6" w:rsidP="00E63979">
      <w:pPr>
        <w:keepNext/>
        <w:keepLines/>
        <w:jc w:val="both"/>
        <w:rPr>
          <w:rFonts w:ascii="Tahoma" w:hAnsi="Tahoma" w:cs="Tahoma"/>
          <w:i/>
          <w:sz w:val="18"/>
          <w:szCs w:val="18"/>
        </w:rPr>
      </w:pPr>
    </w:p>
    <w:p w14:paraId="732087CB" w14:textId="77777777" w:rsidR="007779B6" w:rsidRPr="00112425" w:rsidRDefault="007779B6" w:rsidP="00E63979">
      <w:pPr>
        <w:keepNext/>
        <w:keepLines/>
        <w:jc w:val="both"/>
        <w:rPr>
          <w:rFonts w:ascii="Tahoma" w:hAnsi="Tahoma" w:cs="Tahoma"/>
          <w:i/>
          <w:sz w:val="18"/>
          <w:szCs w:val="18"/>
        </w:rPr>
      </w:pPr>
    </w:p>
    <w:p w14:paraId="42067706" w14:textId="77777777" w:rsidR="007779B6" w:rsidRPr="00112425" w:rsidRDefault="007779B6" w:rsidP="00E63979">
      <w:pPr>
        <w:keepNext/>
        <w:keepLines/>
        <w:jc w:val="both"/>
        <w:rPr>
          <w:rFonts w:ascii="Tahoma" w:hAnsi="Tahoma" w:cs="Tahoma"/>
          <w:i/>
          <w:sz w:val="18"/>
          <w:szCs w:val="18"/>
        </w:rPr>
      </w:pPr>
    </w:p>
    <w:p w14:paraId="0D10F9D3" w14:textId="77777777" w:rsidR="007779B6" w:rsidRPr="00112425" w:rsidRDefault="007779B6" w:rsidP="00E63979">
      <w:pPr>
        <w:keepNext/>
        <w:keepLines/>
        <w:jc w:val="both"/>
        <w:rPr>
          <w:rFonts w:ascii="Tahoma" w:hAnsi="Tahoma" w:cs="Tahoma"/>
          <w:i/>
          <w:sz w:val="18"/>
          <w:szCs w:val="18"/>
        </w:rPr>
      </w:pPr>
    </w:p>
    <w:p w14:paraId="5F4CC28E" w14:textId="77777777" w:rsidR="007779B6" w:rsidRPr="00112425" w:rsidRDefault="007779B6" w:rsidP="00E63979">
      <w:pPr>
        <w:keepNext/>
        <w:keepLines/>
        <w:jc w:val="both"/>
        <w:rPr>
          <w:rFonts w:ascii="Tahoma" w:hAnsi="Tahoma" w:cs="Tahoma"/>
          <w:i/>
          <w:sz w:val="18"/>
          <w:szCs w:val="18"/>
        </w:rPr>
      </w:pPr>
    </w:p>
    <w:p w14:paraId="1ED0B68D" w14:textId="77777777" w:rsidR="007779B6" w:rsidRPr="00112425" w:rsidRDefault="007779B6" w:rsidP="00E63979">
      <w:pPr>
        <w:keepNext/>
        <w:keepLines/>
        <w:jc w:val="both"/>
        <w:rPr>
          <w:rFonts w:ascii="Tahoma" w:hAnsi="Tahoma" w:cs="Tahoma"/>
          <w:i/>
          <w:sz w:val="18"/>
          <w:szCs w:val="18"/>
        </w:rPr>
      </w:pPr>
    </w:p>
    <w:p w14:paraId="47F80774" w14:textId="77777777" w:rsidR="007779B6" w:rsidRPr="00112425" w:rsidRDefault="007779B6" w:rsidP="00E63979">
      <w:pPr>
        <w:keepNext/>
        <w:keepLines/>
        <w:jc w:val="both"/>
        <w:rPr>
          <w:rFonts w:ascii="Tahoma" w:hAnsi="Tahoma" w:cs="Tahoma"/>
          <w:i/>
          <w:sz w:val="18"/>
          <w:szCs w:val="18"/>
        </w:rPr>
      </w:pPr>
    </w:p>
    <w:p w14:paraId="1142CAE1" w14:textId="77777777" w:rsidR="007779B6" w:rsidRPr="00112425" w:rsidRDefault="007779B6" w:rsidP="00E63979">
      <w:pPr>
        <w:keepNext/>
        <w:keepLines/>
        <w:jc w:val="both"/>
        <w:rPr>
          <w:rFonts w:ascii="Tahoma" w:hAnsi="Tahoma" w:cs="Tahoma"/>
          <w:i/>
          <w:sz w:val="18"/>
          <w:szCs w:val="18"/>
        </w:rPr>
      </w:pPr>
    </w:p>
    <w:p w14:paraId="4A6DD621" w14:textId="77777777" w:rsidR="007779B6" w:rsidRPr="00112425" w:rsidRDefault="007779B6" w:rsidP="00E63979">
      <w:pPr>
        <w:keepNext/>
        <w:keepLines/>
        <w:jc w:val="both"/>
        <w:rPr>
          <w:rFonts w:ascii="Tahoma" w:hAnsi="Tahoma" w:cs="Tahoma"/>
          <w:i/>
          <w:sz w:val="18"/>
          <w:szCs w:val="18"/>
        </w:rPr>
      </w:pPr>
    </w:p>
    <w:p w14:paraId="72BC9942" w14:textId="77777777" w:rsidR="007779B6" w:rsidRPr="00112425" w:rsidRDefault="007779B6" w:rsidP="00E63979">
      <w:pPr>
        <w:keepNext/>
        <w:keepLines/>
        <w:jc w:val="both"/>
        <w:rPr>
          <w:rFonts w:ascii="Tahoma" w:hAnsi="Tahoma" w:cs="Tahoma"/>
          <w:i/>
          <w:sz w:val="18"/>
          <w:szCs w:val="18"/>
        </w:rPr>
      </w:pPr>
    </w:p>
    <w:p w14:paraId="4850810C" w14:textId="77777777" w:rsidR="007779B6" w:rsidRPr="00112425" w:rsidRDefault="007779B6" w:rsidP="00E63979">
      <w:pPr>
        <w:keepNext/>
        <w:keepLines/>
        <w:jc w:val="both"/>
        <w:rPr>
          <w:rFonts w:ascii="Tahoma" w:hAnsi="Tahoma" w:cs="Tahoma"/>
          <w:i/>
          <w:sz w:val="18"/>
          <w:szCs w:val="18"/>
        </w:rPr>
      </w:pPr>
    </w:p>
    <w:p w14:paraId="53737DCD" w14:textId="77777777" w:rsidR="007779B6" w:rsidRPr="00112425" w:rsidRDefault="007779B6" w:rsidP="00E63979">
      <w:pPr>
        <w:keepNext/>
        <w:keepLines/>
        <w:jc w:val="both"/>
        <w:rPr>
          <w:rFonts w:ascii="Tahoma" w:hAnsi="Tahoma" w:cs="Tahoma"/>
          <w:i/>
          <w:sz w:val="18"/>
          <w:szCs w:val="18"/>
        </w:rPr>
      </w:pPr>
    </w:p>
    <w:p w14:paraId="10AE1684" w14:textId="77777777" w:rsidR="007779B6" w:rsidRPr="00112425" w:rsidRDefault="007779B6" w:rsidP="00E63979">
      <w:pPr>
        <w:keepNext/>
        <w:keepLines/>
        <w:jc w:val="both"/>
        <w:rPr>
          <w:rFonts w:ascii="Tahoma" w:hAnsi="Tahoma" w:cs="Tahoma"/>
          <w:i/>
          <w:sz w:val="18"/>
          <w:szCs w:val="18"/>
        </w:rPr>
      </w:pPr>
    </w:p>
    <w:p w14:paraId="01A26ECB" w14:textId="77777777" w:rsidR="007779B6" w:rsidRPr="00112425" w:rsidRDefault="007779B6" w:rsidP="00E63979">
      <w:pPr>
        <w:keepNext/>
        <w:keepLines/>
        <w:jc w:val="both"/>
        <w:rPr>
          <w:rFonts w:ascii="Tahoma" w:hAnsi="Tahoma" w:cs="Tahoma"/>
          <w:i/>
          <w:sz w:val="18"/>
          <w:szCs w:val="18"/>
        </w:rPr>
      </w:pPr>
    </w:p>
    <w:p w14:paraId="4F8114FF" w14:textId="77777777" w:rsidR="007779B6" w:rsidRPr="00112425" w:rsidRDefault="007779B6" w:rsidP="00E63979">
      <w:pPr>
        <w:keepNext/>
        <w:keepLines/>
        <w:jc w:val="both"/>
        <w:rPr>
          <w:rFonts w:ascii="Tahoma" w:hAnsi="Tahoma" w:cs="Tahoma"/>
          <w:i/>
          <w:sz w:val="18"/>
          <w:szCs w:val="18"/>
        </w:rPr>
      </w:pPr>
    </w:p>
    <w:p w14:paraId="260F5DC5" w14:textId="77777777" w:rsidR="007779B6" w:rsidRPr="00112425" w:rsidRDefault="007779B6" w:rsidP="00E63979">
      <w:pPr>
        <w:keepNext/>
        <w:keepLines/>
        <w:jc w:val="both"/>
        <w:rPr>
          <w:rFonts w:ascii="Tahoma" w:hAnsi="Tahoma" w:cs="Tahoma"/>
          <w:i/>
          <w:sz w:val="18"/>
          <w:szCs w:val="18"/>
        </w:rPr>
      </w:pPr>
    </w:p>
    <w:p w14:paraId="368D196C" w14:textId="77777777" w:rsidR="007779B6" w:rsidRPr="00112425" w:rsidRDefault="007779B6" w:rsidP="00E63979">
      <w:pPr>
        <w:keepNext/>
        <w:keepLines/>
        <w:jc w:val="both"/>
        <w:rPr>
          <w:rFonts w:ascii="Tahoma" w:hAnsi="Tahoma" w:cs="Tahoma"/>
          <w:i/>
          <w:sz w:val="18"/>
          <w:szCs w:val="18"/>
        </w:rPr>
      </w:pPr>
    </w:p>
    <w:p w14:paraId="5E150951" w14:textId="77777777" w:rsidR="007779B6" w:rsidRPr="00112425" w:rsidRDefault="007779B6" w:rsidP="00E63979">
      <w:pPr>
        <w:keepNext/>
        <w:keepLines/>
        <w:jc w:val="both"/>
        <w:rPr>
          <w:rFonts w:ascii="Tahoma" w:hAnsi="Tahoma" w:cs="Tahoma"/>
          <w:i/>
          <w:sz w:val="18"/>
          <w:szCs w:val="18"/>
        </w:rPr>
      </w:pPr>
    </w:p>
    <w:p w14:paraId="68135465" w14:textId="77777777" w:rsidR="007779B6" w:rsidRPr="00112425" w:rsidRDefault="007779B6" w:rsidP="00E63979">
      <w:pPr>
        <w:keepNext/>
        <w:keepLines/>
        <w:jc w:val="both"/>
        <w:rPr>
          <w:rFonts w:ascii="Tahoma" w:hAnsi="Tahoma" w:cs="Tahoma"/>
          <w:i/>
          <w:sz w:val="18"/>
          <w:szCs w:val="18"/>
        </w:rPr>
      </w:pPr>
    </w:p>
    <w:p w14:paraId="48999D14" w14:textId="77777777" w:rsidR="007779B6" w:rsidRPr="00112425" w:rsidRDefault="007779B6" w:rsidP="00E63979">
      <w:pPr>
        <w:keepNext/>
        <w:keepLines/>
        <w:jc w:val="both"/>
        <w:rPr>
          <w:rFonts w:ascii="Tahoma" w:hAnsi="Tahoma" w:cs="Tahoma"/>
          <w:i/>
          <w:sz w:val="18"/>
          <w:szCs w:val="18"/>
        </w:rPr>
      </w:pPr>
    </w:p>
    <w:p w14:paraId="482BE1CE" w14:textId="77777777" w:rsidR="007779B6" w:rsidRPr="00112425" w:rsidRDefault="007779B6" w:rsidP="00E63979">
      <w:pPr>
        <w:keepNext/>
        <w:keepLines/>
        <w:jc w:val="both"/>
        <w:rPr>
          <w:rFonts w:ascii="Tahoma" w:hAnsi="Tahoma" w:cs="Tahoma"/>
          <w:i/>
          <w:sz w:val="18"/>
          <w:szCs w:val="18"/>
        </w:rPr>
      </w:pPr>
    </w:p>
    <w:p w14:paraId="568277FF" w14:textId="77777777" w:rsidR="007779B6" w:rsidRPr="00112425" w:rsidRDefault="007779B6" w:rsidP="00E63979">
      <w:pPr>
        <w:keepNext/>
        <w:keepLines/>
        <w:jc w:val="both"/>
        <w:rPr>
          <w:rFonts w:ascii="Tahoma" w:hAnsi="Tahoma" w:cs="Tahoma"/>
          <w:i/>
          <w:sz w:val="18"/>
          <w:szCs w:val="18"/>
        </w:rPr>
      </w:pPr>
    </w:p>
    <w:p w14:paraId="66425B82" w14:textId="77777777" w:rsidR="007779B6" w:rsidRPr="00112425" w:rsidRDefault="007779B6" w:rsidP="00E63979">
      <w:pPr>
        <w:keepNext/>
        <w:keepLines/>
        <w:jc w:val="both"/>
        <w:rPr>
          <w:rFonts w:ascii="Tahoma" w:hAnsi="Tahoma" w:cs="Tahoma"/>
          <w:i/>
          <w:sz w:val="18"/>
          <w:szCs w:val="18"/>
        </w:rPr>
      </w:pPr>
    </w:p>
    <w:p w14:paraId="1ABD7D52" w14:textId="77777777" w:rsidR="007779B6" w:rsidRPr="00112425" w:rsidRDefault="007779B6" w:rsidP="00E63979">
      <w:pPr>
        <w:keepNext/>
        <w:keepLines/>
        <w:jc w:val="both"/>
        <w:rPr>
          <w:rFonts w:ascii="Tahoma" w:hAnsi="Tahoma" w:cs="Tahoma"/>
          <w:i/>
          <w:sz w:val="18"/>
          <w:szCs w:val="18"/>
        </w:rPr>
      </w:pPr>
    </w:p>
    <w:p w14:paraId="727D6643" w14:textId="77777777" w:rsidR="007779B6" w:rsidRPr="00112425" w:rsidRDefault="007779B6" w:rsidP="00E63979">
      <w:pPr>
        <w:keepNext/>
        <w:keepLines/>
        <w:jc w:val="both"/>
        <w:rPr>
          <w:rFonts w:ascii="Tahoma" w:hAnsi="Tahoma" w:cs="Tahoma"/>
          <w:i/>
          <w:sz w:val="18"/>
          <w:szCs w:val="18"/>
        </w:rPr>
      </w:pPr>
    </w:p>
    <w:p w14:paraId="4FC91060" w14:textId="77777777" w:rsidR="007779B6" w:rsidRPr="00112425" w:rsidRDefault="007779B6" w:rsidP="00E63979">
      <w:pPr>
        <w:keepNext/>
        <w:keepLines/>
        <w:jc w:val="both"/>
        <w:rPr>
          <w:rFonts w:ascii="Tahoma" w:hAnsi="Tahoma" w:cs="Tahoma"/>
          <w:i/>
          <w:sz w:val="18"/>
          <w:szCs w:val="18"/>
        </w:rPr>
      </w:pPr>
    </w:p>
    <w:p w14:paraId="6F860C69" w14:textId="77777777" w:rsidR="007779B6" w:rsidRPr="00112425" w:rsidRDefault="007779B6" w:rsidP="00E63979">
      <w:pPr>
        <w:keepNext/>
        <w:keepLines/>
        <w:jc w:val="both"/>
        <w:rPr>
          <w:rFonts w:ascii="Tahoma" w:hAnsi="Tahoma" w:cs="Tahoma"/>
          <w:i/>
          <w:sz w:val="18"/>
          <w:szCs w:val="18"/>
        </w:rPr>
      </w:pPr>
    </w:p>
    <w:p w14:paraId="04971AAC" w14:textId="77777777" w:rsidR="007779B6" w:rsidRPr="00112425" w:rsidRDefault="007779B6" w:rsidP="00E63979">
      <w:pPr>
        <w:keepNext/>
        <w:keepLines/>
        <w:jc w:val="both"/>
        <w:rPr>
          <w:rFonts w:ascii="Tahoma" w:hAnsi="Tahoma" w:cs="Tahoma"/>
          <w:i/>
          <w:sz w:val="18"/>
          <w:szCs w:val="18"/>
        </w:rPr>
      </w:pPr>
    </w:p>
    <w:p w14:paraId="33E6FC25" w14:textId="77777777" w:rsidR="007779B6" w:rsidRPr="00112425" w:rsidRDefault="007779B6" w:rsidP="00E63979">
      <w:pPr>
        <w:keepNext/>
        <w:keepLines/>
        <w:jc w:val="both"/>
        <w:rPr>
          <w:rFonts w:ascii="Tahoma" w:hAnsi="Tahoma" w:cs="Tahoma"/>
          <w:i/>
          <w:sz w:val="18"/>
          <w:szCs w:val="18"/>
        </w:rPr>
      </w:pPr>
    </w:p>
    <w:p w14:paraId="3F63F21B" w14:textId="77777777" w:rsidR="007779B6" w:rsidRPr="00112425" w:rsidRDefault="007779B6" w:rsidP="00E63979">
      <w:pPr>
        <w:keepNext/>
        <w:keepLines/>
        <w:jc w:val="both"/>
        <w:rPr>
          <w:rFonts w:ascii="Tahoma" w:hAnsi="Tahoma" w:cs="Tahoma"/>
          <w:i/>
          <w:sz w:val="18"/>
          <w:szCs w:val="18"/>
        </w:rPr>
      </w:pPr>
    </w:p>
    <w:p w14:paraId="784BC767" w14:textId="77777777" w:rsidR="007779B6" w:rsidRPr="00112425" w:rsidRDefault="007779B6" w:rsidP="00E63979">
      <w:pPr>
        <w:keepNext/>
        <w:keepLines/>
        <w:jc w:val="both"/>
        <w:rPr>
          <w:rFonts w:ascii="Tahoma" w:hAnsi="Tahoma" w:cs="Tahoma"/>
          <w:i/>
          <w:sz w:val="18"/>
          <w:szCs w:val="18"/>
        </w:rPr>
      </w:pPr>
    </w:p>
    <w:p w14:paraId="0E2DB335" w14:textId="77777777" w:rsidR="007779B6" w:rsidRPr="00112425" w:rsidRDefault="007779B6" w:rsidP="00E63979">
      <w:pPr>
        <w:keepNext/>
        <w:keepLines/>
        <w:jc w:val="both"/>
        <w:rPr>
          <w:rFonts w:ascii="Tahoma" w:hAnsi="Tahoma" w:cs="Tahoma"/>
          <w:i/>
          <w:sz w:val="18"/>
          <w:szCs w:val="18"/>
        </w:rPr>
      </w:pPr>
    </w:p>
    <w:p w14:paraId="0A40A43E" w14:textId="77777777" w:rsidR="007779B6" w:rsidRPr="00112425" w:rsidRDefault="007779B6" w:rsidP="00E63979">
      <w:pPr>
        <w:keepNext/>
        <w:keepLines/>
        <w:jc w:val="both"/>
        <w:rPr>
          <w:rFonts w:ascii="Tahoma" w:hAnsi="Tahoma" w:cs="Tahoma"/>
          <w:i/>
          <w:sz w:val="18"/>
          <w:szCs w:val="18"/>
        </w:rPr>
      </w:pPr>
    </w:p>
    <w:p w14:paraId="6CE98389" w14:textId="77777777" w:rsidR="007779B6" w:rsidRPr="00112425" w:rsidRDefault="007779B6" w:rsidP="00E63979">
      <w:pPr>
        <w:keepNext/>
        <w:keepLines/>
        <w:jc w:val="both"/>
        <w:rPr>
          <w:rFonts w:ascii="Tahoma" w:hAnsi="Tahoma" w:cs="Tahoma"/>
          <w:i/>
          <w:sz w:val="18"/>
          <w:szCs w:val="18"/>
        </w:rPr>
      </w:pPr>
    </w:p>
    <w:p w14:paraId="556814A1" w14:textId="77777777" w:rsidR="007779B6" w:rsidRPr="00112425" w:rsidRDefault="007779B6" w:rsidP="00E63979">
      <w:pPr>
        <w:keepNext/>
        <w:keepLines/>
        <w:jc w:val="both"/>
        <w:rPr>
          <w:rFonts w:ascii="Tahoma" w:hAnsi="Tahoma" w:cs="Tahoma"/>
          <w:i/>
          <w:sz w:val="18"/>
          <w:szCs w:val="18"/>
        </w:rPr>
      </w:pPr>
    </w:p>
    <w:p w14:paraId="14EC5A0E" w14:textId="77777777" w:rsidR="007779B6" w:rsidRPr="00112425" w:rsidRDefault="007779B6" w:rsidP="00E63979">
      <w:pPr>
        <w:keepNext/>
        <w:keepLines/>
        <w:jc w:val="both"/>
        <w:rPr>
          <w:rFonts w:ascii="Tahoma" w:hAnsi="Tahoma" w:cs="Tahoma"/>
          <w:i/>
          <w:sz w:val="18"/>
          <w:szCs w:val="18"/>
        </w:rPr>
      </w:pPr>
    </w:p>
    <w:p w14:paraId="4A477E56" w14:textId="77777777" w:rsidR="007779B6" w:rsidRPr="00112425" w:rsidRDefault="007779B6" w:rsidP="00E63979">
      <w:pPr>
        <w:keepNext/>
        <w:keepLines/>
        <w:jc w:val="both"/>
        <w:rPr>
          <w:rFonts w:ascii="Tahoma" w:hAnsi="Tahoma" w:cs="Tahoma"/>
          <w:i/>
          <w:sz w:val="18"/>
          <w:szCs w:val="18"/>
        </w:rPr>
      </w:pPr>
    </w:p>
    <w:p w14:paraId="33C68C60" w14:textId="77777777" w:rsidR="007779B6" w:rsidRPr="00112425" w:rsidRDefault="007779B6" w:rsidP="00E63979">
      <w:pPr>
        <w:keepNext/>
        <w:keepLines/>
        <w:jc w:val="both"/>
        <w:rPr>
          <w:rFonts w:ascii="Tahoma" w:hAnsi="Tahoma" w:cs="Tahoma"/>
          <w:i/>
          <w:sz w:val="18"/>
          <w:szCs w:val="18"/>
        </w:rPr>
      </w:pPr>
    </w:p>
    <w:p w14:paraId="6303FE43" w14:textId="77777777" w:rsidR="007779B6" w:rsidRPr="00112425" w:rsidRDefault="007779B6" w:rsidP="00E63979">
      <w:pPr>
        <w:keepNext/>
        <w:keepLines/>
        <w:jc w:val="both"/>
        <w:rPr>
          <w:rFonts w:ascii="Tahoma" w:hAnsi="Tahoma" w:cs="Tahoma"/>
          <w:i/>
          <w:sz w:val="18"/>
          <w:szCs w:val="18"/>
        </w:rPr>
      </w:pPr>
    </w:p>
    <w:p w14:paraId="2B3E43CE" w14:textId="77777777" w:rsidR="007779B6" w:rsidRPr="00112425" w:rsidRDefault="007779B6" w:rsidP="00E63979">
      <w:pPr>
        <w:keepNext/>
        <w:keepLines/>
        <w:jc w:val="both"/>
        <w:rPr>
          <w:rFonts w:ascii="Tahoma" w:hAnsi="Tahoma" w:cs="Tahoma"/>
          <w:i/>
          <w:sz w:val="18"/>
          <w:szCs w:val="18"/>
        </w:rPr>
      </w:pPr>
    </w:p>
    <w:p w14:paraId="0EBC0C28" w14:textId="77777777" w:rsidR="007779B6" w:rsidRPr="00112425" w:rsidRDefault="007779B6" w:rsidP="00E63979">
      <w:pPr>
        <w:keepNext/>
        <w:keepLines/>
        <w:jc w:val="both"/>
        <w:rPr>
          <w:rFonts w:ascii="Tahoma" w:hAnsi="Tahoma" w:cs="Tahoma"/>
          <w:i/>
          <w:sz w:val="18"/>
          <w:szCs w:val="18"/>
        </w:rPr>
      </w:pPr>
    </w:p>
    <w:p w14:paraId="5F2B1799" w14:textId="77777777" w:rsidR="007779B6" w:rsidRPr="00112425" w:rsidRDefault="007779B6" w:rsidP="00E63979">
      <w:pPr>
        <w:keepNext/>
        <w:keepLines/>
        <w:jc w:val="both"/>
        <w:rPr>
          <w:rFonts w:ascii="Tahoma" w:hAnsi="Tahoma" w:cs="Tahoma"/>
          <w:i/>
          <w:sz w:val="18"/>
          <w:szCs w:val="18"/>
        </w:rPr>
      </w:pPr>
    </w:p>
    <w:p w14:paraId="133523D9" w14:textId="77777777" w:rsidR="007779B6" w:rsidRPr="00112425" w:rsidRDefault="007779B6" w:rsidP="00E63979">
      <w:pPr>
        <w:keepNext/>
        <w:keepLines/>
        <w:jc w:val="both"/>
        <w:rPr>
          <w:rFonts w:ascii="Tahoma" w:hAnsi="Tahoma" w:cs="Tahoma"/>
          <w:i/>
          <w:sz w:val="18"/>
          <w:szCs w:val="18"/>
        </w:rPr>
      </w:pPr>
    </w:p>
    <w:p w14:paraId="78ACF872" w14:textId="77777777" w:rsidR="00C80EDD" w:rsidRPr="00112425" w:rsidRDefault="00C80EDD" w:rsidP="00E63979">
      <w:pPr>
        <w:keepNext/>
        <w:keepLines/>
        <w:rPr>
          <w:rFonts w:ascii="Tahoma" w:hAnsi="Tahoma" w:cs="Tahoma"/>
          <w:i/>
          <w:sz w:val="18"/>
          <w:szCs w:val="18"/>
        </w:rPr>
      </w:pPr>
      <w:r w:rsidRPr="00112425">
        <w:rPr>
          <w:rFonts w:ascii="Tahoma" w:hAnsi="Tahoma" w:cs="Tahoma"/>
          <w:i/>
          <w:sz w:val="18"/>
          <w:szCs w:val="18"/>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559"/>
      </w:tblGrid>
      <w:tr w:rsidR="00CE2724" w:rsidRPr="00112425" w14:paraId="50FED8E1" w14:textId="77777777" w:rsidTr="005E4813">
        <w:tc>
          <w:tcPr>
            <w:tcW w:w="7797" w:type="dxa"/>
          </w:tcPr>
          <w:p w14:paraId="1EC42B98" w14:textId="77777777" w:rsidR="00CE2724" w:rsidRPr="00112425" w:rsidRDefault="00CE2724" w:rsidP="00E63979">
            <w:pPr>
              <w:keepNext/>
              <w:keepLines/>
              <w:jc w:val="both"/>
              <w:rPr>
                <w:rFonts w:ascii="Tahoma" w:hAnsi="Tahoma" w:cs="Tahoma"/>
              </w:rPr>
            </w:pPr>
            <w:r w:rsidRPr="00112425">
              <w:rPr>
                <w:rFonts w:ascii="Tahoma" w:hAnsi="Tahoma" w:cs="Tahoma"/>
              </w:rPr>
              <w:lastRenderedPageBreak/>
              <w:br w:type="page"/>
            </w:r>
            <w:r w:rsidRPr="00112425">
              <w:rPr>
                <w:rFonts w:ascii="Tahoma" w:hAnsi="Tahoma" w:cs="Tahoma"/>
              </w:rPr>
              <w:br w:type="page"/>
            </w:r>
            <w:r w:rsidRPr="00112425">
              <w:rPr>
                <w:rFonts w:ascii="Tahoma" w:hAnsi="Tahoma" w:cs="Tahoma"/>
              </w:rPr>
              <w:br w:type="page"/>
            </w:r>
            <w:r w:rsidRPr="00112425">
              <w:br w:type="page"/>
            </w:r>
            <w:r w:rsidRPr="00112425">
              <w:br w:type="page"/>
            </w:r>
            <w:r w:rsidRPr="00112425">
              <w:br w:type="page"/>
            </w:r>
            <w:r w:rsidRPr="00112425">
              <w:rPr>
                <w:rFonts w:ascii="Tahoma" w:hAnsi="Tahoma" w:cs="Tahoma"/>
              </w:rPr>
              <w:t xml:space="preserve">PONUDBA </w:t>
            </w:r>
          </w:p>
        </w:tc>
        <w:tc>
          <w:tcPr>
            <w:tcW w:w="1559" w:type="dxa"/>
          </w:tcPr>
          <w:p w14:paraId="66C93B8F" w14:textId="77777777" w:rsidR="00CE2724" w:rsidRPr="00112425" w:rsidRDefault="00CE2724" w:rsidP="00E63979">
            <w:pPr>
              <w:keepNext/>
              <w:keepLines/>
              <w:jc w:val="both"/>
              <w:rPr>
                <w:rFonts w:ascii="Tahoma" w:hAnsi="Tahoma" w:cs="Tahoma"/>
                <w:b/>
                <w:i/>
              </w:rPr>
            </w:pPr>
            <w:r w:rsidRPr="00112425">
              <w:rPr>
                <w:rFonts w:ascii="Tahoma" w:hAnsi="Tahoma" w:cs="Tahoma"/>
                <w:b/>
                <w:i/>
              </w:rPr>
              <w:t>Priloga 2</w:t>
            </w:r>
          </w:p>
        </w:tc>
      </w:tr>
    </w:tbl>
    <w:p w14:paraId="5BD31A36" w14:textId="77777777" w:rsidR="00BB593C" w:rsidRPr="00112425" w:rsidRDefault="00BB593C" w:rsidP="00E63979">
      <w:pPr>
        <w:keepNext/>
        <w:keepLines/>
        <w:jc w:val="both"/>
        <w:rPr>
          <w:rFonts w:ascii="Tahoma" w:hAnsi="Tahoma" w:cs="Tahoma"/>
          <w:b/>
        </w:rPr>
      </w:pPr>
    </w:p>
    <w:p w14:paraId="4CA167BA" w14:textId="38E4C12D" w:rsidR="00D72CAD" w:rsidRPr="00112425" w:rsidRDefault="0013381C" w:rsidP="00E63979">
      <w:pPr>
        <w:keepNext/>
        <w:keepLines/>
        <w:jc w:val="both"/>
        <w:rPr>
          <w:rFonts w:ascii="Tahoma" w:hAnsi="Tahoma" w:cs="Tahoma"/>
        </w:rPr>
      </w:pPr>
      <w:r w:rsidRPr="00112425">
        <w:rPr>
          <w:rFonts w:ascii="Tahoma" w:hAnsi="Tahoma" w:cs="Tahoma"/>
        </w:rPr>
        <w:t>PONUDBA št.</w:t>
      </w:r>
      <w:r w:rsidR="00505C46" w:rsidRPr="00112425">
        <w:rPr>
          <w:rFonts w:ascii="Tahoma" w:hAnsi="Tahoma" w:cs="Tahoma"/>
        </w:rPr>
        <w:t>:</w:t>
      </w:r>
      <w:r w:rsidRPr="00112425">
        <w:rPr>
          <w:rFonts w:ascii="Tahoma" w:hAnsi="Tahoma" w:cs="Tahoma"/>
        </w:rPr>
        <w:t xml:space="preserve"> _____________</w:t>
      </w:r>
      <w:r w:rsidR="00505C46" w:rsidRPr="00112425">
        <w:rPr>
          <w:rFonts w:ascii="Tahoma" w:hAnsi="Tahoma" w:cs="Tahoma"/>
        </w:rPr>
        <w:t>_____________</w:t>
      </w:r>
      <w:r w:rsidRPr="00112425">
        <w:rPr>
          <w:rFonts w:ascii="Tahoma" w:hAnsi="Tahoma" w:cs="Tahoma"/>
        </w:rPr>
        <w:t xml:space="preserve"> za </w:t>
      </w:r>
      <w:r w:rsidR="00D112A4" w:rsidRPr="00112425">
        <w:rPr>
          <w:rFonts w:ascii="Tahoma" w:hAnsi="Tahoma" w:cs="Tahoma"/>
        </w:rPr>
        <w:t>j</w:t>
      </w:r>
      <w:r w:rsidR="005626AE" w:rsidRPr="00112425">
        <w:rPr>
          <w:rFonts w:ascii="Tahoma" w:hAnsi="Tahoma" w:cs="Tahoma"/>
        </w:rPr>
        <w:t xml:space="preserve">avno </w:t>
      </w:r>
      <w:r w:rsidR="007C70A1" w:rsidRPr="00112425">
        <w:rPr>
          <w:rFonts w:ascii="Tahoma" w:hAnsi="Tahoma" w:cs="Tahoma"/>
        </w:rPr>
        <w:t>na</w:t>
      </w:r>
      <w:r w:rsidR="0054060F" w:rsidRPr="00112425">
        <w:rPr>
          <w:rFonts w:ascii="Tahoma" w:hAnsi="Tahoma" w:cs="Tahoma"/>
        </w:rPr>
        <w:t xml:space="preserve">ročilo št. </w:t>
      </w:r>
      <w:r w:rsidR="0033638B">
        <w:rPr>
          <w:rFonts w:ascii="Tahoma" w:hAnsi="Tahoma" w:cs="Tahoma"/>
          <w:b/>
        </w:rPr>
        <w:t>VKS-35/23</w:t>
      </w:r>
      <w:r w:rsidR="005350AC" w:rsidRPr="00112425">
        <w:rPr>
          <w:rFonts w:ascii="Tahoma" w:hAnsi="Tahoma" w:cs="Tahoma"/>
          <w:b/>
        </w:rPr>
        <w:t xml:space="preserve"> </w:t>
      </w:r>
      <w:r w:rsidR="0033638B">
        <w:rPr>
          <w:rFonts w:ascii="Tahoma" w:hAnsi="Tahoma" w:cs="Tahoma"/>
          <w:b/>
          <w:color w:val="000000"/>
        </w:rPr>
        <w:t>Izbira administratorja sistema vodenja in nadzora delovanja CČN Ljubljana</w:t>
      </w:r>
    </w:p>
    <w:p w14:paraId="671529CD" w14:textId="77777777" w:rsidR="007C70A1" w:rsidRPr="00112425" w:rsidRDefault="007C70A1" w:rsidP="00E63979">
      <w:pPr>
        <w:keepNext/>
        <w:keepLines/>
        <w:jc w:val="both"/>
        <w:rPr>
          <w:rFonts w:ascii="Tahoma" w:hAnsi="Tahoma" w:cs="Tahoma"/>
        </w:rPr>
      </w:pPr>
    </w:p>
    <w:p w14:paraId="31F19882" w14:textId="77777777" w:rsidR="008827E0" w:rsidRPr="00112425" w:rsidRDefault="00D94021" w:rsidP="00E63979">
      <w:pPr>
        <w:keepNext/>
        <w:keepLines/>
        <w:ind w:left="1080" w:hanging="1080"/>
        <w:jc w:val="both"/>
        <w:rPr>
          <w:rFonts w:ascii="Tahoma" w:hAnsi="Tahoma" w:cs="Tahoma"/>
          <w:b/>
        </w:rPr>
      </w:pPr>
      <w:r w:rsidRPr="00112425">
        <w:rPr>
          <w:rFonts w:ascii="Tahoma" w:hAnsi="Tahoma" w:cs="Tahoma"/>
          <w:b/>
        </w:rPr>
        <w:t xml:space="preserve"> </w:t>
      </w:r>
    </w:p>
    <w:p w14:paraId="1C747072" w14:textId="77777777" w:rsidR="00B94379" w:rsidRPr="00112425" w:rsidRDefault="00B94379" w:rsidP="00E63979">
      <w:pPr>
        <w:keepNext/>
        <w:keepLines/>
        <w:ind w:left="1080" w:hanging="1080"/>
        <w:jc w:val="both"/>
        <w:rPr>
          <w:rFonts w:ascii="Tahoma" w:hAnsi="Tahoma" w:cs="Tahoma"/>
          <w:b/>
        </w:rPr>
      </w:pPr>
      <w:r w:rsidRPr="00112425">
        <w:rPr>
          <w:rFonts w:ascii="Tahoma" w:hAnsi="Tahoma" w:cs="Tahoma"/>
        </w:rPr>
        <w:t>Ponudbo oddajamo (označi):</w:t>
      </w:r>
      <w:r w:rsidRPr="00112425">
        <w:rPr>
          <w:rFonts w:ascii="Tahoma" w:hAnsi="Tahoma" w:cs="Tahoma"/>
          <w:b/>
        </w:rPr>
        <w:t xml:space="preserve"> </w:t>
      </w:r>
    </w:p>
    <w:tbl>
      <w:tblPr>
        <w:tblW w:w="0" w:type="auto"/>
        <w:tblInd w:w="108" w:type="dxa"/>
        <w:tblLook w:val="04A0" w:firstRow="1" w:lastRow="0" w:firstColumn="1" w:lastColumn="0" w:noHBand="0" w:noVBand="1"/>
      </w:tblPr>
      <w:tblGrid>
        <w:gridCol w:w="1688"/>
        <w:gridCol w:w="2507"/>
        <w:gridCol w:w="2184"/>
        <w:gridCol w:w="2605"/>
      </w:tblGrid>
      <w:tr w:rsidR="00FF3C2E" w:rsidRPr="00112425" w14:paraId="76D1337B" w14:textId="77777777" w:rsidTr="001B1358">
        <w:tc>
          <w:tcPr>
            <w:tcW w:w="1688" w:type="dxa"/>
          </w:tcPr>
          <w:p w14:paraId="3A0A8840" w14:textId="77777777" w:rsidR="00FF3C2E" w:rsidRPr="00112425" w:rsidRDefault="00FF3C2E" w:rsidP="00E63979">
            <w:pPr>
              <w:keepNext/>
              <w:keepLines/>
              <w:numPr>
                <w:ilvl w:val="0"/>
                <w:numId w:val="6"/>
              </w:numPr>
              <w:ind w:left="318" w:hanging="426"/>
              <w:jc w:val="both"/>
              <w:rPr>
                <w:rFonts w:ascii="Tahoma" w:hAnsi="Tahoma" w:cs="Tahoma"/>
                <w:b/>
                <w:sz w:val="18"/>
                <w:szCs w:val="18"/>
              </w:rPr>
            </w:pPr>
            <w:r w:rsidRPr="00112425">
              <w:rPr>
                <w:rFonts w:ascii="Tahoma" w:hAnsi="Tahoma" w:cs="Tahoma"/>
                <w:sz w:val="18"/>
                <w:szCs w:val="18"/>
              </w:rPr>
              <w:t>samostojno</w:t>
            </w:r>
          </w:p>
        </w:tc>
        <w:tc>
          <w:tcPr>
            <w:tcW w:w="2507" w:type="dxa"/>
          </w:tcPr>
          <w:p w14:paraId="4119D9FD" w14:textId="77777777" w:rsidR="00FF3C2E" w:rsidRPr="00112425" w:rsidRDefault="00FF3C2E" w:rsidP="00E63979">
            <w:pPr>
              <w:keepNext/>
              <w:keepLines/>
              <w:numPr>
                <w:ilvl w:val="0"/>
                <w:numId w:val="6"/>
              </w:numPr>
              <w:ind w:left="601" w:hanging="425"/>
              <w:jc w:val="both"/>
              <w:rPr>
                <w:rFonts w:ascii="Tahoma" w:hAnsi="Tahoma" w:cs="Tahoma"/>
                <w:b/>
                <w:sz w:val="18"/>
                <w:szCs w:val="18"/>
              </w:rPr>
            </w:pPr>
            <w:r w:rsidRPr="00112425">
              <w:rPr>
                <w:rFonts w:ascii="Tahoma" w:hAnsi="Tahoma" w:cs="Tahoma"/>
                <w:sz w:val="18"/>
                <w:szCs w:val="18"/>
              </w:rPr>
              <w:t>skupna ponudba</w:t>
            </w:r>
          </w:p>
        </w:tc>
        <w:tc>
          <w:tcPr>
            <w:tcW w:w="2184" w:type="dxa"/>
          </w:tcPr>
          <w:p w14:paraId="17CC977A" w14:textId="77777777" w:rsidR="00FF3C2E" w:rsidRPr="00112425" w:rsidRDefault="00FF3C2E" w:rsidP="00E63979">
            <w:pPr>
              <w:keepNext/>
              <w:keepLines/>
              <w:numPr>
                <w:ilvl w:val="0"/>
                <w:numId w:val="6"/>
              </w:numPr>
              <w:ind w:left="601" w:hanging="426"/>
              <w:jc w:val="both"/>
              <w:rPr>
                <w:rFonts w:ascii="Tahoma" w:hAnsi="Tahoma" w:cs="Tahoma"/>
                <w:b/>
                <w:sz w:val="18"/>
                <w:szCs w:val="18"/>
              </w:rPr>
            </w:pPr>
            <w:r w:rsidRPr="00112425">
              <w:rPr>
                <w:rFonts w:ascii="Tahoma" w:hAnsi="Tahoma" w:cs="Tahoma"/>
                <w:sz w:val="18"/>
                <w:szCs w:val="18"/>
              </w:rPr>
              <w:t>s podizvajalci</w:t>
            </w:r>
          </w:p>
        </w:tc>
        <w:tc>
          <w:tcPr>
            <w:tcW w:w="2605" w:type="dxa"/>
          </w:tcPr>
          <w:p w14:paraId="1EDBF19F" w14:textId="77777777" w:rsidR="00FF3C2E" w:rsidRPr="00112425" w:rsidRDefault="00FF3C2E" w:rsidP="00E63979">
            <w:pPr>
              <w:keepNext/>
              <w:keepLines/>
              <w:numPr>
                <w:ilvl w:val="0"/>
                <w:numId w:val="6"/>
              </w:numPr>
              <w:ind w:left="601" w:hanging="426"/>
              <w:jc w:val="both"/>
              <w:rPr>
                <w:rFonts w:ascii="Tahoma" w:hAnsi="Tahoma" w:cs="Tahoma"/>
                <w:sz w:val="18"/>
                <w:szCs w:val="18"/>
              </w:rPr>
            </w:pPr>
            <w:r w:rsidRPr="00112425">
              <w:rPr>
                <w:rFonts w:ascii="Tahoma" w:hAnsi="Tahoma" w:cs="Tahoma"/>
                <w:sz w:val="18"/>
                <w:szCs w:val="18"/>
              </w:rPr>
              <w:t>Uporaba zmogljivosti drugih subjektov</w:t>
            </w:r>
          </w:p>
        </w:tc>
      </w:tr>
    </w:tbl>
    <w:p w14:paraId="52B0E3E7" w14:textId="77777777" w:rsidR="00D72CAD" w:rsidRPr="00112425" w:rsidRDefault="00D72CAD" w:rsidP="00E63979">
      <w:pPr>
        <w:keepNext/>
        <w:keepLines/>
        <w:tabs>
          <w:tab w:val="num" w:pos="426"/>
        </w:tabs>
        <w:rPr>
          <w:rFonts w:ascii="Tahoma" w:hAnsi="Tahoma" w:cs="Tahoma"/>
          <w:b/>
        </w:rPr>
      </w:pPr>
    </w:p>
    <w:p w14:paraId="6723F63F" w14:textId="77777777" w:rsidR="00D72CAD" w:rsidRPr="00112425" w:rsidRDefault="00D72CAD" w:rsidP="00E63979">
      <w:pPr>
        <w:keepNext/>
        <w:keepLines/>
        <w:tabs>
          <w:tab w:val="num" w:pos="426"/>
        </w:tabs>
        <w:rPr>
          <w:rFonts w:ascii="Tahoma" w:hAnsi="Tahoma" w:cs="Tahoma"/>
          <w:b/>
        </w:rPr>
      </w:pPr>
    </w:p>
    <w:p w14:paraId="69AACD37" w14:textId="77777777" w:rsidR="00DB7430" w:rsidRPr="00112425" w:rsidRDefault="000E1BF4" w:rsidP="00E63979">
      <w:pPr>
        <w:keepNext/>
        <w:keepLines/>
        <w:numPr>
          <w:ilvl w:val="0"/>
          <w:numId w:val="26"/>
        </w:numPr>
        <w:tabs>
          <w:tab w:val="num" w:pos="426"/>
        </w:tabs>
        <w:rPr>
          <w:rFonts w:ascii="Tahoma" w:hAnsi="Tahoma" w:cs="Tahoma"/>
          <w:b/>
        </w:rPr>
      </w:pPr>
      <w:r w:rsidRPr="00112425">
        <w:rPr>
          <w:rFonts w:ascii="Tahoma" w:hAnsi="Tahoma" w:cs="Tahoma"/>
          <w:b/>
        </w:rPr>
        <w:t xml:space="preserve">SKUPNA </w:t>
      </w:r>
      <w:r w:rsidR="007C70A1" w:rsidRPr="00112425">
        <w:rPr>
          <w:rFonts w:ascii="Tahoma" w:hAnsi="Tahoma" w:cs="Tahoma"/>
          <w:b/>
        </w:rPr>
        <w:t xml:space="preserve">PONUDBENA </w:t>
      </w:r>
      <w:r w:rsidR="006C489F">
        <w:rPr>
          <w:rFonts w:ascii="Tahoma" w:hAnsi="Tahoma" w:cs="Tahoma"/>
          <w:b/>
        </w:rPr>
        <w:t>VREDNOST</w:t>
      </w:r>
    </w:p>
    <w:p w14:paraId="588F9A42" w14:textId="77777777" w:rsidR="00DE5777" w:rsidRDefault="00DE5777" w:rsidP="00E63979">
      <w:pPr>
        <w:keepNext/>
        <w:keepLines/>
        <w:spacing w:after="60"/>
        <w:rPr>
          <w:rFonts w:ascii="Tahoma" w:hAnsi="Tahoma" w:cs="Tahoma"/>
          <w:b/>
          <w:sz w:val="16"/>
          <w:szCs w:val="16"/>
        </w:rPr>
      </w:pPr>
    </w:p>
    <w:tbl>
      <w:tblPr>
        <w:tblStyle w:val="Tabelamrea1"/>
        <w:tblW w:w="9351" w:type="dxa"/>
        <w:tblLook w:val="04A0" w:firstRow="1" w:lastRow="0" w:firstColumn="1" w:lastColumn="0" w:noHBand="0" w:noVBand="1"/>
      </w:tblPr>
      <w:tblGrid>
        <w:gridCol w:w="5699"/>
        <w:gridCol w:w="3652"/>
      </w:tblGrid>
      <w:tr w:rsidR="00A174C4" w:rsidRPr="003C5E66" w14:paraId="20D36038" w14:textId="77777777" w:rsidTr="009B5BDC">
        <w:trPr>
          <w:trHeight w:hRule="exact" w:val="510"/>
        </w:trPr>
        <w:tc>
          <w:tcPr>
            <w:tcW w:w="5699" w:type="dxa"/>
            <w:hideMark/>
          </w:tcPr>
          <w:p w14:paraId="273808A3" w14:textId="76D31426" w:rsidR="00A174C4" w:rsidRPr="003C5E66" w:rsidRDefault="00F96E48" w:rsidP="00E63979">
            <w:pPr>
              <w:keepNext/>
              <w:keepLines/>
              <w:spacing w:before="180" w:after="200" w:line="276" w:lineRule="auto"/>
              <w:rPr>
                <w:rFonts w:ascii="Tahoma" w:eastAsia="Frutiger" w:hAnsi="Tahoma" w:cs="Tahoma"/>
                <w:b/>
              </w:rPr>
            </w:pPr>
            <w:r>
              <w:rPr>
                <w:rFonts w:ascii="Tahoma" w:eastAsia="Frutiger" w:hAnsi="Tahoma" w:cs="Tahoma"/>
                <w:b/>
              </w:rPr>
              <w:t>PONUDBENA</w:t>
            </w:r>
            <w:r w:rsidR="00A174C4" w:rsidRPr="003C5E66">
              <w:rPr>
                <w:rFonts w:ascii="Tahoma" w:eastAsia="Frutiger" w:hAnsi="Tahoma" w:cs="Tahoma"/>
                <w:b/>
              </w:rPr>
              <w:t xml:space="preserve"> VREDNOST</w:t>
            </w:r>
            <w:r w:rsidR="00A951BE">
              <w:rPr>
                <w:rFonts w:ascii="Tahoma" w:eastAsia="Frutiger" w:hAnsi="Tahoma" w:cs="Tahoma"/>
                <w:b/>
              </w:rPr>
              <w:t xml:space="preserve"> V EUR BREZ DDV</w:t>
            </w:r>
          </w:p>
        </w:tc>
        <w:tc>
          <w:tcPr>
            <w:tcW w:w="3652" w:type="dxa"/>
            <w:hideMark/>
          </w:tcPr>
          <w:p w14:paraId="2BB02DA2" w14:textId="77777777" w:rsidR="00A174C4" w:rsidRPr="003C5E66" w:rsidRDefault="00A174C4" w:rsidP="00E63979">
            <w:pPr>
              <w:keepNext/>
              <w:keepLines/>
              <w:spacing w:before="180" w:after="200" w:line="276" w:lineRule="auto"/>
              <w:jc w:val="right"/>
              <w:rPr>
                <w:rFonts w:ascii="Tahoma" w:eastAsia="Frutiger" w:hAnsi="Tahoma" w:cs="Tahoma"/>
                <w:b/>
              </w:rPr>
            </w:pPr>
            <w:r w:rsidRPr="003C5E66">
              <w:rPr>
                <w:rFonts w:ascii="Tahoma" w:eastAsia="Frutiger" w:hAnsi="Tahoma" w:cs="Tahoma"/>
                <w:b/>
              </w:rPr>
              <w:t>EUR</w:t>
            </w:r>
          </w:p>
        </w:tc>
      </w:tr>
      <w:tr w:rsidR="00A174C4" w:rsidRPr="003C5E66" w14:paraId="68E95F1D" w14:textId="77777777" w:rsidTr="009B5BDC">
        <w:trPr>
          <w:trHeight w:hRule="exact" w:val="572"/>
        </w:trPr>
        <w:tc>
          <w:tcPr>
            <w:tcW w:w="5699" w:type="dxa"/>
            <w:hideMark/>
          </w:tcPr>
          <w:p w14:paraId="681EF8F1" w14:textId="280B616D" w:rsidR="00A174C4" w:rsidRPr="003C5E66" w:rsidRDefault="00A174C4" w:rsidP="00E63979">
            <w:pPr>
              <w:keepNext/>
              <w:keepLines/>
              <w:spacing w:before="180" w:after="200" w:line="276" w:lineRule="auto"/>
              <w:rPr>
                <w:rFonts w:ascii="Tahoma" w:eastAsia="Frutiger" w:hAnsi="Tahoma" w:cs="Tahoma"/>
              </w:rPr>
            </w:pPr>
            <w:r w:rsidRPr="003C5E66">
              <w:rPr>
                <w:rFonts w:ascii="Tahoma" w:eastAsia="Frutiger" w:hAnsi="Tahoma" w:cs="Tahoma"/>
              </w:rPr>
              <w:t>DDV 22%</w:t>
            </w:r>
          </w:p>
        </w:tc>
        <w:tc>
          <w:tcPr>
            <w:tcW w:w="3652" w:type="dxa"/>
            <w:hideMark/>
          </w:tcPr>
          <w:p w14:paraId="07412306" w14:textId="77777777" w:rsidR="00A174C4" w:rsidRPr="003C5E66" w:rsidRDefault="00A174C4" w:rsidP="00E63979">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r w:rsidR="00A174C4" w:rsidRPr="003C5E66" w14:paraId="00BF8605" w14:textId="77777777" w:rsidTr="009B5BDC">
        <w:trPr>
          <w:trHeight w:hRule="exact" w:val="510"/>
        </w:trPr>
        <w:tc>
          <w:tcPr>
            <w:tcW w:w="5699" w:type="dxa"/>
            <w:hideMark/>
          </w:tcPr>
          <w:p w14:paraId="5BF2D5BE" w14:textId="738A5CA8" w:rsidR="00A174C4" w:rsidRPr="003C5E66" w:rsidRDefault="00A174C4" w:rsidP="00E63979">
            <w:pPr>
              <w:keepNext/>
              <w:keepLines/>
              <w:spacing w:before="180" w:after="200" w:line="276" w:lineRule="auto"/>
              <w:rPr>
                <w:rFonts w:ascii="Tahoma" w:eastAsia="Frutiger" w:hAnsi="Tahoma" w:cs="Tahoma"/>
              </w:rPr>
            </w:pPr>
            <w:r w:rsidRPr="003C5E66">
              <w:rPr>
                <w:rFonts w:ascii="Tahoma" w:eastAsia="Frutiger" w:hAnsi="Tahoma" w:cs="Tahoma"/>
              </w:rPr>
              <w:t xml:space="preserve">SKUPAJ </w:t>
            </w:r>
            <w:r w:rsidR="00F96E48">
              <w:rPr>
                <w:rFonts w:ascii="Tahoma" w:eastAsia="Frutiger" w:hAnsi="Tahoma" w:cs="Tahoma"/>
              </w:rPr>
              <w:t>PONUDBENA</w:t>
            </w:r>
            <w:r w:rsidRPr="003C5E66">
              <w:rPr>
                <w:rFonts w:ascii="Tahoma" w:eastAsia="Frutiger" w:hAnsi="Tahoma" w:cs="Tahoma"/>
              </w:rPr>
              <w:t xml:space="preserve"> VREDNOST </w:t>
            </w:r>
            <w:r w:rsidR="00A951BE">
              <w:rPr>
                <w:rFonts w:ascii="Tahoma" w:eastAsia="Frutiger" w:hAnsi="Tahoma" w:cs="Tahoma"/>
              </w:rPr>
              <w:t xml:space="preserve">V EUR </w:t>
            </w:r>
            <w:r w:rsidRPr="003C5E66">
              <w:rPr>
                <w:rFonts w:ascii="Tahoma" w:eastAsia="Frutiger" w:hAnsi="Tahoma" w:cs="Tahoma"/>
              </w:rPr>
              <w:t>Z DDV</w:t>
            </w:r>
          </w:p>
        </w:tc>
        <w:tc>
          <w:tcPr>
            <w:tcW w:w="3652" w:type="dxa"/>
            <w:hideMark/>
          </w:tcPr>
          <w:p w14:paraId="0DFEBDAE" w14:textId="77777777" w:rsidR="00A174C4" w:rsidRPr="003C5E66" w:rsidRDefault="00A174C4" w:rsidP="00E63979">
            <w:pPr>
              <w:keepNext/>
              <w:keepLines/>
              <w:spacing w:before="180" w:after="200" w:line="276" w:lineRule="auto"/>
              <w:jc w:val="right"/>
              <w:rPr>
                <w:rFonts w:ascii="Tahoma" w:eastAsia="Frutiger" w:hAnsi="Tahoma" w:cs="Tahoma"/>
              </w:rPr>
            </w:pPr>
            <w:r w:rsidRPr="003C5E66">
              <w:rPr>
                <w:rFonts w:ascii="Tahoma" w:eastAsia="Frutiger" w:hAnsi="Tahoma" w:cs="Tahoma"/>
              </w:rPr>
              <w:t>EUR</w:t>
            </w:r>
          </w:p>
        </w:tc>
      </w:tr>
    </w:tbl>
    <w:p w14:paraId="4E851E12" w14:textId="77777777" w:rsidR="00C3290F" w:rsidRPr="00112425" w:rsidRDefault="00C3290F" w:rsidP="00E63979">
      <w:pPr>
        <w:keepNext/>
        <w:keepLines/>
      </w:pPr>
    </w:p>
    <w:p w14:paraId="63DF717A" w14:textId="77777777" w:rsidR="00A81E3C" w:rsidRPr="00112425" w:rsidRDefault="00A81E3C" w:rsidP="00E63979">
      <w:pPr>
        <w:keepNext/>
        <w:keepLines/>
        <w:jc w:val="both"/>
        <w:rPr>
          <w:rFonts w:ascii="Tahoma" w:hAnsi="Tahoma" w:cs="Tahoma"/>
          <w:b/>
        </w:rPr>
      </w:pPr>
    </w:p>
    <w:p w14:paraId="50DCC25E" w14:textId="337BD6DB" w:rsidR="00AC5909" w:rsidRDefault="00AC5909" w:rsidP="00E63979">
      <w:pPr>
        <w:keepNext/>
        <w:keepLines/>
        <w:numPr>
          <w:ilvl w:val="0"/>
          <w:numId w:val="26"/>
        </w:numPr>
        <w:tabs>
          <w:tab w:val="num" w:pos="426"/>
        </w:tabs>
        <w:ind w:left="0" w:firstLine="0"/>
        <w:rPr>
          <w:rFonts w:ascii="Tahoma" w:hAnsi="Tahoma" w:cs="Tahoma"/>
          <w:b/>
        </w:rPr>
      </w:pPr>
      <w:r>
        <w:rPr>
          <w:rFonts w:ascii="Tahoma" w:hAnsi="Tahoma" w:cs="Tahoma"/>
          <w:b/>
        </w:rPr>
        <w:t>GARANCIJSKI ROK</w:t>
      </w:r>
    </w:p>
    <w:p w14:paraId="30EE4BA7" w14:textId="75AD2EF1" w:rsidR="00AC5909" w:rsidRDefault="00AC5909" w:rsidP="00E63979">
      <w:pPr>
        <w:keepNext/>
        <w:keepLines/>
        <w:tabs>
          <w:tab w:val="num" w:pos="426"/>
        </w:tabs>
        <w:rPr>
          <w:rFonts w:ascii="Tahoma" w:hAnsi="Tahoma" w:cs="Tahoma"/>
          <w:b/>
        </w:rPr>
      </w:pPr>
    </w:p>
    <w:p w14:paraId="567189F9" w14:textId="50686989" w:rsidR="00AC5909" w:rsidRPr="0044238E" w:rsidRDefault="00AC5909" w:rsidP="00E63979">
      <w:pPr>
        <w:keepNext/>
        <w:keepLines/>
        <w:jc w:val="both"/>
        <w:rPr>
          <w:rFonts w:ascii="Tahoma" w:hAnsi="Tahoma" w:cs="Tahoma"/>
          <w:color w:val="000000"/>
        </w:rPr>
      </w:pPr>
      <w:r>
        <w:rPr>
          <w:rFonts w:ascii="Tahoma" w:hAnsi="Tahoma" w:cs="Tahoma"/>
          <w:color w:val="000000"/>
        </w:rPr>
        <w:t>Z</w:t>
      </w:r>
      <w:r w:rsidRPr="0044238E">
        <w:rPr>
          <w:rFonts w:ascii="Tahoma" w:hAnsi="Tahoma" w:cs="Tahoma"/>
          <w:color w:val="000000"/>
        </w:rPr>
        <w:t xml:space="preserve">a vso programsko </w:t>
      </w:r>
      <w:r>
        <w:rPr>
          <w:rFonts w:ascii="Tahoma" w:hAnsi="Tahoma" w:cs="Tahoma"/>
          <w:color w:val="000000"/>
        </w:rPr>
        <w:t xml:space="preserve">in strojno </w:t>
      </w:r>
      <w:r w:rsidRPr="0044238E">
        <w:rPr>
          <w:rFonts w:ascii="Tahoma" w:hAnsi="Tahoma" w:cs="Tahoma"/>
          <w:color w:val="000000"/>
        </w:rPr>
        <w:t>opremo, ki bo potrebna za kvalitetno izvedbo storitve, ki je predmet javnega naročila in za ves obseg</w:t>
      </w:r>
      <w:r w:rsidR="00B2573D">
        <w:rPr>
          <w:rFonts w:ascii="Tahoma" w:hAnsi="Tahoma" w:cs="Tahoma"/>
          <w:color w:val="000000"/>
        </w:rPr>
        <w:t xml:space="preserve"> </w:t>
      </w:r>
      <w:r w:rsidRPr="0044238E">
        <w:rPr>
          <w:rFonts w:ascii="Tahoma" w:hAnsi="Tahoma" w:cs="Tahoma"/>
          <w:color w:val="000000"/>
        </w:rPr>
        <w:t>iz</w:t>
      </w:r>
      <w:r>
        <w:rPr>
          <w:rFonts w:ascii="Tahoma" w:hAnsi="Tahoma" w:cs="Tahoma"/>
          <w:color w:val="000000"/>
        </w:rPr>
        <w:t>vedenih storitev/</w:t>
      </w:r>
      <w:r w:rsidRPr="0044238E">
        <w:rPr>
          <w:rFonts w:ascii="Tahoma" w:hAnsi="Tahoma" w:cs="Tahoma"/>
          <w:color w:val="000000"/>
        </w:rPr>
        <w:t>dobav v času veljavnosti okvirnega sporazuma</w:t>
      </w:r>
      <w:r>
        <w:rPr>
          <w:rFonts w:ascii="Tahoma" w:hAnsi="Tahoma" w:cs="Tahoma"/>
          <w:color w:val="000000"/>
        </w:rPr>
        <w:t xml:space="preserve">, zagotavljamo </w:t>
      </w:r>
      <w:r w:rsidR="00D76353">
        <w:rPr>
          <w:rFonts w:ascii="Tahoma" w:hAnsi="Tahoma" w:cs="Tahoma"/>
          <w:color w:val="000000"/>
        </w:rPr>
        <w:t>garancijo v trajanju ____________ mesecev (najmanj 18 mesecev), ki začne teči z dnem podpisa prevzemnega zapisnika</w:t>
      </w:r>
      <w:r w:rsidRPr="0044238E">
        <w:rPr>
          <w:rFonts w:ascii="Tahoma" w:hAnsi="Tahoma" w:cs="Tahoma"/>
          <w:color w:val="000000"/>
        </w:rPr>
        <w:t xml:space="preserve">. </w:t>
      </w:r>
    </w:p>
    <w:p w14:paraId="0FEEDC13" w14:textId="77777777" w:rsidR="00AC5909" w:rsidRDefault="00AC5909" w:rsidP="00E63979">
      <w:pPr>
        <w:keepNext/>
        <w:keepLines/>
        <w:tabs>
          <w:tab w:val="num" w:pos="426"/>
        </w:tabs>
        <w:rPr>
          <w:rFonts w:ascii="Tahoma" w:hAnsi="Tahoma" w:cs="Tahoma"/>
          <w:b/>
        </w:rPr>
      </w:pPr>
    </w:p>
    <w:p w14:paraId="4E45987F" w14:textId="77777777" w:rsidR="00AC5909" w:rsidRPr="00AC5909" w:rsidRDefault="00AC5909" w:rsidP="00E63979">
      <w:pPr>
        <w:keepNext/>
        <w:keepLines/>
        <w:tabs>
          <w:tab w:val="num" w:pos="426"/>
        </w:tabs>
        <w:rPr>
          <w:rFonts w:ascii="Tahoma" w:hAnsi="Tahoma" w:cs="Tahoma"/>
          <w:b/>
        </w:rPr>
      </w:pPr>
    </w:p>
    <w:p w14:paraId="0E1151EE" w14:textId="76733F93" w:rsidR="001F39E8" w:rsidRPr="00112425" w:rsidRDefault="001F39E8" w:rsidP="00E63979">
      <w:pPr>
        <w:keepNext/>
        <w:keepLines/>
        <w:numPr>
          <w:ilvl w:val="0"/>
          <w:numId w:val="26"/>
        </w:numPr>
        <w:tabs>
          <w:tab w:val="num" w:pos="426"/>
        </w:tabs>
        <w:ind w:left="0" w:firstLine="0"/>
        <w:rPr>
          <w:rFonts w:ascii="Tahoma" w:hAnsi="Tahoma" w:cs="Tahoma"/>
          <w:b/>
        </w:rPr>
      </w:pPr>
      <w:r w:rsidRPr="00112425">
        <w:rPr>
          <w:rFonts w:ascii="Tahoma" w:hAnsi="Tahoma" w:cs="Tahoma"/>
          <w:b/>
        </w:rPr>
        <w:t>VELJAVNOST PONUDBE</w:t>
      </w:r>
    </w:p>
    <w:p w14:paraId="4980CD8F" w14:textId="77777777" w:rsidR="001F39E8" w:rsidRPr="00112425" w:rsidRDefault="001F39E8" w:rsidP="00E63979">
      <w:pPr>
        <w:keepNext/>
        <w:keepLines/>
        <w:jc w:val="both"/>
        <w:rPr>
          <w:rFonts w:ascii="Tahoma" w:hAnsi="Tahoma" w:cs="Tahoma"/>
        </w:rPr>
      </w:pPr>
    </w:p>
    <w:p w14:paraId="6D5AC655" w14:textId="77D51992" w:rsidR="009F2334" w:rsidRPr="00112425" w:rsidRDefault="009F2334" w:rsidP="00E63979">
      <w:pPr>
        <w:keepNext/>
        <w:keepLines/>
        <w:jc w:val="both"/>
        <w:rPr>
          <w:rFonts w:ascii="Tahoma" w:hAnsi="Tahoma" w:cs="Tahoma"/>
        </w:rPr>
      </w:pPr>
      <w:r w:rsidRPr="00112425">
        <w:rPr>
          <w:rFonts w:ascii="Tahoma" w:hAnsi="Tahoma" w:cs="Tahoma"/>
        </w:rPr>
        <w:t>Ponudba je veljavna</w:t>
      </w:r>
      <w:r w:rsidR="00132FD8">
        <w:rPr>
          <w:rFonts w:ascii="Tahoma" w:hAnsi="Tahoma" w:cs="Tahoma"/>
        </w:rPr>
        <w:t xml:space="preserve"> in zavezujoča</w:t>
      </w:r>
      <w:r w:rsidRPr="00112425">
        <w:rPr>
          <w:rFonts w:ascii="Tahoma" w:hAnsi="Tahoma" w:cs="Tahoma"/>
        </w:rPr>
        <w:t xml:space="preserve"> do </w:t>
      </w:r>
      <w:r w:rsidR="00FF3C2E" w:rsidRPr="00112425">
        <w:rPr>
          <w:rFonts w:ascii="Tahoma" w:hAnsi="Tahoma" w:cs="Tahoma"/>
        </w:rPr>
        <w:t>_________</w:t>
      </w:r>
      <w:r w:rsidRPr="00112425">
        <w:rPr>
          <w:rFonts w:ascii="Tahoma" w:hAnsi="Tahoma" w:cs="Tahoma"/>
        </w:rPr>
        <w:t>____</w:t>
      </w:r>
      <w:r w:rsidR="008C2E9A">
        <w:rPr>
          <w:rFonts w:ascii="Tahoma" w:hAnsi="Tahoma" w:cs="Tahoma"/>
        </w:rPr>
        <w:t>______</w:t>
      </w:r>
      <w:r w:rsidRPr="00112425">
        <w:rPr>
          <w:rFonts w:ascii="Tahoma" w:hAnsi="Tahoma" w:cs="Tahoma"/>
        </w:rPr>
        <w:t xml:space="preserve"> </w:t>
      </w:r>
      <w:r w:rsidR="00FF3C2E" w:rsidRPr="00112425">
        <w:rPr>
          <w:rFonts w:ascii="Tahoma" w:hAnsi="Tahoma" w:cs="Tahoma"/>
        </w:rPr>
        <w:t>(</w:t>
      </w:r>
      <w:r w:rsidR="00FE6940" w:rsidRPr="00F424B7">
        <w:rPr>
          <w:rFonts w:ascii="Tahoma" w:hAnsi="Tahoma" w:cs="Tahoma"/>
          <w:i/>
        </w:rPr>
        <w:t xml:space="preserve">najmanj </w:t>
      </w:r>
      <w:r w:rsidR="00FE6940" w:rsidRPr="00543342">
        <w:rPr>
          <w:rFonts w:ascii="Tahoma" w:hAnsi="Tahoma" w:cs="Tahoma"/>
          <w:i/>
        </w:rPr>
        <w:t xml:space="preserve">do </w:t>
      </w:r>
      <w:r w:rsidR="007420A0" w:rsidRPr="002B11D4">
        <w:rPr>
          <w:rFonts w:ascii="Tahoma" w:hAnsi="Tahoma" w:cs="Tahoma"/>
          <w:i/>
        </w:rPr>
        <w:t>28</w:t>
      </w:r>
      <w:r w:rsidR="00FE6940" w:rsidRPr="002B11D4">
        <w:rPr>
          <w:rFonts w:ascii="Tahoma" w:hAnsi="Tahoma" w:cs="Tahoma"/>
          <w:i/>
        </w:rPr>
        <w:t xml:space="preserve">. </w:t>
      </w:r>
      <w:r w:rsidR="002B11D4">
        <w:rPr>
          <w:rFonts w:ascii="Tahoma" w:hAnsi="Tahoma" w:cs="Tahoma"/>
          <w:i/>
        </w:rPr>
        <w:t>9</w:t>
      </w:r>
      <w:r w:rsidR="00FE6940" w:rsidRPr="002B11D4">
        <w:rPr>
          <w:rFonts w:ascii="Tahoma" w:hAnsi="Tahoma" w:cs="Tahoma"/>
          <w:i/>
        </w:rPr>
        <w:t>. 202</w:t>
      </w:r>
      <w:r w:rsidR="007420A0" w:rsidRPr="002B11D4">
        <w:rPr>
          <w:rFonts w:ascii="Tahoma" w:hAnsi="Tahoma" w:cs="Tahoma"/>
          <w:i/>
        </w:rPr>
        <w:t>3</w:t>
      </w:r>
      <w:r w:rsidRPr="00112425">
        <w:rPr>
          <w:rFonts w:ascii="Tahoma" w:hAnsi="Tahoma" w:cs="Tahoma"/>
        </w:rPr>
        <w:t>).</w:t>
      </w:r>
      <w:r w:rsidR="00AF27F1" w:rsidRPr="00112425">
        <w:rPr>
          <w:rFonts w:ascii="Tahoma" w:hAnsi="Tahoma" w:cs="Tahoma"/>
        </w:rPr>
        <w:t xml:space="preserve"> </w:t>
      </w:r>
    </w:p>
    <w:p w14:paraId="4E778D7C" w14:textId="77777777" w:rsidR="009F2334" w:rsidRPr="00112425" w:rsidRDefault="009F2334" w:rsidP="00E63979">
      <w:pPr>
        <w:keepNext/>
        <w:keepLines/>
        <w:jc w:val="both"/>
        <w:rPr>
          <w:rFonts w:ascii="Tahoma" w:hAnsi="Tahoma" w:cs="Tahoma"/>
        </w:rPr>
      </w:pPr>
    </w:p>
    <w:p w14:paraId="5B7BA962" w14:textId="77777777" w:rsidR="00B94379" w:rsidRPr="00112425" w:rsidRDefault="00B94379" w:rsidP="00E63979">
      <w:pPr>
        <w:keepNext/>
        <w:keepLines/>
        <w:jc w:val="both"/>
        <w:rPr>
          <w:rFonts w:ascii="Tahoma" w:hAnsi="Tahoma" w:cs="Tahoma"/>
          <w:b/>
        </w:rPr>
      </w:pPr>
    </w:p>
    <w:p w14:paraId="321DFE8D" w14:textId="77777777" w:rsidR="009F2334" w:rsidRPr="00112425" w:rsidRDefault="009F2334" w:rsidP="00E63979">
      <w:pPr>
        <w:keepNext/>
        <w:keepLines/>
        <w:jc w:val="both"/>
        <w:rPr>
          <w:rFonts w:ascii="Tahoma" w:hAnsi="Tahoma" w:cs="Tahoma"/>
          <w:b/>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112425" w14:paraId="45685049" w14:textId="77777777" w:rsidTr="001660D4">
        <w:trPr>
          <w:trHeight w:val="235"/>
        </w:trPr>
        <w:tc>
          <w:tcPr>
            <w:tcW w:w="3402" w:type="dxa"/>
            <w:tcBorders>
              <w:bottom w:val="single" w:sz="4" w:space="0" w:color="auto"/>
            </w:tcBorders>
          </w:tcPr>
          <w:p w14:paraId="43BB3AEB" w14:textId="77777777" w:rsidR="002933E2" w:rsidRPr="00112425" w:rsidRDefault="002933E2" w:rsidP="00E63979">
            <w:pPr>
              <w:keepNext/>
              <w:keepLines/>
              <w:jc w:val="both"/>
              <w:rPr>
                <w:rFonts w:ascii="Tahoma" w:hAnsi="Tahoma" w:cs="Tahoma"/>
                <w:snapToGrid w:val="0"/>
                <w:color w:val="000000"/>
              </w:rPr>
            </w:pPr>
          </w:p>
        </w:tc>
        <w:tc>
          <w:tcPr>
            <w:tcW w:w="2977" w:type="dxa"/>
          </w:tcPr>
          <w:p w14:paraId="00D01F18" w14:textId="77777777" w:rsidR="002933E2" w:rsidRPr="00112425" w:rsidRDefault="002933E2" w:rsidP="00E63979">
            <w:pPr>
              <w:keepNext/>
              <w:keepLines/>
              <w:jc w:val="center"/>
              <w:rPr>
                <w:rFonts w:ascii="Tahoma" w:hAnsi="Tahoma" w:cs="Tahoma"/>
                <w:snapToGrid w:val="0"/>
                <w:color w:val="000000"/>
              </w:rPr>
            </w:pPr>
          </w:p>
        </w:tc>
        <w:tc>
          <w:tcPr>
            <w:tcW w:w="2663" w:type="dxa"/>
            <w:tcBorders>
              <w:bottom w:val="single" w:sz="4" w:space="0" w:color="auto"/>
            </w:tcBorders>
          </w:tcPr>
          <w:p w14:paraId="4B458767" w14:textId="77777777" w:rsidR="002933E2" w:rsidRPr="00112425" w:rsidRDefault="002933E2" w:rsidP="00E63979">
            <w:pPr>
              <w:keepNext/>
              <w:keepLines/>
              <w:tabs>
                <w:tab w:val="left" w:pos="567"/>
                <w:tab w:val="num" w:pos="851"/>
                <w:tab w:val="left" w:pos="993"/>
              </w:tabs>
              <w:jc w:val="both"/>
              <w:rPr>
                <w:rFonts w:ascii="Tahoma" w:hAnsi="Tahoma" w:cs="Tahoma"/>
                <w:snapToGrid w:val="0"/>
                <w:color w:val="000000"/>
                <w:sz w:val="28"/>
              </w:rPr>
            </w:pPr>
          </w:p>
        </w:tc>
      </w:tr>
      <w:tr w:rsidR="002933E2" w:rsidRPr="00112425" w14:paraId="5F97F70F" w14:textId="77777777" w:rsidTr="001660D4">
        <w:trPr>
          <w:trHeight w:val="235"/>
        </w:trPr>
        <w:tc>
          <w:tcPr>
            <w:tcW w:w="3402" w:type="dxa"/>
            <w:tcBorders>
              <w:top w:val="single" w:sz="4" w:space="0" w:color="auto"/>
            </w:tcBorders>
          </w:tcPr>
          <w:p w14:paraId="4DDCEBF7" w14:textId="77777777" w:rsidR="002933E2" w:rsidRPr="00112425" w:rsidRDefault="002933E2" w:rsidP="00E63979">
            <w:pPr>
              <w:keepNext/>
              <w:keepLines/>
              <w:jc w:val="center"/>
              <w:rPr>
                <w:rFonts w:ascii="Tahoma" w:hAnsi="Tahoma" w:cs="Tahoma"/>
                <w:snapToGrid w:val="0"/>
                <w:color w:val="000000"/>
              </w:rPr>
            </w:pPr>
            <w:r w:rsidRPr="00112425">
              <w:rPr>
                <w:rFonts w:ascii="Tahoma" w:hAnsi="Tahoma" w:cs="Tahoma"/>
                <w:snapToGrid w:val="0"/>
                <w:color w:val="000000"/>
              </w:rPr>
              <w:t>(kraj, datum)</w:t>
            </w:r>
          </w:p>
        </w:tc>
        <w:tc>
          <w:tcPr>
            <w:tcW w:w="2977" w:type="dxa"/>
          </w:tcPr>
          <w:p w14:paraId="2F554EB4" w14:textId="77777777" w:rsidR="002933E2" w:rsidRPr="00112425" w:rsidRDefault="002933E2" w:rsidP="00E63979">
            <w:pPr>
              <w:keepNext/>
              <w:keepLines/>
              <w:jc w:val="center"/>
              <w:rPr>
                <w:rFonts w:ascii="Tahoma" w:hAnsi="Tahoma" w:cs="Tahoma"/>
                <w:snapToGrid w:val="0"/>
                <w:color w:val="000000"/>
              </w:rPr>
            </w:pPr>
            <w:r w:rsidRPr="00112425">
              <w:rPr>
                <w:rFonts w:ascii="Tahoma" w:hAnsi="Tahoma" w:cs="Tahoma"/>
                <w:snapToGrid w:val="0"/>
                <w:color w:val="000000"/>
              </w:rPr>
              <w:t>žig</w:t>
            </w:r>
          </w:p>
        </w:tc>
        <w:tc>
          <w:tcPr>
            <w:tcW w:w="2663" w:type="dxa"/>
            <w:tcBorders>
              <w:top w:val="single" w:sz="4" w:space="0" w:color="auto"/>
            </w:tcBorders>
          </w:tcPr>
          <w:p w14:paraId="76B91F69" w14:textId="77777777" w:rsidR="002933E2" w:rsidRPr="00112425" w:rsidRDefault="002933E2" w:rsidP="00E63979">
            <w:pPr>
              <w:keepNext/>
              <w:keepLines/>
              <w:jc w:val="center"/>
              <w:rPr>
                <w:rFonts w:ascii="Tahoma" w:hAnsi="Tahoma" w:cs="Tahoma"/>
                <w:snapToGrid w:val="0"/>
                <w:color w:val="000000"/>
              </w:rPr>
            </w:pPr>
            <w:r w:rsidRPr="00112425">
              <w:rPr>
                <w:rFonts w:ascii="Tahoma" w:hAnsi="Tahoma" w:cs="Tahoma"/>
                <w:snapToGrid w:val="0"/>
                <w:color w:val="000000"/>
              </w:rPr>
              <w:t>(</w:t>
            </w:r>
            <w:r w:rsidR="001660D4">
              <w:rPr>
                <w:rFonts w:ascii="Tahoma" w:hAnsi="Tahoma" w:cs="Tahoma"/>
                <w:snapToGrid w:val="0"/>
                <w:color w:val="000000"/>
              </w:rPr>
              <w:t>Ime in priimek ter</w:t>
            </w:r>
            <w:r w:rsidR="00FF3C2E" w:rsidRPr="00112425">
              <w:rPr>
                <w:rFonts w:ascii="Tahoma" w:hAnsi="Tahoma" w:cs="Tahoma"/>
                <w:snapToGrid w:val="0"/>
                <w:color w:val="000000"/>
              </w:rPr>
              <w:t xml:space="preserve"> podpis ponudnika</w:t>
            </w:r>
            <w:r w:rsidRPr="00112425">
              <w:rPr>
                <w:rFonts w:ascii="Tahoma" w:hAnsi="Tahoma" w:cs="Tahoma"/>
                <w:snapToGrid w:val="0"/>
                <w:color w:val="000000"/>
              </w:rPr>
              <w:t>)</w:t>
            </w:r>
          </w:p>
          <w:p w14:paraId="36F6FF0C" w14:textId="77777777" w:rsidR="00F75A87" w:rsidRPr="00112425" w:rsidRDefault="00F75A87" w:rsidP="00E63979">
            <w:pPr>
              <w:keepNext/>
              <w:keepLines/>
              <w:jc w:val="center"/>
              <w:rPr>
                <w:rFonts w:ascii="Tahoma" w:hAnsi="Tahoma" w:cs="Tahoma"/>
                <w:snapToGrid w:val="0"/>
                <w:color w:val="000000"/>
              </w:rPr>
            </w:pPr>
          </w:p>
          <w:p w14:paraId="3CA34B99" w14:textId="77777777" w:rsidR="00F75A87" w:rsidRPr="00112425" w:rsidRDefault="00F75A87" w:rsidP="00E63979">
            <w:pPr>
              <w:keepNext/>
              <w:keepLines/>
              <w:jc w:val="center"/>
              <w:rPr>
                <w:rFonts w:ascii="Tahoma" w:hAnsi="Tahoma" w:cs="Tahoma"/>
                <w:snapToGrid w:val="0"/>
                <w:color w:val="000000"/>
              </w:rPr>
            </w:pPr>
          </w:p>
        </w:tc>
      </w:tr>
    </w:tbl>
    <w:p w14:paraId="63EDE96B" w14:textId="77777777" w:rsidR="000453C1" w:rsidRPr="00112425" w:rsidRDefault="000453C1" w:rsidP="00E63979">
      <w:pPr>
        <w:pStyle w:val="Blokbesedila"/>
        <w:keepNext/>
        <w:keepLines/>
        <w:tabs>
          <w:tab w:val="left" w:pos="9354"/>
        </w:tabs>
        <w:ind w:left="0" w:right="-2"/>
        <w:jc w:val="both"/>
        <w:rPr>
          <w:rFonts w:ascii="Tahoma" w:hAnsi="Tahoma" w:cs="Tahoma"/>
          <w:sz w:val="20"/>
        </w:rPr>
      </w:pPr>
    </w:p>
    <w:p w14:paraId="39208816" w14:textId="77777777" w:rsidR="000E1BF4" w:rsidRPr="00112425" w:rsidRDefault="000E1BF4" w:rsidP="00E63979">
      <w:pPr>
        <w:pStyle w:val="Blokbesedila"/>
        <w:keepNext/>
        <w:keepLines/>
        <w:tabs>
          <w:tab w:val="left" w:pos="9354"/>
        </w:tabs>
        <w:ind w:left="0" w:right="-2"/>
        <w:jc w:val="both"/>
        <w:rPr>
          <w:rFonts w:ascii="Tahoma" w:hAnsi="Tahoma" w:cs="Tahoma"/>
          <w:sz w:val="20"/>
        </w:rPr>
      </w:pPr>
    </w:p>
    <w:p w14:paraId="30118225" w14:textId="77777777" w:rsidR="000E1BF4" w:rsidRDefault="000E1BF4" w:rsidP="00E63979">
      <w:pPr>
        <w:pStyle w:val="Blokbesedila"/>
        <w:keepNext/>
        <w:keepLines/>
        <w:tabs>
          <w:tab w:val="left" w:pos="9354"/>
        </w:tabs>
        <w:ind w:left="0" w:right="-2"/>
        <w:jc w:val="both"/>
        <w:rPr>
          <w:rFonts w:ascii="Tahoma" w:hAnsi="Tahoma" w:cs="Tahoma"/>
          <w:sz w:val="20"/>
        </w:rPr>
      </w:pPr>
    </w:p>
    <w:p w14:paraId="2ABA8A3A" w14:textId="77777777" w:rsidR="00987EC6" w:rsidRDefault="00987EC6" w:rsidP="00E63979">
      <w:pPr>
        <w:pStyle w:val="Blokbesedila"/>
        <w:keepNext/>
        <w:keepLines/>
        <w:tabs>
          <w:tab w:val="left" w:pos="9354"/>
        </w:tabs>
        <w:ind w:left="0" w:right="-2"/>
        <w:jc w:val="both"/>
        <w:rPr>
          <w:rFonts w:ascii="Tahoma" w:hAnsi="Tahoma" w:cs="Tahoma"/>
          <w:sz w:val="20"/>
        </w:rPr>
      </w:pPr>
    </w:p>
    <w:p w14:paraId="5155A32B" w14:textId="4831D296" w:rsidR="00987EC6" w:rsidRDefault="00987EC6" w:rsidP="00E63979">
      <w:pPr>
        <w:pStyle w:val="Blokbesedila"/>
        <w:keepNext/>
        <w:keepLines/>
        <w:tabs>
          <w:tab w:val="left" w:pos="9354"/>
        </w:tabs>
        <w:ind w:left="0" w:right="-2"/>
        <w:jc w:val="both"/>
        <w:rPr>
          <w:rFonts w:ascii="Tahoma" w:hAnsi="Tahoma" w:cs="Tahoma"/>
          <w:sz w:val="20"/>
        </w:rPr>
      </w:pPr>
    </w:p>
    <w:p w14:paraId="3A689078" w14:textId="61C9382C" w:rsidR="00D76353" w:rsidRDefault="00D76353" w:rsidP="00E63979">
      <w:pPr>
        <w:pStyle w:val="Blokbesedila"/>
        <w:keepNext/>
        <w:keepLines/>
        <w:tabs>
          <w:tab w:val="left" w:pos="9354"/>
        </w:tabs>
        <w:ind w:left="0" w:right="-2"/>
        <w:jc w:val="both"/>
        <w:rPr>
          <w:rFonts w:ascii="Tahoma" w:hAnsi="Tahoma" w:cs="Tahoma"/>
          <w:sz w:val="20"/>
        </w:rPr>
      </w:pPr>
    </w:p>
    <w:p w14:paraId="7F7CE252" w14:textId="41C8D0CF" w:rsidR="00D76353" w:rsidRDefault="00D76353" w:rsidP="00E63979">
      <w:pPr>
        <w:pStyle w:val="Blokbesedila"/>
        <w:keepNext/>
        <w:keepLines/>
        <w:tabs>
          <w:tab w:val="left" w:pos="9354"/>
        </w:tabs>
        <w:ind w:left="0" w:right="-2"/>
        <w:jc w:val="both"/>
        <w:rPr>
          <w:rFonts w:ascii="Tahoma" w:hAnsi="Tahoma" w:cs="Tahoma"/>
          <w:sz w:val="20"/>
        </w:rPr>
      </w:pPr>
    </w:p>
    <w:p w14:paraId="4FFF5B8E" w14:textId="31BE3AD8" w:rsidR="00D76353" w:rsidRDefault="00D76353" w:rsidP="00E63979">
      <w:pPr>
        <w:pStyle w:val="Blokbesedila"/>
        <w:keepNext/>
        <w:keepLines/>
        <w:tabs>
          <w:tab w:val="left" w:pos="9354"/>
        </w:tabs>
        <w:ind w:left="0" w:right="-2"/>
        <w:jc w:val="both"/>
        <w:rPr>
          <w:rFonts w:ascii="Tahoma" w:hAnsi="Tahoma" w:cs="Tahoma"/>
          <w:sz w:val="20"/>
        </w:rPr>
      </w:pPr>
    </w:p>
    <w:p w14:paraId="69E43E8B" w14:textId="748E1E9C" w:rsidR="00D76353" w:rsidRDefault="00D76353" w:rsidP="00E63979">
      <w:pPr>
        <w:pStyle w:val="Blokbesedila"/>
        <w:keepNext/>
        <w:keepLines/>
        <w:tabs>
          <w:tab w:val="left" w:pos="9354"/>
        </w:tabs>
        <w:ind w:left="0" w:right="-2"/>
        <w:jc w:val="both"/>
        <w:rPr>
          <w:rFonts w:ascii="Tahoma" w:hAnsi="Tahoma" w:cs="Tahoma"/>
          <w:sz w:val="20"/>
        </w:rPr>
      </w:pPr>
    </w:p>
    <w:p w14:paraId="0B392C47" w14:textId="4F743B20" w:rsidR="00D76353" w:rsidRDefault="00D76353" w:rsidP="00E63979">
      <w:pPr>
        <w:pStyle w:val="Blokbesedila"/>
        <w:keepNext/>
        <w:keepLines/>
        <w:tabs>
          <w:tab w:val="left" w:pos="9354"/>
        </w:tabs>
        <w:ind w:left="0" w:right="-2"/>
        <w:jc w:val="both"/>
        <w:rPr>
          <w:rFonts w:ascii="Tahoma" w:hAnsi="Tahoma" w:cs="Tahoma"/>
          <w:sz w:val="20"/>
        </w:rPr>
      </w:pPr>
    </w:p>
    <w:p w14:paraId="390D1776" w14:textId="27F58E34" w:rsidR="00D76353" w:rsidRDefault="00D76353" w:rsidP="00E63979">
      <w:pPr>
        <w:pStyle w:val="Blokbesedila"/>
        <w:keepNext/>
        <w:keepLines/>
        <w:tabs>
          <w:tab w:val="left" w:pos="9354"/>
        </w:tabs>
        <w:ind w:left="0" w:right="-2"/>
        <w:jc w:val="both"/>
        <w:rPr>
          <w:rFonts w:ascii="Tahoma" w:hAnsi="Tahoma" w:cs="Tahoma"/>
          <w:sz w:val="20"/>
        </w:rPr>
      </w:pPr>
    </w:p>
    <w:p w14:paraId="125D3BA2" w14:textId="6419B6B1" w:rsidR="00D76353" w:rsidRDefault="00D76353" w:rsidP="00E63979">
      <w:pPr>
        <w:pStyle w:val="Blokbesedila"/>
        <w:keepNext/>
        <w:keepLines/>
        <w:tabs>
          <w:tab w:val="left" w:pos="9354"/>
        </w:tabs>
        <w:ind w:left="0" w:right="-2"/>
        <w:jc w:val="both"/>
        <w:rPr>
          <w:rFonts w:ascii="Tahoma" w:hAnsi="Tahoma" w:cs="Tahoma"/>
          <w:sz w:val="20"/>
        </w:rPr>
      </w:pPr>
    </w:p>
    <w:p w14:paraId="498286E8" w14:textId="7BBBBFE0" w:rsidR="00D76353" w:rsidRDefault="00D76353" w:rsidP="00E63979">
      <w:pPr>
        <w:pStyle w:val="Blokbesedila"/>
        <w:keepNext/>
        <w:keepLines/>
        <w:tabs>
          <w:tab w:val="left" w:pos="9354"/>
        </w:tabs>
        <w:ind w:left="0" w:right="-2"/>
        <w:jc w:val="both"/>
        <w:rPr>
          <w:rFonts w:ascii="Tahoma" w:hAnsi="Tahoma" w:cs="Tahoma"/>
          <w:sz w:val="20"/>
        </w:rPr>
      </w:pPr>
    </w:p>
    <w:p w14:paraId="6CBCE151" w14:textId="0847B8B4" w:rsidR="00D76353" w:rsidRDefault="00D76353" w:rsidP="00E63979">
      <w:pPr>
        <w:pStyle w:val="Blokbesedila"/>
        <w:keepNext/>
        <w:keepLines/>
        <w:tabs>
          <w:tab w:val="left" w:pos="9354"/>
        </w:tabs>
        <w:ind w:left="0" w:right="-2"/>
        <w:jc w:val="both"/>
        <w:rPr>
          <w:rFonts w:ascii="Tahoma" w:hAnsi="Tahoma" w:cs="Tahoma"/>
          <w:sz w:val="20"/>
        </w:rPr>
      </w:pPr>
    </w:p>
    <w:p w14:paraId="42857DAC" w14:textId="47D1576F" w:rsidR="00D76353" w:rsidRDefault="00D76353" w:rsidP="00E63979">
      <w:pPr>
        <w:pStyle w:val="Blokbesedila"/>
        <w:keepNext/>
        <w:keepLines/>
        <w:tabs>
          <w:tab w:val="left" w:pos="9354"/>
        </w:tabs>
        <w:ind w:left="0" w:right="-2"/>
        <w:jc w:val="both"/>
        <w:rPr>
          <w:rFonts w:ascii="Tahoma" w:hAnsi="Tahoma" w:cs="Tahoma"/>
          <w:sz w:val="20"/>
        </w:rPr>
      </w:pPr>
    </w:p>
    <w:p w14:paraId="4514234D" w14:textId="659F9C2C" w:rsidR="00D76353" w:rsidRDefault="00D76353" w:rsidP="00E63979">
      <w:pPr>
        <w:pStyle w:val="Blokbesedila"/>
        <w:keepNext/>
        <w:keepLines/>
        <w:tabs>
          <w:tab w:val="left" w:pos="9354"/>
        </w:tabs>
        <w:ind w:left="0" w:right="-2"/>
        <w:jc w:val="both"/>
        <w:rPr>
          <w:rFonts w:ascii="Tahoma" w:hAnsi="Tahoma" w:cs="Tahoma"/>
          <w:sz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75"/>
        <w:gridCol w:w="1418"/>
      </w:tblGrid>
      <w:tr w:rsidR="00D76353" w:rsidRPr="00112425" w14:paraId="2D8915E6" w14:textId="77777777" w:rsidTr="006740FD">
        <w:tc>
          <w:tcPr>
            <w:tcW w:w="8075" w:type="dxa"/>
            <w:tcBorders>
              <w:top w:val="single" w:sz="4" w:space="0" w:color="auto"/>
              <w:left w:val="single" w:sz="4" w:space="0" w:color="auto"/>
              <w:bottom w:val="single" w:sz="4" w:space="0" w:color="auto"/>
              <w:right w:val="single" w:sz="4" w:space="0" w:color="808080"/>
            </w:tcBorders>
            <w:hideMark/>
          </w:tcPr>
          <w:p w14:paraId="3909E1F0" w14:textId="77777777" w:rsidR="00D76353" w:rsidRPr="00112425" w:rsidRDefault="00D76353" w:rsidP="00E63979">
            <w:pPr>
              <w:keepNext/>
              <w:keepLines/>
              <w:jc w:val="both"/>
              <w:rPr>
                <w:rFonts w:ascii="Tahoma" w:hAnsi="Tahoma" w:cs="Tahoma"/>
              </w:rPr>
            </w:pPr>
            <w:r>
              <w:rPr>
                <w:rFonts w:ascii="Tahoma" w:hAnsi="Tahoma" w:cs="Tahoma"/>
              </w:rPr>
              <w:lastRenderedPageBreak/>
              <w:t>PONUDBENI PREDRAČUN</w:t>
            </w:r>
          </w:p>
        </w:tc>
        <w:tc>
          <w:tcPr>
            <w:tcW w:w="1418" w:type="dxa"/>
            <w:tcBorders>
              <w:top w:val="single" w:sz="4" w:space="0" w:color="auto"/>
              <w:left w:val="single" w:sz="4" w:space="0" w:color="808080"/>
              <w:bottom w:val="single" w:sz="4" w:space="0" w:color="auto"/>
              <w:right w:val="single" w:sz="4" w:space="0" w:color="auto"/>
            </w:tcBorders>
            <w:hideMark/>
          </w:tcPr>
          <w:p w14:paraId="4B2D8D0D" w14:textId="77777777" w:rsidR="00D76353" w:rsidRPr="00112425" w:rsidRDefault="00D76353" w:rsidP="00E63979">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2/2</w:t>
            </w:r>
          </w:p>
        </w:tc>
      </w:tr>
    </w:tbl>
    <w:p w14:paraId="7F19DACA" w14:textId="6C796223" w:rsidR="00D76353" w:rsidRPr="00112425" w:rsidRDefault="00D76353" w:rsidP="00E63979">
      <w:pPr>
        <w:pStyle w:val="Slog"/>
        <w:keepNext/>
        <w:keepLines/>
        <w:jc w:val="both"/>
        <w:rPr>
          <w:rFonts w:ascii="Tahoma" w:hAnsi="Tahoma" w:cs="Tahoma"/>
          <w:sz w:val="20"/>
          <w:lang w:val="sl-SI"/>
        </w:rPr>
      </w:pPr>
      <w:r w:rsidRPr="00112425">
        <w:rPr>
          <w:rFonts w:ascii="Tahoma" w:hAnsi="Tahoma" w:cs="Tahoma"/>
          <w:sz w:val="20"/>
          <w:lang w:val="sl-SI"/>
        </w:rPr>
        <w:t xml:space="preserve">Ponudnik </w:t>
      </w:r>
      <w:r>
        <w:rPr>
          <w:rFonts w:ascii="Tahoma" w:hAnsi="Tahoma" w:cs="Tahoma"/>
          <w:sz w:val="20"/>
          <w:lang w:val="sl-SI"/>
        </w:rPr>
        <w:t>za to stranjo priloži</w:t>
      </w:r>
      <w:r w:rsidRPr="00112425">
        <w:rPr>
          <w:rFonts w:ascii="Tahoma" w:hAnsi="Tahoma" w:cs="Tahoma"/>
          <w:sz w:val="20"/>
          <w:lang w:val="sl-SI"/>
        </w:rPr>
        <w:t xml:space="preserve"> izpolnjen ponudbeni predračun (popis del) v pdf. formatu.</w:t>
      </w:r>
    </w:p>
    <w:p w14:paraId="1DEB671A" w14:textId="77777777" w:rsidR="00D76353" w:rsidRPr="00112425" w:rsidRDefault="00D76353" w:rsidP="00E63979">
      <w:pPr>
        <w:pStyle w:val="Slog"/>
        <w:keepNext/>
        <w:keepLines/>
        <w:jc w:val="both"/>
        <w:rPr>
          <w:rFonts w:ascii="Tahoma" w:hAnsi="Tahoma" w:cs="Tahoma"/>
          <w:sz w:val="20"/>
          <w:lang w:val="sl-SI"/>
        </w:rPr>
      </w:pPr>
    </w:p>
    <w:p w14:paraId="01D6DF63" w14:textId="77777777" w:rsidR="00EA448D" w:rsidRDefault="00D76353" w:rsidP="00E63979">
      <w:pPr>
        <w:keepNext/>
        <w:keepLines/>
        <w:jc w:val="both"/>
        <w:rPr>
          <w:rFonts w:ascii="Tahoma" w:hAnsi="Tahoma" w:cs="Tahoma"/>
          <w:b/>
        </w:rPr>
      </w:pPr>
      <w:r w:rsidRPr="00112425">
        <w:rPr>
          <w:rFonts w:ascii="Tahoma" w:hAnsi="Tahoma" w:cs="Tahoma"/>
        </w:rPr>
        <w:t>Ponudbeni predračun je k razpisni dokume</w:t>
      </w:r>
      <w:r>
        <w:rPr>
          <w:rFonts w:ascii="Tahoma" w:hAnsi="Tahoma" w:cs="Tahoma"/>
        </w:rPr>
        <w:t xml:space="preserve">ntaciji priložen </w:t>
      </w:r>
      <w:r w:rsidRPr="00112425">
        <w:rPr>
          <w:rFonts w:ascii="Tahoma" w:hAnsi="Tahoma" w:cs="Tahoma"/>
        </w:rPr>
        <w:t xml:space="preserve">v excel formatu. Ponudnik ponudbeni predračun izpolni, natisne in v pisni obliki podpiše in žigosa na strani rekapitulacije ter ga kot Prilogo </w:t>
      </w:r>
      <w:r>
        <w:rPr>
          <w:rFonts w:ascii="Tahoma" w:hAnsi="Tahoma" w:cs="Tahoma"/>
        </w:rPr>
        <w:t>2/2</w:t>
      </w:r>
      <w:r w:rsidRPr="00112425">
        <w:rPr>
          <w:rFonts w:ascii="Tahoma" w:hAnsi="Tahoma" w:cs="Tahoma"/>
        </w:rPr>
        <w:t xml:space="preserve"> naloži v informacijski sistem e-JN</w:t>
      </w:r>
      <w:r w:rsidRPr="00112425">
        <w:rPr>
          <w:rFonts w:ascii="Tahoma" w:hAnsi="Tahoma" w:cs="Tahoma"/>
          <w:b/>
        </w:rPr>
        <w:t xml:space="preserve"> v </w:t>
      </w:r>
      <w:r w:rsidRPr="00F93517">
        <w:rPr>
          <w:rFonts w:ascii="Tahoma" w:hAnsi="Tahoma" w:cs="Tahoma"/>
          <w:b/>
          <w:u w:val="single"/>
        </w:rPr>
        <w:t>razdelek »DOKUMENTI«, del »Ostale priloge«</w:t>
      </w:r>
      <w:r w:rsidRPr="00112425">
        <w:rPr>
          <w:rFonts w:ascii="Tahoma" w:hAnsi="Tahoma" w:cs="Tahoma"/>
          <w:b/>
        </w:rPr>
        <w:t xml:space="preserve"> v pdf.</w:t>
      </w:r>
      <w:r>
        <w:rPr>
          <w:rFonts w:ascii="Tahoma" w:hAnsi="Tahoma" w:cs="Tahoma"/>
          <w:b/>
        </w:rPr>
        <w:t xml:space="preserve"> </w:t>
      </w:r>
      <w:r w:rsidRPr="00112425">
        <w:rPr>
          <w:rFonts w:ascii="Tahoma" w:hAnsi="Tahoma" w:cs="Tahoma"/>
          <w:b/>
        </w:rPr>
        <w:t>formatu</w:t>
      </w:r>
      <w:r>
        <w:rPr>
          <w:rFonts w:ascii="Tahoma" w:hAnsi="Tahoma" w:cs="Tahoma"/>
          <w:b/>
        </w:rPr>
        <w:t>.</w:t>
      </w:r>
      <w:r w:rsidRPr="00112425">
        <w:rPr>
          <w:rFonts w:ascii="Tahoma" w:hAnsi="Tahoma" w:cs="Tahoma"/>
          <w:b/>
        </w:rPr>
        <w:t xml:space="preserve"> </w:t>
      </w:r>
    </w:p>
    <w:p w14:paraId="00858F74" w14:textId="77777777" w:rsidR="00EA448D" w:rsidRDefault="00EA448D" w:rsidP="00E63979">
      <w:pPr>
        <w:keepNext/>
        <w:keepLines/>
        <w:jc w:val="both"/>
        <w:rPr>
          <w:rFonts w:ascii="Tahoma" w:hAnsi="Tahoma" w:cs="Tahoma"/>
          <w:b/>
        </w:rPr>
      </w:pPr>
    </w:p>
    <w:p w14:paraId="6ADF23B0" w14:textId="033AC433" w:rsidR="00D76353" w:rsidRPr="00112425" w:rsidRDefault="00D76353" w:rsidP="00E63979">
      <w:pPr>
        <w:keepNext/>
        <w:keepLines/>
        <w:jc w:val="both"/>
        <w:rPr>
          <w:rFonts w:ascii="Tahoma" w:hAnsi="Tahoma" w:cs="Tahoma"/>
        </w:rPr>
      </w:pPr>
      <w:r>
        <w:rPr>
          <w:rFonts w:ascii="Tahoma" w:hAnsi="Tahoma" w:cs="Tahoma"/>
          <w:b/>
        </w:rPr>
        <w:t xml:space="preserve">Zaželeno je, da je </w:t>
      </w:r>
      <w:r w:rsidRPr="00D76353">
        <w:rPr>
          <w:rFonts w:ascii="Tahoma" w:hAnsi="Tahoma" w:cs="Tahoma"/>
        </w:rPr>
        <w:t>c</w:t>
      </w:r>
      <w:r w:rsidRPr="00112425">
        <w:rPr>
          <w:rFonts w:ascii="Tahoma" w:hAnsi="Tahoma" w:cs="Tahoma"/>
        </w:rPr>
        <w:t>eloten obrazec ponud</w:t>
      </w:r>
      <w:r>
        <w:rPr>
          <w:rFonts w:ascii="Tahoma" w:hAnsi="Tahoma" w:cs="Tahoma"/>
        </w:rPr>
        <w:t>benega predračuna priložen</w:t>
      </w:r>
      <w:r w:rsidRPr="00112425">
        <w:rPr>
          <w:rFonts w:ascii="Tahoma" w:hAnsi="Tahoma" w:cs="Tahoma"/>
        </w:rPr>
        <w:t xml:space="preserve"> tudi v excel formatu.</w:t>
      </w:r>
      <w:r>
        <w:rPr>
          <w:rFonts w:ascii="Tahoma" w:hAnsi="Tahoma" w:cs="Tahoma"/>
        </w:rPr>
        <w:t xml:space="preserve"> </w:t>
      </w:r>
      <w:r w:rsidRPr="004569E9">
        <w:rPr>
          <w:rFonts w:ascii="Tahoma" w:hAnsi="Tahoma" w:cs="Tahoma"/>
        </w:rPr>
        <w:t>V primeru razlikovanja med pdf. in excel formatom ponudbenega predračuna, priloženega v ponudbi, bo naročnik kot veljaven ponudbeni predračun štel ponudbeni predračun v pdf. formatu.</w:t>
      </w:r>
    </w:p>
    <w:p w14:paraId="01D68F08" w14:textId="77777777" w:rsidR="00987EC6" w:rsidRDefault="00987EC6" w:rsidP="00E63979">
      <w:pPr>
        <w:pStyle w:val="Blokbesedila"/>
        <w:keepNext/>
        <w:keepLines/>
        <w:tabs>
          <w:tab w:val="left" w:pos="9354"/>
        </w:tabs>
        <w:ind w:left="0" w:right="-2"/>
        <w:jc w:val="both"/>
        <w:rPr>
          <w:rFonts w:ascii="Tahoma" w:hAnsi="Tahoma" w:cs="Tahoma"/>
          <w:sz w:val="20"/>
        </w:rPr>
      </w:pPr>
    </w:p>
    <w:p w14:paraId="1F39E9CB" w14:textId="77777777" w:rsidR="00987EC6" w:rsidRDefault="00987EC6" w:rsidP="00E63979">
      <w:pPr>
        <w:pStyle w:val="Blokbesedila"/>
        <w:keepNext/>
        <w:keepLines/>
        <w:tabs>
          <w:tab w:val="left" w:pos="9354"/>
        </w:tabs>
        <w:ind w:left="0" w:right="-2"/>
        <w:jc w:val="both"/>
        <w:rPr>
          <w:rFonts w:ascii="Tahoma" w:hAnsi="Tahoma" w:cs="Tahoma"/>
          <w:sz w:val="20"/>
        </w:rPr>
      </w:pPr>
    </w:p>
    <w:p w14:paraId="0BCAD9F5" w14:textId="77777777" w:rsidR="00987EC6" w:rsidRDefault="00987EC6" w:rsidP="00E63979">
      <w:pPr>
        <w:pStyle w:val="Blokbesedila"/>
        <w:keepNext/>
        <w:keepLines/>
        <w:tabs>
          <w:tab w:val="left" w:pos="9354"/>
        </w:tabs>
        <w:ind w:left="0" w:right="-2"/>
        <w:jc w:val="both"/>
        <w:rPr>
          <w:rFonts w:ascii="Tahoma" w:hAnsi="Tahoma" w:cs="Tahoma"/>
          <w:sz w:val="20"/>
        </w:rPr>
      </w:pPr>
    </w:p>
    <w:p w14:paraId="001841E2" w14:textId="77777777" w:rsidR="00987EC6" w:rsidRDefault="00987EC6" w:rsidP="00E63979">
      <w:pPr>
        <w:pStyle w:val="Blokbesedila"/>
        <w:keepNext/>
        <w:keepLines/>
        <w:tabs>
          <w:tab w:val="left" w:pos="9354"/>
        </w:tabs>
        <w:ind w:left="0" w:right="-2"/>
        <w:jc w:val="both"/>
        <w:rPr>
          <w:rFonts w:ascii="Tahoma" w:hAnsi="Tahoma" w:cs="Tahoma"/>
          <w:sz w:val="20"/>
        </w:rPr>
      </w:pPr>
    </w:p>
    <w:p w14:paraId="3DA41F38" w14:textId="77777777" w:rsidR="00987EC6" w:rsidRDefault="00987EC6" w:rsidP="00E63979">
      <w:pPr>
        <w:pStyle w:val="Blokbesedila"/>
        <w:keepNext/>
        <w:keepLines/>
        <w:tabs>
          <w:tab w:val="left" w:pos="9354"/>
        </w:tabs>
        <w:ind w:left="0" w:right="-2"/>
        <w:jc w:val="both"/>
        <w:rPr>
          <w:rFonts w:ascii="Tahoma" w:hAnsi="Tahoma" w:cs="Tahoma"/>
          <w:sz w:val="20"/>
        </w:rPr>
      </w:pPr>
    </w:p>
    <w:p w14:paraId="5C4E6FF3" w14:textId="77777777" w:rsidR="00987EC6" w:rsidRDefault="00987EC6" w:rsidP="00E63979">
      <w:pPr>
        <w:pStyle w:val="Blokbesedila"/>
        <w:keepNext/>
        <w:keepLines/>
        <w:tabs>
          <w:tab w:val="left" w:pos="9354"/>
        </w:tabs>
        <w:ind w:left="0" w:right="-2"/>
        <w:jc w:val="both"/>
        <w:rPr>
          <w:rFonts w:ascii="Tahoma" w:hAnsi="Tahoma" w:cs="Tahoma"/>
          <w:sz w:val="20"/>
        </w:rPr>
      </w:pPr>
    </w:p>
    <w:p w14:paraId="4829A521" w14:textId="77777777" w:rsidR="00987EC6" w:rsidRDefault="00987EC6" w:rsidP="00E63979">
      <w:pPr>
        <w:pStyle w:val="Blokbesedila"/>
        <w:keepNext/>
        <w:keepLines/>
        <w:tabs>
          <w:tab w:val="left" w:pos="9354"/>
        </w:tabs>
        <w:ind w:left="0" w:right="-2"/>
        <w:jc w:val="both"/>
        <w:rPr>
          <w:rFonts w:ascii="Tahoma" w:hAnsi="Tahoma" w:cs="Tahoma"/>
          <w:sz w:val="20"/>
        </w:rPr>
      </w:pPr>
    </w:p>
    <w:p w14:paraId="00B0B364" w14:textId="77777777" w:rsidR="00987EC6" w:rsidRDefault="00987EC6" w:rsidP="00E63979">
      <w:pPr>
        <w:pStyle w:val="Blokbesedila"/>
        <w:keepNext/>
        <w:keepLines/>
        <w:tabs>
          <w:tab w:val="left" w:pos="9354"/>
        </w:tabs>
        <w:ind w:left="0" w:right="-2"/>
        <w:jc w:val="both"/>
        <w:rPr>
          <w:rFonts w:ascii="Tahoma" w:hAnsi="Tahoma" w:cs="Tahoma"/>
          <w:sz w:val="20"/>
        </w:rPr>
      </w:pPr>
    </w:p>
    <w:p w14:paraId="15DEB2FC" w14:textId="77777777" w:rsidR="00987EC6" w:rsidRDefault="00987EC6" w:rsidP="00E63979">
      <w:pPr>
        <w:pStyle w:val="Blokbesedila"/>
        <w:keepNext/>
        <w:keepLines/>
        <w:tabs>
          <w:tab w:val="left" w:pos="9354"/>
        </w:tabs>
        <w:ind w:left="0" w:right="-2"/>
        <w:jc w:val="both"/>
        <w:rPr>
          <w:rFonts w:ascii="Tahoma" w:hAnsi="Tahoma" w:cs="Tahoma"/>
          <w:sz w:val="20"/>
        </w:rPr>
      </w:pPr>
    </w:p>
    <w:p w14:paraId="1B85351B" w14:textId="77777777" w:rsidR="00987EC6" w:rsidRDefault="00987EC6" w:rsidP="00E63979">
      <w:pPr>
        <w:pStyle w:val="Blokbesedila"/>
        <w:keepNext/>
        <w:keepLines/>
        <w:tabs>
          <w:tab w:val="left" w:pos="9354"/>
        </w:tabs>
        <w:ind w:left="0" w:right="-2"/>
        <w:jc w:val="both"/>
        <w:rPr>
          <w:rFonts w:ascii="Tahoma" w:hAnsi="Tahoma" w:cs="Tahoma"/>
          <w:sz w:val="20"/>
        </w:rPr>
      </w:pPr>
    </w:p>
    <w:p w14:paraId="60531DB1" w14:textId="453D58D0" w:rsidR="00987EC6" w:rsidRDefault="00987EC6" w:rsidP="00E63979">
      <w:pPr>
        <w:pStyle w:val="Blokbesedila"/>
        <w:keepNext/>
        <w:keepLines/>
        <w:tabs>
          <w:tab w:val="left" w:pos="9354"/>
        </w:tabs>
        <w:ind w:left="0" w:right="-2"/>
        <w:jc w:val="both"/>
        <w:rPr>
          <w:rFonts w:ascii="Tahoma" w:hAnsi="Tahoma" w:cs="Tahoma"/>
          <w:sz w:val="20"/>
        </w:rPr>
      </w:pPr>
    </w:p>
    <w:p w14:paraId="5D85020C" w14:textId="4557046C" w:rsidR="00D76353" w:rsidRDefault="00D76353" w:rsidP="00E63979">
      <w:pPr>
        <w:pStyle w:val="Blokbesedila"/>
        <w:keepNext/>
        <w:keepLines/>
        <w:tabs>
          <w:tab w:val="left" w:pos="9354"/>
        </w:tabs>
        <w:ind w:left="0" w:right="-2"/>
        <w:jc w:val="both"/>
        <w:rPr>
          <w:rFonts w:ascii="Tahoma" w:hAnsi="Tahoma" w:cs="Tahoma"/>
          <w:sz w:val="20"/>
        </w:rPr>
      </w:pPr>
    </w:p>
    <w:p w14:paraId="365187CA" w14:textId="4F6A29EB" w:rsidR="00D76353" w:rsidRDefault="00D76353" w:rsidP="00E63979">
      <w:pPr>
        <w:pStyle w:val="Blokbesedila"/>
        <w:keepNext/>
        <w:keepLines/>
        <w:tabs>
          <w:tab w:val="left" w:pos="9354"/>
        </w:tabs>
        <w:ind w:left="0" w:right="-2"/>
        <w:jc w:val="both"/>
        <w:rPr>
          <w:rFonts w:ascii="Tahoma" w:hAnsi="Tahoma" w:cs="Tahoma"/>
          <w:sz w:val="20"/>
        </w:rPr>
      </w:pPr>
    </w:p>
    <w:p w14:paraId="36D6F889" w14:textId="31B45FC8" w:rsidR="00D76353" w:rsidRDefault="00D76353" w:rsidP="00E63979">
      <w:pPr>
        <w:pStyle w:val="Blokbesedila"/>
        <w:keepNext/>
        <w:keepLines/>
        <w:tabs>
          <w:tab w:val="left" w:pos="9354"/>
        </w:tabs>
        <w:ind w:left="0" w:right="-2"/>
        <w:jc w:val="both"/>
        <w:rPr>
          <w:rFonts w:ascii="Tahoma" w:hAnsi="Tahoma" w:cs="Tahoma"/>
          <w:sz w:val="20"/>
        </w:rPr>
      </w:pPr>
    </w:p>
    <w:p w14:paraId="6FCB502C" w14:textId="593FDCBF" w:rsidR="00D76353" w:rsidRDefault="00D76353" w:rsidP="00E63979">
      <w:pPr>
        <w:pStyle w:val="Blokbesedila"/>
        <w:keepNext/>
        <w:keepLines/>
        <w:tabs>
          <w:tab w:val="left" w:pos="9354"/>
        </w:tabs>
        <w:ind w:left="0" w:right="-2"/>
        <w:jc w:val="both"/>
        <w:rPr>
          <w:rFonts w:ascii="Tahoma" w:hAnsi="Tahoma" w:cs="Tahoma"/>
          <w:sz w:val="20"/>
        </w:rPr>
      </w:pPr>
    </w:p>
    <w:p w14:paraId="02046F7F" w14:textId="3AF3CEB3" w:rsidR="00D76353" w:rsidRDefault="00D76353" w:rsidP="00E63979">
      <w:pPr>
        <w:pStyle w:val="Blokbesedila"/>
        <w:keepNext/>
        <w:keepLines/>
        <w:tabs>
          <w:tab w:val="left" w:pos="9354"/>
        </w:tabs>
        <w:ind w:left="0" w:right="-2"/>
        <w:jc w:val="both"/>
        <w:rPr>
          <w:rFonts w:ascii="Tahoma" w:hAnsi="Tahoma" w:cs="Tahoma"/>
          <w:sz w:val="20"/>
        </w:rPr>
      </w:pPr>
    </w:p>
    <w:p w14:paraId="364D8BC9" w14:textId="1E441DAC" w:rsidR="00D76353" w:rsidRDefault="00D76353" w:rsidP="00E63979">
      <w:pPr>
        <w:pStyle w:val="Blokbesedila"/>
        <w:keepNext/>
        <w:keepLines/>
        <w:tabs>
          <w:tab w:val="left" w:pos="9354"/>
        </w:tabs>
        <w:ind w:left="0" w:right="-2"/>
        <w:jc w:val="both"/>
        <w:rPr>
          <w:rFonts w:ascii="Tahoma" w:hAnsi="Tahoma" w:cs="Tahoma"/>
          <w:sz w:val="20"/>
        </w:rPr>
      </w:pPr>
    </w:p>
    <w:p w14:paraId="36330B5A" w14:textId="2C002C20" w:rsidR="00D76353" w:rsidRDefault="00D76353" w:rsidP="00E63979">
      <w:pPr>
        <w:pStyle w:val="Blokbesedila"/>
        <w:keepNext/>
        <w:keepLines/>
        <w:tabs>
          <w:tab w:val="left" w:pos="9354"/>
        </w:tabs>
        <w:ind w:left="0" w:right="-2"/>
        <w:jc w:val="both"/>
        <w:rPr>
          <w:rFonts w:ascii="Tahoma" w:hAnsi="Tahoma" w:cs="Tahoma"/>
          <w:sz w:val="20"/>
        </w:rPr>
      </w:pPr>
    </w:p>
    <w:p w14:paraId="1DA99E78" w14:textId="4FD5E0C4" w:rsidR="00D76353" w:rsidRDefault="00D76353" w:rsidP="00E63979">
      <w:pPr>
        <w:pStyle w:val="Blokbesedila"/>
        <w:keepNext/>
        <w:keepLines/>
        <w:tabs>
          <w:tab w:val="left" w:pos="9354"/>
        </w:tabs>
        <w:ind w:left="0" w:right="-2"/>
        <w:jc w:val="both"/>
        <w:rPr>
          <w:rFonts w:ascii="Tahoma" w:hAnsi="Tahoma" w:cs="Tahoma"/>
          <w:sz w:val="20"/>
        </w:rPr>
      </w:pPr>
    </w:p>
    <w:p w14:paraId="5B1C918C" w14:textId="1DDE352A" w:rsidR="00D76353" w:rsidRDefault="00D76353" w:rsidP="00E63979">
      <w:pPr>
        <w:pStyle w:val="Blokbesedila"/>
        <w:keepNext/>
        <w:keepLines/>
        <w:tabs>
          <w:tab w:val="left" w:pos="9354"/>
        </w:tabs>
        <w:ind w:left="0" w:right="-2"/>
        <w:jc w:val="both"/>
        <w:rPr>
          <w:rFonts w:ascii="Tahoma" w:hAnsi="Tahoma" w:cs="Tahoma"/>
          <w:sz w:val="20"/>
        </w:rPr>
      </w:pPr>
    </w:p>
    <w:p w14:paraId="70AA4BA5" w14:textId="3A5EE474" w:rsidR="00D76353" w:rsidRDefault="00D76353" w:rsidP="00E63979">
      <w:pPr>
        <w:pStyle w:val="Blokbesedila"/>
        <w:keepNext/>
        <w:keepLines/>
        <w:tabs>
          <w:tab w:val="left" w:pos="9354"/>
        </w:tabs>
        <w:ind w:left="0" w:right="-2"/>
        <w:jc w:val="both"/>
        <w:rPr>
          <w:rFonts w:ascii="Tahoma" w:hAnsi="Tahoma" w:cs="Tahoma"/>
          <w:sz w:val="20"/>
        </w:rPr>
      </w:pPr>
    </w:p>
    <w:p w14:paraId="656F1167" w14:textId="37F117BD" w:rsidR="00D76353" w:rsidRDefault="00D76353" w:rsidP="00E63979">
      <w:pPr>
        <w:pStyle w:val="Blokbesedila"/>
        <w:keepNext/>
        <w:keepLines/>
        <w:tabs>
          <w:tab w:val="left" w:pos="9354"/>
        </w:tabs>
        <w:ind w:left="0" w:right="-2"/>
        <w:jc w:val="both"/>
        <w:rPr>
          <w:rFonts w:ascii="Tahoma" w:hAnsi="Tahoma" w:cs="Tahoma"/>
          <w:sz w:val="20"/>
        </w:rPr>
      </w:pPr>
    </w:p>
    <w:p w14:paraId="37287ECF" w14:textId="4E1A996B" w:rsidR="00D76353" w:rsidRDefault="00D76353" w:rsidP="00E63979">
      <w:pPr>
        <w:pStyle w:val="Blokbesedila"/>
        <w:keepNext/>
        <w:keepLines/>
        <w:tabs>
          <w:tab w:val="left" w:pos="9354"/>
        </w:tabs>
        <w:ind w:left="0" w:right="-2"/>
        <w:jc w:val="both"/>
        <w:rPr>
          <w:rFonts w:ascii="Tahoma" w:hAnsi="Tahoma" w:cs="Tahoma"/>
          <w:sz w:val="20"/>
        </w:rPr>
      </w:pPr>
    </w:p>
    <w:p w14:paraId="6D7C8CC3" w14:textId="4E473735" w:rsidR="00D76353" w:rsidRDefault="00D76353" w:rsidP="00E63979">
      <w:pPr>
        <w:pStyle w:val="Blokbesedila"/>
        <w:keepNext/>
        <w:keepLines/>
        <w:tabs>
          <w:tab w:val="left" w:pos="9354"/>
        </w:tabs>
        <w:ind w:left="0" w:right="-2"/>
        <w:jc w:val="both"/>
        <w:rPr>
          <w:rFonts w:ascii="Tahoma" w:hAnsi="Tahoma" w:cs="Tahoma"/>
          <w:sz w:val="20"/>
        </w:rPr>
      </w:pPr>
    </w:p>
    <w:p w14:paraId="1D1DBC6E" w14:textId="702E424A" w:rsidR="00D76353" w:rsidRDefault="00D76353" w:rsidP="00E63979">
      <w:pPr>
        <w:pStyle w:val="Blokbesedila"/>
        <w:keepNext/>
        <w:keepLines/>
        <w:tabs>
          <w:tab w:val="left" w:pos="9354"/>
        </w:tabs>
        <w:ind w:left="0" w:right="-2"/>
        <w:jc w:val="both"/>
        <w:rPr>
          <w:rFonts w:ascii="Tahoma" w:hAnsi="Tahoma" w:cs="Tahoma"/>
          <w:sz w:val="20"/>
        </w:rPr>
      </w:pPr>
    </w:p>
    <w:p w14:paraId="39B20CAA" w14:textId="6BB156D2" w:rsidR="00D76353" w:rsidRDefault="00D76353" w:rsidP="00E63979">
      <w:pPr>
        <w:pStyle w:val="Blokbesedila"/>
        <w:keepNext/>
        <w:keepLines/>
        <w:tabs>
          <w:tab w:val="left" w:pos="9354"/>
        </w:tabs>
        <w:ind w:left="0" w:right="-2"/>
        <w:jc w:val="both"/>
        <w:rPr>
          <w:rFonts w:ascii="Tahoma" w:hAnsi="Tahoma" w:cs="Tahoma"/>
          <w:sz w:val="20"/>
        </w:rPr>
      </w:pPr>
    </w:p>
    <w:p w14:paraId="0D5CAA6E" w14:textId="28267341" w:rsidR="00D76353" w:rsidRDefault="00D76353" w:rsidP="00E63979">
      <w:pPr>
        <w:pStyle w:val="Blokbesedila"/>
        <w:keepNext/>
        <w:keepLines/>
        <w:tabs>
          <w:tab w:val="left" w:pos="9354"/>
        </w:tabs>
        <w:ind w:left="0" w:right="-2"/>
        <w:jc w:val="both"/>
        <w:rPr>
          <w:rFonts w:ascii="Tahoma" w:hAnsi="Tahoma" w:cs="Tahoma"/>
          <w:sz w:val="20"/>
        </w:rPr>
      </w:pPr>
    </w:p>
    <w:p w14:paraId="66205D7A" w14:textId="2BC9A8E9" w:rsidR="00D76353" w:rsidRDefault="00D76353" w:rsidP="00E63979">
      <w:pPr>
        <w:pStyle w:val="Blokbesedila"/>
        <w:keepNext/>
        <w:keepLines/>
        <w:tabs>
          <w:tab w:val="left" w:pos="9354"/>
        </w:tabs>
        <w:ind w:left="0" w:right="-2"/>
        <w:jc w:val="both"/>
        <w:rPr>
          <w:rFonts w:ascii="Tahoma" w:hAnsi="Tahoma" w:cs="Tahoma"/>
          <w:sz w:val="20"/>
        </w:rPr>
      </w:pPr>
    </w:p>
    <w:p w14:paraId="7261BBFF" w14:textId="5B1074DD" w:rsidR="00D76353" w:rsidRDefault="00D76353" w:rsidP="00E63979">
      <w:pPr>
        <w:pStyle w:val="Blokbesedila"/>
        <w:keepNext/>
        <w:keepLines/>
        <w:tabs>
          <w:tab w:val="left" w:pos="9354"/>
        </w:tabs>
        <w:ind w:left="0" w:right="-2"/>
        <w:jc w:val="both"/>
        <w:rPr>
          <w:rFonts w:ascii="Tahoma" w:hAnsi="Tahoma" w:cs="Tahoma"/>
          <w:sz w:val="20"/>
        </w:rPr>
      </w:pPr>
    </w:p>
    <w:p w14:paraId="21602D0F" w14:textId="0379E7A8" w:rsidR="00D76353" w:rsidRDefault="00D76353" w:rsidP="00E63979">
      <w:pPr>
        <w:pStyle w:val="Blokbesedila"/>
        <w:keepNext/>
        <w:keepLines/>
        <w:tabs>
          <w:tab w:val="left" w:pos="9354"/>
        </w:tabs>
        <w:ind w:left="0" w:right="-2"/>
        <w:jc w:val="both"/>
        <w:rPr>
          <w:rFonts w:ascii="Tahoma" w:hAnsi="Tahoma" w:cs="Tahoma"/>
          <w:sz w:val="20"/>
        </w:rPr>
      </w:pPr>
    </w:p>
    <w:p w14:paraId="76B8D099" w14:textId="12023A67" w:rsidR="00D76353" w:rsidRDefault="00D76353" w:rsidP="00E63979">
      <w:pPr>
        <w:pStyle w:val="Blokbesedila"/>
        <w:keepNext/>
        <w:keepLines/>
        <w:tabs>
          <w:tab w:val="left" w:pos="9354"/>
        </w:tabs>
        <w:ind w:left="0" w:right="-2"/>
        <w:jc w:val="both"/>
        <w:rPr>
          <w:rFonts w:ascii="Tahoma" w:hAnsi="Tahoma" w:cs="Tahoma"/>
          <w:sz w:val="20"/>
        </w:rPr>
      </w:pPr>
    </w:p>
    <w:p w14:paraId="7A87412E" w14:textId="182755D1" w:rsidR="00D76353" w:rsidRDefault="00D76353" w:rsidP="00E63979">
      <w:pPr>
        <w:pStyle w:val="Blokbesedila"/>
        <w:keepNext/>
        <w:keepLines/>
        <w:tabs>
          <w:tab w:val="left" w:pos="9354"/>
        </w:tabs>
        <w:ind w:left="0" w:right="-2"/>
        <w:jc w:val="both"/>
        <w:rPr>
          <w:rFonts w:ascii="Tahoma" w:hAnsi="Tahoma" w:cs="Tahoma"/>
          <w:sz w:val="20"/>
        </w:rPr>
      </w:pPr>
    </w:p>
    <w:p w14:paraId="3813DE76" w14:textId="256212BB" w:rsidR="00D76353" w:rsidRDefault="00D76353" w:rsidP="00E63979">
      <w:pPr>
        <w:pStyle w:val="Blokbesedila"/>
        <w:keepNext/>
        <w:keepLines/>
        <w:tabs>
          <w:tab w:val="left" w:pos="9354"/>
        </w:tabs>
        <w:ind w:left="0" w:right="-2"/>
        <w:jc w:val="both"/>
        <w:rPr>
          <w:rFonts w:ascii="Tahoma" w:hAnsi="Tahoma" w:cs="Tahoma"/>
          <w:sz w:val="20"/>
        </w:rPr>
      </w:pPr>
    </w:p>
    <w:p w14:paraId="3E75625B" w14:textId="14C46993" w:rsidR="00D76353" w:rsidRDefault="00D76353" w:rsidP="00E63979">
      <w:pPr>
        <w:pStyle w:val="Blokbesedila"/>
        <w:keepNext/>
        <w:keepLines/>
        <w:tabs>
          <w:tab w:val="left" w:pos="9354"/>
        </w:tabs>
        <w:ind w:left="0" w:right="-2"/>
        <w:jc w:val="both"/>
        <w:rPr>
          <w:rFonts w:ascii="Tahoma" w:hAnsi="Tahoma" w:cs="Tahoma"/>
          <w:sz w:val="20"/>
        </w:rPr>
      </w:pPr>
    </w:p>
    <w:p w14:paraId="4E12ED5D" w14:textId="5FDADA7B" w:rsidR="00D76353" w:rsidRDefault="00D76353" w:rsidP="00E63979">
      <w:pPr>
        <w:pStyle w:val="Blokbesedila"/>
        <w:keepNext/>
        <w:keepLines/>
        <w:tabs>
          <w:tab w:val="left" w:pos="9354"/>
        </w:tabs>
        <w:ind w:left="0" w:right="-2"/>
        <w:jc w:val="both"/>
        <w:rPr>
          <w:rFonts w:ascii="Tahoma" w:hAnsi="Tahoma" w:cs="Tahoma"/>
          <w:sz w:val="20"/>
        </w:rPr>
      </w:pPr>
    </w:p>
    <w:p w14:paraId="69FC8922" w14:textId="7827E349" w:rsidR="00D76353" w:rsidRDefault="00D76353" w:rsidP="00E63979">
      <w:pPr>
        <w:pStyle w:val="Blokbesedila"/>
        <w:keepNext/>
        <w:keepLines/>
        <w:tabs>
          <w:tab w:val="left" w:pos="9354"/>
        </w:tabs>
        <w:ind w:left="0" w:right="-2"/>
        <w:jc w:val="both"/>
        <w:rPr>
          <w:rFonts w:ascii="Tahoma" w:hAnsi="Tahoma" w:cs="Tahoma"/>
          <w:sz w:val="20"/>
        </w:rPr>
      </w:pPr>
    </w:p>
    <w:p w14:paraId="2D47646D" w14:textId="0EDA92E4" w:rsidR="00D76353" w:rsidRDefault="00D76353" w:rsidP="00E63979">
      <w:pPr>
        <w:pStyle w:val="Blokbesedila"/>
        <w:keepNext/>
        <w:keepLines/>
        <w:tabs>
          <w:tab w:val="left" w:pos="9354"/>
        </w:tabs>
        <w:ind w:left="0" w:right="-2"/>
        <w:jc w:val="both"/>
        <w:rPr>
          <w:rFonts w:ascii="Tahoma" w:hAnsi="Tahoma" w:cs="Tahoma"/>
          <w:sz w:val="20"/>
        </w:rPr>
      </w:pPr>
    </w:p>
    <w:p w14:paraId="7241F0EB" w14:textId="14E19A5C" w:rsidR="00D76353" w:rsidRDefault="00D76353" w:rsidP="00E63979">
      <w:pPr>
        <w:pStyle w:val="Blokbesedila"/>
        <w:keepNext/>
        <w:keepLines/>
        <w:tabs>
          <w:tab w:val="left" w:pos="9354"/>
        </w:tabs>
        <w:ind w:left="0" w:right="-2"/>
        <w:jc w:val="both"/>
        <w:rPr>
          <w:rFonts w:ascii="Tahoma" w:hAnsi="Tahoma" w:cs="Tahoma"/>
          <w:sz w:val="20"/>
        </w:rPr>
      </w:pPr>
    </w:p>
    <w:p w14:paraId="2DEB7E56" w14:textId="4E605EA9" w:rsidR="00D76353" w:rsidRDefault="00D76353" w:rsidP="00E63979">
      <w:pPr>
        <w:pStyle w:val="Blokbesedila"/>
        <w:keepNext/>
        <w:keepLines/>
        <w:tabs>
          <w:tab w:val="left" w:pos="9354"/>
        </w:tabs>
        <w:ind w:left="0" w:right="-2"/>
        <w:jc w:val="both"/>
        <w:rPr>
          <w:rFonts w:ascii="Tahoma" w:hAnsi="Tahoma" w:cs="Tahoma"/>
          <w:sz w:val="20"/>
        </w:rPr>
      </w:pPr>
    </w:p>
    <w:p w14:paraId="621C6806" w14:textId="39ED6FAA" w:rsidR="00D76353" w:rsidRDefault="00D76353" w:rsidP="00E63979">
      <w:pPr>
        <w:pStyle w:val="Blokbesedila"/>
        <w:keepNext/>
        <w:keepLines/>
        <w:tabs>
          <w:tab w:val="left" w:pos="9354"/>
        </w:tabs>
        <w:ind w:left="0" w:right="-2"/>
        <w:jc w:val="both"/>
        <w:rPr>
          <w:rFonts w:ascii="Tahoma" w:hAnsi="Tahoma" w:cs="Tahoma"/>
          <w:sz w:val="20"/>
        </w:rPr>
      </w:pPr>
    </w:p>
    <w:p w14:paraId="64E1A59F" w14:textId="45612334" w:rsidR="00D76353" w:rsidRDefault="00D76353" w:rsidP="00E63979">
      <w:pPr>
        <w:pStyle w:val="Blokbesedila"/>
        <w:keepNext/>
        <w:keepLines/>
        <w:tabs>
          <w:tab w:val="left" w:pos="9354"/>
        </w:tabs>
        <w:ind w:left="0" w:right="-2"/>
        <w:jc w:val="both"/>
        <w:rPr>
          <w:rFonts w:ascii="Tahoma" w:hAnsi="Tahoma" w:cs="Tahoma"/>
          <w:sz w:val="20"/>
        </w:rPr>
      </w:pPr>
    </w:p>
    <w:p w14:paraId="3A905596" w14:textId="63F5B4AF" w:rsidR="00D76353" w:rsidRDefault="00D76353" w:rsidP="00E63979">
      <w:pPr>
        <w:pStyle w:val="Blokbesedila"/>
        <w:keepNext/>
        <w:keepLines/>
        <w:tabs>
          <w:tab w:val="left" w:pos="9354"/>
        </w:tabs>
        <w:ind w:left="0" w:right="-2"/>
        <w:jc w:val="both"/>
        <w:rPr>
          <w:rFonts w:ascii="Tahoma" w:hAnsi="Tahoma" w:cs="Tahoma"/>
          <w:sz w:val="20"/>
        </w:rPr>
      </w:pPr>
    </w:p>
    <w:p w14:paraId="64219708" w14:textId="39856327" w:rsidR="00D76353" w:rsidRDefault="00D76353" w:rsidP="00E63979">
      <w:pPr>
        <w:pStyle w:val="Blokbesedila"/>
        <w:keepNext/>
        <w:keepLines/>
        <w:tabs>
          <w:tab w:val="left" w:pos="9354"/>
        </w:tabs>
        <w:ind w:left="0" w:right="-2"/>
        <w:jc w:val="both"/>
        <w:rPr>
          <w:rFonts w:ascii="Tahoma" w:hAnsi="Tahoma" w:cs="Tahoma"/>
          <w:sz w:val="20"/>
        </w:rPr>
      </w:pPr>
    </w:p>
    <w:p w14:paraId="4D399F7E" w14:textId="2A7E929C" w:rsidR="00D76353" w:rsidRDefault="00D76353" w:rsidP="00E63979">
      <w:pPr>
        <w:pStyle w:val="Blokbesedila"/>
        <w:keepNext/>
        <w:keepLines/>
        <w:tabs>
          <w:tab w:val="left" w:pos="9354"/>
        </w:tabs>
        <w:ind w:left="0" w:right="-2"/>
        <w:jc w:val="both"/>
        <w:rPr>
          <w:rFonts w:ascii="Tahoma" w:hAnsi="Tahoma" w:cs="Tahoma"/>
          <w:sz w:val="20"/>
        </w:rPr>
      </w:pPr>
    </w:p>
    <w:p w14:paraId="54CB3FB7" w14:textId="008C24E9" w:rsidR="00D76353" w:rsidRDefault="00D76353" w:rsidP="00E63979">
      <w:pPr>
        <w:pStyle w:val="Blokbesedila"/>
        <w:keepNext/>
        <w:keepLines/>
        <w:tabs>
          <w:tab w:val="left" w:pos="9354"/>
        </w:tabs>
        <w:ind w:left="0" w:right="-2"/>
        <w:jc w:val="both"/>
        <w:rPr>
          <w:rFonts w:ascii="Tahoma" w:hAnsi="Tahoma" w:cs="Tahoma"/>
          <w:sz w:val="20"/>
        </w:rPr>
      </w:pPr>
    </w:p>
    <w:p w14:paraId="1B70A3D0" w14:textId="40B93FB0" w:rsidR="00D76353" w:rsidRDefault="00D76353" w:rsidP="00E63979">
      <w:pPr>
        <w:pStyle w:val="Blokbesedila"/>
        <w:keepNext/>
        <w:keepLines/>
        <w:tabs>
          <w:tab w:val="left" w:pos="9354"/>
        </w:tabs>
        <w:ind w:left="0" w:right="-2"/>
        <w:jc w:val="both"/>
        <w:rPr>
          <w:rFonts w:ascii="Tahoma" w:hAnsi="Tahoma" w:cs="Tahoma"/>
          <w:sz w:val="20"/>
        </w:rPr>
      </w:pPr>
    </w:p>
    <w:p w14:paraId="1DCD197B" w14:textId="77777777" w:rsidR="00C111EF" w:rsidRDefault="00C111EF" w:rsidP="00E63979">
      <w:pPr>
        <w:pStyle w:val="Blokbesedila"/>
        <w:keepNext/>
        <w:keepLines/>
        <w:tabs>
          <w:tab w:val="left" w:pos="9354"/>
        </w:tabs>
        <w:ind w:left="0" w:right="-2"/>
        <w:jc w:val="both"/>
        <w:rPr>
          <w:rFonts w:ascii="Tahoma" w:hAnsi="Tahoma" w:cs="Tahoma"/>
          <w:sz w:val="20"/>
        </w:rPr>
      </w:pPr>
    </w:p>
    <w:tbl>
      <w:tblPr>
        <w:tblW w:w="9674" w:type="dxa"/>
        <w:tblInd w:w="-4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15"/>
        <w:gridCol w:w="1559"/>
      </w:tblGrid>
      <w:tr w:rsidR="002C0B2F" w:rsidRPr="00112425" w14:paraId="39E83797" w14:textId="77777777" w:rsidTr="002908E8">
        <w:tc>
          <w:tcPr>
            <w:tcW w:w="8115" w:type="dxa"/>
          </w:tcPr>
          <w:p w14:paraId="2A429B3E" w14:textId="77777777" w:rsidR="002C0B2F" w:rsidRPr="00112425" w:rsidRDefault="002C0B2F" w:rsidP="00E63979">
            <w:pPr>
              <w:keepNext/>
              <w:keepLines/>
              <w:jc w:val="both"/>
              <w:rPr>
                <w:rFonts w:ascii="Tahoma" w:hAnsi="Tahoma" w:cs="Tahoma"/>
              </w:rPr>
            </w:pPr>
            <w:r w:rsidRPr="00112425">
              <w:rPr>
                <w:rFonts w:ascii="Tahoma" w:hAnsi="Tahoma" w:cs="Tahoma"/>
              </w:rPr>
              <w:lastRenderedPageBreak/>
              <w:t>IZJAVA O IZPOLNJEVANJU SPOSOBNOSTI PONUDNIKA/PARTNERJA</w:t>
            </w:r>
          </w:p>
        </w:tc>
        <w:tc>
          <w:tcPr>
            <w:tcW w:w="1559" w:type="dxa"/>
          </w:tcPr>
          <w:p w14:paraId="584A6A98" w14:textId="77777777" w:rsidR="002C0B2F" w:rsidRPr="00112425" w:rsidRDefault="002C0B2F" w:rsidP="00E63979">
            <w:pPr>
              <w:keepNext/>
              <w:keepLines/>
              <w:jc w:val="both"/>
              <w:rPr>
                <w:rFonts w:ascii="Tahoma" w:hAnsi="Tahoma" w:cs="Tahoma"/>
                <w:b/>
                <w:i/>
              </w:rPr>
            </w:pPr>
            <w:r w:rsidRPr="00112425">
              <w:rPr>
                <w:rFonts w:ascii="Tahoma" w:hAnsi="Tahoma" w:cs="Tahoma"/>
                <w:b/>
                <w:i/>
              </w:rPr>
              <w:t>Priloga 3/1</w:t>
            </w:r>
          </w:p>
        </w:tc>
      </w:tr>
    </w:tbl>
    <w:p w14:paraId="1CA964B0" w14:textId="77777777" w:rsidR="005B2B2C" w:rsidRPr="00112425" w:rsidRDefault="005B2B2C" w:rsidP="00E63979">
      <w:pPr>
        <w:keepNext/>
        <w:keepLines/>
        <w:jc w:val="both"/>
        <w:rPr>
          <w:rFonts w:ascii="Tahoma" w:hAnsi="Tahoma" w:cs="Tahoma"/>
        </w:rPr>
      </w:pPr>
    </w:p>
    <w:p w14:paraId="29887CB2" w14:textId="63F80558" w:rsidR="00F93884" w:rsidRDefault="00FF3C2E" w:rsidP="00E63979">
      <w:pPr>
        <w:keepNext/>
        <w:keepLines/>
        <w:jc w:val="both"/>
        <w:rPr>
          <w:rFonts w:ascii="Tahoma" w:hAnsi="Tahoma" w:cs="Tahoma"/>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33638B">
        <w:rPr>
          <w:rFonts w:ascii="Tahoma" w:hAnsi="Tahoma" w:cs="Tahoma"/>
          <w:b/>
        </w:rPr>
        <w:t>VKS-35/23</w:t>
      </w:r>
      <w:r w:rsidR="00FE6940" w:rsidRPr="00112425">
        <w:rPr>
          <w:rFonts w:ascii="Tahoma" w:hAnsi="Tahoma" w:cs="Tahoma"/>
          <w:b/>
        </w:rPr>
        <w:t xml:space="preserve"> </w:t>
      </w:r>
      <w:r w:rsidR="0033638B">
        <w:rPr>
          <w:rFonts w:ascii="Tahoma" w:hAnsi="Tahoma" w:cs="Tahoma"/>
          <w:b/>
          <w:color w:val="000000"/>
        </w:rPr>
        <w:t>Izbira administratorja sistema vodenja in nadzora delovanja CČN Ljubljana</w:t>
      </w:r>
      <w:r w:rsidR="0054060F" w:rsidRPr="00112425">
        <w:rPr>
          <w:rFonts w:ascii="Tahoma" w:hAnsi="Tahoma" w:cs="Tahoma"/>
        </w:rPr>
        <w:t xml:space="preserve">, </w:t>
      </w:r>
      <w:r w:rsidRPr="00112425">
        <w:rPr>
          <w:rFonts w:ascii="Tahoma" w:hAnsi="Tahoma" w:cs="Tahoma"/>
        </w:rPr>
        <w:t xml:space="preserve">kot </w:t>
      </w:r>
      <w:r w:rsidR="00F93884" w:rsidRPr="00F93884">
        <w:rPr>
          <w:rFonts w:ascii="Tahoma" w:hAnsi="Tahoma" w:cs="Tahoma"/>
          <w:i/>
        </w:rPr>
        <w:t>(ustrezno označi in izpolni)</w:t>
      </w:r>
    </w:p>
    <w:p w14:paraId="74247A73" w14:textId="77777777" w:rsidR="00F93884" w:rsidRPr="00F93884" w:rsidRDefault="00F93884" w:rsidP="00E63979">
      <w:pPr>
        <w:pStyle w:val="Odstavekseznama"/>
        <w:keepNext/>
        <w:keepLines/>
        <w:numPr>
          <w:ilvl w:val="0"/>
          <w:numId w:val="32"/>
        </w:numPr>
        <w:jc w:val="both"/>
        <w:rPr>
          <w:rFonts w:ascii="Tahoma" w:hAnsi="Tahoma" w:cs="Tahoma"/>
        </w:rPr>
      </w:pPr>
      <w:r>
        <w:rPr>
          <w:rFonts w:ascii="Tahoma" w:hAnsi="Tahoma" w:cs="Tahoma"/>
          <w:b/>
        </w:rPr>
        <w:t xml:space="preserve">ponudnik </w:t>
      </w:r>
      <w:r w:rsidRPr="00F93884">
        <w:rPr>
          <w:rFonts w:ascii="Tahoma" w:hAnsi="Tahoma" w:cs="Tahoma"/>
          <w:b/>
        </w:rPr>
        <w:t xml:space="preserve">_____________________________________ </w:t>
      </w:r>
      <w:r w:rsidRPr="00F93884">
        <w:rPr>
          <w:rFonts w:ascii="Tahoma" w:hAnsi="Tahoma" w:cs="Tahoma"/>
          <w:i/>
        </w:rPr>
        <w:t xml:space="preserve">(navedba ponudnika), </w:t>
      </w:r>
      <w:r w:rsidRPr="00F93884">
        <w:rPr>
          <w:rFonts w:ascii="Tahoma" w:hAnsi="Tahoma" w:cs="Tahoma"/>
        </w:rPr>
        <w:t>matična št. ____________________</w:t>
      </w:r>
    </w:p>
    <w:p w14:paraId="367A7A0D" w14:textId="77777777" w:rsidR="0054060F" w:rsidRPr="00F93884" w:rsidRDefault="00FF3C2E" w:rsidP="00E63979">
      <w:pPr>
        <w:pStyle w:val="Odstavekseznama"/>
        <w:keepNext/>
        <w:keepLines/>
        <w:numPr>
          <w:ilvl w:val="0"/>
          <w:numId w:val="32"/>
        </w:numPr>
        <w:jc w:val="both"/>
        <w:rPr>
          <w:rFonts w:ascii="Tahoma" w:hAnsi="Tahoma" w:cs="Tahoma"/>
        </w:rPr>
      </w:pPr>
      <w:r w:rsidRPr="00F93884">
        <w:rPr>
          <w:rFonts w:ascii="Tahoma" w:hAnsi="Tahoma" w:cs="Tahoma"/>
          <w:b/>
        </w:rPr>
        <w:t>partner _____________________________________</w:t>
      </w:r>
      <w:r w:rsidR="00A271A0" w:rsidRPr="00F93884">
        <w:rPr>
          <w:rFonts w:ascii="Tahoma" w:hAnsi="Tahoma" w:cs="Tahoma"/>
          <w:b/>
        </w:rPr>
        <w:t xml:space="preserve"> </w:t>
      </w:r>
      <w:r w:rsidR="00A271A0" w:rsidRPr="00F93884">
        <w:rPr>
          <w:rFonts w:ascii="Tahoma" w:hAnsi="Tahoma" w:cs="Tahoma"/>
          <w:i/>
        </w:rPr>
        <w:t>(navedba partnerja)</w:t>
      </w:r>
      <w:r w:rsidR="001660D4" w:rsidRPr="00F93884">
        <w:rPr>
          <w:rFonts w:ascii="Tahoma" w:hAnsi="Tahoma" w:cs="Tahoma"/>
          <w:i/>
        </w:rPr>
        <w:t xml:space="preserve">, </w:t>
      </w:r>
      <w:r w:rsidR="001660D4" w:rsidRPr="00F93884">
        <w:rPr>
          <w:rFonts w:ascii="Tahoma" w:hAnsi="Tahoma" w:cs="Tahoma"/>
        </w:rPr>
        <w:t xml:space="preserve">matična št. ____________________ </w:t>
      </w:r>
    </w:p>
    <w:p w14:paraId="13A90A56" w14:textId="77777777" w:rsidR="0054060F" w:rsidRPr="00112425" w:rsidRDefault="0054060F" w:rsidP="00E63979">
      <w:pPr>
        <w:pStyle w:val="Blokbesedila"/>
        <w:keepNext/>
        <w:keepLines/>
        <w:ind w:left="0" w:right="565"/>
        <w:jc w:val="both"/>
        <w:rPr>
          <w:rFonts w:ascii="Tahoma" w:hAnsi="Tahoma" w:cs="Tahoma"/>
          <w:sz w:val="20"/>
        </w:rPr>
      </w:pPr>
    </w:p>
    <w:p w14:paraId="56FE2EE7" w14:textId="77777777" w:rsidR="00FF3C2E" w:rsidRPr="00112425" w:rsidRDefault="00FF3C2E" w:rsidP="00E63979">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705A2D74" w14:textId="77777777" w:rsidR="00FF3C2E" w:rsidRPr="00112425" w:rsidRDefault="00FF3C2E" w:rsidP="00E63979">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4E8EBDAA" w14:textId="7DA5D895" w:rsidR="00FF3C2E" w:rsidRDefault="00FF3C2E" w:rsidP="00E6397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sidR="00C111EF">
        <w:rPr>
          <w:rFonts w:ascii="Tahoma" w:hAnsi="Tahoma" w:cs="Tahoma"/>
          <w:sz w:val="20"/>
        </w:rPr>
        <w:t xml:space="preserve"> </w:t>
      </w:r>
      <w:r w:rsidR="00C111EF" w:rsidRPr="00C111EF">
        <w:rPr>
          <w:rFonts w:ascii="Tahoma" w:hAnsi="Tahoma" w:cs="Tahoma"/>
          <w:sz w:val="20"/>
        </w:rPr>
        <w:t>za kazniva dejanja iz Kazenskega zakonika (Ur</w:t>
      </w:r>
      <w:r w:rsidR="00C111EF">
        <w:rPr>
          <w:rFonts w:ascii="Tahoma" w:hAnsi="Tahoma" w:cs="Tahoma"/>
          <w:sz w:val="20"/>
        </w:rPr>
        <w:t xml:space="preserve">. </w:t>
      </w:r>
      <w:r w:rsidR="00C111EF" w:rsidRPr="00C111EF">
        <w:rPr>
          <w:rFonts w:ascii="Tahoma" w:hAnsi="Tahoma" w:cs="Tahoma"/>
          <w:sz w:val="20"/>
        </w:rPr>
        <w:t>l</w:t>
      </w:r>
      <w:r w:rsidR="00C111EF">
        <w:rPr>
          <w:rFonts w:ascii="Tahoma" w:hAnsi="Tahoma" w:cs="Tahoma"/>
          <w:sz w:val="20"/>
        </w:rPr>
        <w:t xml:space="preserve">. </w:t>
      </w:r>
      <w:r w:rsidR="00C111EF" w:rsidRPr="00C111EF">
        <w:rPr>
          <w:rFonts w:ascii="Tahoma" w:hAnsi="Tahoma" w:cs="Tahoma"/>
          <w:sz w:val="20"/>
        </w:rPr>
        <w:t xml:space="preserve">RS, št. 50/12 – uradno prečiščeno besedilo, 6/16 – popr., 54/15, 38/16, 27/17, 23/20, 91/20, 95/21, 186/21 in 105/22 – ZZNŠPP; v nadaljnjem besedilu: KZ-1) ali za primerljiva kazniva dejanja, </w:t>
      </w:r>
      <w:r w:rsidR="00C111EF">
        <w:rPr>
          <w:rFonts w:ascii="Tahoma" w:hAnsi="Tahoma" w:cs="Tahoma"/>
          <w:sz w:val="20"/>
        </w:rPr>
        <w:t xml:space="preserve">kot </w:t>
      </w:r>
      <w:r w:rsidRPr="00112425">
        <w:rPr>
          <w:rFonts w:ascii="Tahoma" w:hAnsi="Tahoma" w:cs="Tahoma"/>
          <w:sz w:val="20"/>
        </w:rPr>
        <w:t>so opredeljena v prvem odstavku 75. člena ZJN-3;</w:t>
      </w:r>
    </w:p>
    <w:p w14:paraId="550F0CC8" w14:textId="358AF246" w:rsidR="00FF3C2E" w:rsidRPr="00112425" w:rsidRDefault="00FF3C2E" w:rsidP="00E6397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lang w:val="x-none"/>
        </w:rPr>
        <w:t>da</w:t>
      </w:r>
      <w:r w:rsidRPr="00112425">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w:t>
      </w:r>
      <w:r w:rsidR="00D76353" w:rsidRPr="00D76353">
        <w:rPr>
          <w:rFonts w:ascii="Tahoma" w:hAnsi="Tahoma" w:cs="Tahoma"/>
          <w:sz w:val="20"/>
        </w:rPr>
        <w:t>do roka za oddajo ponudbe</w:t>
      </w:r>
      <w:r w:rsidRPr="00112425">
        <w:rPr>
          <w:rFonts w:ascii="Tahoma" w:hAnsi="Tahoma" w:cs="Tahoma"/>
          <w:sz w:val="20"/>
        </w:rPr>
        <w:t>;</w:t>
      </w:r>
    </w:p>
    <w:p w14:paraId="3D6A2F52" w14:textId="4D5C97EA" w:rsidR="00FF3C2E" w:rsidRDefault="00FF3C2E" w:rsidP="00E6397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2DA62E63" w14:textId="77777777" w:rsidR="00FF3C2E" w:rsidRPr="00112425" w:rsidRDefault="00FF3C2E" w:rsidP="00E6397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v zadnjih treh letih pred potekom roka za oddajo ponudb </w:t>
      </w:r>
      <w:r w:rsidR="002C0B2F" w:rsidRPr="002C0B2F">
        <w:rPr>
          <w:rFonts w:ascii="Tahoma" w:hAnsi="Tahoma" w:cs="Tahoma"/>
          <w:sz w:val="20"/>
        </w:rPr>
        <w:t xml:space="preserve">pristojni organ Republike Slovenije ali druge države članice ali tretje države </w:t>
      </w:r>
      <w:r w:rsidR="002C0B2F">
        <w:rPr>
          <w:rFonts w:ascii="Tahoma" w:hAnsi="Tahoma" w:cs="Tahoma"/>
          <w:sz w:val="20"/>
        </w:rPr>
        <w:t>ni</w:t>
      </w:r>
      <w:r w:rsidR="002C0B2F" w:rsidRPr="002C0B2F">
        <w:rPr>
          <w:rFonts w:ascii="Tahoma" w:hAnsi="Tahoma" w:cs="Tahoma"/>
          <w:sz w:val="20"/>
        </w:rPr>
        <w:t xml:space="preserve"> ugotovil najmanj dve kršitvi v zvezi s plačilom za delo, delovnim časom, počitki, opravljanjem dela na podlagi pogodb civilnega prava kljub obstoju elementov delovnega razmerja ali v zvezi z zaposlovanjem na črno, za kateri nam (gospodarskemu subjektu)</w:t>
      </w:r>
      <w:r w:rsidR="002C0B2F">
        <w:rPr>
          <w:rFonts w:ascii="Tahoma" w:hAnsi="Tahoma" w:cs="Tahoma"/>
          <w:sz w:val="20"/>
        </w:rPr>
        <w:t xml:space="preserve"> </w:t>
      </w:r>
      <w:r w:rsidR="002C0B2F" w:rsidRPr="002C0B2F">
        <w:rPr>
          <w:rFonts w:ascii="Tahoma" w:hAnsi="Tahoma" w:cs="Tahoma"/>
          <w:sz w:val="20"/>
        </w:rPr>
        <w:t>je bila s pravnomočno odločitvijo ali več pravnomočnimi odločitvami izrečena globa za prekršek</w:t>
      </w:r>
      <w:r w:rsidRPr="00112425">
        <w:rPr>
          <w:rFonts w:ascii="Tahoma" w:hAnsi="Tahoma" w:cs="Tahoma"/>
          <w:sz w:val="20"/>
        </w:rPr>
        <w:t>;</w:t>
      </w:r>
    </w:p>
    <w:p w14:paraId="5038BE5D" w14:textId="77777777" w:rsidR="00AF579B" w:rsidRPr="00E1016A" w:rsidRDefault="00AF579B" w:rsidP="00E6397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2BEBC67C" w14:textId="77777777" w:rsidR="00AF579B" w:rsidRDefault="00AF579B" w:rsidP="00E63979">
      <w:pPr>
        <w:pStyle w:val="Odstavekseznama"/>
        <w:keepNext/>
        <w:keepLines/>
        <w:numPr>
          <w:ilvl w:val="0"/>
          <w:numId w:val="36"/>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0F2A4E94" w14:textId="77777777" w:rsidR="00AF579B" w:rsidRDefault="00AF579B" w:rsidP="00E63979">
      <w:pPr>
        <w:pStyle w:val="Odstavekseznama"/>
        <w:keepNext/>
        <w:keepLines/>
        <w:numPr>
          <w:ilvl w:val="0"/>
          <w:numId w:val="36"/>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65153AD6" w14:textId="77777777" w:rsidR="00AF579B" w:rsidRDefault="00AF579B" w:rsidP="00E63979">
      <w:pPr>
        <w:pStyle w:val="Odstavekseznama"/>
        <w:keepNext/>
        <w:keepLines/>
        <w:numPr>
          <w:ilvl w:val="0"/>
          <w:numId w:val="36"/>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7A7F10FC" w14:textId="77777777" w:rsidR="00AF579B" w:rsidRPr="00E1016A" w:rsidRDefault="00AF579B" w:rsidP="00E63979">
      <w:pPr>
        <w:pStyle w:val="Odstavekseznama"/>
        <w:keepNext/>
        <w:keepLines/>
        <w:numPr>
          <w:ilvl w:val="0"/>
          <w:numId w:val="36"/>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navedeni v točkah (a) do (c) zgoraj;</w:t>
      </w:r>
    </w:p>
    <w:p w14:paraId="5B4E5E62" w14:textId="77777777" w:rsidR="001B1358" w:rsidRPr="00112425" w:rsidRDefault="001B1358" w:rsidP="00E63979">
      <w:pPr>
        <w:pStyle w:val="Blokbesedila"/>
        <w:keepNext/>
        <w:keepLines/>
        <w:tabs>
          <w:tab w:val="clear" w:pos="8647"/>
          <w:tab w:val="left" w:pos="426"/>
          <w:tab w:val="left" w:pos="9354"/>
        </w:tabs>
        <w:ind w:left="426" w:right="-2"/>
        <w:jc w:val="both"/>
        <w:rPr>
          <w:rFonts w:ascii="Tahoma" w:hAnsi="Tahoma" w:cs="Tahoma"/>
          <w:sz w:val="20"/>
        </w:rPr>
      </w:pPr>
    </w:p>
    <w:p w14:paraId="6887CE4F" w14:textId="77777777" w:rsidR="00FF3C2E" w:rsidRPr="00112425" w:rsidRDefault="00FF3C2E" w:rsidP="00E63979">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3D029E71" w14:textId="77777777" w:rsidR="00C455E5" w:rsidRDefault="00FF3C2E" w:rsidP="00E6397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885248D" w14:textId="724DC126" w:rsidR="00B54159" w:rsidRPr="00112425" w:rsidRDefault="00B54159" w:rsidP="00E63979">
      <w:pPr>
        <w:pStyle w:val="Blokbesedila"/>
        <w:keepNext/>
        <w:keepLines/>
        <w:numPr>
          <w:ilvl w:val="1"/>
          <w:numId w:val="9"/>
        </w:numPr>
        <w:tabs>
          <w:tab w:val="clear" w:pos="8647"/>
          <w:tab w:val="left" w:pos="426"/>
        </w:tabs>
        <w:ind w:left="426" w:right="-2" w:hanging="426"/>
        <w:jc w:val="both"/>
        <w:rPr>
          <w:rFonts w:ascii="Tahoma" w:hAnsi="Tahoma" w:cs="Tahoma"/>
          <w:sz w:val="20"/>
        </w:rPr>
      </w:pPr>
      <w:r>
        <w:rPr>
          <w:rFonts w:ascii="Tahoma" w:hAnsi="Tahoma" w:cs="Tahoma"/>
          <w:sz w:val="20"/>
        </w:rPr>
        <w:t xml:space="preserve">da smo ekonomsko in finančno sposobni izvesti predmet javnega naročila ter da v preteklih </w:t>
      </w:r>
      <w:r w:rsidRPr="00B54159">
        <w:rPr>
          <w:rFonts w:ascii="Tahoma" w:hAnsi="Tahoma" w:cs="Tahoma"/>
          <w:sz w:val="20"/>
        </w:rPr>
        <w:t xml:space="preserve">šestih (6) mesecih pred </w:t>
      </w:r>
      <w:r>
        <w:rPr>
          <w:rFonts w:ascii="Tahoma" w:hAnsi="Tahoma" w:cs="Tahoma"/>
          <w:sz w:val="20"/>
        </w:rPr>
        <w:t>datumom, določenim za oddajo ponudb nismo imeli</w:t>
      </w:r>
      <w:r w:rsidR="00B2573D">
        <w:rPr>
          <w:rFonts w:ascii="Tahoma" w:hAnsi="Tahoma" w:cs="Tahoma"/>
          <w:sz w:val="20"/>
        </w:rPr>
        <w:t xml:space="preserve"> </w:t>
      </w:r>
      <w:r w:rsidRPr="00B54159">
        <w:rPr>
          <w:rFonts w:ascii="Tahoma" w:hAnsi="Tahoma" w:cs="Tahoma"/>
          <w:sz w:val="20"/>
        </w:rPr>
        <w:t>dospelih neporavnanih obveznosti</w:t>
      </w:r>
      <w:r>
        <w:rPr>
          <w:rFonts w:ascii="Tahoma" w:hAnsi="Tahoma" w:cs="Tahoma"/>
          <w:sz w:val="20"/>
        </w:rPr>
        <w:t>;</w:t>
      </w:r>
    </w:p>
    <w:p w14:paraId="16D8045A" w14:textId="6F075DDF" w:rsidR="00FF3C2E" w:rsidRPr="00112425" w:rsidRDefault="00C455E5" w:rsidP="00E63979">
      <w:pPr>
        <w:pStyle w:val="Blokbesedila"/>
        <w:keepNext/>
        <w:keepLines/>
        <w:numPr>
          <w:ilvl w:val="1"/>
          <w:numId w:val="9"/>
        </w:numPr>
        <w:tabs>
          <w:tab w:val="clear" w:pos="8647"/>
          <w:tab w:val="left" w:pos="426"/>
        </w:tabs>
        <w:ind w:left="426" w:right="-2" w:hanging="426"/>
        <w:jc w:val="both"/>
        <w:rPr>
          <w:rFonts w:ascii="Tahoma" w:hAnsi="Tahoma" w:cs="Tahoma"/>
          <w:sz w:val="20"/>
        </w:rPr>
      </w:pPr>
      <w:r w:rsidRPr="00112425">
        <w:rPr>
          <w:rFonts w:ascii="Tahoma" w:hAnsi="Tahoma" w:cs="Tahoma"/>
          <w:sz w:val="20"/>
        </w:rPr>
        <w:t xml:space="preserve">razpolagamo </w:t>
      </w:r>
      <w:r w:rsidR="000E1BF4" w:rsidRPr="00112425">
        <w:rPr>
          <w:rFonts w:ascii="Tahoma" w:hAnsi="Tahoma" w:cs="Tahoma"/>
          <w:sz w:val="20"/>
        </w:rPr>
        <w:t xml:space="preserve">z vsemi tehničnimi sredstvi, </w:t>
      </w:r>
      <w:r w:rsidRPr="00112425">
        <w:rPr>
          <w:rFonts w:ascii="Tahoma" w:hAnsi="Tahoma" w:cs="Tahoma"/>
          <w:sz w:val="20"/>
        </w:rPr>
        <w:t>opremo</w:t>
      </w:r>
      <w:r w:rsidR="000E1BF4" w:rsidRPr="00112425">
        <w:rPr>
          <w:rFonts w:ascii="Tahoma" w:hAnsi="Tahoma" w:cs="Tahoma"/>
          <w:sz w:val="20"/>
        </w:rPr>
        <w:t xml:space="preserve"> in kadrom</w:t>
      </w:r>
      <w:r w:rsidRPr="00112425">
        <w:rPr>
          <w:rFonts w:ascii="Tahoma" w:hAnsi="Tahoma" w:cs="Tahoma"/>
          <w:sz w:val="20"/>
        </w:rPr>
        <w:t>, ter bomo zagotovili ustrezne tehnične zmogljivosti za kvalitetno izvedbo celotnega naročila v predvidenem roku, skladno z zahtevami iz razpisne dokumentacije, pravili stroke ter določili predpisov in standardov s področja predmeta naročila</w:t>
      </w:r>
      <w:r w:rsidR="005376D4">
        <w:rPr>
          <w:rFonts w:ascii="Tahoma" w:hAnsi="Tahoma" w:cs="Tahoma"/>
          <w:sz w:val="20"/>
        </w:rPr>
        <w:t>.</w:t>
      </w:r>
    </w:p>
    <w:p w14:paraId="66B93A11" w14:textId="77777777" w:rsidR="00602923" w:rsidRDefault="00602923" w:rsidP="00E63979">
      <w:pPr>
        <w:pStyle w:val="Blokbesedila"/>
        <w:keepNext/>
        <w:keepLines/>
        <w:tabs>
          <w:tab w:val="clear" w:pos="8647"/>
          <w:tab w:val="left" w:pos="426"/>
        </w:tabs>
        <w:ind w:left="0" w:right="-2"/>
        <w:jc w:val="both"/>
        <w:rPr>
          <w:rFonts w:ascii="Tahoma" w:hAnsi="Tahoma" w:cs="Tahoma"/>
          <w:sz w:val="20"/>
        </w:rPr>
      </w:pPr>
    </w:p>
    <w:p w14:paraId="6AF57CBC" w14:textId="77777777" w:rsidR="002C0B2F" w:rsidRDefault="002C0B2F" w:rsidP="00E63979">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66BF1AFA" w14:textId="7429706F" w:rsidR="002C0B2F" w:rsidRDefault="002C0B2F" w:rsidP="00E6397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 xml:space="preserve">da se strinjamo in v celoti izpolnjujemo vse pogoje in zahteve glede tehnične specifikacije in ostalih pogojev in zahtev, ki so navedeni v </w:t>
      </w:r>
      <w:r w:rsidRPr="008C2E9A">
        <w:rPr>
          <w:rFonts w:ascii="Tahoma" w:hAnsi="Tahoma" w:cs="Tahoma"/>
          <w:sz w:val="20"/>
        </w:rPr>
        <w:t xml:space="preserve">Poglavju </w:t>
      </w:r>
      <w:r w:rsidR="008C2E9A">
        <w:rPr>
          <w:rFonts w:ascii="Tahoma" w:hAnsi="Tahoma" w:cs="Tahoma"/>
          <w:sz w:val="20"/>
        </w:rPr>
        <w:t>3</w:t>
      </w:r>
      <w:r w:rsidRPr="000609B0">
        <w:rPr>
          <w:rFonts w:ascii="Tahoma" w:hAnsi="Tahoma" w:cs="Tahoma"/>
          <w:sz w:val="20"/>
        </w:rPr>
        <w:t>. razpisne dokumentacije oz. v vseh njeni podtočkah</w:t>
      </w:r>
      <w:r>
        <w:rPr>
          <w:rFonts w:ascii="Tahoma" w:hAnsi="Tahoma" w:cs="Tahoma"/>
          <w:sz w:val="20"/>
        </w:rPr>
        <w:t xml:space="preserve"> in prilogah,</w:t>
      </w:r>
    </w:p>
    <w:p w14:paraId="548F4D81" w14:textId="77777777" w:rsidR="002C0B2F" w:rsidRDefault="002C0B2F" w:rsidP="00E63979">
      <w:pPr>
        <w:pStyle w:val="Blokbesedila"/>
        <w:keepNext/>
        <w:keepLines/>
        <w:numPr>
          <w:ilvl w:val="0"/>
          <w:numId w:val="9"/>
        </w:numPr>
        <w:tabs>
          <w:tab w:val="clear" w:pos="8647"/>
          <w:tab w:val="left" w:pos="426"/>
          <w:tab w:val="left" w:pos="9354"/>
        </w:tabs>
        <w:ind w:right="-2"/>
        <w:rPr>
          <w:rFonts w:ascii="Tahoma" w:hAnsi="Tahoma" w:cs="Tahoma"/>
          <w:b/>
          <w:smallCaps/>
          <w:sz w:val="20"/>
        </w:rPr>
      </w:pPr>
      <w:r>
        <w:rPr>
          <w:rFonts w:ascii="Tahoma" w:hAnsi="Tahoma" w:cs="Tahoma"/>
          <w:b/>
          <w:smallCaps/>
          <w:sz w:val="20"/>
        </w:rPr>
        <w:lastRenderedPageBreak/>
        <w:t>Tehnična in strokovna sposobnost</w:t>
      </w:r>
    </w:p>
    <w:p w14:paraId="189D1DD1" w14:textId="40945ECB" w:rsidR="002C0B2F" w:rsidRDefault="002C0B2F" w:rsidP="00E6397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w:t>
      </w:r>
    </w:p>
    <w:p w14:paraId="7E416FA8" w14:textId="77777777" w:rsidR="00D76353" w:rsidRPr="00D76353" w:rsidRDefault="00D76353" w:rsidP="00E63979">
      <w:pPr>
        <w:pStyle w:val="Blokbesedila"/>
        <w:keepNext/>
        <w:keepLines/>
        <w:numPr>
          <w:ilvl w:val="1"/>
          <w:numId w:val="9"/>
        </w:numPr>
        <w:tabs>
          <w:tab w:val="clear" w:pos="8647"/>
          <w:tab w:val="left" w:pos="426"/>
          <w:tab w:val="left" w:pos="9354"/>
        </w:tabs>
        <w:ind w:left="426" w:right="-2" w:hanging="426"/>
        <w:jc w:val="both"/>
        <w:rPr>
          <w:rFonts w:ascii="Tahoma" w:hAnsi="Tahoma" w:cs="Tahoma"/>
          <w:sz w:val="20"/>
        </w:rPr>
      </w:pPr>
      <w:r w:rsidRPr="00D76353">
        <w:rPr>
          <w:rFonts w:ascii="Tahoma" w:hAnsi="Tahoma" w:cs="Tahoma"/>
          <w:sz w:val="20"/>
        </w:rPr>
        <w:t>da v celoti izpolnjujemo tehnično in strokovno sposobnost iz točke 3.2.3. razpisne dokumentacije razpisne dokumentacije.</w:t>
      </w:r>
    </w:p>
    <w:p w14:paraId="5E8D8722" w14:textId="56F8074F" w:rsidR="002A6BE2" w:rsidRDefault="002A6BE2" w:rsidP="00E63979">
      <w:pPr>
        <w:pStyle w:val="Blokbesedila"/>
        <w:keepNext/>
        <w:keepLines/>
        <w:tabs>
          <w:tab w:val="left" w:pos="0"/>
        </w:tabs>
        <w:ind w:left="0" w:right="-2"/>
        <w:jc w:val="both"/>
        <w:rPr>
          <w:rFonts w:ascii="Tahoma" w:hAnsi="Tahoma" w:cs="Tahoma"/>
          <w:sz w:val="20"/>
        </w:rPr>
      </w:pPr>
    </w:p>
    <w:p w14:paraId="043D468F" w14:textId="2D5632E2" w:rsidR="005376D4" w:rsidRPr="005376D4" w:rsidRDefault="005376D4" w:rsidP="00E63979">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finančnih zavarovanj</w:t>
      </w:r>
    </w:p>
    <w:p w14:paraId="0B17D201" w14:textId="01330D9B" w:rsidR="005376D4" w:rsidRPr="005376D4" w:rsidRDefault="005376D4" w:rsidP="00E63979">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 xml:space="preserve">da se strinjamo s pogoji in vsebino finančnega/ih zavarovanj/a v </w:t>
      </w:r>
      <w:r w:rsidRPr="008C2E9A">
        <w:rPr>
          <w:rFonts w:ascii="Tahoma" w:hAnsi="Tahoma" w:cs="Tahoma"/>
          <w:sz w:val="20"/>
        </w:rPr>
        <w:t xml:space="preserve">poglavju </w:t>
      </w:r>
      <w:r w:rsidR="008C2E9A">
        <w:rPr>
          <w:rFonts w:ascii="Tahoma" w:hAnsi="Tahoma" w:cs="Tahoma"/>
          <w:sz w:val="20"/>
        </w:rPr>
        <w:t>5</w:t>
      </w:r>
      <w:r w:rsidRPr="005376D4">
        <w:rPr>
          <w:rFonts w:ascii="Tahoma" w:hAnsi="Tahoma" w:cs="Tahoma"/>
          <w:sz w:val="20"/>
        </w:rPr>
        <w:t>. razpisne dokumentacije, ter da bomo predložili naročniku zahtevana finančna zavarovanja v vsebini, višini in z rokom veljavnosti v skladu s poglavjem 4. razpisne dokumentacije, brez dodatnih zahtev in ugovorov.</w:t>
      </w:r>
    </w:p>
    <w:p w14:paraId="2BE02DF5" w14:textId="77777777" w:rsidR="005376D4" w:rsidRPr="005376D4" w:rsidRDefault="005376D4" w:rsidP="00E63979">
      <w:pPr>
        <w:pStyle w:val="Blokbesedila"/>
        <w:keepNext/>
        <w:keepLines/>
        <w:tabs>
          <w:tab w:val="left" w:pos="0"/>
        </w:tabs>
        <w:ind w:left="426" w:right="-2"/>
        <w:jc w:val="both"/>
        <w:rPr>
          <w:rFonts w:ascii="Tahoma" w:hAnsi="Tahoma" w:cs="Tahoma"/>
          <w:sz w:val="20"/>
        </w:rPr>
      </w:pPr>
    </w:p>
    <w:p w14:paraId="524FCF51" w14:textId="4050C160" w:rsidR="005376D4" w:rsidRPr="005376D4" w:rsidRDefault="005376D4" w:rsidP="00E63979">
      <w:pPr>
        <w:pStyle w:val="Blokbesedila"/>
        <w:keepNext/>
        <w:keepLines/>
        <w:numPr>
          <w:ilvl w:val="0"/>
          <w:numId w:val="9"/>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3E8AFE06" w14:textId="77777777" w:rsidR="005376D4" w:rsidRDefault="005376D4" w:rsidP="00E63979">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5F93F2B8" w14:textId="77777777" w:rsidR="005376D4" w:rsidRDefault="005376D4" w:rsidP="00E63979">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so v ponudbeno ceno vključeni vsi materialni in nematerialni stroški, ki bodo potrebni za izvedbo predmeta naročila, v skladu z vsemi zahtevami in pogoji naročnika</w:t>
      </w:r>
      <w:r>
        <w:rPr>
          <w:rFonts w:ascii="Tahoma" w:hAnsi="Tahoma" w:cs="Tahoma"/>
          <w:sz w:val="20"/>
        </w:rPr>
        <w:t>,</w:t>
      </w:r>
    </w:p>
    <w:p w14:paraId="0197AC6C" w14:textId="5A9C75BD" w:rsidR="005376D4" w:rsidRDefault="005376D4" w:rsidP="00E63979">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0C10FF30" w14:textId="01E68464" w:rsidR="00B51CFB" w:rsidRPr="005376D4" w:rsidRDefault="005376D4" w:rsidP="00E63979">
      <w:pPr>
        <w:pStyle w:val="Blokbesedila"/>
        <w:keepNext/>
        <w:keepLines/>
        <w:numPr>
          <w:ilvl w:val="1"/>
          <w:numId w:val="9"/>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6AE51F27" w14:textId="77777777" w:rsidR="00356766" w:rsidRDefault="00356766" w:rsidP="00356766">
      <w:pPr>
        <w:pStyle w:val="Blokbesedila"/>
        <w:keepNext/>
        <w:keepLines/>
        <w:tabs>
          <w:tab w:val="left" w:pos="0"/>
        </w:tabs>
        <w:ind w:left="0" w:right="-2"/>
        <w:jc w:val="both"/>
        <w:rPr>
          <w:rFonts w:ascii="Tahoma" w:hAnsi="Tahoma" w:cs="Tahoma"/>
          <w:b/>
          <w:sz w:val="20"/>
        </w:rPr>
      </w:pPr>
    </w:p>
    <w:p w14:paraId="416C74DE" w14:textId="2043FA46" w:rsidR="00356766" w:rsidRPr="00392084" w:rsidRDefault="00356766" w:rsidP="00356766">
      <w:pPr>
        <w:pStyle w:val="Blokbesedila"/>
        <w:keepNext/>
        <w:keepLines/>
        <w:tabs>
          <w:tab w:val="left" w:pos="0"/>
        </w:tabs>
        <w:ind w:left="0" w:right="-2"/>
        <w:jc w:val="both"/>
        <w:rPr>
          <w:rFonts w:ascii="Tahoma" w:hAnsi="Tahoma" w:cs="Tahoma"/>
          <w:sz w:val="20"/>
        </w:rPr>
      </w:pPr>
      <w:r w:rsidRPr="00BC7556">
        <w:rPr>
          <w:rFonts w:ascii="Tahoma" w:hAnsi="Tahoma" w:cs="Tahoma"/>
          <w:b/>
          <w:sz w:val="20"/>
        </w:rPr>
        <w:t xml:space="preserve">S podpisom te izjave </w:t>
      </w:r>
      <w:r>
        <w:rPr>
          <w:rFonts w:ascii="Tahoma" w:hAnsi="Tahoma" w:cs="Tahoma"/>
          <w:b/>
          <w:sz w:val="20"/>
        </w:rPr>
        <w:t xml:space="preserve">izjavljamo tudi, da </w:t>
      </w:r>
      <w:r w:rsidRPr="000609B0">
        <w:rPr>
          <w:rFonts w:ascii="Tahoma" w:hAnsi="Tahoma" w:cs="Tahoma"/>
          <w:b/>
          <w:sz w:val="20"/>
        </w:rPr>
        <w:t xml:space="preserve">smo v celoti seznanjeni z vsebino razpisne dokumentacije ter vsemi njenimi popravki in dopolnitvami oz. spremembami </w:t>
      </w:r>
      <w:r>
        <w:rPr>
          <w:rFonts w:ascii="Tahoma" w:hAnsi="Tahoma" w:cs="Tahoma"/>
          <w:b/>
          <w:sz w:val="20"/>
        </w:rPr>
        <w:t>ter da se strinjamo in sprejemamo</w:t>
      </w:r>
      <w:r w:rsidRPr="00BC7556">
        <w:rPr>
          <w:rFonts w:ascii="Tahoma" w:hAnsi="Tahoma" w:cs="Tahoma"/>
          <w:b/>
          <w:sz w:val="20"/>
        </w:rPr>
        <w:t xml:space="preserve"> tudi vse ostale pogoje in zahteve predmetne razpisne dokumentacije, vključno z vseb</w:t>
      </w:r>
      <w:r>
        <w:rPr>
          <w:rFonts w:ascii="Tahoma" w:hAnsi="Tahoma" w:cs="Tahoma"/>
          <w:b/>
          <w:sz w:val="20"/>
        </w:rPr>
        <w:t xml:space="preserve">ino pogodbe/okvirnega sporazuma in vzorci finančnih zavarovanj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r>
        <w:rPr>
          <w:rFonts w:ascii="Tahoma" w:hAnsi="Tahoma" w:cs="Tahoma"/>
          <w:b/>
          <w:sz w:val="20"/>
        </w:rPr>
        <w:t xml:space="preserve"> S podpisom te izjave izjavljamo, da bomo v primeru izbora kot ekonomsko najugodnejši ponudnik, na poziv naročnika podpisali pogodbo brez ugovorov.</w:t>
      </w:r>
    </w:p>
    <w:p w14:paraId="4023E51E" w14:textId="77777777" w:rsidR="00AF579B" w:rsidRPr="00CD0288" w:rsidRDefault="00AF579B" w:rsidP="00E63979">
      <w:pPr>
        <w:pStyle w:val="Blokbesedila"/>
        <w:keepNext/>
        <w:keepLines/>
        <w:tabs>
          <w:tab w:val="left" w:pos="0"/>
        </w:tabs>
        <w:ind w:left="0" w:right="-2"/>
        <w:jc w:val="both"/>
        <w:rPr>
          <w:rFonts w:ascii="Tahoma" w:hAnsi="Tahoma" w:cs="Tahoma"/>
          <w:b/>
          <w:color w:val="000000" w:themeColor="text1"/>
          <w:sz w:val="20"/>
        </w:rPr>
      </w:pPr>
    </w:p>
    <w:p w14:paraId="4CA07267" w14:textId="77777777" w:rsidR="002C0B2F" w:rsidRDefault="002C0B2F" w:rsidP="00E63979">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D5727" w14:paraId="75E04579" w14:textId="77777777" w:rsidTr="002908E8">
        <w:trPr>
          <w:trHeight w:val="235"/>
        </w:trPr>
        <w:tc>
          <w:tcPr>
            <w:tcW w:w="3430" w:type="dxa"/>
            <w:tcBorders>
              <w:bottom w:val="single" w:sz="4" w:space="0" w:color="auto"/>
            </w:tcBorders>
          </w:tcPr>
          <w:p w14:paraId="4251C889" w14:textId="77777777" w:rsidR="002C0B2F" w:rsidRPr="00CE1BAD" w:rsidRDefault="002C0B2F" w:rsidP="00E63979">
            <w:pPr>
              <w:keepNext/>
              <w:keepLines/>
              <w:jc w:val="both"/>
              <w:rPr>
                <w:rFonts w:ascii="Tahoma" w:hAnsi="Tahoma" w:cs="Tahoma"/>
                <w:snapToGrid w:val="0"/>
                <w:color w:val="000000"/>
              </w:rPr>
            </w:pPr>
          </w:p>
        </w:tc>
        <w:tc>
          <w:tcPr>
            <w:tcW w:w="2574" w:type="dxa"/>
          </w:tcPr>
          <w:p w14:paraId="568717EB" w14:textId="77777777" w:rsidR="002C0B2F" w:rsidRPr="00CE1BAD" w:rsidRDefault="002C0B2F" w:rsidP="00E63979">
            <w:pPr>
              <w:keepNext/>
              <w:keepLines/>
              <w:jc w:val="center"/>
              <w:rPr>
                <w:rFonts w:ascii="Tahoma" w:hAnsi="Tahoma" w:cs="Tahoma"/>
                <w:snapToGrid w:val="0"/>
                <w:color w:val="000000"/>
              </w:rPr>
            </w:pPr>
          </w:p>
        </w:tc>
        <w:tc>
          <w:tcPr>
            <w:tcW w:w="3148" w:type="dxa"/>
            <w:tcBorders>
              <w:bottom w:val="single" w:sz="4" w:space="0" w:color="auto"/>
            </w:tcBorders>
          </w:tcPr>
          <w:p w14:paraId="17AD7EA5" w14:textId="77777777" w:rsidR="002C0B2F" w:rsidRPr="005D5727" w:rsidRDefault="002C0B2F" w:rsidP="00E63979">
            <w:pPr>
              <w:keepNext/>
              <w:keepLines/>
              <w:tabs>
                <w:tab w:val="left" w:pos="567"/>
                <w:tab w:val="num" w:pos="851"/>
                <w:tab w:val="left" w:pos="993"/>
              </w:tabs>
              <w:jc w:val="both"/>
              <w:rPr>
                <w:rFonts w:ascii="Tahoma" w:hAnsi="Tahoma" w:cs="Tahoma"/>
                <w:snapToGrid w:val="0"/>
                <w:color w:val="000000"/>
              </w:rPr>
            </w:pPr>
          </w:p>
        </w:tc>
      </w:tr>
      <w:tr w:rsidR="002C0B2F" w:rsidRPr="00CE1BAD" w14:paraId="679F7FDF" w14:textId="77777777" w:rsidTr="002908E8">
        <w:trPr>
          <w:trHeight w:val="235"/>
        </w:trPr>
        <w:tc>
          <w:tcPr>
            <w:tcW w:w="3430" w:type="dxa"/>
            <w:tcBorders>
              <w:top w:val="single" w:sz="4" w:space="0" w:color="auto"/>
            </w:tcBorders>
          </w:tcPr>
          <w:p w14:paraId="37D62260" w14:textId="77777777" w:rsidR="002C0B2F" w:rsidRPr="00CE1BAD" w:rsidRDefault="002C0B2F" w:rsidP="00E6397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CF19A9D" w14:textId="77777777" w:rsidR="002C0B2F" w:rsidRPr="00CE1BAD" w:rsidRDefault="002C0B2F" w:rsidP="00E6397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4BC5356D" w14:textId="77777777" w:rsidR="002C0B2F" w:rsidRPr="00CE1BAD" w:rsidRDefault="002C0B2F" w:rsidP="00E6397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ponudnika</w:t>
            </w:r>
            <w:r>
              <w:rPr>
                <w:rFonts w:ascii="Tahoma" w:hAnsi="Tahoma" w:cs="Tahoma"/>
                <w:snapToGrid w:val="0"/>
                <w:color w:val="000000"/>
              </w:rPr>
              <w:t>/partnerja</w:t>
            </w:r>
            <w:r w:rsidRPr="00CE1BAD">
              <w:rPr>
                <w:rFonts w:ascii="Tahoma" w:hAnsi="Tahoma" w:cs="Tahoma"/>
                <w:snapToGrid w:val="0"/>
                <w:color w:val="000000"/>
              </w:rPr>
              <w:t>)</w:t>
            </w:r>
          </w:p>
        </w:tc>
      </w:tr>
    </w:tbl>
    <w:p w14:paraId="6CF96FB7" w14:textId="77777777" w:rsidR="002C0B2F" w:rsidRPr="00112425" w:rsidRDefault="002C0B2F" w:rsidP="00E63979">
      <w:pPr>
        <w:pStyle w:val="Blokbesedila"/>
        <w:keepNext/>
        <w:keepLines/>
        <w:tabs>
          <w:tab w:val="clear" w:pos="8647"/>
          <w:tab w:val="left" w:pos="426"/>
        </w:tabs>
        <w:ind w:left="0" w:right="-2"/>
        <w:jc w:val="both"/>
        <w:rPr>
          <w:rFonts w:ascii="Tahoma" w:hAnsi="Tahoma" w:cs="Tahoma"/>
          <w:sz w:val="20"/>
        </w:rPr>
      </w:pPr>
    </w:p>
    <w:p w14:paraId="383FBA4A" w14:textId="77777777" w:rsidR="00C93259" w:rsidRPr="00112425" w:rsidRDefault="00C93259" w:rsidP="00E63979">
      <w:pPr>
        <w:keepNext/>
        <w:keepLines/>
        <w:jc w:val="both"/>
        <w:rPr>
          <w:rFonts w:ascii="Tahoma" w:hAnsi="Tahoma" w:cs="Tahoma"/>
          <w:b/>
          <w:bCs/>
          <w:i/>
          <w:noProof/>
          <w:sz w:val="18"/>
          <w:szCs w:val="18"/>
        </w:rPr>
      </w:pPr>
    </w:p>
    <w:p w14:paraId="7FDA77A1" w14:textId="5DF5125C" w:rsidR="005377E3" w:rsidRDefault="00FF3C2E" w:rsidP="00E63979">
      <w:pPr>
        <w:keepNext/>
        <w:keepLines/>
        <w:jc w:val="both"/>
        <w:rPr>
          <w:rFonts w:ascii="Tahoma" w:hAnsi="Tahoma" w:cs="Tahoma"/>
          <w:bCs/>
          <w:i/>
          <w:iCs/>
          <w:noProof/>
          <w:sz w:val="18"/>
          <w:szCs w:val="18"/>
        </w:rPr>
      </w:pPr>
      <w:r w:rsidRPr="00112425">
        <w:rPr>
          <w:rFonts w:ascii="Tahoma" w:hAnsi="Tahoma" w:cs="Tahoma"/>
          <w:b/>
          <w:bCs/>
          <w:i/>
          <w:noProof/>
          <w:sz w:val="18"/>
          <w:szCs w:val="18"/>
        </w:rPr>
        <w:t xml:space="preserve">Navodilo: </w:t>
      </w:r>
      <w:r w:rsidRPr="00112425">
        <w:rPr>
          <w:rFonts w:ascii="Tahoma" w:hAnsi="Tahoma" w:cs="Tahoma"/>
          <w:bCs/>
          <w:i/>
          <w:iCs/>
          <w:noProof/>
          <w:sz w:val="18"/>
          <w:szCs w:val="18"/>
        </w:rPr>
        <w:t xml:space="preserve">Izjavo izpolni in podpiše </w:t>
      </w:r>
      <w:r w:rsidRPr="00112425">
        <w:rPr>
          <w:rFonts w:ascii="Tahoma" w:hAnsi="Tahoma" w:cs="Tahoma"/>
          <w:bCs/>
          <w:i/>
          <w:iCs/>
          <w:noProof/>
          <w:sz w:val="18"/>
          <w:szCs w:val="18"/>
          <w:u w:val="single"/>
        </w:rPr>
        <w:t>ponudnik</w:t>
      </w:r>
      <w:r w:rsidRPr="00112425">
        <w:rPr>
          <w:rFonts w:ascii="Tahoma" w:hAnsi="Tahoma" w:cs="Tahoma"/>
          <w:bCs/>
          <w:i/>
          <w:iCs/>
          <w:noProof/>
          <w:sz w:val="18"/>
          <w:szCs w:val="18"/>
        </w:rPr>
        <w:t xml:space="preserve"> kot tudi vsi </w:t>
      </w:r>
      <w:r w:rsidRPr="00112425">
        <w:rPr>
          <w:rFonts w:ascii="Tahoma" w:hAnsi="Tahoma" w:cs="Tahoma"/>
          <w:bCs/>
          <w:i/>
          <w:iCs/>
          <w:noProof/>
          <w:sz w:val="18"/>
          <w:szCs w:val="18"/>
          <w:u w:val="single"/>
        </w:rPr>
        <w:t>posamezni člani skupine ponudnikov</w:t>
      </w:r>
      <w:r w:rsidRPr="00112425">
        <w:rPr>
          <w:rFonts w:ascii="Tahoma" w:hAnsi="Tahoma" w:cs="Tahoma"/>
          <w:bCs/>
          <w:i/>
          <w:iCs/>
          <w:noProof/>
          <w:sz w:val="18"/>
          <w:szCs w:val="18"/>
        </w:rPr>
        <w:t xml:space="preserve"> (partnerji) v primeru skupne ponudbe.</w:t>
      </w:r>
      <w:r w:rsidR="00F93884">
        <w:rPr>
          <w:rFonts w:ascii="Tahoma" w:hAnsi="Tahoma" w:cs="Tahoma"/>
          <w:bCs/>
          <w:i/>
          <w:iCs/>
          <w:noProof/>
          <w:sz w:val="18"/>
          <w:szCs w:val="18"/>
        </w:rPr>
        <w:t xml:space="preserve"> Ponudnik priloži </w:t>
      </w:r>
      <w:r w:rsidR="00F93884" w:rsidRPr="00F93884">
        <w:rPr>
          <w:rFonts w:ascii="Tahoma" w:hAnsi="Tahoma" w:cs="Tahoma"/>
          <w:bCs/>
          <w:i/>
          <w:iCs/>
          <w:noProof/>
          <w:sz w:val="18"/>
          <w:szCs w:val="18"/>
          <w:u w:val="single"/>
        </w:rPr>
        <w:t>ločeno</w:t>
      </w:r>
      <w:r w:rsidR="00F93884">
        <w:rPr>
          <w:rFonts w:ascii="Tahoma" w:hAnsi="Tahoma" w:cs="Tahoma"/>
          <w:bCs/>
          <w:i/>
          <w:iCs/>
          <w:noProof/>
          <w:sz w:val="18"/>
          <w:szCs w:val="18"/>
        </w:rPr>
        <w:t xml:space="preserve"> izpolnjene izjave za vsakega od gospodarskih subjektov v ponudbi.</w:t>
      </w:r>
    </w:p>
    <w:p w14:paraId="1DCE4504" w14:textId="065618C4" w:rsidR="005376D4" w:rsidRDefault="005376D4" w:rsidP="00E63979">
      <w:pPr>
        <w:keepNext/>
        <w:keepLines/>
        <w:jc w:val="both"/>
        <w:rPr>
          <w:rFonts w:ascii="Tahoma" w:hAnsi="Tahoma" w:cs="Tahoma"/>
          <w:bCs/>
          <w:i/>
          <w:iCs/>
          <w:noProof/>
          <w:sz w:val="18"/>
          <w:szCs w:val="18"/>
        </w:rPr>
      </w:pPr>
    </w:p>
    <w:p w14:paraId="3000DC70" w14:textId="74D5557A" w:rsidR="00356766" w:rsidRDefault="00356766" w:rsidP="00E63979">
      <w:pPr>
        <w:keepNext/>
        <w:keepLines/>
        <w:jc w:val="both"/>
        <w:rPr>
          <w:rFonts w:ascii="Tahoma" w:hAnsi="Tahoma" w:cs="Tahoma"/>
          <w:bCs/>
          <w:i/>
          <w:iCs/>
          <w:noProof/>
          <w:sz w:val="18"/>
          <w:szCs w:val="18"/>
        </w:rPr>
      </w:pPr>
    </w:p>
    <w:p w14:paraId="373D1C56" w14:textId="6AE0A5E4" w:rsidR="00356766" w:rsidRDefault="00356766" w:rsidP="00E63979">
      <w:pPr>
        <w:keepNext/>
        <w:keepLines/>
        <w:jc w:val="both"/>
        <w:rPr>
          <w:rFonts w:ascii="Tahoma" w:hAnsi="Tahoma" w:cs="Tahoma"/>
          <w:bCs/>
          <w:i/>
          <w:iCs/>
          <w:noProof/>
          <w:sz w:val="18"/>
          <w:szCs w:val="18"/>
        </w:rPr>
      </w:pPr>
    </w:p>
    <w:p w14:paraId="47491E0E" w14:textId="292223BD" w:rsidR="00356766" w:rsidRDefault="00356766" w:rsidP="00E63979">
      <w:pPr>
        <w:keepNext/>
        <w:keepLines/>
        <w:jc w:val="both"/>
        <w:rPr>
          <w:rFonts w:ascii="Tahoma" w:hAnsi="Tahoma" w:cs="Tahoma"/>
          <w:bCs/>
          <w:i/>
          <w:iCs/>
          <w:noProof/>
          <w:sz w:val="18"/>
          <w:szCs w:val="18"/>
        </w:rPr>
      </w:pPr>
    </w:p>
    <w:p w14:paraId="1DC1D20B" w14:textId="08DAAD4F" w:rsidR="00356766" w:rsidRDefault="00356766" w:rsidP="00E63979">
      <w:pPr>
        <w:keepNext/>
        <w:keepLines/>
        <w:jc w:val="both"/>
        <w:rPr>
          <w:rFonts w:ascii="Tahoma" w:hAnsi="Tahoma" w:cs="Tahoma"/>
          <w:bCs/>
          <w:i/>
          <w:iCs/>
          <w:noProof/>
          <w:sz w:val="18"/>
          <w:szCs w:val="18"/>
        </w:rPr>
      </w:pPr>
    </w:p>
    <w:p w14:paraId="48375BC2" w14:textId="5E2C7A05" w:rsidR="00356766" w:rsidRDefault="00356766" w:rsidP="00E63979">
      <w:pPr>
        <w:keepNext/>
        <w:keepLines/>
        <w:jc w:val="both"/>
        <w:rPr>
          <w:rFonts w:ascii="Tahoma" w:hAnsi="Tahoma" w:cs="Tahoma"/>
          <w:bCs/>
          <w:i/>
          <w:iCs/>
          <w:noProof/>
          <w:sz w:val="18"/>
          <w:szCs w:val="18"/>
        </w:rPr>
      </w:pPr>
    </w:p>
    <w:p w14:paraId="6B51EA3B" w14:textId="592D9842" w:rsidR="00356766" w:rsidRDefault="00356766" w:rsidP="00E63979">
      <w:pPr>
        <w:keepNext/>
        <w:keepLines/>
        <w:jc w:val="both"/>
        <w:rPr>
          <w:rFonts w:ascii="Tahoma" w:hAnsi="Tahoma" w:cs="Tahoma"/>
          <w:bCs/>
          <w:i/>
          <w:iCs/>
          <w:noProof/>
          <w:sz w:val="18"/>
          <w:szCs w:val="18"/>
        </w:rPr>
      </w:pPr>
    </w:p>
    <w:p w14:paraId="4536F3DE" w14:textId="6D50AF5D" w:rsidR="00356766" w:rsidRDefault="00356766" w:rsidP="00E63979">
      <w:pPr>
        <w:keepNext/>
        <w:keepLines/>
        <w:jc w:val="both"/>
        <w:rPr>
          <w:rFonts w:ascii="Tahoma" w:hAnsi="Tahoma" w:cs="Tahoma"/>
          <w:bCs/>
          <w:i/>
          <w:iCs/>
          <w:noProof/>
          <w:sz w:val="18"/>
          <w:szCs w:val="18"/>
        </w:rPr>
      </w:pPr>
    </w:p>
    <w:p w14:paraId="4B647666" w14:textId="6FB63823" w:rsidR="00356766" w:rsidRDefault="00356766" w:rsidP="00E63979">
      <w:pPr>
        <w:keepNext/>
        <w:keepLines/>
        <w:jc w:val="both"/>
        <w:rPr>
          <w:rFonts w:ascii="Tahoma" w:hAnsi="Tahoma" w:cs="Tahoma"/>
          <w:bCs/>
          <w:i/>
          <w:iCs/>
          <w:noProof/>
          <w:sz w:val="18"/>
          <w:szCs w:val="18"/>
        </w:rPr>
      </w:pPr>
    </w:p>
    <w:p w14:paraId="3C948F0D" w14:textId="1C4C5FC8" w:rsidR="00356766" w:rsidRDefault="00356766" w:rsidP="00E63979">
      <w:pPr>
        <w:keepNext/>
        <w:keepLines/>
        <w:jc w:val="both"/>
        <w:rPr>
          <w:rFonts w:ascii="Tahoma" w:hAnsi="Tahoma" w:cs="Tahoma"/>
          <w:bCs/>
          <w:i/>
          <w:iCs/>
          <w:noProof/>
          <w:sz w:val="18"/>
          <w:szCs w:val="18"/>
        </w:rPr>
      </w:pPr>
    </w:p>
    <w:p w14:paraId="390335BA" w14:textId="53F69BC5" w:rsidR="00356766" w:rsidRDefault="00356766" w:rsidP="00E63979">
      <w:pPr>
        <w:keepNext/>
        <w:keepLines/>
        <w:jc w:val="both"/>
        <w:rPr>
          <w:rFonts w:ascii="Tahoma" w:hAnsi="Tahoma" w:cs="Tahoma"/>
          <w:bCs/>
          <w:i/>
          <w:iCs/>
          <w:noProof/>
          <w:sz w:val="18"/>
          <w:szCs w:val="18"/>
        </w:rPr>
      </w:pPr>
    </w:p>
    <w:p w14:paraId="36C2A99C" w14:textId="77777777" w:rsidR="00356766" w:rsidRPr="00112425" w:rsidRDefault="00356766" w:rsidP="00E63979">
      <w:pPr>
        <w:keepNext/>
        <w:keepLines/>
        <w:jc w:val="both"/>
        <w:rPr>
          <w:rFonts w:ascii="Tahoma" w:hAnsi="Tahoma" w:cs="Tahoma"/>
          <w:bCs/>
          <w:i/>
          <w:i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2A6BE2" w:rsidRPr="00112425" w14:paraId="1E58FB83" w14:textId="77777777" w:rsidTr="002A6BE2">
        <w:tc>
          <w:tcPr>
            <w:tcW w:w="8075" w:type="dxa"/>
          </w:tcPr>
          <w:p w14:paraId="5841C809" w14:textId="77777777" w:rsidR="002A6BE2" w:rsidRPr="00112425" w:rsidRDefault="002A6BE2" w:rsidP="00E63979">
            <w:pPr>
              <w:keepNext/>
              <w:keepLines/>
              <w:jc w:val="both"/>
              <w:rPr>
                <w:rFonts w:ascii="Tahoma" w:hAnsi="Tahoma" w:cs="Tahoma"/>
              </w:rPr>
            </w:pPr>
            <w:r w:rsidRPr="00112425">
              <w:rPr>
                <w:rFonts w:ascii="Tahoma" w:hAnsi="Tahoma" w:cs="Tahoma"/>
              </w:rPr>
              <w:lastRenderedPageBreak/>
              <w:t>IZJAVA O IZPOLNJEVANJU SPOSOBNOSTI PODIZVAJALCA/DRUGEGA SUBJEKTA</w:t>
            </w:r>
          </w:p>
        </w:tc>
        <w:tc>
          <w:tcPr>
            <w:tcW w:w="1418" w:type="dxa"/>
          </w:tcPr>
          <w:p w14:paraId="6EA3D616" w14:textId="77777777" w:rsidR="002A6BE2" w:rsidRPr="00112425" w:rsidRDefault="002A6BE2" w:rsidP="00E6397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3/2</w:t>
            </w:r>
          </w:p>
        </w:tc>
      </w:tr>
    </w:tbl>
    <w:p w14:paraId="56B58B42" w14:textId="77777777" w:rsidR="00EA61AF" w:rsidRPr="00112425" w:rsidRDefault="00EA61AF" w:rsidP="00E63979">
      <w:pPr>
        <w:keepNext/>
        <w:keepLines/>
        <w:jc w:val="both"/>
        <w:rPr>
          <w:rFonts w:ascii="Tahoma" w:hAnsi="Tahoma" w:cs="Tahoma"/>
        </w:rPr>
      </w:pPr>
    </w:p>
    <w:p w14:paraId="0DAC4570" w14:textId="7460C77C" w:rsidR="00F93884" w:rsidRPr="00BE7D86" w:rsidRDefault="001B1358" w:rsidP="00E63979">
      <w:pPr>
        <w:keepNext/>
        <w:keepLines/>
        <w:jc w:val="both"/>
        <w:rPr>
          <w:rFonts w:ascii="Tahoma" w:hAnsi="Tahoma" w:cs="Tahoma"/>
          <w:i/>
        </w:rPr>
      </w:pPr>
      <w:r w:rsidRPr="00112425">
        <w:rPr>
          <w:rFonts w:ascii="Tahoma" w:hAnsi="Tahoma" w:cs="Tahoma"/>
        </w:rPr>
        <w:t>V zvezi z javnim naročilom</w:t>
      </w:r>
      <w:r w:rsidRPr="00112425" w:rsidDel="00FF3C2E">
        <w:rPr>
          <w:rFonts w:ascii="Tahoma" w:hAnsi="Tahoma" w:cs="Tahoma"/>
        </w:rPr>
        <w:t xml:space="preserve"> </w:t>
      </w:r>
      <w:r w:rsidRPr="00112425">
        <w:rPr>
          <w:rFonts w:ascii="Tahoma" w:hAnsi="Tahoma" w:cs="Tahoma"/>
        </w:rPr>
        <w:t xml:space="preserve">št. </w:t>
      </w:r>
      <w:r w:rsidR="0033638B">
        <w:rPr>
          <w:rFonts w:ascii="Tahoma" w:hAnsi="Tahoma" w:cs="Tahoma"/>
          <w:b/>
        </w:rPr>
        <w:t>VKS-35/23</w:t>
      </w:r>
      <w:r w:rsidR="00FE6940" w:rsidRPr="00112425">
        <w:rPr>
          <w:rFonts w:ascii="Tahoma" w:hAnsi="Tahoma" w:cs="Tahoma"/>
          <w:b/>
        </w:rPr>
        <w:t xml:space="preserve"> </w:t>
      </w:r>
      <w:r w:rsidR="0033638B">
        <w:rPr>
          <w:rFonts w:ascii="Tahoma" w:hAnsi="Tahoma" w:cs="Tahoma"/>
          <w:b/>
          <w:color w:val="000000"/>
        </w:rPr>
        <w:t>Izbira administratorja sistema vodenja in nadzora delovanja CČN Ljubljana</w:t>
      </w:r>
      <w:r w:rsidRPr="00112425">
        <w:rPr>
          <w:rFonts w:ascii="Tahoma" w:hAnsi="Tahoma" w:cs="Tahoma"/>
        </w:rPr>
        <w:t xml:space="preserve">, kot </w:t>
      </w:r>
      <w:r w:rsidR="00BE7D86" w:rsidRPr="00BE7D86">
        <w:rPr>
          <w:rFonts w:ascii="Tahoma" w:hAnsi="Tahoma" w:cs="Tahoma"/>
          <w:i/>
        </w:rPr>
        <w:t>(označi in izpolni)</w:t>
      </w:r>
    </w:p>
    <w:p w14:paraId="24F080BA" w14:textId="77777777" w:rsidR="00F93884" w:rsidRPr="00F93884" w:rsidRDefault="001B1358" w:rsidP="00E63979">
      <w:pPr>
        <w:pStyle w:val="Odstavekseznama"/>
        <w:keepNext/>
        <w:keepLines/>
        <w:numPr>
          <w:ilvl w:val="0"/>
          <w:numId w:val="33"/>
        </w:numPr>
        <w:jc w:val="both"/>
        <w:rPr>
          <w:rFonts w:ascii="Tahoma" w:hAnsi="Tahoma" w:cs="Tahoma"/>
        </w:rPr>
      </w:pPr>
      <w:r w:rsidRPr="00F93884">
        <w:rPr>
          <w:rFonts w:ascii="Tahoma" w:hAnsi="Tahoma" w:cs="Tahoma"/>
          <w:b/>
        </w:rPr>
        <w:t>podizvajalec</w:t>
      </w:r>
      <w:r w:rsidR="00F93884" w:rsidRPr="00F93884">
        <w:rPr>
          <w:rFonts w:ascii="Tahoma" w:hAnsi="Tahoma" w:cs="Tahoma"/>
          <w:b/>
        </w:rPr>
        <w:t xml:space="preserve"> ____________________ </w:t>
      </w:r>
      <w:r w:rsidR="00F93884" w:rsidRPr="00F93884">
        <w:rPr>
          <w:rFonts w:ascii="Tahoma" w:hAnsi="Tahoma" w:cs="Tahoma"/>
          <w:i/>
        </w:rPr>
        <w:t>(navedba podizvajalca</w:t>
      </w:r>
      <w:r w:rsidR="00F93884">
        <w:rPr>
          <w:rFonts w:ascii="Tahoma" w:hAnsi="Tahoma" w:cs="Tahoma"/>
          <w:i/>
        </w:rPr>
        <w:t>)</w:t>
      </w:r>
      <w:r w:rsidR="00F93884" w:rsidRPr="00F93884">
        <w:rPr>
          <w:rFonts w:ascii="Tahoma" w:hAnsi="Tahoma" w:cs="Tahoma"/>
        </w:rPr>
        <w:t>, matična št. _______________</w:t>
      </w:r>
    </w:p>
    <w:p w14:paraId="39872B66" w14:textId="77777777" w:rsidR="00BE7D86" w:rsidRPr="00F93884" w:rsidRDefault="001B1358" w:rsidP="00E63979">
      <w:pPr>
        <w:pStyle w:val="Odstavekseznama"/>
        <w:keepNext/>
        <w:keepLines/>
        <w:numPr>
          <w:ilvl w:val="0"/>
          <w:numId w:val="33"/>
        </w:numPr>
        <w:jc w:val="both"/>
        <w:rPr>
          <w:rFonts w:ascii="Tahoma" w:hAnsi="Tahoma" w:cs="Tahoma"/>
        </w:rPr>
      </w:pPr>
      <w:r w:rsidRPr="00F93884">
        <w:rPr>
          <w:rFonts w:ascii="Tahoma" w:hAnsi="Tahoma" w:cs="Tahoma"/>
          <w:b/>
        </w:rPr>
        <w:t>subjekt, katerega zmogljivost uporablja ponudnik _____</w:t>
      </w:r>
      <w:r w:rsidR="00FE6940" w:rsidRPr="00F93884">
        <w:rPr>
          <w:rFonts w:ascii="Tahoma" w:hAnsi="Tahoma" w:cs="Tahoma"/>
          <w:b/>
        </w:rPr>
        <w:t>_______________</w:t>
      </w:r>
      <w:r w:rsidR="00C93259" w:rsidRPr="00F93884">
        <w:rPr>
          <w:rFonts w:ascii="Tahoma" w:hAnsi="Tahoma" w:cs="Tahoma"/>
          <w:b/>
        </w:rPr>
        <w:t xml:space="preserve"> </w:t>
      </w:r>
      <w:r w:rsidR="00C93259" w:rsidRPr="00F93884">
        <w:rPr>
          <w:rFonts w:ascii="Tahoma" w:hAnsi="Tahoma" w:cs="Tahoma"/>
          <w:i/>
        </w:rPr>
        <w:t>(navedba subjekta, katerega zmogljivost uporablja ponudnik)</w:t>
      </w:r>
      <w:r w:rsidR="00BE7D86">
        <w:rPr>
          <w:rFonts w:ascii="Tahoma" w:hAnsi="Tahoma" w:cs="Tahoma"/>
          <w:i/>
        </w:rPr>
        <w:t xml:space="preserve">, </w:t>
      </w:r>
      <w:r w:rsidR="00BE7D86" w:rsidRPr="00F93884">
        <w:rPr>
          <w:rFonts w:ascii="Tahoma" w:hAnsi="Tahoma" w:cs="Tahoma"/>
        </w:rPr>
        <w:t>matična št. _______________</w:t>
      </w:r>
    </w:p>
    <w:p w14:paraId="1198BB01" w14:textId="77777777" w:rsidR="001B1358" w:rsidRPr="00F93884" w:rsidRDefault="001B1358" w:rsidP="00E63979">
      <w:pPr>
        <w:pStyle w:val="Odstavekseznama"/>
        <w:keepNext/>
        <w:keepLines/>
        <w:ind w:left="720"/>
        <w:jc w:val="both"/>
        <w:rPr>
          <w:rFonts w:ascii="Tahoma" w:hAnsi="Tahoma" w:cs="Tahoma"/>
        </w:rPr>
      </w:pPr>
    </w:p>
    <w:p w14:paraId="2B4ACBC3" w14:textId="77777777" w:rsidR="002D05E7" w:rsidRPr="00112425" w:rsidRDefault="002D05E7" w:rsidP="00E63979">
      <w:pPr>
        <w:pStyle w:val="Naslov"/>
        <w:keepNext/>
        <w:keepLines/>
        <w:jc w:val="both"/>
        <w:rPr>
          <w:rFonts w:ascii="Tahoma" w:hAnsi="Tahoma" w:cs="Tahoma"/>
          <w:b w:val="0"/>
          <w:sz w:val="20"/>
        </w:rPr>
      </w:pPr>
    </w:p>
    <w:p w14:paraId="6F77CCBB" w14:textId="77777777" w:rsidR="001B1358" w:rsidRPr="00112425" w:rsidRDefault="001B1358" w:rsidP="00E63979">
      <w:pPr>
        <w:pStyle w:val="Blokbesedila"/>
        <w:keepNext/>
        <w:keepLines/>
        <w:tabs>
          <w:tab w:val="left" w:pos="9354"/>
        </w:tabs>
        <w:ind w:left="0" w:right="-2"/>
        <w:jc w:val="center"/>
        <w:rPr>
          <w:rFonts w:ascii="Tahoma" w:hAnsi="Tahoma" w:cs="Tahoma"/>
          <w:b/>
          <w:sz w:val="20"/>
        </w:rPr>
      </w:pPr>
      <w:r w:rsidRPr="00112425">
        <w:rPr>
          <w:rFonts w:ascii="Tahoma" w:hAnsi="Tahoma" w:cs="Tahoma"/>
          <w:b/>
          <w:sz w:val="20"/>
        </w:rPr>
        <w:t>IZJAVLJAMO,</w:t>
      </w:r>
    </w:p>
    <w:p w14:paraId="61F61A6B" w14:textId="77777777" w:rsidR="001B1358" w:rsidRPr="00112425" w:rsidRDefault="001B1358" w:rsidP="00E63979">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Razlogi za izključitev</w:t>
      </w:r>
    </w:p>
    <w:p w14:paraId="396057B5" w14:textId="77777777" w:rsidR="001B1358" w:rsidRPr="00112425" w:rsidRDefault="001B1358" w:rsidP="00E63979">
      <w:pPr>
        <w:pStyle w:val="Blokbesedila"/>
        <w:keepNext/>
        <w:keepLines/>
        <w:tabs>
          <w:tab w:val="left" w:pos="9354"/>
        </w:tabs>
        <w:ind w:left="0" w:right="-2"/>
        <w:jc w:val="both"/>
        <w:rPr>
          <w:rFonts w:ascii="Tahoma" w:hAnsi="Tahoma" w:cs="Tahoma"/>
          <w:b/>
          <w:sz w:val="20"/>
        </w:rPr>
      </w:pPr>
    </w:p>
    <w:p w14:paraId="05E8B0EB" w14:textId="244A3B50" w:rsidR="005376D4" w:rsidRDefault="00D24087" w:rsidP="00E6397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da nam (gospodarskem subjektu) ni bila izrečena pravnomočna sodba</w:t>
      </w:r>
      <w:r>
        <w:rPr>
          <w:rFonts w:ascii="Tahoma" w:hAnsi="Tahoma" w:cs="Tahoma"/>
          <w:sz w:val="20"/>
        </w:rPr>
        <w:t xml:space="preserve"> </w:t>
      </w:r>
      <w:r w:rsidRPr="00C111EF">
        <w:rPr>
          <w:rFonts w:ascii="Tahoma" w:hAnsi="Tahoma" w:cs="Tahoma"/>
          <w:sz w:val="20"/>
        </w:rPr>
        <w:t>za kazniva dejanja iz Kazenskega zakonika (Ur</w:t>
      </w:r>
      <w:r>
        <w:rPr>
          <w:rFonts w:ascii="Tahoma" w:hAnsi="Tahoma" w:cs="Tahoma"/>
          <w:sz w:val="20"/>
        </w:rPr>
        <w:t xml:space="preserve">. </w:t>
      </w:r>
      <w:r w:rsidRPr="00C111EF">
        <w:rPr>
          <w:rFonts w:ascii="Tahoma" w:hAnsi="Tahoma" w:cs="Tahoma"/>
          <w:sz w:val="20"/>
        </w:rPr>
        <w:t>l</w:t>
      </w:r>
      <w:r>
        <w:rPr>
          <w:rFonts w:ascii="Tahoma" w:hAnsi="Tahoma" w:cs="Tahoma"/>
          <w:sz w:val="20"/>
        </w:rPr>
        <w:t xml:space="preserve">. </w:t>
      </w:r>
      <w:r w:rsidRPr="00C111EF">
        <w:rPr>
          <w:rFonts w:ascii="Tahoma" w:hAnsi="Tahoma" w:cs="Tahoma"/>
          <w:sz w:val="20"/>
        </w:rPr>
        <w:t xml:space="preserve">RS, št. 50/12 – uradno prečiščeno besedilo, 6/16 – popr., 54/15, 38/16, 27/17, 23/20, 91/20, 95/21, 186/21 in 105/22 – ZZNŠPP; v nadaljnjem besedilu: KZ-1) ali za primerljiva kazniva dejanja, </w:t>
      </w:r>
      <w:r>
        <w:rPr>
          <w:rFonts w:ascii="Tahoma" w:hAnsi="Tahoma" w:cs="Tahoma"/>
          <w:sz w:val="20"/>
        </w:rPr>
        <w:t xml:space="preserve">kot </w:t>
      </w:r>
      <w:r w:rsidRPr="00112425">
        <w:rPr>
          <w:rFonts w:ascii="Tahoma" w:hAnsi="Tahoma" w:cs="Tahoma"/>
          <w:sz w:val="20"/>
        </w:rPr>
        <w:t>so opredeljena v prvem odstavku 75. člena ZJN-3</w:t>
      </w:r>
      <w:r w:rsidR="001B1358" w:rsidRPr="00112425">
        <w:rPr>
          <w:rFonts w:ascii="Tahoma" w:hAnsi="Tahoma" w:cs="Tahoma"/>
          <w:sz w:val="20"/>
        </w:rPr>
        <w:t>;</w:t>
      </w:r>
    </w:p>
    <w:p w14:paraId="4CADB00F" w14:textId="44D04B61" w:rsidR="005376D4" w:rsidRPr="005376D4" w:rsidRDefault="005376D4" w:rsidP="00E6397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5376D4">
        <w:rPr>
          <w:rFonts w:ascii="Tahoma" w:hAnsi="Tahoma" w:cs="Tahoma"/>
          <w:sz w:val="20"/>
          <w:lang w:val="x-none"/>
        </w:rPr>
        <w:t>da</w:t>
      </w:r>
      <w:r w:rsidRPr="005376D4">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52B9B45" w14:textId="77777777" w:rsidR="002A6BE2" w:rsidRDefault="001B1358" w:rsidP="00E6397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112425">
        <w:rPr>
          <w:rFonts w:ascii="Tahoma" w:hAnsi="Tahoma" w:cs="Tahoma"/>
          <w:sz w:val="20"/>
        </w:rPr>
        <w:t xml:space="preserve">da na dan, ko je potekel rok za oddajo ponudb, nismo izločeni iz postopkov oddaje javnih naročil zaradi uvrstitve v </w:t>
      </w:r>
      <w:r w:rsidR="00E26798" w:rsidRPr="00E26798">
        <w:rPr>
          <w:rFonts w:ascii="Tahoma" w:hAnsi="Tahoma" w:cs="Tahoma"/>
          <w:sz w:val="20"/>
        </w:rPr>
        <w:t>evidenco gospodarskih subjektov z izrečenimi stranskimi sankcijami izločitve iz postopkov javnega naročanja</w:t>
      </w:r>
      <w:r w:rsidRPr="00112425">
        <w:rPr>
          <w:rFonts w:ascii="Tahoma" w:hAnsi="Tahoma" w:cs="Tahoma"/>
          <w:sz w:val="20"/>
        </w:rPr>
        <w:t>;</w:t>
      </w:r>
    </w:p>
    <w:p w14:paraId="44F0580B" w14:textId="77777777" w:rsidR="001B1358" w:rsidRPr="002A6BE2" w:rsidRDefault="002A6BE2" w:rsidP="00E6397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2A6BE2">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60C76EC8" w14:textId="77777777" w:rsidR="00AF579B" w:rsidRPr="00E1016A" w:rsidRDefault="00AF579B" w:rsidP="00E6397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E1016A">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DF1EBDC" w14:textId="77777777" w:rsidR="00AF579B" w:rsidRDefault="00AF579B" w:rsidP="00E63979">
      <w:pPr>
        <w:pStyle w:val="Odstavekseznama"/>
        <w:keepNext/>
        <w:keepLines/>
        <w:numPr>
          <w:ilvl w:val="0"/>
          <w:numId w:val="37"/>
        </w:numPr>
        <w:tabs>
          <w:tab w:val="left" w:pos="284"/>
        </w:tabs>
        <w:jc w:val="both"/>
        <w:rPr>
          <w:rFonts w:ascii="Tahoma" w:hAnsi="Tahoma" w:cs="Tahoma"/>
        </w:rPr>
      </w:pPr>
      <w:r w:rsidRPr="00E1016A">
        <w:rPr>
          <w:rFonts w:ascii="Tahoma" w:hAnsi="Tahoma" w:cs="Tahoma"/>
        </w:rPr>
        <w:t>subjekt, ki ga zastopam, ni ruski državljan ali fizična ali pravna oseba, subjekt ali organ s sedežem v Rusiji;</w:t>
      </w:r>
    </w:p>
    <w:p w14:paraId="24F244C5" w14:textId="77777777" w:rsidR="00AF579B" w:rsidRDefault="00AF579B" w:rsidP="00E63979">
      <w:pPr>
        <w:pStyle w:val="Odstavekseznama"/>
        <w:keepNext/>
        <w:keepLines/>
        <w:numPr>
          <w:ilvl w:val="0"/>
          <w:numId w:val="37"/>
        </w:numPr>
        <w:tabs>
          <w:tab w:val="left" w:pos="284"/>
        </w:tabs>
        <w:jc w:val="both"/>
        <w:rPr>
          <w:rFonts w:ascii="Tahoma" w:hAnsi="Tahoma" w:cs="Tahoma"/>
        </w:rPr>
      </w:pPr>
      <w:r w:rsidRPr="00E1016A">
        <w:rPr>
          <w:rFonts w:ascii="Tahoma" w:hAnsi="Tahoma" w:cs="Tahoma"/>
        </w:rPr>
        <w:t>subjekt, ki ga zastopam, ni pravna oseba, subjekt ali organ, katerega več kot 50-odstotni delež je v neposredni ali posredni lasti subjekta iz točke (a) zgoraj;</w:t>
      </w:r>
    </w:p>
    <w:p w14:paraId="7D44F7FA" w14:textId="77777777" w:rsidR="00AF579B" w:rsidRDefault="00AF579B" w:rsidP="00E63979">
      <w:pPr>
        <w:pStyle w:val="Odstavekseznama"/>
        <w:keepNext/>
        <w:keepLines/>
        <w:numPr>
          <w:ilvl w:val="0"/>
          <w:numId w:val="37"/>
        </w:numPr>
        <w:tabs>
          <w:tab w:val="left" w:pos="284"/>
        </w:tabs>
        <w:jc w:val="both"/>
        <w:rPr>
          <w:rFonts w:ascii="Tahoma" w:hAnsi="Tahoma" w:cs="Tahoma"/>
        </w:rPr>
      </w:pPr>
      <w:r w:rsidRPr="00E1016A">
        <w:rPr>
          <w:rFonts w:ascii="Tahoma" w:hAnsi="Tahoma" w:cs="Tahoma"/>
        </w:rPr>
        <w:t>niti jaz niti subjekt, ki ga zastopam, nisva fizična ali pravna oseba, subjekt ali organ, ki deluje v imenu ali po navodilih subjekta iz točke (a) ali (b) zgoraj;</w:t>
      </w:r>
    </w:p>
    <w:p w14:paraId="59EA3DC9" w14:textId="77777777" w:rsidR="00AF579B" w:rsidRPr="00E1016A" w:rsidRDefault="00AF579B" w:rsidP="00E63979">
      <w:pPr>
        <w:pStyle w:val="Odstavekseznama"/>
        <w:keepNext/>
        <w:keepLines/>
        <w:numPr>
          <w:ilvl w:val="0"/>
          <w:numId w:val="37"/>
        </w:numPr>
        <w:tabs>
          <w:tab w:val="left" w:pos="284"/>
        </w:tabs>
        <w:jc w:val="both"/>
        <w:rPr>
          <w:rFonts w:ascii="Tahoma" w:hAnsi="Tahoma" w:cs="Tahoma"/>
        </w:rPr>
      </w:pPr>
      <w:r w:rsidRPr="00E1016A">
        <w:rPr>
          <w:rFonts w:ascii="Tahoma" w:hAnsi="Tahoma" w:cs="Tahoma"/>
        </w:rPr>
        <w:t>ni udeležbe več kot 10 % ponudbene vrednosti podizvajalcev, dobaviteljev ali subjektov, katerih zmogljivosti subjekt, ki ga zastopam, uporablja, ki so subjekti, navedeni v točkah (a) do (c) zgoraj;</w:t>
      </w:r>
    </w:p>
    <w:p w14:paraId="536E7DC1" w14:textId="77777777" w:rsidR="001B1358" w:rsidRPr="00112425" w:rsidRDefault="001B1358" w:rsidP="00E63979">
      <w:pPr>
        <w:keepNext/>
        <w:keepLines/>
        <w:jc w:val="both"/>
        <w:rPr>
          <w:rFonts w:ascii="Tahoma" w:hAnsi="Tahoma" w:cs="Tahoma"/>
          <w:bCs/>
          <w:i/>
          <w:noProof/>
          <w:sz w:val="18"/>
          <w:szCs w:val="18"/>
        </w:rPr>
      </w:pPr>
    </w:p>
    <w:p w14:paraId="50DB3432" w14:textId="77777777" w:rsidR="001B1358" w:rsidRPr="00112425" w:rsidRDefault="001B1358" w:rsidP="00E63979">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112425">
        <w:rPr>
          <w:rFonts w:ascii="Tahoma" w:hAnsi="Tahoma" w:cs="Tahoma"/>
          <w:b/>
          <w:smallCaps/>
          <w:sz w:val="20"/>
        </w:rPr>
        <w:t>Pogoji za sodelovanje</w:t>
      </w:r>
    </w:p>
    <w:p w14:paraId="046E4F43" w14:textId="77777777" w:rsidR="001B1358" w:rsidRPr="00112425" w:rsidRDefault="001B1358" w:rsidP="00E63979">
      <w:pPr>
        <w:keepNext/>
        <w:keepLines/>
        <w:ind w:left="426" w:hanging="426"/>
        <w:jc w:val="both"/>
        <w:rPr>
          <w:rFonts w:ascii="Tahoma" w:hAnsi="Tahoma" w:cs="Tahoma"/>
          <w:bCs/>
          <w:noProof/>
          <w:sz w:val="18"/>
          <w:szCs w:val="18"/>
        </w:rPr>
      </w:pPr>
    </w:p>
    <w:p w14:paraId="16E382CD" w14:textId="77777777" w:rsidR="001B1358" w:rsidRPr="00112425" w:rsidRDefault="001B1358" w:rsidP="00E63979">
      <w:pPr>
        <w:keepNext/>
        <w:keepLines/>
        <w:jc w:val="both"/>
        <w:rPr>
          <w:rFonts w:ascii="Tahoma" w:hAnsi="Tahoma" w:cs="Tahoma"/>
          <w:b/>
          <w:bCs/>
          <w:noProof/>
          <w:sz w:val="18"/>
          <w:szCs w:val="18"/>
        </w:rPr>
      </w:pPr>
      <w:r w:rsidRPr="00112425">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311DB490" w14:textId="77777777" w:rsidR="001B1358" w:rsidRPr="00112425" w:rsidRDefault="001B1358" w:rsidP="00E63979">
      <w:pPr>
        <w:keepNext/>
        <w:keepLines/>
        <w:ind w:left="426" w:hanging="426"/>
        <w:jc w:val="both"/>
        <w:rPr>
          <w:rFonts w:ascii="Tahoma" w:hAnsi="Tahoma" w:cs="Tahoma"/>
          <w:bCs/>
          <w:noProof/>
          <w:sz w:val="18"/>
          <w:szCs w:val="18"/>
        </w:rPr>
      </w:pPr>
    </w:p>
    <w:p w14:paraId="5BA4B3BB" w14:textId="77777777" w:rsidR="002A6BE2" w:rsidRPr="003C5E66" w:rsidRDefault="002A6BE2" w:rsidP="00E6397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3C5E66">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33B19C0A" w14:textId="78613BE8" w:rsidR="00E24E18" w:rsidRDefault="00E24E18" w:rsidP="00E63979">
      <w:pPr>
        <w:keepNext/>
        <w:keepLines/>
        <w:jc w:val="both"/>
        <w:rPr>
          <w:rFonts w:ascii="Tahoma" w:hAnsi="Tahoma" w:cs="Tahoma"/>
        </w:rPr>
      </w:pPr>
    </w:p>
    <w:p w14:paraId="4544276C" w14:textId="65D798BB" w:rsidR="005376D4" w:rsidRDefault="005376D4" w:rsidP="00E63979">
      <w:pPr>
        <w:keepNext/>
        <w:keepLines/>
        <w:jc w:val="both"/>
        <w:rPr>
          <w:rFonts w:ascii="Tahoma" w:hAnsi="Tahoma" w:cs="Tahoma"/>
        </w:rPr>
      </w:pPr>
    </w:p>
    <w:p w14:paraId="1B0B2736" w14:textId="77777777" w:rsidR="005376D4" w:rsidRDefault="005376D4" w:rsidP="00E63979">
      <w:pPr>
        <w:keepNext/>
        <w:keepLines/>
        <w:jc w:val="both"/>
        <w:rPr>
          <w:rFonts w:ascii="Tahoma" w:hAnsi="Tahoma" w:cs="Tahoma"/>
        </w:rPr>
      </w:pPr>
    </w:p>
    <w:p w14:paraId="3FBC01BA" w14:textId="77777777" w:rsidR="002A6BE2" w:rsidRDefault="002A6BE2" w:rsidP="00E63979">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CC421D">
        <w:rPr>
          <w:rFonts w:ascii="Tahoma" w:hAnsi="Tahoma" w:cs="Tahoma"/>
          <w:b/>
          <w:smallCaps/>
          <w:sz w:val="20"/>
        </w:rPr>
        <w:t>Tehnična specifikacija ter ponudbeni pogoji in zahteve</w:t>
      </w:r>
    </w:p>
    <w:p w14:paraId="2A9B0B19" w14:textId="75C0D924" w:rsidR="002A6BE2" w:rsidRDefault="002A6BE2" w:rsidP="00E6397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Pr>
          <w:rFonts w:ascii="Tahoma" w:hAnsi="Tahoma" w:cs="Tahoma"/>
          <w:sz w:val="20"/>
        </w:rPr>
        <w:t>d</w:t>
      </w:r>
      <w:r w:rsidRPr="000609B0">
        <w:rPr>
          <w:rFonts w:ascii="Tahoma" w:hAnsi="Tahoma" w:cs="Tahoma"/>
          <w:sz w:val="20"/>
        </w:rPr>
        <w:t>a</w:t>
      </w:r>
      <w:r>
        <w:rPr>
          <w:rFonts w:ascii="Tahoma" w:hAnsi="Tahoma" w:cs="Tahoma"/>
          <w:sz w:val="20"/>
        </w:rPr>
        <w:t xml:space="preserve"> </w:t>
      </w:r>
      <w:r w:rsidRPr="000609B0">
        <w:rPr>
          <w:rFonts w:ascii="Tahoma" w:hAnsi="Tahoma" w:cs="Tahoma"/>
          <w:sz w:val="20"/>
        </w:rPr>
        <w:t xml:space="preserve">(glede na dejavnosti, ki so predmet javnega naročila in jih bo v okviru ponudbe posamezni podizvajalec/subjekt izvajal) se strinjamo in v celoti izpolnjujemo vse pogoje in zahteve glede tehnične specifikacije in ostalih pogojev in zahtev, ki so navedeni v </w:t>
      </w:r>
      <w:r w:rsidRPr="008C2E9A">
        <w:rPr>
          <w:rFonts w:ascii="Tahoma" w:hAnsi="Tahoma" w:cs="Tahoma"/>
          <w:sz w:val="20"/>
        </w:rPr>
        <w:t xml:space="preserve">Poglavju </w:t>
      </w:r>
      <w:r w:rsidR="008C2E9A" w:rsidRPr="008C2E9A">
        <w:rPr>
          <w:rFonts w:ascii="Tahoma" w:hAnsi="Tahoma" w:cs="Tahoma"/>
          <w:sz w:val="20"/>
        </w:rPr>
        <w:t>3</w:t>
      </w:r>
      <w:r w:rsidRPr="008C2E9A">
        <w:rPr>
          <w:rFonts w:ascii="Tahoma" w:hAnsi="Tahoma" w:cs="Tahoma"/>
          <w:sz w:val="20"/>
        </w:rPr>
        <w:t>.</w:t>
      </w:r>
      <w:r w:rsidRPr="000609B0">
        <w:rPr>
          <w:rFonts w:ascii="Tahoma" w:hAnsi="Tahoma" w:cs="Tahoma"/>
          <w:sz w:val="20"/>
        </w:rPr>
        <w:t xml:space="preserve"> razpisne dokumentacije oz. v vseh njeni podtočkah</w:t>
      </w:r>
      <w:r>
        <w:rPr>
          <w:rFonts w:ascii="Tahoma" w:hAnsi="Tahoma" w:cs="Tahoma"/>
          <w:sz w:val="20"/>
        </w:rPr>
        <w:t xml:space="preserve"> in prilogah,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rPr>
        <w:t>,</w:t>
      </w:r>
    </w:p>
    <w:p w14:paraId="19057F59" w14:textId="77777777" w:rsidR="002A6BE2" w:rsidRDefault="002A6BE2" w:rsidP="00E63979">
      <w:pPr>
        <w:pStyle w:val="Blokbesedila"/>
        <w:keepNext/>
        <w:keepLines/>
        <w:tabs>
          <w:tab w:val="clear" w:pos="8647"/>
          <w:tab w:val="left" w:pos="426"/>
          <w:tab w:val="left" w:pos="9354"/>
        </w:tabs>
        <w:ind w:left="426" w:right="-2"/>
        <w:jc w:val="both"/>
        <w:rPr>
          <w:rFonts w:ascii="Tahoma" w:hAnsi="Tahoma" w:cs="Tahoma"/>
          <w:sz w:val="20"/>
        </w:rPr>
      </w:pPr>
    </w:p>
    <w:p w14:paraId="473E6508" w14:textId="77777777" w:rsidR="002A6BE2" w:rsidRDefault="002A6BE2" w:rsidP="00E63979">
      <w:pPr>
        <w:pStyle w:val="Blokbesedila"/>
        <w:keepNext/>
        <w:keepLines/>
        <w:numPr>
          <w:ilvl w:val="0"/>
          <w:numId w:val="10"/>
        </w:numPr>
        <w:tabs>
          <w:tab w:val="clear" w:pos="8647"/>
          <w:tab w:val="left" w:pos="426"/>
          <w:tab w:val="left" w:pos="9354"/>
        </w:tabs>
        <w:ind w:right="-2"/>
        <w:rPr>
          <w:rFonts w:ascii="Tahoma" w:hAnsi="Tahoma" w:cs="Tahoma"/>
          <w:b/>
          <w:smallCaps/>
          <w:sz w:val="20"/>
        </w:rPr>
      </w:pPr>
      <w:r>
        <w:rPr>
          <w:rFonts w:ascii="Tahoma" w:hAnsi="Tahoma" w:cs="Tahoma"/>
          <w:b/>
          <w:smallCaps/>
          <w:sz w:val="20"/>
        </w:rPr>
        <w:t>Tehnična in strokovna sposobnost</w:t>
      </w:r>
    </w:p>
    <w:p w14:paraId="3FB6D0B4" w14:textId="77777777" w:rsidR="002A6BE2" w:rsidRDefault="002A6BE2" w:rsidP="00E63979">
      <w:pPr>
        <w:pStyle w:val="Blokbesedila"/>
        <w:keepNext/>
        <w:keepLines/>
        <w:numPr>
          <w:ilvl w:val="1"/>
          <w:numId w:val="10"/>
        </w:numPr>
        <w:tabs>
          <w:tab w:val="clear" w:pos="8647"/>
          <w:tab w:val="left" w:pos="426"/>
          <w:tab w:val="left" w:pos="9354"/>
        </w:tabs>
        <w:ind w:left="426" w:right="-2" w:hanging="426"/>
        <w:jc w:val="both"/>
        <w:rPr>
          <w:rFonts w:ascii="Tahoma" w:hAnsi="Tahoma" w:cs="Tahoma"/>
          <w:sz w:val="20"/>
        </w:rPr>
      </w:pPr>
      <w:r w:rsidRPr="000609B0">
        <w:rPr>
          <w:rFonts w:ascii="Tahoma" w:hAnsi="Tahoma" w:cs="Tahoma"/>
          <w:sz w:val="20"/>
        </w:rPr>
        <w:t>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r>
        <w:rPr>
          <w:rFonts w:ascii="Tahoma" w:hAnsi="Tahoma" w:cs="Tahoma"/>
          <w:sz w:val="20"/>
        </w:rPr>
        <w:t xml:space="preserve">, </w:t>
      </w:r>
      <w:r w:rsidRPr="000609B0">
        <w:rPr>
          <w:rFonts w:ascii="Tahoma" w:hAnsi="Tahoma" w:cs="Tahoma"/>
          <w:sz w:val="20"/>
          <w:u w:val="single"/>
        </w:rPr>
        <w:t>ki se nanašajo na pod</w:t>
      </w:r>
      <w:r>
        <w:rPr>
          <w:rFonts w:ascii="Tahoma" w:hAnsi="Tahoma" w:cs="Tahoma"/>
          <w:sz w:val="20"/>
          <w:u w:val="single"/>
        </w:rPr>
        <w:t>izvajalca</w:t>
      </w:r>
      <w:r w:rsidRPr="000609B0">
        <w:rPr>
          <w:rFonts w:ascii="Tahoma" w:hAnsi="Tahoma" w:cs="Tahoma"/>
          <w:sz w:val="20"/>
          <w:u w:val="single"/>
        </w:rPr>
        <w:t>/e oz. na subjekt/e, katerih zmogljivosti bo uporabljal ponudnik</w:t>
      </w:r>
      <w:r>
        <w:rPr>
          <w:rFonts w:ascii="Tahoma" w:hAnsi="Tahoma" w:cs="Tahoma"/>
          <w:sz w:val="20"/>
          <w:u w:val="single"/>
        </w:rPr>
        <w:t>.</w:t>
      </w:r>
    </w:p>
    <w:p w14:paraId="63717057" w14:textId="77777777" w:rsidR="002A6BE2" w:rsidRDefault="002A6BE2" w:rsidP="00E63979">
      <w:pPr>
        <w:pStyle w:val="Blokbesedila"/>
        <w:keepNext/>
        <w:keepLines/>
        <w:tabs>
          <w:tab w:val="clear" w:pos="8647"/>
          <w:tab w:val="left" w:pos="426"/>
        </w:tabs>
        <w:ind w:left="0" w:right="-2"/>
        <w:jc w:val="both"/>
        <w:rPr>
          <w:rFonts w:ascii="Tahoma" w:hAnsi="Tahoma" w:cs="Tahoma"/>
          <w:sz w:val="20"/>
        </w:rPr>
      </w:pPr>
    </w:p>
    <w:p w14:paraId="31F7C70C" w14:textId="77777777" w:rsidR="005376D4" w:rsidRPr="005376D4" w:rsidRDefault="005376D4" w:rsidP="00E63979">
      <w:pPr>
        <w:pStyle w:val="Blokbesedila"/>
        <w:keepNext/>
        <w:keepLines/>
        <w:numPr>
          <w:ilvl w:val="0"/>
          <w:numId w:val="10"/>
        </w:numPr>
        <w:tabs>
          <w:tab w:val="clear" w:pos="8647"/>
          <w:tab w:val="left" w:pos="426"/>
          <w:tab w:val="left" w:pos="9354"/>
        </w:tabs>
        <w:ind w:right="-2"/>
        <w:rPr>
          <w:rFonts w:ascii="Tahoma" w:hAnsi="Tahoma" w:cs="Tahoma"/>
          <w:b/>
          <w:smallCaps/>
          <w:sz w:val="20"/>
        </w:rPr>
      </w:pPr>
      <w:r w:rsidRPr="005376D4">
        <w:rPr>
          <w:rFonts w:ascii="Tahoma" w:hAnsi="Tahoma" w:cs="Tahoma"/>
          <w:b/>
          <w:smallCaps/>
          <w:sz w:val="20"/>
        </w:rPr>
        <w:t>IZJAVA O SPREJEMANJU OSTALIH POGOJEV/ZAHTEV RAZPISNE DOKUMENTACIJE</w:t>
      </w:r>
    </w:p>
    <w:p w14:paraId="099BD780" w14:textId="6439E077" w:rsidR="005376D4" w:rsidRDefault="005376D4" w:rsidP="00E63979">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nismo uvrščeni v evidenco poslovnih subjektov katerim je prepovedano poslovanje z naročnikom na podlagi 35. člena Zakona o integriteti in preprečevanju korupcije (Ur</w:t>
      </w:r>
      <w:r>
        <w:rPr>
          <w:rFonts w:ascii="Tahoma" w:hAnsi="Tahoma" w:cs="Tahoma"/>
          <w:sz w:val="20"/>
        </w:rPr>
        <w:t>. l. RS, št. 69/11 ZIntPK-UPB2),</w:t>
      </w:r>
    </w:p>
    <w:p w14:paraId="360CB46C" w14:textId="3D7DFD3D" w:rsidR="005376D4" w:rsidRDefault="005376D4" w:rsidP="00E63979">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w:t>
      </w:r>
      <w:r>
        <w:rPr>
          <w:rFonts w:ascii="Tahoma" w:hAnsi="Tahoma" w:cs="Tahoma"/>
          <w:sz w:val="20"/>
        </w:rPr>
        <w:t>tev podatkov iz uradnih evidenc,</w:t>
      </w:r>
    </w:p>
    <w:p w14:paraId="2072540D" w14:textId="77777777" w:rsidR="005376D4" w:rsidRPr="005376D4" w:rsidRDefault="005376D4" w:rsidP="00E63979">
      <w:pPr>
        <w:pStyle w:val="Blokbesedila"/>
        <w:keepNext/>
        <w:keepLines/>
        <w:numPr>
          <w:ilvl w:val="1"/>
          <w:numId w:val="10"/>
        </w:numPr>
        <w:tabs>
          <w:tab w:val="left" w:pos="0"/>
        </w:tabs>
        <w:ind w:left="426" w:right="-2" w:hanging="426"/>
        <w:jc w:val="both"/>
        <w:rPr>
          <w:rFonts w:ascii="Tahoma" w:hAnsi="Tahoma" w:cs="Tahoma"/>
          <w:sz w:val="20"/>
        </w:rPr>
      </w:pPr>
      <w:r w:rsidRPr="005376D4">
        <w:rPr>
          <w:rFonts w:ascii="Tahoma" w:hAnsi="Tahoma" w:cs="Tahoma"/>
          <w:sz w:val="20"/>
        </w:rPr>
        <w:t>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sz w:val="20"/>
        </w:rPr>
        <w:t xml:space="preserve"> javna naročanja. </w:t>
      </w:r>
    </w:p>
    <w:p w14:paraId="657097AE" w14:textId="77777777" w:rsidR="002A6BE2" w:rsidRDefault="002A6BE2" w:rsidP="00E63979">
      <w:pPr>
        <w:keepNext/>
        <w:keepLines/>
        <w:ind w:left="426" w:hanging="426"/>
        <w:jc w:val="both"/>
        <w:rPr>
          <w:rFonts w:ascii="Tahoma" w:hAnsi="Tahoma" w:cs="Tahoma"/>
        </w:rPr>
      </w:pPr>
    </w:p>
    <w:p w14:paraId="4CADF9EC" w14:textId="77777777" w:rsidR="00356766" w:rsidRPr="00BC7556" w:rsidRDefault="00356766" w:rsidP="00356766">
      <w:pPr>
        <w:pStyle w:val="Blokbesedila"/>
        <w:keepNext/>
        <w:keepLines/>
        <w:tabs>
          <w:tab w:val="left" w:pos="0"/>
        </w:tabs>
        <w:ind w:left="0" w:right="-2"/>
        <w:jc w:val="both"/>
        <w:rPr>
          <w:rFonts w:ascii="Tahoma" w:hAnsi="Tahoma" w:cs="Tahoma"/>
          <w:b/>
          <w:sz w:val="20"/>
        </w:rPr>
      </w:pPr>
      <w:r w:rsidRPr="00BC7556">
        <w:rPr>
          <w:rFonts w:ascii="Tahoma" w:hAnsi="Tahoma" w:cs="Tahoma"/>
          <w:b/>
          <w:sz w:val="20"/>
        </w:rPr>
        <w:t>S podpisom te izjave sprejemamo tudi vse ostale pogoje in zahteve predmetne razpisne dokumentacije, vključno z vseb</w:t>
      </w:r>
      <w:r>
        <w:rPr>
          <w:rFonts w:ascii="Tahoma" w:hAnsi="Tahoma" w:cs="Tahoma"/>
          <w:b/>
          <w:sz w:val="20"/>
        </w:rPr>
        <w:t xml:space="preserve">ino pogodbe/okvirnega sporazuma </w:t>
      </w:r>
      <w:r w:rsidRPr="00BC7556">
        <w:rPr>
          <w:rFonts w:ascii="Tahoma" w:hAnsi="Tahoma" w:cs="Tahoma"/>
          <w:b/>
          <w:sz w:val="20"/>
        </w:rPr>
        <w:t>ter prevzemamo kazensko in materialno odgovornost, da so vsi podatki in dokumenti, podani v ponudbi, resnični, in da priložen</w:t>
      </w:r>
      <w:r>
        <w:rPr>
          <w:rFonts w:ascii="Tahoma" w:hAnsi="Tahoma" w:cs="Tahoma"/>
          <w:b/>
          <w:sz w:val="20"/>
        </w:rPr>
        <w:t xml:space="preserve">e </w:t>
      </w:r>
      <w:r w:rsidRPr="00BC7556">
        <w:rPr>
          <w:rFonts w:ascii="Tahoma" w:hAnsi="Tahoma" w:cs="Tahoma"/>
          <w:b/>
          <w:sz w:val="20"/>
        </w:rPr>
        <w:t>listin</w:t>
      </w:r>
      <w:r>
        <w:rPr>
          <w:rFonts w:ascii="Tahoma" w:hAnsi="Tahoma" w:cs="Tahoma"/>
          <w:b/>
          <w:sz w:val="20"/>
        </w:rPr>
        <w:t>e</w:t>
      </w:r>
      <w:r w:rsidRPr="00BC7556">
        <w:rPr>
          <w:rFonts w:ascii="Tahoma" w:hAnsi="Tahoma" w:cs="Tahoma"/>
          <w:b/>
          <w:sz w:val="20"/>
        </w:rPr>
        <w:t xml:space="preserve"> ustrezajo originalu.</w:t>
      </w:r>
    </w:p>
    <w:p w14:paraId="49A5CCFF" w14:textId="77777777" w:rsidR="001B1358" w:rsidRPr="00112425" w:rsidRDefault="001B1358" w:rsidP="00E63979">
      <w:pPr>
        <w:keepNext/>
        <w:keepLines/>
        <w:jc w:val="both"/>
        <w:rPr>
          <w:rFonts w:ascii="Tahoma" w:hAnsi="Tahoma" w:cs="Tahoma"/>
          <w:bCs/>
          <w:i/>
          <w:noProof/>
          <w:sz w:val="18"/>
          <w:szCs w:val="18"/>
        </w:rPr>
      </w:pPr>
    </w:p>
    <w:p w14:paraId="78B63FE1" w14:textId="77777777" w:rsidR="005E7F25" w:rsidRPr="00112425" w:rsidRDefault="005E7F25" w:rsidP="00E63979">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583419C3" w14:textId="77777777" w:rsidTr="000C7AEC">
        <w:trPr>
          <w:trHeight w:val="235"/>
        </w:trPr>
        <w:tc>
          <w:tcPr>
            <w:tcW w:w="3430" w:type="dxa"/>
            <w:tcBorders>
              <w:bottom w:val="single" w:sz="4" w:space="0" w:color="auto"/>
            </w:tcBorders>
          </w:tcPr>
          <w:p w14:paraId="02BD9480" w14:textId="77777777" w:rsidR="008173E4" w:rsidRPr="00CE1BAD" w:rsidRDefault="008173E4" w:rsidP="00E63979">
            <w:pPr>
              <w:keepNext/>
              <w:keepLines/>
              <w:jc w:val="both"/>
              <w:rPr>
                <w:rFonts w:ascii="Tahoma" w:hAnsi="Tahoma" w:cs="Tahoma"/>
                <w:snapToGrid w:val="0"/>
                <w:color w:val="000000"/>
              </w:rPr>
            </w:pPr>
          </w:p>
        </w:tc>
        <w:tc>
          <w:tcPr>
            <w:tcW w:w="2574" w:type="dxa"/>
          </w:tcPr>
          <w:p w14:paraId="3DF6AC6C" w14:textId="77777777" w:rsidR="008173E4" w:rsidRPr="00CE1BAD" w:rsidRDefault="008173E4" w:rsidP="00E63979">
            <w:pPr>
              <w:keepNext/>
              <w:keepLines/>
              <w:jc w:val="center"/>
              <w:rPr>
                <w:rFonts w:ascii="Tahoma" w:hAnsi="Tahoma" w:cs="Tahoma"/>
                <w:snapToGrid w:val="0"/>
                <w:color w:val="000000"/>
              </w:rPr>
            </w:pPr>
          </w:p>
        </w:tc>
        <w:tc>
          <w:tcPr>
            <w:tcW w:w="3148" w:type="dxa"/>
            <w:tcBorders>
              <w:bottom w:val="single" w:sz="4" w:space="0" w:color="auto"/>
            </w:tcBorders>
          </w:tcPr>
          <w:p w14:paraId="3B416E60" w14:textId="77777777" w:rsidR="008173E4" w:rsidRPr="005D5727" w:rsidRDefault="008173E4" w:rsidP="00E63979">
            <w:pPr>
              <w:keepNext/>
              <w:keepLines/>
              <w:tabs>
                <w:tab w:val="left" w:pos="567"/>
                <w:tab w:val="num" w:pos="851"/>
                <w:tab w:val="left" w:pos="993"/>
              </w:tabs>
              <w:jc w:val="both"/>
              <w:rPr>
                <w:rFonts w:ascii="Tahoma" w:hAnsi="Tahoma" w:cs="Tahoma"/>
                <w:snapToGrid w:val="0"/>
                <w:color w:val="000000"/>
              </w:rPr>
            </w:pPr>
          </w:p>
        </w:tc>
      </w:tr>
      <w:tr w:rsidR="008173E4" w:rsidRPr="00CE1BAD" w14:paraId="5E813139" w14:textId="77777777" w:rsidTr="000C7AEC">
        <w:trPr>
          <w:trHeight w:val="235"/>
        </w:trPr>
        <w:tc>
          <w:tcPr>
            <w:tcW w:w="3430" w:type="dxa"/>
            <w:tcBorders>
              <w:top w:val="single" w:sz="4" w:space="0" w:color="auto"/>
            </w:tcBorders>
          </w:tcPr>
          <w:p w14:paraId="61CD3337" w14:textId="77777777" w:rsidR="008173E4" w:rsidRPr="00CE1BAD" w:rsidRDefault="008173E4" w:rsidP="00E6397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832BBF8" w14:textId="77777777" w:rsidR="008173E4" w:rsidRPr="00CE1BAD" w:rsidRDefault="008173E4" w:rsidP="00E6397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D61DDA7" w14:textId="77777777" w:rsidR="008173E4" w:rsidRPr="00CE1BAD" w:rsidRDefault="008173E4" w:rsidP="00E6397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podizvajalca/subjekta</w:t>
            </w:r>
            <w:r w:rsidRPr="00CE1BAD">
              <w:rPr>
                <w:rFonts w:ascii="Tahoma" w:hAnsi="Tahoma" w:cs="Tahoma"/>
                <w:snapToGrid w:val="0"/>
                <w:color w:val="000000"/>
              </w:rPr>
              <w:t>)</w:t>
            </w:r>
          </w:p>
        </w:tc>
      </w:tr>
    </w:tbl>
    <w:p w14:paraId="1D4A44BB" w14:textId="77777777" w:rsidR="001B1358" w:rsidRPr="00112425" w:rsidRDefault="001B1358" w:rsidP="00E63979">
      <w:pPr>
        <w:keepNext/>
        <w:keepLines/>
        <w:jc w:val="both"/>
        <w:rPr>
          <w:rFonts w:ascii="Tahoma" w:hAnsi="Tahoma" w:cs="Tahoma"/>
          <w:bCs/>
          <w:i/>
          <w:noProof/>
          <w:sz w:val="18"/>
          <w:szCs w:val="18"/>
        </w:rPr>
      </w:pPr>
    </w:p>
    <w:p w14:paraId="453B786C" w14:textId="77777777" w:rsidR="005E7F25" w:rsidRPr="00112425" w:rsidRDefault="005E7F25" w:rsidP="00E63979">
      <w:pPr>
        <w:keepNext/>
        <w:keepLines/>
        <w:jc w:val="both"/>
        <w:rPr>
          <w:rFonts w:ascii="Tahoma" w:hAnsi="Tahoma" w:cs="Tahoma"/>
          <w:bCs/>
          <w:i/>
          <w:noProof/>
          <w:sz w:val="18"/>
          <w:szCs w:val="18"/>
        </w:rPr>
      </w:pPr>
    </w:p>
    <w:p w14:paraId="1587B3CF" w14:textId="77777777" w:rsidR="00BE7D86" w:rsidRPr="00112425" w:rsidRDefault="001B1358" w:rsidP="00E63979">
      <w:pPr>
        <w:keepNext/>
        <w:keepLines/>
        <w:jc w:val="both"/>
        <w:rPr>
          <w:rFonts w:ascii="Tahoma" w:hAnsi="Tahoma" w:cs="Tahoma"/>
          <w:bCs/>
          <w:i/>
          <w:iCs/>
          <w:noProof/>
          <w:sz w:val="18"/>
          <w:szCs w:val="18"/>
        </w:rPr>
      </w:pPr>
      <w:r w:rsidRPr="00112425">
        <w:rPr>
          <w:rFonts w:ascii="Tahoma" w:hAnsi="Tahoma" w:cs="Tahoma"/>
          <w:b/>
          <w:bCs/>
          <w:i/>
          <w:noProof/>
          <w:sz w:val="18"/>
          <w:szCs w:val="18"/>
        </w:rPr>
        <w:t>Navodilo:</w:t>
      </w:r>
      <w:r w:rsidRPr="00112425">
        <w:rPr>
          <w:rFonts w:ascii="Tahoma" w:hAnsi="Tahoma" w:cs="Tahoma"/>
          <w:bCs/>
          <w:i/>
          <w:noProof/>
          <w:sz w:val="18"/>
          <w:szCs w:val="18"/>
        </w:rPr>
        <w:t xml:space="preserve"> </w:t>
      </w:r>
      <w:r w:rsidRPr="00112425">
        <w:rPr>
          <w:rFonts w:ascii="Tahoma" w:hAnsi="Tahoma" w:cs="Tahoma"/>
          <w:i/>
          <w:iCs/>
          <w:sz w:val="18"/>
        </w:rPr>
        <w:t xml:space="preserve">Izjavo izpolni in podpiše </w:t>
      </w:r>
      <w:r w:rsidRPr="00112425">
        <w:rPr>
          <w:rFonts w:ascii="Tahoma" w:hAnsi="Tahoma" w:cs="Tahoma"/>
          <w:i/>
          <w:iCs/>
          <w:sz w:val="18"/>
          <w:u w:val="single"/>
        </w:rPr>
        <w:t>nominiran podizvajalec</w:t>
      </w:r>
      <w:r w:rsidRPr="00112425">
        <w:rPr>
          <w:rFonts w:ascii="Tahoma" w:hAnsi="Tahoma" w:cs="Tahoma"/>
          <w:i/>
          <w:iCs/>
          <w:sz w:val="18"/>
        </w:rPr>
        <w:t xml:space="preserve">, če ponudnik izvaja javno naročilo s podizvajalci, </w:t>
      </w:r>
      <w:r w:rsidRPr="00112425">
        <w:rPr>
          <w:rFonts w:ascii="Tahoma" w:hAnsi="Tahoma" w:cs="Tahoma"/>
          <w:i/>
          <w:iCs/>
          <w:sz w:val="18"/>
          <w:u w:val="single"/>
        </w:rPr>
        <w:t>oz. subjekt, katerega zmogljivost uporablja ponudnik</w:t>
      </w:r>
      <w:r w:rsidRPr="00112425">
        <w:rPr>
          <w:rFonts w:ascii="Tahoma" w:hAnsi="Tahoma" w:cs="Tahoma"/>
          <w:i/>
          <w:iCs/>
          <w:sz w:val="18"/>
        </w:rPr>
        <w:t>.</w:t>
      </w:r>
      <w:r w:rsidR="00BE7D86">
        <w:rPr>
          <w:rFonts w:ascii="Tahoma" w:hAnsi="Tahoma" w:cs="Tahoma"/>
          <w:i/>
          <w:iCs/>
          <w:sz w:val="18"/>
        </w:rPr>
        <w:t xml:space="preserve"> </w:t>
      </w:r>
      <w:r w:rsidR="00BE7D86">
        <w:rPr>
          <w:rFonts w:ascii="Tahoma" w:hAnsi="Tahoma" w:cs="Tahoma"/>
          <w:bCs/>
          <w:i/>
          <w:iCs/>
          <w:noProof/>
          <w:sz w:val="18"/>
          <w:szCs w:val="18"/>
        </w:rPr>
        <w:t xml:space="preserve">Ponudnik priloži </w:t>
      </w:r>
      <w:r w:rsidR="00BE7D86" w:rsidRPr="00F93884">
        <w:rPr>
          <w:rFonts w:ascii="Tahoma" w:hAnsi="Tahoma" w:cs="Tahoma"/>
          <w:bCs/>
          <w:i/>
          <w:iCs/>
          <w:noProof/>
          <w:sz w:val="18"/>
          <w:szCs w:val="18"/>
          <w:u w:val="single"/>
        </w:rPr>
        <w:t>ločeno</w:t>
      </w:r>
      <w:r w:rsidR="00BE7D86">
        <w:rPr>
          <w:rFonts w:ascii="Tahoma" w:hAnsi="Tahoma" w:cs="Tahoma"/>
          <w:bCs/>
          <w:i/>
          <w:iCs/>
          <w:noProof/>
          <w:sz w:val="18"/>
          <w:szCs w:val="18"/>
        </w:rPr>
        <w:t xml:space="preserve"> izpolnjene izjave za vsakega od gospodarskih subjektov v ponudbi.</w:t>
      </w:r>
    </w:p>
    <w:p w14:paraId="1209C73F" w14:textId="77777777" w:rsidR="001B1358" w:rsidRPr="00112425" w:rsidRDefault="001B1358" w:rsidP="00E63979">
      <w:pPr>
        <w:keepNext/>
        <w:keepLines/>
        <w:jc w:val="both"/>
        <w:rPr>
          <w:rFonts w:ascii="Tahoma" w:hAnsi="Tahoma" w:cs="Tahoma"/>
          <w:i/>
          <w:iCs/>
          <w:sz w:val="18"/>
        </w:rPr>
      </w:pPr>
    </w:p>
    <w:p w14:paraId="1C2D7476" w14:textId="77777777" w:rsidR="00C51C0F" w:rsidRPr="00112425" w:rsidRDefault="00C51C0F" w:rsidP="00E63979">
      <w:pPr>
        <w:keepNext/>
        <w:keepLines/>
        <w:jc w:val="both"/>
        <w:rPr>
          <w:rFonts w:ascii="Tahoma" w:hAnsi="Tahoma" w:cs="Tahoma"/>
          <w:i/>
          <w:iCs/>
          <w:sz w:val="18"/>
        </w:rPr>
      </w:pPr>
    </w:p>
    <w:p w14:paraId="16D98BAA" w14:textId="77777777" w:rsidR="00C51C0F" w:rsidRPr="00112425" w:rsidRDefault="00C51C0F" w:rsidP="00E63979">
      <w:pPr>
        <w:keepNext/>
        <w:keepLines/>
        <w:jc w:val="both"/>
        <w:rPr>
          <w:rFonts w:ascii="Tahoma" w:hAnsi="Tahoma" w:cs="Tahoma"/>
          <w:i/>
          <w:iCs/>
          <w:sz w:val="18"/>
        </w:rPr>
      </w:pPr>
    </w:p>
    <w:p w14:paraId="32CFC676" w14:textId="77777777" w:rsidR="00C51C0F" w:rsidRPr="00112425" w:rsidRDefault="00C51C0F" w:rsidP="00E63979">
      <w:pPr>
        <w:keepNext/>
        <w:keepLines/>
        <w:jc w:val="both"/>
        <w:rPr>
          <w:rFonts w:ascii="Tahoma" w:hAnsi="Tahoma" w:cs="Tahoma"/>
          <w:i/>
          <w:iCs/>
          <w:sz w:val="18"/>
        </w:rPr>
      </w:pPr>
    </w:p>
    <w:p w14:paraId="67FD5E34" w14:textId="77777777" w:rsidR="00C51C0F" w:rsidRPr="00112425" w:rsidRDefault="00C51C0F" w:rsidP="00E63979">
      <w:pPr>
        <w:keepNext/>
        <w:keepLines/>
        <w:rPr>
          <w:rFonts w:ascii="Tahoma" w:hAnsi="Tahoma" w:cs="Tahoma"/>
          <w:i/>
          <w:iCs/>
          <w:sz w:val="18"/>
        </w:rPr>
      </w:pPr>
      <w:r w:rsidRPr="00112425">
        <w:rPr>
          <w:rFonts w:ascii="Tahoma" w:hAnsi="Tahoma" w:cs="Tahoma"/>
          <w:i/>
          <w:iCs/>
          <w:sz w:val="18"/>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2A6BE2" w:rsidRPr="00112425" w14:paraId="7F9282FA" w14:textId="77777777" w:rsidTr="002A6BE2">
        <w:tc>
          <w:tcPr>
            <w:tcW w:w="8045" w:type="dxa"/>
          </w:tcPr>
          <w:p w14:paraId="7E13D9B6" w14:textId="77777777" w:rsidR="002A6BE2" w:rsidRPr="00112425" w:rsidRDefault="002A6BE2" w:rsidP="00E63979">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5A941FBD" w14:textId="77777777" w:rsidR="002A6BE2" w:rsidRPr="00112425" w:rsidRDefault="002A6BE2" w:rsidP="00E63979">
            <w:pPr>
              <w:keepNext/>
              <w:keepLines/>
              <w:jc w:val="both"/>
              <w:rPr>
                <w:rFonts w:ascii="Tahoma" w:hAnsi="Tahoma" w:cs="Tahoma"/>
                <w:b/>
                <w:i/>
              </w:rPr>
            </w:pPr>
            <w:r w:rsidRPr="00112425">
              <w:rPr>
                <w:rFonts w:ascii="Tahoma" w:hAnsi="Tahoma" w:cs="Tahoma"/>
                <w:b/>
                <w:i/>
              </w:rPr>
              <w:t>Priloga 3/3</w:t>
            </w:r>
          </w:p>
        </w:tc>
      </w:tr>
    </w:tbl>
    <w:p w14:paraId="32B7B18C" w14:textId="77777777" w:rsidR="00C51C0F" w:rsidRPr="00112425" w:rsidRDefault="00C51C0F" w:rsidP="00E63979">
      <w:pPr>
        <w:keepNext/>
        <w:keepLines/>
        <w:rPr>
          <w:rFonts w:ascii="Tahoma" w:hAnsi="Tahoma" w:cs="Tahoma"/>
          <w:b/>
        </w:rPr>
      </w:pPr>
    </w:p>
    <w:p w14:paraId="4C232418" w14:textId="6A0CC106" w:rsidR="00C51C0F" w:rsidRPr="00112425" w:rsidRDefault="0033638B" w:rsidP="00E63979">
      <w:pPr>
        <w:keepNext/>
        <w:keepLines/>
        <w:jc w:val="both"/>
        <w:rPr>
          <w:rFonts w:ascii="Tahoma" w:hAnsi="Tahoma" w:cs="Tahoma"/>
          <w:b/>
        </w:rPr>
      </w:pPr>
      <w:r>
        <w:rPr>
          <w:rFonts w:ascii="Tahoma" w:hAnsi="Tahoma" w:cs="Tahoma"/>
          <w:b/>
        </w:rPr>
        <w:t>VKS-35/23</w:t>
      </w:r>
      <w:r w:rsidR="00C51C0F" w:rsidRPr="00112425">
        <w:rPr>
          <w:rFonts w:ascii="Tahoma" w:hAnsi="Tahoma" w:cs="Tahoma"/>
          <w:b/>
        </w:rPr>
        <w:t xml:space="preserve"> </w:t>
      </w:r>
      <w:r>
        <w:rPr>
          <w:rFonts w:ascii="Tahoma" w:hAnsi="Tahoma" w:cs="Tahoma"/>
          <w:b/>
          <w:color w:val="000000"/>
        </w:rPr>
        <w:t>Izbira administratorja sistema vodenja in nadzora delovanja CČN Ljubljana</w:t>
      </w:r>
    </w:p>
    <w:p w14:paraId="7B2C9D8F" w14:textId="77777777" w:rsidR="00C51C0F" w:rsidRPr="00112425" w:rsidRDefault="00C51C0F" w:rsidP="00E63979">
      <w:pPr>
        <w:keepNext/>
        <w:keepLines/>
        <w:tabs>
          <w:tab w:val="left" w:pos="567"/>
          <w:tab w:val="num" w:pos="851"/>
          <w:tab w:val="left" w:pos="993"/>
        </w:tabs>
        <w:jc w:val="both"/>
        <w:rPr>
          <w:rFonts w:ascii="Tahoma" w:hAnsi="Tahoma" w:cs="Tahoma"/>
        </w:rPr>
      </w:pPr>
    </w:p>
    <w:p w14:paraId="79A565EA" w14:textId="77777777" w:rsidR="00C51C0F" w:rsidRPr="00112425" w:rsidRDefault="00C51C0F" w:rsidP="00E63979">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5943C2A9" w14:textId="77777777" w:rsidR="00C51C0F" w:rsidRPr="00112425" w:rsidRDefault="00C51C0F" w:rsidP="00E63979">
      <w:pPr>
        <w:keepNext/>
        <w:keepLines/>
        <w:tabs>
          <w:tab w:val="left" w:pos="567"/>
          <w:tab w:val="num" w:pos="851"/>
          <w:tab w:val="left" w:pos="993"/>
        </w:tabs>
        <w:jc w:val="both"/>
        <w:rPr>
          <w:rFonts w:ascii="Tahoma" w:hAnsi="Tahoma" w:cs="Tahoma"/>
        </w:rPr>
      </w:pPr>
    </w:p>
    <w:p w14:paraId="178FA297" w14:textId="77777777" w:rsidR="00C51C0F" w:rsidRPr="00112425" w:rsidRDefault="00C51C0F" w:rsidP="00E63979">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7C5D427C" w14:textId="77777777" w:rsidR="00C51C0F" w:rsidRPr="00112425" w:rsidRDefault="00C51C0F" w:rsidP="00E63979">
      <w:pPr>
        <w:keepNext/>
        <w:keepLines/>
        <w:tabs>
          <w:tab w:val="left" w:pos="567"/>
          <w:tab w:val="num" w:pos="851"/>
          <w:tab w:val="left" w:pos="993"/>
        </w:tabs>
        <w:jc w:val="both"/>
        <w:rPr>
          <w:rFonts w:ascii="Tahoma" w:hAnsi="Tahoma" w:cs="Tahoma"/>
        </w:rPr>
      </w:pPr>
    </w:p>
    <w:p w14:paraId="20CC81C4" w14:textId="77777777" w:rsidR="00C51C0F" w:rsidRPr="00112425" w:rsidRDefault="00C51C0F" w:rsidP="00E63979">
      <w:pPr>
        <w:keepNext/>
        <w:keepLines/>
        <w:tabs>
          <w:tab w:val="left" w:pos="567"/>
          <w:tab w:val="num" w:pos="851"/>
          <w:tab w:val="left" w:pos="993"/>
        </w:tabs>
        <w:jc w:val="both"/>
        <w:rPr>
          <w:rFonts w:ascii="Tahoma" w:hAnsi="Tahoma" w:cs="Tahoma"/>
        </w:rPr>
      </w:pPr>
    </w:p>
    <w:p w14:paraId="609AF346" w14:textId="77777777" w:rsidR="00C51C0F" w:rsidRPr="00112425" w:rsidRDefault="00C51C0F" w:rsidP="00E63979">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 ________________________________________</w:t>
      </w:r>
    </w:p>
    <w:p w14:paraId="3373B1AD" w14:textId="77777777" w:rsidR="00C51C0F" w:rsidRPr="00112425" w:rsidRDefault="00C51C0F" w:rsidP="00E63979">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78740D3D" w14:textId="77777777" w:rsidR="00C51C0F" w:rsidRPr="00112425" w:rsidRDefault="00C51C0F" w:rsidP="00E6397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172CE3BC" w14:textId="77777777" w:rsidR="00C51C0F" w:rsidRPr="00112425" w:rsidRDefault="00C51C0F" w:rsidP="00E6397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vodstvenega organa ali</w:t>
      </w:r>
    </w:p>
    <w:p w14:paraId="30295F77" w14:textId="77777777" w:rsidR="00C51C0F" w:rsidRPr="00112425" w:rsidRDefault="00C51C0F" w:rsidP="00E6397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3E402C9A" w14:textId="77777777" w:rsidR="00C51C0F" w:rsidRPr="00112425" w:rsidRDefault="00C51C0F" w:rsidP="00E63979">
      <w:pPr>
        <w:keepNext/>
        <w:keepLines/>
        <w:tabs>
          <w:tab w:val="left" w:pos="567"/>
          <w:tab w:val="num" w:pos="851"/>
          <w:tab w:val="left" w:pos="993"/>
        </w:tabs>
        <w:jc w:val="both"/>
        <w:rPr>
          <w:rFonts w:ascii="Tahoma" w:hAnsi="Tahoma" w:cs="Tahoma"/>
        </w:rPr>
      </w:pPr>
    </w:p>
    <w:p w14:paraId="3EFBD7A7" w14:textId="77777777" w:rsidR="00C51C0F" w:rsidRPr="00112425" w:rsidRDefault="00C51C0F" w:rsidP="00E63979">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5E8CF4FD" w14:textId="77777777" w:rsidR="00C51C0F" w:rsidRPr="00112425" w:rsidRDefault="00C51C0F" w:rsidP="00E6397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zastopanje ali</w:t>
      </w:r>
    </w:p>
    <w:p w14:paraId="609F6726" w14:textId="77777777" w:rsidR="00C51C0F" w:rsidRPr="00112425" w:rsidRDefault="00C51C0F" w:rsidP="00E6397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odločanje ali</w:t>
      </w:r>
    </w:p>
    <w:p w14:paraId="5E450374" w14:textId="77777777" w:rsidR="00C51C0F" w:rsidRPr="00112425" w:rsidRDefault="00C51C0F" w:rsidP="00E63979">
      <w:pPr>
        <w:keepNext/>
        <w:keepLines/>
        <w:numPr>
          <w:ilvl w:val="0"/>
          <w:numId w:val="11"/>
        </w:numPr>
        <w:tabs>
          <w:tab w:val="left" w:pos="567"/>
          <w:tab w:val="num" w:pos="851"/>
          <w:tab w:val="left" w:pos="993"/>
        </w:tabs>
        <w:jc w:val="both"/>
        <w:rPr>
          <w:rFonts w:ascii="Tahoma" w:hAnsi="Tahoma" w:cs="Tahoma"/>
        </w:rPr>
      </w:pPr>
      <w:r w:rsidRPr="00112425">
        <w:rPr>
          <w:rFonts w:ascii="Tahoma" w:hAnsi="Tahoma" w:cs="Tahoma"/>
        </w:rPr>
        <w:t>nadzor v njem,</w:t>
      </w:r>
    </w:p>
    <w:p w14:paraId="18A27380" w14:textId="77777777" w:rsidR="00C51C0F" w:rsidRPr="00112425" w:rsidRDefault="00C51C0F" w:rsidP="00E63979">
      <w:pPr>
        <w:keepNext/>
        <w:keepLines/>
        <w:tabs>
          <w:tab w:val="left" w:pos="567"/>
          <w:tab w:val="num" w:pos="851"/>
          <w:tab w:val="left" w:pos="993"/>
        </w:tabs>
        <w:jc w:val="both"/>
        <w:rPr>
          <w:rFonts w:ascii="Tahoma" w:hAnsi="Tahoma" w:cs="Tahoma"/>
        </w:rPr>
      </w:pPr>
    </w:p>
    <w:p w14:paraId="2B35C0BB" w14:textId="77777777" w:rsidR="00C51C0F" w:rsidRPr="00112425" w:rsidRDefault="00C51C0F" w:rsidP="00E63979">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482F877F" w14:textId="77777777" w:rsidR="00C51C0F" w:rsidRPr="00112425" w:rsidRDefault="00C51C0F" w:rsidP="00E63979">
      <w:pPr>
        <w:keepNext/>
        <w:keepLines/>
        <w:tabs>
          <w:tab w:val="left" w:pos="567"/>
          <w:tab w:val="num" w:pos="851"/>
          <w:tab w:val="left" w:pos="993"/>
        </w:tabs>
        <w:rPr>
          <w:rFonts w:ascii="Tahoma" w:hAnsi="Tahoma" w:cs="Tahoma"/>
          <w:b/>
        </w:rPr>
      </w:pPr>
    </w:p>
    <w:p w14:paraId="626DEA80" w14:textId="77777777" w:rsidR="00C51C0F" w:rsidRPr="00531A66" w:rsidRDefault="00C51C0F" w:rsidP="00E63979">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2DCA28C3" w14:textId="77777777" w:rsidR="00C51C0F" w:rsidRPr="00112425" w:rsidRDefault="00C51C0F" w:rsidP="00E63979">
      <w:pPr>
        <w:keepNext/>
        <w:keepLines/>
        <w:tabs>
          <w:tab w:val="left" w:pos="567"/>
          <w:tab w:val="num" w:pos="851"/>
          <w:tab w:val="left" w:pos="993"/>
        </w:tabs>
        <w:jc w:val="both"/>
        <w:rPr>
          <w:rFonts w:ascii="Tahoma" w:hAnsi="Tahoma" w:cs="Tahoma"/>
        </w:rPr>
      </w:pPr>
    </w:p>
    <w:p w14:paraId="3F8A88C5" w14:textId="078147E0" w:rsidR="00C51C0F" w:rsidRPr="00112425" w:rsidRDefault="00C51C0F" w:rsidP="00E63979">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6/16 – popr., 54/15 in 38/16</w:t>
      </w:r>
      <w:r w:rsidRPr="00112425">
        <w:rPr>
          <w:rFonts w:ascii="Tahoma" w:hAnsi="Tahoma" w:cs="Tahoma"/>
        </w:rPr>
        <w:t>; v nadaljnjem besedilu: KZ-1), ki so opredeljena v prvem odstavku 75. člena ZJN-3</w:t>
      </w:r>
      <w:r w:rsidR="005B5A95">
        <w:rPr>
          <w:rFonts w:ascii="Tahoma" w:hAnsi="Tahoma" w:cs="Tahoma"/>
        </w:rPr>
        <w:t xml:space="preserve"> </w:t>
      </w:r>
      <w:r w:rsidR="005B5A95" w:rsidRPr="00747ACE">
        <w:rPr>
          <w:rFonts w:ascii="Tahoma" w:hAnsi="Tahoma" w:cs="Tahoma"/>
        </w:rPr>
        <w:t>ali za primerljiva kazniva dejanja, ki so jih izrekla tuja sodišča</w:t>
      </w:r>
      <w:r w:rsidRPr="00112425">
        <w:rPr>
          <w:rFonts w:ascii="Tahoma" w:hAnsi="Tahoma" w:cs="Tahoma"/>
        </w:rPr>
        <w:t xml:space="preserve"> in </w:t>
      </w:r>
    </w:p>
    <w:p w14:paraId="40ADD5CB" w14:textId="77777777" w:rsidR="00C51C0F" w:rsidRPr="00112425" w:rsidRDefault="00C51C0F" w:rsidP="00E63979">
      <w:pPr>
        <w:keepNext/>
        <w:keepLines/>
        <w:tabs>
          <w:tab w:val="left" w:pos="567"/>
          <w:tab w:val="num" w:pos="851"/>
          <w:tab w:val="left" w:pos="993"/>
        </w:tabs>
        <w:jc w:val="both"/>
        <w:rPr>
          <w:rFonts w:ascii="Arial" w:hAnsi="Arial" w:cs="Arial"/>
          <w:sz w:val="18"/>
          <w:szCs w:val="18"/>
        </w:rPr>
      </w:pPr>
    </w:p>
    <w:p w14:paraId="4460E0F2" w14:textId="77777777" w:rsidR="00356766" w:rsidRPr="00112425" w:rsidRDefault="00356766" w:rsidP="00356766">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33107974" w14:textId="77777777" w:rsidR="00C51C0F" w:rsidRPr="00112425" w:rsidRDefault="00C51C0F" w:rsidP="00E63979">
      <w:pPr>
        <w:keepNext/>
        <w:keepLines/>
        <w:tabs>
          <w:tab w:val="left" w:pos="567"/>
          <w:tab w:val="num" w:pos="851"/>
          <w:tab w:val="left" w:pos="993"/>
        </w:tabs>
        <w:jc w:val="both"/>
        <w:rPr>
          <w:rFonts w:ascii="Arial" w:hAnsi="Arial" w:cs="Arial"/>
          <w:sz w:val="18"/>
          <w:szCs w:val="18"/>
        </w:rPr>
      </w:pPr>
    </w:p>
    <w:p w14:paraId="6C694603" w14:textId="77777777" w:rsidR="00C51C0F" w:rsidRPr="00112425" w:rsidRDefault="00C51C0F" w:rsidP="00E63979">
      <w:pPr>
        <w:keepNext/>
        <w:keepLines/>
        <w:tabs>
          <w:tab w:val="left" w:pos="567"/>
          <w:tab w:val="num" w:pos="851"/>
          <w:tab w:val="left" w:pos="993"/>
        </w:tabs>
        <w:jc w:val="both"/>
        <w:rPr>
          <w:rFonts w:ascii="Arial" w:hAnsi="Arial" w:cs="Arial"/>
          <w:sz w:val="18"/>
          <w:szCs w:val="18"/>
        </w:rPr>
      </w:pPr>
    </w:p>
    <w:p w14:paraId="1DAFCDD0" w14:textId="77777777" w:rsidR="00C51C0F" w:rsidRPr="00112425" w:rsidRDefault="00C51C0F" w:rsidP="00E63979">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112425" w14:paraId="3F67BDEF" w14:textId="77777777" w:rsidTr="00BB6F49">
        <w:trPr>
          <w:trHeight w:val="235"/>
        </w:trPr>
        <w:tc>
          <w:tcPr>
            <w:tcW w:w="3402" w:type="dxa"/>
            <w:tcBorders>
              <w:top w:val="single" w:sz="4" w:space="0" w:color="auto"/>
            </w:tcBorders>
          </w:tcPr>
          <w:p w14:paraId="7C776D9D" w14:textId="77777777" w:rsidR="00C51C0F" w:rsidRPr="00112425" w:rsidRDefault="00C51C0F" w:rsidP="00E63979">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0CB52410" w14:textId="77777777" w:rsidR="00C51C0F" w:rsidRPr="00112425" w:rsidRDefault="00C51C0F" w:rsidP="00E63979">
            <w:pPr>
              <w:keepNext/>
              <w:keepLines/>
              <w:jc w:val="center"/>
              <w:rPr>
                <w:rFonts w:ascii="Tahoma" w:hAnsi="Tahoma" w:cs="Tahoma"/>
                <w:snapToGrid w:val="0"/>
                <w:color w:val="000000"/>
              </w:rPr>
            </w:pPr>
          </w:p>
        </w:tc>
        <w:tc>
          <w:tcPr>
            <w:tcW w:w="3686" w:type="dxa"/>
            <w:tcBorders>
              <w:top w:val="single" w:sz="4" w:space="0" w:color="auto"/>
            </w:tcBorders>
          </w:tcPr>
          <w:p w14:paraId="1C352F64" w14:textId="77777777" w:rsidR="00C51C0F" w:rsidRPr="00112425" w:rsidRDefault="00C51C0F" w:rsidP="00E63979">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09EE52EB" w14:textId="77777777" w:rsidR="00C51C0F" w:rsidRPr="00112425" w:rsidRDefault="00C51C0F" w:rsidP="00E63979">
      <w:pPr>
        <w:keepNext/>
        <w:keepLines/>
        <w:tabs>
          <w:tab w:val="left" w:pos="284"/>
        </w:tabs>
        <w:jc w:val="both"/>
        <w:rPr>
          <w:rFonts w:ascii="Tahoma" w:hAnsi="Tahoma" w:cs="Tahoma"/>
        </w:rPr>
      </w:pPr>
    </w:p>
    <w:p w14:paraId="05548BE6" w14:textId="77777777" w:rsidR="00C51C0F" w:rsidRPr="00112425" w:rsidRDefault="00C51C0F" w:rsidP="00E63979">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178798CD" w14:textId="77777777" w:rsidR="00C51C0F" w:rsidRPr="00112425" w:rsidRDefault="00C51C0F" w:rsidP="00E63979">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47FDA453" w14:textId="77777777" w:rsidR="00C51C0F" w:rsidRPr="00112425" w:rsidRDefault="00C51C0F" w:rsidP="00E63979">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6895D24D" w14:textId="77777777" w:rsidR="00E4305F" w:rsidRPr="00112425" w:rsidRDefault="00E4305F" w:rsidP="00E63979">
      <w:pPr>
        <w:keepNext/>
        <w:keepLines/>
        <w:tabs>
          <w:tab w:val="left" w:pos="426"/>
        </w:tabs>
        <w:jc w:val="both"/>
        <w:rPr>
          <w:rFonts w:ascii="Tahoma" w:hAnsi="Tahoma" w:cs="Tahoma"/>
          <w:i/>
          <w:sz w:val="18"/>
          <w:szCs w:val="18"/>
        </w:rPr>
      </w:pPr>
    </w:p>
    <w:p w14:paraId="7BFDD85B" w14:textId="77777777" w:rsidR="001B1358" w:rsidRPr="00112425" w:rsidRDefault="00E4305F" w:rsidP="00E63979">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546221EE" w14:textId="0EF0B083" w:rsidR="001B1358" w:rsidRDefault="001B1358" w:rsidP="00E63979">
      <w:pPr>
        <w:keepNext/>
        <w:keepLines/>
        <w:tabs>
          <w:tab w:val="left" w:pos="567"/>
          <w:tab w:val="num" w:pos="851"/>
          <w:tab w:val="left" w:pos="993"/>
        </w:tabs>
        <w:jc w:val="right"/>
        <w:rPr>
          <w:rFonts w:ascii="Tahoma" w:hAnsi="Tahoma" w:cs="Tahoma"/>
          <w:b/>
        </w:rPr>
      </w:pPr>
    </w:p>
    <w:p w14:paraId="42B05267" w14:textId="02086953" w:rsidR="00356766" w:rsidRDefault="00356766" w:rsidP="00E63979">
      <w:pPr>
        <w:keepNext/>
        <w:keepLines/>
        <w:tabs>
          <w:tab w:val="left" w:pos="567"/>
          <w:tab w:val="num" w:pos="851"/>
          <w:tab w:val="left" w:pos="993"/>
        </w:tabs>
        <w:jc w:val="right"/>
        <w:rPr>
          <w:rFonts w:ascii="Tahoma" w:hAnsi="Tahoma" w:cs="Tahoma"/>
          <w:b/>
        </w:rPr>
      </w:pPr>
    </w:p>
    <w:p w14:paraId="17BD4496" w14:textId="7DE20757" w:rsidR="00356766" w:rsidRDefault="00356766" w:rsidP="00E63979">
      <w:pPr>
        <w:keepNext/>
        <w:keepLines/>
        <w:tabs>
          <w:tab w:val="left" w:pos="567"/>
          <w:tab w:val="num" w:pos="851"/>
          <w:tab w:val="left" w:pos="993"/>
        </w:tabs>
        <w:jc w:val="right"/>
        <w:rPr>
          <w:rFonts w:ascii="Tahoma" w:hAnsi="Tahoma" w:cs="Tahoma"/>
          <w:b/>
        </w:rPr>
      </w:pPr>
    </w:p>
    <w:p w14:paraId="6340A2E4" w14:textId="73F182E7" w:rsidR="00356766" w:rsidRDefault="00356766" w:rsidP="00E63979">
      <w:pPr>
        <w:keepNext/>
        <w:keepLines/>
        <w:tabs>
          <w:tab w:val="left" w:pos="567"/>
          <w:tab w:val="num" w:pos="851"/>
          <w:tab w:val="left" w:pos="993"/>
        </w:tabs>
        <w:jc w:val="right"/>
        <w:rPr>
          <w:rFonts w:ascii="Tahoma" w:hAnsi="Tahoma" w:cs="Tahoma"/>
          <w:b/>
        </w:rPr>
      </w:pPr>
    </w:p>
    <w:p w14:paraId="1337CE3C" w14:textId="5297D7F5" w:rsidR="00356766" w:rsidRDefault="00356766" w:rsidP="00E63979">
      <w:pPr>
        <w:keepNext/>
        <w:keepLines/>
        <w:tabs>
          <w:tab w:val="left" w:pos="567"/>
          <w:tab w:val="num" w:pos="851"/>
          <w:tab w:val="left" w:pos="993"/>
        </w:tabs>
        <w:jc w:val="right"/>
        <w:rPr>
          <w:rFonts w:ascii="Tahoma" w:hAnsi="Tahoma" w:cs="Tahoma"/>
          <w:b/>
        </w:rPr>
      </w:pPr>
    </w:p>
    <w:p w14:paraId="2644B403" w14:textId="77777777" w:rsidR="00356766" w:rsidRPr="00112425" w:rsidRDefault="00356766" w:rsidP="00E63979">
      <w:pPr>
        <w:keepNext/>
        <w:keepLines/>
        <w:tabs>
          <w:tab w:val="left" w:pos="567"/>
          <w:tab w:val="num" w:pos="851"/>
          <w:tab w:val="left" w:pos="993"/>
        </w:tabs>
        <w:jc w:val="right"/>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995C6A" w:rsidRPr="00112425" w14:paraId="1D2F653E" w14:textId="77777777" w:rsidTr="00833EB0">
        <w:tc>
          <w:tcPr>
            <w:tcW w:w="8045" w:type="dxa"/>
          </w:tcPr>
          <w:p w14:paraId="01743BC1" w14:textId="42980295" w:rsidR="00995C6A" w:rsidRPr="00112425" w:rsidRDefault="003C5E66" w:rsidP="00E63979">
            <w:pPr>
              <w:keepNext/>
              <w:keepLines/>
              <w:jc w:val="both"/>
              <w:rPr>
                <w:rFonts w:ascii="Tahoma" w:hAnsi="Tahoma" w:cs="Tahoma"/>
              </w:rPr>
            </w:pPr>
            <w:r>
              <w:rPr>
                <w:rFonts w:ascii="Tahoma" w:hAnsi="Tahoma" w:cs="Tahoma"/>
                <w:b/>
              </w:rPr>
              <w:lastRenderedPageBreak/>
              <w:br w:type="page"/>
            </w:r>
            <w:r w:rsidR="00995C6A" w:rsidRPr="00112425">
              <w:br w:type="page"/>
            </w:r>
            <w:r w:rsidR="00995C6A" w:rsidRPr="00112425">
              <w:br w:type="page"/>
            </w:r>
            <w:r w:rsidR="00995C6A" w:rsidRPr="00112425">
              <w:br w:type="page"/>
            </w:r>
            <w:r w:rsidR="00995C6A" w:rsidRPr="00112425">
              <w:br w:type="page"/>
            </w:r>
            <w:r w:rsidR="00995C6A" w:rsidRPr="00112425">
              <w:rPr>
                <w:rFonts w:ascii="Tahoma" w:hAnsi="Tahoma" w:cs="Tahoma"/>
              </w:rPr>
              <w:br w:type="page"/>
            </w:r>
            <w:r w:rsidR="00995C6A" w:rsidRPr="00112425">
              <w:rPr>
                <w:rFonts w:ascii="Tahoma" w:hAnsi="Tahoma" w:cs="Tahoma"/>
                <w:b/>
              </w:rPr>
              <w:br w:type="page"/>
            </w:r>
            <w:r w:rsidR="00995C6A" w:rsidRPr="001B4647">
              <w:rPr>
                <w:rFonts w:ascii="Tahoma" w:hAnsi="Tahoma" w:cs="Tahoma"/>
              </w:rPr>
              <w:t>IZJAVA O UDELEŽBI FIZIČNIH IN PRAVNIH OSEB V LASTNIŠTVU GOSPODARSKEGA SUBJEKTA</w:t>
            </w:r>
          </w:p>
        </w:tc>
        <w:tc>
          <w:tcPr>
            <w:tcW w:w="1418" w:type="dxa"/>
          </w:tcPr>
          <w:p w14:paraId="6324FDF4" w14:textId="77777777" w:rsidR="00995C6A" w:rsidRPr="00112425" w:rsidRDefault="00995C6A" w:rsidP="00E63979">
            <w:pPr>
              <w:keepNext/>
              <w:keepLines/>
              <w:jc w:val="both"/>
              <w:rPr>
                <w:rFonts w:ascii="Tahoma" w:hAnsi="Tahoma" w:cs="Tahoma"/>
                <w:b/>
                <w:i/>
              </w:rPr>
            </w:pPr>
            <w:r>
              <w:rPr>
                <w:rFonts w:ascii="Tahoma" w:hAnsi="Tahoma" w:cs="Tahoma"/>
                <w:b/>
                <w:i/>
              </w:rPr>
              <w:t>Priloga 3/4</w:t>
            </w:r>
          </w:p>
        </w:tc>
      </w:tr>
    </w:tbl>
    <w:p w14:paraId="3E4BB42B" w14:textId="77777777" w:rsidR="002D05E7" w:rsidRPr="00112425" w:rsidRDefault="002D05E7" w:rsidP="00E63979">
      <w:pPr>
        <w:keepNext/>
        <w:keepLines/>
        <w:tabs>
          <w:tab w:val="left" w:pos="567"/>
          <w:tab w:val="num" w:pos="851"/>
          <w:tab w:val="left" w:pos="993"/>
        </w:tabs>
        <w:rPr>
          <w:rFonts w:ascii="Tahoma" w:hAnsi="Tahoma" w:cs="Tahoma"/>
          <w:b/>
        </w:rPr>
      </w:pPr>
    </w:p>
    <w:p w14:paraId="794BBBBF" w14:textId="77777777" w:rsidR="002D05E7" w:rsidRPr="00112425" w:rsidRDefault="002D05E7" w:rsidP="00E63979">
      <w:pPr>
        <w:keepNext/>
        <w:keepLines/>
        <w:tabs>
          <w:tab w:val="left" w:pos="2694"/>
          <w:tab w:val="left" w:pos="2977"/>
        </w:tabs>
        <w:spacing w:line="276" w:lineRule="auto"/>
        <w:ind w:right="1"/>
        <w:jc w:val="center"/>
        <w:rPr>
          <w:rFonts w:ascii="Tahoma" w:hAnsi="Tahoma" w:cs="Tahoma"/>
          <w:b/>
        </w:rPr>
      </w:pPr>
      <w:r w:rsidRPr="00112425">
        <w:rPr>
          <w:rFonts w:ascii="Tahoma" w:hAnsi="Tahoma" w:cs="Tahoma"/>
          <w:b/>
        </w:rPr>
        <w:t>I Z J A V A</w:t>
      </w:r>
    </w:p>
    <w:p w14:paraId="696E7E54" w14:textId="77777777" w:rsidR="002D05E7" w:rsidRPr="00112425" w:rsidRDefault="002D05E7" w:rsidP="00E63979">
      <w:pPr>
        <w:keepNext/>
        <w:keepLines/>
        <w:spacing w:line="276" w:lineRule="auto"/>
        <w:ind w:right="1"/>
        <w:jc w:val="center"/>
        <w:rPr>
          <w:rFonts w:ascii="Tahoma" w:hAnsi="Tahoma" w:cs="Tahoma"/>
          <w:b/>
        </w:rPr>
      </w:pPr>
      <w:r w:rsidRPr="00112425">
        <w:rPr>
          <w:rFonts w:ascii="Tahoma" w:hAnsi="Tahoma" w:cs="Tahoma"/>
          <w:b/>
        </w:rPr>
        <w:t xml:space="preserve">O UDELEŽBI FIZIČNIH IN PRAVNIH OSEB V LASTNIŠTVU </w:t>
      </w:r>
      <w:r w:rsidR="001B1358" w:rsidRPr="00112425">
        <w:rPr>
          <w:rFonts w:ascii="Tahoma" w:hAnsi="Tahoma" w:cs="Tahoma"/>
          <w:b/>
        </w:rPr>
        <w:t>GOSPODARSKEGA SUBJEKTA</w:t>
      </w:r>
      <w:r w:rsidR="001B1358" w:rsidRPr="00112425">
        <w:rPr>
          <w:rStyle w:val="Sprotnaopomba-sklic"/>
          <w:rFonts w:ascii="Tahoma" w:hAnsi="Tahoma" w:cs="Tahoma"/>
          <w:b/>
        </w:rPr>
        <w:footnoteReference w:id="1"/>
      </w:r>
    </w:p>
    <w:p w14:paraId="4EF144BE" w14:textId="77777777" w:rsidR="002D05E7" w:rsidRPr="00112425" w:rsidRDefault="002D05E7" w:rsidP="00E63979">
      <w:pPr>
        <w:keepNext/>
        <w:keepLines/>
        <w:tabs>
          <w:tab w:val="left" w:pos="284"/>
        </w:tabs>
        <w:rPr>
          <w:rFonts w:ascii="Tahoma" w:hAnsi="Tahoma" w:cs="Tahoma"/>
          <w:b/>
        </w:rPr>
      </w:pPr>
    </w:p>
    <w:p w14:paraId="18E6F9E7" w14:textId="77777777" w:rsidR="002D05E7" w:rsidRPr="00112425" w:rsidRDefault="002D05E7" w:rsidP="00E63979">
      <w:pPr>
        <w:keepNext/>
        <w:keepLines/>
        <w:tabs>
          <w:tab w:val="left" w:pos="284"/>
        </w:tabs>
        <w:jc w:val="both"/>
        <w:rPr>
          <w:rFonts w:ascii="Tahoma" w:hAnsi="Tahoma" w:cs="Tahoma"/>
        </w:rPr>
      </w:pPr>
    </w:p>
    <w:p w14:paraId="700DD454" w14:textId="77777777" w:rsidR="002D05E7" w:rsidRPr="00112425" w:rsidRDefault="002D05E7" w:rsidP="00E63979">
      <w:pPr>
        <w:keepNext/>
        <w:keepLines/>
        <w:ind w:right="1"/>
        <w:jc w:val="both"/>
        <w:rPr>
          <w:rFonts w:ascii="Tahoma" w:hAnsi="Tahoma" w:cs="Tahoma"/>
          <w:b/>
          <w:i/>
        </w:rPr>
      </w:pPr>
      <w:r w:rsidRPr="00112425">
        <w:rPr>
          <w:rFonts w:ascii="Tahoma" w:hAnsi="Tahoma" w:cs="Tahoma"/>
          <w:b/>
          <w:i/>
        </w:rPr>
        <w:t>Podatki o pravni osebi (ponudniku):</w:t>
      </w:r>
    </w:p>
    <w:p w14:paraId="5D978A4F" w14:textId="77777777" w:rsidR="002D05E7" w:rsidRPr="00112425" w:rsidRDefault="002D05E7" w:rsidP="00E63979">
      <w:pPr>
        <w:keepNext/>
        <w:keepLines/>
        <w:spacing w:before="240" w:after="240"/>
        <w:ind w:right="1"/>
        <w:jc w:val="both"/>
        <w:rPr>
          <w:rFonts w:ascii="Tahoma" w:hAnsi="Tahoma" w:cs="Tahoma"/>
        </w:rPr>
      </w:pPr>
      <w:r w:rsidRPr="00112425">
        <w:rPr>
          <w:rFonts w:ascii="Tahoma" w:hAnsi="Tahoma" w:cs="Tahoma"/>
          <w:bCs/>
        </w:rPr>
        <w:t>Polno ime podjetja</w:t>
      </w:r>
      <w:r w:rsidRPr="00112425">
        <w:rPr>
          <w:rFonts w:ascii="Tahoma" w:hAnsi="Tahoma" w:cs="Tahoma"/>
        </w:rPr>
        <w:t>: ____________________________________________________________________</w:t>
      </w:r>
    </w:p>
    <w:p w14:paraId="19A1D2D7" w14:textId="77777777" w:rsidR="002D05E7" w:rsidRPr="00112425" w:rsidRDefault="002D05E7" w:rsidP="00E63979">
      <w:pPr>
        <w:keepNext/>
        <w:keepLines/>
        <w:spacing w:before="240" w:after="240"/>
        <w:ind w:right="1"/>
        <w:jc w:val="both"/>
        <w:rPr>
          <w:rFonts w:ascii="Tahoma" w:hAnsi="Tahoma" w:cs="Tahoma"/>
        </w:rPr>
      </w:pPr>
      <w:r w:rsidRPr="00112425">
        <w:rPr>
          <w:rFonts w:ascii="Tahoma" w:hAnsi="Tahoma" w:cs="Tahoma"/>
          <w:bCs/>
        </w:rPr>
        <w:t>Sedež podjetja</w:t>
      </w:r>
      <w:r w:rsidRPr="00112425">
        <w:rPr>
          <w:rFonts w:ascii="Tahoma" w:hAnsi="Tahoma" w:cs="Tahoma"/>
        </w:rPr>
        <w:t>: _______________________________________________________________________</w:t>
      </w:r>
    </w:p>
    <w:p w14:paraId="70224949" w14:textId="77777777" w:rsidR="002D05E7" w:rsidRPr="00112425" w:rsidRDefault="002D05E7" w:rsidP="00E63979">
      <w:pPr>
        <w:keepNext/>
        <w:keepLines/>
        <w:spacing w:before="240" w:after="240"/>
        <w:ind w:right="1"/>
        <w:jc w:val="both"/>
        <w:rPr>
          <w:rFonts w:ascii="Tahoma" w:hAnsi="Tahoma" w:cs="Tahoma"/>
        </w:rPr>
      </w:pPr>
      <w:r w:rsidRPr="00112425">
        <w:rPr>
          <w:rFonts w:ascii="Tahoma" w:hAnsi="Tahoma" w:cs="Tahoma"/>
          <w:bCs/>
        </w:rPr>
        <w:t>Občina sedeža podjetja</w:t>
      </w:r>
      <w:r w:rsidRPr="00112425">
        <w:rPr>
          <w:rFonts w:ascii="Tahoma" w:hAnsi="Tahoma" w:cs="Tahoma"/>
        </w:rPr>
        <w:t>: ________________________________________________________________</w:t>
      </w:r>
    </w:p>
    <w:p w14:paraId="6E6264C9" w14:textId="77777777" w:rsidR="002D05E7" w:rsidRPr="00112425" w:rsidRDefault="002D05E7" w:rsidP="00E63979">
      <w:pPr>
        <w:keepNext/>
        <w:keepLines/>
        <w:spacing w:before="240" w:after="240"/>
        <w:ind w:right="1"/>
        <w:jc w:val="both"/>
        <w:rPr>
          <w:rFonts w:ascii="Tahoma" w:hAnsi="Tahoma" w:cs="Tahoma"/>
        </w:rPr>
      </w:pPr>
      <w:r w:rsidRPr="00112425">
        <w:rPr>
          <w:rFonts w:ascii="Tahoma" w:hAnsi="Tahoma" w:cs="Tahoma"/>
          <w:bCs/>
        </w:rPr>
        <w:t>Številka vpisa v sodni register (št. vložka)</w:t>
      </w:r>
      <w:r w:rsidRPr="00112425">
        <w:rPr>
          <w:rFonts w:ascii="Tahoma" w:hAnsi="Tahoma" w:cs="Tahoma"/>
        </w:rPr>
        <w:t>: _________________________________________________</w:t>
      </w:r>
    </w:p>
    <w:p w14:paraId="4FC1692E" w14:textId="77777777" w:rsidR="002D05E7" w:rsidRPr="00112425" w:rsidRDefault="002D05E7" w:rsidP="00E63979">
      <w:pPr>
        <w:keepNext/>
        <w:keepLines/>
        <w:spacing w:before="240" w:after="240"/>
        <w:ind w:right="1"/>
        <w:jc w:val="both"/>
        <w:rPr>
          <w:rFonts w:ascii="Tahoma" w:hAnsi="Tahoma" w:cs="Tahoma"/>
        </w:rPr>
      </w:pPr>
      <w:r w:rsidRPr="00112425">
        <w:rPr>
          <w:rFonts w:ascii="Tahoma" w:hAnsi="Tahoma" w:cs="Tahoma"/>
          <w:bCs/>
        </w:rPr>
        <w:t>Matična številka podjetja</w:t>
      </w:r>
      <w:r w:rsidRPr="00112425">
        <w:rPr>
          <w:rFonts w:ascii="Tahoma" w:hAnsi="Tahoma" w:cs="Tahoma"/>
        </w:rPr>
        <w:t>: _______________________________________________________________</w:t>
      </w:r>
    </w:p>
    <w:p w14:paraId="49ECF4C8" w14:textId="77777777" w:rsidR="002D05E7" w:rsidRPr="00112425" w:rsidRDefault="002D05E7" w:rsidP="00E63979">
      <w:pPr>
        <w:keepNext/>
        <w:keepLines/>
        <w:spacing w:before="240" w:after="240"/>
        <w:ind w:right="1"/>
        <w:jc w:val="both"/>
        <w:rPr>
          <w:rFonts w:ascii="Tahoma" w:hAnsi="Tahoma" w:cs="Tahoma"/>
        </w:rPr>
      </w:pPr>
      <w:r w:rsidRPr="00112425">
        <w:rPr>
          <w:rFonts w:ascii="Tahoma" w:hAnsi="Tahoma" w:cs="Tahoma"/>
          <w:bCs/>
        </w:rPr>
        <w:t>ID ZA DDV:</w:t>
      </w:r>
      <w:r w:rsidRPr="00112425">
        <w:rPr>
          <w:rFonts w:ascii="Tahoma" w:hAnsi="Tahoma" w:cs="Tahoma"/>
        </w:rPr>
        <w:t>: _________________________________________________________________________</w:t>
      </w:r>
    </w:p>
    <w:p w14:paraId="22778C27" w14:textId="77777777" w:rsidR="002D05E7" w:rsidRPr="00112425" w:rsidRDefault="002D05E7" w:rsidP="00E63979">
      <w:pPr>
        <w:keepNext/>
        <w:keepLines/>
        <w:ind w:right="1"/>
        <w:jc w:val="both"/>
        <w:rPr>
          <w:rFonts w:ascii="Tahoma" w:hAnsi="Tahoma" w:cs="Tahoma"/>
        </w:rPr>
      </w:pPr>
    </w:p>
    <w:p w14:paraId="5F48726F" w14:textId="2C0C6F1D" w:rsidR="002D05E7" w:rsidRPr="00112425" w:rsidRDefault="002D05E7" w:rsidP="00E63979">
      <w:pPr>
        <w:keepNext/>
        <w:keepLines/>
        <w:jc w:val="both"/>
        <w:rPr>
          <w:rFonts w:ascii="Tahoma" w:hAnsi="Tahoma" w:cs="Tahoma"/>
        </w:rPr>
      </w:pPr>
      <w:r w:rsidRPr="00112425">
        <w:rPr>
          <w:rFonts w:ascii="Tahoma" w:hAnsi="Tahoma" w:cs="Tahoma"/>
        </w:rPr>
        <w:t>V zvezi z javnim naročilom</w:t>
      </w:r>
      <w:r w:rsidR="00FE6940" w:rsidRPr="00112425">
        <w:rPr>
          <w:rFonts w:ascii="Tahoma" w:hAnsi="Tahoma" w:cs="Tahoma"/>
        </w:rPr>
        <w:t xml:space="preserve"> št.</w:t>
      </w:r>
      <w:r w:rsidRPr="00112425">
        <w:rPr>
          <w:rFonts w:ascii="Tahoma" w:hAnsi="Tahoma" w:cs="Tahoma"/>
        </w:rPr>
        <w:t xml:space="preserve"> </w:t>
      </w:r>
      <w:r w:rsidR="0033638B">
        <w:rPr>
          <w:rFonts w:ascii="Tahoma" w:hAnsi="Tahoma" w:cs="Tahoma"/>
          <w:b/>
        </w:rPr>
        <w:t>VKS-35/23</w:t>
      </w:r>
      <w:r w:rsidR="00FE6940" w:rsidRPr="00112425">
        <w:rPr>
          <w:rFonts w:ascii="Tahoma" w:hAnsi="Tahoma" w:cs="Tahoma"/>
          <w:b/>
        </w:rPr>
        <w:t xml:space="preserve"> </w:t>
      </w:r>
      <w:r w:rsidR="0033638B">
        <w:rPr>
          <w:rFonts w:ascii="Tahoma" w:hAnsi="Tahoma" w:cs="Tahoma"/>
          <w:b/>
          <w:color w:val="000000"/>
        </w:rPr>
        <w:t>Izbira administratorja sistema vodenja in nadzora delovanja CČN Ljubljana</w:t>
      </w:r>
      <w:r w:rsidR="0083172D" w:rsidRPr="00112425">
        <w:rPr>
          <w:rFonts w:ascii="Tahoma" w:hAnsi="Tahoma" w:cs="Tahoma"/>
          <w:b/>
          <w:color w:val="000000"/>
        </w:rPr>
        <w:t xml:space="preserve"> </w:t>
      </w:r>
      <w:r w:rsidRPr="00112425">
        <w:rPr>
          <w:rFonts w:ascii="Tahoma" w:hAnsi="Tahoma" w:cs="Tahoma"/>
        </w:rPr>
        <w:t xml:space="preserve">posredujemo na osnovi šestega odstavka 14. člena ZIntPK-UPB2 podatke o udeležbi fizičnih in pravnih oseb v lastništvu </w:t>
      </w:r>
      <w:r w:rsidR="001B1358" w:rsidRPr="00112425">
        <w:rPr>
          <w:rFonts w:ascii="Tahoma" w:hAnsi="Tahoma" w:cs="Tahoma"/>
        </w:rPr>
        <w:t>gospodarskega subjekta</w:t>
      </w:r>
      <w:r w:rsidRPr="00112425">
        <w:rPr>
          <w:rFonts w:ascii="Tahoma" w:hAnsi="Tahoma" w:cs="Tahoma"/>
        </w:rPr>
        <w:t xml:space="preserve">, vključno z udeležbo tihih družbenikov, ter gospodarskih subjektih, za katere se glede na določbe zakona, ki ureja gospodarske družbe šteje, da so povezane družbe </w:t>
      </w:r>
      <w:r w:rsidR="001B1358" w:rsidRPr="00112425">
        <w:rPr>
          <w:rFonts w:ascii="Tahoma" w:hAnsi="Tahoma" w:cs="Tahoma"/>
        </w:rPr>
        <w:t>z gospodarskim subjektom</w:t>
      </w:r>
      <w:r w:rsidRPr="00112425">
        <w:rPr>
          <w:rFonts w:ascii="Tahoma" w:hAnsi="Tahoma" w:cs="Tahoma"/>
        </w:rPr>
        <w:t>.</w:t>
      </w:r>
    </w:p>
    <w:p w14:paraId="795AE3FD" w14:textId="77777777" w:rsidR="002D05E7" w:rsidRPr="00112425" w:rsidRDefault="002D05E7" w:rsidP="00E63979">
      <w:pPr>
        <w:keepNext/>
        <w:keepLines/>
        <w:jc w:val="both"/>
      </w:pPr>
    </w:p>
    <w:p w14:paraId="2EE94EAE" w14:textId="77777777" w:rsidR="002D05E7" w:rsidRPr="00112425" w:rsidRDefault="002D05E7" w:rsidP="00E63979">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pravne osebe</w:t>
      </w:r>
      <w:r w:rsidRPr="00112425">
        <w:rPr>
          <w:rFonts w:ascii="Tahoma" w:hAnsi="Tahoma" w:cs="Tahoma"/>
        </w:rPr>
        <w:t>, vključno z udeležbo tihih družbenikov:</w:t>
      </w:r>
    </w:p>
    <w:p w14:paraId="477C4719" w14:textId="77777777" w:rsidR="002D05E7" w:rsidRPr="00112425" w:rsidRDefault="002D05E7" w:rsidP="00E63979">
      <w:pPr>
        <w:keepNext/>
        <w:keepLine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D05E7" w:rsidRPr="00112425" w14:paraId="720BB0FC" w14:textId="77777777" w:rsidTr="00DE3254">
        <w:tc>
          <w:tcPr>
            <w:tcW w:w="533" w:type="dxa"/>
            <w:shd w:val="clear" w:color="auto" w:fill="auto"/>
          </w:tcPr>
          <w:p w14:paraId="05C0546A" w14:textId="77777777" w:rsidR="002D05E7" w:rsidRPr="00112425" w:rsidRDefault="002D05E7" w:rsidP="00E63979">
            <w:pPr>
              <w:keepNext/>
              <w:keepLines/>
              <w:jc w:val="both"/>
              <w:rPr>
                <w:rFonts w:ascii="Tahoma" w:hAnsi="Tahoma" w:cs="Tahoma"/>
                <w:b/>
              </w:rPr>
            </w:pPr>
            <w:r w:rsidRPr="00112425">
              <w:rPr>
                <w:rFonts w:ascii="Tahoma" w:hAnsi="Tahoma" w:cs="Tahoma"/>
                <w:b/>
              </w:rPr>
              <w:t>Št.</w:t>
            </w:r>
          </w:p>
        </w:tc>
        <w:tc>
          <w:tcPr>
            <w:tcW w:w="3403" w:type="dxa"/>
            <w:shd w:val="clear" w:color="auto" w:fill="auto"/>
          </w:tcPr>
          <w:p w14:paraId="3E73212D" w14:textId="77777777" w:rsidR="002D05E7" w:rsidRPr="00112425" w:rsidRDefault="002D05E7" w:rsidP="00E63979">
            <w:pPr>
              <w:keepNext/>
              <w:keepLines/>
              <w:jc w:val="both"/>
              <w:rPr>
                <w:rFonts w:ascii="Tahoma" w:hAnsi="Tahoma" w:cs="Tahoma"/>
                <w:b/>
              </w:rPr>
            </w:pPr>
            <w:r w:rsidRPr="00112425">
              <w:rPr>
                <w:rFonts w:ascii="Tahoma" w:hAnsi="Tahoma" w:cs="Tahoma"/>
                <w:b/>
              </w:rPr>
              <w:t>Naziv</w:t>
            </w:r>
          </w:p>
        </w:tc>
        <w:tc>
          <w:tcPr>
            <w:tcW w:w="3685" w:type="dxa"/>
          </w:tcPr>
          <w:p w14:paraId="61CC9DCD" w14:textId="77777777" w:rsidR="002D05E7" w:rsidRPr="00112425" w:rsidRDefault="002D05E7" w:rsidP="00E63979">
            <w:pPr>
              <w:keepNext/>
              <w:keepLines/>
              <w:jc w:val="both"/>
              <w:rPr>
                <w:rFonts w:ascii="Tahoma" w:hAnsi="Tahoma" w:cs="Tahoma"/>
                <w:b/>
              </w:rPr>
            </w:pPr>
            <w:r w:rsidRPr="00112425">
              <w:rPr>
                <w:rFonts w:ascii="Tahoma" w:hAnsi="Tahoma" w:cs="Tahoma"/>
                <w:b/>
              </w:rPr>
              <w:t>Sedež</w:t>
            </w:r>
          </w:p>
        </w:tc>
        <w:tc>
          <w:tcPr>
            <w:tcW w:w="1843" w:type="dxa"/>
            <w:shd w:val="clear" w:color="auto" w:fill="auto"/>
          </w:tcPr>
          <w:p w14:paraId="01CEB53E" w14:textId="77777777" w:rsidR="002D05E7" w:rsidRPr="00112425" w:rsidRDefault="002D05E7" w:rsidP="00E63979">
            <w:pPr>
              <w:keepNext/>
              <w:keepLines/>
              <w:jc w:val="both"/>
              <w:rPr>
                <w:rFonts w:ascii="Tahoma" w:hAnsi="Tahoma" w:cs="Tahoma"/>
                <w:b/>
              </w:rPr>
            </w:pPr>
            <w:r w:rsidRPr="00112425">
              <w:rPr>
                <w:rFonts w:ascii="Tahoma" w:hAnsi="Tahoma" w:cs="Tahoma"/>
                <w:b/>
              </w:rPr>
              <w:t>Delež lastništva v %</w:t>
            </w:r>
          </w:p>
        </w:tc>
      </w:tr>
      <w:tr w:rsidR="002D05E7" w:rsidRPr="00112425" w14:paraId="76512236" w14:textId="77777777" w:rsidTr="00DE3254">
        <w:tc>
          <w:tcPr>
            <w:tcW w:w="533" w:type="dxa"/>
            <w:shd w:val="clear" w:color="auto" w:fill="auto"/>
          </w:tcPr>
          <w:p w14:paraId="4591ACDC" w14:textId="77777777" w:rsidR="002D05E7" w:rsidRPr="00112425" w:rsidRDefault="002D05E7" w:rsidP="00E63979">
            <w:pPr>
              <w:keepNext/>
              <w:keepLines/>
              <w:jc w:val="both"/>
              <w:rPr>
                <w:rFonts w:ascii="Tahoma" w:hAnsi="Tahoma" w:cs="Tahoma"/>
                <w:b/>
              </w:rPr>
            </w:pPr>
            <w:r w:rsidRPr="00112425">
              <w:rPr>
                <w:rFonts w:ascii="Tahoma" w:hAnsi="Tahoma" w:cs="Tahoma"/>
                <w:b/>
              </w:rPr>
              <w:t>1.</w:t>
            </w:r>
          </w:p>
        </w:tc>
        <w:tc>
          <w:tcPr>
            <w:tcW w:w="3403" w:type="dxa"/>
            <w:shd w:val="clear" w:color="auto" w:fill="auto"/>
          </w:tcPr>
          <w:p w14:paraId="00A14154" w14:textId="77777777" w:rsidR="002D05E7" w:rsidRPr="00112425" w:rsidRDefault="002D05E7" w:rsidP="00E63979">
            <w:pPr>
              <w:keepNext/>
              <w:keepLines/>
              <w:jc w:val="both"/>
              <w:rPr>
                <w:rFonts w:ascii="Tahoma" w:hAnsi="Tahoma" w:cs="Tahoma"/>
                <w:b/>
              </w:rPr>
            </w:pPr>
          </w:p>
        </w:tc>
        <w:tc>
          <w:tcPr>
            <w:tcW w:w="3685" w:type="dxa"/>
          </w:tcPr>
          <w:p w14:paraId="4553D8FB" w14:textId="77777777" w:rsidR="002D05E7" w:rsidRPr="00112425" w:rsidRDefault="002D05E7" w:rsidP="00E63979">
            <w:pPr>
              <w:keepNext/>
              <w:keepLines/>
              <w:jc w:val="both"/>
              <w:rPr>
                <w:rFonts w:ascii="Tahoma" w:hAnsi="Tahoma" w:cs="Tahoma"/>
                <w:b/>
              </w:rPr>
            </w:pPr>
          </w:p>
        </w:tc>
        <w:tc>
          <w:tcPr>
            <w:tcW w:w="1843" w:type="dxa"/>
            <w:shd w:val="clear" w:color="auto" w:fill="auto"/>
          </w:tcPr>
          <w:p w14:paraId="3CB7E822" w14:textId="77777777" w:rsidR="002D05E7" w:rsidRPr="00112425" w:rsidRDefault="002D05E7" w:rsidP="00E63979">
            <w:pPr>
              <w:keepNext/>
              <w:keepLines/>
              <w:jc w:val="both"/>
              <w:rPr>
                <w:rFonts w:ascii="Tahoma" w:hAnsi="Tahoma" w:cs="Tahoma"/>
                <w:b/>
              </w:rPr>
            </w:pPr>
          </w:p>
        </w:tc>
      </w:tr>
      <w:tr w:rsidR="002D05E7" w:rsidRPr="00112425" w14:paraId="125DCEB7" w14:textId="77777777" w:rsidTr="00DE3254">
        <w:tc>
          <w:tcPr>
            <w:tcW w:w="533" w:type="dxa"/>
            <w:shd w:val="clear" w:color="auto" w:fill="auto"/>
          </w:tcPr>
          <w:p w14:paraId="219A64DC" w14:textId="77777777" w:rsidR="002D05E7" w:rsidRPr="00112425" w:rsidRDefault="002D05E7" w:rsidP="00E63979">
            <w:pPr>
              <w:keepNext/>
              <w:keepLines/>
              <w:jc w:val="both"/>
              <w:rPr>
                <w:rFonts w:ascii="Tahoma" w:hAnsi="Tahoma" w:cs="Tahoma"/>
                <w:b/>
              </w:rPr>
            </w:pPr>
            <w:r w:rsidRPr="00112425">
              <w:rPr>
                <w:rFonts w:ascii="Tahoma" w:hAnsi="Tahoma" w:cs="Tahoma"/>
                <w:b/>
              </w:rPr>
              <w:t>2.</w:t>
            </w:r>
          </w:p>
        </w:tc>
        <w:tc>
          <w:tcPr>
            <w:tcW w:w="3403" w:type="dxa"/>
            <w:shd w:val="clear" w:color="auto" w:fill="auto"/>
          </w:tcPr>
          <w:p w14:paraId="3B1C0D7C" w14:textId="77777777" w:rsidR="002D05E7" w:rsidRPr="00112425" w:rsidRDefault="002D05E7" w:rsidP="00E63979">
            <w:pPr>
              <w:keepNext/>
              <w:keepLines/>
              <w:jc w:val="both"/>
              <w:rPr>
                <w:rFonts w:ascii="Tahoma" w:hAnsi="Tahoma" w:cs="Tahoma"/>
                <w:b/>
              </w:rPr>
            </w:pPr>
          </w:p>
        </w:tc>
        <w:tc>
          <w:tcPr>
            <w:tcW w:w="3685" w:type="dxa"/>
          </w:tcPr>
          <w:p w14:paraId="3E3E256A" w14:textId="77777777" w:rsidR="002D05E7" w:rsidRPr="00112425" w:rsidRDefault="002D05E7" w:rsidP="00E63979">
            <w:pPr>
              <w:keepNext/>
              <w:keepLines/>
              <w:jc w:val="both"/>
              <w:rPr>
                <w:rFonts w:ascii="Tahoma" w:hAnsi="Tahoma" w:cs="Tahoma"/>
                <w:b/>
              </w:rPr>
            </w:pPr>
          </w:p>
        </w:tc>
        <w:tc>
          <w:tcPr>
            <w:tcW w:w="1843" w:type="dxa"/>
            <w:shd w:val="clear" w:color="auto" w:fill="auto"/>
          </w:tcPr>
          <w:p w14:paraId="712E2567" w14:textId="77777777" w:rsidR="002D05E7" w:rsidRPr="00112425" w:rsidRDefault="002D05E7" w:rsidP="00E63979">
            <w:pPr>
              <w:keepNext/>
              <w:keepLines/>
              <w:jc w:val="both"/>
              <w:rPr>
                <w:rFonts w:ascii="Tahoma" w:hAnsi="Tahoma" w:cs="Tahoma"/>
                <w:b/>
              </w:rPr>
            </w:pPr>
          </w:p>
        </w:tc>
      </w:tr>
      <w:tr w:rsidR="002D05E7" w:rsidRPr="00112425" w14:paraId="42D33591" w14:textId="77777777" w:rsidTr="00DE3254">
        <w:tc>
          <w:tcPr>
            <w:tcW w:w="533" w:type="dxa"/>
            <w:shd w:val="clear" w:color="auto" w:fill="auto"/>
          </w:tcPr>
          <w:p w14:paraId="33D00458" w14:textId="77777777" w:rsidR="002D05E7" w:rsidRPr="00112425" w:rsidRDefault="002D05E7" w:rsidP="00E63979">
            <w:pPr>
              <w:keepNext/>
              <w:keepLines/>
              <w:jc w:val="both"/>
              <w:rPr>
                <w:rFonts w:ascii="Tahoma" w:hAnsi="Tahoma" w:cs="Tahoma"/>
                <w:b/>
              </w:rPr>
            </w:pPr>
            <w:r w:rsidRPr="00112425">
              <w:rPr>
                <w:rFonts w:ascii="Tahoma" w:hAnsi="Tahoma" w:cs="Tahoma"/>
                <w:b/>
              </w:rPr>
              <w:t>3.</w:t>
            </w:r>
          </w:p>
        </w:tc>
        <w:tc>
          <w:tcPr>
            <w:tcW w:w="3403" w:type="dxa"/>
            <w:shd w:val="clear" w:color="auto" w:fill="auto"/>
          </w:tcPr>
          <w:p w14:paraId="4E4370D8" w14:textId="77777777" w:rsidR="002D05E7" w:rsidRPr="00112425" w:rsidRDefault="002D05E7" w:rsidP="00E63979">
            <w:pPr>
              <w:keepNext/>
              <w:keepLines/>
              <w:jc w:val="both"/>
              <w:rPr>
                <w:rFonts w:ascii="Tahoma" w:hAnsi="Tahoma" w:cs="Tahoma"/>
                <w:b/>
              </w:rPr>
            </w:pPr>
          </w:p>
        </w:tc>
        <w:tc>
          <w:tcPr>
            <w:tcW w:w="3685" w:type="dxa"/>
          </w:tcPr>
          <w:p w14:paraId="0C4CF63F" w14:textId="77777777" w:rsidR="002D05E7" w:rsidRPr="00112425" w:rsidRDefault="002D05E7" w:rsidP="00E63979">
            <w:pPr>
              <w:keepNext/>
              <w:keepLines/>
              <w:jc w:val="both"/>
              <w:rPr>
                <w:rFonts w:ascii="Tahoma" w:hAnsi="Tahoma" w:cs="Tahoma"/>
                <w:b/>
              </w:rPr>
            </w:pPr>
          </w:p>
        </w:tc>
        <w:tc>
          <w:tcPr>
            <w:tcW w:w="1843" w:type="dxa"/>
            <w:shd w:val="clear" w:color="auto" w:fill="auto"/>
          </w:tcPr>
          <w:p w14:paraId="7F8F9850" w14:textId="77777777" w:rsidR="002D05E7" w:rsidRPr="00112425" w:rsidRDefault="002D05E7" w:rsidP="00E63979">
            <w:pPr>
              <w:keepNext/>
              <w:keepLines/>
              <w:jc w:val="both"/>
              <w:rPr>
                <w:rFonts w:ascii="Tahoma" w:hAnsi="Tahoma" w:cs="Tahoma"/>
                <w:b/>
              </w:rPr>
            </w:pPr>
          </w:p>
        </w:tc>
      </w:tr>
      <w:tr w:rsidR="002D05E7" w:rsidRPr="00112425" w14:paraId="767417F3" w14:textId="77777777" w:rsidTr="00DE3254">
        <w:tc>
          <w:tcPr>
            <w:tcW w:w="533" w:type="dxa"/>
            <w:shd w:val="clear" w:color="auto" w:fill="auto"/>
          </w:tcPr>
          <w:p w14:paraId="3BBAC2EF" w14:textId="77777777" w:rsidR="002D05E7" w:rsidRPr="00112425" w:rsidRDefault="002D05E7" w:rsidP="00E63979">
            <w:pPr>
              <w:keepNext/>
              <w:keepLines/>
              <w:jc w:val="both"/>
              <w:rPr>
                <w:rFonts w:ascii="Tahoma" w:hAnsi="Tahoma" w:cs="Tahoma"/>
                <w:b/>
              </w:rPr>
            </w:pPr>
            <w:r w:rsidRPr="00112425">
              <w:rPr>
                <w:rFonts w:ascii="Tahoma" w:hAnsi="Tahoma" w:cs="Tahoma"/>
                <w:b/>
              </w:rPr>
              <w:t>….</w:t>
            </w:r>
          </w:p>
        </w:tc>
        <w:tc>
          <w:tcPr>
            <w:tcW w:w="3403" w:type="dxa"/>
            <w:shd w:val="clear" w:color="auto" w:fill="auto"/>
          </w:tcPr>
          <w:p w14:paraId="06D51AB4" w14:textId="77777777" w:rsidR="002D05E7" w:rsidRPr="00112425" w:rsidRDefault="002D05E7" w:rsidP="00E63979">
            <w:pPr>
              <w:keepNext/>
              <w:keepLines/>
              <w:jc w:val="both"/>
              <w:rPr>
                <w:rFonts w:ascii="Tahoma" w:hAnsi="Tahoma" w:cs="Tahoma"/>
                <w:b/>
              </w:rPr>
            </w:pPr>
          </w:p>
        </w:tc>
        <w:tc>
          <w:tcPr>
            <w:tcW w:w="3685" w:type="dxa"/>
          </w:tcPr>
          <w:p w14:paraId="386E10A1" w14:textId="77777777" w:rsidR="002D05E7" w:rsidRPr="00112425" w:rsidRDefault="002D05E7" w:rsidP="00E63979">
            <w:pPr>
              <w:keepNext/>
              <w:keepLines/>
              <w:jc w:val="both"/>
              <w:rPr>
                <w:rFonts w:ascii="Tahoma" w:hAnsi="Tahoma" w:cs="Tahoma"/>
                <w:b/>
              </w:rPr>
            </w:pPr>
          </w:p>
        </w:tc>
        <w:tc>
          <w:tcPr>
            <w:tcW w:w="1843" w:type="dxa"/>
            <w:shd w:val="clear" w:color="auto" w:fill="auto"/>
          </w:tcPr>
          <w:p w14:paraId="7180D4E4" w14:textId="77777777" w:rsidR="002D05E7" w:rsidRPr="00112425" w:rsidRDefault="002D05E7" w:rsidP="00E63979">
            <w:pPr>
              <w:keepNext/>
              <w:keepLines/>
              <w:jc w:val="both"/>
              <w:rPr>
                <w:rFonts w:ascii="Tahoma" w:hAnsi="Tahoma" w:cs="Tahoma"/>
                <w:b/>
              </w:rPr>
            </w:pPr>
          </w:p>
        </w:tc>
      </w:tr>
    </w:tbl>
    <w:p w14:paraId="5EC7BF7C" w14:textId="77777777" w:rsidR="002D05E7" w:rsidRPr="00112425" w:rsidRDefault="002D05E7" w:rsidP="00E63979">
      <w:pPr>
        <w:keepNext/>
        <w:keepLines/>
        <w:jc w:val="both"/>
        <w:rPr>
          <w:rFonts w:ascii="Tahoma" w:hAnsi="Tahoma" w:cs="Tahoma"/>
          <w:b/>
        </w:rPr>
      </w:pPr>
    </w:p>
    <w:p w14:paraId="3009DBC7" w14:textId="77777777" w:rsidR="002D05E7" w:rsidRPr="00112425" w:rsidRDefault="002D05E7" w:rsidP="00E63979">
      <w:pPr>
        <w:keepNext/>
        <w:keepLines/>
        <w:jc w:val="both"/>
        <w:rPr>
          <w:rFonts w:ascii="Tahoma" w:hAnsi="Tahoma" w:cs="Tahoma"/>
        </w:rPr>
      </w:pPr>
      <w:r w:rsidRPr="00112425">
        <w:rPr>
          <w:rFonts w:ascii="Tahoma" w:hAnsi="Tahoma" w:cs="Tahoma"/>
          <w:b/>
        </w:rPr>
        <w:t>IZJAVLJAMO</w:t>
      </w:r>
      <w:r w:rsidRPr="00112425">
        <w:rPr>
          <w:rFonts w:ascii="Tahoma" w:hAnsi="Tahoma" w:cs="Tahoma"/>
        </w:rPr>
        <w:t xml:space="preserve">, da so pri lastništvu zgoraj navedenega </w:t>
      </w:r>
      <w:r w:rsidR="001B1358" w:rsidRPr="00112425">
        <w:rPr>
          <w:rFonts w:ascii="Tahoma" w:hAnsi="Tahoma" w:cs="Tahoma"/>
        </w:rPr>
        <w:t xml:space="preserve">gospodarskega subjekta </w:t>
      </w:r>
      <w:r w:rsidRPr="00112425">
        <w:rPr>
          <w:rFonts w:ascii="Tahoma" w:hAnsi="Tahoma" w:cs="Tahoma"/>
        </w:rPr>
        <w:t xml:space="preserve">udeležene naslednje </w:t>
      </w:r>
      <w:r w:rsidRPr="00112425">
        <w:rPr>
          <w:rFonts w:ascii="Tahoma" w:hAnsi="Tahoma" w:cs="Tahoma"/>
          <w:u w:val="single"/>
        </w:rPr>
        <w:t>fizične osebe</w:t>
      </w:r>
      <w:r w:rsidRPr="00112425">
        <w:rPr>
          <w:rFonts w:ascii="Tahoma" w:hAnsi="Tahoma" w:cs="Tahoma"/>
        </w:rPr>
        <w:t>, vključno z udeležbo tihih družbenikov:</w:t>
      </w:r>
    </w:p>
    <w:p w14:paraId="05413212" w14:textId="77777777" w:rsidR="002D05E7" w:rsidRPr="00112425" w:rsidRDefault="002D05E7" w:rsidP="00E6397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112425" w14:paraId="3CF30BCD" w14:textId="77777777" w:rsidTr="00DE3254">
        <w:tc>
          <w:tcPr>
            <w:tcW w:w="534" w:type="dxa"/>
            <w:shd w:val="clear" w:color="auto" w:fill="auto"/>
          </w:tcPr>
          <w:p w14:paraId="312A88AC" w14:textId="77777777" w:rsidR="002D05E7" w:rsidRPr="00112425" w:rsidRDefault="002D05E7" w:rsidP="00E63979">
            <w:pPr>
              <w:keepNext/>
              <w:keepLines/>
              <w:jc w:val="both"/>
              <w:rPr>
                <w:rFonts w:ascii="Tahoma" w:hAnsi="Tahoma" w:cs="Tahoma"/>
                <w:b/>
              </w:rPr>
            </w:pPr>
            <w:r w:rsidRPr="00112425">
              <w:rPr>
                <w:rFonts w:ascii="Tahoma" w:hAnsi="Tahoma" w:cs="Tahoma"/>
                <w:b/>
              </w:rPr>
              <w:t>Št.</w:t>
            </w:r>
          </w:p>
        </w:tc>
        <w:tc>
          <w:tcPr>
            <w:tcW w:w="3402" w:type="dxa"/>
            <w:shd w:val="clear" w:color="auto" w:fill="auto"/>
          </w:tcPr>
          <w:p w14:paraId="47CA07CC" w14:textId="77777777" w:rsidR="002D05E7" w:rsidRPr="00112425" w:rsidRDefault="002D05E7" w:rsidP="00E63979">
            <w:pPr>
              <w:keepNext/>
              <w:keepLines/>
              <w:jc w:val="both"/>
              <w:rPr>
                <w:rFonts w:ascii="Tahoma" w:hAnsi="Tahoma" w:cs="Tahoma"/>
                <w:b/>
              </w:rPr>
            </w:pPr>
            <w:r w:rsidRPr="00112425">
              <w:rPr>
                <w:rFonts w:ascii="Tahoma" w:hAnsi="Tahoma" w:cs="Tahoma"/>
                <w:b/>
              </w:rPr>
              <w:t>Ime in priimek</w:t>
            </w:r>
          </w:p>
        </w:tc>
        <w:tc>
          <w:tcPr>
            <w:tcW w:w="3685" w:type="dxa"/>
            <w:shd w:val="clear" w:color="auto" w:fill="auto"/>
          </w:tcPr>
          <w:p w14:paraId="2C9A0ABB" w14:textId="77777777" w:rsidR="002D05E7" w:rsidRPr="00112425" w:rsidRDefault="002D05E7" w:rsidP="00E63979">
            <w:pPr>
              <w:keepNext/>
              <w:keepLines/>
              <w:jc w:val="both"/>
              <w:rPr>
                <w:rFonts w:ascii="Tahoma" w:hAnsi="Tahoma" w:cs="Tahoma"/>
                <w:b/>
              </w:rPr>
            </w:pPr>
            <w:r w:rsidRPr="00112425">
              <w:rPr>
                <w:rFonts w:ascii="Tahoma" w:hAnsi="Tahoma" w:cs="Tahoma"/>
                <w:b/>
              </w:rPr>
              <w:t>Naslov stalnega bivališča</w:t>
            </w:r>
          </w:p>
        </w:tc>
        <w:tc>
          <w:tcPr>
            <w:tcW w:w="1810" w:type="dxa"/>
            <w:shd w:val="clear" w:color="auto" w:fill="auto"/>
          </w:tcPr>
          <w:p w14:paraId="2C9A77CF" w14:textId="77777777" w:rsidR="002D05E7" w:rsidRPr="00112425" w:rsidRDefault="002D05E7" w:rsidP="00E63979">
            <w:pPr>
              <w:keepNext/>
              <w:keepLines/>
              <w:jc w:val="both"/>
              <w:rPr>
                <w:rFonts w:ascii="Tahoma" w:hAnsi="Tahoma" w:cs="Tahoma"/>
                <w:b/>
              </w:rPr>
            </w:pPr>
            <w:r w:rsidRPr="00112425">
              <w:rPr>
                <w:rFonts w:ascii="Tahoma" w:hAnsi="Tahoma" w:cs="Tahoma"/>
                <w:b/>
              </w:rPr>
              <w:t>Delež lastništva v %</w:t>
            </w:r>
          </w:p>
        </w:tc>
      </w:tr>
      <w:tr w:rsidR="002D05E7" w:rsidRPr="00112425" w14:paraId="52767FDB" w14:textId="77777777" w:rsidTr="00DE3254">
        <w:tc>
          <w:tcPr>
            <w:tcW w:w="534" w:type="dxa"/>
            <w:shd w:val="clear" w:color="auto" w:fill="auto"/>
          </w:tcPr>
          <w:p w14:paraId="53189BE0" w14:textId="77777777" w:rsidR="002D05E7" w:rsidRPr="00112425" w:rsidRDefault="002D05E7" w:rsidP="00E63979">
            <w:pPr>
              <w:keepNext/>
              <w:keepLines/>
              <w:jc w:val="both"/>
              <w:rPr>
                <w:rFonts w:ascii="Tahoma" w:hAnsi="Tahoma" w:cs="Tahoma"/>
                <w:b/>
              </w:rPr>
            </w:pPr>
            <w:r w:rsidRPr="00112425">
              <w:rPr>
                <w:rFonts w:ascii="Tahoma" w:hAnsi="Tahoma" w:cs="Tahoma"/>
                <w:b/>
              </w:rPr>
              <w:t>1.</w:t>
            </w:r>
          </w:p>
        </w:tc>
        <w:tc>
          <w:tcPr>
            <w:tcW w:w="3402" w:type="dxa"/>
            <w:shd w:val="clear" w:color="auto" w:fill="auto"/>
          </w:tcPr>
          <w:p w14:paraId="7220C97F" w14:textId="77777777" w:rsidR="002D05E7" w:rsidRPr="00112425" w:rsidRDefault="002D05E7" w:rsidP="00E63979">
            <w:pPr>
              <w:keepNext/>
              <w:keepLines/>
              <w:jc w:val="both"/>
              <w:rPr>
                <w:rFonts w:ascii="Tahoma" w:hAnsi="Tahoma" w:cs="Tahoma"/>
                <w:b/>
              </w:rPr>
            </w:pPr>
          </w:p>
        </w:tc>
        <w:tc>
          <w:tcPr>
            <w:tcW w:w="3685" w:type="dxa"/>
            <w:shd w:val="clear" w:color="auto" w:fill="auto"/>
          </w:tcPr>
          <w:p w14:paraId="6EDF0744" w14:textId="77777777" w:rsidR="002D05E7" w:rsidRPr="00112425" w:rsidRDefault="002D05E7" w:rsidP="00E63979">
            <w:pPr>
              <w:keepNext/>
              <w:keepLines/>
              <w:jc w:val="both"/>
              <w:rPr>
                <w:rFonts w:ascii="Tahoma" w:hAnsi="Tahoma" w:cs="Tahoma"/>
                <w:b/>
              </w:rPr>
            </w:pPr>
          </w:p>
        </w:tc>
        <w:tc>
          <w:tcPr>
            <w:tcW w:w="1810" w:type="dxa"/>
            <w:shd w:val="clear" w:color="auto" w:fill="auto"/>
          </w:tcPr>
          <w:p w14:paraId="7D26BEE6" w14:textId="77777777" w:rsidR="002D05E7" w:rsidRPr="00112425" w:rsidRDefault="002D05E7" w:rsidP="00E63979">
            <w:pPr>
              <w:keepNext/>
              <w:keepLines/>
              <w:jc w:val="both"/>
              <w:rPr>
                <w:rFonts w:ascii="Tahoma" w:hAnsi="Tahoma" w:cs="Tahoma"/>
                <w:b/>
              </w:rPr>
            </w:pPr>
          </w:p>
        </w:tc>
      </w:tr>
      <w:tr w:rsidR="002D05E7" w:rsidRPr="00112425" w14:paraId="6715025A" w14:textId="77777777" w:rsidTr="00DE3254">
        <w:tc>
          <w:tcPr>
            <w:tcW w:w="534" w:type="dxa"/>
            <w:shd w:val="clear" w:color="auto" w:fill="auto"/>
          </w:tcPr>
          <w:p w14:paraId="2713C99B" w14:textId="77777777" w:rsidR="002D05E7" w:rsidRPr="00112425" w:rsidRDefault="002D05E7" w:rsidP="00E63979">
            <w:pPr>
              <w:keepNext/>
              <w:keepLines/>
              <w:jc w:val="both"/>
              <w:rPr>
                <w:rFonts w:ascii="Tahoma" w:hAnsi="Tahoma" w:cs="Tahoma"/>
                <w:b/>
              </w:rPr>
            </w:pPr>
            <w:r w:rsidRPr="00112425">
              <w:rPr>
                <w:rFonts w:ascii="Tahoma" w:hAnsi="Tahoma" w:cs="Tahoma"/>
                <w:b/>
              </w:rPr>
              <w:t>2.</w:t>
            </w:r>
          </w:p>
        </w:tc>
        <w:tc>
          <w:tcPr>
            <w:tcW w:w="3402" w:type="dxa"/>
            <w:shd w:val="clear" w:color="auto" w:fill="auto"/>
          </w:tcPr>
          <w:p w14:paraId="3D29F901" w14:textId="77777777" w:rsidR="002D05E7" w:rsidRPr="00112425" w:rsidRDefault="002D05E7" w:rsidP="00E63979">
            <w:pPr>
              <w:keepNext/>
              <w:keepLines/>
              <w:jc w:val="both"/>
              <w:rPr>
                <w:rFonts w:ascii="Tahoma" w:hAnsi="Tahoma" w:cs="Tahoma"/>
                <w:b/>
              </w:rPr>
            </w:pPr>
          </w:p>
        </w:tc>
        <w:tc>
          <w:tcPr>
            <w:tcW w:w="3685" w:type="dxa"/>
            <w:shd w:val="clear" w:color="auto" w:fill="auto"/>
          </w:tcPr>
          <w:p w14:paraId="0E426FF6" w14:textId="77777777" w:rsidR="002D05E7" w:rsidRPr="00112425" w:rsidRDefault="002D05E7" w:rsidP="00E63979">
            <w:pPr>
              <w:keepNext/>
              <w:keepLines/>
              <w:jc w:val="both"/>
              <w:rPr>
                <w:rFonts w:ascii="Tahoma" w:hAnsi="Tahoma" w:cs="Tahoma"/>
                <w:b/>
              </w:rPr>
            </w:pPr>
          </w:p>
        </w:tc>
        <w:tc>
          <w:tcPr>
            <w:tcW w:w="1810" w:type="dxa"/>
            <w:shd w:val="clear" w:color="auto" w:fill="auto"/>
          </w:tcPr>
          <w:p w14:paraId="25CDE69E" w14:textId="77777777" w:rsidR="002D05E7" w:rsidRPr="00112425" w:rsidRDefault="002D05E7" w:rsidP="00E63979">
            <w:pPr>
              <w:keepNext/>
              <w:keepLines/>
              <w:jc w:val="both"/>
              <w:rPr>
                <w:rFonts w:ascii="Tahoma" w:hAnsi="Tahoma" w:cs="Tahoma"/>
                <w:b/>
              </w:rPr>
            </w:pPr>
          </w:p>
        </w:tc>
      </w:tr>
      <w:tr w:rsidR="002D05E7" w:rsidRPr="00112425" w14:paraId="6F458E20" w14:textId="77777777" w:rsidTr="00DE3254">
        <w:tc>
          <w:tcPr>
            <w:tcW w:w="534" w:type="dxa"/>
            <w:shd w:val="clear" w:color="auto" w:fill="auto"/>
          </w:tcPr>
          <w:p w14:paraId="2C08376C" w14:textId="77777777" w:rsidR="002D05E7" w:rsidRPr="00112425" w:rsidRDefault="002D05E7" w:rsidP="00E63979">
            <w:pPr>
              <w:keepNext/>
              <w:keepLines/>
              <w:jc w:val="both"/>
              <w:rPr>
                <w:rFonts w:ascii="Tahoma" w:hAnsi="Tahoma" w:cs="Tahoma"/>
                <w:b/>
              </w:rPr>
            </w:pPr>
            <w:r w:rsidRPr="00112425">
              <w:rPr>
                <w:rFonts w:ascii="Tahoma" w:hAnsi="Tahoma" w:cs="Tahoma"/>
                <w:b/>
              </w:rPr>
              <w:t>3.</w:t>
            </w:r>
          </w:p>
        </w:tc>
        <w:tc>
          <w:tcPr>
            <w:tcW w:w="3402" w:type="dxa"/>
            <w:shd w:val="clear" w:color="auto" w:fill="auto"/>
          </w:tcPr>
          <w:p w14:paraId="52430652" w14:textId="77777777" w:rsidR="002D05E7" w:rsidRPr="00112425" w:rsidRDefault="002D05E7" w:rsidP="00E63979">
            <w:pPr>
              <w:keepNext/>
              <w:keepLines/>
              <w:jc w:val="both"/>
              <w:rPr>
                <w:rFonts w:ascii="Tahoma" w:hAnsi="Tahoma" w:cs="Tahoma"/>
                <w:b/>
              </w:rPr>
            </w:pPr>
          </w:p>
        </w:tc>
        <w:tc>
          <w:tcPr>
            <w:tcW w:w="3685" w:type="dxa"/>
            <w:shd w:val="clear" w:color="auto" w:fill="auto"/>
          </w:tcPr>
          <w:p w14:paraId="70565AB1" w14:textId="77777777" w:rsidR="002D05E7" w:rsidRPr="00112425" w:rsidRDefault="002D05E7" w:rsidP="00E63979">
            <w:pPr>
              <w:keepNext/>
              <w:keepLines/>
              <w:jc w:val="both"/>
              <w:rPr>
                <w:rFonts w:ascii="Tahoma" w:hAnsi="Tahoma" w:cs="Tahoma"/>
                <w:b/>
              </w:rPr>
            </w:pPr>
          </w:p>
        </w:tc>
        <w:tc>
          <w:tcPr>
            <w:tcW w:w="1810" w:type="dxa"/>
            <w:shd w:val="clear" w:color="auto" w:fill="auto"/>
          </w:tcPr>
          <w:p w14:paraId="3BE22F83" w14:textId="77777777" w:rsidR="002D05E7" w:rsidRPr="00112425" w:rsidRDefault="002D05E7" w:rsidP="00E63979">
            <w:pPr>
              <w:keepNext/>
              <w:keepLines/>
              <w:jc w:val="both"/>
              <w:rPr>
                <w:rFonts w:ascii="Tahoma" w:hAnsi="Tahoma" w:cs="Tahoma"/>
                <w:b/>
              </w:rPr>
            </w:pPr>
          </w:p>
        </w:tc>
      </w:tr>
      <w:tr w:rsidR="002D05E7" w:rsidRPr="00112425" w14:paraId="171D2DA0" w14:textId="77777777" w:rsidTr="00DE3254">
        <w:tc>
          <w:tcPr>
            <w:tcW w:w="534" w:type="dxa"/>
            <w:shd w:val="clear" w:color="auto" w:fill="auto"/>
          </w:tcPr>
          <w:p w14:paraId="5A6A6426" w14:textId="77777777" w:rsidR="002D05E7" w:rsidRPr="00112425" w:rsidRDefault="002D05E7" w:rsidP="00E63979">
            <w:pPr>
              <w:keepNext/>
              <w:keepLines/>
              <w:jc w:val="both"/>
              <w:rPr>
                <w:rFonts w:ascii="Tahoma" w:hAnsi="Tahoma" w:cs="Tahoma"/>
                <w:b/>
              </w:rPr>
            </w:pPr>
            <w:r w:rsidRPr="00112425">
              <w:rPr>
                <w:rFonts w:ascii="Tahoma" w:hAnsi="Tahoma" w:cs="Tahoma"/>
                <w:b/>
              </w:rPr>
              <w:t>…</w:t>
            </w:r>
          </w:p>
        </w:tc>
        <w:tc>
          <w:tcPr>
            <w:tcW w:w="3402" w:type="dxa"/>
            <w:shd w:val="clear" w:color="auto" w:fill="auto"/>
          </w:tcPr>
          <w:p w14:paraId="3E90EFD4" w14:textId="77777777" w:rsidR="002D05E7" w:rsidRPr="00112425" w:rsidRDefault="002D05E7" w:rsidP="00E63979">
            <w:pPr>
              <w:keepNext/>
              <w:keepLines/>
              <w:jc w:val="both"/>
              <w:rPr>
                <w:rFonts w:ascii="Tahoma" w:hAnsi="Tahoma" w:cs="Tahoma"/>
                <w:b/>
              </w:rPr>
            </w:pPr>
          </w:p>
        </w:tc>
        <w:tc>
          <w:tcPr>
            <w:tcW w:w="3685" w:type="dxa"/>
            <w:shd w:val="clear" w:color="auto" w:fill="auto"/>
          </w:tcPr>
          <w:p w14:paraId="594D72AD" w14:textId="77777777" w:rsidR="002D05E7" w:rsidRPr="00112425" w:rsidRDefault="002D05E7" w:rsidP="00E63979">
            <w:pPr>
              <w:keepNext/>
              <w:keepLines/>
              <w:jc w:val="both"/>
              <w:rPr>
                <w:rFonts w:ascii="Tahoma" w:hAnsi="Tahoma" w:cs="Tahoma"/>
                <w:b/>
              </w:rPr>
            </w:pPr>
          </w:p>
        </w:tc>
        <w:tc>
          <w:tcPr>
            <w:tcW w:w="1810" w:type="dxa"/>
            <w:shd w:val="clear" w:color="auto" w:fill="auto"/>
          </w:tcPr>
          <w:p w14:paraId="0B354ED0" w14:textId="77777777" w:rsidR="002D05E7" w:rsidRPr="00112425" w:rsidRDefault="002D05E7" w:rsidP="00E63979">
            <w:pPr>
              <w:keepNext/>
              <w:keepLines/>
              <w:jc w:val="both"/>
              <w:rPr>
                <w:rFonts w:ascii="Tahoma" w:hAnsi="Tahoma" w:cs="Tahoma"/>
                <w:b/>
              </w:rPr>
            </w:pPr>
          </w:p>
        </w:tc>
      </w:tr>
    </w:tbl>
    <w:p w14:paraId="556BFF1B" w14:textId="77777777" w:rsidR="002D05E7" w:rsidRPr="00112425" w:rsidRDefault="002D05E7" w:rsidP="00E63979">
      <w:pPr>
        <w:keepNext/>
        <w:keepLines/>
        <w:jc w:val="both"/>
        <w:rPr>
          <w:rFonts w:ascii="Tahoma" w:hAnsi="Tahoma" w:cs="Tahoma"/>
          <w:b/>
        </w:rPr>
      </w:pPr>
    </w:p>
    <w:p w14:paraId="2B26A08D" w14:textId="77777777" w:rsidR="002D05E7" w:rsidRPr="00112425" w:rsidRDefault="00722C27" w:rsidP="00E63979">
      <w:pPr>
        <w:keepNext/>
        <w:keepLines/>
        <w:jc w:val="both"/>
        <w:rPr>
          <w:rFonts w:ascii="Tahoma" w:hAnsi="Tahoma" w:cs="Tahoma"/>
        </w:rPr>
      </w:pPr>
      <w:r w:rsidRPr="00112425">
        <w:rPr>
          <w:rFonts w:ascii="Tahoma" w:hAnsi="Tahoma" w:cs="Tahoma"/>
          <w:b/>
        </w:rPr>
        <w:br w:type="page"/>
      </w:r>
      <w:r w:rsidR="002D05E7" w:rsidRPr="00112425">
        <w:rPr>
          <w:rFonts w:ascii="Tahoma" w:hAnsi="Tahoma" w:cs="Tahoma"/>
          <w:b/>
        </w:rPr>
        <w:lastRenderedPageBreak/>
        <w:t>IZJAVLJAMO</w:t>
      </w:r>
      <w:r w:rsidR="002D05E7" w:rsidRPr="00112425">
        <w:rPr>
          <w:rFonts w:ascii="Tahoma" w:hAnsi="Tahoma" w:cs="Tahoma"/>
        </w:rPr>
        <w:t xml:space="preserve">, da so skladno z določbami zakona, ki ureja gospodarske družbe, </w:t>
      </w:r>
      <w:r w:rsidR="002D05E7" w:rsidRPr="00112425">
        <w:rPr>
          <w:rFonts w:ascii="Tahoma" w:hAnsi="Tahoma" w:cs="Tahoma"/>
          <w:u w:val="single"/>
        </w:rPr>
        <w:t>povezane družbe</w:t>
      </w:r>
      <w:r w:rsidR="002D05E7" w:rsidRPr="00112425">
        <w:rPr>
          <w:rFonts w:ascii="Tahoma" w:hAnsi="Tahoma" w:cs="Tahoma"/>
        </w:rPr>
        <w:t xml:space="preserve"> z zgoraj navedenim </w:t>
      </w:r>
      <w:r w:rsidR="001B1358" w:rsidRPr="00112425">
        <w:rPr>
          <w:rFonts w:ascii="Tahoma" w:hAnsi="Tahoma" w:cs="Tahoma"/>
        </w:rPr>
        <w:t>gospodarskim subjektom</w:t>
      </w:r>
      <w:r w:rsidR="002D05E7" w:rsidRPr="00112425">
        <w:rPr>
          <w:rFonts w:ascii="Tahoma" w:hAnsi="Tahoma" w:cs="Tahoma"/>
        </w:rPr>
        <w:t>, naslednji gospodarski subjekti:</w:t>
      </w:r>
    </w:p>
    <w:p w14:paraId="03EA10BA" w14:textId="77777777" w:rsidR="002D05E7" w:rsidRPr="00112425" w:rsidRDefault="002D05E7" w:rsidP="00E63979">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112425" w14:paraId="56B6B1BA" w14:textId="77777777" w:rsidTr="00DE3254">
        <w:tc>
          <w:tcPr>
            <w:tcW w:w="533" w:type="dxa"/>
            <w:shd w:val="clear" w:color="auto" w:fill="auto"/>
          </w:tcPr>
          <w:p w14:paraId="45905855" w14:textId="77777777" w:rsidR="002D05E7" w:rsidRPr="00112425" w:rsidRDefault="002D05E7" w:rsidP="00E63979">
            <w:pPr>
              <w:keepNext/>
              <w:keepLines/>
              <w:jc w:val="both"/>
              <w:rPr>
                <w:rFonts w:ascii="Tahoma" w:hAnsi="Tahoma" w:cs="Tahoma"/>
                <w:b/>
              </w:rPr>
            </w:pPr>
            <w:r w:rsidRPr="00112425">
              <w:rPr>
                <w:rFonts w:ascii="Tahoma" w:hAnsi="Tahoma" w:cs="Tahoma"/>
                <w:b/>
              </w:rPr>
              <w:t>Št.</w:t>
            </w:r>
          </w:p>
        </w:tc>
        <w:tc>
          <w:tcPr>
            <w:tcW w:w="3376" w:type="dxa"/>
            <w:shd w:val="clear" w:color="auto" w:fill="auto"/>
          </w:tcPr>
          <w:p w14:paraId="4D998786" w14:textId="77777777" w:rsidR="002D05E7" w:rsidRPr="00112425" w:rsidRDefault="002D05E7" w:rsidP="00E63979">
            <w:pPr>
              <w:keepNext/>
              <w:keepLines/>
              <w:jc w:val="both"/>
              <w:rPr>
                <w:rFonts w:ascii="Tahoma" w:hAnsi="Tahoma" w:cs="Tahoma"/>
                <w:b/>
              </w:rPr>
            </w:pPr>
            <w:r w:rsidRPr="00112425">
              <w:rPr>
                <w:rFonts w:ascii="Tahoma" w:hAnsi="Tahoma" w:cs="Tahoma"/>
                <w:b/>
              </w:rPr>
              <w:t xml:space="preserve">Naziv </w:t>
            </w:r>
          </w:p>
        </w:tc>
        <w:tc>
          <w:tcPr>
            <w:tcW w:w="3657" w:type="dxa"/>
            <w:shd w:val="clear" w:color="auto" w:fill="auto"/>
          </w:tcPr>
          <w:p w14:paraId="15F106EF" w14:textId="77777777" w:rsidR="002D05E7" w:rsidRPr="00112425" w:rsidRDefault="002D05E7" w:rsidP="00E63979">
            <w:pPr>
              <w:keepNext/>
              <w:keepLines/>
              <w:jc w:val="both"/>
              <w:rPr>
                <w:rFonts w:ascii="Tahoma" w:hAnsi="Tahoma" w:cs="Tahoma"/>
                <w:b/>
              </w:rPr>
            </w:pPr>
            <w:r w:rsidRPr="00112425">
              <w:rPr>
                <w:rFonts w:ascii="Tahoma" w:hAnsi="Tahoma" w:cs="Tahoma"/>
                <w:b/>
              </w:rPr>
              <w:t xml:space="preserve">Sedež </w:t>
            </w:r>
          </w:p>
        </w:tc>
        <w:tc>
          <w:tcPr>
            <w:tcW w:w="1865" w:type="dxa"/>
            <w:shd w:val="clear" w:color="auto" w:fill="auto"/>
          </w:tcPr>
          <w:p w14:paraId="5AA3BDD6" w14:textId="77777777" w:rsidR="002D05E7" w:rsidRPr="00112425" w:rsidRDefault="002D05E7" w:rsidP="00E63979">
            <w:pPr>
              <w:keepNext/>
              <w:keepLines/>
              <w:jc w:val="both"/>
              <w:rPr>
                <w:rFonts w:ascii="Tahoma" w:hAnsi="Tahoma" w:cs="Tahoma"/>
                <w:b/>
              </w:rPr>
            </w:pPr>
            <w:r w:rsidRPr="00112425">
              <w:rPr>
                <w:rFonts w:ascii="Tahoma" w:hAnsi="Tahoma" w:cs="Tahoma"/>
                <w:b/>
              </w:rPr>
              <w:t>Matična številka</w:t>
            </w:r>
          </w:p>
        </w:tc>
      </w:tr>
      <w:tr w:rsidR="002D05E7" w:rsidRPr="00112425" w14:paraId="0F2A998E" w14:textId="77777777" w:rsidTr="00DE3254">
        <w:tc>
          <w:tcPr>
            <w:tcW w:w="533" w:type="dxa"/>
            <w:shd w:val="clear" w:color="auto" w:fill="auto"/>
          </w:tcPr>
          <w:p w14:paraId="39CD177E" w14:textId="77777777" w:rsidR="002D05E7" w:rsidRPr="00112425" w:rsidRDefault="002D05E7" w:rsidP="00E63979">
            <w:pPr>
              <w:keepNext/>
              <w:keepLines/>
              <w:jc w:val="both"/>
              <w:rPr>
                <w:rFonts w:ascii="Tahoma" w:hAnsi="Tahoma" w:cs="Tahoma"/>
                <w:b/>
              </w:rPr>
            </w:pPr>
            <w:r w:rsidRPr="00112425">
              <w:rPr>
                <w:rFonts w:ascii="Tahoma" w:hAnsi="Tahoma" w:cs="Tahoma"/>
                <w:b/>
              </w:rPr>
              <w:t>1.</w:t>
            </w:r>
          </w:p>
        </w:tc>
        <w:tc>
          <w:tcPr>
            <w:tcW w:w="3376" w:type="dxa"/>
            <w:shd w:val="clear" w:color="auto" w:fill="auto"/>
          </w:tcPr>
          <w:p w14:paraId="0C0B1E55" w14:textId="77777777" w:rsidR="002D05E7" w:rsidRPr="00112425" w:rsidRDefault="002D05E7" w:rsidP="00E63979">
            <w:pPr>
              <w:keepNext/>
              <w:keepLines/>
              <w:jc w:val="both"/>
              <w:rPr>
                <w:rFonts w:ascii="Tahoma" w:hAnsi="Tahoma" w:cs="Tahoma"/>
                <w:b/>
              </w:rPr>
            </w:pPr>
          </w:p>
        </w:tc>
        <w:tc>
          <w:tcPr>
            <w:tcW w:w="3657" w:type="dxa"/>
            <w:shd w:val="clear" w:color="auto" w:fill="auto"/>
          </w:tcPr>
          <w:p w14:paraId="21976963" w14:textId="77777777" w:rsidR="002D05E7" w:rsidRPr="00112425" w:rsidRDefault="002D05E7" w:rsidP="00E63979">
            <w:pPr>
              <w:keepNext/>
              <w:keepLines/>
              <w:jc w:val="both"/>
              <w:rPr>
                <w:rFonts w:ascii="Tahoma" w:hAnsi="Tahoma" w:cs="Tahoma"/>
                <w:b/>
              </w:rPr>
            </w:pPr>
          </w:p>
        </w:tc>
        <w:tc>
          <w:tcPr>
            <w:tcW w:w="1865" w:type="dxa"/>
            <w:shd w:val="clear" w:color="auto" w:fill="auto"/>
          </w:tcPr>
          <w:p w14:paraId="48B2D1E2" w14:textId="77777777" w:rsidR="002D05E7" w:rsidRPr="00112425" w:rsidRDefault="002D05E7" w:rsidP="00E63979">
            <w:pPr>
              <w:keepNext/>
              <w:keepLines/>
              <w:jc w:val="both"/>
              <w:rPr>
                <w:rFonts w:ascii="Tahoma" w:hAnsi="Tahoma" w:cs="Tahoma"/>
                <w:b/>
              </w:rPr>
            </w:pPr>
          </w:p>
        </w:tc>
      </w:tr>
      <w:tr w:rsidR="002D05E7" w:rsidRPr="00112425" w14:paraId="7754543A" w14:textId="77777777" w:rsidTr="00DE3254">
        <w:tc>
          <w:tcPr>
            <w:tcW w:w="533" w:type="dxa"/>
            <w:shd w:val="clear" w:color="auto" w:fill="auto"/>
          </w:tcPr>
          <w:p w14:paraId="705196E1" w14:textId="77777777" w:rsidR="002D05E7" w:rsidRPr="00112425" w:rsidRDefault="002D05E7" w:rsidP="00E63979">
            <w:pPr>
              <w:keepNext/>
              <w:keepLines/>
              <w:jc w:val="both"/>
              <w:rPr>
                <w:rFonts w:ascii="Tahoma" w:hAnsi="Tahoma" w:cs="Tahoma"/>
                <w:b/>
              </w:rPr>
            </w:pPr>
            <w:r w:rsidRPr="00112425">
              <w:rPr>
                <w:rFonts w:ascii="Tahoma" w:hAnsi="Tahoma" w:cs="Tahoma"/>
                <w:b/>
              </w:rPr>
              <w:t>2.</w:t>
            </w:r>
          </w:p>
        </w:tc>
        <w:tc>
          <w:tcPr>
            <w:tcW w:w="3376" w:type="dxa"/>
            <w:shd w:val="clear" w:color="auto" w:fill="auto"/>
          </w:tcPr>
          <w:p w14:paraId="05161BB8" w14:textId="77777777" w:rsidR="002D05E7" w:rsidRPr="00112425" w:rsidRDefault="002D05E7" w:rsidP="00E63979">
            <w:pPr>
              <w:keepNext/>
              <w:keepLines/>
              <w:jc w:val="both"/>
              <w:rPr>
                <w:rFonts w:ascii="Tahoma" w:hAnsi="Tahoma" w:cs="Tahoma"/>
                <w:b/>
              </w:rPr>
            </w:pPr>
          </w:p>
        </w:tc>
        <w:tc>
          <w:tcPr>
            <w:tcW w:w="3657" w:type="dxa"/>
            <w:shd w:val="clear" w:color="auto" w:fill="auto"/>
          </w:tcPr>
          <w:p w14:paraId="3C321D90" w14:textId="77777777" w:rsidR="002D05E7" w:rsidRPr="00112425" w:rsidRDefault="002D05E7" w:rsidP="00E63979">
            <w:pPr>
              <w:keepNext/>
              <w:keepLines/>
              <w:jc w:val="both"/>
              <w:rPr>
                <w:rFonts w:ascii="Tahoma" w:hAnsi="Tahoma" w:cs="Tahoma"/>
                <w:b/>
              </w:rPr>
            </w:pPr>
          </w:p>
        </w:tc>
        <w:tc>
          <w:tcPr>
            <w:tcW w:w="1865" w:type="dxa"/>
            <w:shd w:val="clear" w:color="auto" w:fill="auto"/>
          </w:tcPr>
          <w:p w14:paraId="69A4EE3C" w14:textId="77777777" w:rsidR="002D05E7" w:rsidRPr="00112425" w:rsidRDefault="002D05E7" w:rsidP="00E63979">
            <w:pPr>
              <w:keepNext/>
              <w:keepLines/>
              <w:jc w:val="both"/>
              <w:rPr>
                <w:rFonts w:ascii="Tahoma" w:hAnsi="Tahoma" w:cs="Tahoma"/>
                <w:b/>
              </w:rPr>
            </w:pPr>
          </w:p>
        </w:tc>
      </w:tr>
      <w:tr w:rsidR="002D05E7" w:rsidRPr="00112425" w14:paraId="3F3B92F8" w14:textId="77777777" w:rsidTr="00DE3254">
        <w:tc>
          <w:tcPr>
            <w:tcW w:w="533" w:type="dxa"/>
            <w:shd w:val="clear" w:color="auto" w:fill="auto"/>
          </w:tcPr>
          <w:p w14:paraId="79302C81" w14:textId="77777777" w:rsidR="002D05E7" w:rsidRPr="00112425" w:rsidRDefault="002D05E7" w:rsidP="00E63979">
            <w:pPr>
              <w:keepNext/>
              <w:keepLines/>
              <w:jc w:val="both"/>
              <w:rPr>
                <w:rFonts w:ascii="Tahoma" w:hAnsi="Tahoma" w:cs="Tahoma"/>
                <w:b/>
              </w:rPr>
            </w:pPr>
            <w:r w:rsidRPr="00112425">
              <w:rPr>
                <w:rFonts w:ascii="Tahoma" w:hAnsi="Tahoma" w:cs="Tahoma"/>
                <w:b/>
              </w:rPr>
              <w:t>3.</w:t>
            </w:r>
          </w:p>
        </w:tc>
        <w:tc>
          <w:tcPr>
            <w:tcW w:w="3376" w:type="dxa"/>
            <w:shd w:val="clear" w:color="auto" w:fill="auto"/>
          </w:tcPr>
          <w:p w14:paraId="48283F62" w14:textId="77777777" w:rsidR="002D05E7" w:rsidRPr="00112425" w:rsidRDefault="002D05E7" w:rsidP="00E63979">
            <w:pPr>
              <w:keepNext/>
              <w:keepLines/>
              <w:jc w:val="both"/>
              <w:rPr>
                <w:rFonts w:ascii="Tahoma" w:hAnsi="Tahoma" w:cs="Tahoma"/>
                <w:b/>
              </w:rPr>
            </w:pPr>
          </w:p>
        </w:tc>
        <w:tc>
          <w:tcPr>
            <w:tcW w:w="3657" w:type="dxa"/>
            <w:shd w:val="clear" w:color="auto" w:fill="auto"/>
          </w:tcPr>
          <w:p w14:paraId="4B146971" w14:textId="77777777" w:rsidR="002D05E7" w:rsidRPr="00112425" w:rsidRDefault="002D05E7" w:rsidP="00E63979">
            <w:pPr>
              <w:keepNext/>
              <w:keepLines/>
              <w:jc w:val="both"/>
              <w:rPr>
                <w:rFonts w:ascii="Tahoma" w:hAnsi="Tahoma" w:cs="Tahoma"/>
                <w:b/>
              </w:rPr>
            </w:pPr>
          </w:p>
        </w:tc>
        <w:tc>
          <w:tcPr>
            <w:tcW w:w="1865" w:type="dxa"/>
            <w:shd w:val="clear" w:color="auto" w:fill="auto"/>
          </w:tcPr>
          <w:p w14:paraId="691E01E5" w14:textId="77777777" w:rsidR="002D05E7" w:rsidRPr="00112425" w:rsidRDefault="002D05E7" w:rsidP="00E63979">
            <w:pPr>
              <w:keepNext/>
              <w:keepLines/>
              <w:jc w:val="both"/>
              <w:rPr>
                <w:rFonts w:ascii="Tahoma" w:hAnsi="Tahoma" w:cs="Tahoma"/>
                <w:b/>
              </w:rPr>
            </w:pPr>
          </w:p>
        </w:tc>
      </w:tr>
      <w:tr w:rsidR="002D05E7" w:rsidRPr="00112425" w14:paraId="556A3696" w14:textId="77777777" w:rsidTr="00DE3254">
        <w:tc>
          <w:tcPr>
            <w:tcW w:w="533" w:type="dxa"/>
            <w:shd w:val="clear" w:color="auto" w:fill="auto"/>
          </w:tcPr>
          <w:p w14:paraId="6B8219B2" w14:textId="77777777" w:rsidR="002D05E7" w:rsidRPr="00112425" w:rsidRDefault="002D05E7" w:rsidP="00E63979">
            <w:pPr>
              <w:keepNext/>
              <w:keepLines/>
              <w:jc w:val="both"/>
              <w:rPr>
                <w:rFonts w:ascii="Tahoma" w:hAnsi="Tahoma" w:cs="Tahoma"/>
                <w:b/>
              </w:rPr>
            </w:pPr>
            <w:r w:rsidRPr="00112425">
              <w:rPr>
                <w:rFonts w:ascii="Tahoma" w:hAnsi="Tahoma" w:cs="Tahoma"/>
                <w:b/>
              </w:rPr>
              <w:t>….</w:t>
            </w:r>
          </w:p>
        </w:tc>
        <w:tc>
          <w:tcPr>
            <w:tcW w:w="3376" w:type="dxa"/>
            <w:shd w:val="clear" w:color="auto" w:fill="auto"/>
          </w:tcPr>
          <w:p w14:paraId="7920A730" w14:textId="77777777" w:rsidR="002D05E7" w:rsidRPr="00112425" w:rsidRDefault="002D05E7" w:rsidP="00E63979">
            <w:pPr>
              <w:keepNext/>
              <w:keepLines/>
              <w:jc w:val="both"/>
              <w:rPr>
                <w:rFonts w:ascii="Tahoma" w:hAnsi="Tahoma" w:cs="Tahoma"/>
                <w:b/>
              </w:rPr>
            </w:pPr>
          </w:p>
        </w:tc>
        <w:tc>
          <w:tcPr>
            <w:tcW w:w="3657" w:type="dxa"/>
            <w:shd w:val="clear" w:color="auto" w:fill="auto"/>
          </w:tcPr>
          <w:p w14:paraId="74BAE16F" w14:textId="77777777" w:rsidR="002D05E7" w:rsidRPr="00112425" w:rsidRDefault="002D05E7" w:rsidP="00E63979">
            <w:pPr>
              <w:keepNext/>
              <w:keepLines/>
              <w:jc w:val="both"/>
              <w:rPr>
                <w:rFonts w:ascii="Tahoma" w:hAnsi="Tahoma" w:cs="Tahoma"/>
                <w:b/>
              </w:rPr>
            </w:pPr>
          </w:p>
        </w:tc>
        <w:tc>
          <w:tcPr>
            <w:tcW w:w="1865" w:type="dxa"/>
            <w:shd w:val="clear" w:color="auto" w:fill="auto"/>
          </w:tcPr>
          <w:p w14:paraId="4067490C" w14:textId="77777777" w:rsidR="002D05E7" w:rsidRPr="00112425" w:rsidRDefault="002D05E7" w:rsidP="00E63979">
            <w:pPr>
              <w:keepNext/>
              <w:keepLines/>
              <w:jc w:val="both"/>
              <w:rPr>
                <w:rFonts w:ascii="Tahoma" w:hAnsi="Tahoma" w:cs="Tahoma"/>
                <w:b/>
              </w:rPr>
            </w:pPr>
          </w:p>
        </w:tc>
      </w:tr>
    </w:tbl>
    <w:p w14:paraId="66BD018A" w14:textId="77777777" w:rsidR="001B1358" w:rsidRPr="00112425" w:rsidRDefault="001B1358" w:rsidP="00E63979">
      <w:pPr>
        <w:keepNext/>
        <w:keepLines/>
        <w:jc w:val="both"/>
        <w:rPr>
          <w:rFonts w:ascii="Tahoma" w:hAnsi="Tahoma" w:cs="Tahoma"/>
        </w:rPr>
      </w:pPr>
    </w:p>
    <w:p w14:paraId="7BF0FE4B" w14:textId="77777777" w:rsidR="002D05E7" w:rsidRPr="00112425" w:rsidRDefault="002D05E7" w:rsidP="00E63979">
      <w:pPr>
        <w:keepNext/>
        <w:keepLines/>
        <w:jc w:val="both"/>
        <w:rPr>
          <w:rFonts w:ascii="Tahoma" w:hAnsi="Tahoma" w:cs="Tahoma"/>
        </w:rPr>
      </w:pPr>
      <w:r w:rsidRPr="0011242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67588A6A" w14:textId="77777777" w:rsidR="002D05E7" w:rsidRPr="00112425" w:rsidRDefault="002D05E7" w:rsidP="00E63979">
      <w:pPr>
        <w:keepNext/>
        <w:keepLines/>
        <w:jc w:val="both"/>
        <w:rPr>
          <w:rFonts w:ascii="Tahoma" w:hAnsi="Tahoma" w:cs="Tahoma"/>
        </w:rPr>
      </w:pPr>
    </w:p>
    <w:p w14:paraId="4AC2F86C" w14:textId="5D9603E2" w:rsidR="002D05E7" w:rsidRPr="00112425" w:rsidRDefault="002D05E7" w:rsidP="00E63979">
      <w:pPr>
        <w:keepNext/>
        <w:keepLines/>
        <w:jc w:val="both"/>
        <w:rPr>
          <w:rFonts w:ascii="Tahoma" w:hAnsi="Tahoma" w:cs="Tahoma"/>
        </w:rPr>
      </w:pPr>
      <w:r w:rsidRPr="00112425">
        <w:rPr>
          <w:rFonts w:ascii="Tahoma" w:hAnsi="Tahoma" w:cs="Tahoma"/>
        </w:rPr>
        <w:t xml:space="preserve">S podpisom te izjave jamčim za točnost in resničnost podatkov ter se zavedam, da je </w:t>
      </w:r>
      <w:r w:rsidR="000F6DB6">
        <w:rPr>
          <w:rFonts w:ascii="Tahoma" w:hAnsi="Tahoma" w:cs="Tahoma"/>
        </w:rPr>
        <w:t>okvirni sporazum</w:t>
      </w:r>
      <w:r w:rsidR="000F6DB6" w:rsidRPr="00112425">
        <w:rPr>
          <w:rFonts w:ascii="Tahoma" w:hAnsi="Tahoma" w:cs="Tahoma"/>
        </w:rPr>
        <w:t xml:space="preserve"> </w:t>
      </w:r>
      <w:r w:rsidRPr="00112425">
        <w:rPr>
          <w:rFonts w:ascii="Tahoma" w:hAnsi="Tahoma" w:cs="Tahoma"/>
        </w:rPr>
        <w:t>v primeru lažne izjave ali neresničnih podatkov o dejstvih v izjavi nič</w:t>
      </w:r>
      <w:r w:rsidR="000F6DB6">
        <w:rPr>
          <w:rFonts w:ascii="Tahoma" w:hAnsi="Tahoma" w:cs="Tahoma"/>
        </w:rPr>
        <w:t>e</w:t>
      </w:r>
      <w:r w:rsidRPr="00112425">
        <w:rPr>
          <w:rFonts w:ascii="Tahoma" w:hAnsi="Tahoma" w:cs="Tahoma"/>
        </w:rPr>
        <w:t>n. Zavezujem se, da bom naročnika obvestil o vsaki spremembi posredovanih podatkov.</w:t>
      </w:r>
    </w:p>
    <w:p w14:paraId="34C12100" w14:textId="77777777" w:rsidR="002D05E7" w:rsidRPr="00112425" w:rsidRDefault="002D05E7" w:rsidP="00E63979">
      <w:pPr>
        <w:keepNext/>
        <w:keepLines/>
        <w:jc w:val="both"/>
        <w:rPr>
          <w:rFonts w:ascii="Tahoma" w:hAnsi="Tahoma" w:cs="Tahoma"/>
          <w:b/>
        </w:rPr>
      </w:pPr>
    </w:p>
    <w:p w14:paraId="701BC7B3" w14:textId="77777777" w:rsidR="002D05E7" w:rsidRPr="00112425" w:rsidRDefault="002D05E7" w:rsidP="00E63979">
      <w:pPr>
        <w:keepNext/>
        <w:keepLines/>
        <w:jc w:val="both"/>
        <w:rPr>
          <w:rFonts w:ascii="Tahoma" w:hAnsi="Tahoma" w:cs="Tahoma"/>
          <w:i/>
          <w:u w:val="single"/>
        </w:rPr>
      </w:pPr>
    </w:p>
    <w:p w14:paraId="74C921E6" w14:textId="77777777" w:rsidR="002D05E7" w:rsidRPr="00112425" w:rsidRDefault="002D05E7" w:rsidP="00E63979">
      <w:pPr>
        <w:keepNext/>
        <w:keepLines/>
        <w:jc w:val="both"/>
        <w:rPr>
          <w:rFonts w:ascii="Tahoma" w:hAnsi="Tahoma" w:cs="Tahoma"/>
          <w:i/>
          <w:u w:val="single"/>
        </w:rPr>
      </w:pPr>
      <w:r w:rsidRPr="00112425">
        <w:rPr>
          <w:rFonts w:ascii="Tahoma" w:hAnsi="Tahoma" w:cs="Tahoma"/>
          <w:i/>
          <w:u w:val="single"/>
        </w:rPr>
        <w:t>Vse izjave podajamo pod kazensko in materialno odgovornostjo.</w:t>
      </w:r>
    </w:p>
    <w:p w14:paraId="632668C4" w14:textId="77777777" w:rsidR="002D05E7" w:rsidRPr="00112425" w:rsidRDefault="002D05E7" w:rsidP="00E63979">
      <w:pPr>
        <w:keepNext/>
        <w:keepLines/>
        <w:jc w:val="both"/>
        <w:rPr>
          <w:rFonts w:ascii="Tahoma" w:hAnsi="Tahoma" w:cs="Tahoma"/>
          <w:b/>
        </w:rPr>
      </w:pPr>
    </w:p>
    <w:p w14:paraId="538E1CEA" w14:textId="77777777" w:rsidR="002D05E7" w:rsidRPr="00112425" w:rsidRDefault="002D05E7" w:rsidP="00E63979">
      <w:pPr>
        <w:keepNext/>
        <w:keepLines/>
        <w:jc w:val="both"/>
        <w:rPr>
          <w:rFonts w:ascii="Tahoma" w:hAnsi="Tahoma" w:cs="Tahoma"/>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8173E4" w:rsidRPr="005D5727" w14:paraId="4A478AF2" w14:textId="77777777" w:rsidTr="000C7AEC">
        <w:trPr>
          <w:trHeight w:val="235"/>
        </w:trPr>
        <w:tc>
          <w:tcPr>
            <w:tcW w:w="3430" w:type="dxa"/>
            <w:tcBorders>
              <w:bottom w:val="single" w:sz="4" w:space="0" w:color="auto"/>
            </w:tcBorders>
          </w:tcPr>
          <w:p w14:paraId="0DF82490" w14:textId="77777777" w:rsidR="008173E4" w:rsidRPr="00CE1BAD" w:rsidRDefault="008173E4" w:rsidP="00E63979">
            <w:pPr>
              <w:keepNext/>
              <w:keepLines/>
              <w:jc w:val="both"/>
              <w:rPr>
                <w:rFonts w:ascii="Tahoma" w:hAnsi="Tahoma" w:cs="Tahoma"/>
                <w:snapToGrid w:val="0"/>
                <w:color w:val="000000"/>
              </w:rPr>
            </w:pPr>
          </w:p>
        </w:tc>
        <w:tc>
          <w:tcPr>
            <w:tcW w:w="2574" w:type="dxa"/>
          </w:tcPr>
          <w:p w14:paraId="039F5CD7" w14:textId="77777777" w:rsidR="008173E4" w:rsidRPr="00CE1BAD" w:rsidRDefault="008173E4" w:rsidP="00E63979">
            <w:pPr>
              <w:keepNext/>
              <w:keepLines/>
              <w:jc w:val="center"/>
              <w:rPr>
                <w:rFonts w:ascii="Tahoma" w:hAnsi="Tahoma" w:cs="Tahoma"/>
                <w:snapToGrid w:val="0"/>
                <w:color w:val="000000"/>
              </w:rPr>
            </w:pPr>
          </w:p>
        </w:tc>
        <w:tc>
          <w:tcPr>
            <w:tcW w:w="3148" w:type="dxa"/>
            <w:tcBorders>
              <w:bottom w:val="single" w:sz="4" w:space="0" w:color="auto"/>
            </w:tcBorders>
          </w:tcPr>
          <w:p w14:paraId="13B9643F" w14:textId="77777777" w:rsidR="008173E4" w:rsidRPr="005D5727" w:rsidRDefault="008173E4" w:rsidP="00E63979">
            <w:pPr>
              <w:keepNext/>
              <w:keepLines/>
              <w:tabs>
                <w:tab w:val="left" w:pos="567"/>
                <w:tab w:val="num" w:pos="851"/>
                <w:tab w:val="left" w:pos="993"/>
              </w:tabs>
              <w:jc w:val="both"/>
              <w:rPr>
                <w:rFonts w:ascii="Tahoma" w:hAnsi="Tahoma" w:cs="Tahoma"/>
                <w:snapToGrid w:val="0"/>
                <w:color w:val="000000"/>
              </w:rPr>
            </w:pPr>
          </w:p>
        </w:tc>
      </w:tr>
      <w:tr w:rsidR="008173E4" w:rsidRPr="00CE1BAD" w14:paraId="640BA122" w14:textId="77777777" w:rsidTr="000C7AEC">
        <w:trPr>
          <w:trHeight w:val="235"/>
        </w:trPr>
        <w:tc>
          <w:tcPr>
            <w:tcW w:w="3430" w:type="dxa"/>
            <w:tcBorders>
              <w:top w:val="single" w:sz="4" w:space="0" w:color="auto"/>
            </w:tcBorders>
          </w:tcPr>
          <w:p w14:paraId="35AA3963" w14:textId="77777777" w:rsidR="008173E4" w:rsidRPr="00CE1BAD" w:rsidRDefault="008173E4" w:rsidP="00E6397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E684BC7" w14:textId="77777777" w:rsidR="008173E4" w:rsidRPr="00CE1BAD" w:rsidRDefault="008173E4" w:rsidP="00E6397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622FEFB3" w14:textId="77777777" w:rsidR="008173E4" w:rsidRPr="00CE1BAD" w:rsidRDefault="008173E4" w:rsidP="00E6397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2D317FE7" w14:textId="77777777" w:rsidR="002D05E7" w:rsidRPr="00112425" w:rsidRDefault="002D05E7" w:rsidP="00E63979">
      <w:pPr>
        <w:keepNext/>
        <w:keepLines/>
        <w:tabs>
          <w:tab w:val="left" w:pos="284"/>
        </w:tabs>
        <w:jc w:val="both"/>
        <w:rPr>
          <w:rFonts w:ascii="Tahoma" w:hAnsi="Tahoma" w:cs="Tahoma"/>
        </w:rPr>
      </w:pPr>
    </w:p>
    <w:p w14:paraId="5F047FA2" w14:textId="77777777" w:rsidR="002D05E7" w:rsidRPr="00112425" w:rsidRDefault="002D05E7" w:rsidP="00E63979">
      <w:pPr>
        <w:keepNext/>
        <w:keepLines/>
        <w:tabs>
          <w:tab w:val="left" w:pos="284"/>
        </w:tabs>
        <w:jc w:val="both"/>
        <w:rPr>
          <w:rFonts w:ascii="Tahoma" w:hAnsi="Tahoma" w:cs="Tahoma"/>
        </w:rPr>
      </w:pPr>
    </w:p>
    <w:p w14:paraId="4AA144F7" w14:textId="77777777" w:rsidR="002D05E7" w:rsidRPr="00112425" w:rsidRDefault="002D05E7" w:rsidP="00E63979">
      <w:pPr>
        <w:keepNext/>
        <w:keepLines/>
        <w:tabs>
          <w:tab w:val="left" w:pos="284"/>
        </w:tabs>
        <w:jc w:val="both"/>
        <w:rPr>
          <w:rFonts w:ascii="Tahoma" w:hAnsi="Tahoma" w:cs="Tahoma"/>
        </w:rPr>
      </w:pPr>
    </w:p>
    <w:p w14:paraId="27DF8CC7" w14:textId="77777777" w:rsidR="001B1358" w:rsidRPr="00112425" w:rsidRDefault="001B1358" w:rsidP="00E63979">
      <w:pPr>
        <w:keepNext/>
        <w:keepLines/>
        <w:tabs>
          <w:tab w:val="left" w:pos="284"/>
        </w:tabs>
        <w:jc w:val="both"/>
        <w:rPr>
          <w:rFonts w:ascii="Tahoma" w:hAnsi="Tahoma" w:cs="Tahoma"/>
        </w:rPr>
      </w:pPr>
    </w:p>
    <w:p w14:paraId="462867FD" w14:textId="77777777" w:rsidR="001B1358" w:rsidRPr="00112425" w:rsidRDefault="001B1358" w:rsidP="00E63979">
      <w:pPr>
        <w:keepNext/>
        <w:keepLines/>
        <w:tabs>
          <w:tab w:val="left" w:pos="284"/>
        </w:tabs>
        <w:jc w:val="both"/>
        <w:rPr>
          <w:rFonts w:ascii="Tahoma" w:hAnsi="Tahoma" w:cs="Tahoma"/>
        </w:rPr>
      </w:pPr>
    </w:p>
    <w:p w14:paraId="172A2982" w14:textId="4E4E141D" w:rsidR="00C51C0F" w:rsidRPr="00112425" w:rsidRDefault="00C51C0F" w:rsidP="00E6397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 xml:space="preserve">Izjavo izpolni in podpiše </w:t>
      </w:r>
      <w:r w:rsidRPr="00112425">
        <w:rPr>
          <w:rFonts w:ascii="Tahoma" w:hAnsi="Tahoma" w:cs="Tahoma"/>
          <w:i/>
          <w:iCs/>
          <w:sz w:val="18"/>
          <w:szCs w:val="22"/>
          <w:u w:val="single"/>
        </w:rPr>
        <w:t>ponudnik</w:t>
      </w:r>
      <w:r w:rsidRPr="00112425">
        <w:rPr>
          <w:rFonts w:ascii="Tahoma" w:hAnsi="Tahoma" w:cs="Tahoma"/>
          <w:i/>
          <w:iCs/>
          <w:sz w:val="18"/>
          <w:szCs w:val="22"/>
        </w:rPr>
        <w:t xml:space="preserve">, kot tudi vsi </w:t>
      </w:r>
      <w:r w:rsidRPr="00112425">
        <w:rPr>
          <w:rFonts w:ascii="Tahoma" w:hAnsi="Tahoma" w:cs="Tahoma"/>
          <w:i/>
          <w:iCs/>
          <w:sz w:val="18"/>
          <w:szCs w:val="22"/>
          <w:u w:val="single"/>
        </w:rPr>
        <w:t>posamezni člani skupine ponudnikov</w:t>
      </w:r>
      <w:r w:rsidRPr="00112425">
        <w:rPr>
          <w:rFonts w:ascii="Tahoma" w:hAnsi="Tahoma" w:cs="Tahoma"/>
          <w:i/>
          <w:iCs/>
          <w:sz w:val="18"/>
          <w:szCs w:val="22"/>
        </w:rPr>
        <w:t xml:space="preserve"> (partnerji) v primeru skupne ponudbe, ter vsi morebitni </w:t>
      </w:r>
      <w:r w:rsidRPr="00112425">
        <w:rPr>
          <w:rFonts w:ascii="Tahoma" w:hAnsi="Tahoma" w:cs="Tahoma"/>
          <w:i/>
          <w:iCs/>
          <w:sz w:val="18"/>
          <w:szCs w:val="22"/>
          <w:u w:val="single"/>
        </w:rPr>
        <w:t>podizvajalci</w:t>
      </w:r>
      <w:r w:rsidRPr="00112425">
        <w:rPr>
          <w:rFonts w:ascii="Tahoma" w:hAnsi="Tahoma" w:cs="Tahoma"/>
          <w:i/>
          <w:iCs/>
          <w:sz w:val="18"/>
          <w:szCs w:val="22"/>
        </w:rPr>
        <w:t xml:space="preserve"> (če ponudnik izvaja javno naročilo s podizvajalci) in vsi drugi </w:t>
      </w:r>
      <w:r w:rsidRPr="00112425">
        <w:rPr>
          <w:rFonts w:ascii="Tahoma" w:hAnsi="Tahoma" w:cs="Tahoma"/>
          <w:i/>
          <w:iCs/>
          <w:sz w:val="18"/>
          <w:szCs w:val="22"/>
          <w:u w:val="single"/>
        </w:rPr>
        <w:t>subjekti</w:t>
      </w:r>
      <w:r w:rsidRPr="00112425">
        <w:rPr>
          <w:rFonts w:ascii="Tahoma" w:hAnsi="Tahoma" w:cs="Tahoma"/>
          <w:i/>
          <w:iCs/>
          <w:sz w:val="18"/>
          <w:szCs w:val="22"/>
        </w:rPr>
        <w:t>, katerih zmogljivost uporablja ponudnik (v kolikor bo ponudnik uporabil zmogljivosti drugih subjektov).</w:t>
      </w:r>
    </w:p>
    <w:p w14:paraId="47871679" w14:textId="77777777" w:rsidR="00C51C0F" w:rsidRPr="00112425" w:rsidRDefault="00C51C0F" w:rsidP="00E63979">
      <w:pPr>
        <w:keepNext/>
        <w:keepLines/>
        <w:tabs>
          <w:tab w:val="left" w:pos="284"/>
        </w:tabs>
        <w:jc w:val="both"/>
        <w:rPr>
          <w:rFonts w:ascii="Tahoma" w:hAnsi="Tahoma" w:cs="Tahoma"/>
        </w:rPr>
      </w:pPr>
    </w:p>
    <w:p w14:paraId="24760D48" w14:textId="77777777" w:rsidR="00C51C0F" w:rsidRPr="00112425" w:rsidRDefault="00C51C0F" w:rsidP="00E63979">
      <w:pPr>
        <w:keepNext/>
        <w:keepLines/>
        <w:tabs>
          <w:tab w:val="left" w:pos="284"/>
        </w:tabs>
        <w:jc w:val="both"/>
        <w:rPr>
          <w:rFonts w:ascii="Tahoma" w:hAnsi="Tahoma" w:cs="Tahoma"/>
          <w:i/>
        </w:rPr>
      </w:pPr>
      <w:r w:rsidRPr="00112425">
        <w:rPr>
          <w:rFonts w:ascii="Tahoma" w:hAnsi="Tahoma" w:cs="Tahoma"/>
          <w:i/>
        </w:rPr>
        <w:t>Izjava je lahko podana tudi na lastnem obrazcu ali v elektronski obliki.</w:t>
      </w:r>
    </w:p>
    <w:p w14:paraId="5FE83728" w14:textId="77777777" w:rsidR="00C51C0F" w:rsidRPr="00112425" w:rsidRDefault="00C51C0F" w:rsidP="00E63979">
      <w:pPr>
        <w:keepNext/>
        <w:keepLines/>
        <w:tabs>
          <w:tab w:val="left" w:pos="284"/>
        </w:tabs>
        <w:jc w:val="both"/>
        <w:rPr>
          <w:rFonts w:ascii="Tahoma" w:hAnsi="Tahoma" w:cs="Tahoma"/>
        </w:rPr>
      </w:pPr>
    </w:p>
    <w:p w14:paraId="6A98D59E" w14:textId="3DC914A0" w:rsidR="00C51C0F" w:rsidRPr="00112425" w:rsidRDefault="00C51C0F" w:rsidP="00E6397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19" w:history="1">
        <w:r w:rsidRPr="00112425">
          <w:rPr>
            <w:rFonts w:ascii="Tahoma" w:hAnsi="Tahoma" w:cs="Tahoma"/>
            <w:i/>
            <w:iCs/>
            <w:sz w:val="18"/>
            <w:szCs w:val="22"/>
          </w:rPr>
          <w:t>https://www.kpk-rs.si/sl/pogosta-vprasanja</w:t>
        </w:r>
      </w:hyperlink>
      <w:r w:rsidRPr="00112425">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0447F14F" w14:textId="77777777" w:rsidR="002D05E7" w:rsidRDefault="002D05E7" w:rsidP="00E63979">
      <w:pPr>
        <w:keepNext/>
        <w:keepLines/>
        <w:tabs>
          <w:tab w:val="left" w:pos="284"/>
        </w:tabs>
        <w:jc w:val="both"/>
        <w:rPr>
          <w:rFonts w:ascii="Tahoma" w:hAnsi="Tahoma" w:cs="Tahoma"/>
        </w:rPr>
      </w:pPr>
    </w:p>
    <w:p w14:paraId="57010E2F" w14:textId="77777777" w:rsidR="00B51CFB" w:rsidRDefault="00B51CFB" w:rsidP="00E63979">
      <w:pPr>
        <w:keepNext/>
        <w:keepLines/>
        <w:tabs>
          <w:tab w:val="left" w:pos="284"/>
        </w:tabs>
        <w:jc w:val="both"/>
        <w:rPr>
          <w:rFonts w:ascii="Tahoma" w:hAnsi="Tahoma" w:cs="Tahoma"/>
        </w:rPr>
      </w:pPr>
    </w:p>
    <w:p w14:paraId="5E89FA89" w14:textId="77777777" w:rsidR="00B51CFB" w:rsidRDefault="00B51CFB" w:rsidP="00E63979">
      <w:pPr>
        <w:keepNext/>
        <w:keepLines/>
        <w:tabs>
          <w:tab w:val="left" w:pos="284"/>
        </w:tabs>
        <w:jc w:val="both"/>
        <w:rPr>
          <w:rFonts w:ascii="Tahoma" w:hAnsi="Tahoma" w:cs="Tahoma"/>
        </w:rPr>
      </w:pPr>
    </w:p>
    <w:p w14:paraId="6E5D5553" w14:textId="77777777" w:rsidR="00B51CFB" w:rsidRDefault="00B51CFB" w:rsidP="00E63979">
      <w:pPr>
        <w:keepNext/>
        <w:keepLines/>
        <w:tabs>
          <w:tab w:val="left" w:pos="284"/>
        </w:tabs>
        <w:jc w:val="both"/>
        <w:rPr>
          <w:rFonts w:ascii="Tahoma" w:hAnsi="Tahoma" w:cs="Tahoma"/>
        </w:rPr>
      </w:pPr>
    </w:p>
    <w:p w14:paraId="0D9F3F27" w14:textId="77777777" w:rsidR="00B51CFB" w:rsidRDefault="00B51CFB" w:rsidP="00E63979">
      <w:pPr>
        <w:keepNext/>
        <w:keepLines/>
        <w:tabs>
          <w:tab w:val="left" w:pos="284"/>
        </w:tabs>
        <w:jc w:val="both"/>
        <w:rPr>
          <w:rFonts w:ascii="Tahoma" w:hAnsi="Tahoma" w:cs="Tahoma"/>
        </w:rPr>
      </w:pPr>
    </w:p>
    <w:p w14:paraId="31466128" w14:textId="77777777" w:rsidR="00B51CFB" w:rsidRDefault="00B51CFB" w:rsidP="00E63979">
      <w:pPr>
        <w:keepNext/>
        <w:keepLines/>
        <w:tabs>
          <w:tab w:val="left" w:pos="284"/>
        </w:tabs>
        <w:jc w:val="both"/>
        <w:rPr>
          <w:rFonts w:ascii="Tahoma" w:hAnsi="Tahoma" w:cs="Tahoma"/>
        </w:rPr>
      </w:pPr>
    </w:p>
    <w:p w14:paraId="740A18E4" w14:textId="77777777" w:rsidR="00B51CFB" w:rsidRDefault="00B51CFB" w:rsidP="00E63979">
      <w:pPr>
        <w:keepNext/>
        <w:keepLines/>
        <w:tabs>
          <w:tab w:val="left" w:pos="284"/>
        </w:tabs>
        <w:jc w:val="both"/>
        <w:rPr>
          <w:rFonts w:ascii="Tahoma" w:hAnsi="Tahoma" w:cs="Tahoma"/>
        </w:rPr>
      </w:pPr>
    </w:p>
    <w:p w14:paraId="4269C91B" w14:textId="77777777" w:rsidR="00B51CFB" w:rsidRDefault="00B51CFB" w:rsidP="00E63979">
      <w:pPr>
        <w:keepNext/>
        <w:keepLines/>
        <w:tabs>
          <w:tab w:val="left" w:pos="284"/>
        </w:tabs>
        <w:jc w:val="both"/>
        <w:rPr>
          <w:rFonts w:ascii="Tahoma" w:hAnsi="Tahoma" w:cs="Tahoma"/>
        </w:rPr>
      </w:pPr>
    </w:p>
    <w:p w14:paraId="6F54E866" w14:textId="77777777" w:rsidR="00B51CFB" w:rsidRDefault="00B51CFB" w:rsidP="00E63979">
      <w:pPr>
        <w:keepNext/>
        <w:keepLines/>
        <w:tabs>
          <w:tab w:val="left" w:pos="284"/>
        </w:tabs>
        <w:jc w:val="both"/>
        <w:rPr>
          <w:rFonts w:ascii="Tahoma" w:hAnsi="Tahoma" w:cs="Tahoma"/>
        </w:rPr>
      </w:pPr>
    </w:p>
    <w:p w14:paraId="276477DC" w14:textId="77777777" w:rsidR="00B51CFB" w:rsidRDefault="00B51CFB" w:rsidP="00E63979">
      <w:pPr>
        <w:keepNext/>
        <w:keepLines/>
        <w:tabs>
          <w:tab w:val="left" w:pos="284"/>
        </w:tabs>
        <w:jc w:val="both"/>
        <w:rPr>
          <w:rFonts w:ascii="Tahoma" w:hAnsi="Tahoma" w:cs="Tahoma"/>
        </w:rPr>
      </w:pPr>
    </w:p>
    <w:p w14:paraId="5456EE7D" w14:textId="77777777" w:rsidR="00B51CFB" w:rsidRDefault="00B51CFB" w:rsidP="00E63979">
      <w:pPr>
        <w:keepNext/>
        <w:keepLines/>
        <w:tabs>
          <w:tab w:val="left" w:pos="284"/>
        </w:tabs>
        <w:jc w:val="both"/>
        <w:rPr>
          <w:rFonts w:ascii="Tahoma" w:hAnsi="Tahoma" w:cs="Tahoma"/>
        </w:rPr>
      </w:pPr>
    </w:p>
    <w:p w14:paraId="26081AC3" w14:textId="77777777" w:rsidR="00B51CFB" w:rsidRDefault="00B51CFB" w:rsidP="00E63979">
      <w:pPr>
        <w:keepNext/>
        <w:keepLines/>
        <w:tabs>
          <w:tab w:val="left" w:pos="284"/>
        </w:tabs>
        <w:jc w:val="both"/>
        <w:rPr>
          <w:rFonts w:ascii="Tahoma" w:hAnsi="Tahoma" w:cs="Tahoma"/>
        </w:rPr>
      </w:pPr>
    </w:p>
    <w:p w14:paraId="1FF76D27" w14:textId="77777777" w:rsidR="00B51CFB" w:rsidRDefault="00B51CFB" w:rsidP="00E63979">
      <w:pPr>
        <w:keepNext/>
        <w:keepLines/>
        <w:tabs>
          <w:tab w:val="left" w:pos="284"/>
        </w:tabs>
        <w:jc w:val="both"/>
        <w:rPr>
          <w:rFonts w:ascii="Tahoma" w:hAnsi="Tahoma" w:cs="Tahoma"/>
        </w:rPr>
      </w:pPr>
    </w:p>
    <w:p w14:paraId="7223417D" w14:textId="77777777" w:rsidR="00B51CFB" w:rsidRDefault="00B51CFB" w:rsidP="00E63979">
      <w:pPr>
        <w:keepNext/>
        <w:keepLines/>
        <w:tabs>
          <w:tab w:val="left" w:pos="284"/>
        </w:tabs>
        <w:jc w:val="both"/>
        <w:rPr>
          <w:rFonts w:ascii="Tahoma" w:hAnsi="Tahoma" w:cs="Tahoma"/>
        </w:rPr>
      </w:pPr>
    </w:p>
    <w:p w14:paraId="4D944DD3" w14:textId="77777777" w:rsidR="00B51CFB" w:rsidRDefault="00B51CFB" w:rsidP="00E63979">
      <w:pPr>
        <w:keepNext/>
        <w:keepLines/>
        <w:tabs>
          <w:tab w:val="left" w:pos="284"/>
        </w:tabs>
        <w:jc w:val="both"/>
        <w:rPr>
          <w:rFonts w:ascii="Tahoma" w:hAnsi="Tahoma" w:cs="Tahoma"/>
        </w:rPr>
      </w:pPr>
    </w:p>
    <w:p w14:paraId="4D7A6368" w14:textId="77777777" w:rsidR="00B51CFB" w:rsidRDefault="00B51CFB" w:rsidP="00E63979">
      <w:pPr>
        <w:keepNext/>
        <w:keepLines/>
        <w:tabs>
          <w:tab w:val="left" w:pos="284"/>
        </w:tabs>
        <w:jc w:val="both"/>
        <w:rPr>
          <w:rFonts w:ascii="Tahoma" w:hAnsi="Tahoma" w:cs="Tahoma"/>
        </w:rPr>
      </w:pPr>
    </w:p>
    <w:p w14:paraId="6B4458C2" w14:textId="77777777" w:rsidR="00B51CFB" w:rsidRDefault="00B51CFB" w:rsidP="00E63979">
      <w:pPr>
        <w:keepNext/>
        <w:keepLines/>
        <w:tabs>
          <w:tab w:val="left" w:pos="284"/>
        </w:tabs>
        <w:jc w:val="both"/>
        <w:rPr>
          <w:rFonts w:ascii="Tahoma" w:hAnsi="Tahoma" w:cs="Tahoma"/>
        </w:rPr>
      </w:pPr>
    </w:p>
    <w:p w14:paraId="380DEB5C" w14:textId="77777777" w:rsidR="00B51CFB" w:rsidRDefault="00B51CFB" w:rsidP="00E63979">
      <w:pPr>
        <w:keepNext/>
        <w:keepLines/>
        <w:tabs>
          <w:tab w:val="left" w:pos="284"/>
        </w:tab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933"/>
        <w:gridCol w:w="1560"/>
      </w:tblGrid>
      <w:tr w:rsidR="0001763F" w:rsidRPr="00112425" w14:paraId="67E0D621" w14:textId="77777777" w:rsidTr="0001763F">
        <w:tc>
          <w:tcPr>
            <w:tcW w:w="7933" w:type="dxa"/>
            <w:tcBorders>
              <w:top w:val="single" w:sz="4" w:space="0" w:color="auto"/>
              <w:left w:val="single" w:sz="4" w:space="0" w:color="auto"/>
              <w:bottom w:val="single" w:sz="4" w:space="0" w:color="auto"/>
              <w:right w:val="single" w:sz="4" w:space="0" w:color="808080"/>
            </w:tcBorders>
          </w:tcPr>
          <w:p w14:paraId="090AFD05" w14:textId="77777777" w:rsidR="0001763F" w:rsidRPr="00112425" w:rsidRDefault="0001763F" w:rsidP="00E63979">
            <w:pPr>
              <w:keepNext/>
              <w:keepLines/>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t xml:space="preserve">SEZNAM PODIZVAJALCEV IN ZAHTEVA ZA NEPOSREDNO PLAČILO </w:t>
            </w:r>
          </w:p>
        </w:tc>
        <w:tc>
          <w:tcPr>
            <w:tcW w:w="1560" w:type="dxa"/>
            <w:tcBorders>
              <w:top w:val="single" w:sz="4" w:space="0" w:color="auto"/>
              <w:left w:val="single" w:sz="4" w:space="0" w:color="808080"/>
              <w:bottom w:val="single" w:sz="4" w:space="0" w:color="auto"/>
              <w:right w:val="single" w:sz="4" w:space="0" w:color="auto"/>
            </w:tcBorders>
            <w:hideMark/>
          </w:tcPr>
          <w:p w14:paraId="05995F12" w14:textId="77777777" w:rsidR="0001763F" w:rsidRPr="00112425" w:rsidRDefault="0001763F" w:rsidP="00E63979">
            <w:pPr>
              <w:keepNext/>
              <w:keepLines/>
              <w:rPr>
                <w:rFonts w:ascii="Tahoma" w:hAnsi="Tahoma" w:cs="Tahoma"/>
                <w:b/>
                <w:i/>
              </w:rPr>
            </w:pPr>
            <w:r w:rsidRPr="00112425">
              <w:rPr>
                <w:rFonts w:ascii="Tahoma" w:hAnsi="Tahoma" w:cs="Tahoma"/>
                <w:b/>
                <w:i/>
              </w:rPr>
              <w:t>Priloga</w:t>
            </w:r>
            <w:r>
              <w:rPr>
                <w:rFonts w:ascii="Tahoma" w:hAnsi="Tahoma" w:cs="Tahoma"/>
                <w:b/>
                <w:i/>
              </w:rPr>
              <w:t xml:space="preserve"> </w:t>
            </w:r>
            <w:r w:rsidRPr="00112425">
              <w:rPr>
                <w:rFonts w:ascii="Tahoma" w:hAnsi="Tahoma" w:cs="Tahoma"/>
                <w:b/>
                <w:i/>
              </w:rPr>
              <w:t>4/1</w:t>
            </w:r>
          </w:p>
        </w:tc>
      </w:tr>
    </w:tbl>
    <w:p w14:paraId="3783B0B7" w14:textId="77777777" w:rsidR="00E4305F" w:rsidRPr="00112425" w:rsidRDefault="00E4305F" w:rsidP="00E63979">
      <w:pPr>
        <w:keepNext/>
        <w:keepLines/>
        <w:rPr>
          <w:rFonts w:ascii="Tahoma" w:hAnsi="Tahoma" w:cs="Tahoma"/>
          <w:sz w:val="14"/>
          <w:szCs w:val="26"/>
        </w:rPr>
      </w:pPr>
    </w:p>
    <w:p w14:paraId="521F3891" w14:textId="77777777" w:rsidR="00E4305F" w:rsidRPr="00112425" w:rsidRDefault="00E4305F" w:rsidP="00E63979">
      <w:pPr>
        <w:keepNext/>
        <w:keepLines/>
        <w:jc w:val="both"/>
        <w:rPr>
          <w:rFonts w:ascii="Tahoma" w:hAnsi="Tahoma" w:cs="Tahoma"/>
        </w:rPr>
      </w:pPr>
      <w:r w:rsidRPr="00112425">
        <w:rPr>
          <w:rFonts w:ascii="Tahoma" w:hAnsi="Tahoma" w:cs="Tahoma"/>
        </w:rPr>
        <w:t xml:space="preserve">Ponudnik mora v prilogi navesti podizvajalce, s katerimi </w:t>
      </w:r>
      <w:r w:rsidR="00B74BE7" w:rsidRPr="00112425">
        <w:rPr>
          <w:rFonts w:ascii="Tahoma" w:hAnsi="Tahoma" w:cs="Tahoma"/>
        </w:rPr>
        <w:t>namerava izvajati predmet javnega naročila</w:t>
      </w:r>
      <w:r w:rsidRPr="00112425">
        <w:rPr>
          <w:rFonts w:ascii="Tahoma" w:hAnsi="Tahoma" w:cs="Tahoma"/>
        </w:rPr>
        <w:t xml:space="preserve"> in izpolniti vse zahtevane podatke. Prilogo podpišeta tako ponudnik kot podizvajalec.</w:t>
      </w:r>
    </w:p>
    <w:p w14:paraId="12C9F596" w14:textId="77777777" w:rsidR="00E4305F" w:rsidRPr="00112425" w:rsidRDefault="00E4305F" w:rsidP="00E63979">
      <w:pPr>
        <w:keepNext/>
        <w:keepLines/>
        <w:rPr>
          <w:rFonts w:ascii="Tahoma" w:hAnsi="Tahoma" w:cs="Tahoma"/>
          <w:sz w:val="1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E4305F" w:rsidRPr="00112425" w14:paraId="24C3E2B7" w14:textId="77777777" w:rsidTr="00BB6F49">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53C0C149" w14:textId="1229294D" w:rsidR="00E4305F" w:rsidRPr="00112425" w:rsidRDefault="0033638B" w:rsidP="00E63979">
            <w:pPr>
              <w:keepNext/>
              <w:keepLines/>
              <w:spacing w:before="40" w:after="40"/>
              <w:jc w:val="center"/>
              <w:rPr>
                <w:rFonts w:ascii="Tahoma" w:hAnsi="Tahoma" w:cs="Tahoma"/>
                <w:b/>
              </w:rPr>
            </w:pPr>
            <w:r>
              <w:rPr>
                <w:rFonts w:ascii="Tahoma" w:hAnsi="Tahoma" w:cs="Tahoma"/>
                <w:b/>
              </w:rPr>
              <w:t>VKS-35/23</w:t>
            </w:r>
            <w:r w:rsidR="00E4305F" w:rsidRPr="00112425">
              <w:rPr>
                <w:rFonts w:ascii="Tahoma" w:hAnsi="Tahoma" w:cs="Tahoma"/>
                <w:b/>
              </w:rPr>
              <w:t xml:space="preserve"> </w:t>
            </w:r>
            <w:r>
              <w:rPr>
                <w:rFonts w:ascii="Tahoma" w:hAnsi="Tahoma" w:cs="Tahoma"/>
                <w:b/>
                <w:color w:val="000000"/>
              </w:rPr>
              <w:t>Izbira administratorja sistema vodenja in nadzora delovanja CČN Ljubljana</w:t>
            </w:r>
          </w:p>
        </w:tc>
      </w:tr>
      <w:tr w:rsidR="00E4305F" w:rsidRPr="00112425" w14:paraId="14E60BEF" w14:textId="77777777" w:rsidTr="00E4305F">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9DD4E1E" w14:textId="77777777" w:rsidR="00E4305F" w:rsidRPr="00112425" w:rsidRDefault="00E4305F" w:rsidP="00E63979">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A0A7AE4" w14:textId="77777777" w:rsidR="00E4305F" w:rsidRPr="00112425" w:rsidRDefault="00E4305F" w:rsidP="00E63979">
            <w:pPr>
              <w:keepNext/>
              <w:keepLines/>
              <w:rPr>
                <w:rFonts w:ascii="Tahoma" w:hAnsi="Tahoma" w:cs="Tahoma"/>
                <w:sz w:val="18"/>
                <w:szCs w:val="18"/>
              </w:rPr>
            </w:pPr>
          </w:p>
          <w:p w14:paraId="4F1933D3" w14:textId="77777777" w:rsidR="00E4305F" w:rsidRPr="00112425" w:rsidRDefault="00E4305F" w:rsidP="00E63979">
            <w:pPr>
              <w:keepNext/>
              <w:keepLines/>
              <w:rPr>
                <w:rFonts w:ascii="Tahoma" w:hAnsi="Tahoma" w:cs="Tahoma"/>
                <w:sz w:val="18"/>
                <w:szCs w:val="18"/>
              </w:rPr>
            </w:pPr>
          </w:p>
        </w:tc>
      </w:tr>
      <w:tr w:rsidR="00E4305F" w:rsidRPr="00112425" w14:paraId="04F13DD2" w14:textId="77777777" w:rsidTr="00814485">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586480FA" w14:textId="77777777" w:rsidR="00E4305F" w:rsidRPr="00112425" w:rsidRDefault="00E4305F" w:rsidP="00E63979">
            <w:pPr>
              <w:keepNext/>
              <w:keepLines/>
              <w:rPr>
                <w:rFonts w:ascii="Tahoma" w:hAnsi="Tahoma" w:cs="Tahoma"/>
                <w:sz w:val="18"/>
                <w:szCs w:val="18"/>
              </w:rPr>
            </w:pPr>
            <w:r w:rsidRPr="00112425">
              <w:rPr>
                <w:rFonts w:ascii="Tahoma" w:hAnsi="Tahoma" w:cs="Tahoma"/>
                <w:sz w:val="18"/>
                <w:szCs w:val="18"/>
              </w:rPr>
              <w:t>Polni naslov</w:t>
            </w:r>
            <w:r w:rsidR="00531A66">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B4D6A8" w14:textId="77777777" w:rsidR="00E4305F" w:rsidRPr="00112425" w:rsidRDefault="00E4305F" w:rsidP="00E63979">
            <w:pPr>
              <w:keepNext/>
              <w:keepLines/>
              <w:rPr>
                <w:rFonts w:ascii="Tahoma" w:hAnsi="Tahoma" w:cs="Tahoma"/>
                <w:sz w:val="18"/>
                <w:szCs w:val="18"/>
              </w:rPr>
            </w:pPr>
          </w:p>
          <w:p w14:paraId="0E9BAAB9" w14:textId="77777777" w:rsidR="00E4305F" w:rsidRPr="00112425" w:rsidRDefault="00E4305F" w:rsidP="00E63979">
            <w:pPr>
              <w:keepNext/>
              <w:keepLines/>
              <w:rPr>
                <w:rFonts w:ascii="Tahoma" w:hAnsi="Tahoma" w:cs="Tahoma"/>
                <w:sz w:val="18"/>
                <w:szCs w:val="18"/>
              </w:rPr>
            </w:pPr>
          </w:p>
        </w:tc>
      </w:tr>
      <w:tr w:rsidR="00E4305F" w:rsidRPr="00112425" w14:paraId="598F7C1E" w14:textId="77777777" w:rsidTr="00814485">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5DD6720" w14:textId="77777777" w:rsidR="00E4305F" w:rsidRPr="00112425" w:rsidRDefault="00E4305F" w:rsidP="00E63979">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09C9F532" w14:textId="77777777" w:rsidR="00814485" w:rsidRPr="00112425" w:rsidRDefault="00814485" w:rsidP="00E63979">
            <w:pPr>
              <w:keepNext/>
              <w:keepLines/>
              <w:jc w:val="center"/>
              <w:rPr>
                <w:rFonts w:ascii="Tahoma" w:hAnsi="Tahoma" w:cs="Tahoma"/>
                <w:b/>
                <w:sz w:val="18"/>
                <w:szCs w:val="17"/>
              </w:rPr>
            </w:pPr>
          </w:p>
          <w:p w14:paraId="23D025FB" w14:textId="3BD46560" w:rsidR="00814485" w:rsidRPr="007C0F6C" w:rsidRDefault="00814485" w:rsidP="00E63979">
            <w:pPr>
              <w:keepNext/>
              <w:keepLines/>
              <w:jc w:val="both"/>
              <w:rPr>
                <w:rFonts w:ascii="Tahoma" w:hAnsi="Tahoma" w:cs="Tahoma"/>
                <w:sz w:val="18"/>
                <w:szCs w:val="17"/>
              </w:rPr>
            </w:pPr>
            <w:r w:rsidRPr="00112425">
              <w:rPr>
                <w:rFonts w:ascii="Tahoma" w:hAnsi="Tahoma" w:cs="Tahoma"/>
                <w:sz w:val="18"/>
                <w:szCs w:val="17"/>
              </w:rPr>
              <w:t>V skladu s 94. členom ZJN-3, kot podizvajalec, zahtevamo neposredno plačilo s strani naročnika, da le ta</w:t>
            </w:r>
            <w:r w:rsidR="00B2573D">
              <w:rPr>
                <w:rFonts w:ascii="Tahoma" w:hAnsi="Tahoma" w:cs="Tahoma"/>
                <w:sz w:val="18"/>
                <w:szCs w:val="17"/>
              </w:rPr>
              <w:t xml:space="preserve"> </w:t>
            </w:r>
            <w:r w:rsidRPr="007C0F6C">
              <w:rPr>
                <w:rFonts w:ascii="Tahoma" w:hAnsi="Tahoma" w:cs="Tahoma"/>
                <w:sz w:val="18"/>
                <w:szCs w:val="17"/>
              </w:rPr>
              <w:t>plačuje naše terjatve do izvajalca neposredno na naš transakcijski račun, in sicer na podlagi izstavljenih situacij oz. računov, ki jih bo predhodno potrdil izvajalec in bodo priloga računu oz. situaciji, ki jo bo naročniku izstavil izvajalec.</w:t>
            </w:r>
          </w:p>
          <w:p w14:paraId="034DC51C" w14:textId="77777777" w:rsidR="00814485" w:rsidRPr="00112425" w:rsidRDefault="00814485" w:rsidP="00E63979">
            <w:pPr>
              <w:keepNext/>
              <w:keepLines/>
              <w:jc w:val="both"/>
              <w:rPr>
                <w:rFonts w:ascii="Tahoma" w:hAnsi="Tahoma" w:cs="Tahoma"/>
              </w:rPr>
            </w:pPr>
          </w:p>
        </w:tc>
      </w:tr>
      <w:tr w:rsidR="00E4305F" w:rsidRPr="00112425" w14:paraId="51423C76" w14:textId="77777777" w:rsidTr="00814485">
        <w:trPr>
          <w:trHeight w:val="334"/>
          <w:jc w:val="center"/>
        </w:trPr>
        <w:tc>
          <w:tcPr>
            <w:tcW w:w="3256" w:type="dxa"/>
            <w:tcBorders>
              <w:top w:val="nil"/>
              <w:left w:val="single" w:sz="4" w:space="0" w:color="auto"/>
              <w:bottom w:val="single" w:sz="4" w:space="0" w:color="auto"/>
              <w:right w:val="nil"/>
            </w:tcBorders>
            <w:vAlign w:val="center"/>
          </w:tcPr>
          <w:p w14:paraId="70996689" w14:textId="77777777" w:rsidR="00E4305F" w:rsidRPr="00112425" w:rsidRDefault="00814485" w:rsidP="00E63979">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14:paraId="47FF8C3B" w14:textId="77777777" w:rsidR="00E4305F" w:rsidRPr="00112425" w:rsidRDefault="00E4305F" w:rsidP="00E63979">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1B39404" w14:textId="77777777" w:rsidR="00E4305F" w:rsidRPr="00112425" w:rsidRDefault="00E4305F" w:rsidP="00E63979">
            <w:pPr>
              <w:keepNext/>
              <w:keepLines/>
              <w:jc w:val="center"/>
              <w:rPr>
                <w:rFonts w:ascii="Tahoma" w:hAnsi="Tahoma" w:cs="Tahoma"/>
                <w:sz w:val="18"/>
                <w:szCs w:val="18"/>
              </w:rPr>
            </w:pPr>
            <w:r w:rsidRPr="00112425">
              <w:rPr>
                <w:rFonts w:ascii="Tahoma" w:hAnsi="Tahoma" w:cs="Tahoma"/>
                <w:sz w:val="18"/>
                <w:szCs w:val="18"/>
              </w:rPr>
              <w:t>NE</w:t>
            </w:r>
          </w:p>
        </w:tc>
      </w:tr>
      <w:tr w:rsidR="00E4305F" w:rsidRPr="00112425" w14:paraId="07A533AD" w14:textId="77777777" w:rsidTr="00814485">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7693E037" w14:textId="7A0906B3" w:rsidR="00E4305F" w:rsidRPr="007C0F6C" w:rsidRDefault="00D24087" w:rsidP="00E63979">
            <w:pPr>
              <w:keepNext/>
              <w:keepLines/>
              <w:jc w:val="both"/>
              <w:rPr>
                <w:rFonts w:ascii="Tahoma" w:hAnsi="Tahoma" w:cs="Tahoma"/>
                <w:sz w:val="18"/>
                <w:szCs w:val="18"/>
              </w:rPr>
            </w:pPr>
            <w:r>
              <w:rPr>
                <w:rFonts w:ascii="Tahoma" w:hAnsi="Tahoma" w:cs="Tahoma"/>
                <w:sz w:val="18"/>
                <w:szCs w:val="18"/>
              </w:rPr>
              <w:t xml:space="preserve">Vse </w:t>
            </w:r>
            <w:r w:rsidRPr="00D24087">
              <w:rPr>
                <w:rFonts w:ascii="Tahoma" w:hAnsi="Tahoma" w:cs="Tahoma"/>
                <w:sz w:val="18"/>
                <w:szCs w:val="18"/>
              </w:rPr>
              <w:t>oseb</w:t>
            </w:r>
            <w:r>
              <w:rPr>
                <w:rFonts w:ascii="Tahoma" w:hAnsi="Tahoma" w:cs="Tahoma"/>
                <w:sz w:val="18"/>
                <w:szCs w:val="18"/>
              </w:rPr>
              <w:t>e</w:t>
            </w:r>
            <w:r w:rsidRPr="00D24087">
              <w:rPr>
                <w:rFonts w:ascii="Tahoma" w:hAnsi="Tahoma" w:cs="Tahoma"/>
                <w:sz w:val="18"/>
                <w:szCs w:val="18"/>
              </w:rPr>
              <w:t xml:space="preserve">, ki </w:t>
            </w:r>
            <w:r>
              <w:rPr>
                <w:rFonts w:ascii="Tahoma" w:hAnsi="Tahoma" w:cs="Tahoma"/>
                <w:sz w:val="18"/>
                <w:szCs w:val="18"/>
              </w:rPr>
              <w:t>so</w:t>
            </w:r>
            <w:r w:rsidRPr="00D24087">
              <w:rPr>
                <w:rFonts w:ascii="Tahoma" w:hAnsi="Tahoma" w:cs="Tahoma"/>
                <w:sz w:val="18"/>
                <w:szCs w:val="18"/>
              </w:rPr>
              <w:t xml:space="preserve"> članic</w:t>
            </w:r>
            <w:r>
              <w:rPr>
                <w:rFonts w:ascii="Tahoma" w:hAnsi="Tahoma" w:cs="Tahoma"/>
                <w:sz w:val="18"/>
                <w:szCs w:val="18"/>
              </w:rPr>
              <w:t>e</w:t>
            </w:r>
            <w:r w:rsidRPr="00D24087">
              <w:rPr>
                <w:rFonts w:ascii="Tahoma" w:hAnsi="Tahoma" w:cs="Tahoma"/>
                <w:sz w:val="18"/>
                <w:szCs w:val="18"/>
              </w:rPr>
              <w:t xml:space="preserve"> upravnega, vodstvenega ali nadzornega organa </w:t>
            </w:r>
            <w:r>
              <w:rPr>
                <w:rFonts w:ascii="Tahoma" w:hAnsi="Tahoma" w:cs="Tahoma"/>
                <w:sz w:val="18"/>
                <w:szCs w:val="18"/>
              </w:rPr>
              <w:t>podizvajalca</w:t>
            </w:r>
            <w:r w:rsidRPr="00D24087">
              <w:rPr>
                <w:rFonts w:ascii="Tahoma" w:hAnsi="Tahoma" w:cs="Tahoma"/>
                <w:sz w:val="18"/>
                <w:szCs w:val="18"/>
              </w:rPr>
              <w:t xml:space="preserve"> ali ki ima</w:t>
            </w:r>
            <w:r>
              <w:rPr>
                <w:rFonts w:ascii="Tahoma" w:hAnsi="Tahoma" w:cs="Tahoma"/>
                <w:sz w:val="18"/>
                <w:szCs w:val="18"/>
              </w:rPr>
              <w:t>jo</w:t>
            </w:r>
            <w:r w:rsidRPr="00D24087">
              <w:rPr>
                <w:rFonts w:ascii="Tahoma" w:hAnsi="Tahoma" w:cs="Tahoma"/>
                <w:sz w:val="18"/>
                <w:szCs w:val="18"/>
              </w:rPr>
              <w:t xml:space="preserve"> pooblastila za njegovo zastopanje ali odločanje ali nadzor v njem</w:t>
            </w:r>
            <w:r w:rsidR="00E4305F" w:rsidRPr="007C0F6C">
              <w:rPr>
                <w:rFonts w:ascii="Tahoma" w:hAnsi="Tahoma" w:cs="Tahoma"/>
                <w:sz w:val="18"/>
                <w:szCs w:val="18"/>
              </w:rPr>
              <w:t xml:space="preserve"> </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0D8635" w14:textId="77777777" w:rsidR="00E4305F" w:rsidRPr="00112425" w:rsidRDefault="00E4305F" w:rsidP="00E63979">
            <w:pPr>
              <w:keepNext/>
              <w:keepLines/>
              <w:rPr>
                <w:rFonts w:ascii="Tahoma" w:hAnsi="Tahoma" w:cs="Tahoma"/>
                <w:sz w:val="18"/>
                <w:szCs w:val="18"/>
              </w:rPr>
            </w:pPr>
          </w:p>
          <w:p w14:paraId="7BE26C34" w14:textId="77777777" w:rsidR="00E4305F" w:rsidRPr="00112425" w:rsidRDefault="00E4305F" w:rsidP="00E63979">
            <w:pPr>
              <w:keepNext/>
              <w:keepLines/>
              <w:rPr>
                <w:rFonts w:ascii="Tahoma" w:hAnsi="Tahoma" w:cs="Tahoma"/>
                <w:sz w:val="18"/>
                <w:szCs w:val="18"/>
              </w:rPr>
            </w:pPr>
          </w:p>
          <w:p w14:paraId="385DF5A3" w14:textId="77777777" w:rsidR="00E4305F" w:rsidRPr="00112425" w:rsidRDefault="00E4305F" w:rsidP="00E63979">
            <w:pPr>
              <w:keepNext/>
              <w:keepLines/>
              <w:rPr>
                <w:rFonts w:ascii="Tahoma" w:hAnsi="Tahoma" w:cs="Tahoma"/>
                <w:sz w:val="18"/>
                <w:szCs w:val="18"/>
              </w:rPr>
            </w:pPr>
          </w:p>
        </w:tc>
      </w:tr>
      <w:tr w:rsidR="00E4305F" w:rsidRPr="00112425" w14:paraId="27275CB9" w14:textId="77777777" w:rsidTr="00E4305F">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67BC35EF" w14:textId="77777777" w:rsidR="00E4305F" w:rsidRPr="007C0F6C" w:rsidRDefault="00E4305F" w:rsidP="00E63979">
            <w:pPr>
              <w:keepNext/>
              <w:keepLines/>
              <w:spacing w:line="276" w:lineRule="auto"/>
              <w:rPr>
                <w:rFonts w:ascii="Tahoma" w:hAnsi="Tahoma" w:cs="Tahoma"/>
                <w:sz w:val="18"/>
                <w:szCs w:val="18"/>
              </w:rPr>
            </w:pPr>
            <w:r w:rsidRPr="007C0F6C">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A6DF39B" w14:textId="77777777" w:rsidR="00E4305F" w:rsidRPr="00112425" w:rsidRDefault="00E4305F" w:rsidP="00E63979">
            <w:pPr>
              <w:keepNext/>
              <w:keepLines/>
              <w:spacing w:line="276" w:lineRule="auto"/>
              <w:rPr>
                <w:rFonts w:ascii="Tahoma" w:hAnsi="Tahoma" w:cs="Tahoma"/>
                <w:sz w:val="18"/>
                <w:szCs w:val="18"/>
              </w:rPr>
            </w:pPr>
          </w:p>
        </w:tc>
      </w:tr>
      <w:tr w:rsidR="00E4305F" w:rsidRPr="00112425" w14:paraId="06BC479B" w14:textId="77777777" w:rsidTr="00E4305F">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C1CEFC3" w14:textId="77777777" w:rsidR="00E4305F" w:rsidRPr="007C0F6C" w:rsidRDefault="00E4305F" w:rsidP="00E63979">
            <w:pPr>
              <w:keepNext/>
              <w:keepLines/>
              <w:spacing w:line="276" w:lineRule="auto"/>
              <w:rPr>
                <w:rFonts w:ascii="Tahoma" w:hAnsi="Tahoma" w:cs="Tahoma"/>
                <w:sz w:val="18"/>
                <w:szCs w:val="18"/>
              </w:rPr>
            </w:pPr>
            <w:r w:rsidRPr="007C0F6C">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D26DB69" w14:textId="77777777" w:rsidR="00E4305F" w:rsidRPr="00112425" w:rsidRDefault="00E4305F" w:rsidP="00E63979">
            <w:pPr>
              <w:keepNext/>
              <w:keepLines/>
              <w:spacing w:line="276" w:lineRule="auto"/>
              <w:rPr>
                <w:rFonts w:ascii="Tahoma" w:hAnsi="Tahoma" w:cs="Tahoma"/>
                <w:sz w:val="18"/>
                <w:szCs w:val="18"/>
              </w:rPr>
            </w:pPr>
          </w:p>
        </w:tc>
      </w:tr>
      <w:tr w:rsidR="00E4305F" w:rsidRPr="00112425" w14:paraId="2271FC18" w14:textId="77777777" w:rsidTr="00E4305F">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0013AD8D" w14:textId="77777777" w:rsidR="00E4305F" w:rsidRPr="007C0F6C" w:rsidRDefault="00E4305F" w:rsidP="00E63979">
            <w:pPr>
              <w:keepNext/>
              <w:keepLines/>
              <w:spacing w:line="276" w:lineRule="auto"/>
              <w:rPr>
                <w:rFonts w:ascii="Tahoma" w:hAnsi="Tahoma" w:cs="Tahoma"/>
                <w:sz w:val="18"/>
                <w:szCs w:val="18"/>
              </w:rPr>
            </w:pPr>
            <w:r w:rsidRPr="007C0F6C">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DF59C18" w14:textId="77777777" w:rsidR="00E4305F" w:rsidRPr="00112425" w:rsidRDefault="00E4305F" w:rsidP="00E63979">
            <w:pPr>
              <w:keepNext/>
              <w:keepLines/>
              <w:spacing w:line="276" w:lineRule="auto"/>
              <w:rPr>
                <w:rFonts w:ascii="Tahoma" w:hAnsi="Tahoma" w:cs="Tahoma"/>
                <w:sz w:val="18"/>
                <w:szCs w:val="18"/>
              </w:rPr>
            </w:pPr>
          </w:p>
        </w:tc>
      </w:tr>
      <w:tr w:rsidR="00E4305F" w:rsidRPr="00112425" w14:paraId="63134960" w14:textId="77777777" w:rsidTr="00E4305F">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09E0EEC5" w14:textId="77777777" w:rsidR="00E4305F" w:rsidRPr="007C0F6C" w:rsidRDefault="00E4305F" w:rsidP="00E63979">
            <w:pPr>
              <w:keepNext/>
              <w:keepLines/>
              <w:jc w:val="center"/>
              <w:rPr>
                <w:rFonts w:ascii="Tahoma" w:hAnsi="Tahoma" w:cs="Tahoma"/>
                <w:sz w:val="18"/>
                <w:szCs w:val="18"/>
              </w:rPr>
            </w:pPr>
          </w:p>
          <w:p w14:paraId="1534B8DC" w14:textId="77777777" w:rsidR="00E4305F" w:rsidRPr="007C0F6C" w:rsidRDefault="00814485" w:rsidP="00E63979">
            <w:pPr>
              <w:keepNext/>
              <w:keepLines/>
              <w:rPr>
                <w:rFonts w:ascii="Tahoma" w:hAnsi="Tahoma" w:cs="Tahoma"/>
                <w:sz w:val="18"/>
                <w:szCs w:val="18"/>
              </w:rPr>
            </w:pPr>
            <w:r w:rsidRPr="007C0F6C">
              <w:rPr>
                <w:rFonts w:ascii="Tahoma" w:hAnsi="Tahoma" w:cs="Tahoma"/>
                <w:sz w:val="18"/>
                <w:szCs w:val="18"/>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22A499BA" w14:textId="77777777" w:rsidR="00E4305F" w:rsidRPr="00112425" w:rsidRDefault="00E4305F" w:rsidP="00E63979">
            <w:pPr>
              <w:keepNext/>
              <w:keepLines/>
              <w:rPr>
                <w:sz w:val="18"/>
                <w:szCs w:val="18"/>
              </w:rPr>
            </w:pPr>
          </w:p>
          <w:p w14:paraId="1FAA4B31" w14:textId="77777777" w:rsidR="00E4305F" w:rsidRPr="00112425" w:rsidRDefault="00E4305F" w:rsidP="00E63979">
            <w:pPr>
              <w:keepNext/>
              <w:keepLines/>
              <w:rPr>
                <w:sz w:val="18"/>
                <w:szCs w:val="18"/>
              </w:rPr>
            </w:pPr>
          </w:p>
        </w:tc>
      </w:tr>
      <w:tr w:rsidR="00E4305F" w:rsidRPr="00112425" w14:paraId="0ACF4B1C"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75F2D904" w14:textId="77777777" w:rsidR="00E4305F" w:rsidRPr="007C0F6C" w:rsidRDefault="00E4305F" w:rsidP="00E63979">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07C52F0" w14:textId="77777777" w:rsidR="00E4305F" w:rsidRPr="00112425" w:rsidRDefault="00E4305F" w:rsidP="00E63979">
            <w:pPr>
              <w:keepNext/>
              <w:keepLines/>
              <w:rPr>
                <w:sz w:val="18"/>
                <w:szCs w:val="18"/>
              </w:rPr>
            </w:pPr>
          </w:p>
          <w:p w14:paraId="3C8664A1" w14:textId="77777777" w:rsidR="00E4305F" w:rsidRPr="00112425" w:rsidRDefault="00E4305F" w:rsidP="00E63979">
            <w:pPr>
              <w:keepNext/>
              <w:keepLines/>
              <w:rPr>
                <w:sz w:val="18"/>
                <w:szCs w:val="18"/>
              </w:rPr>
            </w:pPr>
          </w:p>
        </w:tc>
      </w:tr>
      <w:tr w:rsidR="00E4305F" w:rsidRPr="00112425" w14:paraId="0C2ECF96" w14:textId="77777777" w:rsidTr="00E4305F">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4D812F36" w14:textId="77777777" w:rsidR="00E4305F" w:rsidRPr="007C0F6C" w:rsidRDefault="00E4305F" w:rsidP="00E63979">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FFD13BD" w14:textId="77777777" w:rsidR="00E4305F" w:rsidRPr="00112425" w:rsidRDefault="00E4305F" w:rsidP="00E63979">
            <w:pPr>
              <w:keepNext/>
              <w:keepLines/>
              <w:rPr>
                <w:sz w:val="18"/>
                <w:szCs w:val="18"/>
              </w:rPr>
            </w:pPr>
          </w:p>
          <w:p w14:paraId="5AEB33CB" w14:textId="77777777" w:rsidR="00E4305F" w:rsidRPr="00112425" w:rsidRDefault="00E4305F" w:rsidP="00E63979">
            <w:pPr>
              <w:keepNext/>
              <w:keepLines/>
              <w:rPr>
                <w:sz w:val="18"/>
                <w:szCs w:val="18"/>
              </w:rPr>
            </w:pPr>
          </w:p>
        </w:tc>
      </w:tr>
      <w:tr w:rsidR="00E4305F" w:rsidRPr="00112425" w14:paraId="4E7AF2B7" w14:textId="77777777" w:rsidTr="00E4305F">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7ADE62FD" w14:textId="77777777" w:rsidR="00E4305F" w:rsidRPr="007C0F6C" w:rsidRDefault="00E4305F" w:rsidP="00E63979">
            <w:pPr>
              <w:keepNext/>
              <w:keepLines/>
              <w:rPr>
                <w:rFonts w:ascii="Tahoma" w:hAnsi="Tahoma" w:cs="Tahoma"/>
                <w:sz w:val="18"/>
                <w:szCs w:val="18"/>
              </w:rPr>
            </w:pPr>
            <w:r w:rsidRPr="007C0F6C">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887846" w14:textId="77777777" w:rsidR="00E4305F" w:rsidRPr="00112425" w:rsidRDefault="00E4305F" w:rsidP="00E63979">
            <w:pPr>
              <w:keepNext/>
              <w:keepLines/>
              <w:rPr>
                <w:sz w:val="18"/>
                <w:szCs w:val="18"/>
              </w:rPr>
            </w:pPr>
          </w:p>
        </w:tc>
      </w:tr>
      <w:tr w:rsidR="00E4305F" w:rsidRPr="00112425" w14:paraId="73173946" w14:textId="77777777" w:rsidTr="00E4305F">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5DBE35CA" w14:textId="77777777" w:rsidR="00E4305F" w:rsidRPr="007C0F6C" w:rsidRDefault="0095014B" w:rsidP="00E63979">
            <w:pPr>
              <w:keepNext/>
              <w:keepLines/>
              <w:rPr>
                <w:rFonts w:ascii="Tahoma" w:hAnsi="Tahoma" w:cs="Tahoma"/>
                <w:sz w:val="18"/>
                <w:szCs w:val="18"/>
              </w:rPr>
            </w:pPr>
            <w:r w:rsidRPr="007C0F6C">
              <w:rPr>
                <w:rFonts w:ascii="Tahoma" w:hAnsi="Tahoma" w:cs="Tahoma"/>
                <w:sz w:val="18"/>
                <w:szCs w:val="18"/>
              </w:rPr>
              <w:t>Orientacijska v</w:t>
            </w:r>
            <w:r w:rsidR="00E4305F" w:rsidRPr="007C0F6C">
              <w:rPr>
                <w:rFonts w:ascii="Tahoma" w:hAnsi="Tahoma" w:cs="Tahoma"/>
                <w:sz w:val="18"/>
                <w:szCs w:val="18"/>
              </w:rPr>
              <w:t>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5226205" w14:textId="77777777" w:rsidR="00E4305F" w:rsidRPr="00112425" w:rsidRDefault="00E4305F" w:rsidP="00E63979">
            <w:pPr>
              <w:keepNext/>
              <w:keepLines/>
              <w:rPr>
                <w:sz w:val="18"/>
                <w:szCs w:val="18"/>
              </w:rPr>
            </w:pPr>
          </w:p>
        </w:tc>
      </w:tr>
      <w:tr w:rsidR="00E4305F" w:rsidRPr="00112425" w14:paraId="20D2DCF6" w14:textId="77777777" w:rsidTr="00E4305F">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5CFD1C01" w14:textId="77777777" w:rsidR="00E4305F" w:rsidRPr="007C0F6C" w:rsidRDefault="00E4305F" w:rsidP="00E63979">
            <w:pPr>
              <w:keepNext/>
              <w:keepLines/>
              <w:rPr>
                <w:rFonts w:ascii="Tahoma" w:hAnsi="Tahoma" w:cs="Tahoma"/>
                <w:sz w:val="18"/>
                <w:szCs w:val="18"/>
              </w:rPr>
            </w:pPr>
            <w:r w:rsidRPr="007C0F6C">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52829A7" w14:textId="77777777" w:rsidR="00E4305F" w:rsidRPr="00112425" w:rsidRDefault="00E4305F" w:rsidP="00E63979">
            <w:pPr>
              <w:keepNext/>
              <w:keepLines/>
              <w:rPr>
                <w:sz w:val="18"/>
                <w:szCs w:val="18"/>
              </w:rPr>
            </w:pPr>
          </w:p>
        </w:tc>
      </w:tr>
      <w:tr w:rsidR="00E4305F" w:rsidRPr="00112425" w14:paraId="0F0CB69C" w14:textId="77777777" w:rsidTr="00E4305F">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5473956B" w14:textId="77777777" w:rsidR="00E4305F" w:rsidRPr="007C0F6C" w:rsidRDefault="00E4305F" w:rsidP="00E63979">
            <w:pPr>
              <w:keepNext/>
              <w:keepLines/>
              <w:rPr>
                <w:rFonts w:ascii="Tahoma" w:hAnsi="Tahoma" w:cs="Tahoma"/>
                <w:sz w:val="18"/>
                <w:szCs w:val="18"/>
              </w:rPr>
            </w:pPr>
            <w:r w:rsidRPr="007C0F6C">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13811B8" w14:textId="77777777" w:rsidR="00E4305F" w:rsidRPr="00112425" w:rsidRDefault="00E4305F" w:rsidP="00E63979">
            <w:pPr>
              <w:keepNext/>
              <w:keepLines/>
              <w:rPr>
                <w:sz w:val="18"/>
                <w:szCs w:val="18"/>
              </w:rPr>
            </w:pPr>
          </w:p>
        </w:tc>
      </w:tr>
    </w:tbl>
    <w:p w14:paraId="75C62E66" w14:textId="77777777" w:rsidR="00E4305F" w:rsidRPr="00112425" w:rsidRDefault="00E4305F" w:rsidP="00E63979">
      <w:pPr>
        <w:keepNext/>
        <w:keepLines/>
        <w:tabs>
          <w:tab w:val="left" w:pos="567"/>
          <w:tab w:val="left" w:pos="851"/>
          <w:tab w:val="left" w:pos="993"/>
        </w:tabs>
        <w:suppressAutoHyphens/>
        <w:jc w:val="both"/>
        <w:rPr>
          <w:rFonts w:ascii="Tahoma" w:hAnsi="Tahoma" w:cs="Tahoma"/>
          <w:lang w:eastAsia="ar-SA"/>
        </w:rPr>
      </w:pPr>
    </w:p>
    <w:p w14:paraId="4EEEF3F1" w14:textId="77777777" w:rsidR="00E4305F" w:rsidRPr="0095014B" w:rsidRDefault="00E4305F" w:rsidP="00E63979">
      <w:pPr>
        <w:keepNext/>
        <w:keepLines/>
        <w:tabs>
          <w:tab w:val="left" w:pos="5400"/>
        </w:tabs>
        <w:rPr>
          <w:rFonts w:ascii="Tahoma" w:hAnsi="Tahoma" w:cs="Tahoma"/>
        </w:rPr>
      </w:pPr>
      <w:r w:rsidRPr="00112425">
        <w:rPr>
          <w:rFonts w:ascii="Tahoma" w:hAnsi="Tahoma" w:cs="Tahoma"/>
        </w:rPr>
        <w:t>Datum: ___________________</w:t>
      </w:r>
      <w:r w:rsidRPr="00112425">
        <w:rPr>
          <w:rFonts w:ascii="Tahoma" w:hAnsi="Tahoma" w:cs="Tahoma"/>
        </w:rPr>
        <w:tab/>
      </w:r>
    </w:p>
    <w:p w14:paraId="40114C2D" w14:textId="77777777" w:rsidR="00E4305F" w:rsidRDefault="00E4305F" w:rsidP="00E63979">
      <w:pPr>
        <w:keepNext/>
        <w:keepLines/>
        <w:tabs>
          <w:tab w:val="left" w:pos="5400"/>
        </w:tabs>
        <w:rPr>
          <w:rFonts w:ascii="Tahoma" w:hAnsi="Tahoma" w:cs="Tahoma"/>
          <w:sz w:val="16"/>
          <w:szCs w:val="16"/>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00A0261C" w14:textId="77777777" w:rsidTr="000C7AEC">
        <w:trPr>
          <w:trHeight w:val="235"/>
        </w:trPr>
        <w:tc>
          <w:tcPr>
            <w:tcW w:w="3430" w:type="dxa"/>
            <w:tcBorders>
              <w:bottom w:val="single" w:sz="4" w:space="0" w:color="auto"/>
            </w:tcBorders>
          </w:tcPr>
          <w:p w14:paraId="72A43C34" w14:textId="77777777" w:rsidR="009121CF" w:rsidRPr="00CE1BAD" w:rsidRDefault="009121CF" w:rsidP="00E63979">
            <w:pPr>
              <w:keepNext/>
              <w:keepLines/>
              <w:jc w:val="both"/>
              <w:rPr>
                <w:rFonts w:ascii="Tahoma" w:hAnsi="Tahoma" w:cs="Tahoma"/>
                <w:snapToGrid w:val="0"/>
                <w:color w:val="000000"/>
              </w:rPr>
            </w:pPr>
          </w:p>
        </w:tc>
        <w:tc>
          <w:tcPr>
            <w:tcW w:w="2574" w:type="dxa"/>
          </w:tcPr>
          <w:p w14:paraId="21A67946" w14:textId="77777777" w:rsidR="009121CF" w:rsidRPr="00CE1BAD" w:rsidRDefault="009121CF" w:rsidP="00E63979">
            <w:pPr>
              <w:keepNext/>
              <w:keepLines/>
              <w:jc w:val="center"/>
              <w:rPr>
                <w:rFonts w:ascii="Tahoma" w:hAnsi="Tahoma" w:cs="Tahoma"/>
                <w:snapToGrid w:val="0"/>
                <w:color w:val="000000"/>
              </w:rPr>
            </w:pPr>
          </w:p>
        </w:tc>
        <w:tc>
          <w:tcPr>
            <w:tcW w:w="3148" w:type="dxa"/>
            <w:tcBorders>
              <w:bottom w:val="single" w:sz="4" w:space="0" w:color="auto"/>
            </w:tcBorders>
          </w:tcPr>
          <w:p w14:paraId="0A8738F1" w14:textId="77777777" w:rsidR="009121CF" w:rsidRPr="005D5727" w:rsidRDefault="009121CF" w:rsidP="00E63979">
            <w:pPr>
              <w:keepNext/>
              <w:keepLines/>
              <w:tabs>
                <w:tab w:val="left" w:pos="567"/>
                <w:tab w:val="num" w:pos="851"/>
                <w:tab w:val="left" w:pos="993"/>
              </w:tabs>
              <w:jc w:val="both"/>
              <w:rPr>
                <w:rFonts w:ascii="Tahoma" w:hAnsi="Tahoma" w:cs="Tahoma"/>
                <w:snapToGrid w:val="0"/>
                <w:color w:val="000000"/>
              </w:rPr>
            </w:pPr>
          </w:p>
        </w:tc>
      </w:tr>
      <w:tr w:rsidR="009121CF" w:rsidRPr="00CE1BAD" w14:paraId="5F300B2B" w14:textId="77777777" w:rsidTr="000C7AEC">
        <w:trPr>
          <w:trHeight w:val="235"/>
        </w:trPr>
        <w:tc>
          <w:tcPr>
            <w:tcW w:w="3430" w:type="dxa"/>
            <w:tcBorders>
              <w:top w:val="single" w:sz="4" w:space="0" w:color="auto"/>
            </w:tcBorders>
          </w:tcPr>
          <w:p w14:paraId="1AE2A843" w14:textId="77777777" w:rsidR="009121CF" w:rsidRPr="00CE1BAD" w:rsidRDefault="009121CF" w:rsidP="00E63979">
            <w:pPr>
              <w:keepNext/>
              <w:keepLines/>
              <w:jc w:val="center"/>
              <w:rPr>
                <w:rFonts w:ascii="Tahoma" w:hAnsi="Tahoma" w:cs="Tahoma"/>
                <w:snapToGrid w:val="0"/>
                <w:color w:val="000000"/>
              </w:rPr>
            </w:pPr>
            <w:r w:rsidRPr="00CE1BAD">
              <w:rPr>
                <w:rFonts w:ascii="Tahoma" w:hAnsi="Tahoma" w:cs="Tahoma"/>
                <w:snapToGrid w:val="0"/>
                <w:color w:val="000000"/>
              </w:rPr>
              <w:t>(</w:t>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ponudnika/partnerja</w:t>
            </w:r>
            <w:r w:rsidRPr="00CE1BAD">
              <w:rPr>
                <w:rFonts w:ascii="Tahoma" w:hAnsi="Tahoma" w:cs="Tahoma"/>
                <w:snapToGrid w:val="0"/>
                <w:color w:val="000000"/>
              </w:rPr>
              <w:t>)</w:t>
            </w:r>
          </w:p>
        </w:tc>
        <w:tc>
          <w:tcPr>
            <w:tcW w:w="2574" w:type="dxa"/>
          </w:tcPr>
          <w:p w14:paraId="045DCCA4" w14:textId="77777777" w:rsidR="009121CF" w:rsidRPr="00CE1BAD" w:rsidRDefault="009121CF" w:rsidP="00E63979">
            <w:pPr>
              <w:keepNext/>
              <w:keepLines/>
              <w:jc w:val="center"/>
              <w:rPr>
                <w:rFonts w:ascii="Tahoma" w:hAnsi="Tahoma" w:cs="Tahoma"/>
                <w:snapToGrid w:val="0"/>
                <w:color w:val="000000"/>
              </w:rPr>
            </w:pPr>
          </w:p>
        </w:tc>
        <w:tc>
          <w:tcPr>
            <w:tcW w:w="3148" w:type="dxa"/>
            <w:tcBorders>
              <w:top w:val="single" w:sz="4" w:space="0" w:color="auto"/>
            </w:tcBorders>
          </w:tcPr>
          <w:p w14:paraId="1D805455" w14:textId="77777777" w:rsidR="009121CF" w:rsidRPr="00CE1BAD" w:rsidRDefault="009121CF" w:rsidP="00E6397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5129615A" w14:textId="77777777" w:rsidR="009121CF" w:rsidRPr="00112425" w:rsidRDefault="009121CF" w:rsidP="00E63979">
      <w:pPr>
        <w:keepNext/>
        <w:keepLines/>
        <w:tabs>
          <w:tab w:val="left" w:pos="5400"/>
        </w:tabs>
        <w:rPr>
          <w:rFonts w:ascii="Tahoma" w:hAnsi="Tahoma" w:cs="Tahoma"/>
          <w:sz w:val="16"/>
          <w:szCs w:val="16"/>
        </w:rPr>
      </w:pPr>
    </w:p>
    <w:p w14:paraId="3B888B11" w14:textId="77777777" w:rsidR="00E4305F" w:rsidRPr="00112425" w:rsidRDefault="00E4305F" w:rsidP="00E63979">
      <w:pPr>
        <w:keepNext/>
        <w:keepLines/>
        <w:rPr>
          <w:rFonts w:ascii="Tahoma" w:hAnsi="Tahoma" w:cs="Tahoma"/>
        </w:rPr>
      </w:pPr>
      <w:r w:rsidRPr="00112425">
        <w:rPr>
          <w:rFonts w:ascii="Tahoma" w:hAnsi="Tahoma" w:cs="Tahoma"/>
        </w:rPr>
        <w:t>_______________________________</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_______________________________</w:t>
      </w:r>
    </w:p>
    <w:p w14:paraId="004BEF0F" w14:textId="52A99FD1" w:rsidR="00E4305F" w:rsidRPr="00112425" w:rsidRDefault="00E4305F" w:rsidP="00E63979">
      <w:pPr>
        <w:keepNext/>
        <w:keepLines/>
        <w:tabs>
          <w:tab w:val="left" w:pos="284"/>
        </w:tabs>
        <w:jc w:val="both"/>
        <w:rPr>
          <w:rFonts w:ascii="Tahoma" w:hAnsi="Tahoma" w:cs="Tahoma"/>
          <w:b/>
          <w:sz w:val="12"/>
        </w:rPr>
      </w:pPr>
      <w:r w:rsidRPr="00112425">
        <w:rPr>
          <w:rFonts w:ascii="Tahoma" w:hAnsi="Tahoma" w:cs="Tahoma"/>
          <w:b/>
        </w:rPr>
        <w:tab/>
      </w:r>
      <w:r w:rsidRPr="00112425">
        <w:rPr>
          <w:rFonts w:ascii="Tahoma" w:hAnsi="Tahoma" w:cs="Tahoma"/>
          <w:b/>
        </w:rPr>
        <w:tab/>
        <w:t xml:space="preserve"> </w:t>
      </w:r>
    </w:p>
    <w:p w14:paraId="7C1ECACB" w14:textId="77777777" w:rsidR="00E4305F" w:rsidRPr="00112425" w:rsidRDefault="00E4305F" w:rsidP="00E63979">
      <w:pPr>
        <w:keepNext/>
        <w:keepLines/>
        <w:tabs>
          <w:tab w:val="left" w:pos="284"/>
        </w:tabs>
        <w:rPr>
          <w:rFonts w:ascii="Tahoma" w:hAnsi="Tahoma" w:cs="Tahoma"/>
          <w:b/>
        </w:rPr>
      </w:pPr>
      <w:r w:rsidRPr="00112425">
        <w:rPr>
          <w:rFonts w:ascii="Tahoma" w:hAnsi="Tahoma" w:cs="Tahoma"/>
        </w:rPr>
        <w:tab/>
      </w:r>
      <w:r w:rsidRPr="00112425">
        <w:rPr>
          <w:rFonts w:ascii="Tahoma" w:hAnsi="Tahoma" w:cs="Tahoma"/>
        </w:rPr>
        <w:tab/>
      </w:r>
      <w:r w:rsidRPr="00112425">
        <w:rPr>
          <w:rFonts w:ascii="Tahoma" w:hAnsi="Tahoma" w:cs="Tahoma"/>
        </w:rPr>
        <w:tab/>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4456BE5D" w14:textId="711B95B7" w:rsidR="00E4305F" w:rsidRPr="00112425" w:rsidRDefault="00E4305F" w:rsidP="00E63979">
      <w:pPr>
        <w:keepNext/>
        <w:keepLines/>
        <w:ind w:left="851" w:hanging="851"/>
        <w:jc w:val="both"/>
        <w:rPr>
          <w:rFonts w:ascii="Tahoma" w:hAnsi="Tahoma" w:cs="Tahoma"/>
          <w:i/>
          <w:sz w:val="16"/>
          <w:szCs w:val="18"/>
          <w:lang w:eastAsia="ar-SA"/>
        </w:rPr>
      </w:pPr>
      <w:r w:rsidRPr="00112425">
        <w:rPr>
          <w:rFonts w:ascii="Tahoma" w:hAnsi="Tahoma" w:cs="Tahoma"/>
          <w:b/>
          <w:i/>
          <w:sz w:val="16"/>
          <w:szCs w:val="18"/>
          <w:lang w:eastAsia="ar-SA"/>
        </w:rPr>
        <w:t xml:space="preserve">Opomba: </w:t>
      </w:r>
      <w:r w:rsidRPr="00112425">
        <w:rPr>
          <w:rFonts w:ascii="Tahoma" w:hAnsi="Tahoma" w:cs="Tahoma"/>
          <w:i/>
          <w:sz w:val="16"/>
          <w:szCs w:val="18"/>
          <w:lang w:eastAsia="ar-SA"/>
        </w:rPr>
        <w:t>Obrazec velja tudi za primer, da se je gospodarski subjekt odločil oddati del javnega naročila v podizvajanje in za izvedbo</w:t>
      </w:r>
      <w:r w:rsidR="00B2573D">
        <w:rPr>
          <w:rFonts w:ascii="Tahoma" w:hAnsi="Tahoma" w:cs="Tahoma"/>
          <w:i/>
          <w:sz w:val="16"/>
          <w:szCs w:val="18"/>
          <w:lang w:eastAsia="ar-SA"/>
        </w:rPr>
        <w:t xml:space="preserve"> </w:t>
      </w:r>
      <w:r w:rsidRPr="00112425">
        <w:rPr>
          <w:rFonts w:ascii="Tahoma" w:hAnsi="Tahoma" w:cs="Tahoma"/>
          <w:i/>
          <w:sz w:val="16"/>
          <w:szCs w:val="18"/>
          <w:lang w:eastAsia="ar-SA"/>
        </w:rPr>
        <w:t>tega dela uporablja tudi podizvajalčeve zmogljivosti, zato temu podizvajalcu Priloge 4/2 ni potrebno izpolniti . V tem primeru se v obrazcu navedejo tudi vse zmogljivost podizvajalca, ki jih bo uporabil ponudnik.</w:t>
      </w:r>
    </w:p>
    <w:p w14:paraId="4ED1DE4F" w14:textId="77777777" w:rsidR="00E4305F" w:rsidRPr="00112425" w:rsidRDefault="00E4305F" w:rsidP="00E63979">
      <w:pPr>
        <w:keepNext/>
        <w:keepLines/>
        <w:rPr>
          <w:rFonts w:ascii="Tahoma" w:hAnsi="Tahoma" w:cs="Tahoma"/>
          <w:sz w:val="16"/>
          <w:szCs w:val="18"/>
          <w:lang w:eastAsia="ar-SA"/>
        </w:rPr>
      </w:pPr>
    </w:p>
    <w:p w14:paraId="644A6572" w14:textId="77777777" w:rsidR="00E4305F" w:rsidRDefault="00E4305F" w:rsidP="00E63979">
      <w:pPr>
        <w:keepNext/>
        <w:keepLines/>
        <w:rPr>
          <w:sz w:val="18"/>
        </w:rPr>
      </w:pPr>
      <w:r w:rsidRPr="00112425">
        <w:rPr>
          <w:rFonts w:ascii="Tahoma" w:hAnsi="Tahoma" w:cs="Tahoma"/>
          <w:b/>
          <w:i/>
          <w:sz w:val="16"/>
          <w:szCs w:val="18"/>
          <w:lang w:eastAsia="ar-SA"/>
        </w:rPr>
        <w:t>Navodilo</w:t>
      </w:r>
      <w:r w:rsidRPr="00112425">
        <w:rPr>
          <w:rFonts w:ascii="Tahoma" w:hAnsi="Tahoma" w:cs="Tahoma"/>
          <w:i/>
          <w:sz w:val="16"/>
          <w:szCs w:val="18"/>
          <w:lang w:eastAsia="ar-SA"/>
        </w:rPr>
        <w:t>: Obrazec se po potrebi kopira!</w:t>
      </w:r>
      <w:r w:rsidRPr="00112425">
        <w:rPr>
          <w:sz w:val="18"/>
        </w:rPr>
        <w:t xml:space="preserve"> </w:t>
      </w:r>
    </w:p>
    <w:p w14:paraId="1522C412" w14:textId="77777777" w:rsidR="00987EC6" w:rsidRDefault="00987EC6" w:rsidP="00E63979">
      <w:pPr>
        <w:keepNext/>
        <w:keepLines/>
        <w:rPr>
          <w:sz w:val="18"/>
        </w:rPr>
      </w:pPr>
    </w:p>
    <w:p w14:paraId="71C8B177" w14:textId="03FDFF54" w:rsidR="00987EC6" w:rsidRDefault="00987EC6" w:rsidP="00E63979">
      <w:pPr>
        <w:keepNext/>
        <w:keepLines/>
        <w:rPr>
          <w:sz w:val="18"/>
        </w:rPr>
      </w:pPr>
    </w:p>
    <w:p w14:paraId="4238EDBE" w14:textId="77777777" w:rsidR="00D24087" w:rsidRDefault="00D24087" w:rsidP="00E63979">
      <w:pPr>
        <w:keepNext/>
        <w:keepLines/>
        <w:rPr>
          <w:sz w:val="18"/>
        </w:rPr>
      </w:pPr>
    </w:p>
    <w:p w14:paraId="3B4D14A6" w14:textId="0F3BBA24" w:rsidR="00987EC6" w:rsidRDefault="00987EC6" w:rsidP="00E63979">
      <w:pPr>
        <w:keepNext/>
        <w:keepLines/>
        <w:rPr>
          <w:sz w:val="18"/>
        </w:rPr>
      </w:pPr>
    </w:p>
    <w:tbl>
      <w:tblPr>
        <w:tblW w:w="9351" w:type="dxa"/>
        <w:tblLayout w:type="fixed"/>
        <w:tblCellMar>
          <w:left w:w="70" w:type="dxa"/>
          <w:right w:w="70" w:type="dxa"/>
        </w:tblCellMar>
        <w:tblLook w:val="0000" w:firstRow="0" w:lastRow="0" w:firstColumn="0" w:lastColumn="0" w:noHBand="0" w:noVBand="0"/>
      </w:tblPr>
      <w:tblGrid>
        <w:gridCol w:w="6799"/>
        <w:gridCol w:w="2552"/>
      </w:tblGrid>
      <w:tr w:rsidR="00995C6A" w:rsidRPr="00112425" w14:paraId="667F6459" w14:textId="77777777" w:rsidTr="00CB23D7">
        <w:tc>
          <w:tcPr>
            <w:tcW w:w="6799" w:type="dxa"/>
            <w:tcBorders>
              <w:top w:val="single" w:sz="4" w:space="0" w:color="000000"/>
              <w:left w:val="single" w:sz="4" w:space="0" w:color="000000"/>
              <w:bottom w:val="single" w:sz="4" w:space="0" w:color="000000"/>
            </w:tcBorders>
          </w:tcPr>
          <w:p w14:paraId="171DE5DF" w14:textId="77777777" w:rsidR="00995C6A" w:rsidRPr="00112425" w:rsidRDefault="00995C6A" w:rsidP="00E63979">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1084D03" w14:textId="77777777" w:rsidR="00995C6A" w:rsidRPr="00112425" w:rsidRDefault="00995C6A" w:rsidP="00E63979">
            <w:pPr>
              <w:keepNext/>
              <w:keepLines/>
              <w:rPr>
                <w:rFonts w:ascii="Tahoma" w:eastAsia="Calibri" w:hAnsi="Tahoma" w:cs="Tahoma"/>
              </w:rPr>
            </w:pPr>
            <w:r w:rsidRPr="00112425">
              <w:rPr>
                <w:rFonts w:ascii="Tahoma" w:eastAsia="Calibri" w:hAnsi="Tahoma" w:cs="Tahoma"/>
                <w:b/>
              </w:rPr>
              <w:t xml:space="preserve">Obrazec 1 k Prilogi </w:t>
            </w:r>
            <w:r w:rsidR="00CB23D7">
              <w:rPr>
                <w:rFonts w:ascii="Tahoma" w:eastAsia="Calibri" w:hAnsi="Tahoma" w:cs="Tahoma"/>
                <w:b/>
              </w:rPr>
              <w:t>4</w:t>
            </w:r>
            <w:r w:rsidRPr="00112425">
              <w:rPr>
                <w:rFonts w:ascii="Tahoma" w:eastAsia="Calibri" w:hAnsi="Tahoma" w:cs="Tahoma"/>
                <w:b/>
              </w:rPr>
              <w:t>/1</w:t>
            </w:r>
          </w:p>
        </w:tc>
      </w:tr>
    </w:tbl>
    <w:p w14:paraId="403998B4" w14:textId="77777777" w:rsidR="00E4305F" w:rsidRPr="00112425" w:rsidRDefault="00E4305F" w:rsidP="00E63979">
      <w:pPr>
        <w:keepNext/>
        <w:keepLines/>
        <w:ind w:right="-143"/>
        <w:jc w:val="both"/>
        <w:rPr>
          <w:rFonts w:ascii="Tahoma" w:hAnsi="Tahoma" w:cs="Tahoma"/>
          <w:sz w:val="24"/>
        </w:rPr>
      </w:pPr>
    </w:p>
    <w:p w14:paraId="7CA3FA38" w14:textId="77777777" w:rsidR="00E4305F" w:rsidRPr="00112425" w:rsidRDefault="00E4305F" w:rsidP="00E63979">
      <w:pPr>
        <w:keepNext/>
        <w:keepLines/>
        <w:rPr>
          <w:rFonts w:ascii="Tahoma" w:hAnsi="Tahoma" w:cs="Tahoma"/>
        </w:rPr>
      </w:pPr>
      <w:r w:rsidRPr="00112425">
        <w:rPr>
          <w:rFonts w:ascii="Tahoma" w:hAnsi="Tahoma" w:cs="Tahoma"/>
        </w:rPr>
        <w:t>Ponudnik: _____________________________________________________________________________</w:t>
      </w:r>
    </w:p>
    <w:p w14:paraId="39C32577" w14:textId="77777777" w:rsidR="00E4305F" w:rsidRPr="00112425" w:rsidRDefault="00E4305F" w:rsidP="00E63979">
      <w:pPr>
        <w:keepNext/>
        <w:keepLines/>
        <w:rPr>
          <w:rFonts w:ascii="Tahoma" w:hAnsi="Tahoma" w:cs="Tahoma"/>
        </w:rPr>
      </w:pPr>
    </w:p>
    <w:p w14:paraId="0E810819" w14:textId="492BA077" w:rsidR="00E4305F" w:rsidRPr="00112425" w:rsidRDefault="00E4305F" w:rsidP="00E63979">
      <w:pPr>
        <w:keepNext/>
        <w:keepLines/>
        <w:spacing w:before="40" w:after="40"/>
        <w:jc w:val="both"/>
        <w:rPr>
          <w:rFonts w:ascii="Tahoma" w:hAnsi="Tahoma" w:cs="Tahoma"/>
          <w:b/>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33638B">
        <w:rPr>
          <w:rFonts w:ascii="Tahoma" w:hAnsi="Tahoma" w:cs="Tahoma"/>
          <w:b/>
        </w:rPr>
        <w:t>VKS-35/23</w:t>
      </w:r>
      <w:r w:rsidRPr="00112425">
        <w:rPr>
          <w:rFonts w:ascii="Tahoma" w:hAnsi="Tahoma" w:cs="Tahoma"/>
          <w:b/>
        </w:rPr>
        <w:t xml:space="preserve"> </w:t>
      </w:r>
      <w:r w:rsidR="0033638B">
        <w:rPr>
          <w:rFonts w:ascii="Tahoma" w:hAnsi="Tahoma" w:cs="Tahoma"/>
          <w:b/>
          <w:color w:val="000000"/>
        </w:rPr>
        <w:t>Izbira administratorja sistema vodenja in nadzora delovanja CČN Ljubljana</w:t>
      </w:r>
      <w:r w:rsidRPr="00112425">
        <w:rPr>
          <w:rFonts w:ascii="Tahoma" w:hAnsi="Tahoma" w:cs="Tahoma"/>
        </w:rPr>
        <w:t xml:space="preserve"> ter v skladu s 94. členom ZJN-3</w:t>
      </w:r>
    </w:p>
    <w:p w14:paraId="07204D99" w14:textId="77777777" w:rsidR="00E4305F" w:rsidRPr="00112425" w:rsidRDefault="00E4305F" w:rsidP="00E63979">
      <w:pPr>
        <w:keepNext/>
        <w:keepLines/>
        <w:rPr>
          <w:rFonts w:ascii="Tahoma" w:hAnsi="Tahoma" w:cs="Tahoma"/>
        </w:rPr>
      </w:pPr>
    </w:p>
    <w:p w14:paraId="7D4DA7FE" w14:textId="77777777" w:rsidR="00E4305F" w:rsidRPr="00112425" w:rsidRDefault="00E4305F" w:rsidP="00E63979">
      <w:pPr>
        <w:keepNext/>
        <w:keepLines/>
        <w:jc w:val="center"/>
        <w:rPr>
          <w:rFonts w:ascii="Tahoma" w:hAnsi="Tahoma" w:cs="Tahoma"/>
          <w:b/>
          <w:sz w:val="22"/>
          <w:szCs w:val="22"/>
        </w:rPr>
      </w:pPr>
      <w:r w:rsidRPr="00112425">
        <w:rPr>
          <w:rFonts w:ascii="Tahoma" w:hAnsi="Tahoma" w:cs="Tahoma"/>
          <w:b/>
          <w:sz w:val="22"/>
          <w:szCs w:val="22"/>
        </w:rPr>
        <w:t>POOBLAŠČAMO</w:t>
      </w:r>
    </w:p>
    <w:p w14:paraId="2732AB11" w14:textId="77777777" w:rsidR="00E4305F" w:rsidRPr="00112425" w:rsidRDefault="00E4305F" w:rsidP="00E63979">
      <w:pPr>
        <w:keepNext/>
        <w:keepLines/>
        <w:rPr>
          <w:rFonts w:ascii="Tahoma" w:hAnsi="Tahoma" w:cs="Tahoma"/>
        </w:rPr>
      </w:pPr>
    </w:p>
    <w:p w14:paraId="5DD98550" w14:textId="77777777" w:rsidR="00E4305F" w:rsidRPr="00112425" w:rsidRDefault="00E4305F" w:rsidP="00E63979">
      <w:pPr>
        <w:keepNext/>
        <w:keepLines/>
        <w:spacing w:after="120" w:line="276" w:lineRule="auto"/>
        <w:jc w:val="both"/>
        <w:rPr>
          <w:rFonts w:ascii="Tahoma" w:hAnsi="Tahoma" w:cs="Tahoma"/>
        </w:rPr>
      </w:pPr>
      <w:r w:rsidRPr="00112425">
        <w:rPr>
          <w:rFonts w:ascii="Tahoma" w:hAnsi="Tahoma" w:cs="Tahoma"/>
        </w:rPr>
        <w:t xml:space="preserve">naročnika </w:t>
      </w:r>
      <w:r w:rsidR="00CB23D7" w:rsidRPr="00CB23D7">
        <w:rPr>
          <w:rFonts w:ascii="Tahoma" w:hAnsi="Tahoma" w:cs="Tahoma"/>
          <w:bCs/>
        </w:rPr>
        <w:t>JAVNO PODJETJE VODOVOD KANALIZACIJA SNAGA d.o.o.</w:t>
      </w:r>
      <w:r w:rsidRPr="00112425">
        <w:rPr>
          <w:rFonts w:ascii="Tahoma" w:hAnsi="Tahoma" w:cs="Tahoma"/>
        </w:rPr>
        <w:t>, da na podlagi potrjenega računa oziroma situacije neposredno plačuje naše obveznosti do naslednjih podizvajalcev:</w:t>
      </w:r>
    </w:p>
    <w:p w14:paraId="7CDC3B9B" w14:textId="77777777" w:rsidR="00E4305F" w:rsidRPr="00112425" w:rsidRDefault="00E4305F" w:rsidP="00E63979">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E4305F" w:rsidRPr="00112425" w14:paraId="6074C04F" w14:textId="77777777" w:rsidTr="00504DF0">
        <w:tc>
          <w:tcPr>
            <w:tcW w:w="392" w:type="dxa"/>
            <w:shd w:val="clear" w:color="auto" w:fill="auto"/>
            <w:vAlign w:val="center"/>
          </w:tcPr>
          <w:p w14:paraId="27E79894" w14:textId="77777777" w:rsidR="00E4305F" w:rsidRPr="00112425" w:rsidRDefault="00E4305F" w:rsidP="00E63979">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7AD53590" w14:textId="77777777" w:rsidR="00E4305F" w:rsidRPr="00112425" w:rsidRDefault="00E4305F" w:rsidP="00E63979">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E4305F" w:rsidRPr="00112425" w14:paraId="4A56F2BC" w14:textId="77777777" w:rsidTr="00504DF0">
        <w:tc>
          <w:tcPr>
            <w:tcW w:w="392" w:type="dxa"/>
            <w:shd w:val="clear" w:color="auto" w:fill="auto"/>
            <w:vAlign w:val="center"/>
          </w:tcPr>
          <w:p w14:paraId="7A027F39" w14:textId="77777777" w:rsidR="00E4305F" w:rsidRPr="00112425" w:rsidRDefault="00E4305F" w:rsidP="00E63979">
            <w:pPr>
              <w:keepNext/>
              <w:keepLines/>
              <w:spacing w:line="276" w:lineRule="auto"/>
              <w:jc w:val="center"/>
              <w:rPr>
                <w:rFonts w:ascii="Tahoma" w:hAnsi="Tahoma" w:cs="Tahoma"/>
                <w:sz w:val="16"/>
                <w:szCs w:val="22"/>
                <w:lang w:eastAsia="en-US"/>
              </w:rPr>
            </w:pPr>
          </w:p>
          <w:p w14:paraId="4CD79675" w14:textId="77777777" w:rsidR="00E4305F" w:rsidRPr="00112425" w:rsidRDefault="00E4305F" w:rsidP="00E63979">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5B3DDF3" w14:textId="77777777" w:rsidR="00E4305F" w:rsidRPr="00112425" w:rsidRDefault="00E4305F" w:rsidP="00E63979">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05665C7" w14:textId="77777777" w:rsidR="00E4305F" w:rsidRPr="00112425" w:rsidRDefault="00E4305F" w:rsidP="00E63979">
            <w:pPr>
              <w:keepNext/>
              <w:keepLines/>
              <w:spacing w:line="276" w:lineRule="auto"/>
              <w:rPr>
                <w:rFonts w:ascii="Tahoma" w:hAnsi="Tahoma" w:cs="Tahoma"/>
                <w:sz w:val="22"/>
                <w:szCs w:val="22"/>
                <w:lang w:eastAsia="en-US"/>
              </w:rPr>
            </w:pPr>
          </w:p>
          <w:p w14:paraId="6D8B6D77" w14:textId="77777777" w:rsidR="00E4305F" w:rsidRPr="00112425" w:rsidRDefault="00E4305F" w:rsidP="00E63979">
            <w:pPr>
              <w:keepNext/>
              <w:keepLines/>
              <w:spacing w:line="276" w:lineRule="auto"/>
              <w:rPr>
                <w:rFonts w:ascii="Tahoma" w:hAnsi="Tahoma" w:cs="Tahoma"/>
                <w:sz w:val="22"/>
                <w:szCs w:val="22"/>
                <w:lang w:eastAsia="en-US"/>
              </w:rPr>
            </w:pPr>
          </w:p>
          <w:p w14:paraId="18F356D5" w14:textId="77777777" w:rsidR="00E4305F" w:rsidRPr="00112425" w:rsidRDefault="00E4305F" w:rsidP="00E63979">
            <w:pPr>
              <w:keepNext/>
              <w:keepLines/>
              <w:spacing w:line="276" w:lineRule="auto"/>
              <w:rPr>
                <w:rFonts w:ascii="Tahoma" w:hAnsi="Tahoma" w:cs="Tahoma"/>
                <w:sz w:val="22"/>
                <w:szCs w:val="22"/>
                <w:lang w:eastAsia="en-US"/>
              </w:rPr>
            </w:pPr>
          </w:p>
        </w:tc>
      </w:tr>
      <w:tr w:rsidR="00E4305F" w:rsidRPr="00112425" w14:paraId="5F991DEA" w14:textId="77777777" w:rsidTr="00504DF0">
        <w:tc>
          <w:tcPr>
            <w:tcW w:w="392" w:type="dxa"/>
            <w:shd w:val="clear" w:color="auto" w:fill="auto"/>
            <w:vAlign w:val="center"/>
          </w:tcPr>
          <w:p w14:paraId="04AAE979" w14:textId="77777777" w:rsidR="00E4305F" w:rsidRPr="00112425" w:rsidRDefault="00E4305F" w:rsidP="00E63979">
            <w:pPr>
              <w:keepNext/>
              <w:keepLines/>
              <w:spacing w:line="276" w:lineRule="auto"/>
              <w:jc w:val="center"/>
              <w:rPr>
                <w:rFonts w:ascii="Tahoma" w:hAnsi="Tahoma" w:cs="Tahoma"/>
                <w:sz w:val="16"/>
                <w:szCs w:val="22"/>
                <w:lang w:eastAsia="en-US"/>
              </w:rPr>
            </w:pPr>
          </w:p>
          <w:p w14:paraId="2BCB6BE6" w14:textId="77777777" w:rsidR="00E4305F" w:rsidRPr="00112425" w:rsidRDefault="00E4305F" w:rsidP="00E63979">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35F71F16" w14:textId="77777777" w:rsidR="00E4305F" w:rsidRPr="00112425" w:rsidRDefault="00E4305F" w:rsidP="00E63979">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470623C" w14:textId="77777777" w:rsidR="00E4305F" w:rsidRPr="00112425" w:rsidRDefault="00E4305F" w:rsidP="00E63979">
            <w:pPr>
              <w:keepNext/>
              <w:keepLines/>
              <w:spacing w:line="276" w:lineRule="auto"/>
              <w:rPr>
                <w:rFonts w:ascii="Tahoma" w:hAnsi="Tahoma" w:cs="Tahoma"/>
                <w:sz w:val="22"/>
                <w:szCs w:val="22"/>
                <w:lang w:eastAsia="en-US"/>
              </w:rPr>
            </w:pPr>
          </w:p>
          <w:p w14:paraId="4675906E" w14:textId="77777777" w:rsidR="00E4305F" w:rsidRPr="00112425" w:rsidRDefault="00E4305F" w:rsidP="00E63979">
            <w:pPr>
              <w:keepNext/>
              <w:keepLines/>
              <w:spacing w:line="276" w:lineRule="auto"/>
              <w:rPr>
                <w:rFonts w:ascii="Tahoma" w:hAnsi="Tahoma" w:cs="Tahoma"/>
                <w:sz w:val="22"/>
                <w:szCs w:val="22"/>
                <w:lang w:eastAsia="en-US"/>
              </w:rPr>
            </w:pPr>
          </w:p>
          <w:p w14:paraId="2732B6BC" w14:textId="77777777" w:rsidR="00E4305F" w:rsidRPr="00112425" w:rsidRDefault="00E4305F" w:rsidP="00E63979">
            <w:pPr>
              <w:keepNext/>
              <w:keepLines/>
              <w:spacing w:line="276" w:lineRule="auto"/>
              <w:rPr>
                <w:rFonts w:ascii="Tahoma" w:hAnsi="Tahoma" w:cs="Tahoma"/>
                <w:sz w:val="22"/>
                <w:szCs w:val="22"/>
                <w:lang w:eastAsia="en-US"/>
              </w:rPr>
            </w:pPr>
          </w:p>
        </w:tc>
      </w:tr>
      <w:tr w:rsidR="00E4305F" w:rsidRPr="00112425" w14:paraId="4A11EC20" w14:textId="77777777" w:rsidTr="00504DF0">
        <w:tc>
          <w:tcPr>
            <w:tcW w:w="392" w:type="dxa"/>
            <w:shd w:val="clear" w:color="auto" w:fill="auto"/>
            <w:vAlign w:val="center"/>
          </w:tcPr>
          <w:p w14:paraId="101D8F20" w14:textId="77777777" w:rsidR="00E4305F" w:rsidRPr="00112425" w:rsidRDefault="00E4305F" w:rsidP="00E63979">
            <w:pPr>
              <w:keepNext/>
              <w:keepLines/>
              <w:spacing w:line="276" w:lineRule="auto"/>
              <w:jc w:val="center"/>
              <w:rPr>
                <w:rFonts w:ascii="Tahoma" w:hAnsi="Tahoma" w:cs="Tahoma"/>
                <w:sz w:val="16"/>
                <w:szCs w:val="22"/>
                <w:lang w:eastAsia="en-US"/>
              </w:rPr>
            </w:pPr>
          </w:p>
          <w:p w14:paraId="59086E6E" w14:textId="77777777" w:rsidR="00E4305F" w:rsidRPr="00112425" w:rsidRDefault="00E4305F" w:rsidP="00E63979">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33814775" w14:textId="77777777" w:rsidR="00E4305F" w:rsidRPr="00112425" w:rsidRDefault="00E4305F" w:rsidP="00E63979">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019F10A6" w14:textId="77777777" w:rsidR="00E4305F" w:rsidRPr="00112425" w:rsidRDefault="00E4305F" w:rsidP="00E63979">
            <w:pPr>
              <w:keepNext/>
              <w:keepLines/>
              <w:spacing w:line="276" w:lineRule="auto"/>
              <w:rPr>
                <w:rFonts w:ascii="Tahoma" w:hAnsi="Tahoma" w:cs="Tahoma"/>
                <w:sz w:val="22"/>
                <w:szCs w:val="22"/>
                <w:lang w:eastAsia="en-US"/>
              </w:rPr>
            </w:pPr>
          </w:p>
          <w:p w14:paraId="4E4E6C2C" w14:textId="77777777" w:rsidR="00E4305F" w:rsidRPr="00112425" w:rsidRDefault="00E4305F" w:rsidP="00E63979">
            <w:pPr>
              <w:keepNext/>
              <w:keepLines/>
              <w:spacing w:line="276" w:lineRule="auto"/>
              <w:rPr>
                <w:rFonts w:ascii="Tahoma" w:hAnsi="Tahoma" w:cs="Tahoma"/>
                <w:sz w:val="22"/>
                <w:szCs w:val="22"/>
                <w:lang w:eastAsia="en-US"/>
              </w:rPr>
            </w:pPr>
          </w:p>
          <w:p w14:paraId="3198B2D9" w14:textId="77777777" w:rsidR="00E4305F" w:rsidRPr="00112425" w:rsidRDefault="00E4305F" w:rsidP="00E63979">
            <w:pPr>
              <w:keepNext/>
              <w:keepLines/>
              <w:spacing w:line="276" w:lineRule="auto"/>
              <w:rPr>
                <w:rFonts w:ascii="Tahoma" w:hAnsi="Tahoma" w:cs="Tahoma"/>
                <w:sz w:val="22"/>
                <w:szCs w:val="22"/>
                <w:lang w:eastAsia="en-US"/>
              </w:rPr>
            </w:pPr>
          </w:p>
        </w:tc>
      </w:tr>
    </w:tbl>
    <w:p w14:paraId="2C9C516E" w14:textId="77777777" w:rsidR="00E4305F" w:rsidRPr="00112425" w:rsidRDefault="00E4305F" w:rsidP="00E63979">
      <w:pPr>
        <w:keepNext/>
        <w:keepLines/>
        <w:jc w:val="both"/>
        <w:rPr>
          <w:rFonts w:ascii="Tahoma" w:hAnsi="Tahoma" w:cs="Tahoma"/>
          <w:bCs/>
          <w:i/>
          <w:noProof/>
          <w:sz w:val="18"/>
          <w:szCs w:val="18"/>
        </w:rPr>
      </w:pPr>
    </w:p>
    <w:p w14:paraId="03ECBF95" w14:textId="77777777" w:rsidR="00E4305F" w:rsidRPr="00112425" w:rsidRDefault="00E4305F" w:rsidP="00E63979">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721BA631" w14:textId="77777777" w:rsidTr="000C7AEC">
        <w:trPr>
          <w:trHeight w:val="235"/>
        </w:trPr>
        <w:tc>
          <w:tcPr>
            <w:tcW w:w="3430" w:type="dxa"/>
            <w:tcBorders>
              <w:bottom w:val="single" w:sz="4" w:space="0" w:color="auto"/>
            </w:tcBorders>
          </w:tcPr>
          <w:p w14:paraId="2C7E69B5" w14:textId="77777777" w:rsidR="009121CF" w:rsidRPr="00CE1BAD" w:rsidRDefault="009121CF" w:rsidP="00E63979">
            <w:pPr>
              <w:keepNext/>
              <w:keepLines/>
              <w:jc w:val="both"/>
              <w:rPr>
                <w:rFonts w:ascii="Tahoma" w:hAnsi="Tahoma" w:cs="Tahoma"/>
                <w:snapToGrid w:val="0"/>
                <w:color w:val="000000"/>
              </w:rPr>
            </w:pPr>
          </w:p>
        </w:tc>
        <w:tc>
          <w:tcPr>
            <w:tcW w:w="2574" w:type="dxa"/>
          </w:tcPr>
          <w:p w14:paraId="08AA0F89" w14:textId="77777777" w:rsidR="009121CF" w:rsidRPr="00CE1BAD" w:rsidRDefault="009121CF" w:rsidP="00E63979">
            <w:pPr>
              <w:keepNext/>
              <w:keepLines/>
              <w:jc w:val="center"/>
              <w:rPr>
                <w:rFonts w:ascii="Tahoma" w:hAnsi="Tahoma" w:cs="Tahoma"/>
                <w:snapToGrid w:val="0"/>
                <w:color w:val="000000"/>
              </w:rPr>
            </w:pPr>
          </w:p>
        </w:tc>
        <w:tc>
          <w:tcPr>
            <w:tcW w:w="3148" w:type="dxa"/>
            <w:tcBorders>
              <w:bottom w:val="single" w:sz="4" w:space="0" w:color="auto"/>
            </w:tcBorders>
          </w:tcPr>
          <w:p w14:paraId="7F22B8E2" w14:textId="77777777" w:rsidR="009121CF" w:rsidRPr="005D5727" w:rsidRDefault="009121CF" w:rsidP="00E63979">
            <w:pPr>
              <w:keepNext/>
              <w:keepLines/>
              <w:tabs>
                <w:tab w:val="left" w:pos="567"/>
                <w:tab w:val="num" w:pos="851"/>
                <w:tab w:val="left" w:pos="993"/>
              </w:tabs>
              <w:jc w:val="both"/>
              <w:rPr>
                <w:rFonts w:ascii="Tahoma" w:hAnsi="Tahoma" w:cs="Tahoma"/>
                <w:snapToGrid w:val="0"/>
                <w:color w:val="000000"/>
              </w:rPr>
            </w:pPr>
          </w:p>
        </w:tc>
      </w:tr>
      <w:tr w:rsidR="009121CF" w:rsidRPr="00CE1BAD" w14:paraId="0D3F0FF0" w14:textId="77777777" w:rsidTr="000C7AEC">
        <w:trPr>
          <w:trHeight w:val="235"/>
        </w:trPr>
        <w:tc>
          <w:tcPr>
            <w:tcW w:w="3430" w:type="dxa"/>
            <w:tcBorders>
              <w:top w:val="single" w:sz="4" w:space="0" w:color="auto"/>
            </w:tcBorders>
          </w:tcPr>
          <w:p w14:paraId="29C39BD1" w14:textId="77777777" w:rsidR="009121CF" w:rsidRPr="00CE1BAD" w:rsidRDefault="009121CF" w:rsidP="00E6397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03D57B3" w14:textId="77777777" w:rsidR="009121CF" w:rsidRPr="00CE1BAD" w:rsidRDefault="009121CF" w:rsidP="00E6397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C5A3F66" w14:textId="77777777" w:rsidR="009121CF" w:rsidRPr="00CE1BAD" w:rsidRDefault="009121CF" w:rsidP="00E6397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14:paraId="47532289" w14:textId="77777777" w:rsidR="00E4305F" w:rsidRPr="00112425" w:rsidRDefault="00E4305F" w:rsidP="00E63979">
      <w:pPr>
        <w:keepNext/>
        <w:keepLines/>
        <w:tabs>
          <w:tab w:val="left" w:pos="2835"/>
        </w:tabs>
        <w:ind w:left="284" w:hanging="284"/>
        <w:jc w:val="both"/>
        <w:rPr>
          <w:rFonts w:ascii="Tahoma" w:hAnsi="Tahoma" w:cs="Tahoma"/>
        </w:rPr>
      </w:pPr>
    </w:p>
    <w:p w14:paraId="5B60AC06" w14:textId="77777777" w:rsidR="00E4305F" w:rsidRPr="00112425" w:rsidRDefault="00E4305F" w:rsidP="00E63979">
      <w:pPr>
        <w:keepNext/>
        <w:keepLines/>
        <w:tabs>
          <w:tab w:val="left" w:pos="2835"/>
        </w:tabs>
        <w:ind w:left="284" w:hanging="284"/>
        <w:jc w:val="both"/>
        <w:rPr>
          <w:rFonts w:ascii="Tahoma" w:hAnsi="Tahoma" w:cs="Tahoma"/>
        </w:rPr>
      </w:pPr>
    </w:p>
    <w:p w14:paraId="26B43C3F" w14:textId="77777777" w:rsidR="00E4305F" w:rsidRPr="00112425" w:rsidRDefault="00E4305F" w:rsidP="00E63979">
      <w:pPr>
        <w:keepNext/>
        <w:keepLines/>
        <w:tabs>
          <w:tab w:val="left" w:pos="2835"/>
        </w:tabs>
        <w:ind w:left="284" w:hanging="284"/>
        <w:jc w:val="both"/>
        <w:rPr>
          <w:rFonts w:ascii="Tahoma" w:hAnsi="Tahoma" w:cs="Tahoma"/>
        </w:rPr>
      </w:pPr>
    </w:p>
    <w:p w14:paraId="6B77FD19" w14:textId="77777777" w:rsidR="00E4305F" w:rsidRPr="00112425" w:rsidRDefault="00E4305F" w:rsidP="00E63979">
      <w:pPr>
        <w:keepNext/>
        <w:keepLines/>
        <w:tabs>
          <w:tab w:val="left" w:pos="2835"/>
        </w:tabs>
        <w:ind w:left="284" w:hanging="284"/>
        <w:jc w:val="both"/>
        <w:rPr>
          <w:rFonts w:ascii="Tahoma" w:hAnsi="Tahoma" w:cs="Tahoma"/>
        </w:rPr>
      </w:pPr>
    </w:p>
    <w:p w14:paraId="75359B78" w14:textId="23B58AD0" w:rsidR="00E4305F" w:rsidRPr="00112425" w:rsidRDefault="00E4305F" w:rsidP="00E6397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249A404F" w14:textId="77777777" w:rsidR="00E4305F" w:rsidRPr="00112425" w:rsidRDefault="00E4305F" w:rsidP="00E63979">
      <w:pPr>
        <w:keepNext/>
        <w:keepLines/>
        <w:jc w:val="both"/>
        <w:rPr>
          <w:rFonts w:ascii="Tahoma" w:hAnsi="Tahoma" w:cs="Tahoma"/>
          <w:i/>
          <w:iCs/>
          <w:sz w:val="16"/>
          <w:szCs w:val="22"/>
        </w:rPr>
      </w:pPr>
    </w:p>
    <w:p w14:paraId="4CA1D7F6" w14:textId="3F747945" w:rsidR="00E4305F" w:rsidRPr="00112425" w:rsidRDefault="00E4305F" w:rsidP="00E63979">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77E6DA38" w14:textId="77777777" w:rsidR="00E4305F" w:rsidRPr="00112425" w:rsidRDefault="00E4305F" w:rsidP="00E63979">
      <w:pPr>
        <w:keepNext/>
        <w:keepLines/>
        <w:jc w:val="both"/>
        <w:rPr>
          <w:rFonts w:ascii="Tahoma" w:hAnsi="Tahoma" w:cs="Tahoma"/>
          <w:i/>
          <w:iCs/>
          <w:szCs w:val="22"/>
        </w:rPr>
      </w:pPr>
    </w:p>
    <w:p w14:paraId="6E4E9F16" w14:textId="77777777" w:rsidR="00E4305F" w:rsidRPr="00112425" w:rsidRDefault="00E4305F" w:rsidP="00E6397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5939FBDD" w14:textId="77777777" w:rsidR="00E4305F" w:rsidRPr="00112425" w:rsidRDefault="00E4305F" w:rsidP="00E63979">
      <w:pPr>
        <w:keepNext/>
        <w:keepLines/>
        <w:jc w:val="both"/>
        <w:rPr>
          <w:rFonts w:ascii="Tahoma" w:hAnsi="Tahoma" w:cs="Tahoma"/>
          <w:i/>
          <w:sz w:val="18"/>
        </w:rPr>
      </w:pPr>
    </w:p>
    <w:p w14:paraId="20802447" w14:textId="77777777" w:rsidR="00E4305F" w:rsidRPr="00112425" w:rsidRDefault="00E4305F" w:rsidP="00E63979">
      <w:pPr>
        <w:keepNext/>
        <w:keepLines/>
        <w:jc w:val="both"/>
        <w:rPr>
          <w:rFonts w:ascii="Tahoma" w:hAnsi="Tahoma" w:cs="Tahoma"/>
          <w:i/>
          <w:sz w:val="18"/>
        </w:rPr>
      </w:pPr>
      <w:r w:rsidRPr="00112425">
        <w:rPr>
          <w:rFonts w:ascii="Tahoma" w:hAnsi="Tahoma" w:cs="Tahoma"/>
          <w:i/>
          <w:sz w:val="18"/>
        </w:rPr>
        <w:t>Obrazec se po potrebi kopira!</w:t>
      </w:r>
    </w:p>
    <w:p w14:paraId="6EFC8D35" w14:textId="77777777" w:rsidR="00E4305F" w:rsidRPr="00112425" w:rsidRDefault="00E4305F" w:rsidP="00E63979">
      <w:pPr>
        <w:keepNext/>
        <w:keepLines/>
        <w:jc w:val="both"/>
        <w:rPr>
          <w:rFonts w:ascii="Tahoma" w:hAnsi="Tahoma" w:cs="Tahoma"/>
          <w:i/>
          <w:sz w:val="18"/>
        </w:rPr>
      </w:pPr>
    </w:p>
    <w:p w14:paraId="69C22D27" w14:textId="77777777" w:rsidR="00E4305F" w:rsidRPr="00112425" w:rsidRDefault="00E4305F" w:rsidP="00E63979">
      <w:pPr>
        <w:keepNext/>
        <w:keepLines/>
        <w:jc w:val="both"/>
        <w:rPr>
          <w:rFonts w:ascii="Tahoma" w:hAnsi="Tahoma" w:cs="Tahoma"/>
          <w:i/>
          <w:sz w:val="18"/>
        </w:rPr>
      </w:pPr>
    </w:p>
    <w:p w14:paraId="594B1798" w14:textId="77777777" w:rsidR="00E4305F" w:rsidRPr="00112425" w:rsidRDefault="00E4305F" w:rsidP="00E63979">
      <w:pPr>
        <w:keepNext/>
        <w:keepLines/>
        <w:jc w:val="both"/>
        <w:rPr>
          <w:rFonts w:ascii="Tahoma" w:hAnsi="Tahoma" w:cs="Tahoma"/>
          <w:i/>
          <w:sz w:val="18"/>
        </w:rPr>
      </w:pPr>
    </w:p>
    <w:p w14:paraId="30D507AC" w14:textId="77777777" w:rsidR="00E4305F" w:rsidRPr="00112425" w:rsidRDefault="00E4305F" w:rsidP="00E63979">
      <w:pPr>
        <w:keepNext/>
        <w:keepLines/>
        <w:jc w:val="both"/>
        <w:rPr>
          <w:rFonts w:ascii="Tahoma" w:hAnsi="Tahoma" w:cs="Tahoma"/>
          <w:i/>
          <w:iCs/>
          <w:sz w:val="18"/>
          <w:szCs w:val="22"/>
        </w:rPr>
      </w:pPr>
    </w:p>
    <w:p w14:paraId="77942913" w14:textId="77777777" w:rsidR="00E4305F" w:rsidRPr="00112425" w:rsidRDefault="00E4305F" w:rsidP="00E63979">
      <w:pPr>
        <w:keepNext/>
        <w:keepLines/>
        <w:jc w:val="both"/>
        <w:rPr>
          <w:rFonts w:ascii="Tahoma" w:hAnsi="Tahoma" w:cs="Tahoma"/>
          <w:i/>
          <w:iCs/>
          <w:sz w:val="18"/>
          <w:szCs w:val="22"/>
        </w:rPr>
      </w:pPr>
    </w:p>
    <w:p w14:paraId="09F8A4B5" w14:textId="77777777" w:rsidR="00E4305F" w:rsidRPr="00112425" w:rsidRDefault="00E4305F" w:rsidP="00E63979">
      <w:pPr>
        <w:keepNext/>
        <w:keepLines/>
        <w:jc w:val="both"/>
        <w:rPr>
          <w:rFonts w:ascii="Tahoma" w:hAnsi="Tahoma" w:cs="Tahoma"/>
          <w:i/>
          <w:iCs/>
          <w:sz w:val="18"/>
          <w:szCs w:val="22"/>
        </w:rPr>
      </w:pPr>
    </w:p>
    <w:p w14:paraId="22D36F53" w14:textId="77777777" w:rsidR="00E4305F" w:rsidRPr="00112425" w:rsidRDefault="00E4305F" w:rsidP="00E63979">
      <w:pPr>
        <w:keepNext/>
        <w:keepLines/>
        <w:jc w:val="both"/>
        <w:rPr>
          <w:rFonts w:ascii="Tahoma" w:hAnsi="Tahoma" w:cs="Tahoma"/>
          <w:i/>
          <w:iCs/>
          <w:sz w:val="18"/>
          <w:szCs w:val="22"/>
        </w:rPr>
      </w:pPr>
    </w:p>
    <w:p w14:paraId="24628624" w14:textId="77777777" w:rsidR="00E4305F" w:rsidRPr="00112425" w:rsidRDefault="00E4305F" w:rsidP="00E63979">
      <w:pPr>
        <w:keepNext/>
        <w:keepLines/>
        <w:jc w:val="both"/>
        <w:rPr>
          <w:rFonts w:ascii="Tahoma" w:hAnsi="Tahoma" w:cs="Tahoma"/>
          <w:i/>
          <w:iCs/>
          <w:sz w:val="18"/>
          <w:szCs w:val="22"/>
        </w:rPr>
      </w:pPr>
    </w:p>
    <w:p w14:paraId="72C0D563" w14:textId="77777777" w:rsidR="00E4305F" w:rsidRPr="00112425" w:rsidRDefault="00E4305F" w:rsidP="00E63979">
      <w:pPr>
        <w:keepNext/>
        <w:keepLines/>
        <w:jc w:val="both"/>
        <w:rPr>
          <w:rFonts w:ascii="Tahoma" w:hAnsi="Tahoma" w:cs="Tahoma"/>
          <w:i/>
          <w:iCs/>
          <w:sz w:val="18"/>
          <w:szCs w:val="22"/>
        </w:rPr>
      </w:pPr>
    </w:p>
    <w:p w14:paraId="6AC72DA6" w14:textId="77777777" w:rsidR="00E4305F" w:rsidRPr="00112425" w:rsidRDefault="00E4305F" w:rsidP="00E63979">
      <w:pPr>
        <w:keepNext/>
        <w:keepLines/>
        <w:jc w:val="both"/>
        <w:rPr>
          <w:rFonts w:ascii="Tahoma" w:hAnsi="Tahoma" w:cs="Tahoma"/>
          <w:i/>
          <w:iCs/>
          <w:sz w:val="18"/>
          <w:szCs w:val="22"/>
        </w:rPr>
      </w:pPr>
    </w:p>
    <w:p w14:paraId="762F2EB7" w14:textId="77777777" w:rsidR="00E4305F" w:rsidRPr="00112425" w:rsidRDefault="00E4305F" w:rsidP="00E63979">
      <w:pPr>
        <w:keepNext/>
        <w:keepLines/>
        <w:jc w:val="both"/>
        <w:rPr>
          <w:rFonts w:ascii="Tahoma" w:hAnsi="Tahoma" w:cs="Tahoma"/>
          <w:i/>
          <w:iCs/>
          <w:sz w:val="18"/>
          <w:szCs w:val="22"/>
        </w:rPr>
      </w:pPr>
    </w:p>
    <w:p w14:paraId="0B20149A" w14:textId="77777777" w:rsidR="00E4305F" w:rsidRPr="00112425" w:rsidRDefault="00E4305F" w:rsidP="00E63979">
      <w:pPr>
        <w:keepNext/>
        <w:keepLines/>
        <w:jc w:val="both"/>
        <w:rPr>
          <w:rFonts w:ascii="Tahoma" w:hAnsi="Tahoma" w:cs="Tahoma"/>
          <w:i/>
          <w:iCs/>
          <w:sz w:val="18"/>
          <w:szCs w:val="22"/>
        </w:rPr>
      </w:pPr>
    </w:p>
    <w:p w14:paraId="68C2FDA2" w14:textId="77777777" w:rsidR="00E4305F" w:rsidRPr="00112425" w:rsidRDefault="00E4305F" w:rsidP="00E63979">
      <w:pPr>
        <w:keepNext/>
        <w:keepLines/>
        <w:jc w:val="both"/>
        <w:rPr>
          <w:rFonts w:ascii="Tahoma" w:hAnsi="Tahoma" w:cs="Tahoma"/>
          <w:i/>
          <w:iCs/>
          <w:sz w:val="18"/>
          <w:szCs w:val="22"/>
        </w:rPr>
      </w:pPr>
    </w:p>
    <w:p w14:paraId="1B8917B4" w14:textId="77777777" w:rsidR="00E4305F" w:rsidRPr="00112425" w:rsidRDefault="00E4305F" w:rsidP="00E63979">
      <w:pPr>
        <w:keepNext/>
        <w:keepLines/>
        <w:jc w:val="both"/>
        <w:rPr>
          <w:rFonts w:ascii="Tahoma" w:hAnsi="Tahoma" w:cs="Tahoma"/>
          <w:i/>
          <w:iCs/>
          <w:sz w:val="18"/>
          <w:szCs w:val="22"/>
        </w:rPr>
      </w:pP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10E49FA" w14:textId="77777777" w:rsidTr="00504DF0">
        <w:tc>
          <w:tcPr>
            <w:tcW w:w="6814" w:type="dxa"/>
            <w:tcBorders>
              <w:top w:val="single" w:sz="4" w:space="0" w:color="000000"/>
              <w:left w:val="single" w:sz="4" w:space="0" w:color="000000"/>
              <w:bottom w:val="single" w:sz="4" w:space="0" w:color="000000"/>
            </w:tcBorders>
          </w:tcPr>
          <w:p w14:paraId="755F24C9" w14:textId="77777777" w:rsidR="00995C6A" w:rsidRPr="00112425" w:rsidRDefault="00995C6A" w:rsidP="00E63979">
            <w:pPr>
              <w:keepNext/>
              <w:keepLines/>
              <w:rPr>
                <w:rFonts w:ascii="Tahoma" w:eastAsia="Calibri" w:hAnsi="Tahoma" w:cs="Tahoma"/>
              </w:rPr>
            </w:pPr>
            <w:r w:rsidRPr="00112425">
              <w:rPr>
                <w:rFonts w:ascii="Tahoma" w:eastAsia="Calibri" w:hAnsi="Tahoma" w:cs="Tahoma"/>
              </w:rPr>
              <w:lastRenderedPageBreak/>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5E132F66" w14:textId="77777777" w:rsidR="00995C6A" w:rsidRPr="00112425" w:rsidRDefault="00995C6A" w:rsidP="00E63979">
            <w:pPr>
              <w:keepNext/>
              <w:keepLines/>
              <w:rPr>
                <w:rFonts w:ascii="Tahoma" w:eastAsia="Calibri" w:hAnsi="Tahoma" w:cs="Tahoma"/>
                <w:b/>
              </w:rPr>
            </w:pPr>
            <w:r w:rsidRPr="00112425">
              <w:rPr>
                <w:rFonts w:ascii="Tahoma" w:eastAsia="Calibri" w:hAnsi="Tahoma" w:cs="Tahoma"/>
                <w:b/>
              </w:rPr>
              <w:t>Obrazec 2 k Prilogi 4/1</w:t>
            </w:r>
          </w:p>
        </w:tc>
      </w:tr>
    </w:tbl>
    <w:p w14:paraId="3C38C134" w14:textId="77777777" w:rsidR="00E4305F" w:rsidRPr="00112425" w:rsidRDefault="00E4305F" w:rsidP="00E63979">
      <w:pPr>
        <w:keepNext/>
        <w:keepLines/>
        <w:rPr>
          <w:rFonts w:ascii="Tahoma" w:hAnsi="Tahoma" w:cs="Tahoma"/>
          <w:b/>
          <w:sz w:val="28"/>
        </w:rPr>
      </w:pPr>
    </w:p>
    <w:p w14:paraId="6858C95F" w14:textId="0CA3AACD" w:rsidR="00E4305F" w:rsidRPr="00112425" w:rsidRDefault="00E4305F" w:rsidP="00E63979">
      <w:pPr>
        <w:keepNext/>
        <w:keepLines/>
        <w:spacing w:after="120"/>
        <w:jc w:val="both"/>
        <w:rPr>
          <w:rFonts w:ascii="Tahoma" w:hAnsi="Tahoma" w:cs="Tahoma"/>
        </w:rPr>
      </w:pPr>
      <w:r w:rsidRPr="00112425">
        <w:rPr>
          <w:rFonts w:ascii="Tahoma" w:hAnsi="Tahoma" w:cs="Tahoma"/>
        </w:rPr>
        <w:t>Gospodarski subjekt: ______________________________________________________________, ki kot podizvajalec nastopamo pri gospodarskemu subjektu, ki oddaja ponudbo za javno naročilo št.</w:t>
      </w:r>
      <w:r w:rsidRPr="00112425">
        <w:rPr>
          <w:rFonts w:ascii="Tahoma" w:hAnsi="Tahoma" w:cs="Tahoma"/>
          <w:b/>
        </w:rPr>
        <w:t xml:space="preserve"> </w:t>
      </w:r>
      <w:r w:rsidR="0033638B">
        <w:rPr>
          <w:rFonts w:ascii="Tahoma" w:hAnsi="Tahoma" w:cs="Tahoma"/>
          <w:b/>
        </w:rPr>
        <w:t>VKS-35/23</w:t>
      </w:r>
      <w:r w:rsidR="009C3789" w:rsidRPr="00112425">
        <w:rPr>
          <w:rFonts w:ascii="Tahoma" w:hAnsi="Tahoma" w:cs="Tahoma"/>
          <w:b/>
        </w:rPr>
        <w:t xml:space="preserve"> </w:t>
      </w:r>
      <w:r w:rsidR="0033638B">
        <w:rPr>
          <w:rFonts w:ascii="Tahoma" w:hAnsi="Tahoma" w:cs="Tahoma"/>
          <w:b/>
          <w:color w:val="000000"/>
        </w:rPr>
        <w:t>Izbira administratorja sistema vodenja in nadzora delovanja CČN Ljubljana</w:t>
      </w:r>
      <w:r w:rsidR="009C3789" w:rsidRPr="00112425">
        <w:rPr>
          <w:rFonts w:ascii="Tahoma" w:hAnsi="Tahoma" w:cs="Tahoma"/>
          <w:b/>
          <w:color w:val="000000"/>
        </w:rPr>
        <w:t>,</w:t>
      </w:r>
    </w:p>
    <w:p w14:paraId="3132276A" w14:textId="77777777" w:rsidR="00E4305F" w:rsidRPr="00112425" w:rsidRDefault="00E4305F" w:rsidP="00E63979">
      <w:pPr>
        <w:keepNext/>
        <w:keepLines/>
        <w:rPr>
          <w:rFonts w:ascii="Tahoma" w:hAnsi="Tahoma" w:cs="Tahoma"/>
        </w:rPr>
      </w:pPr>
    </w:p>
    <w:p w14:paraId="6C1EE88B" w14:textId="77777777" w:rsidR="00E4305F" w:rsidRPr="00112425" w:rsidRDefault="00E4305F" w:rsidP="00E63979">
      <w:pPr>
        <w:keepNext/>
        <w:keepLines/>
        <w:jc w:val="center"/>
        <w:rPr>
          <w:rFonts w:ascii="Tahoma" w:hAnsi="Tahoma" w:cs="Tahoma"/>
          <w:b/>
        </w:rPr>
      </w:pPr>
    </w:p>
    <w:p w14:paraId="78CC10EE" w14:textId="77777777" w:rsidR="00E4305F" w:rsidRPr="00112425" w:rsidRDefault="00E4305F" w:rsidP="00E63979">
      <w:pPr>
        <w:keepNext/>
        <w:keepLines/>
        <w:jc w:val="center"/>
        <w:rPr>
          <w:rFonts w:ascii="Tahoma" w:hAnsi="Tahoma" w:cs="Tahoma"/>
          <w:b/>
          <w:sz w:val="22"/>
          <w:szCs w:val="22"/>
        </w:rPr>
      </w:pPr>
      <w:r w:rsidRPr="00112425">
        <w:rPr>
          <w:rFonts w:ascii="Tahoma" w:hAnsi="Tahoma" w:cs="Tahoma"/>
          <w:b/>
          <w:sz w:val="22"/>
          <w:szCs w:val="22"/>
        </w:rPr>
        <w:t>SOGLAŠAMO,</w:t>
      </w:r>
    </w:p>
    <w:p w14:paraId="47B28527" w14:textId="77777777" w:rsidR="00E4305F" w:rsidRPr="00112425" w:rsidRDefault="00E4305F" w:rsidP="00E63979">
      <w:pPr>
        <w:keepNext/>
        <w:keepLines/>
        <w:rPr>
          <w:rFonts w:ascii="Tahoma" w:hAnsi="Tahoma" w:cs="Tahoma"/>
          <w:b/>
        </w:rPr>
      </w:pPr>
    </w:p>
    <w:p w14:paraId="26AB0B67" w14:textId="3730CF60" w:rsidR="00E4305F" w:rsidRPr="00112425" w:rsidRDefault="00E4305F" w:rsidP="00E63979">
      <w:pPr>
        <w:keepNext/>
        <w:keepLines/>
        <w:spacing w:after="120" w:line="276" w:lineRule="auto"/>
        <w:jc w:val="both"/>
        <w:rPr>
          <w:rFonts w:ascii="Tahoma" w:hAnsi="Tahoma" w:cs="Tahoma"/>
        </w:rPr>
      </w:pPr>
      <w:r w:rsidRPr="00112425">
        <w:rPr>
          <w:rFonts w:ascii="Tahoma" w:hAnsi="Tahoma" w:cs="Tahoma"/>
        </w:rPr>
        <w:t xml:space="preserve">da nam naročnik </w:t>
      </w:r>
      <w:r w:rsidR="009C3789" w:rsidRPr="00112425">
        <w:rPr>
          <w:rFonts w:ascii="Tahoma" w:hAnsi="Tahoma" w:cs="Tahoma"/>
        </w:rPr>
        <w:t>predmetnega javnega naročila</w:t>
      </w:r>
      <w:r w:rsidRPr="00112425">
        <w:rPr>
          <w:rFonts w:ascii="Tahoma" w:hAnsi="Tahoma" w:cs="Tahoma"/>
        </w:rPr>
        <w:t>, v skladu s 94. členom ZJN-3, namesto gospodarskega subjekta, ki oddaja ponudbo za pre</w:t>
      </w:r>
      <w:r w:rsidR="009C3789" w:rsidRPr="00112425">
        <w:rPr>
          <w:rFonts w:ascii="Tahoma" w:hAnsi="Tahoma" w:cs="Tahoma"/>
        </w:rPr>
        <w:t>dmetno javno naročilo, poravna</w:t>
      </w:r>
      <w:r w:rsidRPr="00112425">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0AE126EB" w14:textId="77777777" w:rsidR="00E4305F" w:rsidRPr="00112425" w:rsidRDefault="00E4305F" w:rsidP="00E63979">
      <w:pPr>
        <w:keepNext/>
        <w:keepLines/>
        <w:rPr>
          <w:b/>
        </w:rPr>
      </w:pPr>
      <w:r w:rsidRPr="00112425">
        <w:rPr>
          <w:b/>
        </w:rPr>
        <w:t xml:space="preserve"> </w:t>
      </w:r>
    </w:p>
    <w:p w14:paraId="7A9EB732" w14:textId="77777777" w:rsidR="00E4305F" w:rsidRPr="00112425" w:rsidRDefault="00E4305F" w:rsidP="00E63979">
      <w:pPr>
        <w:keepNext/>
        <w:keepLines/>
        <w:rPr>
          <w:b/>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661604E3" w14:textId="77777777" w:rsidTr="000C7AEC">
        <w:trPr>
          <w:trHeight w:val="235"/>
        </w:trPr>
        <w:tc>
          <w:tcPr>
            <w:tcW w:w="3430" w:type="dxa"/>
            <w:tcBorders>
              <w:bottom w:val="single" w:sz="4" w:space="0" w:color="auto"/>
            </w:tcBorders>
          </w:tcPr>
          <w:p w14:paraId="35E6F15A" w14:textId="77777777" w:rsidR="009121CF" w:rsidRPr="00CE1BAD" w:rsidRDefault="009121CF" w:rsidP="00E63979">
            <w:pPr>
              <w:keepNext/>
              <w:keepLines/>
              <w:jc w:val="both"/>
              <w:rPr>
                <w:rFonts w:ascii="Tahoma" w:hAnsi="Tahoma" w:cs="Tahoma"/>
                <w:snapToGrid w:val="0"/>
                <w:color w:val="000000"/>
              </w:rPr>
            </w:pPr>
          </w:p>
        </w:tc>
        <w:tc>
          <w:tcPr>
            <w:tcW w:w="2574" w:type="dxa"/>
          </w:tcPr>
          <w:p w14:paraId="77C5CAA8" w14:textId="77777777" w:rsidR="009121CF" w:rsidRPr="00CE1BAD" w:rsidRDefault="009121CF" w:rsidP="00E63979">
            <w:pPr>
              <w:keepNext/>
              <w:keepLines/>
              <w:jc w:val="center"/>
              <w:rPr>
                <w:rFonts w:ascii="Tahoma" w:hAnsi="Tahoma" w:cs="Tahoma"/>
                <w:snapToGrid w:val="0"/>
                <w:color w:val="000000"/>
              </w:rPr>
            </w:pPr>
          </w:p>
        </w:tc>
        <w:tc>
          <w:tcPr>
            <w:tcW w:w="3148" w:type="dxa"/>
            <w:tcBorders>
              <w:bottom w:val="single" w:sz="4" w:space="0" w:color="auto"/>
            </w:tcBorders>
          </w:tcPr>
          <w:p w14:paraId="79FC7B60" w14:textId="77777777" w:rsidR="009121CF" w:rsidRPr="005D5727" w:rsidRDefault="009121CF" w:rsidP="00E63979">
            <w:pPr>
              <w:keepNext/>
              <w:keepLines/>
              <w:tabs>
                <w:tab w:val="left" w:pos="567"/>
                <w:tab w:val="num" w:pos="851"/>
                <w:tab w:val="left" w:pos="993"/>
              </w:tabs>
              <w:jc w:val="both"/>
              <w:rPr>
                <w:rFonts w:ascii="Tahoma" w:hAnsi="Tahoma" w:cs="Tahoma"/>
                <w:snapToGrid w:val="0"/>
                <w:color w:val="000000"/>
              </w:rPr>
            </w:pPr>
          </w:p>
        </w:tc>
      </w:tr>
      <w:tr w:rsidR="009121CF" w:rsidRPr="00CE1BAD" w14:paraId="7ADD1C06" w14:textId="77777777" w:rsidTr="000C7AEC">
        <w:trPr>
          <w:trHeight w:val="235"/>
        </w:trPr>
        <w:tc>
          <w:tcPr>
            <w:tcW w:w="3430" w:type="dxa"/>
            <w:tcBorders>
              <w:top w:val="single" w:sz="4" w:space="0" w:color="auto"/>
            </w:tcBorders>
          </w:tcPr>
          <w:p w14:paraId="75C671C5" w14:textId="77777777" w:rsidR="009121CF" w:rsidRPr="00CE1BAD" w:rsidRDefault="009121CF" w:rsidP="00E6397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590795B1" w14:textId="77777777" w:rsidR="009121CF" w:rsidRPr="00CE1BAD" w:rsidRDefault="009121CF" w:rsidP="00E6397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13067C59" w14:textId="77777777" w:rsidR="009121CF" w:rsidRPr="00CE1BAD" w:rsidRDefault="009121CF" w:rsidP="00E6397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podizvajalca</w:t>
            </w:r>
            <w:r w:rsidRPr="00CE1BAD">
              <w:rPr>
                <w:rFonts w:ascii="Tahoma" w:hAnsi="Tahoma" w:cs="Tahoma"/>
                <w:snapToGrid w:val="0"/>
                <w:color w:val="000000"/>
              </w:rPr>
              <w:t>)</w:t>
            </w:r>
          </w:p>
        </w:tc>
      </w:tr>
    </w:tbl>
    <w:p w14:paraId="0F890D24" w14:textId="77777777" w:rsidR="00E4305F" w:rsidRPr="00112425" w:rsidRDefault="00E4305F" w:rsidP="00E63979">
      <w:pPr>
        <w:keepNext/>
        <w:keepLines/>
      </w:pPr>
    </w:p>
    <w:p w14:paraId="17C9D467" w14:textId="77777777" w:rsidR="00E4305F" w:rsidRPr="00112425" w:rsidRDefault="00E4305F" w:rsidP="00E63979">
      <w:pPr>
        <w:keepNext/>
        <w:keepLines/>
      </w:pPr>
    </w:p>
    <w:p w14:paraId="34E64158" w14:textId="77777777" w:rsidR="00E4305F" w:rsidRPr="00112425" w:rsidRDefault="00E4305F" w:rsidP="00E63979">
      <w:pPr>
        <w:keepNext/>
        <w:keepLines/>
      </w:pPr>
    </w:p>
    <w:p w14:paraId="0065A337" w14:textId="77777777" w:rsidR="00E4305F" w:rsidRPr="00112425" w:rsidRDefault="00E4305F" w:rsidP="00E63979">
      <w:pPr>
        <w:keepNext/>
        <w:keepLines/>
      </w:pPr>
    </w:p>
    <w:p w14:paraId="56332B14" w14:textId="77777777" w:rsidR="00E4305F" w:rsidRPr="00112425" w:rsidRDefault="00E4305F" w:rsidP="00E63979">
      <w:pPr>
        <w:keepNext/>
        <w:keepLines/>
      </w:pPr>
    </w:p>
    <w:p w14:paraId="04087DA8" w14:textId="77777777" w:rsidR="00E4305F" w:rsidRPr="00112425" w:rsidRDefault="00E4305F" w:rsidP="00E63979">
      <w:pPr>
        <w:keepNext/>
        <w:keepLines/>
      </w:pPr>
    </w:p>
    <w:p w14:paraId="54C93A4C" w14:textId="77777777" w:rsidR="00E4305F" w:rsidRPr="00112425" w:rsidRDefault="00E4305F" w:rsidP="00E63979">
      <w:pPr>
        <w:keepNext/>
        <w:keepLines/>
      </w:pPr>
    </w:p>
    <w:p w14:paraId="46CE4C27" w14:textId="77777777" w:rsidR="00E4305F" w:rsidRPr="00112425" w:rsidRDefault="00E4305F" w:rsidP="00E63979">
      <w:pPr>
        <w:keepNext/>
        <w:keepLines/>
      </w:pPr>
    </w:p>
    <w:p w14:paraId="734C4623" w14:textId="77777777" w:rsidR="00E4305F" w:rsidRPr="00112425" w:rsidRDefault="00E4305F" w:rsidP="00E63979">
      <w:pPr>
        <w:keepNext/>
        <w:keepLines/>
      </w:pPr>
    </w:p>
    <w:p w14:paraId="502BA1FA" w14:textId="77777777" w:rsidR="00E4305F" w:rsidRPr="00112425" w:rsidRDefault="00E4305F" w:rsidP="00E63979">
      <w:pPr>
        <w:keepNext/>
        <w:keepLines/>
      </w:pPr>
    </w:p>
    <w:p w14:paraId="34F1D800" w14:textId="77777777" w:rsidR="00E4305F" w:rsidRPr="00112425" w:rsidRDefault="00E4305F" w:rsidP="00E63979">
      <w:pPr>
        <w:keepNext/>
        <w:keepLines/>
      </w:pPr>
    </w:p>
    <w:p w14:paraId="3CF84C38" w14:textId="77777777" w:rsidR="00E4305F" w:rsidRPr="00112425" w:rsidRDefault="00E4305F" w:rsidP="00E6397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p>
    <w:p w14:paraId="1C90E07B" w14:textId="77777777" w:rsidR="00E4305F" w:rsidRPr="00112425" w:rsidRDefault="00E4305F" w:rsidP="00E63979">
      <w:pPr>
        <w:keepNext/>
        <w:keepLines/>
        <w:jc w:val="both"/>
        <w:rPr>
          <w:b/>
        </w:rPr>
      </w:pPr>
      <w:r w:rsidRPr="00112425">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112425">
        <w:rPr>
          <w:rFonts w:ascii="Tahoma" w:hAnsi="Tahoma" w:cs="Tahoma"/>
          <w:i/>
          <w:iCs/>
          <w:sz w:val="18"/>
          <w:szCs w:val="22"/>
        </w:rPr>
        <w:t>pogodbi</w:t>
      </w:r>
      <w:r w:rsidRPr="00112425">
        <w:rPr>
          <w:rFonts w:ascii="Tahoma" w:hAnsi="Tahoma" w:cs="Tahoma"/>
          <w:i/>
          <w:iCs/>
          <w:sz w:val="18"/>
          <w:szCs w:val="22"/>
        </w:rPr>
        <w:t xml:space="preserve"> o izvedbi javnega naročila.</w:t>
      </w:r>
    </w:p>
    <w:p w14:paraId="7D0083E1" w14:textId="77777777" w:rsidR="00E4305F" w:rsidRPr="00112425" w:rsidRDefault="00E4305F" w:rsidP="00E63979">
      <w:pPr>
        <w:keepNext/>
        <w:keepLines/>
        <w:jc w:val="both"/>
        <w:rPr>
          <w:rFonts w:ascii="Tahoma" w:hAnsi="Tahoma" w:cs="Tahoma"/>
          <w:i/>
          <w:iCs/>
          <w:sz w:val="18"/>
          <w:szCs w:val="22"/>
        </w:rPr>
      </w:pPr>
    </w:p>
    <w:p w14:paraId="17D04D98" w14:textId="5003E4B8" w:rsidR="00E4305F" w:rsidRPr="00112425" w:rsidRDefault="00E4305F" w:rsidP="00E63979">
      <w:pPr>
        <w:keepNext/>
        <w:keepLines/>
        <w:jc w:val="both"/>
        <w:rPr>
          <w:rFonts w:ascii="Tahoma" w:hAnsi="Tahoma" w:cs="Tahoma"/>
          <w:i/>
          <w:iCs/>
          <w:sz w:val="18"/>
          <w:szCs w:val="22"/>
        </w:rPr>
      </w:pPr>
      <w:r w:rsidRPr="00112425">
        <w:rPr>
          <w:rFonts w:ascii="Tahoma" w:hAnsi="Tahoma" w:cs="Tahoma"/>
          <w:i/>
          <w:iCs/>
          <w:sz w:val="18"/>
          <w:szCs w:val="22"/>
        </w:rPr>
        <w:t xml:space="preserve">V primeru, da ponudnik ne namerava izvesti javno naročilo s podizvajalcem, ki zahteva neposredno plačilo, obrazca ni potrebno izpolniti. </w:t>
      </w:r>
    </w:p>
    <w:p w14:paraId="2D3D87A0" w14:textId="77777777" w:rsidR="00E4305F" w:rsidRPr="00112425" w:rsidRDefault="00E4305F" w:rsidP="00E63979">
      <w:pPr>
        <w:keepNext/>
        <w:keepLines/>
      </w:pPr>
    </w:p>
    <w:p w14:paraId="2C88E2F0" w14:textId="77777777" w:rsidR="00E4305F" w:rsidRPr="00112425" w:rsidRDefault="00E4305F" w:rsidP="00E63979">
      <w:pPr>
        <w:keepNext/>
        <w:keepLines/>
      </w:pPr>
    </w:p>
    <w:p w14:paraId="1A76D48D" w14:textId="77777777" w:rsidR="00E4305F" w:rsidRPr="00112425" w:rsidRDefault="00E4305F" w:rsidP="00E63979">
      <w:pPr>
        <w:keepNext/>
        <w:keepLines/>
        <w:tabs>
          <w:tab w:val="left" w:pos="567"/>
          <w:tab w:val="num" w:pos="851"/>
          <w:tab w:val="left" w:pos="993"/>
        </w:tabs>
        <w:jc w:val="both"/>
        <w:rPr>
          <w:rFonts w:ascii="Tahoma" w:hAnsi="Tahoma" w:cs="Tahoma"/>
        </w:rPr>
      </w:pPr>
    </w:p>
    <w:p w14:paraId="5BC4E403" w14:textId="77777777" w:rsidR="00E4305F" w:rsidRPr="00112425" w:rsidRDefault="00E4305F" w:rsidP="00E63979">
      <w:pPr>
        <w:keepNext/>
        <w:keepLines/>
      </w:pPr>
    </w:p>
    <w:p w14:paraId="2B6C292C" w14:textId="77777777" w:rsidR="00E4305F" w:rsidRPr="00112425" w:rsidRDefault="00E4305F" w:rsidP="00E63979">
      <w:pPr>
        <w:keepNext/>
        <w:keepLines/>
      </w:pPr>
    </w:p>
    <w:p w14:paraId="6F744DE8" w14:textId="77777777" w:rsidR="00E4305F" w:rsidRPr="00112425" w:rsidRDefault="00E4305F" w:rsidP="00E63979">
      <w:pPr>
        <w:keepNext/>
        <w:keepLines/>
      </w:pPr>
    </w:p>
    <w:p w14:paraId="5BDD9DB6" w14:textId="77777777" w:rsidR="00E4305F" w:rsidRPr="00112425" w:rsidRDefault="00E4305F" w:rsidP="00E63979">
      <w:pPr>
        <w:keepNext/>
        <w:keepLines/>
      </w:pPr>
    </w:p>
    <w:p w14:paraId="5FF846A0" w14:textId="77777777" w:rsidR="00E4305F" w:rsidRPr="00112425" w:rsidRDefault="00E4305F" w:rsidP="00E63979">
      <w:pPr>
        <w:keepNext/>
        <w:keepLines/>
      </w:pPr>
    </w:p>
    <w:p w14:paraId="52BA5D76" w14:textId="77777777" w:rsidR="00E4305F" w:rsidRPr="00112425" w:rsidRDefault="00E4305F" w:rsidP="00E63979">
      <w:pPr>
        <w:keepNext/>
        <w:keepLines/>
        <w:spacing w:after="200" w:line="276" w:lineRule="auto"/>
      </w:pPr>
      <w:r w:rsidRPr="00112425">
        <w:br w:type="page"/>
      </w:r>
    </w:p>
    <w:tbl>
      <w:tblPr>
        <w:tblW w:w="9366" w:type="dxa"/>
        <w:tblInd w:w="-15" w:type="dxa"/>
        <w:tblLayout w:type="fixed"/>
        <w:tblCellMar>
          <w:left w:w="70" w:type="dxa"/>
          <w:right w:w="70" w:type="dxa"/>
        </w:tblCellMar>
        <w:tblLook w:val="0000" w:firstRow="0" w:lastRow="0" w:firstColumn="0" w:lastColumn="0" w:noHBand="0" w:noVBand="0"/>
      </w:tblPr>
      <w:tblGrid>
        <w:gridCol w:w="6814"/>
        <w:gridCol w:w="2552"/>
      </w:tblGrid>
      <w:tr w:rsidR="00995C6A" w:rsidRPr="00112425" w14:paraId="245577D7" w14:textId="77777777" w:rsidTr="00504DF0">
        <w:tc>
          <w:tcPr>
            <w:tcW w:w="6814" w:type="dxa"/>
            <w:tcBorders>
              <w:top w:val="single" w:sz="4" w:space="0" w:color="000000"/>
              <w:left w:val="single" w:sz="4" w:space="0" w:color="000000"/>
              <w:bottom w:val="single" w:sz="4" w:space="0" w:color="000000"/>
            </w:tcBorders>
          </w:tcPr>
          <w:p w14:paraId="52A062F0" w14:textId="77777777" w:rsidR="00995C6A" w:rsidRPr="00112425" w:rsidRDefault="00995C6A" w:rsidP="00E63979">
            <w:pPr>
              <w:keepNext/>
              <w:keepLines/>
              <w:rPr>
                <w:rFonts w:ascii="Tahoma" w:eastAsia="Calibri" w:hAnsi="Tahoma" w:cs="Tahoma"/>
              </w:rPr>
            </w:pPr>
            <w:r w:rsidRPr="00112425">
              <w:rPr>
                <w:rFonts w:ascii="Tahoma" w:hAnsi="Tahoma" w:cs="Tahoma"/>
              </w:rPr>
              <w:lastRenderedPageBreak/>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6E0080AE" w14:textId="77777777" w:rsidR="00995C6A" w:rsidRPr="00112425" w:rsidRDefault="00995C6A" w:rsidP="00E63979">
            <w:pPr>
              <w:keepNext/>
              <w:keepLines/>
              <w:rPr>
                <w:rFonts w:ascii="Tahoma" w:eastAsia="Calibri" w:hAnsi="Tahoma" w:cs="Tahoma"/>
                <w:b/>
              </w:rPr>
            </w:pPr>
            <w:r w:rsidRPr="00112425">
              <w:rPr>
                <w:rFonts w:ascii="Tahoma" w:eastAsia="Calibri" w:hAnsi="Tahoma" w:cs="Tahoma"/>
                <w:b/>
              </w:rPr>
              <w:t>Obrazec 3 k Prilogi 4/1</w:t>
            </w:r>
          </w:p>
        </w:tc>
      </w:tr>
    </w:tbl>
    <w:p w14:paraId="7DE34AD8" w14:textId="77777777" w:rsidR="00E4305F" w:rsidRPr="00112425" w:rsidRDefault="00E4305F" w:rsidP="00E63979">
      <w:pPr>
        <w:keepNext/>
        <w:keepLines/>
      </w:pPr>
    </w:p>
    <w:p w14:paraId="13BB3536" w14:textId="77777777" w:rsidR="00E4305F" w:rsidRPr="00112425" w:rsidRDefault="00E4305F" w:rsidP="00E63979">
      <w:pPr>
        <w:keepNext/>
        <w:keepLines/>
      </w:pPr>
    </w:p>
    <w:p w14:paraId="0FF50C19" w14:textId="77777777" w:rsidR="00E4305F" w:rsidRPr="00112425" w:rsidRDefault="00E4305F" w:rsidP="00E63979">
      <w:pPr>
        <w:keepNext/>
        <w:keepLines/>
        <w:jc w:val="center"/>
        <w:rPr>
          <w:rFonts w:ascii="Tahoma" w:hAnsi="Tahoma" w:cs="Tahoma"/>
          <w:b/>
          <w:i/>
        </w:rPr>
      </w:pPr>
      <w:r w:rsidRPr="00112425">
        <w:rPr>
          <w:rFonts w:ascii="Tahoma" w:hAnsi="Tahoma" w:cs="Tahoma"/>
          <w:b/>
        </w:rPr>
        <w:t>SPORAZUM</w:t>
      </w:r>
    </w:p>
    <w:p w14:paraId="46DDC664" w14:textId="77777777" w:rsidR="00E4305F" w:rsidRPr="00112425" w:rsidRDefault="00E4305F" w:rsidP="00E63979">
      <w:pPr>
        <w:keepNext/>
        <w:keepLines/>
        <w:jc w:val="center"/>
        <w:rPr>
          <w:rFonts w:ascii="Tahoma" w:hAnsi="Tahoma" w:cs="Tahoma"/>
          <w:b/>
          <w:i/>
        </w:rPr>
      </w:pPr>
      <w:r w:rsidRPr="00112425">
        <w:rPr>
          <w:rFonts w:ascii="Tahoma" w:hAnsi="Tahoma" w:cs="Tahoma"/>
          <w:b/>
        </w:rPr>
        <w:t>O MEDSEBOJNEM SODELOVANJU</w:t>
      </w:r>
    </w:p>
    <w:p w14:paraId="4510C3B8" w14:textId="77777777" w:rsidR="00E4305F" w:rsidRPr="00112425" w:rsidRDefault="00E4305F" w:rsidP="00E63979">
      <w:pPr>
        <w:keepNext/>
        <w:keepLines/>
        <w:jc w:val="center"/>
        <w:rPr>
          <w:rFonts w:ascii="Tahoma" w:hAnsi="Tahoma" w:cs="Tahoma"/>
          <w:i/>
        </w:rPr>
      </w:pPr>
    </w:p>
    <w:p w14:paraId="2F313812" w14:textId="77777777" w:rsidR="00E4305F" w:rsidRPr="00112425" w:rsidRDefault="00E4305F" w:rsidP="00E63979">
      <w:pPr>
        <w:keepNext/>
        <w:keepLines/>
        <w:jc w:val="center"/>
        <w:rPr>
          <w:rFonts w:ascii="Tahoma" w:hAnsi="Tahoma" w:cs="Tahoma"/>
          <w:i/>
        </w:rPr>
      </w:pPr>
    </w:p>
    <w:p w14:paraId="0E40D64C" w14:textId="77777777" w:rsidR="00E4305F" w:rsidRPr="00112425" w:rsidRDefault="00E4305F" w:rsidP="00E63979">
      <w:pPr>
        <w:keepNext/>
        <w:keepLines/>
        <w:jc w:val="center"/>
        <w:rPr>
          <w:rFonts w:ascii="Tahoma" w:hAnsi="Tahoma" w:cs="Tahoma"/>
          <w:i/>
        </w:rPr>
      </w:pPr>
      <w:r w:rsidRPr="00112425">
        <w:rPr>
          <w:rFonts w:ascii="Tahoma" w:hAnsi="Tahoma" w:cs="Tahoma"/>
        </w:rPr>
        <w:t>(med ponudnikom in podizvajalci – priloži ponudnik)</w:t>
      </w:r>
    </w:p>
    <w:p w14:paraId="6869C739" w14:textId="77777777" w:rsidR="00E4305F" w:rsidRPr="00112425" w:rsidRDefault="00E4305F" w:rsidP="00E63979">
      <w:pPr>
        <w:keepNext/>
        <w:keepLines/>
      </w:pPr>
    </w:p>
    <w:p w14:paraId="3D0CB697" w14:textId="77777777" w:rsidR="00E4305F" w:rsidRPr="00112425" w:rsidRDefault="00E4305F" w:rsidP="00E63979">
      <w:pPr>
        <w:keepNext/>
        <w:keepLines/>
      </w:pPr>
    </w:p>
    <w:p w14:paraId="2BC59360" w14:textId="77777777" w:rsidR="00E4305F" w:rsidRPr="00112425" w:rsidRDefault="00E4305F" w:rsidP="00E63979">
      <w:pPr>
        <w:keepNext/>
        <w:keepLines/>
      </w:pPr>
      <w:r w:rsidRPr="00112425">
        <w:br w:type="page"/>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95082D" w:rsidRPr="00112425" w14:paraId="58E008AE" w14:textId="77777777" w:rsidTr="0095082D">
        <w:tc>
          <w:tcPr>
            <w:tcW w:w="7933" w:type="dxa"/>
            <w:tcBorders>
              <w:top w:val="single" w:sz="4" w:space="0" w:color="auto"/>
              <w:bottom w:val="single" w:sz="4" w:space="0" w:color="auto"/>
            </w:tcBorders>
          </w:tcPr>
          <w:p w14:paraId="55B39F84" w14:textId="585A105F" w:rsidR="0095082D" w:rsidRPr="00112425" w:rsidRDefault="0095082D" w:rsidP="00B2573D">
            <w:pPr>
              <w:keepNext/>
              <w:keepLines/>
              <w:rPr>
                <w:rFonts w:ascii="Tahoma" w:hAnsi="Tahoma" w:cs="Tahoma"/>
              </w:rPr>
            </w:pPr>
            <w:r w:rsidRPr="00112425">
              <w:lastRenderedPageBreak/>
              <w:br w:type="page"/>
            </w:r>
            <w:r w:rsidRPr="00112425">
              <w:br w:type="page"/>
            </w:r>
            <w:r w:rsidRPr="00112425">
              <w:br w:type="page"/>
            </w:r>
            <w:r w:rsidRPr="00112425">
              <w:rPr>
                <w:rFonts w:ascii="Tahoma" w:hAnsi="Tahoma" w:cs="Tahoma"/>
                <w:b/>
              </w:rPr>
              <w:br w:type="page"/>
            </w:r>
            <w:r w:rsidRPr="00112425">
              <w:rPr>
                <w:rFonts w:ascii="Tahoma" w:hAnsi="Tahoma" w:cs="Tahoma"/>
              </w:rPr>
              <w:t xml:space="preserve">SEZNAM DRUGIH SUBJEKTOV, KATERIH ZMOGLJIVOST UPORABLJA PONUDNIK </w:t>
            </w:r>
          </w:p>
        </w:tc>
        <w:tc>
          <w:tcPr>
            <w:tcW w:w="1418" w:type="dxa"/>
            <w:tcBorders>
              <w:top w:val="single" w:sz="4" w:space="0" w:color="auto"/>
              <w:bottom w:val="single" w:sz="4" w:space="0" w:color="auto"/>
            </w:tcBorders>
          </w:tcPr>
          <w:p w14:paraId="66FB7C64" w14:textId="77777777" w:rsidR="0095082D" w:rsidRPr="00112425" w:rsidRDefault="0095082D" w:rsidP="00E63979">
            <w:pPr>
              <w:keepNext/>
              <w:keepLines/>
              <w:rPr>
                <w:rFonts w:ascii="Tahoma" w:hAnsi="Tahoma" w:cs="Tahoma"/>
                <w:b/>
                <w:i/>
              </w:rPr>
            </w:pPr>
            <w:r w:rsidRPr="00112425">
              <w:rPr>
                <w:rFonts w:ascii="Tahoma" w:hAnsi="Tahoma" w:cs="Tahoma"/>
                <w:b/>
                <w:i/>
              </w:rPr>
              <w:t>Priloga 4/2</w:t>
            </w:r>
          </w:p>
        </w:tc>
      </w:tr>
    </w:tbl>
    <w:p w14:paraId="25B9DAD2" w14:textId="77777777" w:rsidR="00E4305F" w:rsidRPr="00112425" w:rsidRDefault="00E4305F" w:rsidP="00E63979">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961"/>
      </w:tblGrid>
      <w:tr w:rsidR="00E4305F" w:rsidRPr="00112425" w14:paraId="07E846AA" w14:textId="77777777" w:rsidTr="00754141">
        <w:trPr>
          <w:trHeight w:val="511"/>
          <w:jc w:val="center"/>
        </w:trPr>
        <w:tc>
          <w:tcPr>
            <w:tcW w:w="9358" w:type="dxa"/>
            <w:gridSpan w:val="2"/>
            <w:vAlign w:val="center"/>
          </w:tcPr>
          <w:p w14:paraId="660C7B6F" w14:textId="00FE6A6C" w:rsidR="00E4305F" w:rsidRPr="00112425" w:rsidRDefault="0033638B" w:rsidP="00E63979">
            <w:pPr>
              <w:keepNext/>
              <w:keepLines/>
              <w:jc w:val="center"/>
              <w:rPr>
                <w:rFonts w:ascii="Tahoma" w:hAnsi="Tahoma" w:cs="Tahoma"/>
              </w:rPr>
            </w:pPr>
            <w:r>
              <w:rPr>
                <w:rFonts w:ascii="Tahoma" w:hAnsi="Tahoma" w:cs="Tahoma"/>
                <w:b/>
              </w:rPr>
              <w:t>VKS-35/23</w:t>
            </w:r>
            <w:r w:rsidR="009C3789" w:rsidRPr="00112425">
              <w:rPr>
                <w:rFonts w:ascii="Tahoma" w:hAnsi="Tahoma" w:cs="Tahoma"/>
                <w:b/>
              </w:rPr>
              <w:t xml:space="preserve"> </w:t>
            </w:r>
            <w:r>
              <w:rPr>
                <w:rFonts w:ascii="Tahoma" w:hAnsi="Tahoma" w:cs="Tahoma"/>
                <w:b/>
                <w:color w:val="000000"/>
              </w:rPr>
              <w:t>Izbira administratorja sistema vodenja in nadzora delovanja CČN Ljubljana</w:t>
            </w:r>
          </w:p>
        </w:tc>
      </w:tr>
      <w:tr w:rsidR="00E4305F" w:rsidRPr="00112425" w14:paraId="69123268" w14:textId="77777777" w:rsidTr="00B50519">
        <w:trPr>
          <w:trHeight w:val="385"/>
          <w:jc w:val="center"/>
        </w:trPr>
        <w:tc>
          <w:tcPr>
            <w:tcW w:w="3397" w:type="dxa"/>
            <w:vAlign w:val="center"/>
          </w:tcPr>
          <w:p w14:paraId="74EBAC77" w14:textId="77777777" w:rsidR="00E4305F" w:rsidRPr="00112425" w:rsidRDefault="00E4305F" w:rsidP="00E63979">
            <w:pPr>
              <w:keepNext/>
              <w:keepLines/>
              <w:rPr>
                <w:rFonts w:ascii="Tahoma" w:hAnsi="Tahoma" w:cs="Tahoma"/>
                <w:sz w:val="18"/>
                <w:szCs w:val="18"/>
              </w:rPr>
            </w:pPr>
            <w:r w:rsidRPr="00112425">
              <w:rPr>
                <w:rFonts w:ascii="Tahoma" w:hAnsi="Tahoma" w:cs="Tahoma"/>
                <w:sz w:val="18"/>
                <w:szCs w:val="18"/>
              </w:rPr>
              <w:t>Naziv subjekta</w:t>
            </w:r>
          </w:p>
        </w:tc>
        <w:tc>
          <w:tcPr>
            <w:tcW w:w="5961" w:type="dxa"/>
            <w:vAlign w:val="center"/>
          </w:tcPr>
          <w:p w14:paraId="104440BA" w14:textId="77777777" w:rsidR="00E4305F" w:rsidRPr="00112425" w:rsidRDefault="00E4305F" w:rsidP="00E63979">
            <w:pPr>
              <w:keepNext/>
              <w:keepLines/>
              <w:rPr>
                <w:rFonts w:ascii="Tahoma" w:hAnsi="Tahoma" w:cs="Tahoma"/>
                <w:sz w:val="18"/>
                <w:szCs w:val="18"/>
              </w:rPr>
            </w:pPr>
          </w:p>
          <w:p w14:paraId="2573DDD6" w14:textId="77777777" w:rsidR="00E4305F" w:rsidRPr="00112425" w:rsidRDefault="00E4305F" w:rsidP="00E63979">
            <w:pPr>
              <w:keepNext/>
              <w:keepLines/>
              <w:rPr>
                <w:rFonts w:ascii="Tahoma" w:hAnsi="Tahoma" w:cs="Tahoma"/>
                <w:sz w:val="18"/>
                <w:szCs w:val="18"/>
              </w:rPr>
            </w:pPr>
          </w:p>
        </w:tc>
      </w:tr>
      <w:tr w:rsidR="00E4305F" w:rsidRPr="00112425" w14:paraId="5040C9B7" w14:textId="77777777" w:rsidTr="00B50519">
        <w:trPr>
          <w:jc w:val="center"/>
        </w:trPr>
        <w:tc>
          <w:tcPr>
            <w:tcW w:w="3397" w:type="dxa"/>
            <w:vAlign w:val="center"/>
          </w:tcPr>
          <w:p w14:paraId="7A24AD8C" w14:textId="77777777" w:rsidR="00E4305F" w:rsidRPr="00112425" w:rsidRDefault="00E4305F" w:rsidP="00E63979">
            <w:pPr>
              <w:keepNext/>
              <w:keepLines/>
              <w:rPr>
                <w:rFonts w:ascii="Tahoma" w:hAnsi="Tahoma" w:cs="Tahoma"/>
                <w:sz w:val="18"/>
                <w:szCs w:val="18"/>
              </w:rPr>
            </w:pPr>
            <w:r w:rsidRPr="00112425">
              <w:rPr>
                <w:rFonts w:ascii="Tahoma" w:hAnsi="Tahoma" w:cs="Tahoma"/>
                <w:sz w:val="18"/>
                <w:szCs w:val="18"/>
              </w:rPr>
              <w:t>Polni naslov</w:t>
            </w:r>
            <w:r w:rsidR="00037DDD">
              <w:rPr>
                <w:rFonts w:ascii="Tahoma" w:hAnsi="Tahoma" w:cs="Tahoma"/>
                <w:sz w:val="18"/>
                <w:szCs w:val="18"/>
              </w:rPr>
              <w:t xml:space="preserve"> (sedež)</w:t>
            </w:r>
          </w:p>
        </w:tc>
        <w:tc>
          <w:tcPr>
            <w:tcW w:w="5961" w:type="dxa"/>
            <w:vAlign w:val="center"/>
          </w:tcPr>
          <w:p w14:paraId="6C22D808" w14:textId="77777777" w:rsidR="00E4305F" w:rsidRPr="00112425" w:rsidRDefault="00E4305F" w:rsidP="00E63979">
            <w:pPr>
              <w:keepNext/>
              <w:keepLines/>
              <w:rPr>
                <w:rFonts w:ascii="Tahoma" w:hAnsi="Tahoma" w:cs="Tahoma"/>
                <w:sz w:val="18"/>
                <w:szCs w:val="18"/>
              </w:rPr>
            </w:pPr>
          </w:p>
          <w:p w14:paraId="0FC694A2" w14:textId="77777777" w:rsidR="00E4305F" w:rsidRPr="00112425" w:rsidRDefault="00E4305F" w:rsidP="00E63979">
            <w:pPr>
              <w:keepNext/>
              <w:keepLines/>
              <w:rPr>
                <w:rFonts w:ascii="Tahoma" w:hAnsi="Tahoma" w:cs="Tahoma"/>
                <w:sz w:val="18"/>
                <w:szCs w:val="18"/>
              </w:rPr>
            </w:pPr>
          </w:p>
        </w:tc>
      </w:tr>
      <w:tr w:rsidR="00E4305F" w:rsidRPr="00112425" w14:paraId="32429C4F" w14:textId="77777777" w:rsidTr="00B50519">
        <w:trPr>
          <w:jc w:val="center"/>
        </w:trPr>
        <w:tc>
          <w:tcPr>
            <w:tcW w:w="3397" w:type="dxa"/>
            <w:vAlign w:val="center"/>
          </w:tcPr>
          <w:p w14:paraId="40AE3210" w14:textId="0EC47BCD" w:rsidR="00E4305F" w:rsidRPr="00112425" w:rsidRDefault="00B50519" w:rsidP="00E63979">
            <w:pPr>
              <w:keepNext/>
              <w:keepLines/>
              <w:rPr>
                <w:rFonts w:ascii="Tahoma" w:hAnsi="Tahoma" w:cs="Tahoma"/>
                <w:sz w:val="18"/>
                <w:szCs w:val="18"/>
              </w:rPr>
            </w:pPr>
            <w:r>
              <w:rPr>
                <w:rFonts w:ascii="Tahoma" w:hAnsi="Tahoma" w:cs="Tahoma"/>
                <w:sz w:val="18"/>
                <w:szCs w:val="18"/>
              </w:rPr>
              <w:t xml:space="preserve">Vse </w:t>
            </w:r>
            <w:r w:rsidRPr="00D24087">
              <w:rPr>
                <w:rFonts w:ascii="Tahoma" w:hAnsi="Tahoma" w:cs="Tahoma"/>
                <w:sz w:val="18"/>
                <w:szCs w:val="18"/>
              </w:rPr>
              <w:t>oseb</w:t>
            </w:r>
            <w:r>
              <w:rPr>
                <w:rFonts w:ascii="Tahoma" w:hAnsi="Tahoma" w:cs="Tahoma"/>
                <w:sz w:val="18"/>
                <w:szCs w:val="18"/>
              </w:rPr>
              <w:t>e</w:t>
            </w:r>
            <w:r w:rsidRPr="00D24087">
              <w:rPr>
                <w:rFonts w:ascii="Tahoma" w:hAnsi="Tahoma" w:cs="Tahoma"/>
                <w:sz w:val="18"/>
                <w:szCs w:val="18"/>
              </w:rPr>
              <w:t xml:space="preserve">, ki </w:t>
            </w:r>
            <w:r>
              <w:rPr>
                <w:rFonts w:ascii="Tahoma" w:hAnsi="Tahoma" w:cs="Tahoma"/>
                <w:sz w:val="18"/>
                <w:szCs w:val="18"/>
              </w:rPr>
              <w:t>so</w:t>
            </w:r>
            <w:r w:rsidRPr="00D24087">
              <w:rPr>
                <w:rFonts w:ascii="Tahoma" w:hAnsi="Tahoma" w:cs="Tahoma"/>
                <w:sz w:val="18"/>
                <w:szCs w:val="18"/>
              </w:rPr>
              <w:t xml:space="preserve"> članic</w:t>
            </w:r>
            <w:r>
              <w:rPr>
                <w:rFonts w:ascii="Tahoma" w:hAnsi="Tahoma" w:cs="Tahoma"/>
                <w:sz w:val="18"/>
                <w:szCs w:val="18"/>
              </w:rPr>
              <w:t>e</w:t>
            </w:r>
            <w:r w:rsidRPr="00D24087">
              <w:rPr>
                <w:rFonts w:ascii="Tahoma" w:hAnsi="Tahoma" w:cs="Tahoma"/>
                <w:sz w:val="18"/>
                <w:szCs w:val="18"/>
              </w:rPr>
              <w:t xml:space="preserve"> upravnega, vodstvenega ali nadzornega organa </w:t>
            </w:r>
            <w:r>
              <w:rPr>
                <w:rFonts w:ascii="Tahoma" w:hAnsi="Tahoma" w:cs="Tahoma"/>
                <w:sz w:val="18"/>
                <w:szCs w:val="18"/>
              </w:rPr>
              <w:t>podizvajalca</w:t>
            </w:r>
            <w:r w:rsidRPr="00D24087">
              <w:rPr>
                <w:rFonts w:ascii="Tahoma" w:hAnsi="Tahoma" w:cs="Tahoma"/>
                <w:sz w:val="18"/>
                <w:szCs w:val="18"/>
              </w:rPr>
              <w:t xml:space="preserve"> ali ki ima</w:t>
            </w:r>
            <w:r>
              <w:rPr>
                <w:rFonts w:ascii="Tahoma" w:hAnsi="Tahoma" w:cs="Tahoma"/>
                <w:sz w:val="18"/>
                <w:szCs w:val="18"/>
              </w:rPr>
              <w:t>jo</w:t>
            </w:r>
            <w:r w:rsidRPr="00D24087">
              <w:rPr>
                <w:rFonts w:ascii="Tahoma" w:hAnsi="Tahoma" w:cs="Tahoma"/>
                <w:sz w:val="18"/>
                <w:szCs w:val="18"/>
              </w:rPr>
              <w:t xml:space="preserve"> pooblastila za njegovo zastopanje ali odločanje ali nadzor v njem</w:t>
            </w:r>
          </w:p>
        </w:tc>
        <w:tc>
          <w:tcPr>
            <w:tcW w:w="5961" w:type="dxa"/>
            <w:vAlign w:val="center"/>
          </w:tcPr>
          <w:p w14:paraId="75C35D5C" w14:textId="77777777" w:rsidR="00E4305F" w:rsidRPr="00112425" w:rsidRDefault="00E4305F" w:rsidP="00E63979">
            <w:pPr>
              <w:keepNext/>
              <w:keepLines/>
              <w:rPr>
                <w:rFonts w:ascii="Tahoma" w:hAnsi="Tahoma" w:cs="Tahoma"/>
                <w:sz w:val="18"/>
                <w:szCs w:val="18"/>
              </w:rPr>
            </w:pPr>
          </w:p>
          <w:p w14:paraId="62E1928C" w14:textId="77777777" w:rsidR="00E4305F" w:rsidRPr="00112425" w:rsidRDefault="00E4305F" w:rsidP="00E63979">
            <w:pPr>
              <w:keepNext/>
              <w:keepLines/>
              <w:rPr>
                <w:rFonts w:ascii="Tahoma" w:hAnsi="Tahoma" w:cs="Tahoma"/>
                <w:sz w:val="18"/>
                <w:szCs w:val="18"/>
              </w:rPr>
            </w:pPr>
          </w:p>
          <w:p w14:paraId="02BFF615" w14:textId="77777777" w:rsidR="00E4305F" w:rsidRPr="00112425" w:rsidRDefault="00E4305F" w:rsidP="00E63979">
            <w:pPr>
              <w:keepNext/>
              <w:keepLines/>
              <w:rPr>
                <w:rFonts w:ascii="Tahoma" w:hAnsi="Tahoma" w:cs="Tahoma"/>
                <w:sz w:val="18"/>
                <w:szCs w:val="18"/>
              </w:rPr>
            </w:pPr>
          </w:p>
          <w:p w14:paraId="1950225A" w14:textId="77777777" w:rsidR="00E4305F" w:rsidRPr="00112425" w:rsidRDefault="00E4305F" w:rsidP="00E63979">
            <w:pPr>
              <w:keepNext/>
              <w:keepLines/>
              <w:rPr>
                <w:rFonts w:ascii="Tahoma" w:hAnsi="Tahoma" w:cs="Tahoma"/>
                <w:sz w:val="18"/>
                <w:szCs w:val="18"/>
              </w:rPr>
            </w:pPr>
          </w:p>
        </w:tc>
      </w:tr>
      <w:tr w:rsidR="00E4305F" w:rsidRPr="00112425" w14:paraId="1C451BF7" w14:textId="77777777" w:rsidTr="00B50519">
        <w:trPr>
          <w:trHeight w:val="357"/>
          <w:jc w:val="center"/>
        </w:trPr>
        <w:tc>
          <w:tcPr>
            <w:tcW w:w="3397" w:type="dxa"/>
            <w:vAlign w:val="center"/>
          </w:tcPr>
          <w:p w14:paraId="4073435D" w14:textId="77777777" w:rsidR="00E4305F" w:rsidRPr="00112425" w:rsidRDefault="00E4305F" w:rsidP="00E63979">
            <w:pPr>
              <w:keepNext/>
              <w:keepLines/>
              <w:spacing w:line="276" w:lineRule="auto"/>
              <w:rPr>
                <w:rFonts w:ascii="Tahoma" w:hAnsi="Tahoma" w:cs="Tahoma"/>
                <w:sz w:val="18"/>
                <w:szCs w:val="18"/>
              </w:rPr>
            </w:pPr>
            <w:r w:rsidRPr="00112425">
              <w:rPr>
                <w:rFonts w:ascii="Tahoma" w:hAnsi="Tahoma" w:cs="Tahoma"/>
                <w:sz w:val="18"/>
                <w:szCs w:val="18"/>
              </w:rPr>
              <w:t>Matična številka subjekta</w:t>
            </w:r>
          </w:p>
        </w:tc>
        <w:tc>
          <w:tcPr>
            <w:tcW w:w="5961" w:type="dxa"/>
            <w:vAlign w:val="center"/>
          </w:tcPr>
          <w:p w14:paraId="20EC1743" w14:textId="77777777" w:rsidR="00E4305F" w:rsidRPr="00112425" w:rsidRDefault="00E4305F" w:rsidP="00E63979">
            <w:pPr>
              <w:keepNext/>
              <w:keepLines/>
              <w:spacing w:line="276" w:lineRule="auto"/>
              <w:rPr>
                <w:rFonts w:ascii="Tahoma" w:hAnsi="Tahoma" w:cs="Tahoma"/>
                <w:sz w:val="18"/>
                <w:szCs w:val="18"/>
              </w:rPr>
            </w:pPr>
          </w:p>
        </w:tc>
      </w:tr>
      <w:tr w:rsidR="00E4305F" w:rsidRPr="00112425" w14:paraId="29B22833" w14:textId="77777777" w:rsidTr="00B50519">
        <w:trPr>
          <w:trHeight w:val="405"/>
          <w:jc w:val="center"/>
        </w:trPr>
        <w:tc>
          <w:tcPr>
            <w:tcW w:w="3397" w:type="dxa"/>
            <w:vAlign w:val="center"/>
          </w:tcPr>
          <w:p w14:paraId="224E962B" w14:textId="77777777" w:rsidR="00E4305F" w:rsidRPr="00112425" w:rsidRDefault="00E4305F" w:rsidP="00E63979">
            <w:pPr>
              <w:keepNext/>
              <w:keepLines/>
              <w:spacing w:line="276" w:lineRule="auto"/>
              <w:rPr>
                <w:rFonts w:ascii="Tahoma" w:hAnsi="Tahoma" w:cs="Tahoma"/>
                <w:sz w:val="18"/>
                <w:szCs w:val="18"/>
              </w:rPr>
            </w:pPr>
            <w:r w:rsidRPr="00112425">
              <w:rPr>
                <w:rFonts w:ascii="Tahoma" w:hAnsi="Tahoma" w:cs="Tahoma"/>
                <w:sz w:val="18"/>
                <w:szCs w:val="18"/>
              </w:rPr>
              <w:t>Davčna številka subjekta</w:t>
            </w:r>
          </w:p>
        </w:tc>
        <w:tc>
          <w:tcPr>
            <w:tcW w:w="5961" w:type="dxa"/>
            <w:vAlign w:val="center"/>
          </w:tcPr>
          <w:p w14:paraId="3BE3B561" w14:textId="77777777" w:rsidR="00E4305F" w:rsidRPr="00112425" w:rsidRDefault="00E4305F" w:rsidP="00E63979">
            <w:pPr>
              <w:keepNext/>
              <w:keepLines/>
              <w:spacing w:line="276" w:lineRule="auto"/>
              <w:rPr>
                <w:rFonts w:ascii="Tahoma" w:hAnsi="Tahoma" w:cs="Tahoma"/>
                <w:sz w:val="18"/>
                <w:szCs w:val="18"/>
              </w:rPr>
            </w:pPr>
          </w:p>
        </w:tc>
      </w:tr>
      <w:tr w:rsidR="00E4305F" w:rsidRPr="00112425" w14:paraId="34B8CB25" w14:textId="77777777" w:rsidTr="00B50519">
        <w:trPr>
          <w:trHeight w:val="410"/>
          <w:jc w:val="center"/>
        </w:trPr>
        <w:tc>
          <w:tcPr>
            <w:tcW w:w="3397" w:type="dxa"/>
            <w:vAlign w:val="center"/>
          </w:tcPr>
          <w:p w14:paraId="32BCFDD3" w14:textId="77777777" w:rsidR="00E4305F" w:rsidRPr="00112425" w:rsidRDefault="00E4305F" w:rsidP="00E63979">
            <w:pPr>
              <w:keepNext/>
              <w:keepLines/>
              <w:spacing w:line="276" w:lineRule="auto"/>
              <w:rPr>
                <w:rFonts w:ascii="Tahoma" w:hAnsi="Tahoma" w:cs="Tahoma"/>
                <w:sz w:val="18"/>
                <w:szCs w:val="18"/>
              </w:rPr>
            </w:pPr>
            <w:r w:rsidRPr="00112425">
              <w:rPr>
                <w:rFonts w:ascii="Tahoma" w:hAnsi="Tahoma" w:cs="Tahoma"/>
                <w:sz w:val="18"/>
                <w:szCs w:val="18"/>
              </w:rPr>
              <w:t>Transakcijski račun subjekta</w:t>
            </w:r>
          </w:p>
        </w:tc>
        <w:tc>
          <w:tcPr>
            <w:tcW w:w="5961" w:type="dxa"/>
            <w:vAlign w:val="center"/>
          </w:tcPr>
          <w:p w14:paraId="17626491" w14:textId="77777777" w:rsidR="00E4305F" w:rsidRPr="00112425" w:rsidRDefault="00E4305F" w:rsidP="00E63979">
            <w:pPr>
              <w:keepNext/>
              <w:keepLines/>
              <w:spacing w:line="276" w:lineRule="auto"/>
              <w:rPr>
                <w:rFonts w:ascii="Tahoma" w:hAnsi="Tahoma" w:cs="Tahoma"/>
                <w:sz w:val="18"/>
                <w:szCs w:val="18"/>
              </w:rPr>
            </w:pPr>
          </w:p>
        </w:tc>
      </w:tr>
      <w:tr w:rsidR="00E4305F" w:rsidRPr="00112425" w14:paraId="2411012E" w14:textId="77777777" w:rsidTr="00B50519">
        <w:trPr>
          <w:jc w:val="center"/>
        </w:trPr>
        <w:tc>
          <w:tcPr>
            <w:tcW w:w="3397" w:type="dxa"/>
            <w:vAlign w:val="center"/>
          </w:tcPr>
          <w:p w14:paraId="30561452" w14:textId="77777777" w:rsidR="00E4305F" w:rsidRPr="00112425" w:rsidRDefault="00E4305F" w:rsidP="00E63979">
            <w:pPr>
              <w:keepNext/>
              <w:keepLines/>
              <w:jc w:val="center"/>
              <w:rPr>
                <w:rFonts w:ascii="Tahoma" w:hAnsi="Tahoma" w:cs="Tahoma"/>
                <w:sz w:val="18"/>
                <w:szCs w:val="18"/>
              </w:rPr>
            </w:pPr>
          </w:p>
          <w:p w14:paraId="71566B5F" w14:textId="77777777" w:rsidR="00E4305F" w:rsidRPr="00112425" w:rsidRDefault="00E4305F" w:rsidP="00E63979">
            <w:pPr>
              <w:keepNext/>
              <w:keepLines/>
              <w:jc w:val="center"/>
              <w:rPr>
                <w:rFonts w:ascii="Tahoma" w:hAnsi="Tahoma" w:cs="Tahoma"/>
                <w:sz w:val="18"/>
                <w:szCs w:val="18"/>
              </w:rPr>
            </w:pPr>
          </w:p>
          <w:p w14:paraId="1B6216B2" w14:textId="77777777" w:rsidR="00E4305F" w:rsidRPr="00112425" w:rsidRDefault="00E4305F" w:rsidP="00E63979">
            <w:pPr>
              <w:keepNext/>
              <w:keepLines/>
              <w:jc w:val="center"/>
              <w:rPr>
                <w:rFonts w:ascii="Tahoma" w:hAnsi="Tahoma" w:cs="Tahoma"/>
                <w:sz w:val="18"/>
                <w:szCs w:val="18"/>
              </w:rPr>
            </w:pPr>
          </w:p>
          <w:p w14:paraId="1D0D75D2" w14:textId="77777777" w:rsidR="00E4305F" w:rsidRPr="00112425" w:rsidRDefault="00E4305F" w:rsidP="00E63979">
            <w:pPr>
              <w:keepNext/>
              <w:keepLines/>
              <w:jc w:val="center"/>
              <w:rPr>
                <w:rFonts w:ascii="Tahoma" w:hAnsi="Tahoma" w:cs="Tahoma"/>
                <w:sz w:val="18"/>
                <w:szCs w:val="18"/>
              </w:rPr>
            </w:pPr>
          </w:p>
          <w:p w14:paraId="286DB3E2" w14:textId="77777777" w:rsidR="00E4305F" w:rsidRPr="00112425" w:rsidRDefault="00E4305F" w:rsidP="00E63979">
            <w:pPr>
              <w:keepNext/>
              <w:keepLines/>
              <w:rPr>
                <w:rFonts w:ascii="Tahoma" w:hAnsi="Tahoma" w:cs="Tahoma"/>
                <w:sz w:val="18"/>
                <w:szCs w:val="18"/>
              </w:rPr>
            </w:pPr>
            <w:r w:rsidRPr="00112425">
              <w:rPr>
                <w:rFonts w:ascii="Tahoma" w:hAnsi="Tahoma" w:cs="Tahoma"/>
                <w:sz w:val="18"/>
                <w:szCs w:val="18"/>
              </w:rPr>
              <w:t>Vsak del javnega naročila, za katere namerava ponudnik uporabiti zmogljivost subjekta</w:t>
            </w:r>
          </w:p>
          <w:p w14:paraId="139AC098" w14:textId="77777777" w:rsidR="00E4305F" w:rsidRPr="00112425" w:rsidRDefault="00E4305F" w:rsidP="00E63979">
            <w:pPr>
              <w:keepNext/>
              <w:keepLines/>
              <w:jc w:val="center"/>
              <w:rPr>
                <w:rFonts w:ascii="Tahoma" w:hAnsi="Tahoma" w:cs="Tahoma"/>
                <w:sz w:val="18"/>
                <w:szCs w:val="18"/>
              </w:rPr>
            </w:pPr>
          </w:p>
          <w:p w14:paraId="32DB3261" w14:textId="77777777" w:rsidR="00E4305F" w:rsidRPr="00112425" w:rsidRDefault="00E4305F" w:rsidP="00E63979">
            <w:pPr>
              <w:keepNext/>
              <w:keepLines/>
              <w:jc w:val="center"/>
              <w:rPr>
                <w:rFonts w:ascii="Tahoma" w:hAnsi="Tahoma" w:cs="Tahoma"/>
                <w:sz w:val="18"/>
                <w:szCs w:val="18"/>
              </w:rPr>
            </w:pPr>
          </w:p>
          <w:p w14:paraId="1E287EB2" w14:textId="77777777" w:rsidR="00E4305F" w:rsidRPr="00112425" w:rsidRDefault="00E4305F" w:rsidP="00E63979">
            <w:pPr>
              <w:keepNext/>
              <w:keepLines/>
              <w:jc w:val="center"/>
              <w:rPr>
                <w:rFonts w:ascii="Tahoma" w:hAnsi="Tahoma" w:cs="Tahoma"/>
                <w:sz w:val="18"/>
                <w:szCs w:val="18"/>
              </w:rPr>
            </w:pPr>
          </w:p>
          <w:p w14:paraId="129122C5" w14:textId="77777777" w:rsidR="00E4305F" w:rsidRPr="00112425" w:rsidRDefault="00E4305F" w:rsidP="00E63979">
            <w:pPr>
              <w:keepNext/>
              <w:keepLines/>
              <w:jc w:val="center"/>
              <w:rPr>
                <w:rFonts w:ascii="Tahoma" w:hAnsi="Tahoma" w:cs="Tahoma"/>
                <w:sz w:val="18"/>
                <w:szCs w:val="18"/>
              </w:rPr>
            </w:pPr>
          </w:p>
        </w:tc>
        <w:tc>
          <w:tcPr>
            <w:tcW w:w="5961" w:type="dxa"/>
            <w:vAlign w:val="center"/>
          </w:tcPr>
          <w:p w14:paraId="64EFAA91" w14:textId="77777777" w:rsidR="00E4305F" w:rsidRPr="00112425" w:rsidRDefault="00E4305F" w:rsidP="00E63979">
            <w:pPr>
              <w:keepNext/>
              <w:keepLines/>
              <w:rPr>
                <w:sz w:val="18"/>
                <w:szCs w:val="18"/>
              </w:rPr>
            </w:pPr>
          </w:p>
          <w:p w14:paraId="596F760F" w14:textId="77777777" w:rsidR="00E4305F" w:rsidRPr="00112425" w:rsidRDefault="00E4305F" w:rsidP="00E63979">
            <w:pPr>
              <w:keepNext/>
              <w:keepLines/>
              <w:rPr>
                <w:sz w:val="18"/>
                <w:szCs w:val="18"/>
              </w:rPr>
            </w:pPr>
          </w:p>
        </w:tc>
      </w:tr>
      <w:tr w:rsidR="00E4305F" w:rsidRPr="00112425" w14:paraId="4EDC04D2" w14:textId="77777777" w:rsidTr="00B50519">
        <w:trPr>
          <w:trHeight w:val="525"/>
          <w:jc w:val="center"/>
        </w:trPr>
        <w:tc>
          <w:tcPr>
            <w:tcW w:w="3397" w:type="dxa"/>
            <w:vAlign w:val="center"/>
          </w:tcPr>
          <w:p w14:paraId="3B67127C" w14:textId="77777777" w:rsidR="00E4305F" w:rsidRPr="00112425" w:rsidRDefault="00E4305F" w:rsidP="00E63979">
            <w:pPr>
              <w:keepNext/>
              <w:keepLines/>
              <w:rPr>
                <w:rFonts w:ascii="Tahoma" w:hAnsi="Tahoma" w:cs="Tahoma"/>
                <w:sz w:val="18"/>
                <w:szCs w:val="18"/>
              </w:rPr>
            </w:pPr>
            <w:r w:rsidRPr="00112425">
              <w:rPr>
                <w:rFonts w:ascii="Tahoma" w:hAnsi="Tahoma" w:cs="Tahoma"/>
                <w:sz w:val="18"/>
                <w:szCs w:val="18"/>
              </w:rPr>
              <w:t>Količina/Delež (%) javnega naročila brez DDV</w:t>
            </w:r>
          </w:p>
        </w:tc>
        <w:tc>
          <w:tcPr>
            <w:tcW w:w="5961" w:type="dxa"/>
            <w:vAlign w:val="center"/>
          </w:tcPr>
          <w:p w14:paraId="7C3CF18A" w14:textId="77777777" w:rsidR="00E4305F" w:rsidRPr="00112425" w:rsidRDefault="00E4305F" w:rsidP="00E63979">
            <w:pPr>
              <w:keepNext/>
              <w:keepLines/>
              <w:rPr>
                <w:sz w:val="18"/>
                <w:szCs w:val="18"/>
              </w:rPr>
            </w:pPr>
          </w:p>
          <w:p w14:paraId="490B3ACF" w14:textId="77777777" w:rsidR="00E4305F" w:rsidRPr="00112425" w:rsidRDefault="00E4305F" w:rsidP="00E63979">
            <w:pPr>
              <w:keepNext/>
              <w:keepLines/>
              <w:rPr>
                <w:sz w:val="18"/>
                <w:szCs w:val="18"/>
              </w:rPr>
            </w:pPr>
          </w:p>
        </w:tc>
      </w:tr>
      <w:tr w:rsidR="00E4305F" w:rsidRPr="00112425" w14:paraId="6BFD3746" w14:textId="77777777" w:rsidTr="00B50519">
        <w:trPr>
          <w:jc w:val="center"/>
        </w:trPr>
        <w:tc>
          <w:tcPr>
            <w:tcW w:w="3397" w:type="dxa"/>
            <w:vAlign w:val="center"/>
          </w:tcPr>
          <w:p w14:paraId="69B1BC29" w14:textId="77777777" w:rsidR="00E4305F" w:rsidRPr="00112425" w:rsidRDefault="00E4305F" w:rsidP="00E63979">
            <w:pPr>
              <w:keepNext/>
              <w:keepLines/>
              <w:rPr>
                <w:rFonts w:ascii="Tahoma" w:hAnsi="Tahoma" w:cs="Tahoma"/>
                <w:sz w:val="18"/>
                <w:szCs w:val="18"/>
              </w:rPr>
            </w:pPr>
            <w:r w:rsidRPr="00112425">
              <w:rPr>
                <w:rFonts w:ascii="Tahoma" w:hAnsi="Tahoma" w:cs="Tahoma"/>
                <w:sz w:val="18"/>
                <w:szCs w:val="18"/>
              </w:rPr>
              <w:t>Kraj izvedbe</w:t>
            </w:r>
          </w:p>
        </w:tc>
        <w:tc>
          <w:tcPr>
            <w:tcW w:w="5961" w:type="dxa"/>
            <w:vAlign w:val="center"/>
          </w:tcPr>
          <w:p w14:paraId="628C62DC" w14:textId="77777777" w:rsidR="00E4305F" w:rsidRPr="00112425" w:rsidRDefault="00E4305F" w:rsidP="00E63979">
            <w:pPr>
              <w:keepNext/>
              <w:keepLines/>
              <w:rPr>
                <w:sz w:val="18"/>
                <w:szCs w:val="18"/>
              </w:rPr>
            </w:pPr>
          </w:p>
          <w:p w14:paraId="3EB97654" w14:textId="77777777" w:rsidR="00E4305F" w:rsidRPr="00112425" w:rsidRDefault="00E4305F" w:rsidP="00E63979">
            <w:pPr>
              <w:keepNext/>
              <w:keepLines/>
              <w:rPr>
                <w:sz w:val="18"/>
                <w:szCs w:val="18"/>
              </w:rPr>
            </w:pPr>
          </w:p>
        </w:tc>
      </w:tr>
      <w:tr w:rsidR="00E4305F" w:rsidRPr="00112425" w14:paraId="189479FF" w14:textId="77777777" w:rsidTr="00B50519">
        <w:trPr>
          <w:jc w:val="center"/>
        </w:trPr>
        <w:tc>
          <w:tcPr>
            <w:tcW w:w="3397" w:type="dxa"/>
            <w:vAlign w:val="center"/>
          </w:tcPr>
          <w:p w14:paraId="6C3E728F" w14:textId="77777777" w:rsidR="00E4305F" w:rsidRPr="00112425" w:rsidRDefault="00E4305F" w:rsidP="00E63979">
            <w:pPr>
              <w:keepNext/>
              <w:keepLines/>
              <w:rPr>
                <w:rFonts w:ascii="Tahoma" w:hAnsi="Tahoma" w:cs="Tahoma"/>
                <w:sz w:val="18"/>
                <w:szCs w:val="18"/>
              </w:rPr>
            </w:pPr>
            <w:r w:rsidRPr="00112425">
              <w:rPr>
                <w:rFonts w:ascii="Tahoma" w:hAnsi="Tahoma" w:cs="Tahoma"/>
                <w:sz w:val="18"/>
                <w:szCs w:val="18"/>
              </w:rPr>
              <w:t>Rok izvedbe</w:t>
            </w:r>
          </w:p>
        </w:tc>
        <w:tc>
          <w:tcPr>
            <w:tcW w:w="5961" w:type="dxa"/>
            <w:vAlign w:val="center"/>
          </w:tcPr>
          <w:p w14:paraId="32BDDB26" w14:textId="77777777" w:rsidR="00E4305F" w:rsidRPr="00112425" w:rsidRDefault="00E4305F" w:rsidP="00E63979">
            <w:pPr>
              <w:keepNext/>
              <w:keepLines/>
              <w:rPr>
                <w:sz w:val="18"/>
                <w:szCs w:val="18"/>
              </w:rPr>
            </w:pPr>
          </w:p>
          <w:p w14:paraId="388D1CBE" w14:textId="77777777" w:rsidR="00E4305F" w:rsidRPr="00112425" w:rsidRDefault="00E4305F" w:rsidP="00E63979">
            <w:pPr>
              <w:keepNext/>
              <w:keepLines/>
              <w:rPr>
                <w:sz w:val="18"/>
                <w:szCs w:val="18"/>
              </w:rPr>
            </w:pPr>
          </w:p>
        </w:tc>
      </w:tr>
    </w:tbl>
    <w:p w14:paraId="1318DE5E" w14:textId="77777777" w:rsidR="00E4305F" w:rsidRPr="00112425" w:rsidRDefault="00E4305F" w:rsidP="00E63979">
      <w:pPr>
        <w:keepNext/>
        <w:keepLines/>
        <w:tabs>
          <w:tab w:val="left" w:pos="567"/>
          <w:tab w:val="left" w:pos="851"/>
          <w:tab w:val="left" w:pos="993"/>
        </w:tabs>
        <w:suppressAutoHyphens/>
        <w:jc w:val="both"/>
        <w:rPr>
          <w:rFonts w:ascii="Tahoma" w:hAnsi="Tahoma" w:cs="Tahoma"/>
          <w:lang w:eastAsia="ar-SA"/>
        </w:rPr>
      </w:pPr>
    </w:p>
    <w:p w14:paraId="3C176E80" w14:textId="77777777" w:rsidR="00E4305F" w:rsidRPr="00112425" w:rsidRDefault="00E4305F" w:rsidP="00E63979">
      <w:pPr>
        <w:keepNext/>
        <w:keepLines/>
        <w:tabs>
          <w:tab w:val="left" w:pos="5400"/>
        </w:tabs>
        <w:rPr>
          <w:rFonts w:ascii="Tahoma" w:hAnsi="Tahoma" w:cs="Tahoma"/>
        </w:rPr>
      </w:pPr>
      <w:r w:rsidRPr="00112425">
        <w:rPr>
          <w:rFonts w:ascii="Tahoma" w:hAnsi="Tahoma" w:cs="Tahoma"/>
        </w:rPr>
        <w:t>Datum:.........................</w:t>
      </w:r>
      <w:r w:rsidRPr="00112425">
        <w:rPr>
          <w:rFonts w:ascii="Tahoma" w:hAnsi="Tahoma" w:cs="Tahoma"/>
        </w:rPr>
        <w:tab/>
      </w:r>
    </w:p>
    <w:p w14:paraId="69F700BC" w14:textId="77777777" w:rsidR="00E4305F" w:rsidRPr="00112425" w:rsidRDefault="00E4305F" w:rsidP="00E63979">
      <w:pPr>
        <w:keepNext/>
        <w:keepLines/>
        <w:tabs>
          <w:tab w:val="left" w:pos="5400"/>
        </w:tabs>
        <w:jc w:val="both"/>
        <w:rPr>
          <w:rFonts w:ascii="Tahoma" w:hAnsi="Tahoma" w:cs="Tahoma"/>
        </w:rPr>
      </w:pPr>
    </w:p>
    <w:p w14:paraId="43E41D24" w14:textId="77777777" w:rsidR="00E4305F" w:rsidRPr="00112425" w:rsidRDefault="00E4305F" w:rsidP="00E63979">
      <w:pPr>
        <w:keepNext/>
        <w:keepLines/>
        <w:tabs>
          <w:tab w:val="left" w:pos="5400"/>
        </w:tabs>
        <w:jc w:val="both"/>
        <w:rPr>
          <w:rFonts w:ascii="Tahoma" w:hAnsi="Tahoma" w:cs="Tahoma"/>
        </w:rPr>
      </w:pPr>
    </w:p>
    <w:p w14:paraId="213EB6B0" w14:textId="77777777" w:rsidR="00E4305F" w:rsidRPr="00112425" w:rsidRDefault="00E4305F" w:rsidP="00E63979">
      <w:pPr>
        <w:keepNext/>
        <w:keepLines/>
        <w:tabs>
          <w:tab w:val="left" w:pos="5400"/>
        </w:tabs>
        <w:jc w:val="both"/>
        <w:rPr>
          <w:rFonts w:ascii="Tahoma" w:hAnsi="Tahoma" w:cs="Tahoma"/>
        </w:rPr>
      </w:pPr>
      <w:r w:rsidRPr="00112425">
        <w:rPr>
          <w:rFonts w:ascii="Tahoma" w:hAnsi="Tahoma" w:cs="Tahoma"/>
        </w:rPr>
        <w:t xml:space="preserve">  Ime in priimek ter podpis</w:t>
      </w:r>
      <w:r w:rsidRPr="00112425">
        <w:rPr>
          <w:rFonts w:ascii="Tahoma" w:hAnsi="Tahoma" w:cs="Tahoma"/>
        </w:rPr>
        <w:tab/>
        <w:t xml:space="preserve">         Ime in priimek ter podpis </w:t>
      </w:r>
    </w:p>
    <w:p w14:paraId="7DF331C9" w14:textId="77777777" w:rsidR="00E4305F" w:rsidRPr="00112425" w:rsidRDefault="00E4305F" w:rsidP="00E63979">
      <w:pPr>
        <w:keepNext/>
        <w:keepLines/>
        <w:tabs>
          <w:tab w:val="left" w:pos="5400"/>
        </w:tabs>
        <w:jc w:val="both"/>
        <w:rPr>
          <w:rFonts w:ascii="Tahoma" w:hAnsi="Tahoma" w:cs="Tahoma"/>
        </w:rPr>
      </w:pPr>
      <w:r w:rsidRPr="00112425">
        <w:rPr>
          <w:rFonts w:ascii="Tahoma" w:hAnsi="Tahoma" w:cs="Tahoma"/>
        </w:rPr>
        <w:t xml:space="preserve">  gospodarskega subjekta:                                                          drugega subjekta:</w:t>
      </w:r>
    </w:p>
    <w:p w14:paraId="75C9E088" w14:textId="77777777" w:rsidR="00E4305F" w:rsidRPr="00112425" w:rsidRDefault="00E4305F" w:rsidP="00E63979">
      <w:pPr>
        <w:keepNext/>
        <w:keepLines/>
        <w:tabs>
          <w:tab w:val="left" w:pos="5400"/>
        </w:tabs>
        <w:rPr>
          <w:rFonts w:ascii="Tahoma" w:hAnsi="Tahoma" w:cs="Tahoma"/>
        </w:rPr>
      </w:pPr>
    </w:p>
    <w:p w14:paraId="5CB7ACA1" w14:textId="77777777" w:rsidR="00E4305F" w:rsidRPr="00112425" w:rsidRDefault="00E4305F" w:rsidP="00E63979">
      <w:pPr>
        <w:keepNext/>
        <w:keepLines/>
        <w:rPr>
          <w:rFonts w:ascii="Tahoma" w:hAnsi="Tahoma" w:cs="Tahoma"/>
        </w:rPr>
      </w:pPr>
      <w:r w:rsidRPr="00112425">
        <w:rPr>
          <w:rFonts w:ascii="Tahoma" w:hAnsi="Tahoma" w:cs="Tahoma"/>
        </w:rPr>
        <w: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w:t>
      </w:r>
    </w:p>
    <w:p w14:paraId="0D6673A2" w14:textId="77777777" w:rsidR="00E4305F" w:rsidRPr="00112425" w:rsidRDefault="00E4305F" w:rsidP="00E63979">
      <w:pPr>
        <w:keepNext/>
        <w:keepLines/>
        <w:tabs>
          <w:tab w:val="left" w:pos="284"/>
        </w:tabs>
        <w:jc w:val="both"/>
        <w:rPr>
          <w:rFonts w:ascii="Tahoma" w:hAnsi="Tahoma" w:cs="Tahoma"/>
          <w:b/>
        </w:rPr>
      </w:pPr>
      <w:r w:rsidRPr="00112425">
        <w:rPr>
          <w:rFonts w:ascii="Tahoma" w:hAnsi="Tahoma" w:cs="Tahoma"/>
          <w:b/>
        </w:rPr>
        <w:tab/>
      </w:r>
      <w:r w:rsidRPr="00112425">
        <w:rPr>
          <w:rFonts w:ascii="Tahoma" w:hAnsi="Tahoma" w:cs="Tahoma"/>
          <w:b/>
        </w:rPr>
        <w:tab/>
        <w:t xml:space="preserve">   </w:t>
      </w:r>
      <w:r w:rsidRPr="00112425">
        <w:rPr>
          <w:rFonts w:ascii="Tahoma" w:hAnsi="Tahoma" w:cs="Tahoma"/>
        </w:rPr>
        <w:t xml:space="preserve">Žig: </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Žig:</w:t>
      </w:r>
    </w:p>
    <w:p w14:paraId="2E6ECAD8" w14:textId="77777777" w:rsidR="00E4305F" w:rsidRPr="00112425" w:rsidRDefault="00E4305F" w:rsidP="00E63979">
      <w:pPr>
        <w:keepNext/>
        <w:keepLines/>
        <w:tabs>
          <w:tab w:val="left" w:pos="567"/>
          <w:tab w:val="left" w:pos="851"/>
          <w:tab w:val="left" w:pos="993"/>
        </w:tabs>
        <w:suppressAutoHyphens/>
        <w:jc w:val="both"/>
        <w:rPr>
          <w:rFonts w:ascii="Tahoma" w:hAnsi="Tahoma" w:cs="Tahoma"/>
          <w:b/>
          <w:i/>
          <w:sz w:val="18"/>
          <w:szCs w:val="18"/>
          <w:lang w:eastAsia="ar-SA"/>
        </w:rPr>
      </w:pPr>
    </w:p>
    <w:p w14:paraId="6B6894C3" w14:textId="77777777" w:rsidR="00E4305F" w:rsidRPr="00112425" w:rsidRDefault="00E4305F" w:rsidP="00E63979">
      <w:pPr>
        <w:keepNext/>
        <w:keepLines/>
        <w:tabs>
          <w:tab w:val="left" w:pos="567"/>
          <w:tab w:val="left" w:pos="851"/>
          <w:tab w:val="left" w:pos="993"/>
        </w:tabs>
        <w:suppressAutoHyphens/>
        <w:jc w:val="both"/>
        <w:rPr>
          <w:rFonts w:ascii="Tahoma" w:hAnsi="Tahoma" w:cs="Tahoma"/>
          <w:b/>
          <w:i/>
          <w:sz w:val="18"/>
          <w:szCs w:val="18"/>
          <w:lang w:eastAsia="ar-SA"/>
        </w:rPr>
      </w:pPr>
    </w:p>
    <w:p w14:paraId="261FE3F1" w14:textId="77777777" w:rsidR="00E4305F" w:rsidRPr="00112425" w:rsidRDefault="00E4305F" w:rsidP="00E63979">
      <w:pPr>
        <w:keepNext/>
        <w:keepLines/>
        <w:tabs>
          <w:tab w:val="left" w:pos="567"/>
          <w:tab w:val="left" w:pos="851"/>
          <w:tab w:val="left" w:pos="993"/>
        </w:tabs>
        <w:suppressAutoHyphens/>
        <w:jc w:val="both"/>
        <w:rPr>
          <w:rFonts w:ascii="Tahoma" w:hAnsi="Tahoma" w:cs="Tahoma"/>
          <w:b/>
          <w:i/>
          <w:sz w:val="18"/>
          <w:szCs w:val="18"/>
          <w:lang w:eastAsia="ar-SA"/>
        </w:rPr>
      </w:pPr>
    </w:p>
    <w:p w14:paraId="30786BFE" w14:textId="77777777" w:rsidR="00E4305F" w:rsidRPr="00112425" w:rsidRDefault="00E4305F" w:rsidP="00E63979">
      <w:pPr>
        <w:keepNext/>
        <w:keepLines/>
        <w:tabs>
          <w:tab w:val="left" w:pos="567"/>
          <w:tab w:val="left" w:pos="851"/>
          <w:tab w:val="left" w:pos="993"/>
        </w:tabs>
        <w:suppressAutoHyphens/>
        <w:jc w:val="both"/>
        <w:rPr>
          <w:rFonts w:ascii="Tahoma" w:hAnsi="Tahoma" w:cs="Tahoma"/>
          <w:b/>
          <w:i/>
          <w:sz w:val="18"/>
          <w:szCs w:val="18"/>
          <w:lang w:eastAsia="ar-SA"/>
        </w:rPr>
      </w:pPr>
    </w:p>
    <w:p w14:paraId="16D3C824" w14:textId="77777777" w:rsidR="00E4305F" w:rsidRPr="00112425" w:rsidRDefault="00E4305F" w:rsidP="00E63979">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sz w:val="18"/>
        </w:rPr>
        <w:t>Prilogo je potrebno izpolniti, v kolikor  ponudnik uporabi zmogljivost drugih subjektov.</w:t>
      </w:r>
    </w:p>
    <w:p w14:paraId="55B1D0E3" w14:textId="77777777" w:rsidR="00E4305F" w:rsidRPr="00112425" w:rsidRDefault="00E4305F" w:rsidP="00E63979">
      <w:pPr>
        <w:keepNext/>
        <w:keepLines/>
        <w:tabs>
          <w:tab w:val="left" w:pos="567"/>
          <w:tab w:val="left" w:pos="851"/>
          <w:tab w:val="left" w:pos="993"/>
        </w:tabs>
        <w:suppressAutoHyphens/>
        <w:jc w:val="both"/>
        <w:rPr>
          <w:rFonts w:ascii="Tahoma" w:hAnsi="Tahoma" w:cs="Tahoma"/>
          <w:b/>
          <w:i/>
          <w:sz w:val="22"/>
          <w:szCs w:val="18"/>
          <w:lang w:eastAsia="ar-SA"/>
        </w:rPr>
      </w:pPr>
    </w:p>
    <w:p w14:paraId="21A77D11" w14:textId="77777777" w:rsidR="00E4305F" w:rsidRPr="00112425" w:rsidRDefault="00E4305F" w:rsidP="00E63979">
      <w:pPr>
        <w:keepNext/>
        <w:keepLines/>
        <w:spacing w:after="40"/>
        <w:jc w:val="both"/>
        <w:rPr>
          <w:rFonts w:ascii="Tahoma" w:hAnsi="Tahoma" w:cs="Tahoma"/>
          <w:i/>
          <w:sz w:val="18"/>
        </w:rPr>
      </w:pPr>
      <w:r w:rsidRPr="00112425">
        <w:rPr>
          <w:rFonts w:ascii="Tahoma" w:hAnsi="Tahoma" w:cs="Tahoma"/>
          <w:b/>
          <w:i/>
          <w:sz w:val="18"/>
          <w:szCs w:val="18"/>
          <w:u w:val="single"/>
        </w:rPr>
        <w:t xml:space="preserve">Navodilo: </w:t>
      </w:r>
      <w:r w:rsidRPr="00112425">
        <w:rPr>
          <w:rFonts w:ascii="Tahoma" w:hAnsi="Tahoma" w:cs="Tahoma"/>
          <w:i/>
          <w:sz w:val="18"/>
        </w:rPr>
        <w:t>Obrazec se po potrebi kopira!</w:t>
      </w:r>
    </w:p>
    <w:p w14:paraId="3175BE88" w14:textId="77777777" w:rsidR="00E4305F" w:rsidRPr="00112425" w:rsidRDefault="00E4305F" w:rsidP="00E63979">
      <w:pPr>
        <w:keepNext/>
        <w:keepLines/>
      </w:pPr>
    </w:p>
    <w:p w14:paraId="0D1B3A95" w14:textId="77777777" w:rsidR="00E4305F" w:rsidRPr="00112425" w:rsidRDefault="00E4305F" w:rsidP="00E63979">
      <w:pPr>
        <w:keepNext/>
        <w:keepLines/>
      </w:pPr>
    </w:p>
    <w:p w14:paraId="68A30B11" w14:textId="77777777" w:rsidR="00E4305F" w:rsidRPr="00112425" w:rsidRDefault="00E4305F" w:rsidP="00E63979">
      <w:pPr>
        <w:keepNext/>
        <w:keepLines/>
      </w:pPr>
    </w:p>
    <w:p w14:paraId="51EC7A12" w14:textId="77777777" w:rsidR="001B1358" w:rsidRPr="00112425" w:rsidRDefault="001B1358" w:rsidP="00E63979">
      <w:pPr>
        <w:keepNext/>
        <w:keepLines/>
        <w:jc w:val="both"/>
        <w:rPr>
          <w:rFonts w:ascii="Tahoma" w:hAnsi="Tahoma" w:cs="Tahoma"/>
          <w:b/>
          <w:i/>
          <w:sz w:val="18"/>
          <w:szCs w:val="18"/>
        </w:rPr>
      </w:pPr>
    </w:p>
    <w:p w14:paraId="7813D7C8" w14:textId="77777777" w:rsidR="002D67CD" w:rsidRPr="00112425" w:rsidRDefault="002D67CD" w:rsidP="00E63979">
      <w:pPr>
        <w:keepNext/>
        <w:keepLines/>
        <w:tabs>
          <w:tab w:val="left" w:pos="284"/>
        </w:tabs>
        <w:jc w:val="both"/>
        <w:rPr>
          <w:rFonts w:ascii="Tahoma" w:hAnsi="Tahoma" w:cs="Tahoma"/>
          <w:b/>
          <w:i/>
          <w:sz w:val="18"/>
          <w:szCs w:val="18"/>
        </w:rPr>
      </w:pPr>
    </w:p>
    <w:p w14:paraId="2C4A0C4B" w14:textId="77777777" w:rsidR="00262952" w:rsidRDefault="00262952" w:rsidP="00E63979">
      <w:pPr>
        <w:keepNext/>
        <w:keepLines/>
        <w:rPr>
          <w:rFonts w:ascii="Tahoma" w:hAnsi="Tahoma" w:cs="Tahoma"/>
        </w:rPr>
      </w:pPr>
    </w:p>
    <w:p w14:paraId="2FC65DCF" w14:textId="77777777" w:rsidR="0095014B" w:rsidRDefault="0095014B" w:rsidP="00E63979">
      <w:pPr>
        <w:keepNext/>
        <w:keepLines/>
        <w:rPr>
          <w:rFonts w:ascii="Tahoma" w:hAnsi="Tahoma" w:cs="Tahoma"/>
        </w:rPr>
      </w:pPr>
    </w:p>
    <w:p w14:paraId="68098964" w14:textId="77777777" w:rsidR="0095014B" w:rsidRDefault="0095014B" w:rsidP="00E63979">
      <w:pPr>
        <w:keepNext/>
        <w:keepLines/>
        <w:rPr>
          <w:rFonts w:ascii="Tahoma" w:hAnsi="Tahoma" w:cs="Tahoma"/>
        </w:rPr>
      </w:pPr>
    </w:p>
    <w:p w14:paraId="50E8AE33" w14:textId="77777777" w:rsidR="0095014B" w:rsidRDefault="0095014B" w:rsidP="00E63979">
      <w:pPr>
        <w:keepNext/>
        <w:keepLines/>
        <w:rPr>
          <w:rFonts w:ascii="Tahoma" w:hAnsi="Tahoma" w:cs="Tahoma"/>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359"/>
        <w:gridCol w:w="1361"/>
      </w:tblGrid>
      <w:tr w:rsidR="00262952" w:rsidRPr="003C5E66" w14:paraId="5B1EF987" w14:textId="77777777" w:rsidTr="00987EC6">
        <w:tc>
          <w:tcPr>
            <w:tcW w:w="8359" w:type="dxa"/>
            <w:tcBorders>
              <w:top w:val="single" w:sz="4" w:space="0" w:color="auto"/>
              <w:left w:val="single" w:sz="4" w:space="0" w:color="auto"/>
              <w:bottom w:val="single" w:sz="4" w:space="0" w:color="auto"/>
              <w:right w:val="single" w:sz="4" w:space="0" w:color="808080"/>
            </w:tcBorders>
          </w:tcPr>
          <w:p w14:paraId="1CF730DE" w14:textId="53880F2E" w:rsidR="00262952" w:rsidRPr="003C5E66" w:rsidRDefault="00262952" w:rsidP="00E63979">
            <w:pPr>
              <w:keepNext/>
              <w:keepLines/>
              <w:jc w:val="both"/>
              <w:rPr>
                <w:rFonts w:ascii="Tahoma" w:hAnsi="Tahoma" w:cs="Tahoma"/>
              </w:rPr>
            </w:pPr>
            <w:r w:rsidRPr="003C5E66">
              <w:rPr>
                <w:rFonts w:ascii="Tahoma" w:hAnsi="Tahoma" w:cs="Tahoma"/>
              </w:rPr>
              <w:lastRenderedPageBreak/>
              <w:t>POTRDITEV REFERENC</w:t>
            </w:r>
            <w:r w:rsidR="00A22417">
              <w:rPr>
                <w:rFonts w:ascii="Tahoma" w:hAnsi="Tahoma" w:cs="Tahoma"/>
              </w:rPr>
              <w:t xml:space="preserve"> S STRANI POSAMEZNIH NAROČNIKOV</w:t>
            </w:r>
          </w:p>
        </w:tc>
        <w:tc>
          <w:tcPr>
            <w:tcW w:w="1361" w:type="dxa"/>
            <w:tcBorders>
              <w:top w:val="single" w:sz="4" w:space="0" w:color="auto"/>
              <w:left w:val="single" w:sz="4" w:space="0" w:color="808080"/>
              <w:bottom w:val="single" w:sz="4" w:space="0" w:color="auto"/>
              <w:right w:val="single" w:sz="4" w:space="0" w:color="auto"/>
            </w:tcBorders>
            <w:hideMark/>
          </w:tcPr>
          <w:p w14:paraId="521A6EF1" w14:textId="2883CF9C" w:rsidR="00262952" w:rsidRPr="003C5E66" w:rsidRDefault="00262952" w:rsidP="00E63979">
            <w:pPr>
              <w:keepNext/>
              <w:keepLines/>
              <w:rPr>
                <w:rFonts w:ascii="Tahoma" w:hAnsi="Tahoma" w:cs="Tahoma"/>
                <w:b/>
                <w:i/>
              </w:rPr>
            </w:pPr>
            <w:r w:rsidRPr="003C5E66">
              <w:rPr>
                <w:rFonts w:ascii="Tahoma" w:hAnsi="Tahoma" w:cs="Tahoma"/>
                <w:b/>
                <w:i/>
              </w:rPr>
              <w:t xml:space="preserve">Priloga </w:t>
            </w:r>
            <w:r w:rsidR="005119AB">
              <w:rPr>
                <w:rFonts w:ascii="Tahoma" w:hAnsi="Tahoma" w:cs="Tahoma"/>
                <w:b/>
                <w:i/>
              </w:rPr>
              <w:t>5</w:t>
            </w:r>
          </w:p>
        </w:tc>
      </w:tr>
    </w:tbl>
    <w:p w14:paraId="4E57920C" w14:textId="77777777" w:rsidR="00262952" w:rsidRPr="003C5E66" w:rsidRDefault="00262952" w:rsidP="00E63979">
      <w:pPr>
        <w:keepNext/>
        <w:keepLines/>
        <w:tabs>
          <w:tab w:val="left" w:pos="993"/>
        </w:tabs>
        <w:ind w:left="993" w:hanging="993"/>
        <w:rPr>
          <w:rFonts w:ascii="Tahoma" w:hAnsi="Tahoma" w:cs="Tahoma"/>
          <w:b/>
        </w:rPr>
      </w:pPr>
      <w:r w:rsidRPr="003C5E66">
        <w:rPr>
          <w:rFonts w:ascii="Tahoma" w:hAnsi="Tahoma" w:cs="Tahoma"/>
          <w:b/>
        </w:rPr>
        <w:t>IZPOLNI PONUDNIK!!!!!!</w:t>
      </w:r>
    </w:p>
    <w:p w14:paraId="36F4BF67" w14:textId="2FF1677A" w:rsidR="00262952" w:rsidRDefault="00262952" w:rsidP="00E63979">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tbl>
      <w:tblPr>
        <w:tblW w:w="9806" w:type="dxa"/>
        <w:tblInd w:w="-5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1"/>
        <w:gridCol w:w="3269"/>
        <w:gridCol w:w="277"/>
        <w:gridCol w:w="2297"/>
        <w:gridCol w:w="752"/>
        <w:gridCol w:w="2396"/>
        <w:gridCol w:w="654"/>
      </w:tblGrid>
      <w:tr w:rsidR="004345CD" w:rsidRPr="003C5E66" w14:paraId="7E01816C" w14:textId="77777777" w:rsidTr="00B42D78">
        <w:trPr>
          <w:gridBefore w:val="1"/>
          <w:wBefore w:w="161" w:type="dxa"/>
          <w:trHeight w:val="310"/>
        </w:trPr>
        <w:tc>
          <w:tcPr>
            <w:tcW w:w="9645" w:type="dxa"/>
            <w:gridSpan w:val="6"/>
            <w:tcBorders>
              <w:top w:val="single" w:sz="2" w:space="0" w:color="auto"/>
              <w:left w:val="single" w:sz="2" w:space="0" w:color="auto"/>
              <w:bottom w:val="single" w:sz="2" w:space="0" w:color="auto"/>
              <w:right w:val="single" w:sz="2" w:space="0" w:color="auto"/>
            </w:tcBorders>
            <w:vAlign w:val="center"/>
          </w:tcPr>
          <w:p w14:paraId="665FA31D" w14:textId="77777777" w:rsidR="004345CD" w:rsidRPr="004345CD" w:rsidRDefault="004345CD" w:rsidP="00E63979">
            <w:pPr>
              <w:keepNext/>
              <w:keepLines/>
              <w:rPr>
                <w:rFonts w:ascii="Tahoma" w:hAnsi="Tahoma" w:cs="Tahoma"/>
                <w:b/>
              </w:rPr>
            </w:pPr>
            <w:r w:rsidRPr="004345CD">
              <w:rPr>
                <w:rFonts w:ascii="Tahoma" w:hAnsi="Tahoma" w:cs="Tahoma"/>
                <w:b/>
              </w:rPr>
              <w:t>Podatki o investitorju del (izdajatelju reference)</w:t>
            </w:r>
          </w:p>
        </w:tc>
      </w:tr>
      <w:tr w:rsidR="00262952" w:rsidRPr="003C5E66" w14:paraId="2AD56D6A" w14:textId="77777777" w:rsidTr="00B42D78">
        <w:trPr>
          <w:gridBefore w:val="1"/>
          <w:wBefore w:w="161" w:type="dxa"/>
          <w:trHeight w:val="31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1ACF1009" w14:textId="77777777" w:rsidR="00262952" w:rsidRPr="00B612E5" w:rsidRDefault="004345CD" w:rsidP="00E63979">
            <w:pPr>
              <w:keepNext/>
              <w:keepLines/>
              <w:rPr>
                <w:rFonts w:ascii="Tahoma" w:hAnsi="Tahoma" w:cs="Tahoma"/>
              </w:rPr>
            </w:pPr>
            <w:r>
              <w:rPr>
                <w:rFonts w:ascii="Tahoma" w:hAnsi="Tahoma" w:cs="Tahoma"/>
              </w:rPr>
              <w:t>Naziv i</w:t>
            </w:r>
            <w:r w:rsidR="00262952" w:rsidRPr="00B612E5">
              <w:rPr>
                <w:rFonts w:ascii="Tahoma" w:hAnsi="Tahoma" w:cs="Tahoma"/>
              </w:rPr>
              <w:t>nvestitor</w:t>
            </w:r>
            <w:r>
              <w:rPr>
                <w:rFonts w:ascii="Tahoma" w:hAnsi="Tahoma" w:cs="Tahoma"/>
              </w:rPr>
              <w:t>ja</w:t>
            </w:r>
            <w:r w:rsidR="00262952" w:rsidRPr="00B612E5">
              <w:rPr>
                <w:rFonts w:ascii="Tahoma" w:hAnsi="Tahoma" w:cs="Tahoma"/>
              </w:rPr>
              <w:t xml:space="preserve"> del (naročnik oz. plačnik):</w:t>
            </w:r>
          </w:p>
        </w:tc>
        <w:tc>
          <w:tcPr>
            <w:tcW w:w="6099" w:type="dxa"/>
            <w:gridSpan w:val="4"/>
            <w:tcBorders>
              <w:top w:val="single" w:sz="2" w:space="0" w:color="auto"/>
              <w:left w:val="single" w:sz="2" w:space="0" w:color="auto"/>
              <w:bottom w:val="single" w:sz="2" w:space="0" w:color="auto"/>
              <w:right w:val="single" w:sz="2" w:space="0" w:color="auto"/>
            </w:tcBorders>
          </w:tcPr>
          <w:p w14:paraId="14A6F03B" w14:textId="77777777" w:rsidR="00262952" w:rsidRPr="003C5E66" w:rsidRDefault="00262952" w:rsidP="00E63979">
            <w:pPr>
              <w:keepNext/>
              <w:keepLines/>
              <w:rPr>
                <w:rFonts w:ascii="Tahoma" w:hAnsi="Tahoma" w:cs="Tahoma"/>
              </w:rPr>
            </w:pPr>
          </w:p>
          <w:p w14:paraId="635ABB6F" w14:textId="77777777" w:rsidR="00262952" w:rsidRPr="003C5E66" w:rsidRDefault="00262952" w:rsidP="00E63979">
            <w:pPr>
              <w:keepNext/>
              <w:keepLines/>
              <w:rPr>
                <w:rFonts w:ascii="Tahoma" w:hAnsi="Tahoma" w:cs="Tahoma"/>
              </w:rPr>
            </w:pPr>
          </w:p>
        </w:tc>
      </w:tr>
      <w:tr w:rsidR="00262952" w:rsidRPr="003C5E66" w14:paraId="27C7EF0F" w14:textId="77777777" w:rsidTr="00B42D78">
        <w:trPr>
          <w:gridBefore w:val="1"/>
          <w:wBefore w:w="161" w:type="dxa"/>
          <w:trHeight w:val="375"/>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58D3380C" w14:textId="77777777" w:rsidR="00262952" w:rsidRPr="00B612E5" w:rsidRDefault="00262952" w:rsidP="00E63979">
            <w:pPr>
              <w:keepNext/>
              <w:keepLines/>
              <w:rPr>
                <w:rFonts w:ascii="Tahoma" w:hAnsi="Tahoma" w:cs="Tahoma"/>
              </w:rPr>
            </w:pPr>
            <w:r w:rsidRPr="00B612E5">
              <w:rPr>
                <w:rFonts w:ascii="Tahoma" w:hAnsi="Tahoma" w:cs="Tahoma"/>
              </w:rPr>
              <w:t>Naslov</w:t>
            </w:r>
            <w:r w:rsidR="00037DDD" w:rsidRPr="00B612E5">
              <w:rPr>
                <w:rFonts w:ascii="Tahoma" w:hAnsi="Tahoma" w:cs="Tahoma"/>
              </w:rPr>
              <w:t xml:space="preserve"> (sedež)</w:t>
            </w:r>
            <w:r w:rsidR="005119AB" w:rsidRPr="00B612E5">
              <w:rPr>
                <w:rFonts w:ascii="Tahoma" w:hAnsi="Tahoma" w:cs="Tahoma"/>
              </w:rPr>
              <w:t xml:space="preserve"> investitorja</w:t>
            </w:r>
            <w:r w:rsidRPr="00B612E5">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3A1A1B92" w14:textId="77777777" w:rsidR="00262952" w:rsidRPr="003C5E66" w:rsidRDefault="00262952" w:rsidP="00E63979">
            <w:pPr>
              <w:keepNext/>
              <w:keepLines/>
              <w:rPr>
                <w:rFonts w:ascii="Tahoma" w:hAnsi="Tahoma" w:cs="Tahoma"/>
              </w:rPr>
            </w:pPr>
          </w:p>
          <w:p w14:paraId="16A08982" w14:textId="77777777" w:rsidR="00262952" w:rsidRPr="003C5E66" w:rsidRDefault="00262952" w:rsidP="00E63979">
            <w:pPr>
              <w:keepNext/>
              <w:keepLines/>
              <w:rPr>
                <w:rFonts w:ascii="Tahoma" w:hAnsi="Tahoma" w:cs="Tahoma"/>
              </w:rPr>
            </w:pPr>
          </w:p>
        </w:tc>
      </w:tr>
      <w:tr w:rsidR="004345CD" w:rsidRPr="003C5E66" w14:paraId="545A318B" w14:textId="77777777" w:rsidTr="00B42D78">
        <w:trPr>
          <w:gridBefore w:val="1"/>
          <w:wBefore w:w="161" w:type="dxa"/>
          <w:trHeight w:val="375"/>
        </w:trPr>
        <w:tc>
          <w:tcPr>
            <w:tcW w:w="3546" w:type="dxa"/>
            <w:gridSpan w:val="2"/>
            <w:vMerge w:val="restart"/>
            <w:tcBorders>
              <w:top w:val="single" w:sz="2" w:space="0" w:color="auto"/>
              <w:left w:val="single" w:sz="2" w:space="0" w:color="auto"/>
              <w:right w:val="single" w:sz="2" w:space="0" w:color="auto"/>
            </w:tcBorders>
            <w:vAlign w:val="center"/>
          </w:tcPr>
          <w:p w14:paraId="3C2ADA15" w14:textId="77777777" w:rsidR="004345CD" w:rsidRPr="00B612E5" w:rsidRDefault="004345CD" w:rsidP="00E63979">
            <w:pPr>
              <w:keepNext/>
              <w:keepLines/>
              <w:rPr>
                <w:rFonts w:ascii="Tahoma" w:hAnsi="Tahoma" w:cs="Tahoma"/>
              </w:rPr>
            </w:pPr>
            <w:r>
              <w:rPr>
                <w:rFonts w:ascii="Tahoma" w:hAnsi="Tahoma" w:cs="Tahoma"/>
              </w:rPr>
              <w:t>Kontaktna oseba investitorja:</w:t>
            </w:r>
          </w:p>
        </w:tc>
        <w:tc>
          <w:tcPr>
            <w:tcW w:w="6099" w:type="dxa"/>
            <w:gridSpan w:val="4"/>
            <w:tcBorders>
              <w:top w:val="single" w:sz="2" w:space="0" w:color="auto"/>
              <w:left w:val="single" w:sz="2" w:space="0" w:color="auto"/>
              <w:bottom w:val="single" w:sz="2" w:space="0" w:color="auto"/>
              <w:right w:val="single" w:sz="2" w:space="0" w:color="auto"/>
            </w:tcBorders>
          </w:tcPr>
          <w:p w14:paraId="52FD23FB" w14:textId="77777777" w:rsidR="004345CD" w:rsidRPr="003C5E66" w:rsidRDefault="004345CD" w:rsidP="00E63979">
            <w:pPr>
              <w:keepNext/>
              <w:keepLines/>
              <w:rPr>
                <w:rFonts w:ascii="Tahoma" w:hAnsi="Tahoma" w:cs="Tahoma"/>
              </w:rPr>
            </w:pPr>
            <w:r>
              <w:rPr>
                <w:rFonts w:ascii="Tahoma" w:hAnsi="Tahoma" w:cs="Tahoma"/>
              </w:rPr>
              <w:t>Ime in priimek:</w:t>
            </w:r>
          </w:p>
        </w:tc>
      </w:tr>
      <w:tr w:rsidR="004345CD" w:rsidRPr="003C5E66" w14:paraId="477F4129" w14:textId="77777777" w:rsidTr="00B42D78">
        <w:trPr>
          <w:gridBefore w:val="1"/>
          <w:wBefore w:w="161" w:type="dxa"/>
          <w:trHeight w:val="375"/>
        </w:trPr>
        <w:tc>
          <w:tcPr>
            <w:tcW w:w="3546" w:type="dxa"/>
            <w:gridSpan w:val="2"/>
            <w:vMerge/>
            <w:tcBorders>
              <w:left w:val="single" w:sz="2" w:space="0" w:color="auto"/>
              <w:bottom w:val="single" w:sz="2" w:space="0" w:color="auto"/>
              <w:right w:val="single" w:sz="2" w:space="0" w:color="auto"/>
            </w:tcBorders>
            <w:vAlign w:val="center"/>
          </w:tcPr>
          <w:p w14:paraId="232B87C6" w14:textId="77777777" w:rsidR="004345CD" w:rsidRDefault="004345CD" w:rsidP="00E63979">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58048E72" w14:textId="77777777" w:rsidR="004345CD" w:rsidRPr="003C5E66" w:rsidRDefault="004345CD" w:rsidP="00E63979">
            <w:pPr>
              <w:keepNext/>
              <w:keepLines/>
              <w:rPr>
                <w:rFonts w:ascii="Tahoma" w:hAnsi="Tahoma" w:cs="Tahoma"/>
              </w:rPr>
            </w:pPr>
            <w:r>
              <w:rPr>
                <w:rFonts w:ascii="Tahoma" w:hAnsi="Tahoma" w:cs="Tahoma"/>
              </w:rPr>
              <w:t>Telefon:</w:t>
            </w:r>
          </w:p>
        </w:tc>
        <w:tc>
          <w:tcPr>
            <w:tcW w:w="3050" w:type="dxa"/>
            <w:gridSpan w:val="2"/>
            <w:tcBorders>
              <w:top w:val="single" w:sz="2" w:space="0" w:color="auto"/>
              <w:left w:val="single" w:sz="2" w:space="0" w:color="auto"/>
              <w:bottom w:val="single" w:sz="2" w:space="0" w:color="auto"/>
              <w:right w:val="single" w:sz="2" w:space="0" w:color="auto"/>
            </w:tcBorders>
          </w:tcPr>
          <w:p w14:paraId="41D98B3F" w14:textId="77777777" w:rsidR="004345CD" w:rsidRDefault="004345CD" w:rsidP="00E63979">
            <w:pPr>
              <w:keepNext/>
              <w:keepLines/>
              <w:rPr>
                <w:rFonts w:ascii="Tahoma" w:hAnsi="Tahoma" w:cs="Tahoma"/>
              </w:rPr>
            </w:pPr>
            <w:r>
              <w:rPr>
                <w:rFonts w:ascii="Tahoma" w:hAnsi="Tahoma" w:cs="Tahoma"/>
              </w:rPr>
              <w:t>E-pošta:</w:t>
            </w:r>
          </w:p>
          <w:p w14:paraId="51BFD5F0" w14:textId="77777777" w:rsidR="004345CD" w:rsidRPr="003C5E66" w:rsidRDefault="004345CD" w:rsidP="00E63979">
            <w:pPr>
              <w:keepNext/>
              <w:keepLines/>
              <w:rPr>
                <w:rFonts w:ascii="Tahoma" w:hAnsi="Tahoma" w:cs="Tahoma"/>
              </w:rPr>
            </w:pPr>
          </w:p>
        </w:tc>
      </w:tr>
      <w:tr w:rsidR="004345CD" w:rsidRPr="003C5E66" w14:paraId="5A6A8D48" w14:textId="77777777" w:rsidTr="00B42D78">
        <w:trPr>
          <w:gridBefore w:val="1"/>
          <w:wBefore w:w="161" w:type="dxa"/>
          <w:trHeight w:val="355"/>
        </w:trPr>
        <w:tc>
          <w:tcPr>
            <w:tcW w:w="9645" w:type="dxa"/>
            <w:gridSpan w:val="6"/>
            <w:tcBorders>
              <w:top w:val="single" w:sz="2" w:space="0" w:color="auto"/>
              <w:left w:val="single" w:sz="2" w:space="0" w:color="auto"/>
              <w:bottom w:val="single" w:sz="2" w:space="0" w:color="auto"/>
              <w:right w:val="single" w:sz="2" w:space="0" w:color="auto"/>
            </w:tcBorders>
            <w:vAlign w:val="center"/>
          </w:tcPr>
          <w:p w14:paraId="77F3AE17" w14:textId="77777777" w:rsidR="004345CD" w:rsidRPr="003C5E66" w:rsidRDefault="004345CD" w:rsidP="00E63979">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262952" w:rsidRPr="003C5E66" w14:paraId="4D939E7A" w14:textId="77777777" w:rsidTr="00B42D78">
        <w:trPr>
          <w:gridBefore w:val="1"/>
          <w:wBefore w:w="161" w:type="dxa"/>
          <w:trHeight w:val="500"/>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44BAF6C5" w14:textId="77777777" w:rsidR="00262952" w:rsidRPr="00B612E5" w:rsidRDefault="00262952" w:rsidP="00E63979">
            <w:pPr>
              <w:keepNext/>
              <w:keepLines/>
              <w:rPr>
                <w:rFonts w:ascii="Tahoma" w:hAnsi="Tahoma" w:cs="Tahoma"/>
              </w:rPr>
            </w:pPr>
            <w:r w:rsidRPr="00B612E5">
              <w:rPr>
                <w:rFonts w:ascii="Tahoma" w:hAnsi="Tahoma" w:cs="Tahoma"/>
              </w:rPr>
              <w:t>Izvajalec</w:t>
            </w:r>
            <w:r w:rsidR="005119AB" w:rsidRPr="00B612E5">
              <w:rPr>
                <w:rFonts w:ascii="Tahoma" w:hAnsi="Tahoma" w:cs="Tahoma"/>
              </w:rPr>
              <w:t xml:space="preserve"> (naziv in sedež)</w:t>
            </w:r>
            <w:r w:rsidRPr="00B612E5">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5399C7D2" w14:textId="77777777" w:rsidR="00262952" w:rsidRPr="003C5E66" w:rsidRDefault="00262952" w:rsidP="00E63979">
            <w:pPr>
              <w:keepNext/>
              <w:keepLines/>
              <w:rPr>
                <w:rFonts w:ascii="Tahoma" w:hAnsi="Tahoma" w:cs="Tahoma"/>
              </w:rPr>
            </w:pPr>
          </w:p>
        </w:tc>
      </w:tr>
      <w:tr w:rsidR="00780DDE" w:rsidRPr="003C5E66" w14:paraId="5B075CF2" w14:textId="77777777" w:rsidTr="00B42D78">
        <w:trPr>
          <w:gridBefore w:val="1"/>
          <w:wBefore w:w="161" w:type="dxa"/>
          <w:trHeight w:val="344"/>
        </w:trPr>
        <w:tc>
          <w:tcPr>
            <w:tcW w:w="9645" w:type="dxa"/>
            <w:gridSpan w:val="6"/>
            <w:tcBorders>
              <w:top w:val="single" w:sz="2" w:space="0" w:color="auto"/>
              <w:left w:val="single" w:sz="2" w:space="0" w:color="auto"/>
              <w:bottom w:val="single" w:sz="2" w:space="0" w:color="auto"/>
              <w:right w:val="single" w:sz="2" w:space="0" w:color="auto"/>
            </w:tcBorders>
            <w:vAlign w:val="center"/>
            <w:hideMark/>
          </w:tcPr>
          <w:p w14:paraId="1DFF0249" w14:textId="77777777" w:rsidR="00780DDE" w:rsidRPr="00780DDE" w:rsidRDefault="00780DDE" w:rsidP="00E63979">
            <w:pPr>
              <w:keepNext/>
              <w:keepLines/>
              <w:rPr>
                <w:rFonts w:ascii="Tahoma" w:hAnsi="Tahoma" w:cs="Tahoma"/>
                <w:b/>
              </w:rPr>
            </w:pPr>
            <w:r w:rsidRPr="00780DDE">
              <w:rPr>
                <w:rFonts w:ascii="Tahoma" w:hAnsi="Tahoma" w:cs="Tahoma"/>
                <w:b/>
              </w:rPr>
              <w:t>Podatki o referenčnem poslu</w:t>
            </w:r>
          </w:p>
        </w:tc>
      </w:tr>
      <w:tr w:rsidR="00262952" w:rsidRPr="003C5E66" w14:paraId="1DC1E6BF" w14:textId="77777777" w:rsidTr="00B42D78">
        <w:trPr>
          <w:gridBefore w:val="1"/>
          <w:wBefore w:w="161" w:type="dxa"/>
          <w:trHeight w:val="48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4485931F" w14:textId="77777777" w:rsidR="00262952" w:rsidRPr="00B612E5" w:rsidRDefault="00780DDE" w:rsidP="00E63979">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tcPr>
          <w:p w14:paraId="5369D29E" w14:textId="77777777" w:rsidR="00262952" w:rsidRPr="003C5E66" w:rsidRDefault="00262952" w:rsidP="00E63979">
            <w:pPr>
              <w:keepNext/>
              <w:keepLines/>
              <w:rPr>
                <w:rFonts w:ascii="Tahoma" w:hAnsi="Tahoma" w:cs="Tahoma"/>
              </w:rPr>
            </w:pPr>
          </w:p>
        </w:tc>
      </w:tr>
      <w:tr w:rsidR="00262952" w:rsidRPr="003C5E66" w14:paraId="5A42E3FC" w14:textId="77777777" w:rsidTr="00B42D78">
        <w:trPr>
          <w:gridBefore w:val="1"/>
          <w:wBefore w:w="161" w:type="dxa"/>
          <w:cantSplit/>
          <w:trHeight w:val="358"/>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32BDDDB7" w14:textId="77777777" w:rsidR="00262952" w:rsidRPr="00B612E5" w:rsidRDefault="00262952" w:rsidP="00E63979">
            <w:pPr>
              <w:keepNext/>
              <w:keepLines/>
              <w:rPr>
                <w:rFonts w:ascii="Tahoma" w:hAnsi="Tahoma" w:cs="Tahoma"/>
              </w:rPr>
            </w:pPr>
            <w:r w:rsidRPr="00B612E5">
              <w:rPr>
                <w:rFonts w:ascii="Tahoma" w:hAnsi="Tahoma" w:cs="Tahoma"/>
              </w:rPr>
              <w:t>Mesec in leto izvedbe:</w:t>
            </w:r>
          </w:p>
        </w:tc>
        <w:tc>
          <w:tcPr>
            <w:tcW w:w="6099" w:type="dxa"/>
            <w:gridSpan w:val="4"/>
            <w:tcBorders>
              <w:top w:val="single" w:sz="2" w:space="0" w:color="auto"/>
              <w:left w:val="single" w:sz="2" w:space="0" w:color="auto"/>
              <w:bottom w:val="single" w:sz="2" w:space="0" w:color="auto"/>
              <w:right w:val="single" w:sz="2" w:space="0" w:color="auto"/>
            </w:tcBorders>
            <w:vAlign w:val="bottom"/>
          </w:tcPr>
          <w:p w14:paraId="38EF9564" w14:textId="6D1CC8A9" w:rsidR="00262952" w:rsidRPr="003C5E66" w:rsidRDefault="00262952" w:rsidP="00B2573D">
            <w:pPr>
              <w:keepNext/>
              <w:keepLines/>
              <w:rPr>
                <w:rFonts w:ascii="Tahoma" w:hAnsi="Tahoma" w:cs="Tahoma"/>
              </w:rPr>
            </w:pPr>
            <w:r w:rsidRPr="003C5E66">
              <w:rPr>
                <w:rFonts w:ascii="Tahoma" w:hAnsi="Tahoma" w:cs="Tahoma"/>
              </w:rPr>
              <w:t xml:space="preserve"> Od  __________________       do_________________</w:t>
            </w:r>
          </w:p>
        </w:tc>
      </w:tr>
      <w:tr w:rsidR="00262952" w:rsidRPr="003C5E66" w14:paraId="247B0758" w14:textId="77777777" w:rsidTr="00B42D78">
        <w:trPr>
          <w:gridBefore w:val="1"/>
          <w:wBefore w:w="161" w:type="dxa"/>
          <w:trHeight w:val="363"/>
        </w:trPr>
        <w:tc>
          <w:tcPr>
            <w:tcW w:w="3546" w:type="dxa"/>
            <w:gridSpan w:val="2"/>
            <w:tcBorders>
              <w:top w:val="single" w:sz="2" w:space="0" w:color="auto"/>
              <w:left w:val="single" w:sz="2" w:space="0" w:color="auto"/>
              <w:bottom w:val="single" w:sz="2" w:space="0" w:color="auto"/>
              <w:right w:val="single" w:sz="2" w:space="0" w:color="auto"/>
            </w:tcBorders>
            <w:vAlign w:val="center"/>
            <w:hideMark/>
          </w:tcPr>
          <w:p w14:paraId="53311F66" w14:textId="77777777" w:rsidR="00262952" w:rsidRPr="00B612E5" w:rsidRDefault="00262952" w:rsidP="00E63979">
            <w:pPr>
              <w:keepNext/>
              <w:keepLines/>
              <w:rPr>
                <w:rFonts w:ascii="Tahoma" w:hAnsi="Tahoma" w:cs="Tahoma"/>
              </w:rPr>
            </w:pPr>
            <w:r w:rsidRPr="00B612E5">
              <w:rPr>
                <w:rFonts w:ascii="Tahoma" w:hAnsi="Tahoma" w:cs="Tahoma"/>
              </w:rPr>
              <w:t>Kraj izvedbe:</w:t>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1E8E78A1" w14:textId="77777777" w:rsidR="00262952" w:rsidRPr="003C5E66" w:rsidRDefault="00262952" w:rsidP="00E63979">
            <w:pPr>
              <w:keepNext/>
              <w:keepLines/>
              <w:rPr>
                <w:rFonts w:ascii="Tahoma" w:hAnsi="Tahoma" w:cs="Tahoma"/>
              </w:rPr>
            </w:pPr>
          </w:p>
          <w:p w14:paraId="5AB67388" w14:textId="77777777" w:rsidR="00262952" w:rsidRPr="003C5E66" w:rsidRDefault="00262952" w:rsidP="00E63979">
            <w:pPr>
              <w:keepNext/>
              <w:keepLines/>
              <w:rPr>
                <w:rFonts w:ascii="Tahoma" w:hAnsi="Tahoma" w:cs="Tahoma"/>
              </w:rPr>
            </w:pPr>
          </w:p>
        </w:tc>
      </w:tr>
      <w:tr w:rsidR="00B42D78" w:rsidRPr="003C5E66" w14:paraId="602A1031" w14:textId="77777777" w:rsidTr="00B42D78">
        <w:trPr>
          <w:gridBefore w:val="1"/>
          <w:wBefore w:w="16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4C79148E" w14:textId="6E2E8E68" w:rsidR="00B42D78" w:rsidRDefault="00B42D78" w:rsidP="00E63979">
            <w:pPr>
              <w:keepNext/>
              <w:keepLines/>
              <w:shd w:val="clear" w:color="auto" w:fill="FFFFFF"/>
              <w:tabs>
                <w:tab w:val="left" w:pos="0"/>
              </w:tabs>
              <w:ind w:right="6"/>
              <w:jc w:val="both"/>
              <w:rPr>
                <w:rFonts w:ascii="Tahoma" w:hAnsi="Tahoma" w:cs="Tahoma"/>
              </w:rPr>
            </w:pPr>
            <w:r>
              <w:rPr>
                <w:rFonts w:ascii="Tahoma" w:hAnsi="Tahoma" w:cs="Tahoma"/>
              </w:rPr>
              <w:t xml:space="preserve">Referenčni objekt obsega </w:t>
            </w:r>
            <w:r w:rsidRPr="00B42D78">
              <w:rPr>
                <w:rFonts w:ascii="Tahoma" w:hAnsi="Tahoma" w:cs="Tahoma"/>
                <w:i/>
              </w:rPr>
              <w:t>(vpiši)</w:t>
            </w:r>
            <w:r>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vAlign w:val="center"/>
          </w:tcPr>
          <w:p w14:paraId="7C3E373D" w14:textId="26FA08D1" w:rsidR="00B42D78" w:rsidRDefault="00B42D78" w:rsidP="00B42D78">
            <w:pPr>
              <w:keepNext/>
              <w:keepLines/>
              <w:autoSpaceDE w:val="0"/>
              <w:autoSpaceDN w:val="0"/>
              <w:adjustRightInd w:val="0"/>
              <w:jc w:val="both"/>
              <w:rPr>
                <w:rFonts w:ascii="Tahoma" w:hAnsi="Tahoma" w:cs="Tahoma"/>
                <w:color w:val="000000" w:themeColor="text1"/>
              </w:rPr>
            </w:pPr>
            <w:r>
              <w:rPr>
                <w:rFonts w:ascii="Tahoma" w:hAnsi="Tahoma" w:cs="Tahoma"/>
                <w:color w:val="000000" w:themeColor="text1"/>
              </w:rPr>
              <w:t>Navedba referenčnega objekta: __________________________</w:t>
            </w:r>
          </w:p>
          <w:p w14:paraId="42E55A16" w14:textId="09577C0A" w:rsidR="00B42D78" w:rsidRPr="00B42D78" w:rsidRDefault="00B42D78" w:rsidP="00B42D78">
            <w:pPr>
              <w:keepNext/>
              <w:keepLines/>
              <w:numPr>
                <w:ilvl w:val="0"/>
                <w:numId w:val="56"/>
              </w:numPr>
              <w:autoSpaceDE w:val="0"/>
              <w:autoSpaceDN w:val="0"/>
              <w:adjustRightInd w:val="0"/>
              <w:ind w:left="205" w:hanging="141"/>
              <w:jc w:val="both"/>
              <w:rPr>
                <w:rFonts w:ascii="Tahoma" w:hAnsi="Tahoma" w:cs="Tahoma"/>
                <w:color w:val="000000" w:themeColor="text1"/>
              </w:rPr>
            </w:pPr>
            <w:r w:rsidRPr="00B42D78">
              <w:rPr>
                <w:rFonts w:ascii="Tahoma" w:hAnsi="Tahoma" w:cs="Tahoma"/>
                <w:color w:val="000000" w:themeColor="text1"/>
              </w:rPr>
              <w:t>________ vhodnih digitalnih signalov,</w:t>
            </w:r>
          </w:p>
          <w:p w14:paraId="73BDE684" w14:textId="0C26D90C" w:rsidR="00B42D78" w:rsidRPr="00356766" w:rsidRDefault="00B42D78" w:rsidP="00B42D78">
            <w:pPr>
              <w:keepNext/>
              <w:keepLines/>
              <w:numPr>
                <w:ilvl w:val="0"/>
                <w:numId w:val="56"/>
              </w:numPr>
              <w:autoSpaceDE w:val="0"/>
              <w:autoSpaceDN w:val="0"/>
              <w:adjustRightInd w:val="0"/>
              <w:ind w:left="205" w:hanging="141"/>
              <w:jc w:val="both"/>
              <w:rPr>
                <w:rFonts w:ascii="Tahoma" w:hAnsi="Tahoma" w:cs="Tahoma"/>
                <w:color w:val="000000" w:themeColor="text1"/>
              </w:rPr>
            </w:pPr>
            <w:r>
              <w:rPr>
                <w:rFonts w:ascii="Tahoma" w:hAnsi="Tahoma" w:cs="Tahoma"/>
                <w:color w:val="000000" w:themeColor="text1"/>
              </w:rPr>
              <w:t>________</w:t>
            </w:r>
            <w:r w:rsidRPr="00356766">
              <w:rPr>
                <w:rFonts w:ascii="Tahoma" w:hAnsi="Tahoma" w:cs="Tahoma"/>
                <w:color w:val="000000" w:themeColor="text1"/>
              </w:rPr>
              <w:t xml:space="preserve"> izhodnih digitalnih signalov,</w:t>
            </w:r>
          </w:p>
          <w:p w14:paraId="5E4245A9" w14:textId="1683E226" w:rsidR="00B42D78" w:rsidRDefault="00B42D78" w:rsidP="00B42D78">
            <w:pPr>
              <w:keepNext/>
              <w:keepLines/>
              <w:numPr>
                <w:ilvl w:val="0"/>
                <w:numId w:val="56"/>
              </w:numPr>
              <w:autoSpaceDE w:val="0"/>
              <w:autoSpaceDN w:val="0"/>
              <w:adjustRightInd w:val="0"/>
              <w:ind w:left="205" w:hanging="141"/>
              <w:jc w:val="both"/>
              <w:rPr>
                <w:rFonts w:ascii="Tahoma" w:hAnsi="Tahoma" w:cs="Tahoma"/>
                <w:color w:val="000000" w:themeColor="text1"/>
              </w:rPr>
            </w:pPr>
            <w:r>
              <w:rPr>
                <w:rFonts w:ascii="Tahoma" w:hAnsi="Tahoma" w:cs="Tahoma"/>
                <w:color w:val="000000" w:themeColor="text1"/>
              </w:rPr>
              <w:t>________</w:t>
            </w:r>
            <w:r w:rsidRPr="00356766">
              <w:rPr>
                <w:rFonts w:ascii="Tahoma" w:hAnsi="Tahoma" w:cs="Tahoma"/>
                <w:color w:val="000000" w:themeColor="text1"/>
              </w:rPr>
              <w:t xml:space="preserve"> analognih vhodno/izhodnih signalov,</w:t>
            </w:r>
          </w:p>
          <w:p w14:paraId="5C165790" w14:textId="4E69BE9B" w:rsidR="00B42D78" w:rsidRPr="00B42D78" w:rsidRDefault="00B42D78" w:rsidP="00B42D78">
            <w:pPr>
              <w:keepNext/>
              <w:keepLines/>
              <w:numPr>
                <w:ilvl w:val="0"/>
                <w:numId w:val="56"/>
              </w:numPr>
              <w:autoSpaceDE w:val="0"/>
              <w:autoSpaceDN w:val="0"/>
              <w:adjustRightInd w:val="0"/>
              <w:ind w:left="205" w:hanging="141"/>
              <w:jc w:val="both"/>
              <w:rPr>
                <w:rFonts w:ascii="Tahoma" w:hAnsi="Tahoma" w:cs="Tahoma"/>
                <w:color w:val="000000" w:themeColor="text1"/>
              </w:rPr>
            </w:pPr>
            <w:r>
              <w:rPr>
                <w:rFonts w:ascii="Tahoma" w:hAnsi="Tahoma" w:cs="Tahoma"/>
                <w:color w:val="000000" w:themeColor="text1"/>
              </w:rPr>
              <w:t xml:space="preserve">________ </w:t>
            </w:r>
            <w:r w:rsidRPr="00B42D78">
              <w:rPr>
                <w:rFonts w:ascii="Tahoma" w:hAnsi="Tahoma" w:cs="Tahoma"/>
                <w:color w:val="000000" w:themeColor="text1"/>
              </w:rPr>
              <w:t>naprav povezanih s Profinet komunikacijskim protokolom</w:t>
            </w:r>
          </w:p>
        </w:tc>
      </w:tr>
      <w:tr w:rsidR="00262952" w:rsidRPr="003C5E66" w14:paraId="66CC3DF0" w14:textId="77777777" w:rsidTr="00B42D78">
        <w:trPr>
          <w:gridBefore w:val="1"/>
          <w:wBefore w:w="16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6B8936B3" w14:textId="7406E585" w:rsidR="00262952" w:rsidRPr="003C5E66" w:rsidRDefault="00A22417" w:rsidP="00E63979">
            <w:pPr>
              <w:keepNext/>
              <w:keepLines/>
              <w:shd w:val="clear" w:color="auto" w:fill="FFFFFF"/>
              <w:tabs>
                <w:tab w:val="left" w:pos="0"/>
              </w:tabs>
              <w:ind w:right="6"/>
              <w:jc w:val="both"/>
              <w:rPr>
                <w:rFonts w:ascii="Tahoma" w:hAnsi="Tahoma" w:cs="Tahoma"/>
              </w:rPr>
            </w:pPr>
            <w:r>
              <w:rPr>
                <w:rFonts w:ascii="Tahoma" w:hAnsi="Tahoma" w:cs="Tahoma"/>
              </w:rPr>
              <w:t>O</w:t>
            </w:r>
            <w:r w:rsidR="00262952" w:rsidRPr="003C5E66">
              <w:rPr>
                <w:rFonts w:ascii="Tahoma" w:hAnsi="Tahoma" w:cs="Tahoma"/>
              </w:rPr>
              <w:t>pis referenčnih del</w:t>
            </w:r>
            <w:r>
              <w:rPr>
                <w:rFonts w:ascii="Tahoma" w:hAnsi="Tahoma" w:cs="Tahoma"/>
              </w:rPr>
              <w:t xml:space="preserve"> </w:t>
            </w:r>
            <w:r w:rsidRPr="00392000">
              <w:rPr>
                <w:rFonts w:ascii="Tahoma" w:hAnsi="Tahoma" w:cs="Tahoma"/>
              </w:rPr>
              <w:t xml:space="preserve">(objekt z GPRS prenosom podatkov, </w:t>
            </w:r>
            <w:r w:rsidRPr="00392000">
              <w:rPr>
                <w:rFonts w:ascii="Tahoma" w:eastAsia="Calibri" w:hAnsi="Tahoma" w:cs="Tahoma"/>
                <w:lang w:eastAsia="en-US"/>
              </w:rPr>
              <w:t>objekt preko Ethernet širokopasovne povezave, programska</w:t>
            </w:r>
            <w:r>
              <w:rPr>
                <w:rFonts w:ascii="Tahoma" w:eastAsia="Calibri" w:hAnsi="Tahoma" w:cs="Tahoma"/>
                <w:lang w:eastAsia="en-US"/>
              </w:rPr>
              <w:t xml:space="preserve"> aplikacija na lokalnem nivoju…</w:t>
            </w:r>
            <w:r>
              <w:rPr>
                <w:rFonts w:ascii="Tahoma" w:hAnsi="Tahoma" w:cs="Tahoma"/>
              </w:rPr>
              <w:t>)</w:t>
            </w:r>
            <w:r w:rsidR="00262952" w:rsidRPr="003C5E66">
              <w:rPr>
                <w:rFonts w:ascii="Tahoma" w:hAnsi="Tahoma" w:cs="Tahoma"/>
              </w:rPr>
              <w:t>:</w:t>
            </w:r>
          </w:p>
        </w:tc>
        <w:tc>
          <w:tcPr>
            <w:tcW w:w="6099" w:type="dxa"/>
            <w:gridSpan w:val="4"/>
            <w:tcBorders>
              <w:top w:val="single" w:sz="2" w:space="0" w:color="auto"/>
              <w:left w:val="single" w:sz="2" w:space="0" w:color="auto"/>
              <w:bottom w:val="single" w:sz="2" w:space="0" w:color="auto"/>
              <w:right w:val="single" w:sz="2" w:space="0" w:color="auto"/>
            </w:tcBorders>
            <w:vAlign w:val="center"/>
          </w:tcPr>
          <w:p w14:paraId="0A046CBD" w14:textId="77777777" w:rsidR="00262952" w:rsidRPr="003C5E66" w:rsidRDefault="00262952" w:rsidP="00E63979">
            <w:pPr>
              <w:keepNext/>
              <w:keepLines/>
              <w:jc w:val="center"/>
              <w:rPr>
                <w:rFonts w:ascii="Tahoma" w:hAnsi="Tahoma" w:cs="Tahoma"/>
              </w:rPr>
            </w:pPr>
          </w:p>
        </w:tc>
      </w:tr>
      <w:tr w:rsidR="00A22417" w:rsidRPr="003C5E66" w14:paraId="7B3CA63A" w14:textId="77777777" w:rsidTr="00B42D78">
        <w:trPr>
          <w:gridBefore w:val="1"/>
          <w:wBefore w:w="161" w:type="dxa"/>
          <w:trHeight w:val="987"/>
        </w:trPr>
        <w:tc>
          <w:tcPr>
            <w:tcW w:w="3546" w:type="dxa"/>
            <w:gridSpan w:val="2"/>
            <w:tcBorders>
              <w:top w:val="single" w:sz="2" w:space="0" w:color="auto"/>
              <w:left w:val="single" w:sz="2" w:space="0" w:color="auto"/>
              <w:bottom w:val="single" w:sz="2" w:space="0" w:color="auto"/>
              <w:right w:val="single" w:sz="2" w:space="0" w:color="auto"/>
            </w:tcBorders>
            <w:vAlign w:val="center"/>
          </w:tcPr>
          <w:p w14:paraId="13C3DA12" w14:textId="12A4D1A4" w:rsidR="00A22417" w:rsidRDefault="00A22417" w:rsidP="00E63979">
            <w:pPr>
              <w:keepNext/>
              <w:keepLines/>
              <w:shd w:val="clear" w:color="auto" w:fill="FFFFFF"/>
              <w:tabs>
                <w:tab w:val="left" w:pos="0"/>
              </w:tabs>
              <w:ind w:right="6"/>
              <w:jc w:val="both"/>
              <w:rPr>
                <w:rFonts w:ascii="Tahoma" w:hAnsi="Tahoma" w:cs="Tahoma"/>
              </w:rPr>
            </w:pPr>
            <w:r w:rsidRPr="00392000">
              <w:rPr>
                <w:rFonts w:ascii="Tahoma" w:hAnsi="Tahoma" w:cs="Tahoma"/>
              </w:rPr>
              <w:t>Skupno število opravljenih storitev z navedbo storitve, če predmet reference zajema več izvedenih storitev pri enem naročniku</w:t>
            </w:r>
            <w:r w:rsidRPr="00392000">
              <w:rPr>
                <w:rFonts w:ascii="Tahoma" w:hAnsi="Tahoma" w:cs="Tahoma"/>
              </w:rPr>
              <w:tab/>
            </w:r>
          </w:p>
        </w:tc>
        <w:tc>
          <w:tcPr>
            <w:tcW w:w="6099" w:type="dxa"/>
            <w:gridSpan w:val="4"/>
            <w:tcBorders>
              <w:top w:val="single" w:sz="2" w:space="0" w:color="auto"/>
              <w:left w:val="single" w:sz="2" w:space="0" w:color="auto"/>
              <w:bottom w:val="single" w:sz="4" w:space="0" w:color="auto"/>
              <w:right w:val="single" w:sz="2" w:space="0" w:color="auto"/>
            </w:tcBorders>
            <w:vAlign w:val="center"/>
          </w:tcPr>
          <w:p w14:paraId="5B919637" w14:textId="77777777" w:rsidR="00A22417" w:rsidRPr="003C5E66" w:rsidRDefault="00A22417" w:rsidP="00E63979">
            <w:pPr>
              <w:keepNext/>
              <w:keepLines/>
              <w:jc w:val="center"/>
              <w:rPr>
                <w:rFonts w:ascii="Tahoma" w:hAnsi="Tahoma" w:cs="Tahoma"/>
              </w:rPr>
            </w:pPr>
          </w:p>
        </w:tc>
      </w:tr>
      <w:tr w:rsidR="009121CF" w:rsidRPr="005D5727" w14:paraId="097240A6" w14:textId="77777777" w:rsidTr="00B42D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654" w:type="dxa"/>
          <w:trHeight w:val="235"/>
        </w:trPr>
        <w:tc>
          <w:tcPr>
            <w:tcW w:w="3430" w:type="dxa"/>
            <w:gridSpan w:val="2"/>
            <w:tcBorders>
              <w:bottom w:val="single" w:sz="4" w:space="0" w:color="auto"/>
            </w:tcBorders>
          </w:tcPr>
          <w:p w14:paraId="7072AE57" w14:textId="77777777" w:rsidR="009121CF" w:rsidRDefault="009121CF" w:rsidP="00E63979">
            <w:pPr>
              <w:keepNext/>
              <w:keepLines/>
              <w:ind w:firstLine="157"/>
              <w:jc w:val="both"/>
              <w:rPr>
                <w:rFonts w:ascii="Tahoma" w:hAnsi="Tahoma" w:cs="Tahoma"/>
                <w:snapToGrid w:val="0"/>
                <w:color w:val="000000"/>
              </w:rPr>
            </w:pPr>
          </w:p>
          <w:p w14:paraId="40BE277A" w14:textId="0E2D0703" w:rsidR="00B42D78" w:rsidRPr="00CE1BAD" w:rsidRDefault="00B42D78" w:rsidP="00E63979">
            <w:pPr>
              <w:keepNext/>
              <w:keepLines/>
              <w:ind w:firstLine="157"/>
              <w:jc w:val="both"/>
              <w:rPr>
                <w:rFonts w:ascii="Tahoma" w:hAnsi="Tahoma" w:cs="Tahoma"/>
                <w:snapToGrid w:val="0"/>
                <w:color w:val="000000"/>
              </w:rPr>
            </w:pPr>
          </w:p>
        </w:tc>
        <w:tc>
          <w:tcPr>
            <w:tcW w:w="2574" w:type="dxa"/>
            <w:gridSpan w:val="2"/>
          </w:tcPr>
          <w:p w14:paraId="59FD52ED" w14:textId="77777777" w:rsidR="009121CF" w:rsidRPr="00CE1BAD" w:rsidRDefault="009121CF" w:rsidP="00E63979">
            <w:pPr>
              <w:keepNext/>
              <w:keepLines/>
              <w:jc w:val="center"/>
              <w:rPr>
                <w:rFonts w:ascii="Tahoma" w:hAnsi="Tahoma" w:cs="Tahoma"/>
                <w:snapToGrid w:val="0"/>
                <w:color w:val="000000"/>
              </w:rPr>
            </w:pPr>
          </w:p>
        </w:tc>
        <w:tc>
          <w:tcPr>
            <w:tcW w:w="3148" w:type="dxa"/>
            <w:gridSpan w:val="2"/>
            <w:tcBorders>
              <w:bottom w:val="single" w:sz="4" w:space="0" w:color="auto"/>
            </w:tcBorders>
          </w:tcPr>
          <w:p w14:paraId="6663459B" w14:textId="77777777" w:rsidR="009121CF" w:rsidRPr="005D5727" w:rsidRDefault="009121CF" w:rsidP="00E63979">
            <w:pPr>
              <w:keepNext/>
              <w:keepLines/>
              <w:tabs>
                <w:tab w:val="left" w:pos="567"/>
                <w:tab w:val="num" w:pos="851"/>
                <w:tab w:val="left" w:pos="993"/>
              </w:tabs>
              <w:jc w:val="both"/>
              <w:rPr>
                <w:rFonts w:ascii="Tahoma" w:hAnsi="Tahoma" w:cs="Tahoma"/>
                <w:snapToGrid w:val="0"/>
                <w:color w:val="000000"/>
              </w:rPr>
            </w:pPr>
          </w:p>
        </w:tc>
      </w:tr>
      <w:tr w:rsidR="009121CF" w:rsidRPr="00CE1BAD" w14:paraId="0BCBAD25" w14:textId="77777777" w:rsidTr="00B42D7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After w:val="1"/>
          <w:wAfter w:w="654" w:type="dxa"/>
          <w:trHeight w:val="235"/>
        </w:trPr>
        <w:tc>
          <w:tcPr>
            <w:tcW w:w="3430" w:type="dxa"/>
            <w:gridSpan w:val="2"/>
            <w:tcBorders>
              <w:top w:val="single" w:sz="4" w:space="0" w:color="auto"/>
            </w:tcBorders>
          </w:tcPr>
          <w:p w14:paraId="7F26E503" w14:textId="77777777" w:rsidR="009121CF" w:rsidRPr="00CE1BAD" w:rsidRDefault="009121CF" w:rsidP="00E6397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gridSpan w:val="2"/>
          </w:tcPr>
          <w:p w14:paraId="122C9396" w14:textId="77777777" w:rsidR="009121CF" w:rsidRPr="00CE1BAD" w:rsidRDefault="009121CF" w:rsidP="00E6397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gridSpan w:val="2"/>
            <w:tcBorders>
              <w:top w:val="single" w:sz="4" w:space="0" w:color="auto"/>
            </w:tcBorders>
          </w:tcPr>
          <w:p w14:paraId="53269FC2" w14:textId="77777777" w:rsidR="009121CF" w:rsidRPr="00CE1BAD" w:rsidRDefault="009121CF" w:rsidP="00E6397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FBE2BDA" w14:textId="77777777" w:rsidR="00262952" w:rsidRPr="003C5E66" w:rsidRDefault="00262952" w:rsidP="00E63979">
      <w:pPr>
        <w:keepNext/>
        <w:keepLines/>
        <w:rPr>
          <w:rFonts w:ascii="Tahoma" w:hAnsi="Tahoma" w:cs="Tahoma"/>
          <w:b/>
        </w:rPr>
      </w:pPr>
      <w:r w:rsidRPr="003C5E66">
        <w:rPr>
          <w:rFonts w:ascii="Tahoma" w:hAnsi="Tahoma" w:cs="Tahoma"/>
          <w:b/>
        </w:rPr>
        <w:t>______________________________________________________________________</w:t>
      </w:r>
    </w:p>
    <w:p w14:paraId="5DA501A4" w14:textId="77777777" w:rsidR="00262952" w:rsidRPr="003C5E66" w:rsidRDefault="00262952" w:rsidP="00E63979">
      <w:pPr>
        <w:keepNext/>
        <w:keepLines/>
        <w:jc w:val="both"/>
        <w:rPr>
          <w:rFonts w:ascii="Tahoma" w:hAnsi="Tahoma" w:cs="Tahoma"/>
          <w:b/>
        </w:rPr>
      </w:pPr>
      <w:r w:rsidRPr="003C5E66">
        <w:rPr>
          <w:rFonts w:ascii="Tahoma" w:hAnsi="Tahoma" w:cs="Tahoma"/>
          <w:b/>
        </w:rPr>
        <w:t xml:space="preserve">IZPOLNI INVESTITOR (Izdajatelj reference)!!!!! </w:t>
      </w:r>
    </w:p>
    <w:p w14:paraId="1E3CDA4E" w14:textId="77777777" w:rsidR="00262952" w:rsidRPr="003C5E66" w:rsidRDefault="00262952" w:rsidP="00E63979">
      <w:pPr>
        <w:keepNext/>
        <w:keepLines/>
        <w:jc w:val="both"/>
        <w:rPr>
          <w:rFonts w:ascii="Tahoma" w:hAnsi="Tahoma" w:cs="Tahoma"/>
        </w:rPr>
      </w:pPr>
    </w:p>
    <w:p w14:paraId="1F8FA121" w14:textId="6F2CF7B0" w:rsidR="00262952" w:rsidRPr="003C5E66" w:rsidRDefault="00262952" w:rsidP="00E63979">
      <w:pPr>
        <w:keepNext/>
        <w:keepLines/>
        <w:jc w:val="both"/>
        <w:rPr>
          <w:rFonts w:ascii="Tahoma" w:hAnsi="Tahoma" w:cs="Tahoma"/>
        </w:rPr>
      </w:pPr>
      <w:r w:rsidRPr="003C5E66">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za potrebe pri njegovem kandidiranju za pridobitev javnega naročila št. </w:t>
      </w:r>
      <w:r w:rsidR="0033638B">
        <w:rPr>
          <w:rFonts w:ascii="Tahoma" w:hAnsi="Tahoma" w:cs="Tahoma"/>
          <w:b/>
        </w:rPr>
        <w:t>VKS-35/23</w:t>
      </w:r>
      <w:r w:rsidRPr="003C5E66">
        <w:rPr>
          <w:rFonts w:ascii="Tahoma" w:hAnsi="Tahoma" w:cs="Tahoma"/>
          <w:b/>
        </w:rPr>
        <w:t xml:space="preserve"> </w:t>
      </w:r>
      <w:r w:rsidR="0033638B">
        <w:rPr>
          <w:rFonts w:ascii="Tahoma" w:hAnsi="Tahoma" w:cs="Tahoma"/>
          <w:b/>
          <w:color w:val="000000"/>
        </w:rPr>
        <w:t>Izbira administratorja sistema vodenja in nadzora delovanja CČN Ljubljana</w:t>
      </w:r>
      <w:r w:rsidRPr="003C5E66">
        <w:rPr>
          <w:rFonts w:ascii="Tahoma" w:hAnsi="Tahoma" w:cs="Tahoma"/>
        </w:rPr>
        <w:t>.</w:t>
      </w:r>
    </w:p>
    <w:p w14:paraId="64252AB4" w14:textId="77777777" w:rsidR="00262952" w:rsidRDefault="00262952" w:rsidP="00E63979">
      <w:pPr>
        <w:keepNext/>
        <w:keepLines/>
        <w:jc w:val="center"/>
        <w:rPr>
          <w:rFonts w:ascii="Tahoma" w:hAnsi="Tahoma" w:cs="Tahoma"/>
        </w:rPr>
      </w:pPr>
    </w:p>
    <w:p w14:paraId="00E432AE" w14:textId="77777777" w:rsidR="00262952" w:rsidRPr="003C5E66" w:rsidRDefault="00262952" w:rsidP="00E63979">
      <w:pPr>
        <w:keepNext/>
        <w:keepLines/>
        <w:jc w:val="center"/>
        <w:rPr>
          <w:rFonts w:ascii="Tahoma" w:hAnsi="Tahoma" w:cs="Tahoma"/>
        </w:rPr>
      </w:pPr>
      <w:r w:rsidRPr="003C5E66">
        <w:rPr>
          <w:rFonts w:ascii="Tahoma" w:hAnsi="Tahoma" w:cs="Tahoma"/>
        </w:rPr>
        <w:t xml:space="preserve">Izjavljamo, da smo   </w:t>
      </w:r>
      <w:r w:rsidRPr="003C5E66">
        <w:rPr>
          <w:rFonts w:ascii="Tahoma" w:hAnsi="Tahoma" w:cs="Tahoma"/>
          <w:b/>
          <w:i/>
        </w:rPr>
        <w:t>javni  /  zasebni</w:t>
      </w:r>
      <w:r w:rsidRPr="003C5E66">
        <w:rPr>
          <w:rFonts w:ascii="Tahoma" w:hAnsi="Tahoma" w:cs="Tahoma"/>
        </w:rPr>
        <w:t xml:space="preserve">   naročnik. (Ustrezno obkrožite)</w:t>
      </w: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9121CF" w:rsidRPr="005D5727" w14:paraId="2646F021" w14:textId="77777777" w:rsidTr="000C7AEC">
        <w:trPr>
          <w:trHeight w:val="235"/>
        </w:trPr>
        <w:tc>
          <w:tcPr>
            <w:tcW w:w="3430" w:type="dxa"/>
            <w:tcBorders>
              <w:bottom w:val="single" w:sz="4" w:space="0" w:color="auto"/>
            </w:tcBorders>
          </w:tcPr>
          <w:p w14:paraId="34B3563B" w14:textId="77777777" w:rsidR="009121CF" w:rsidRPr="00CE1BAD" w:rsidRDefault="009121CF" w:rsidP="00E63979">
            <w:pPr>
              <w:keepNext/>
              <w:keepLines/>
              <w:jc w:val="both"/>
              <w:rPr>
                <w:rFonts w:ascii="Tahoma" w:hAnsi="Tahoma" w:cs="Tahoma"/>
                <w:snapToGrid w:val="0"/>
                <w:color w:val="000000"/>
              </w:rPr>
            </w:pPr>
          </w:p>
        </w:tc>
        <w:tc>
          <w:tcPr>
            <w:tcW w:w="2574" w:type="dxa"/>
          </w:tcPr>
          <w:p w14:paraId="5EFFE8E7" w14:textId="77777777" w:rsidR="009121CF" w:rsidRPr="00CE1BAD" w:rsidRDefault="009121CF" w:rsidP="00E63979">
            <w:pPr>
              <w:keepNext/>
              <w:keepLines/>
              <w:jc w:val="center"/>
              <w:rPr>
                <w:rFonts w:ascii="Tahoma" w:hAnsi="Tahoma" w:cs="Tahoma"/>
                <w:snapToGrid w:val="0"/>
                <w:color w:val="000000"/>
              </w:rPr>
            </w:pPr>
          </w:p>
        </w:tc>
        <w:tc>
          <w:tcPr>
            <w:tcW w:w="3148" w:type="dxa"/>
            <w:tcBorders>
              <w:bottom w:val="single" w:sz="4" w:space="0" w:color="auto"/>
            </w:tcBorders>
          </w:tcPr>
          <w:p w14:paraId="1A96CD19" w14:textId="77777777" w:rsidR="009121CF" w:rsidRPr="005D5727" w:rsidRDefault="009121CF" w:rsidP="00E63979">
            <w:pPr>
              <w:keepNext/>
              <w:keepLines/>
              <w:tabs>
                <w:tab w:val="left" w:pos="567"/>
                <w:tab w:val="num" w:pos="851"/>
                <w:tab w:val="left" w:pos="993"/>
              </w:tabs>
              <w:jc w:val="both"/>
              <w:rPr>
                <w:rFonts w:ascii="Tahoma" w:hAnsi="Tahoma" w:cs="Tahoma"/>
                <w:snapToGrid w:val="0"/>
                <w:color w:val="000000"/>
              </w:rPr>
            </w:pPr>
          </w:p>
        </w:tc>
      </w:tr>
      <w:tr w:rsidR="009121CF" w:rsidRPr="00CE1BAD" w14:paraId="1EB478F4" w14:textId="77777777" w:rsidTr="000C7AEC">
        <w:trPr>
          <w:trHeight w:val="235"/>
        </w:trPr>
        <w:tc>
          <w:tcPr>
            <w:tcW w:w="3430" w:type="dxa"/>
            <w:tcBorders>
              <w:top w:val="single" w:sz="4" w:space="0" w:color="auto"/>
            </w:tcBorders>
          </w:tcPr>
          <w:p w14:paraId="0A76F6BC" w14:textId="77777777" w:rsidR="009121CF" w:rsidRPr="00CE1BAD" w:rsidRDefault="009121CF" w:rsidP="00E63979">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10E44E7C" w14:textId="77777777" w:rsidR="009121CF" w:rsidRPr="00CE1BAD" w:rsidRDefault="009121CF" w:rsidP="00E63979">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21A3A9C4" w14:textId="77777777" w:rsidR="009121CF" w:rsidRPr="00CE1BAD" w:rsidRDefault="009121CF" w:rsidP="00E63979">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tc>
      </w:tr>
    </w:tbl>
    <w:p w14:paraId="0C90FDB0" w14:textId="77777777" w:rsidR="00262952" w:rsidRPr="003C5E66" w:rsidRDefault="00262952" w:rsidP="00E63979">
      <w:pPr>
        <w:keepNext/>
        <w:keepLines/>
        <w:rPr>
          <w:rFonts w:ascii="Tahoma" w:hAnsi="Tahoma" w:cs="Tahoma"/>
        </w:rPr>
      </w:pPr>
    </w:p>
    <w:p w14:paraId="71AED571" w14:textId="76F652A4" w:rsidR="00262952" w:rsidRDefault="00262952" w:rsidP="00E63979">
      <w:pPr>
        <w:keepNext/>
        <w:keepLines/>
        <w:jc w:val="both"/>
        <w:rPr>
          <w:rFonts w:ascii="Tahoma" w:hAnsi="Tahoma" w:cs="Tahoma"/>
          <w:i/>
          <w:sz w:val="18"/>
          <w:szCs w:val="18"/>
        </w:rPr>
      </w:pPr>
      <w:r w:rsidRPr="003C5E66">
        <w:rPr>
          <w:rFonts w:ascii="Tahoma" w:hAnsi="Tahoma" w:cs="Tahoma"/>
          <w:b/>
          <w:i/>
          <w:sz w:val="18"/>
          <w:szCs w:val="18"/>
        </w:rPr>
        <w:t>Opomba</w:t>
      </w:r>
      <w:r w:rsidRPr="003C5E66">
        <w:rPr>
          <w:rFonts w:ascii="Tahoma" w:hAnsi="Tahoma" w:cs="Tahoma"/>
          <w:i/>
          <w:sz w:val="18"/>
          <w:szCs w:val="18"/>
        </w:rPr>
        <w:t>: Obrazec se po potrebi fotokopira.</w:t>
      </w: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217"/>
        <w:gridCol w:w="1134"/>
      </w:tblGrid>
      <w:tr w:rsidR="008173E4" w:rsidRPr="003C5E66" w14:paraId="58789188" w14:textId="77777777" w:rsidTr="000067EA">
        <w:tc>
          <w:tcPr>
            <w:tcW w:w="8217" w:type="dxa"/>
            <w:tcBorders>
              <w:top w:val="single" w:sz="4" w:space="0" w:color="auto"/>
              <w:left w:val="single" w:sz="4" w:space="0" w:color="auto"/>
              <w:bottom w:val="single" w:sz="4" w:space="0" w:color="auto"/>
              <w:right w:val="single" w:sz="4" w:space="0" w:color="808080"/>
            </w:tcBorders>
          </w:tcPr>
          <w:p w14:paraId="25278340" w14:textId="0C938D2B" w:rsidR="008173E4" w:rsidRPr="003C5E66" w:rsidRDefault="009975ED" w:rsidP="00E63979">
            <w:pPr>
              <w:keepNext/>
              <w:keepLines/>
              <w:jc w:val="both"/>
              <w:rPr>
                <w:rFonts w:ascii="Tahoma" w:hAnsi="Tahoma" w:cs="Tahoma"/>
              </w:rPr>
            </w:pPr>
            <w:r>
              <w:rPr>
                <w:rFonts w:ascii="Tahoma" w:hAnsi="Tahoma" w:cs="Tahoma"/>
              </w:rPr>
              <w:lastRenderedPageBreak/>
              <w:t>STROKOVNA SPOSOBNOST</w:t>
            </w:r>
          </w:p>
        </w:tc>
        <w:tc>
          <w:tcPr>
            <w:tcW w:w="1134" w:type="dxa"/>
            <w:tcBorders>
              <w:top w:val="single" w:sz="4" w:space="0" w:color="auto"/>
              <w:left w:val="single" w:sz="4" w:space="0" w:color="808080"/>
              <w:bottom w:val="single" w:sz="4" w:space="0" w:color="auto"/>
              <w:right w:val="single" w:sz="4" w:space="0" w:color="auto"/>
            </w:tcBorders>
            <w:hideMark/>
          </w:tcPr>
          <w:p w14:paraId="77E2F25B" w14:textId="77777777" w:rsidR="008173E4" w:rsidRPr="003C5E66" w:rsidRDefault="008173E4" w:rsidP="00E63979">
            <w:pPr>
              <w:keepNext/>
              <w:keepLines/>
              <w:rPr>
                <w:rFonts w:ascii="Tahoma" w:hAnsi="Tahoma" w:cs="Tahoma"/>
                <w:b/>
                <w:i/>
              </w:rPr>
            </w:pPr>
            <w:r w:rsidRPr="003C5E66">
              <w:rPr>
                <w:rFonts w:ascii="Tahoma" w:hAnsi="Tahoma" w:cs="Tahoma"/>
                <w:b/>
                <w:i/>
              </w:rPr>
              <w:t>P</w:t>
            </w:r>
            <w:r w:rsidR="009975ED">
              <w:rPr>
                <w:rFonts w:ascii="Tahoma" w:hAnsi="Tahoma" w:cs="Tahoma"/>
                <w:b/>
                <w:i/>
              </w:rPr>
              <w:t>riloga 6</w:t>
            </w:r>
          </w:p>
        </w:tc>
      </w:tr>
    </w:tbl>
    <w:p w14:paraId="2473EDA4" w14:textId="77777777" w:rsidR="008173E4" w:rsidRDefault="008173E4" w:rsidP="00E63979">
      <w:pPr>
        <w:keepNext/>
        <w:keepLines/>
        <w:rPr>
          <w:rFonts w:ascii="Tahoma" w:hAnsi="Tahoma" w:cs="Tahoma"/>
        </w:rPr>
      </w:pPr>
    </w:p>
    <w:p w14:paraId="4D094F56" w14:textId="2B3D9C0D" w:rsidR="00A22417" w:rsidRPr="00F63413" w:rsidRDefault="00A22417" w:rsidP="00E63979">
      <w:pPr>
        <w:keepNext/>
        <w:keepLines/>
        <w:spacing w:line="276" w:lineRule="auto"/>
        <w:jc w:val="both"/>
        <w:rPr>
          <w:rFonts w:ascii="Tahoma" w:hAnsi="Tahoma" w:cs="Tahoma"/>
          <w:b/>
        </w:rPr>
      </w:pPr>
      <w:r w:rsidRPr="00F63413">
        <w:rPr>
          <w:rFonts w:ascii="Tahoma" w:hAnsi="Tahoma" w:cs="Tahoma"/>
        </w:rPr>
        <w:t>Ponudnik_</w:t>
      </w:r>
      <w:r w:rsidRPr="00F63413">
        <w:rPr>
          <w:rFonts w:ascii="Tahoma" w:hAnsi="Tahoma" w:cs="Tahoma"/>
          <w:u w:val="single"/>
        </w:rPr>
        <w:softHyphen/>
        <w:t xml:space="preserve">____________________________________________________________________________ </w:t>
      </w:r>
      <w:r w:rsidRPr="00F63413">
        <w:rPr>
          <w:rFonts w:ascii="Tahoma" w:hAnsi="Tahoma" w:cs="Tahoma"/>
        </w:rPr>
        <w:t xml:space="preserve">, ki oddajamo ponudbo za javno naročilo št. </w:t>
      </w:r>
      <w:r>
        <w:rPr>
          <w:rFonts w:ascii="Tahoma" w:hAnsi="Tahoma" w:cs="Tahoma"/>
          <w:b/>
        </w:rPr>
        <w:t>VKS-35/23</w:t>
      </w:r>
      <w:r w:rsidRPr="003C5E66">
        <w:rPr>
          <w:rFonts w:ascii="Tahoma" w:hAnsi="Tahoma" w:cs="Tahoma"/>
          <w:b/>
        </w:rPr>
        <w:t xml:space="preserve"> </w:t>
      </w:r>
      <w:r>
        <w:rPr>
          <w:rFonts w:ascii="Tahoma" w:hAnsi="Tahoma" w:cs="Tahoma"/>
          <w:b/>
          <w:color w:val="000000"/>
        </w:rPr>
        <w:t>Izbira administratorja sistema vodenja in nadzora delovanja CČN Ljubljana</w:t>
      </w:r>
      <w:r w:rsidRPr="00F63413">
        <w:rPr>
          <w:rFonts w:ascii="Tahoma" w:hAnsi="Tahoma" w:cs="Tahoma"/>
          <w:b/>
        </w:rPr>
        <w:t>«</w:t>
      </w:r>
    </w:p>
    <w:p w14:paraId="7935868E" w14:textId="77777777" w:rsidR="00A22417" w:rsidRPr="00F63413" w:rsidRDefault="00A22417" w:rsidP="00E63979">
      <w:pPr>
        <w:keepNext/>
        <w:keepLines/>
        <w:spacing w:line="276" w:lineRule="auto"/>
        <w:rPr>
          <w:rFonts w:ascii="Tahoma" w:hAnsi="Tahoma" w:cs="Tahoma"/>
          <w:b/>
        </w:rPr>
      </w:pPr>
    </w:p>
    <w:p w14:paraId="15780082" w14:textId="77777777" w:rsidR="00A22417" w:rsidRPr="00F63413" w:rsidRDefault="00A22417" w:rsidP="00E63979">
      <w:pPr>
        <w:keepNext/>
        <w:keepLines/>
        <w:jc w:val="center"/>
        <w:rPr>
          <w:rFonts w:ascii="Tahoma" w:hAnsi="Tahoma" w:cs="Tahoma"/>
          <w:b/>
        </w:rPr>
      </w:pPr>
      <w:r w:rsidRPr="00F63413">
        <w:rPr>
          <w:rFonts w:ascii="Tahoma" w:hAnsi="Tahoma" w:cs="Tahoma"/>
          <w:b/>
        </w:rPr>
        <w:t>IZJAVLJAMO,</w:t>
      </w:r>
    </w:p>
    <w:p w14:paraId="37B825B6" w14:textId="77777777" w:rsidR="00A22417" w:rsidRDefault="00A22417" w:rsidP="00E63979">
      <w:pPr>
        <w:keepNext/>
        <w:keepLines/>
        <w:jc w:val="both"/>
        <w:rPr>
          <w:rFonts w:ascii="Tahoma" w:hAnsi="Tahoma" w:cs="Tahoma"/>
        </w:rPr>
      </w:pPr>
    </w:p>
    <w:p w14:paraId="2E8B9095" w14:textId="77777777" w:rsidR="00A22417" w:rsidRPr="00F63413" w:rsidRDefault="00A22417" w:rsidP="00E63979">
      <w:pPr>
        <w:keepNext/>
        <w:keepLines/>
        <w:jc w:val="both"/>
        <w:rPr>
          <w:rFonts w:ascii="Tahoma" w:hAnsi="Tahoma" w:cs="Tahoma"/>
        </w:rPr>
      </w:pPr>
    </w:p>
    <w:p w14:paraId="3B367953" w14:textId="056904B4" w:rsidR="00A22417" w:rsidRDefault="00A22417" w:rsidP="00E63979">
      <w:pPr>
        <w:keepNext/>
        <w:keepLines/>
        <w:spacing w:line="276" w:lineRule="auto"/>
        <w:jc w:val="both"/>
        <w:rPr>
          <w:rFonts w:ascii="Tahoma" w:hAnsi="Tahoma" w:cs="Tahoma"/>
          <w:b/>
        </w:rPr>
      </w:pPr>
      <w:r w:rsidRPr="00F63413">
        <w:rPr>
          <w:rFonts w:ascii="Tahoma" w:hAnsi="Tahoma" w:cs="Tahoma"/>
        </w:rPr>
        <w:t xml:space="preserve">da </w:t>
      </w:r>
      <w:r>
        <w:rPr>
          <w:rFonts w:ascii="Tahoma" w:hAnsi="Tahoma" w:cs="Tahoma"/>
        </w:rPr>
        <w:t xml:space="preserve">je </w:t>
      </w:r>
      <w:r w:rsidRPr="00F63413">
        <w:rPr>
          <w:rFonts w:ascii="Tahoma" w:hAnsi="Tahoma" w:cs="Tahoma"/>
        </w:rPr>
        <w:t>g./ga.</w:t>
      </w:r>
      <w:r>
        <w:rPr>
          <w:rFonts w:ascii="Tahoma" w:hAnsi="Tahoma" w:cs="Tahoma"/>
        </w:rPr>
        <w:t xml:space="preserve"> </w:t>
      </w:r>
      <w:r w:rsidRPr="00F63413">
        <w:rPr>
          <w:rFonts w:ascii="Tahoma" w:hAnsi="Tahoma" w:cs="Tahoma"/>
        </w:rPr>
        <w:t>_</w:t>
      </w:r>
      <w:r>
        <w:rPr>
          <w:rFonts w:ascii="Tahoma" w:hAnsi="Tahoma" w:cs="Tahoma"/>
        </w:rPr>
        <w:t>____________</w:t>
      </w:r>
      <w:r w:rsidRPr="00F63413">
        <w:rPr>
          <w:rFonts w:ascii="Tahoma" w:hAnsi="Tahoma" w:cs="Tahoma"/>
          <w:u w:val="single"/>
        </w:rPr>
        <w:t xml:space="preserve"> _____________________________________________________</w:t>
      </w:r>
      <w:r>
        <w:rPr>
          <w:rFonts w:ascii="Tahoma" w:hAnsi="Tahoma" w:cs="Tahoma"/>
          <w:u w:val="single"/>
        </w:rPr>
        <w:t xml:space="preserve">______  </w:t>
      </w:r>
      <w:r>
        <w:rPr>
          <w:rFonts w:ascii="Tahoma" w:hAnsi="Tahoma" w:cs="Tahoma"/>
        </w:rPr>
        <w:t xml:space="preserve">, </w:t>
      </w:r>
      <w:r w:rsidRPr="00F63413">
        <w:rPr>
          <w:rFonts w:ascii="Tahoma" w:hAnsi="Tahoma" w:cs="Tahoma"/>
        </w:rPr>
        <w:t>ustrezno usposobljena oseba</w:t>
      </w:r>
      <w:r>
        <w:rPr>
          <w:rFonts w:ascii="Tahoma" w:hAnsi="Tahoma" w:cs="Tahoma"/>
        </w:rPr>
        <w:t xml:space="preserve"> (v skladu z zahtevami in pogoji razpisne dokumentacije) za</w:t>
      </w:r>
      <w:r w:rsidRPr="00F63413">
        <w:t xml:space="preserve"> </w:t>
      </w:r>
      <w:r>
        <w:rPr>
          <w:rFonts w:ascii="Tahoma" w:hAnsi="Tahoma" w:cs="Tahoma"/>
        </w:rPr>
        <w:t>integracijo</w:t>
      </w:r>
      <w:r w:rsidRPr="00F63413">
        <w:rPr>
          <w:rFonts w:ascii="Tahoma" w:hAnsi="Tahoma" w:cs="Tahoma"/>
        </w:rPr>
        <w:t xml:space="preserve"> v nadzorni sistem ABB AbillityTM 800xA,</w:t>
      </w:r>
      <w:r>
        <w:rPr>
          <w:rFonts w:ascii="Tahoma" w:hAnsi="Tahoma" w:cs="Tahoma"/>
        </w:rPr>
        <w:t xml:space="preserve"> in </w:t>
      </w:r>
      <w:r w:rsidRPr="00F63413">
        <w:rPr>
          <w:rFonts w:ascii="Tahoma" w:hAnsi="Tahoma" w:cs="Tahoma"/>
        </w:rPr>
        <w:t xml:space="preserve">ima </w:t>
      </w:r>
      <w:r w:rsidRPr="00F63413">
        <w:rPr>
          <w:rFonts w:ascii="Tahoma" w:hAnsi="Tahoma" w:cs="Tahoma"/>
          <w:b/>
        </w:rPr>
        <w:t>vsaj 5 let delovnih izkušenj</w:t>
      </w:r>
      <w:r w:rsidRPr="00F63413">
        <w:rPr>
          <w:rFonts w:ascii="Tahoma" w:hAnsi="Tahoma" w:cs="Tahoma"/>
        </w:rPr>
        <w:t xml:space="preserve"> na omenjenem sistemu vodenja </w:t>
      </w:r>
      <w:r>
        <w:rPr>
          <w:rFonts w:ascii="Tahoma" w:hAnsi="Tahoma" w:cs="Tahoma"/>
          <w:u w:val="single"/>
        </w:rPr>
        <w:t>ter</w:t>
      </w:r>
      <w:r w:rsidRPr="00F63413">
        <w:rPr>
          <w:rFonts w:ascii="Tahoma" w:hAnsi="Tahoma" w:cs="Tahoma"/>
        </w:rPr>
        <w:t xml:space="preserve"> </w:t>
      </w:r>
      <w:r w:rsidRPr="00F63413">
        <w:rPr>
          <w:rFonts w:ascii="Tahoma" w:hAnsi="Tahoma" w:cs="Tahoma"/>
          <w:b/>
        </w:rPr>
        <w:t>ima veljavno potrdilo o usposobljenosti s strani uradnega predstavnika proizvajalca sistema vodenja ABB AbillityTM 800xA</w:t>
      </w:r>
      <w:r>
        <w:rPr>
          <w:rFonts w:ascii="Tahoma" w:hAnsi="Tahoma" w:cs="Tahoma"/>
          <w:b/>
        </w:rPr>
        <w:t xml:space="preserve">, </w:t>
      </w:r>
      <w:r w:rsidRPr="00FE68A1">
        <w:rPr>
          <w:rFonts w:ascii="Tahoma" w:hAnsi="Tahoma" w:cs="Tahoma"/>
          <w:b/>
          <w:u w:val="single"/>
        </w:rPr>
        <w:t>katerega kot dokazilo prilagamo v ponudbi</w:t>
      </w:r>
      <w:r>
        <w:rPr>
          <w:rFonts w:ascii="Tahoma" w:hAnsi="Tahoma" w:cs="Tahoma"/>
          <w:b/>
        </w:rPr>
        <w:t>.</w:t>
      </w:r>
    </w:p>
    <w:p w14:paraId="33D92CC9" w14:textId="77777777" w:rsidR="00A22417" w:rsidRDefault="00A22417" w:rsidP="00E63979">
      <w:pPr>
        <w:keepNext/>
        <w:keepLines/>
        <w:spacing w:line="276" w:lineRule="auto"/>
        <w:jc w:val="both"/>
        <w:rPr>
          <w:rFonts w:ascii="Tahoma" w:hAnsi="Tahoma" w:cs="Tahoma"/>
          <w:b/>
        </w:rPr>
      </w:pPr>
    </w:p>
    <w:p w14:paraId="2D97E75F" w14:textId="77777777" w:rsidR="00A22417" w:rsidRPr="00D054AF" w:rsidRDefault="00A22417" w:rsidP="00E63979">
      <w:pPr>
        <w:keepNext/>
        <w:keepLines/>
        <w:spacing w:line="276" w:lineRule="auto"/>
        <w:jc w:val="both"/>
        <w:rPr>
          <w:rFonts w:ascii="Tahoma" w:hAnsi="Tahoma" w:cs="Tahoma"/>
          <w:b/>
          <w:u w:val="single"/>
        </w:rPr>
      </w:pPr>
      <w:r w:rsidRPr="00D054AF">
        <w:rPr>
          <w:rFonts w:ascii="Tahoma" w:hAnsi="Tahoma" w:cs="Tahoma"/>
          <w:b/>
          <w:u w:val="single"/>
        </w:rPr>
        <w:t>Zgoraj navedena oseba (označi</w:t>
      </w:r>
      <w:r>
        <w:rPr>
          <w:rFonts w:ascii="Tahoma" w:hAnsi="Tahoma" w:cs="Tahoma"/>
          <w:b/>
          <w:u w:val="single"/>
        </w:rPr>
        <w:t>te</w:t>
      </w:r>
      <w:r w:rsidRPr="00D054AF">
        <w:rPr>
          <w:rFonts w:ascii="Tahoma" w:hAnsi="Tahoma" w:cs="Tahoma"/>
          <w:b/>
          <w:u w:val="single"/>
        </w:rPr>
        <w:t>)</w:t>
      </w:r>
      <w:r>
        <w:rPr>
          <w:rFonts w:ascii="Tahoma" w:hAnsi="Tahoma" w:cs="Tahoma"/>
          <w:b/>
          <w:u w:val="single"/>
        </w:rPr>
        <w:t xml:space="preserve"> *</w:t>
      </w:r>
      <w:r w:rsidRPr="00D054AF">
        <w:rPr>
          <w:rFonts w:ascii="Tahoma" w:hAnsi="Tahoma" w:cs="Tahoma"/>
          <w:b/>
          <w:u w:val="single"/>
        </w:rPr>
        <w:t>:</w:t>
      </w:r>
    </w:p>
    <w:p w14:paraId="379404E0" w14:textId="08CBB437" w:rsidR="00A22417" w:rsidRDefault="00A22417" w:rsidP="00E63979">
      <w:pPr>
        <w:pStyle w:val="Odstavekseznama"/>
        <w:keepNext/>
        <w:keepLines/>
        <w:numPr>
          <w:ilvl w:val="0"/>
          <w:numId w:val="44"/>
        </w:numPr>
        <w:spacing w:line="360" w:lineRule="auto"/>
        <w:jc w:val="both"/>
        <w:rPr>
          <w:rFonts w:ascii="Tahoma" w:hAnsi="Tahoma" w:cs="Tahoma"/>
        </w:rPr>
      </w:pPr>
      <w:r>
        <w:rPr>
          <w:rFonts w:ascii="Tahoma" w:hAnsi="Tahoma" w:cs="Tahoma"/>
        </w:rPr>
        <w:t>Je zaposle</w:t>
      </w:r>
      <w:r w:rsidR="00B2573D">
        <w:rPr>
          <w:rFonts w:ascii="Tahoma" w:hAnsi="Tahoma" w:cs="Tahoma"/>
        </w:rPr>
        <w:t xml:space="preserve">na oz. v delovnem razmerju pri </w:t>
      </w:r>
      <w:r>
        <w:rPr>
          <w:rFonts w:ascii="Tahoma" w:hAnsi="Tahoma" w:cs="Tahoma"/>
        </w:rPr>
        <w:t xml:space="preserve">nas kot (glavnemu) ponudniku </w:t>
      </w:r>
    </w:p>
    <w:p w14:paraId="448BC54A" w14:textId="77777777" w:rsidR="00A22417" w:rsidRDefault="00A22417" w:rsidP="00E63979">
      <w:pPr>
        <w:pStyle w:val="Odstavekseznama"/>
        <w:keepNext/>
        <w:keepLines/>
        <w:numPr>
          <w:ilvl w:val="0"/>
          <w:numId w:val="44"/>
        </w:numPr>
        <w:spacing w:line="360" w:lineRule="auto"/>
        <w:jc w:val="both"/>
        <w:rPr>
          <w:rFonts w:ascii="Tahoma" w:hAnsi="Tahoma" w:cs="Tahoma"/>
        </w:rPr>
      </w:pPr>
      <w:r>
        <w:rPr>
          <w:rFonts w:ascii="Tahoma" w:hAnsi="Tahoma" w:cs="Tahoma"/>
        </w:rPr>
        <w:t>Nastopa kot partner v skupni ponudbi**</w:t>
      </w:r>
    </w:p>
    <w:p w14:paraId="411C7F66" w14:textId="77777777" w:rsidR="00A22417" w:rsidRPr="00D054AF" w:rsidRDefault="00A22417" w:rsidP="00E63979">
      <w:pPr>
        <w:pStyle w:val="Odstavekseznama"/>
        <w:keepNext/>
        <w:keepLines/>
        <w:numPr>
          <w:ilvl w:val="0"/>
          <w:numId w:val="44"/>
        </w:numPr>
        <w:spacing w:line="360" w:lineRule="auto"/>
        <w:jc w:val="both"/>
        <w:rPr>
          <w:rFonts w:ascii="Tahoma" w:hAnsi="Tahoma" w:cs="Tahoma"/>
        </w:rPr>
      </w:pPr>
      <w:r>
        <w:rPr>
          <w:rFonts w:ascii="Tahoma" w:hAnsi="Tahoma" w:cs="Tahoma"/>
        </w:rPr>
        <w:t xml:space="preserve">Nastopa kot podizvajalec** </w:t>
      </w:r>
    </w:p>
    <w:p w14:paraId="7D504BE2" w14:textId="77777777" w:rsidR="00A22417" w:rsidRDefault="00A22417" w:rsidP="00E63979">
      <w:pPr>
        <w:keepNext/>
        <w:keepLines/>
        <w:spacing w:line="276" w:lineRule="auto"/>
        <w:jc w:val="both"/>
        <w:rPr>
          <w:rFonts w:ascii="Tahoma" w:hAnsi="Tahoma" w:cs="Tahoma"/>
          <w:b/>
        </w:rPr>
      </w:pPr>
    </w:p>
    <w:p w14:paraId="0C7C2985" w14:textId="77777777" w:rsidR="00A22417" w:rsidRPr="00FE68A1" w:rsidRDefault="00A22417" w:rsidP="00E63979">
      <w:pPr>
        <w:keepNext/>
        <w:keepLines/>
        <w:spacing w:line="276" w:lineRule="auto"/>
        <w:jc w:val="both"/>
        <w:rPr>
          <w:rFonts w:ascii="Tahoma" w:hAnsi="Tahoma" w:cs="Tahoma"/>
          <w:b/>
          <w:u w:val="single"/>
        </w:rPr>
      </w:pPr>
      <w:r w:rsidRPr="00FE68A1">
        <w:rPr>
          <w:rFonts w:ascii="Tahoma" w:hAnsi="Tahoma" w:cs="Tahoma"/>
          <w:b/>
          <w:u w:val="single"/>
        </w:rPr>
        <w:t>Priloga:</w:t>
      </w:r>
    </w:p>
    <w:p w14:paraId="12519615" w14:textId="77777777" w:rsidR="00A22417" w:rsidRPr="00FE68A1" w:rsidRDefault="00A22417" w:rsidP="00E63979">
      <w:pPr>
        <w:pStyle w:val="Odstavekseznama"/>
        <w:keepNext/>
        <w:keepLines/>
        <w:numPr>
          <w:ilvl w:val="0"/>
          <w:numId w:val="44"/>
        </w:numPr>
        <w:jc w:val="both"/>
        <w:rPr>
          <w:rFonts w:ascii="Tahoma" w:hAnsi="Tahoma" w:cs="Tahoma"/>
        </w:rPr>
      </w:pPr>
      <w:r w:rsidRPr="00FE68A1">
        <w:rPr>
          <w:rFonts w:ascii="Tahoma" w:hAnsi="Tahoma" w:cs="Tahoma"/>
        </w:rPr>
        <w:t xml:space="preserve">veljavno potrdilo </w:t>
      </w:r>
      <w:r w:rsidRPr="00B12185">
        <w:rPr>
          <w:rFonts w:ascii="Tahoma" w:hAnsi="Tahoma" w:cs="Tahoma"/>
        </w:rPr>
        <w:t xml:space="preserve">o strokovni usposobljenosti izvajalca, potrjenega s strani regijskega predstavnika proizvajalca nadzornega sistema ABB Ability™ System 800xA </w:t>
      </w:r>
      <w:r>
        <w:rPr>
          <w:rFonts w:ascii="Tahoma" w:hAnsi="Tahoma" w:cs="Tahoma"/>
        </w:rPr>
        <w:t>(glej naslednjo stran)</w:t>
      </w:r>
    </w:p>
    <w:p w14:paraId="5EF75109" w14:textId="77777777" w:rsidR="00A22417" w:rsidRDefault="00A22417" w:rsidP="00E63979">
      <w:pPr>
        <w:keepNext/>
        <w:keepLines/>
        <w:spacing w:line="276" w:lineRule="auto"/>
        <w:jc w:val="both"/>
        <w:rPr>
          <w:rFonts w:ascii="Tahoma" w:hAnsi="Tahoma" w:cs="Tahoma"/>
          <w:b/>
        </w:rPr>
      </w:pPr>
    </w:p>
    <w:p w14:paraId="134E41BB" w14:textId="77777777" w:rsidR="00A22417" w:rsidRPr="00414DFB" w:rsidRDefault="00A22417" w:rsidP="00E63979">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A22417" w:rsidRPr="00414DFB" w14:paraId="32BAE117" w14:textId="77777777" w:rsidTr="006740FD">
        <w:trPr>
          <w:trHeight w:val="235"/>
        </w:trPr>
        <w:tc>
          <w:tcPr>
            <w:tcW w:w="3401" w:type="dxa"/>
            <w:tcBorders>
              <w:top w:val="nil"/>
              <w:left w:val="nil"/>
              <w:bottom w:val="single" w:sz="4" w:space="0" w:color="auto"/>
              <w:right w:val="nil"/>
            </w:tcBorders>
          </w:tcPr>
          <w:p w14:paraId="3C3C6D1D" w14:textId="77777777" w:rsidR="00A22417" w:rsidRPr="00414DFB" w:rsidRDefault="00A22417" w:rsidP="00E63979">
            <w:pPr>
              <w:keepNext/>
              <w:keepLines/>
              <w:jc w:val="both"/>
              <w:rPr>
                <w:rFonts w:ascii="Tahoma" w:hAnsi="Tahoma" w:cs="Tahoma"/>
              </w:rPr>
            </w:pPr>
          </w:p>
        </w:tc>
        <w:tc>
          <w:tcPr>
            <w:tcW w:w="2976" w:type="dxa"/>
          </w:tcPr>
          <w:p w14:paraId="7532C4A1" w14:textId="77777777" w:rsidR="00A22417" w:rsidRPr="00414DFB" w:rsidRDefault="00A22417" w:rsidP="00E63979">
            <w:pPr>
              <w:keepNext/>
              <w:keepLines/>
              <w:jc w:val="both"/>
              <w:rPr>
                <w:rFonts w:ascii="Tahoma" w:hAnsi="Tahoma" w:cs="Tahoma"/>
              </w:rPr>
            </w:pPr>
          </w:p>
        </w:tc>
        <w:tc>
          <w:tcPr>
            <w:tcW w:w="3118" w:type="dxa"/>
            <w:tcBorders>
              <w:top w:val="nil"/>
              <w:left w:val="nil"/>
              <w:bottom w:val="single" w:sz="4" w:space="0" w:color="auto"/>
              <w:right w:val="nil"/>
            </w:tcBorders>
          </w:tcPr>
          <w:p w14:paraId="37AE3F30" w14:textId="77777777" w:rsidR="00A22417" w:rsidRPr="00414DFB" w:rsidRDefault="00A22417" w:rsidP="00E63979">
            <w:pPr>
              <w:keepNext/>
              <w:keepLines/>
              <w:jc w:val="both"/>
              <w:rPr>
                <w:rFonts w:ascii="Tahoma" w:hAnsi="Tahoma" w:cs="Tahoma"/>
              </w:rPr>
            </w:pPr>
          </w:p>
        </w:tc>
      </w:tr>
      <w:tr w:rsidR="00A22417" w:rsidRPr="00414DFB" w14:paraId="469B56B8" w14:textId="77777777" w:rsidTr="006740FD">
        <w:trPr>
          <w:trHeight w:val="235"/>
        </w:trPr>
        <w:tc>
          <w:tcPr>
            <w:tcW w:w="3401" w:type="dxa"/>
            <w:tcBorders>
              <w:top w:val="single" w:sz="4" w:space="0" w:color="auto"/>
              <w:left w:val="nil"/>
              <w:bottom w:val="nil"/>
              <w:right w:val="nil"/>
            </w:tcBorders>
            <w:hideMark/>
          </w:tcPr>
          <w:p w14:paraId="465A023A" w14:textId="77777777" w:rsidR="00A22417" w:rsidRPr="00414DFB" w:rsidRDefault="00A22417" w:rsidP="00E63979">
            <w:pPr>
              <w:keepNext/>
              <w:keepLines/>
              <w:jc w:val="both"/>
              <w:rPr>
                <w:rFonts w:ascii="Tahoma" w:hAnsi="Tahoma" w:cs="Tahoma"/>
              </w:rPr>
            </w:pPr>
            <w:r w:rsidRPr="00414DFB">
              <w:rPr>
                <w:rFonts w:ascii="Tahoma" w:hAnsi="Tahoma" w:cs="Tahoma"/>
              </w:rPr>
              <w:t xml:space="preserve">            (kraj, datum)</w:t>
            </w:r>
          </w:p>
        </w:tc>
        <w:tc>
          <w:tcPr>
            <w:tcW w:w="2976" w:type="dxa"/>
            <w:hideMark/>
          </w:tcPr>
          <w:p w14:paraId="061440DE" w14:textId="77777777" w:rsidR="00A22417" w:rsidRPr="00414DFB" w:rsidRDefault="00A22417" w:rsidP="00E63979">
            <w:pPr>
              <w:keepNext/>
              <w:keepLines/>
              <w:jc w:val="both"/>
              <w:rPr>
                <w:rFonts w:ascii="Tahoma" w:hAnsi="Tahoma" w:cs="Tahoma"/>
              </w:rPr>
            </w:pPr>
            <w:r w:rsidRPr="00414DFB">
              <w:rPr>
                <w:rFonts w:ascii="Tahoma" w:hAnsi="Tahoma" w:cs="Tahoma"/>
              </w:rPr>
              <w:t xml:space="preserve">               žig</w:t>
            </w:r>
          </w:p>
        </w:tc>
        <w:tc>
          <w:tcPr>
            <w:tcW w:w="3118" w:type="dxa"/>
            <w:tcBorders>
              <w:top w:val="single" w:sz="4" w:space="0" w:color="auto"/>
              <w:left w:val="nil"/>
              <w:bottom w:val="nil"/>
              <w:right w:val="nil"/>
            </w:tcBorders>
            <w:hideMark/>
          </w:tcPr>
          <w:p w14:paraId="5209374D" w14:textId="77777777" w:rsidR="00A22417" w:rsidRPr="00414DFB" w:rsidRDefault="00A22417" w:rsidP="00E63979">
            <w:pPr>
              <w:keepNext/>
              <w:keepLines/>
              <w:jc w:val="both"/>
              <w:rPr>
                <w:rFonts w:ascii="Tahoma" w:hAnsi="Tahoma" w:cs="Tahoma"/>
              </w:rPr>
            </w:pPr>
            <w:r w:rsidRPr="00414DFB">
              <w:rPr>
                <w:rFonts w:ascii="Tahoma" w:hAnsi="Tahoma" w:cs="Tahoma"/>
              </w:rPr>
              <w:t xml:space="preserve">    (podpis odgovorne osebe)</w:t>
            </w:r>
          </w:p>
        </w:tc>
      </w:tr>
    </w:tbl>
    <w:p w14:paraId="505AB133" w14:textId="77777777" w:rsidR="00A22417" w:rsidRDefault="00A22417" w:rsidP="00E63979">
      <w:pPr>
        <w:keepNext/>
        <w:keepLines/>
        <w:spacing w:line="276" w:lineRule="auto"/>
        <w:jc w:val="both"/>
        <w:rPr>
          <w:rFonts w:ascii="Tahoma" w:hAnsi="Tahoma" w:cs="Tahoma"/>
          <w:b/>
        </w:rPr>
      </w:pPr>
    </w:p>
    <w:p w14:paraId="424CE1FF" w14:textId="77777777" w:rsidR="00A22417" w:rsidRDefault="00A22417" w:rsidP="00E63979">
      <w:pPr>
        <w:keepNext/>
        <w:keepLines/>
        <w:spacing w:line="276" w:lineRule="auto"/>
        <w:jc w:val="both"/>
        <w:rPr>
          <w:rFonts w:ascii="Tahoma" w:hAnsi="Tahoma" w:cs="Tahoma"/>
          <w:b/>
        </w:rPr>
      </w:pPr>
    </w:p>
    <w:p w14:paraId="1A86BFC4" w14:textId="77777777" w:rsidR="00A22417" w:rsidRDefault="00A22417" w:rsidP="00E63979">
      <w:pPr>
        <w:keepNext/>
        <w:keepLines/>
        <w:spacing w:line="276" w:lineRule="auto"/>
        <w:jc w:val="both"/>
        <w:rPr>
          <w:rFonts w:ascii="Tahoma" w:hAnsi="Tahoma" w:cs="Tahoma"/>
          <w:b/>
        </w:rPr>
      </w:pPr>
    </w:p>
    <w:p w14:paraId="3E778AA9" w14:textId="77777777" w:rsidR="00A22417" w:rsidRDefault="00A22417" w:rsidP="00E63979">
      <w:pPr>
        <w:keepNext/>
        <w:keepLines/>
        <w:spacing w:line="276" w:lineRule="auto"/>
        <w:jc w:val="both"/>
        <w:rPr>
          <w:rFonts w:ascii="Tahoma" w:hAnsi="Tahoma" w:cs="Tahoma"/>
          <w:b/>
        </w:rPr>
      </w:pPr>
    </w:p>
    <w:p w14:paraId="0B0F41AD" w14:textId="77777777" w:rsidR="00A22417" w:rsidRDefault="00A22417" w:rsidP="00E63979">
      <w:pPr>
        <w:keepNext/>
        <w:keepLines/>
        <w:spacing w:line="276" w:lineRule="auto"/>
        <w:jc w:val="both"/>
        <w:rPr>
          <w:rFonts w:ascii="Tahoma" w:hAnsi="Tahoma" w:cs="Tahoma"/>
          <w:b/>
          <w:i/>
          <w:sz w:val="18"/>
        </w:rPr>
      </w:pPr>
      <w:r w:rsidRPr="00500C66">
        <w:rPr>
          <w:rFonts w:ascii="Tahoma" w:hAnsi="Tahoma" w:cs="Tahoma"/>
          <w:b/>
          <w:i/>
          <w:sz w:val="18"/>
        </w:rPr>
        <w:t xml:space="preserve">Opomba: </w:t>
      </w:r>
    </w:p>
    <w:p w14:paraId="635739E0" w14:textId="77777777" w:rsidR="00A22417" w:rsidRDefault="00A22417" w:rsidP="00E63979">
      <w:pPr>
        <w:keepNext/>
        <w:keepLines/>
        <w:spacing w:line="276" w:lineRule="auto"/>
        <w:jc w:val="both"/>
        <w:rPr>
          <w:rFonts w:ascii="Tahoma" w:hAnsi="Tahoma" w:cs="Tahoma"/>
          <w:i/>
          <w:sz w:val="18"/>
        </w:rPr>
      </w:pPr>
      <w:r>
        <w:rPr>
          <w:rFonts w:ascii="Tahoma" w:hAnsi="Tahoma" w:cs="Tahoma"/>
          <w:i/>
          <w:sz w:val="18"/>
        </w:rPr>
        <w:t>* Fizična oseba, katere</w:t>
      </w:r>
      <w:r w:rsidRPr="00DC3EF4">
        <w:rPr>
          <w:rFonts w:ascii="Tahoma" w:hAnsi="Tahoma" w:cs="Tahoma"/>
          <w:i/>
          <w:sz w:val="18"/>
        </w:rPr>
        <w:t xml:space="preserve"> zmogljivost</w:t>
      </w:r>
      <w:r>
        <w:rPr>
          <w:rFonts w:ascii="Tahoma" w:hAnsi="Tahoma" w:cs="Tahoma"/>
          <w:i/>
          <w:sz w:val="18"/>
        </w:rPr>
        <w:t>i</w:t>
      </w:r>
      <w:r w:rsidRPr="00DC3EF4">
        <w:rPr>
          <w:rFonts w:ascii="Tahoma" w:hAnsi="Tahoma" w:cs="Tahoma"/>
          <w:i/>
          <w:sz w:val="18"/>
        </w:rPr>
        <w:t xml:space="preserve"> </w:t>
      </w:r>
      <w:r>
        <w:rPr>
          <w:rFonts w:ascii="Tahoma" w:hAnsi="Tahoma" w:cs="Tahoma"/>
          <w:i/>
          <w:sz w:val="18"/>
        </w:rPr>
        <w:t>ponudnik</w:t>
      </w:r>
      <w:r w:rsidRPr="00DC3EF4">
        <w:rPr>
          <w:rFonts w:ascii="Tahoma" w:hAnsi="Tahoma" w:cs="Tahoma"/>
          <w:i/>
          <w:sz w:val="18"/>
        </w:rPr>
        <w:t xml:space="preserve"> uporablja glede pogojev v zvezi z izobrazbo </w:t>
      </w:r>
      <w:r>
        <w:rPr>
          <w:rFonts w:ascii="Tahoma" w:hAnsi="Tahoma" w:cs="Tahoma"/>
          <w:i/>
          <w:sz w:val="18"/>
        </w:rPr>
        <w:t>oz. kadrovsko in</w:t>
      </w:r>
      <w:r w:rsidRPr="00DC3EF4">
        <w:rPr>
          <w:rFonts w:ascii="Tahoma" w:hAnsi="Tahoma" w:cs="Tahoma"/>
          <w:i/>
          <w:sz w:val="18"/>
        </w:rPr>
        <w:t xml:space="preserve"> strokovno usposobljenostjo</w:t>
      </w:r>
      <w:r>
        <w:rPr>
          <w:rFonts w:ascii="Tahoma" w:hAnsi="Tahoma" w:cs="Tahoma"/>
          <w:i/>
          <w:sz w:val="18"/>
        </w:rPr>
        <w:t xml:space="preserve"> in podobno</w:t>
      </w:r>
      <w:r w:rsidRPr="00DC3EF4">
        <w:rPr>
          <w:rFonts w:ascii="Tahoma" w:hAnsi="Tahoma" w:cs="Tahoma"/>
          <w:i/>
          <w:sz w:val="18"/>
        </w:rPr>
        <w:t xml:space="preserve">, </w:t>
      </w:r>
      <w:r>
        <w:rPr>
          <w:rFonts w:ascii="Tahoma" w:hAnsi="Tahoma" w:cs="Tahoma"/>
          <w:i/>
          <w:sz w:val="18"/>
        </w:rPr>
        <w:t xml:space="preserve">mora </w:t>
      </w:r>
      <w:r w:rsidRPr="00DC3EF4">
        <w:rPr>
          <w:rFonts w:ascii="Tahoma" w:hAnsi="Tahoma" w:cs="Tahoma"/>
          <w:i/>
          <w:sz w:val="18"/>
        </w:rPr>
        <w:t xml:space="preserve">v ponudbi nastopati kot </w:t>
      </w:r>
      <w:r>
        <w:rPr>
          <w:rFonts w:ascii="Tahoma" w:hAnsi="Tahoma" w:cs="Tahoma"/>
          <w:i/>
          <w:sz w:val="18"/>
        </w:rPr>
        <w:t xml:space="preserve">ponudnik, </w:t>
      </w:r>
      <w:r w:rsidRPr="00DC3EF4">
        <w:rPr>
          <w:rFonts w:ascii="Tahoma" w:hAnsi="Tahoma" w:cs="Tahoma"/>
          <w:i/>
          <w:sz w:val="18"/>
        </w:rPr>
        <w:t>partner</w:t>
      </w:r>
      <w:r>
        <w:rPr>
          <w:rFonts w:ascii="Tahoma" w:hAnsi="Tahoma" w:cs="Tahoma"/>
          <w:i/>
          <w:sz w:val="18"/>
        </w:rPr>
        <w:t xml:space="preserve"> (v primeru skupne ponudbe)</w:t>
      </w:r>
      <w:r w:rsidRPr="00DC3EF4">
        <w:rPr>
          <w:rFonts w:ascii="Tahoma" w:hAnsi="Tahoma" w:cs="Tahoma"/>
          <w:i/>
          <w:sz w:val="18"/>
        </w:rPr>
        <w:t xml:space="preserve"> ali kot podizvajalec. </w:t>
      </w:r>
    </w:p>
    <w:p w14:paraId="245430C6" w14:textId="77777777" w:rsidR="00A22417" w:rsidRPr="00500C66" w:rsidRDefault="00A22417" w:rsidP="00E63979">
      <w:pPr>
        <w:keepNext/>
        <w:keepLines/>
        <w:spacing w:line="276" w:lineRule="auto"/>
        <w:jc w:val="both"/>
        <w:rPr>
          <w:rFonts w:ascii="Tahoma" w:hAnsi="Tahoma" w:cs="Tahoma"/>
          <w:i/>
          <w:sz w:val="18"/>
        </w:rPr>
      </w:pPr>
      <w:r>
        <w:rPr>
          <w:rFonts w:ascii="Tahoma" w:hAnsi="Tahoma" w:cs="Tahoma"/>
          <w:i/>
          <w:sz w:val="18"/>
        </w:rPr>
        <w:t xml:space="preserve">** </w:t>
      </w:r>
      <w:r w:rsidRPr="00DC3EF4">
        <w:rPr>
          <w:rFonts w:ascii="Tahoma" w:hAnsi="Tahoma" w:cs="Tahoma"/>
          <w:i/>
          <w:sz w:val="18"/>
        </w:rPr>
        <w:t>V</w:t>
      </w:r>
      <w:r w:rsidRPr="00500C66">
        <w:rPr>
          <w:rFonts w:ascii="Tahoma" w:hAnsi="Tahoma" w:cs="Tahoma"/>
          <w:i/>
          <w:sz w:val="18"/>
        </w:rPr>
        <w:t xml:space="preserve"> primeru</w:t>
      </w:r>
      <w:r>
        <w:rPr>
          <w:rFonts w:ascii="Tahoma" w:hAnsi="Tahoma" w:cs="Tahoma"/>
          <w:i/>
          <w:sz w:val="18"/>
        </w:rPr>
        <w:t>, da oseba nastopa kot partner ali podizvajalec, jo mora ponudnik v okviru</w:t>
      </w:r>
      <w:r w:rsidRPr="00500C66">
        <w:rPr>
          <w:rFonts w:ascii="Tahoma" w:hAnsi="Tahoma" w:cs="Tahoma"/>
          <w:i/>
          <w:sz w:val="18"/>
        </w:rPr>
        <w:t xml:space="preserve"> ponudbe</w:t>
      </w:r>
      <w:r>
        <w:rPr>
          <w:rFonts w:ascii="Tahoma" w:hAnsi="Tahoma" w:cs="Tahoma"/>
          <w:i/>
          <w:sz w:val="18"/>
        </w:rPr>
        <w:t xml:space="preserve"> (v skladu z zahtevami razpisne dokumentacije) nominirati in priložiti zahtevane obrazce oz. dokazila.</w:t>
      </w:r>
      <w:r w:rsidRPr="00500C66">
        <w:rPr>
          <w:rFonts w:ascii="Tahoma" w:hAnsi="Tahoma" w:cs="Tahoma"/>
          <w:b/>
          <w:i/>
          <w:sz w:val="18"/>
        </w:rPr>
        <w:t xml:space="preserve"> </w:t>
      </w:r>
    </w:p>
    <w:p w14:paraId="4CDFF312" w14:textId="77777777" w:rsidR="00A22417" w:rsidRDefault="00A22417" w:rsidP="00E63979">
      <w:pPr>
        <w:keepNext/>
        <w:keepLines/>
        <w:spacing w:line="276" w:lineRule="auto"/>
        <w:jc w:val="both"/>
        <w:rPr>
          <w:rFonts w:ascii="Tahoma" w:hAnsi="Tahoma" w:cs="Tahoma"/>
        </w:rPr>
      </w:pPr>
    </w:p>
    <w:p w14:paraId="467CDCE5" w14:textId="41D2CF54" w:rsidR="00A22417" w:rsidRDefault="00A22417" w:rsidP="00E63979">
      <w:pPr>
        <w:keepNext/>
        <w:keepLines/>
        <w:jc w:val="both"/>
        <w:rPr>
          <w:rFonts w:ascii="Tahoma" w:hAnsi="Tahoma" w:cs="Tahoma"/>
          <w:b/>
          <w:i/>
          <w:sz w:val="18"/>
          <w:szCs w:val="18"/>
          <w:u w:val="single"/>
        </w:rPr>
      </w:pPr>
      <w:r w:rsidRPr="00500C66">
        <w:rPr>
          <w:rFonts w:ascii="Tahoma" w:hAnsi="Tahoma" w:cs="Tahoma"/>
          <w:b/>
          <w:i/>
          <w:sz w:val="18"/>
          <w:szCs w:val="18"/>
        </w:rPr>
        <w:t xml:space="preserve">Navodilo: </w:t>
      </w:r>
      <w:r w:rsidRPr="00500C66">
        <w:rPr>
          <w:rFonts w:ascii="Tahoma" w:hAnsi="Tahoma" w:cs="Tahoma"/>
          <w:i/>
          <w:sz w:val="18"/>
          <w:szCs w:val="18"/>
        </w:rPr>
        <w:t xml:space="preserve">Ponudnik </w:t>
      </w:r>
      <w:r w:rsidRPr="00500C66">
        <w:rPr>
          <w:rFonts w:ascii="Tahoma" w:hAnsi="Tahoma" w:cs="Tahoma"/>
          <w:i/>
          <w:sz w:val="18"/>
          <w:szCs w:val="18"/>
          <w:u w:val="single"/>
        </w:rPr>
        <w:t>obrazec</w:t>
      </w:r>
      <w:r w:rsidR="00B2573D">
        <w:rPr>
          <w:rFonts w:ascii="Tahoma" w:hAnsi="Tahoma" w:cs="Tahoma"/>
          <w:b/>
          <w:i/>
          <w:sz w:val="18"/>
          <w:szCs w:val="18"/>
        </w:rPr>
        <w:t xml:space="preserve"> </w:t>
      </w:r>
      <w:r>
        <w:rPr>
          <w:rFonts w:ascii="Tahoma" w:hAnsi="Tahoma" w:cs="Tahoma"/>
          <w:b/>
          <w:i/>
          <w:sz w:val="18"/>
          <w:szCs w:val="18"/>
        </w:rPr>
        <w:t xml:space="preserve">skupaj s </w:t>
      </w:r>
      <w:r w:rsidRPr="00500C66">
        <w:rPr>
          <w:rFonts w:ascii="Tahoma" w:hAnsi="Tahoma" w:cs="Tahoma"/>
          <w:b/>
          <w:i/>
          <w:sz w:val="18"/>
          <w:szCs w:val="18"/>
        </w:rPr>
        <w:t>potrdilo</w:t>
      </w:r>
      <w:r>
        <w:rPr>
          <w:rFonts w:ascii="Tahoma" w:hAnsi="Tahoma" w:cs="Tahoma"/>
          <w:b/>
          <w:i/>
          <w:sz w:val="18"/>
          <w:szCs w:val="18"/>
        </w:rPr>
        <w:t>m</w:t>
      </w:r>
      <w:r w:rsidRPr="00500C66">
        <w:rPr>
          <w:rFonts w:ascii="Tahoma" w:hAnsi="Tahoma" w:cs="Tahoma"/>
          <w:b/>
          <w:i/>
          <w:sz w:val="18"/>
          <w:szCs w:val="18"/>
        </w:rPr>
        <w:t xml:space="preserve"> o usposobljenosti </w:t>
      </w:r>
      <w:r w:rsidRPr="00500C66">
        <w:rPr>
          <w:rFonts w:ascii="Tahoma" w:hAnsi="Tahoma" w:cs="Tahoma"/>
          <w:i/>
          <w:sz w:val="18"/>
          <w:szCs w:val="18"/>
        </w:rPr>
        <w:t>s strani uradnega predstavnika proizvajalca sistema vodenja ABB AbillityTM 800xA</w:t>
      </w:r>
      <w:r w:rsidRPr="00500C66">
        <w:rPr>
          <w:rFonts w:ascii="Tahoma" w:hAnsi="Tahoma" w:cs="Tahoma"/>
          <w:b/>
          <w:i/>
          <w:sz w:val="18"/>
          <w:szCs w:val="18"/>
        </w:rPr>
        <w:t xml:space="preserve"> </w:t>
      </w:r>
      <w:r w:rsidRPr="00500C66">
        <w:rPr>
          <w:rFonts w:ascii="Tahoma" w:hAnsi="Tahoma" w:cs="Tahoma"/>
          <w:i/>
          <w:sz w:val="18"/>
          <w:szCs w:val="18"/>
        </w:rPr>
        <w:t>v okviru sistema e-JN</w:t>
      </w:r>
      <w:r w:rsidRPr="00500C66">
        <w:rPr>
          <w:rFonts w:ascii="Tahoma" w:hAnsi="Tahoma" w:cs="Tahoma"/>
          <w:b/>
          <w:i/>
          <w:sz w:val="18"/>
          <w:szCs w:val="18"/>
        </w:rPr>
        <w:t xml:space="preserve"> </w:t>
      </w:r>
      <w:r w:rsidRPr="00500C66">
        <w:rPr>
          <w:rFonts w:ascii="Tahoma" w:hAnsi="Tahoma" w:cs="Tahoma"/>
          <w:b/>
          <w:i/>
          <w:sz w:val="18"/>
          <w:szCs w:val="18"/>
          <w:u w:val="single"/>
        </w:rPr>
        <w:t xml:space="preserve">naloži v </w:t>
      </w:r>
      <w:r w:rsidRPr="00BC69D7">
        <w:rPr>
          <w:rFonts w:ascii="Tahoma" w:hAnsi="Tahoma" w:cs="Tahoma"/>
          <w:b/>
          <w:i/>
          <w:sz w:val="18"/>
          <w:szCs w:val="18"/>
          <w:u w:val="single"/>
        </w:rPr>
        <w:t>razdelek »DOKUMENTI«, del »Ostale priloge«</w:t>
      </w:r>
      <w:r>
        <w:rPr>
          <w:rFonts w:ascii="Tahoma" w:hAnsi="Tahoma" w:cs="Tahoma"/>
          <w:b/>
          <w:i/>
          <w:sz w:val="18"/>
          <w:szCs w:val="18"/>
          <w:u w:val="single"/>
        </w:rPr>
        <w:t>!</w:t>
      </w:r>
    </w:p>
    <w:p w14:paraId="3F33117C" w14:textId="77777777" w:rsidR="00A22417" w:rsidRDefault="00A22417" w:rsidP="00E63979">
      <w:pPr>
        <w:keepNext/>
        <w:keepLines/>
        <w:jc w:val="both"/>
        <w:rPr>
          <w:rFonts w:ascii="Tahoma" w:hAnsi="Tahoma" w:cs="Tahoma"/>
          <w:b/>
          <w:i/>
          <w:sz w:val="18"/>
          <w:szCs w:val="18"/>
          <w:u w:val="single"/>
        </w:rPr>
      </w:pPr>
    </w:p>
    <w:p w14:paraId="2532A926" w14:textId="77777777" w:rsidR="00A22417" w:rsidRDefault="00A22417" w:rsidP="00E63979">
      <w:pPr>
        <w:keepNext/>
        <w:keepLines/>
        <w:jc w:val="both"/>
        <w:rPr>
          <w:rFonts w:ascii="Tahoma" w:hAnsi="Tahoma" w:cs="Tahoma"/>
          <w:b/>
          <w:i/>
          <w:sz w:val="18"/>
          <w:szCs w:val="18"/>
          <w:u w:val="single"/>
        </w:rPr>
      </w:pPr>
    </w:p>
    <w:p w14:paraId="238FEE40" w14:textId="77777777" w:rsidR="00A22417" w:rsidRDefault="00A22417" w:rsidP="00E63979">
      <w:pPr>
        <w:keepNext/>
        <w:keepLines/>
        <w:jc w:val="both"/>
        <w:rPr>
          <w:rFonts w:ascii="Tahoma" w:hAnsi="Tahoma" w:cs="Tahoma"/>
          <w:b/>
          <w:i/>
          <w:sz w:val="18"/>
          <w:szCs w:val="18"/>
          <w:u w:val="single"/>
        </w:rPr>
      </w:pPr>
      <w:r>
        <w:rPr>
          <w:rFonts w:ascii="Tahoma" w:hAnsi="Tahoma" w:cs="Tahoma"/>
          <w:b/>
          <w:i/>
          <w:sz w:val="18"/>
          <w:szCs w:val="18"/>
          <w:u w:val="single"/>
        </w:rPr>
        <w:br/>
      </w:r>
    </w:p>
    <w:p w14:paraId="63B3BFC0" w14:textId="77777777" w:rsidR="00A22417" w:rsidRDefault="00A22417" w:rsidP="00E63979">
      <w:pPr>
        <w:keepNext/>
        <w:keepLines/>
        <w:jc w:val="both"/>
        <w:rPr>
          <w:rFonts w:ascii="Tahoma" w:hAnsi="Tahoma" w:cs="Tahoma"/>
          <w:b/>
          <w:i/>
          <w:sz w:val="18"/>
          <w:szCs w:val="18"/>
          <w:u w:val="single"/>
        </w:rPr>
      </w:pPr>
    </w:p>
    <w:p w14:paraId="01D012ED" w14:textId="77777777" w:rsidR="00A22417" w:rsidRDefault="00A22417" w:rsidP="00E63979">
      <w:pPr>
        <w:keepNext/>
        <w:keepLines/>
        <w:jc w:val="both"/>
        <w:rPr>
          <w:rFonts w:ascii="Tahoma" w:hAnsi="Tahoma" w:cs="Tahoma"/>
          <w:b/>
          <w:i/>
          <w:sz w:val="18"/>
          <w:szCs w:val="18"/>
          <w:u w:val="single"/>
        </w:rPr>
      </w:pPr>
    </w:p>
    <w:p w14:paraId="2672D056" w14:textId="1197788D" w:rsidR="00A22417" w:rsidRDefault="00A22417" w:rsidP="00E63979">
      <w:pPr>
        <w:keepNext/>
        <w:keepLines/>
        <w:jc w:val="both"/>
        <w:rPr>
          <w:rFonts w:ascii="Tahoma" w:hAnsi="Tahoma" w:cs="Tahoma"/>
          <w:b/>
          <w:i/>
          <w:sz w:val="18"/>
          <w:szCs w:val="18"/>
          <w:u w:val="single"/>
        </w:rPr>
      </w:pPr>
    </w:p>
    <w:p w14:paraId="7AF87D67" w14:textId="0E36A310" w:rsidR="00E305F0" w:rsidRDefault="00E305F0" w:rsidP="00E63979">
      <w:pPr>
        <w:keepNext/>
        <w:keepLines/>
        <w:jc w:val="both"/>
        <w:rPr>
          <w:rFonts w:ascii="Tahoma" w:hAnsi="Tahoma" w:cs="Tahoma"/>
          <w:b/>
          <w:i/>
          <w:sz w:val="18"/>
          <w:szCs w:val="18"/>
          <w:u w:val="single"/>
        </w:rPr>
      </w:pPr>
    </w:p>
    <w:p w14:paraId="611A4F8A" w14:textId="75BB7C0E" w:rsidR="00E305F0" w:rsidRDefault="00E305F0" w:rsidP="00E63979">
      <w:pPr>
        <w:keepNext/>
        <w:keepLines/>
        <w:jc w:val="both"/>
        <w:rPr>
          <w:rFonts w:ascii="Tahoma" w:hAnsi="Tahoma" w:cs="Tahoma"/>
          <w:b/>
          <w:i/>
          <w:sz w:val="18"/>
          <w:szCs w:val="18"/>
          <w:u w:val="single"/>
        </w:rPr>
      </w:pPr>
    </w:p>
    <w:p w14:paraId="34930B84" w14:textId="260546F7" w:rsidR="00E305F0" w:rsidRDefault="00E305F0" w:rsidP="00E63979">
      <w:pPr>
        <w:keepNext/>
        <w:keepLines/>
        <w:jc w:val="both"/>
        <w:rPr>
          <w:rFonts w:ascii="Tahoma" w:hAnsi="Tahoma" w:cs="Tahoma"/>
          <w:b/>
          <w:i/>
          <w:sz w:val="18"/>
          <w:szCs w:val="18"/>
          <w:u w:val="single"/>
        </w:rPr>
      </w:pPr>
    </w:p>
    <w:p w14:paraId="3380425B" w14:textId="522FEFA9" w:rsidR="00E305F0" w:rsidRDefault="00E305F0" w:rsidP="00E63979">
      <w:pPr>
        <w:keepNext/>
        <w:keepLines/>
        <w:jc w:val="both"/>
        <w:rPr>
          <w:rFonts w:ascii="Tahoma" w:hAnsi="Tahoma" w:cs="Tahoma"/>
          <w:b/>
          <w:i/>
          <w:sz w:val="18"/>
          <w:szCs w:val="18"/>
          <w:u w:val="single"/>
        </w:rPr>
      </w:pPr>
    </w:p>
    <w:p w14:paraId="1409FAC4" w14:textId="77777777" w:rsidR="00E305F0" w:rsidRDefault="00E305F0" w:rsidP="00E63979">
      <w:pPr>
        <w:keepNext/>
        <w:keepLines/>
        <w:jc w:val="both"/>
        <w:rPr>
          <w:rFonts w:ascii="Tahoma" w:hAnsi="Tahoma" w:cs="Tahoma"/>
          <w:b/>
          <w:i/>
          <w:sz w:val="18"/>
          <w:szCs w:val="18"/>
          <w:u w:val="single"/>
        </w:rPr>
      </w:pPr>
    </w:p>
    <w:p w14:paraId="1DAF3C9A" w14:textId="77777777" w:rsidR="00A22417" w:rsidRPr="00B12185" w:rsidRDefault="00A22417" w:rsidP="00E63979">
      <w:pPr>
        <w:keepNext/>
        <w:keepLines/>
        <w:spacing w:line="276" w:lineRule="auto"/>
        <w:jc w:val="center"/>
        <w:rPr>
          <w:rFonts w:ascii="Tahoma" w:hAnsi="Tahoma" w:cs="Tahoma"/>
          <w:b/>
        </w:rPr>
      </w:pPr>
      <w:r w:rsidRPr="00B12185">
        <w:rPr>
          <w:rFonts w:ascii="Tahoma" w:hAnsi="Tahoma" w:cs="Tahoma"/>
          <w:b/>
        </w:rPr>
        <w:lastRenderedPageBreak/>
        <w:t>Certificate of professional competence, certified by the regional representative of the manufacturer of the control system ABB Ability ™ System 800xA</w:t>
      </w:r>
    </w:p>
    <w:p w14:paraId="66B4A3C1" w14:textId="77777777" w:rsidR="00A22417" w:rsidRDefault="00A22417" w:rsidP="00E63979">
      <w:pPr>
        <w:keepNext/>
        <w:keepLines/>
        <w:spacing w:line="360" w:lineRule="auto"/>
        <w:jc w:val="both"/>
        <w:rPr>
          <w:rFonts w:ascii="Tahoma" w:hAnsi="Tahoma" w:cs="Tahoma"/>
        </w:rPr>
      </w:pPr>
    </w:p>
    <w:p w14:paraId="3AFB0BB7" w14:textId="77777777" w:rsidR="00A22417" w:rsidRDefault="00A22417" w:rsidP="00E63979">
      <w:pPr>
        <w:keepNext/>
        <w:keepLines/>
        <w:spacing w:line="360" w:lineRule="auto"/>
        <w:jc w:val="both"/>
        <w:rPr>
          <w:rFonts w:ascii="Tahoma" w:hAnsi="Tahoma" w:cs="Tahoma"/>
        </w:rPr>
      </w:pPr>
    </w:p>
    <w:p w14:paraId="4BFD34D6" w14:textId="77777777" w:rsidR="00A22417" w:rsidRPr="004A58E1" w:rsidRDefault="00A22417" w:rsidP="00E63979">
      <w:pPr>
        <w:keepNext/>
        <w:keepLines/>
        <w:spacing w:line="360" w:lineRule="auto"/>
        <w:jc w:val="both"/>
        <w:rPr>
          <w:rFonts w:ascii="Tahoma" w:hAnsi="Tahoma" w:cs="Tahoma"/>
        </w:rPr>
      </w:pPr>
      <w:r w:rsidRPr="004A58E1">
        <w:rPr>
          <w:rFonts w:ascii="Tahoma" w:hAnsi="Tahoma" w:cs="Tahoma"/>
        </w:rPr>
        <w:t>This written form confirms that, ___</w:t>
      </w:r>
      <w:r w:rsidRPr="00184737">
        <w:rPr>
          <w:rFonts w:ascii="Tahoma" w:hAnsi="Tahoma" w:cs="Tahoma"/>
        </w:rPr>
        <w:t>_____</w:t>
      </w:r>
      <w:r w:rsidRPr="004A58E1">
        <w:rPr>
          <w:rFonts w:ascii="Tahoma" w:hAnsi="Tahoma" w:cs="Tahoma"/>
        </w:rPr>
        <w:t>____________ has reasonable experience in ABB Ability™ System 800xA control system, version _____</w:t>
      </w:r>
      <w:r>
        <w:rPr>
          <w:rFonts w:ascii="Tahoma" w:hAnsi="Tahoma" w:cs="Tahoma"/>
        </w:rPr>
        <w:t>__________________.</w:t>
      </w:r>
    </w:p>
    <w:p w14:paraId="4BE0C8EA" w14:textId="77777777" w:rsidR="00A22417" w:rsidRPr="004A58E1" w:rsidRDefault="00A22417" w:rsidP="00E63979">
      <w:pPr>
        <w:keepNext/>
        <w:keepLines/>
        <w:spacing w:line="360" w:lineRule="auto"/>
        <w:jc w:val="both"/>
        <w:rPr>
          <w:rFonts w:ascii="Tahoma" w:hAnsi="Tahoma" w:cs="Tahoma"/>
        </w:rPr>
      </w:pPr>
      <w:r w:rsidRPr="004A58E1">
        <w:rPr>
          <w:rFonts w:ascii="Tahoma" w:hAnsi="Tahoma" w:cs="Tahoma"/>
        </w:rPr>
        <w:t>_</w:t>
      </w:r>
      <w:r>
        <w:rPr>
          <w:rFonts w:ascii="Tahoma" w:hAnsi="Tahoma" w:cs="Tahoma"/>
        </w:rPr>
        <w:t>______________</w:t>
      </w:r>
      <w:r w:rsidRPr="004A58E1">
        <w:rPr>
          <w:rFonts w:ascii="Tahoma" w:hAnsi="Tahoma" w:cs="Tahoma"/>
        </w:rPr>
        <w:t>_______ has experience in above me</w:t>
      </w:r>
      <w:r>
        <w:rPr>
          <w:rFonts w:ascii="Tahoma" w:hAnsi="Tahoma" w:cs="Tahoma"/>
        </w:rPr>
        <w:t>ntioned control systems for _______</w:t>
      </w:r>
      <w:r w:rsidRPr="004A58E1">
        <w:rPr>
          <w:rFonts w:ascii="Tahoma" w:hAnsi="Tahoma" w:cs="Tahoma"/>
        </w:rPr>
        <w:t>_____ years.</w:t>
      </w:r>
    </w:p>
    <w:p w14:paraId="09888450" w14:textId="77777777" w:rsidR="00A22417" w:rsidRPr="004A58E1" w:rsidRDefault="00A22417" w:rsidP="00E63979">
      <w:pPr>
        <w:keepNext/>
        <w:keepLines/>
        <w:spacing w:line="360" w:lineRule="auto"/>
        <w:jc w:val="both"/>
        <w:rPr>
          <w:rFonts w:ascii="Tahoma" w:hAnsi="Tahoma" w:cs="Tahoma"/>
        </w:rPr>
      </w:pPr>
      <w:r w:rsidRPr="004A58E1">
        <w:rPr>
          <w:rFonts w:ascii="Tahoma" w:hAnsi="Tahoma" w:cs="Tahoma"/>
        </w:rPr>
        <w:t>Successfully completed trainings are:</w:t>
      </w:r>
    </w:p>
    <w:p w14:paraId="5548B998" w14:textId="77777777" w:rsidR="00A22417" w:rsidRPr="00184737" w:rsidRDefault="00A22417" w:rsidP="00E63979">
      <w:pPr>
        <w:keepNext/>
        <w:keepLines/>
        <w:spacing w:line="360" w:lineRule="auto"/>
        <w:jc w:val="both"/>
        <w:rPr>
          <w:rFonts w:ascii="Tahoma" w:hAnsi="Tahoma" w:cs="Tahoma"/>
        </w:rPr>
      </w:pPr>
      <w:r w:rsidRPr="00184737">
        <w:rPr>
          <w:rFonts w:ascii="Tahoma" w:hAnsi="Tahoma" w:cs="Tahoma"/>
        </w:rPr>
        <w:t>__________________________</w:t>
      </w:r>
    </w:p>
    <w:p w14:paraId="6204CF76" w14:textId="77777777" w:rsidR="00A22417" w:rsidRPr="00184737" w:rsidRDefault="00A22417" w:rsidP="00E63979">
      <w:pPr>
        <w:keepNext/>
        <w:keepLines/>
        <w:spacing w:line="360" w:lineRule="auto"/>
        <w:jc w:val="both"/>
        <w:rPr>
          <w:rFonts w:ascii="Tahoma" w:hAnsi="Tahoma" w:cs="Tahoma"/>
        </w:rPr>
      </w:pPr>
      <w:r w:rsidRPr="00184737">
        <w:rPr>
          <w:rFonts w:ascii="Tahoma" w:hAnsi="Tahoma" w:cs="Tahoma"/>
        </w:rPr>
        <w:t>__________________________</w:t>
      </w:r>
    </w:p>
    <w:p w14:paraId="6D97DA80" w14:textId="77777777" w:rsidR="00A22417" w:rsidRPr="00184737" w:rsidRDefault="00A22417" w:rsidP="00E63979">
      <w:pPr>
        <w:keepNext/>
        <w:keepLines/>
        <w:spacing w:line="360" w:lineRule="auto"/>
        <w:jc w:val="both"/>
        <w:rPr>
          <w:rFonts w:ascii="Tahoma" w:hAnsi="Tahoma" w:cs="Tahoma"/>
        </w:rPr>
      </w:pPr>
      <w:r w:rsidRPr="00184737">
        <w:rPr>
          <w:rFonts w:ascii="Tahoma" w:hAnsi="Tahoma" w:cs="Tahoma"/>
        </w:rPr>
        <w:t>__________________________</w:t>
      </w:r>
    </w:p>
    <w:p w14:paraId="75A64B45" w14:textId="77777777" w:rsidR="00A22417" w:rsidRPr="004A58E1" w:rsidRDefault="00A22417" w:rsidP="00E63979">
      <w:pPr>
        <w:keepNext/>
        <w:keepLines/>
        <w:spacing w:line="360" w:lineRule="auto"/>
        <w:jc w:val="both"/>
        <w:rPr>
          <w:rFonts w:ascii="Tahoma" w:hAnsi="Tahoma" w:cs="Tahoma"/>
        </w:rPr>
      </w:pPr>
      <w:r w:rsidRPr="004A58E1">
        <w:rPr>
          <w:rFonts w:ascii="Tahoma" w:hAnsi="Tahoma" w:cs="Tahoma"/>
        </w:rPr>
        <w:t>Confirmed experiences/references:</w:t>
      </w:r>
    </w:p>
    <w:p w14:paraId="07A29021" w14:textId="77777777" w:rsidR="00A22417" w:rsidRPr="00184737" w:rsidRDefault="00A22417" w:rsidP="00E63979">
      <w:pPr>
        <w:keepNext/>
        <w:keepLines/>
        <w:spacing w:line="360" w:lineRule="auto"/>
        <w:jc w:val="both"/>
        <w:rPr>
          <w:rFonts w:ascii="Tahoma" w:hAnsi="Tahoma" w:cs="Tahoma"/>
        </w:rPr>
      </w:pPr>
      <w:r w:rsidRPr="00184737">
        <w:rPr>
          <w:rFonts w:ascii="Tahoma" w:hAnsi="Tahoma" w:cs="Tahoma"/>
        </w:rPr>
        <w:t>__________________________</w:t>
      </w:r>
    </w:p>
    <w:p w14:paraId="027FF16C" w14:textId="77777777" w:rsidR="00A22417" w:rsidRPr="00184737" w:rsidRDefault="00A22417" w:rsidP="00E63979">
      <w:pPr>
        <w:keepNext/>
        <w:keepLines/>
        <w:spacing w:line="360" w:lineRule="auto"/>
        <w:jc w:val="both"/>
        <w:rPr>
          <w:rFonts w:ascii="Tahoma" w:hAnsi="Tahoma" w:cs="Tahoma"/>
        </w:rPr>
      </w:pPr>
      <w:r w:rsidRPr="00184737">
        <w:rPr>
          <w:rFonts w:ascii="Tahoma" w:hAnsi="Tahoma" w:cs="Tahoma"/>
        </w:rPr>
        <w:t>__________________________</w:t>
      </w:r>
    </w:p>
    <w:p w14:paraId="015D6EE4" w14:textId="77777777" w:rsidR="00A22417" w:rsidRPr="00184737" w:rsidRDefault="00A22417" w:rsidP="00E63979">
      <w:pPr>
        <w:keepNext/>
        <w:keepLines/>
        <w:spacing w:line="360" w:lineRule="auto"/>
        <w:jc w:val="both"/>
        <w:rPr>
          <w:rFonts w:ascii="Tahoma" w:hAnsi="Tahoma" w:cs="Tahoma"/>
        </w:rPr>
      </w:pPr>
      <w:r w:rsidRPr="00184737">
        <w:rPr>
          <w:rFonts w:ascii="Tahoma" w:hAnsi="Tahoma" w:cs="Tahoma"/>
        </w:rPr>
        <w:t>__________________________</w:t>
      </w:r>
    </w:p>
    <w:p w14:paraId="7873CC36" w14:textId="77777777" w:rsidR="00A22417" w:rsidRPr="004A58E1" w:rsidRDefault="00A22417" w:rsidP="00E63979">
      <w:pPr>
        <w:keepNext/>
        <w:keepLines/>
        <w:spacing w:line="360" w:lineRule="auto"/>
        <w:jc w:val="both"/>
        <w:rPr>
          <w:rFonts w:ascii="Tahoma" w:hAnsi="Tahoma" w:cs="Tahoma"/>
        </w:rPr>
      </w:pPr>
    </w:p>
    <w:p w14:paraId="0D6E2AFA" w14:textId="77777777" w:rsidR="00A22417" w:rsidRPr="004A58E1" w:rsidRDefault="00A22417" w:rsidP="00E63979">
      <w:pPr>
        <w:keepNext/>
        <w:keepLines/>
        <w:spacing w:line="360" w:lineRule="auto"/>
        <w:jc w:val="both"/>
        <w:rPr>
          <w:rFonts w:ascii="Tahoma" w:hAnsi="Tahoma" w:cs="Tahoma"/>
          <w:b/>
        </w:rPr>
      </w:pPr>
      <w:r>
        <w:rPr>
          <w:rFonts w:ascii="Tahoma" w:hAnsi="Tahoma" w:cs="Tahoma"/>
          <w:b/>
        </w:rPr>
        <w:t>**********************************************************</w:t>
      </w:r>
    </w:p>
    <w:p w14:paraId="567366C0" w14:textId="77777777" w:rsidR="00A22417" w:rsidRDefault="00A22417" w:rsidP="00E63979">
      <w:pPr>
        <w:keepNext/>
        <w:keepLines/>
        <w:spacing w:line="360" w:lineRule="auto"/>
        <w:jc w:val="both"/>
        <w:rPr>
          <w:rFonts w:ascii="Tahoma" w:hAnsi="Tahoma" w:cs="Tahoma"/>
          <w:b/>
        </w:rPr>
      </w:pPr>
      <w:r w:rsidRPr="004A58E1">
        <w:rPr>
          <w:rFonts w:ascii="Tahoma" w:hAnsi="Tahoma" w:cs="Tahoma"/>
          <w:b/>
        </w:rPr>
        <w:t>certificate of conformity</w:t>
      </w:r>
    </w:p>
    <w:p w14:paraId="2439BADA" w14:textId="77777777" w:rsidR="00A22417" w:rsidRPr="004A58E1" w:rsidRDefault="00A22417" w:rsidP="00E63979">
      <w:pPr>
        <w:keepNext/>
        <w:keepLines/>
        <w:spacing w:line="360" w:lineRule="auto"/>
        <w:jc w:val="both"/>
        <w:rPr>
          <w:rFonts w:ascii="Tahoma" w:hAnsi="Tahoma" w:cs="Tahoma"/>
        </w:rPr>
      </w:pPr>
      <w:r>
        <w:rPr>
          <w:rFonts w:ascii="Tahoma" w:hAnsi="Tahoma" w:cs="Tahoma"/>
        </w:rPr>
        <w:t>__________________</w:t>
      </w:r>
      <w:r w:rsidRPr="004A58E1">
        <w:rPr>
          <w:rFonts w:ascii="Tahoma" w:hAnsi="Tahoma" w:cs="Tahoma"/>
        </w:rPr>
        <w:t>_____ is able to engineer and administrate ABB Ability™ System 800xA with AC800M controller family.</w:t>
      </w:r>
    </w:p>
    <w:p w14:paraId="55C214A3" w14:textId="77777777" w:rsidR="00A22417" w:rsidRPr="004A58E1" w:rsidRDefault="00A22417" w:rsidP="00E63979">
      <w:pPr>
        <w:keepNext/>
        <w:keepLines/>
        <w:spacing w:line="360" w:lineRule="auto"/>
        <w:jc w:val="both"/>
        <w:rPr>
          <w:rFonts w:ascii="Tahoma" w:hAnsi="Tahoma" w:cs="Tahoma"/>
        </w:rPr>
      </w:pPr>
      <w:r>
        <w:rPr>
          <w:rFonts w:ascii="Tahoma" w:hAnsi="Tahoma" w:cs="Tahoma"/>
        </w:rPr>
        <w:t>********************************************************************</w:t>
      </w:r>
    </w:p>
    <w:p w14:paraId="119E8A15" w14:textId="77777777" w:rsidR="00A22417" w:rsidRPr="004A58E1" w:rsidRDefault="00A22417" w:rsidP="00E63979">
      <w:pPr>
        <w:keepNext/>
        <w:keepLines/>
        <w:pBdr>
          <w:bottom w:val="single" w:sz="12" w:space="1" w:color="auto"/>
        </w:pBdr>
        <w:spacing w:line="360" w:lineRule="auto"/>
        <w:jc w:val="both"/>
        <w:rPr>
          <w:rFonts w:ascii="Tahoma" w:hAnsi="Tahoma" w:cs="Tahoma"/>
        </w:rPr>
      </w:pPr>
      <w:r w:rsidRPr="004A58E1">
        <w:rPr>
          <w:rFonts w:ascii="Tahoma" w:hAnsi="Tahoma" w:cs="Tahoma"/>
        </w:rPr>
        <w:t>This confirmation is valid until written retraction.</w:t>
      </w:r>
    </w:p>
    <w:p w14:paraId="0A240B71" w14:textId="77777777" w:rsidR="00A22417" w:rsidRPr="004A58E1" w:rsidRDefault="00A22417" w:rsidP="00E63979">
      <w:pPr>
        <w:keepNext/>
        <w:keepLines/>
        <w:spacing w:line="360" w:lineRule="auto"/>
        <w:jc w:val="both"/>
        <w:rPr>
          <w:rFonts w:ascii="Tahoma" w:hAnsi="Tahoma" w:cs="Tahoma"/>
        </w:rPr>
      </w:pPr>
    </w:p>
    <w:p w14:paraId="23D7B04A" w14:textId="77777777" w:rsidR="00A22417" w:rsidRPr="00EE50E8" w:rsidRDefault="00A22417" w:rsidP="00E63979">
      <w:pPr>
        <w:keepNext/>
        <w:keepLines/>
        <w:jc w:val="both"/>
        <w:rPr>
          <w:rFonts w:ascii="Tahoma" w:hAnsi="Tahoma" w:cs="Tahoma"/>
          <w:b/>
          <w:i/>
          <w:color w:val="00000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A22417" w:rsidRPr="00EE50E8" w14:paraId="5B823A9A" w14:textId="77777777" w:rsidTr="00B76D25">
        <w:trPr>
          <w:trHeight w:val="235"/>
        </w:trPr>
        <w:tc>
          <w:tcPr>
            <w:tcW w:w="3401" w:type="dxa"/>
            <w:tcBorders>
              <w:top w:val="nil"/>
              <w:left w:val="nil"/>
              <w:bottom w:val="single" w:sz="4" w:space="0" w:color="auto"/>
              <w:right w:val="nil"/>
            </w:tcBorders>
            <w:hideMark/>
          </w:tcPr>
          <w:p w14:paraId="2492D03D" w14:textId="77777777" w:rsidR="00A22417" w:rsidRPr="00EE50E8" w:rsidRDefault="00A22417" w:rsidP="00E63979">
            <w:pPr>
              <w:keepNext/>
              <w:keepLines/>
              <w:jc w:val="both"/>
              <w:rPr>
                <w:rFonts w:ascii="Tahoma" w:hAnsi="Tahoma" w:cs="Tahoma"/>
                <w:snapToGrid w:val="0"/>
                <w:color w:val="000000"/>
              </w:rPr>
            </w:pPr>
          </w:p>
        </w:tc>
        <w:tc>
          <w:tcPr>
            <w:tcW w:w="2978" w:type="dxa"/>
          </w:tcPr>
          <w:p w14:paraId="2F4B8755" w14:textId="77777777" w:rsidR="00A22417" w:rsidRPr="00EE50E8" w:rsidRDefault="00A22417" w:rsidP="00E63979">
            <w:pPr>
              <w:keepNext/>
              <w:keepLines/>
              <w:jc w:val="center"/>
              <w:rPr>
                <w:rFonts w:ascii="Tahoma" w:hAnsi="Tahoma" w:cs="Tahoma"/>
                <w:snapToGrid w:val="0"/>
                <w:color w:val="000000"/>
              </w:rPr>
            </w:pPr>
          </w:p>
        </w:tc>
        <w:tc>
          <w:tcPr>
            <w:tcW w:w="3116" w:type="dxa"/>
            <w:tcBorders>
              <w:left w:val="nil"/>
              <w:right w:val="nil"/>
            </w:tcBorders>
          </w:tcPr>
          <w:p w14:paraId="7F93932E" w14:textId="77777777" w:rsidR="00A22417" w:rsidRPr="00EE50E8" w:rsidRDefault="00A22417" w:rsidP="00E63979">
            <w:pPr>
              <w:keepNext/>
              <w:keepLines/>
              <w:spacing w:line="360" w:lineRule="auto"/>
              <w:jc w:val="both"/>
              <w:rPr>
                <w:rFonts w:ascii="Tahoma" w:hAnsi="Tahoma" w:cs="Tahoma"/>
                <w:snapToGrid w:val="0"/>
                <w:color w:val="000000"/>
              </w:rPr>
            </w:pPr>
            <w:r>
              <w:rPr>
                <w:rFonts w:ascii="Tahoma" w:hAnsi="Tahoma" w:cs="Tahoma"/>
                <w:snapToGrid w:val="0"/>
                <w:color w:val="000000"/>
              </w:rPr>
              <w:t xml:space="preserve">  </w:t>
            </w:r>
          </w:p>
        </w:tc>
      </w:tr>
      <w:tr w:rsidR="00A22417" w:rsidRPr="00EE50E8" w14:paraId="295D1880" w14:textId="77777777" w:rsidTr="00B76D25">
        <w:trPr>
          <w:trHeight w:val="235"/>
        </w:trPr>
        <w:tc>
          <w:tcPr>
            <w:tcW w:w="3401" w:type="dxa"/>
            <w:tcBorders>
              <w:top w:val="single" w:sz="4" w:space="0" w:color="auto"/>
              <w:left w:val="nil"/>
              <w:right w:val="nil"/>
            </w:tcBorders>
            <w:hideMark/>
          </w:tcPr>
          <w:p w14:paraId="2E0F1F8E" w14:textId="77777777" w:rsidR="00A22417" w:rsidRPr="00EE50E8" w:rsidRDefault="00A22417" w:rsidP="00E63979">
            <w:pPr>
              <w:keepNext/>
              <w:keepLines/>
              <w:jc w:val="center"/>
              <w:rPr>
                <w:rFonts w:ascii="Tahoma" w:hAnsi="Tahoma" w:cs="Tahoma"/>
                <w:snapToGrid w:val="0"/>
                <w:color w:val="000000"/>
              </w:rPr>
            </w:pPr>
            <w:r w:rsidRPr="00EE50E8">
              <w:rPr>
                <w:rFonts w:ascii="Tahoma" w:hAnsi="Tahoma" w:cs="Tahoma"/>
                <w:snapToGrid w:val="0"/>
                <w:color w:val="000000"/>
              </w:rPr>
              <w:t>(</w:t>
            </w:r>
            <w:r w:rsidRPr="004A58E1">
              <w:rPr>
                <w:rFonts w:ascii="Tahoma" w:hAnsi="Tahoma" w:cs="Tahoma"/>
                <w:snapToGrid w:val="0"/>
                <w:color w:val="000000"/>
              </w:rPr>
              <w:t>signature of the manufacturer's representative</w:t>
            </w:r>
            <w:r w:rsidRPr="00EE50E8">
              <w:rPr>
                <w:rFonts w:ascii="Tahoma" w:hAnsi="Tahoma" w:cs="Tahoma"/>
                <w:snapToGrid w:val="0"/>
                <w:color w:val="000000"/>
              </w:rPr>
              <w:t>)</w:t>
            </w:r>
          </w:p>
        </w:tc>
        <w:tc>
          <w:tcPr>
            <w:tcW w:w="2978" w:type="dxa"/>
            <w:hideMark/>
          </w:tcPr>
          <w:p w14:paraId="153A5CDC" w14:textId="77777777" w:rsidR="00A22417" w:rsidRPr="00EE50E8" w:rsidRDefault="00A22417" w:rsidP="00E63979">
            <w:pPr>
              <w:keepNext/>
              <w:keepLines/>
              <w:jc w:val="center"/>
              <w:rPr>
                <w:rFonts w:ascii="Tahoma" w:hAnsi="Tahoma" w:cs="Tahoma"/>
                <w:snapToGrid w:val="0"/>
                <w:color w:val="000000"/>
              </w:rPr>
            </w:pPr>
          </w:p>
        </w:tc>
        <w:tc>
          <w:tcPr>
            <w:tcW w:w="3116" w:type="dxa"/>
            <w:tcBorders>
              <w:top w:val="single" w:sz="4" w:space="0" w:color="auto"/>
              <w:left w:val="nil"/>
              <w:right w:val="nil"/>
            </w:tcBorders>
          </w:tcPr>
          <w:p w14:paraId="7B092854" w14:textId="77777777" w:rsidR="00A22417" w:rsidRPr="00EE50E8" w:rsidRDefault="00A22417" w:rsidP="00E63979">
            <w:pPr>
              <w:keepNext/>
              <w:keepLines/>
              <w:jc w:val="center"/>
              <w:rPr>
                <w:rFonts w:ascii="Tahoma" w:hAnsi="Tahoma" w:cs="Tahoma"/>
                <w:snapToGrid w:val="0"/>
                <w:color w:val="000000"/>
              </w:rPr>
            </w:pPr>
            <w:r>
              <w:rPr>
                <w:rFonts w:ascii="Tahoma" w:hAnsi="Tahoma" w:cs="Tahoma"/>
                <w:snapToGrid w:val="0"/>
                <w:color w:val="000000"/>
              </w:rPr>
              <w:t>(date, )</w:t>
            </w:r>
          </w:p>
        </w:tc>
      </w:tr>
      <w:tr w:rsidR="00A22417" w:rsidRPr="00EE50E8" w14:paraId="063B18A0" w14:textId="77777777" w:rsidTr="00B76D25">
        <w:trPr>
          <w:trHeight w:val="235"/>
        </w:trPr>
        <w:tc>
          <w:tcPr>
            <w:tcW w:w="3401" w:type="dxa"/>
            <w:tcBorders>
              <w:left w:val="nil"/>
              <w:right w:val="nil"/>
            </w:tcBorders>
          </w:tcPr>
          <w:p w14:paraId="7381B53F" w14:textId="77777777" w:rsidR="00A22417" w:rsidRPr="00EE50E8" w:rsidRDefault="00A22417" w:rsidP="00E63979">
            <w:pPr>
              <w:keepNext/>
              <w:keepLines/>
              <w:jc w:val="center"/>
              <w:rPr>
                <w:rFonts w:ascii="Tahoma" w:hAnsi="Tahoma" w:cs="Tahoma"/>
                <w:snapToGrid w:val="0"/>
                <w:color w:val="000000"/>
              </w:rPr>
            </w:pPr>
          </w:p>
          <w:p w14:paraId="52132E6B" w14:textId="77777777" w:rsidR="00A22417" w:rsidRPr="00EE50E8" w:rsidRDefault="00A22417" w:rsidP="00E63979">
            <w:pPr>
              <w:keepNext/>
              <w:keepLines/>
              <w:jc w:val="center"/>
              <w:rPr>
                <w:rFonts w:ascii="Tahoma" w:hAnsi="Tahoma" w:cs="Tahoma"/>
                <w:snapToGrid w:val="0"/>
                <w:color w:val="000000"/>
              </w:rPr>
            </w:pPr>
          </w:p>
          <w:p w14:paraId="44E89484" w14:textId="77777777" w:rsidR="00A22417" w:rsidRPr="00EE50E8" w:rsidRDefault="00A22417" w:rsidP="00E63979">
            <w:pPr>
              <w:keepNext/>
              <w:keepLines/>
              <w:jc w:val="center"/>
              <w:rPr>
                <w:rFonts w:ascii="Tahoma" w:hAnsi="Tahoma" w:cs="Tahoma"/>
                <w:snapToGrid w:val="0"/>
                <w:color w:val="000000"/>
              </w:rPr>
            </w:pPr>
          </w:p>
        </w:tc>
        <w:tc>
          <w:tcPr>
            <w:tcW w:w="2978" w:type="dxa"/>
          </w:tcPr>
          <w:p w14:paraId="29965708" w14:textId="77777777" w:rsidR="00A22417" w:rsidRPr="004A58E1" w:rsidRDefault="00A22417" w:rsidP="00E63979">
            <w:pPr>
              <w:keepNext/>
              <w:keepLines/>
              <w:jc w:val="center"/>
              <w:rPr>
                <w:rFonts w:ascii="Tahoma" w:hAnsi="Tahoma" w:cs="Tahoma"/>
                <w:snapToGrid w:val="0"/>
                <w:color w:val="000000"/>
              </w:rPr>
            </w:pPr>
          </w:p>
          <w:p w14:paraId="0795A7E6" w14:textId="77777777" w:rsidR="00A22417" w:rsidRPr="00EE50E8" w:rsidRDefault="00A22417" w:rsidP="00E63979">
            <w:pPr>
              <w:keepNext/>
              <w:keepLines/>
              <w:jc w:val="center"/>
              <w:rPr>
                <w:rFonts w:ascii="Tahoma" w:hAnsi="Tahoma" w:cs="Tahoma"/>
                <w:snapToGrid w:val="0"/>
                <w:color w:val="000000"/>
              </w:rPr>
            </w:pPr>
            <w:r w:rsidRPr="004A58E1">
              <w:rPr>
                <w:rFonts w:ascii="Tahoma" w:hAnsi="Tahoma" w:cs="Tahoma"/>
                <w:snapToGrid w:val="0"/>
                <w:color w:val="000000"/>
              </w:rPr>
              <w:t>manufacturer's stamp</w:t>
            </w:r>
          </w:p>
        </w:tc>
        <w:tc>
          <w:tcPr>
            <w:tcW w:w="3116" w:type="dxa"/>
            <w:tcBorders>
              <w:left w:val="nil"/>
              <w:right w:val="nil"/>
            </w:tcBorders>
          </w:tcPr>
          <w:p w14:paraId="1356DBCE" w14:textId="77777777" w:rsidR="00A22417" w:rsidRPr="00EE50E8" w:rsidRDefault="00A22417" w:rsidP="00E63979">
            <w:pPr>
              <w:keepNext/>
              <w:keepLines/>
              <w:jc w:val="center"/>
              <w:rPr>
                <w:rFonts w:ascii="Tahoma" w:hAnsi="Tahoma" w:cs="Tahoma"/>
                <w:snapToGrid w:val="0"/>
                <w:color w:val="000000"/>
              </w:rPr>
            </w:pPr>
          </w:p>
        </w:tc>
      </w:tr>
    </w:tbl>
    <w:p w14:paraId="0077A621" w14:textId="0A95ACF6" w:rsidR="00A055C4" w:rsidRDefault="00A055C4" w:rsidP="00E63979">
      <w:pPr>
        <w:keepNext/>
        <w:keepLines/>
        <w:jc w:val="both"/>
        <w:rPr>
          <w:rFonts w:ascii="Tahoma" w:hAnsi="Tahoma" w:cs="Tahoma"/>
          <w:b/>
        </w:rPr>
      </w:pPr>
    </w:p>
    <w:p w14:paraId="2B191DA1" w14:textId="038F4DC8" w:rsidR="00B76D25" w:rsidRDefault="00B76D25" w:rsidP="00E63979">
      <w:pPr>
        <w:keepNext/>
        <w:keepLines/>
        <w:jc w:val="both"/>
        <w:rPr>
          <w:rFonts w:ascii="Tahoma" w:hAnsi="Tahoma" w:cs="Tahoma"/>
          <w:b/>
        </w:rPr>
      </w:pPr>
    </w:p>
    <w:p w14:paraId="2BA7A608" w14:textId="28BBF05C" w:rsidR="00B76D25" w:rsidRDefault="00B76D25" w:rsidP="00E63979">
      <w:pPr>
        <w:keepNext/>
        <w:keepLines/>
        <w:jc w:val="both"/>
        <w:rPr>
          <w:rFonts w:ascii="Tahoma" w:hAnsi="Tahoma" w:cs="Tahoma"/>
          <w:b/>
        </w:rPr>
      </w:pPr>
    </w:p>
    <w:p w14:paraId="4D00CA92" w14:textId="767D9D3D" w:rsidR="00B76D25" w:rsidRDefault="00B76D25" w:rsidP="00E63979">
      <w:pPr>
        <w:keepNext/>
        <w:keepLines/>
        <w:jc w:val="both"/>
        <w:rPr>
          <w:rFonts w:ascii="Tahoma" w:hAnsi="Tahoma" w:cs="Tahoma"/>
          <w:b/>
        </w:rPr>
      </w:pPr>
    </w:p>
    <w:p w14:paraId="4C06359B" w14:textId="24A8D410" w:rsidR="00B76D25" w:rsidRDefault="00B76D25" w:rsidP="00E63979">
      <w:pPr>
        <w:keepNext/>
        <w:keepLines/>
        <w:jc w:val="both"/>
        <w:rPr>
          <w:rFonts w:ascii="Tahoma" w:hAnsi="Tahoma" w:cs="Tahoma"/>
          <w:b/>
        </w:rPr>
      </w:pPr>
    </w:p>
    <w:p w14:paraId="7BDC2F1E" w14:textId="4DD2F2D6" w:rsidR="00B76D25" w:rsidRDefault="00B76D25" w:rsidP="00E63979">
      <w:pPr>
        <w:keepNext/>
        <w:keepLines/>
        <w:jc w:val="both"/>
        <w:rPr>
          <w:rFonts w:ascii="Tahoma" w:hAnsi="Tahoma" w:cs="Tahoma"/>
          <w:b/>
        </w:rPr>
      </w:pPr>
    </w:p>
    <w:p w14:paraId="30BAE099" w14:textId="09868052" w:rsidR="00B76D25" w:rsidRDefault="00B76D25" w:rsidP="00E63979">
      <w:pPr>
        <w:keepNext/>
        <w:keepLines/>
        <w:jc w:val="both"/>
        <w:rPr>
          <w:rFonts w:ascii="Tahoma" w:hAnsi="Tahoma" w:cs="Tahoma"/>
          <w:b/>
        </w:rPr>
      </w:pPr>
    </w:p>
    <w:p w14:paraId="07F56FDC" w14:textId="3E933BE8" w:rsidR="00B76D25" w:rsidRDefault="00B76D25" w:rsidP="00E63979">
      <w:pPr>
        <w:keepNext/>
        <w:keepLines/>
        <w:jc w:val="both"/>
        <w:rPr>
          <w:rFonts w:ascii="Tahoma" w:hAnsi="Tahoma" w:cs="Tahoma"/>
          <w:b/>
        </w:rPr>
      </w:pPr>
    </w:p>
    <w:p w14:paraId="316E0E65" w14:textId="58D2B8E5" w:rsidR="00B76D25" w:rsidRDefault="00B76D25" w:rsidP="00E63979">
      <w:pPr>
        <w:keepNext/>
        <w:keepLines/>
        <w:jc w:val="both"/>
        <w:rPr>
          <w:rFonts w:ascii="Tahoma" w:hAnsi="Tahoma" w:cs="Tahoma"/>
          <w:b/>
        </w:rPr>
      </w:pPr>
    </w:p>
    <w:p w14:paraId="270C02A8" w14:textId="032554E2" w:rsidR="00B76D25" w:rsidRDefault="00B76D25" w:rsidP="00E63979">
      <w:pPr>
        <w:keepNext/>
        <w:keepLines/>
        <w:jc w:val="both"/>
        <w:rPr>
          <w:rFonts w:ascii="Tahoma" w:hAnsi="Tahoma" w:cs="Tahoma"/>
          <w:b/>
        </w:rPr>
      </w:pPr>
    </w:p>
    <w:p w14:paraId="4A361341" w14:textId="66C25738" w:rsidR="00B76D25" w:rsidRDefault="00B76D25" w:rsidP="00E63979">
      <w:pPr>
        <w:keepNext/>
        <w:keepLines/>
        <w:jc w:val="both"/>
        <w:rPr>
          <w:rFonts w:ascii="Tahoma" w:hAnsi="Tahoma" w:cs="Tahoma"/>
          <w:b/>
        </w:rPr>
      </w:pPr>
    </w:p>
    <w:p w14:paraId="4898EAA4" w14:textId="6EF9C841" w:rsidR="00B76D25" w:rsidRDefault="00B76D25" w:rsidP="00E63979">
      <w:pPr>
        <w:keepNext/>
        <w:keepLines/>
        <w:jc w:val="both"/>
        <w:rPr>
          <w:rFonts w:ascii="Tahoma" w:hAnsi="Tahoma" w:cs="Tahoma"/>
          <w:b/>
        </w:rPr>
      </w:pPr>
    </w:p>
    <w:p w14:paraId="7F84527B" w14:textId="2EFDD377" w:rsidR="00B76D25" w:rsidRDefault="00B76D25" w:rsidP="00E63979">
      <w:pPr>
        <w:keepNext/>
        <w:keepLines/>
        <w:jc w:val="both"/>
        <w:rPr>
          <w:rFonts w:ascii="Tahoma" w:hAnsi="Tahoma" w:cs="Tahoma"/>
          <w:b/>
        </w:rPr>
      </w:pPr>
    </w:p>
    <w:p w14:paraId="5AA63D31" w14:textId="57F01869" w:rsidR="00B76D25" w:rsidRDefault="00B76D25" w:rsidP="00E63979">
      <w:pPr>
        <w:keepNext/>
        <w:keepLines/>
        <w:jc w:val="both"/>
        <w:rPr>
          <w:rFonts w:ascii="Tahoma" w:hAnsi="Tahoma" w:cs="Tahoma"/>
          <w:b/>
        </w:rPr>
      </w:pPr>
    </w:p>
    <w:p w14:paraId="30E55195" w14:textId="79AD139A" w:rsidR="00B76D25" w:rsidRDefault="00B76D25" w:rsidP="00E63979">
      <w:pPr>
        <w:keepNext/>
        <w:keepLines/>
        <w:jc w:val="both"/>
        <w:rPr>
          <w:rFonts w:ascii="Tahoma" w:hAnsi="Tahoma" w:cs="Tahoma"/>
          <w:b/>
        </w:rPr>
      </w:pPr>
    </w:p>
    <w:p w14:paraId="7FD60329" w14:textId="77777777" w:rsidR="00B76D25" w:rsidRDefault="00B76D25" w:rsidP="00E63979">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B76D25" w:rsidRPr="00112425" w14:paraId="48B502A1" w14:textId="77777777" w:rsidTr="00A060A4">
        <w:tc>
          <w:tcPr>
            <w:tcW w:w="8075" w:type="dxa"/>
          </w:tcPr>
          <w:p w14:paraId="2978503E" w14:textId="77777777" w:rsidR="00B76D25" w:rsidRPr="00112425" w:rsidRDefault="00B76D25" w:rsidP="00A060A4">
            <w:pPr>
              <w:keepNext/>
              <w:keepLines/>
              <w:jc w:val="both"/>
              <w:rPr>
                <w:rFonts w:ascii="Tahoma" w:hAnsi="Tahoma" w:cs="Tahoma"/>
              </w:rPr>
            </w:pPr>
            <w:r w:rsidRPr="00112425">
              <w:rPr>
                <w:rFonts w:ascii="Tahoma" w:hAnsi="Tahoma" w:cs="Tahoma"/>
              </w:rPr>
              <w:lastRenderedPageBreak/>
              <w:t xml:space="preserve">OSNUTEK </w:t>
            </w:r>
            <w:r>
              <w:rPr>
                <w:rFonts w:ascii="Tahoma" w:hAnsi="Tahoma" w:cs="Tahoma"/>
              </w:rPr>
              <w:t>OKVIRNEGA SPORAZUMA</w:t>
            </w:r>
          </w:p>
        </w:tc>
        <w:tc>
          <w:tcPr>
            <w:tcW w:w="1418" w:type="dxa"/>
          </w:tcPr>
          <w:p w14:paraId="07AB10ED" w14:textId="77777777" w:rsidR="00B76D25" w:rsidRPr="00112425" w:rsidRDefault="00B76D25" w:rsidP="00A060A4">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w:t>
            </w:r>
          </w:p>
        </w:tc>
      </w:tr>
    </w:tbl>
    <w:p w14:paraId="5EF72B7D" w14:textId="77777777" w:rsidR="00B76D25" w:rsidRPr="004C1F13" w:rsidRDefault="00B76D25" w:rsidP="00E63979">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3686"/>
        <w:gridCol w:w="2552"/>
      </w:tblGrid>
      <w:tr w:rsidR="00E90FDB" w:rsidRPr="004C1F13" w14:paraId="29444499" w14:textId="77777777" w:rsidTr="00774C04">
        <w:tc>
          <w:tcPr>
            <w:tcW w:w="3686" w:type="dxa"/>
            <w:vAlign w:val="center"/>
          </w:tcPr>
          <w:p w14:paraId="092CE11C" w14:textId="5952BA1F" w:rsidR="00E90FDB" w:rsidRPr="004C1F13" w:rsidRDefault="00E90FDB" w:rsidP="00E63979">
            <w:pPr>
              <w:keepNext/>
              <w:keepLines/>
              <w:ind w:left="-75"/>
              <w:jc w:val="both"/>
              <w:rPr>
                <w:rFonts w:ascii="Tahoma" w:hAnsi="Tahoma" w:cs="Tahoma"/>
                <w:lang w:eastAsia="en-US"/>
              </w:rPr>
            </w:pPr>
            <w:r w:rsidRPr="004C1F13">
              <w:rPr>
                <w:rFonts w:ascii="Tahoma" w:hAnsi="Tahoma" w:cs="Tahoma"/>
                <w:lang w:eastAsia="en-US"/>
              </w:rPr>
              <w:t xml:space="preserve">Številka </w:t>
            </w:r>
            <w:r w:rsidR="00774C04">
              <w:rPr>
                <w:rFonts w:ascii="Tahoma" w:hAnsi="Tahoma" w:cs="Tahoma"/>
                <w:lang w:eastAsia="en-US"/>
              </w:rPr>
              <w:t>okvirnega sporazuma</w:t>
            </w:r>
            <w:r w:rsidRPr="004C1F13">
              <w:rPr>
                <w:rFonts w:ascii="Tahoma" w:hAnsi="Tahoma" w:cs="Tahoma"/>
                <w:lang w:eastAsia="en-US"/>
              </w:rPr>
              <w:t xml:space="preserve"> naročnika:</w:t>
            </w:r>
          </w:p>
        </w:tc>
        <w:tc>
          <w:tcPr>
            <w:tcW w:w="2552" w:type="dxa"/>
            <w:tcBorders>
              <w:bottom w:val="single" w:sz="4" w:space="0" w:color="auto"/>
            </w:tcBorders>
            <w:vAlign w:val="center"/>
          </w:tcPr>
          <w:p w14:paraId="19C4AD97" w14:textId="77777777" w:rsidR="00E90FDB" w:rsidRPr="004C1F13" w:rsidRDefault="00E90FDB" w:rsidP="00E63979">
            <w:pPr>
              <w:keepNext/>
              <w:keepLines/>
              <w:jc w:val="center"/>
              <w:rPr>
                <w:rFonts w:ascii="Tahoma" w:hAnsi="Tahoma" w:cs="Tahoma"/>
                <w:b/>
              </w:rPr>
            </w:pPr>
          </w:p>
        </w:tc>
      </w:tr>
      <w:tr w:rsidR="000D2C51" w:rsidRPr="004C1F13" w14:paraId="71FD0C59" w14:textId="77777777" w:rsidTr="00774C04">
        <w:tc>
          <w:tcPr>
            <w:tcW w:w="3686" w:type="dxa"/>
            <w:vAlign w:val="center"/>
          </w:tcPr>
          <w:p w14:paraId="3E1A436E" w14:textId="027DD0C4" w:rsidR="000D2C51" w:rsidRPr="004C1F13" w:rsidRDefault="000D2C51" w:rsidP="00E63979">
            <w:pPr>
              <w:keepNext/>
              <w:keepLines/>
              <w:ind w:left="-75"/>
              <w:jc w:val="both"/>
              <w:rPr>
                <w:rFonts w:ascii="Tahoma" w:hAnsi="Tahoma" w:cs="Tahoma"/>
                <w:lang w:eastAsia="en-US"/>
              </w:rPr>
            </w:pPr>
            <w:r>
              <w:rPr>
                <w:rFonts w:ascii="Tahoma" w:hAnsi="Tahoma" w:cs="Tahoma"/>
                <w:lang w:eastAsia="en-US"/>
              </w:rPr>
              <w:t>Številka javnega naročila:</w:t>
            </w:r>
          </w:p>
        </w:tc>
        <w:tc>
          <w:tcPr>
            <w:tcW w:w="2552" w:type="dxa"/>
            <w:tcBorders>
              <w:bottom w:val="single" w:sz="4" w:space="0" w:color="auto"/>
            </w:tcBorders>
            <w:vAlign w:val="center"/>
          </w:tcPr>
          <w:p w14:paraId="1099A935" w14:textId="7A7600B3" w:rsidR="000D2C51" w:rsidRPr="004C1F13" w:rsidRDefault="0033638B" w:rsidP="00E63979">
            <w:pPr>
              <w:keepNext/>
              <w:keepLines/>
              <w:jc w:val="center"/>
              <w:rPr>
                <w:rFonts w:ascii="Tahoma" w:hAnsi="Tahoma" w:cs="Tahoma"/>
                <w:b/>
              </w:rPr>
            </w:pPr>
            <w:r>
              <w:rPr>
                <w:rFonts w:ascii="Tahoma" w:hAnsi="Tahoma" w:cs="Tahoma"/>
                <w:b/>
              </w:rPr>
              <w:t>VKS-35/23</w:t>
            </w:r>
          </w:p>
        </w:tc>
      </w:tr>
      <w:tr w:rsidR="00E90FDB" w:rsidRPr="004C1F13" w14:paraId="010ACD30" w14:textId="77777777" w:rsidTr="00774C04">
        <w:tc>
          <w:tcPr>
            <w:tcW w:w="3686" w:type="dxa"/>
          </w:tcPr>
          <w:p w14:paraId="3B086F65" w14:textId="77777777" w:rsidR="00E90FDB" w:rsidRPr="004C1F13" w:rsidRDefault="00E90FDB" w:rsidP="00E63979">
            <w:pPr>
              <w:keepNext/>
              <w:keepLines/>
              <w:jc w:val="both"/>
              <w:rPr>
                <w:rFonts w:ascii="Tahoma" w:hAnsi="Tahoma" w:cs="Tahoma"/>
                <w:lang w:eastAsia="en-US"/>
              </w:rPr>
            </w:pPr>
          </w:p>
        </w:tc>
        <w:tc>
          <w:tcPr>
            <w:tcW w:w="2552" w:type="dxa"/>
            <w:tcBorders>
              <w:top w:val="single" w:sz="4" w:space="0" w:color="auto"/>
            </w:tcBorders>
          </w:tcPr>
          <w:p w14:paraId="4DA654AA" w14:textId="77777777" w:rsidR="00E90FDB" w:rsidRPr="004C1F13" w:rsidRDefault="00E90FDB" w:rsidP="00E63979">
            <w:pPr>
              <w:keepNext/>
              <w:keepLines/>
              <w:jc w:val="both"/>
              <w:rPr>
                <w:rFonts w:ascii="Tahoma" w:hAnsi="Tahoma" w:cs="Tahoma"/>
                <w:lang w:eastAsia="en-US"/>
              </w:rPr>
            </w:pPr>
          </w:p>
        </w:tc>
      </w:tr>
      <w:tr w:rsidR="00E90FDB" w:rsidRPr="004C1F13" w14:paraId="687E78E7" w14:textId="77777777" w:rsidTr="00774C04">
        <w:tc>
          <w:tcPr>
            <w:tcW w:w="3686" w:type="dxa"/>
          </w:tcPr>
          <w:p w14:paraId="166E4C3C" w14:textId="67B0B359" w:rsidR="00E90FDB" w:rsidRPr="004C1F13" w:rsidRDefault="00E90FDB" w:rsidP="00E63979">
            <w:pPr>
              <w:keepNext/>
              <w:keepLines/>
              <w:ind w:left="-75"/>
              <w:jc w:val="both"/>
              <w:rPr>
                <w:rFonts w:ascii="Tahoma" w:hAnsi="Tahoma" w:cs="Tahoma"/>
                <w:lang w:eastAsia="en-US"/>
              </w:rPr>
            </w:pPr>
            <w:r w:rsidRPr="004C1F13">
              <w:rPr>
                <w:rFonts w:ascii="Tahoma" w:hAnsi="Tahoma" w:cs="Tahoma"/>
                <w:lang w:eastAsia="en-US"/>
              </w:rPr>
              <w:t xml:space="preserve">Številka </w:t>
            </w:r>
            <w:r w:rsidR="00774C04">
              <w:rPr>
                <w:rFonts w:ascii="Tahoma" w:hAnsi="Tahoma" w:cs="Tahoma"/>
                <w:lang w:eastAsia="en-US"/>
              </w:rPr>
              <w:t>okvirnega sporazuma</w:t>
            </w:r>
            <w:r w:rsidR="00774C04" w:rsidRPr="004C1F13">
              <w:rPr>
                <w:rFonts w:ascii="Tahoma" w:hAnsi="Tahoma" w:cs="Tahoma"/>
                <w:lang w:eastAsia="en-US"/>
              </w:rPr>
              <w:t xml:space="preserve"> </w:t>
            </w:r>
            <w:r w:rsidRPr="004C1F13">
              <w:rPr>
                <w:rFonts w:ascii="Tahoma" w:hAnsi="Tahoma" w:cs="Tahoma"/>
                <w:lang w:eastAsia="en-US"/>
              </w:rPr>
              <w:t>izvajalca:</w:t>
            </w:r>
          </w:p>
        </w:tc>
        <w:tc>
          <w:tcPr>
            <w:tcW w:w="2552" w:type="dxa"/>
            <w:tcBorders>
              <w:bottom w:val="single" w:sz="4" w:space="0" w:color="auto"/>
            </w:tcBorders>
          </w:tcPr>
          <w:p w14:paraId="206F4A34" w14:textId="77777777" w:rsidR="00E90FDB" w:rsidRPr="004C1F13" w:rsidRDefault="00E90FDB" w:rsidP="00E63979">
            <w:pPr>
              <w:keepNext/>
              <w:keepLines/>
              <w:jc w:val="both"/>
              <w:rPr>
                <w:rFonts w:ascii="Tahoma" w:hAnsi="Tahoma" w:cs="Tahoma"/>
                <w:lang w:eastAsia="en-US"/>
              </w:rPr>
            </w:pPr>
          </w:p>
        </w:tc>
      </w:tr>
    </w:tbl>
    <w:p w14:paraId="56F12D77" w14:textId="77777777" w:rsidR="00E90FDB" w:rsidRPr="004C1F13" w:rsidRDefault="00E90FDB" w:rsidP="00E63979">
      <w:pPr>
        <w:keepNext/>
        <w:keepLines/>
        <w:jc w:val="both"/>
        <w:rPr>
          <w:rFonts w:ascii="Tahoma" w:hAnsi="Tahoma" w:cs="Tahoma"/>
          <w:b/>
          <w:lang w:eastAsia="en-US"/>
        </w:rPr>
      </w:pPr>
    </w:p>
    <w:tbl>
      <w:tblPr>
        <w:tblW w:w="9497" w:type="dxa"/>
        <w:tblLayout w:type="fixed"/>
        <w:tblCellMar>
          <w:left w:w="70" w:type="dxa"/>
          <w:right w:w="70" w:type="dxa"/>
        </w:tblCellMar>
        <w:tblLook w:val="0000" w:firstRow="0" w:lastRow="0" w:firstColumn="0" w:lastColumn="0" w:noHBand="0" w:noVBand="0"/>
      </w:tblPr>
      <w:tblGrid>
        <w:gridCol w:w="1985"/>
        <w:gridCol w:w="7512"/>
      </w:tblGrid>
      <w:tr w:rsidR="00E90FDB" w:rsidRPr="004C1F13" w14:paraId="16A71DEB" w14:textId="77777777" w:rsidTr="00365ABA">
        <w:tc>
          <w:tcPr>
            <w:tcW w:w="1985" w:type="dxa"/>
          </w:tcPr>
          <w:p w14:paraId="7D6A13D4" w14:textId="03A62530" w:rsidR="00E90FDB" w:rsidRPr="004C1F13" w:rsidRDefault="00E90FDB" w:rsidP="00E63979">
            <w:pPr>
              <w:keepNext/>
              <w:keepLines/>
              <w:ind w:left="-75"/>
              <w:jc w:val="both"/>
              <w:rPr>
                <w:rFonts w:ascii="Tahoma" w:hAnsi="Tahoma" w:cs="Tahoma"/>
                <w:lang w:eastAsia="en-US"/>
              </w:rPr>
            </w:pPr>
            <w:r w:rsidRPr="004C1F13">
              <w:rPr>
                <w:rFonts w:ascii="Tahoma" w:hAnsi="Tahoma" w:cs="Tahoma"/>
                <w:lang w:eastAsia="en-US"/>
              </w:rPr>
              <w:t xml:space="preserve">Naziv </w:t>
            </w:r>
            <w:r w:rsidR="00774C04">
              <w:rPr>
                <w:rFonts w:ascii="Tahoma" w:hAnsi="Tahoma" w:cs="Tahoma"/>
                <w:lang w:eastAsia="en-US"/>
              </w:rPr>
              <w:t>okvirnega sporazuma</w:t>
            </w:r>
            <w:r w:rsidRPr="004C1F13">
              <w:rPr>
                <w:rFonts w:ascii="Tahoma" w:hAnsi="Tahoma" w:cs="Tahoma"/>
                <w:lang w:eastAsia="en-US"/>
              </w:rPr>
              <w:t>:</w:t>
            </w:r>
          </w:p>
        </w:tc>
        <w:tc>
          <w:tcPr>
            <w:tcW w:w="7512" w:type="dxa"/>
          </w:tcPr>
          <w:p w14:paraId="6987B7E8" w14:textId="1146620C" w:rsidR="00E90FDB" w:rsidRPr="004C1F13" w:rsidRDefault="0033638B" w:rsidP="00E63979">
            <w:pPr>
              <w:keepNext/>
              <w:keepLines/>
              <w:spacing w:after="200" w:line="276" w:lineRule="auto"/>
              <w:jc w:val="center"/>
              <w:rPr>
                <w:rFonts w:ascii="Tahoma" w:hAnsi="Tahoma" w:cs="Tahoma"/>
                <w:b/>
              </w:rPr>
            </w:pPr>
            <w:r>
              <w:rPr>
                <w:rFonts w:ascii="Tahoma" w:hAnsi="Tahoma" w:cs="Tahoma"/>
                <w:b/>
                <w:caps/>
              </w:rPr>
              <w:t>I</w:t>
            </w:r>
            <w:r w:rsidR="00B50519">
              <w:rPr>
                <w:rFonts w:ascii="Tahoma" w:hAnsi="Tahoma" w:cs="Tahoma"/>
                <w:b/>
              </w:rPr>
              <w:t xml:space="preserve">zbira administratorja sistema vodenja in nadzora delovanja </w:t>
            </w:r>
            <w:r>
              <w:rPr>
                <w:rFonts w:ascii="Tahoma" w:hAnsi="Tahoma" w:cs="Tahoma"/>
                <w:b/>
                <w:caps/>
              </w:rPr>
              <w:t>CČN L</w:t>
            </w:r>
            <w:r w:rsidR="00B50519">
              <w:rPr>
                <w:rFonts w:ascii="Tahoma" w:hAnsi="Tahoma" w:cs="Tahoma"/>
                <w:b/>
              </w:rPr>
              <w:t>jubljana</w:t>
            </w:r>
          </w:p>
        </w:tc>
      </w:tr>
    </w:tbl>
    <w:p w14:paraId="243383A9" w14:textId="0BFB10C4" w:rsidR="00E90FDB" w:rsidRPr="004C1F13" w:rsidRDefault="00774C04" w:rsidP="00E63979">
      <w:pPr>
        <w:keepNext/>
        <w:keepLines/>
        <w:jc w:val="both"/>
        <w:rPr>
          <w:rFonts w:ascii="Tahoma" w:hAnsi="Tahoma" w:cs="Tahoma"/>
        </w:rPr>
      </w:pPr>
      <w:r>
        <w:rPr>
          <w:rFonts w:ascii="Tahoma" w:hAnsi="Tahoma" w:cs="Tahoma"/>
        </w:rPr>
        <w:t>sklenjen</w:t>
      </w:r>
      <w:r w:rsidR="00E90FDB" w:rsidRPr="004C1F13">
        <w:rPr>
          <w:rFonts w:ascii="Tahoma" w:hAnsi="Tahoma" w:cs="Tahoma"/>
        </w:rPr>
        <w:t xml:space="preserve"> med</w:t>
      </w:r>
    </w:p>
    <w:p w14:paraId="674EA237" w14:textId="77777777" w:rsidR="00E90FDB" w:rsidRPr="004C1F13" w:rsidRDefault="00E90FDB" w:rsidP="00E63979">
      <w:pPr>
        <w:keepNext/>
        <w:keepLines/>
        <w:jc w:val="both"/>
        <w:rPr>
          <w:rFonts w:ascii="Tahoma" w:hAnsi="Tahoma" w:cs="Tahoma"/>
        </w:rPr>
      </w:pPr>
    </w:p>
    <w:p w14:paraId="4EB1FE2F" w14:textId="77777777" w:rsidR="00E90FDB" w:rsidRPr="004C1F13" w:rsidRDefault="00E90FDB" w:rsidP="00E63979">
      <w:pPr>
        <w:keepNext/>
        <w:keepLines/>
        <w:jc w:val="both"/>
        <w:rPr>
          <w:rFonts w:ascii="Tahoma" w:hAnsi="Tahoma" w:cs="Tahoma"/>
        </w:rPr>
      </w:pPr>
      <w:r w:rsidRPr="004C1F13">
        <w:rPr>
          <w:rFonts w:ascii="Tahoma" w:hAnsi="Tahoma" w:cs="Tahoma"/>
        </w:rPr>
        <w:t>naročnikom:</w:t>
      </w:r>
      <w:r w:rsidRPr="004C1F13">
        <w:rPr>
          <w:rFonts w:ascii="Tahoma" w:hAnsi="Tahoma" w:cs="Tahoma"/>
        </w:rPr>
        <w:tab/>
      </w:r>
      <w:r w:rsidRPr="004C1F13">
        <w:rPr>
          <w:rFonts w:ascii="Tahoma" w:hAnsi="Tahoma" w:cs="Tahoma"/>
        </w:rPr>
        <w:tab/>
      </w:r>
    </w:p>
    <w:p w14:paraId="1D7121A0" w14:textId="77777777" w:rsidR="00E90FDB" w:rsidRPr="004C1F13" w:rsidRDefault="00E90FDB" w:rsidP="00E63979">
      <w:pPr>
        <w:keepNext/>
        <w:keepLines/>
        <w:jc w:val="both"/>
        <w:rPr>
          <w:rFonts w:ascii="Tahoma" w:hAnsi="Tahoma" w:cs="Tahoma"/>
          <w:b/>
        </w:rPr>
      </w:pP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E90FDB" w:rsidRPr="004C1F13" w14:paraId="1FDAE60E" w14:textId="77777777" w:rsidTr="00E90FDB">
        <w:trPr>
          <w:trHeight w:val="2419"/>
        </w:trPr>
        <w:tc>
          <w:tcPr>
            <w:tcW w:w="6670" w:type="dxa"/>
          </w:tcPr>
          <w:p w14:paraId="1823B4B8" w14:textId="77777777" w:rsidR="00E90FDB" w:rsidRPr="004C1F13" w:rsidRDefault="00E90FDB" w:rsidP="00E63979">
            <w:pPr>
              <w:keepNext/>
              <w:keepLines/>
              <w:jc w:val="both"/>
              <w:rPr>
                <w:rFonts w:ascii="Tahoma" w:hAnsi="Tahoma" w:cs="Tahoma"/>
              </w:rPr>
            </w:pPr>
            <w:r w:rsidRPr="004C1F13">
              <w:rPr>
                <w:rFonts w:ascii="Tahoma" w:hAnsi="Tahoma" w:cs="Tahoma"/>
                <w:b/>
              </w:rPr>
              <w:t>JAVNO PODJETJE VODOVOD KANALIZACIJA SNAGA d.o.o.</w:t>
            </w:r>
          </w:p>
          <w:p w14:paraId="2CD8B629" w14:textId="77777777" w:rsidR="00E90FDB" w:rsidRPr="004C1F13" w:rsidRDefault="00E90FDB" w:rsidP="00E63979">
            <w:pPr>
              <w:keepNext/>
              <w:keepLines/>
              <w:jc w:val="both"/>
              <w:rPr>
                <w:rFonts w:ascii="Tahoma" w:hAnsi="Tahoma" w:cs="Tahoma"/>
              </w:rPr>
            </w:pPr>
            <w:r w:rsidRPr="004C1F13">
              <w:rPr>
                <w:rFonts w:ascii="Tahoma" w:hAnsi="Tahoma" w:cs="Tahoma"/>
              </w:rPr>
              <w:t>Vodovodna cesta 90</w:t>
            </w:r>
          </w:p>
          <w:p w14:paraId="10D10908" w14:textId="77777777" w:rsidR="00E90FDB" w:rsidRPr="004C1F13" w:rsidRDefault="00E90FDB" w:rsidP="00E63979">
            <w:pPr>
              <w:keepNext/>
              <w:keepLines/>
              <w:jc w:val="both"/>
              <w:rPr>
                <w:rFonts w:ascii="Tahoma" w:hAnsi="Tahoma" w:cs="Tahoma"/>
              </w:rPr>
            </w:pPr>
            <w:r w:rsidRPr="004C1F13">
              <w:rPr>
                <w:rFonts w:ascii="Tahoma" w:hAnsi="Tahoma" w:cs="Tahoma"/>
              </w:rPr>
              <w:t>1000 Ljubljana,</w:t>
            </w:r>
          </w:p>
          <w:p w14:paraId="3E542BFB" w14:textId="77777777" w:rsidR="00E90FDB" w:rsidRPr="004C1F13" w:rsidRDefault="00E90FDB" w:rsidP="00E63979">
            <w:pPr>
              <w:keepNext/>
              <w:keepLines/>
              <w:jc w:val="both"/>
              <w:rPr>
                <w:rFonts w:ascii="Tahoma" w:hAnsi="Tahoma" w:cs="Tahoma"/>
              </w:rPr>
            </w:pPr>
          </w:p>
          <w:p w14:paraId="3E281F3D" w14:textId="77777777" w:rsidR="00E90FDB" w:rsidRPr="004C1F13" w:rsidRDefault="00E90FDB" w:rsidP="00E63979">
            <w:pPr>
              <w:keepNext/>
              <w:keepLines/>
              <w:jc w:val="both"/>
              <w:rPr>
                <w:rFonts w:ascii="Tahoma" w:hAnsi="Tahoma" w:cs="Tahoma"/>
              </w:rPr>
            </w:pPr>
            <w:r w:rsidRPr="004C1F13">
              <w:rPr>
                <w:rFonts w:ascii="Tahoma" w:hAnsi="Tahoma" w:cs="Tahoma"/>
              </w:rPr>
              <w:t>ki ga zastopa direktor</w:t>
            </w:r>
          </w:p>
          <w:p w14:paraId="244345F2" w14:textId="48DC8A51" w:rsidR="00E90FDB" w:rsidRPr="004C1F13" w:rsidRDefault="005B466A" w:rsidP="00E63979">
            <w:pPr>
              <w:keepNext/>
              <w:keepLines/>
              <w:jc w:val="both"/>
              <w:rPr>
                <w:rFonts w:ascii="Tahoma" w:hAnsi="Tahoma" w:cs="Tahoma"/>
                <w:b/>
              </w:rPr>
            </w:pPr>
            <w:r>
              <w:rPr>
                <w:rFonts w:ascii="Tahoma" w:hAnsi="Tahoma" w:cs="Tahoma"/>
                <w:b/>
              </w:rPr>
              <w:t>David P</w:t>
            </w:r>
            <w:r w:rsidR="00774C04">
              <w:rPr>
                <w:rFonts w:ascii="Tahoma" w:hAnsi="Tahoma" w:cs="Tahoma"/>
                <w:b/>
              </w:rPr>
              <w:t>olutnik</w:t>
            </w:r>
          </w:p>
          <w:p w14:paraId="43DF2623" w14:textId="77777777" w:rsidR="00E90FDB" w:rsidRPr="004C1F13" w:rsidRDefault="00E90FDB" w:rsidP="00E63979">
            <w:pPr>
              <w:keepNext/>
              <w:keepLines/>
              <w:ind w:left="1416" w:firstLine="708"/>
              <w:jc w:val="both"/>
              <w:rPr>
                <w:rFonts w:ascii="Tahoma" w:hAnsi="Tahoma" w:cs="Tahoma"/>
              </w:rPr>
            </w:pPr>
          </w:p>
          <w:p w14:paraId="62C6E2A8" w14:textId="77777777" w:rsidR="00E90FDB" w:rsidRPr="004C1F13" w:rsidRDefault="00E90FDB" w:rsidP="00E63979">
            <w:pPr>
              <w:keepNext/>
              <w:keepLines/>
              <w:jc w:val="both"/>
              <w:rPr>
                <w:rFonts w:ascii="Tahoma" w:hAnsi="Tahoma" w:cs="Tahoma"/>
              </w:rPr>
            </w:pPr>
            <w:r w:rsidRPr="004C1F13">
              <w:rPr>
                <w:rFonts w:ascii="Tahoma" w:hAnsi="Tahoma" w:cs="Tahoma"/>
              </w:rPr>
              <w:t>Identifikacijska številka za DDV: SI64520463</w:t>
            </w:r>
          </w:p>
          <w:p w14:paraId="02F22DFD" w14:textId="77777777" w:rsidR="00E90FDB" w:rsidRPr="004C1F13" w:rsidRDefault="00E90FDB" w:rsidP="00E63979">
            <w:pPr>
              <w:keepNext/>
              <w:keepLines/>
              <w:jc w:val="both"/>
              <w:rPr>
                <w:rFonts w:ascii="Tahoma" w:hAnsi="Tahoma" w:cs="Tahoma"/>
              </w:rPr>
            </w:pPr>
            <w:r w:rsidRPr="004C1F13">
              <w:rPr>
                <w:rFonts w:ascii="Tahoma" w:hAnsi="Tahoma" w:cs="Tahoma"/>
              </w:rPr>
              <w:t>Matična številka: 5046688000</w:t>
            </w:r>
          </w:p>
        </w:tc>
      </w:tr>
    </w:tbl>
    <w:p w14:paraId="2BB861D5" w14:textId="77777777" w:rsidR="00E90FDB" w:rsidRPr="004C1F13" w:rsidRDefault="00E90FDB" w:rsidP="00E63979">
      <w:pPr>
        <w:keepNext/>
        <w:keepLines/>
        <w:jc w:val="both"/>
        <w:rPr>
          <w:rFonts w:ascii="Tahoma" w:hAnsi="Tahoma" w:cs="Tahoma"/>
        </w:rPr>
      </w:pPr>
    </w:p>
    <w:p w14:paraId="5B8E0271" w14:textId="77777777" w:rsidR="00E90FDB" w:rsidRPr="004C1F13" w:rsidRDefault="00E90FDB" w:rsidP="00E63979">
      <w:pPr>
        <w:keepNext/>
        <w:keepLines/>
        <w:jc w:val="both"/>
        <w:rPr>
          <w:rFonts w:ascii="Tahoma" w:hAnsi="Tahoma" w:cs="Tahoma"/>
        </w:rPr>
      </w:pPr>
      <w:r w:rsidRPr="004C1F13">
        <w:rPr>
          <w:rFonts w:ascii="Tahoma" w:hAnsi="Tahoma" w:cs="Tahoma"/>
        </w:rPr>
        <w:t>in izvajalcem:</w:t>
      </w:r>
    </w:p>
    <w:p w14:paraId="72008FA0" w14:textId="77777777" w:rsidR="00E90FDB" w:rsidRPr="004C1F13" w:rsidRDefault="00E90FDB" w:rsidP="00E63979">
      <w:pPr>
        <w:keepNext/>
        <w:keepLines/>
        <w:jc w:val="both"/>
        <w:rPr>
          <w:rFonts w:ascii="Tahoma" w:hAnsi="Tahoma" w:cs="Tahoma"/>
        </w:rPr>
      </w:pP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E90FDB" w:rsidRPr="004C1F13" w14:paraId="7CB7EB90" w14:textId="77777777" w:rsidTr="00E90FDB">
        <w:trPr>
          <w:trHeight w:val="170"/>
        </w:trPr>
        <w:tc>
          <w:tcPr>
            <w:tcW w:w="5726" w:type="dxa"/>
          </w:tcPr>
          <w:p w14:paraId="1A92E084" w14:textId="77777777" w:rsidR="00E90FDB" w:rsidRPr="004C1F13" w:rsidRDefault="00E90FDB" w:rsidP="00E63979">
            <w:pPr>
              <w:keepNext/>
              <w:keepLines/>
              <w:jc w:val="both"/>
              <w:rPr>
                <w:rFonts w:ascii="Tahoma" w:hAnsi="Tahoma" w:cs="Tahoma"/>
                <w:b/>
              </w:rPr>
            </w:pPr>
          </w:p>
        </w:tc>
        <w:tc>
          <w:tcPr>
            <w:tcW w:w="211" w:type="dxa"/>
          </w:tcPr>
          <w:p w14:paraId="0FBBF74E" w14:textId="77777777" w:rsidR="00E90FDB" w:rsidRPr="004C1F13" w:rsidRDefault="00E90FDB" w:rsidP="00E63979">
            <w:pPr>
              <w:keepNext/>
              <w:keepLines/>
              <w:jc w:val="both"/>
              <w:rPr>
                <w:rFonts w:ascii="Tahoma" w:hAnsi="Tahoma" w:cs="Tahoma"/>
              </w:rPr>
            </w:pPr>
          </w:p>
        </w:tc>
        <w:tc>
          <w:tcPr>
            <w:tcW w:w="745" w:type="dxa"/>
          </w:tcPr>
          <w:p w14:paraId="390B2C86" w14:textId="77777777" w:rsidR="00E90FDB" w:rsidRPr="004C1F13" w:rsidRDefault="00E90FDB" w:rsidP="00E63979">
            <w:pPr>
              <w:keepNext/>
              <w:keepLines/>
              <w:jc w:val="both"/>
              <w:rPr>
                <w:rFonts w:ascii="Tahoma" w:hAnsi="Tahoma" w:cs="Tahoma"/>
              </w:rPr>
            </w:pPr>
          </w:p>
        </w:tc>
      </w:tr>
      <w:tr w:rsidR="00E90FDB" w:rsidRPr="004C1F13" w14:paraId="59C20F72" w14:textId="77777777" w:rsidTr="00E90FDB">
        <w:trPr>
          <w:trHeight w:val="180"/>
        </w:trPr>
        <w:tc>
          <w:tcPr>
            <w:tcW w:w="5726" w:type="dxa"/>
          </w:tcPr>
          <w:p w14:paraId="36D5002E" w14:textId="77777777" w:rsidR="00E90FDB" w:rsidRPr="004C1F13" w:rsidRDefault="00E90FDB" w:rsidP="00E63979">
            <w:pPr>
              <w:keepNext/>
              <w:keepLines/>
              <w:jc w:val="both"/>
              <w:rPr>
                <w:rFonts w:ascii="Tahoma" w:hAnsi="Tahoma" w:cs="Tahoma"/>
              </w:rPr>
            </w:pPr>
          </w:p>
        </w:tc>
        <w:tc>
          <w:tcPr>
            <w:tcW w:w="211" w:type="dxa"/>
          </w:tcPr>
          <w:p w14:paraId="2474AAC5" w14:textId="77777777" w:rsidR="00E90FDB" w:rsidRPr="004C1F13" w:rsidRDefault="00E90FDB" w:rsidP="00E63979">
            <w:pPr>
              <w:keepNext/>
              <w:keepLines/>
              <w:jc w:val="both"/>
              <w:rPr>
                <w:rFonts w:ascii="Tahoma" w:hAnsi="Tahoma" w:cs="Tahoma"/>
              </w:rPr>
            </w:pPr>
          </w:p>
        </w:tc>
        <w:tc>
          <w:tcPr>
            <w:tcW w:w="745" w:type="dxa"/>
          </w:tcPr>
          <w:p w14:paraId="2AC81B0A" w14:textId="77777777" w:rsidR="00E90FDB" w:rsidRPr="004C1F13" w:rsidRDefault="00E90FDB" w:rsidP="00E63979">
            <w:pPr>
              <w:keepNext/>
              <w:keepLines/>
              <w:jc w:val="both"/>
              <w:rPr>
                <w:rFonts w:ascii="Tahoma" w:hAnsi="Tahoma" w:cs="Tahoma"/>
              </w:rPr>
            </w:pPr>
          </w:p>
        </w:tc>
      </w:tr>
      <w:tr w:rsidR="00E90FDB" w:rsidRPr="004C1F13" w14:paraId="03E70B3E" w14:textId="77777777" w:rsidTr="00E90FDB">
        <w:trPr>
          <w:trHeight w:val="180"/>
        </w:trPr>
        <w:tc>
          <w:tcPr>
            <w:tcW w:w="5726" w:type="dxa"/>
          </w:tcPr>
          <w:p w14:paraId="04D766D4" w14:textId="77777777" w:rsidR="00E90FDB" w:rsidRPr="004C1F13" w:rsidRDefault="00E90FDB" w:rsidP="00E63979">
            <w:pPr>
              <w:keepNext/>
              <w:keepLines/>
              <w:jc w:val="both"/>
              <w:rPr>
                <w:rFonts w:ascii="Tahoma" w:hAnsi="Tahoma" w:cs="Tahoma"/>
              </w:rPr>
            </w:pPr>
          </w:p>
        </w:tc>
        <w:tc>
          <w:tcPr>
            <w:tcW w:w="211" w:type="dxa"/>
          </w:tcPr>
          <w:p w14:paraId="56908165" w14:textId="77777777" w:rsidR="00E90FDB" w:rsidRPr="004C1F13" w:rsidRDefault="00E90FDB" w:rsidP="00E63979">
            <w:pPr>
              <w:keepNext/>
              <w:keepLines/>
              <w:jc w:val="both"/>
              <w:rPr>
                <w:rFonts w:ascii="Tahoma" w:hAnsi="Tahoma" w:cs="Tahoma"/>
              </w:rPr>
            </w:pPr>
          </w:p>
        </w:tc>
        <w:tc>
          <w:tcPr>
            <w:tcW w:w="745" w:type="dxa"/>
          </w:tcPr>
          <w:p w14:paraId="00C0EA3E" w14:textId="77777777" w:rsidR="00E90FDB" w:rsidRPr="004C1F13" w:rsidRDefault="00E90FDB" w:rsidP="00E63979">
            <w:pPr>
              <w:keepNext/>
              <w:keepLines/>
              <w:jc w:val="both"/>
              <w:rPr>
                <w:rFonts w:ascii="Tahoma" w:hAnsi="Tahoma" w:cs="Tahoma"/>
              </w:rPr>
            </w:pPr>
          </w:p>
        </w:tc>
      </w:tr>
      <w:tr w:rsidR="00E90FDB" w:rsidRPr="004C1F13" w14:paraId="3B7E7D9B" w14:textId="77777777" w:rsidTr="00E90FDB">
        <w:trPr>
          <w:trHeight w:val="361"/>
        </w:trPr>
        <w:tc>
          <w:tcPr>
            <w:tcW w:w="5726" w:type="dxa"/>
          </w:tcPr>
          <w:p w14:paraId="51A6FE46" w14:textId="77777777" w:rsidR="00E90FDB" w:rsidRPr="004C1F13" w:rsidRDefault="00E90FDB" w:rsidP="00E63979">
            <w:pPr>
              <w:keepNext/>
              <w:keepLines/>
              <w:jc w:val="both"/>
              <w:rPr>
                <w:rFonts w:ascii="Tahoma" w:hAnsi="Tahoma" w:cs="Tahoma"/>
              </w:rPr>
            </w:pPr>
          </w:p>
        </w:tc>
        <w:tc>
          <w:tcPr>
            <w:tcW w:w="211" w:type="dxa"/>
          </w:tcPr>
          <w:p w14:paraId="0E75A3F9" w14:textId="77777777" w:rsidR="00E90FDB" w:rsidRPr="004C1F13" w:rsidRDefault="00E90FDB" w:rsidP="00E63979">
            <w:pPr>
              <w:keepNext/>
              <w:keepLines/>
              <w:jc w:val="both"/>
              <w:rPr>
                <w:rFonts w:ascii="Tahoma" w:hAnsi="Tahoma" w:cs="Tahoma"/>
              </w:rPr>
            </w:pPr>
          </w:p>
        </w:tc>
        <w:tc>
          <w:tcPr>
            <w:tcW w:w="745" w:type="dxa"/>
          </w:tcPr>
          <w:p w14:paraId="52204832" w14:textId="77777777" w:rsidR="00E90FDB" w:rsidRPr="004C1F13" w:rsidRDefault="00E90FDB" w:rsidP="00E63979">
            <w:pPr>
              <w:keepNext/>
              <w:keepLines/>
              <w:jc w:val="both"/>
              <w:rPr>
                <w:rFonts w:ascii="Tahoma" w:hAnsi="Tahoma" w:cs="Tahoma"/>
              </w:rPr>
            </w:pPr>
          </w:p>
        </w:tc>
      </w:tr>
      <w:tr w:rsidR="00E90FDB" w:rsidRPr="004C1F13" w14:paraId="5CA32A93" w14:textId="77777777" w:rsidTr="00E90FDB">
        <w:trPr>
          <w:trHeight w:val="80"/>
        </w:trPr>
        <w:tc>
          <w:tcPr>
            <w:tcW w:w="5726" w:type="dxa"/>
          </w:tcPr>
          <w:p w14:paraId="7EA57C2C" w14:textId="77777777" w:rsidR="00E90FDB" w:rsidRPr="004C1F13" w:rsidRDefault="00E90FDB" w:rsidP="00E63979">
            <w:pPr>
              <w:keepNext/>
              <w:keepLines/>
              <w:jc w:val="both"/>
              <w:rPr>
                <w:rFonts w:ascii="Tahoma" w:hAnsi="Tahoma" w:cs="Tahoma"/>
              </w:rPr>
            </w:pPr>
            <w:r w:rsidRPr="004C1F13">
              <w:rPr>
                <w:rFonts w:ascii="Tahoma" w:hAnsi="Tahoma" w:cs="Tahoma"/>
              </w:rPr>
              <w:t xml:space="preserve">ki ga zastopa direktor </w:t>
            </w:r>
          </w:p>
        </w:tc>
        <w:tc>
          <w:tcPr>
            <w:tcW w:w="211" w:type="dxa"/>
          </w:tcPr>
          <w:p w14:paraId="2D998E29" w14:textId="77777777" w:rsidR="00E90FDB" w:rsidRPr="004C1F13" w:rsidRDefault="00E90FDB" w:rsidP="00E63979">
            <w:pPr>
              <w:keepNext/>
              <w:keepLines/>
              <w:jc w:val="both"/>
              <w:rPr>
                <w:rFonts w:ascii="Tahoma" w:hAnsi="Tahoma" w:cs="Tahoma"/>
              </w:rPr>
            </w:pPr>
          </w:p>
        </w:tc>
        <w:tc>
          <w:tcPr>
            <w:tcW w:w="745" w:type="dxa"/>
          </w:tcPr>
          <w:p w14:paraId="76EF7D34" w14:textId="77777777" w:rsidR="00E90FDB" w:rsidRPr="004C1F13" w:rsidRDefault="00E90FDB" w:rsidP="00E63979">
            <w:pPr>
              <w:keepNext/>
              <w:keepLines/>
              <w:jc w:val="both"/>
              <w:rPr>
                <w:rFonts w:ascii="Tahoma" w:hAnsi="Tahoma" w:cs="Tahoma"/>
              </w:rPr>
            </w:pPr>
          </w:p>
        </w:tc>
      </w:tr>
      <w:tr w:rsidR="00E90FDB" w:rsidRPr="004C1F13" w14:paraId="70C2662B" w14:textId="77777777" w:rsidTr="00E90FDB">
        <w:trPr>
          <w:trHeight w:val="80"/>
        </w:trPr>
        <w:tc>
          <w:tcPr>
            <w:tcW w:w="5726" w:type="dxa"/>
          </w:tcPr>
          <w:p w14:paraId="7AA53ED0" w14:textId="77777777" w:rsidR="00E90FDB" w:rsidRPr="004C1F13" w:rsidRDefault="00E90FDB" w:rsidP="00E63979">
            <w:pPr>
              <w:keepNext/>
              <w:keepLines/>
              <w:jc w:val="both"/>
              <w:rPr>
                <w:rFonts w:ascii="Tahoma" w:hAnsi="Tahoma" w:cs="Tahoma"/>
                <w:b/>
              </w:rPr>
            </w:pPr>
          </w:p>
        </w:tc>
        <w:tc>
          <w:tcPr>
            <w:tcW w:w="211" w:type="dxa"/>
          </w:tcPr>
          <w:p w14:paraId="3067A39B" w14:textId="77777777" w:rsidR="00E90FDB" w:rsidRPr="004C1F13" w:rsidRDefault="00E90FDB" w:rsidP="00E63979">
            <w:pPr>
              <w:keepNext/>
              <w:keepLines/>
              <w:jc w:val="both"/>
              <w:rPr>
                <w:rFonts w:ascii="Tahoma" w:hAnsi="Tahoma" w:cs="Tahoma"/>
              </w:rPr>
            </w:pPr>
          </w:p>
        </w:tc>
        <w:tc>
          <w:tcPr>
            <w:tcW w:w="745" w:type="dxa"/>
          </w:tcPr>
          <w:p w14:paraId="12FC3678" w14:textId="77777777" w:rsidR="00E90FDB" w:rsidRPr="004C1F13" w:rsidRDefault="00E90FDB" w:rsidP="00E63979">
            <w:pPr>
              <w:keepNext/>
              <w:keepLines/>
              <w:jc w:val="both"/>
              <w:rPr>
                <w:rFonts w:ascii="Tahoma" w:hAnsi="Tahoma" w:cs="Tahoma"/>
              </w:rPr>
            </w:pPr>
          </w:p>
        </w:tc>
      </w:tr>
      <w:tr w:rsidR="00E90FDB" w:rsidRPr="004C1F13" w14:paraId="51FA96D8" w14:textId="77777777" w:rsidTr="00E90FDB">
        <w:trPr>
          <w:trHeight w:val="80"/>
        </w:trPr>
        <w:tc>
          <w:tcPr>
            <w:tcW w:w="5726" w:type="dxa"/>
          </w:tcPr>
          <w:p w14:paraId="6CD671E2" w14:textId="77777777" w:rsidR="00E90FDB" w:rsidRPr="004C1F13" w:rsidRDefault="00E90FDB" w:rsidP="00E63979">
            <w:pPr>
              <w:keepNext/>
              <w:keepLines/>
              <w:jc w:val="both"/>
              <w:rPr>
                <w:rFonts w:ascii="Tahoma" w:hAnsi="Tahoma" w:cs="Tahoma"/>
                <w:b/>
              </w:rPr>
            </w:pPr>
          </w:p>
        </w:tc>
        <w:tc>
          <w:tcPr>
            <w:tcW w:w="211" w:type="dxa"/>
          </w:tcPr>
          <w:p w14:paraId="79DBEB73" w14:textId="77777777" w:rsidR="00E90FDB" w:rsidRPr="004C1F13" w:rsidRDefault="00E90FDB" w:rsidP="00E63979">
            <w:pPr>
              <w:keepNext/>
              <w:keepLines/>
              <w:jc w:val="both"/>
              <w:rPr>
                <w:rFonts w:ascii="Tahoma" w:hAnsi="Tahoma" w:cs="Tahoma"/>
              </w:rPr>
            </w:pPr>
          </w:p>
        </w:tc>
        <w:tc>
          <w:tcPr>
            <w:tcW w:w="745" w:type="dxa"/>
          </w:tcPr>
          <w:p w14:paraId="04E4A0D4" w14:textId="77777777" w:rsidR="00E90FDB" w:rsidRPr="004C1F13" w:rsidRDefault="00E90FDB" w:rsidP="00E63979">
            <w:pPr>
              <w:keepNext/>
              <w:keepLines/>
              <w:jc w:val="both"/>
              <w:rPr>
                <w:rFonts w:ascii="Tahoma" w:hAnsi="Tahoma" w:cs="Tahoma"/>
              </w:rPr>
            </w:pPr>
          </w:p>
        </w:tc>
      </w:tr>
      <w:tr w:rsidR="00E90FDB" w:rsidRPr="004C1F13" w14:paraId="6E32FD98" w14:textId="77777777" w:rsidTr="00E90FDB">
        <w:trPr>
          <w:trHeight w:val="80"/>
        </w:trPr>
        <w:tc>
          <w:tcPr>
            <w:tcW w:w="5726" w:type="dxa"/>
          </w:tcPr>
          <w:p w14:paraId="1579AE4B" w14:textId="77777777" w:rsidR="00E90FDB" w:rsidRPr="004C1F13" w:rsidRDefault="00E90FDB" w:rsidP="00E63979">
            <w:pPr>
              <w:keepNext/>
              <w:keepLines/>
              <w:jc w:val="both"/>
              <w:rPr>
                <w:rFonts w:ascii="Tahoma" w:hAnsi="Tahoma" w:cs="Tahoma"/>
              </w:rPr>
            </w:pPr>
            <w:r w:rsidRPr="004C1F13">
              <w:rPr>
                <w:rFonts w:ascii="Tahoma" w:hAnsi="Tahoma" w:cs="Tahoma"/>
              </w:rPr>
              <w:t xml:space="preserve">Identifikacijska številka za DDV: </w:t>
            </w:r>
          </w:p>
        </w:tc>
        <w:tc>
          <w:tcPr>
            <w:tcW w:w="211" w:type="dxa"/>
          </w:tcPr>
          <w:p w14:paraId="78203435" w14:textId="77777777" w:rsidR="00E90FDB" w:rsidRPr="004C1F13" w:rsidRDefault="00E90FDB" w:rsidP="00E63979">
            <w:pPr>
              <w:keepNext/>
              <w:keepLines/>
              <w:jc w:val="both"/>
              <w:rPr>
                <w:rFonts w:ascii="Tahoma" w:hAnsi="Tahoma" w:cs="Tahoma"/>
              </w:rPr>
            </w:pPr>
          </w:p>
        </w:tc>
        <w:tc>
          <w:tcPr>
            <w:tcW w:w="745" w:type="dxa"/>
          </w:tcPr>
          <w:p w14:paraId="067FC19B" w14:textId="77777777" w:rsidR="00E90FDB" w:rsidRPr="004C1F13" w:rsidRDefault="00E90FDB" w:rsidP="00E63979">
            <w:pPr>
              <w:keepNext/>
              <w:keepLines/>
              <w:jc w:val="both"/>
              <w:rPr>
                <w:rFonts w:ascii="Tahoma" w:hAnsi="Tahoma" w:cs="Tahoma"/>
              </w:rPr>
            </w:pPr>
          </w:p>
        </w:tc>
      </w:tr>
      <w:tr w:rsidR="00E90FDB" w:rsidRPr="004C1F13" w14:paraId="04EFBEA3" w14:textId="77777777" w:rsidTr="00E90FDB">
        <w:trPr>
          <w:trHeight w:val="80"/>
        </w:trPr>
        <w:tc>
          <w:tcPr>
            <w:tcW w:w="5726" w:type="dxa"/>
            <w:vAlign w:val="center"/>
          </w:tcPr>
          <w:p w14:paraId="3537A974" w14:textId="77777777" w:rsidR="00E90FDB" w:rsidRPr="004C1F13" w:rsidRDefault="00E90FDB" w:rsidP="00E63979">
            <w:pPr>
              <w:keepNext/>
              <w:keepLines/>
              <w:jc w:val="both"/>
              <w:rPr>
                <w:rFonts w:ascii="Tahoma" w:hAnsi="Tahoma" w:cs="Tahoma"/>
              </w:rPr>
            </w:pPr>
            <w:r w:rsidRPr="004C1F13">
              <w:rPr>
                <w:rFonts w:ascii="Tahoma" w:hAnsi="Tahoma" w:cs="Tahoma"/>
              </w:rPr>
              <w:t xml:space="preserve">Matična številka:    </w:t>
            </w:r>
          </w:p>
        </w:tc>
        <w:tc>
          <w:tcPr>
            <w:tcW w:w="211" w:type="dxa"/>
          </w:tcPr>
          <w:p w14:paraId="336C9D16" w14:textId="77777777" w:rsidR="00E90FDB" w:rsidRPr="004C1F13" w:rsidRDefault="00E90FDB" w:rsidP="00E63979">
            <w:pPr>
              <w:keepNext/>
              <w:keepLines/>
              <w:jc w:val="both"/>
              <w:rPr>
                <w:rFonts w:ascii="Tahoma" w:hAnsi="Tahoma" w:cs="Tahoma"/>
              </w:rPr>
            </w:pPr>
          </w:p>
        </w:tc>
        <w:tc>
          <w:tcPr>
            <w:tcW w:w="745" w:type="dxa"/>
          </w:tcPr>
          <w:p w14:paraId="68D31594" w14:textId="77777777" w:rsidR="00E90FDB" w:rsidRPr="004C1F13" w:rsidRDefault="00E90FDB" w:rsidP="00E63979">
            <w:pPr>
              <w:keepNext/>
              <w:keepLines/>
              <w:jc w:val="both"/>
              <w:rPr>
                <w:rFonts w:ascii="Tahoma" w:hAnsi="Tahoma" w:cs="Tahoma"/>
              </w:rPr>
            </w:pPr>
          </w:p>
        </w:tc>
      </w:tr>
    </w:tbl>
    <w:p w14:paraId="7C712DF5" w14:textId="77777777" w:rsidR="004C1F13" w:rsidRDefault="004C1F13" w:rsidP="00E63979">
      <w:pPr>
        <w:keepNext/>
        <w:keepLines/>
        <w:spacing w:after="200" w:line="276" w:lineRule="auto"/>
        <w:rPr>
          <w:rFonts w:ascii="Tahoma" w:eastAsia="Frutiger" w:hAnsi="Tahoma" w:cs="Tahoma"/>
          <w:b/>
          <w:lang w:eastAsia="en-US"/>
        </w:rPr>
      </w:pPr>
    </w:p>
    <w:p w14:paraId="1CFCF96E" w14:textId="77777777" w:rsidR="001D5263" w:rsidRDefault="001D5263" w:rsidP="00E63979">
      <w:pPr>
        <w:keepNext/>
        <w:keepLines/>
        <w:spacing w:after="200" w:line="276" w:lineRule="auto"/>
        <w:rPr>
          <w:rFonts w:ascii="Tahoma" w:eastAsia="Frutiger" w:hAnsi="Tahoma" w:cs="Tahoma"/>
          <w:b/>
          <w:lang w:eastAsia="en-US"/>
        </w:rPr>
      </w:pPr>
    </w:p>
    <w:p w14:paraId="2FF9BA51" w14:textId="77777777" w:rsidR="001D5263" w:rsidRDefault="001D5263" w:rsidP="00E63979">
      <w:pPr>
        <w:keepNext/>
        <w:keepLines/>
        <w:spacing w:after="200" w:line="276" w:lineRule="auto"/>
        <w:rPr>
          <w:rFonts w:ascii="Tahoma" w:eastAsia="Frutiger" w:hAnsi="Tahoma" w:cs="Tahoma"/>
          <w:b/>
          <w:lang w:eastAsia="en-US"/>
        </w:rPr>
      </w:pPr>
    </w:p>
    <w:p w14:paraId="1A6D8899" w14:textId="225A5B42" w:rsidR="00E90FDB" w:rsidRDefault="00365ABA" w:rsidP="00E63979">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UVODN</w:t>
      </w:r>
      <w:r w:rsidR="00A22571">
        <w:rPr>
          <w:rFonts w:ascii="Tahoma" w:eastAsia="Frutiger" w:hAnsi="Tahoma" w:cs="Tahoma"/>
          <w:b/>
          <w:lang w:eastAsia="en-US"/>
        </w:rPr>
        <w:t>E</w:t>
      </w:r>
      <w:r w:rsidRPr="004C1F13">
        <w:rPr>
          <w:rFonts w:ascii="Tahoma" w:eastAsia="Frutiger" w:hAnsi="Tahoma" w:cs="Tahoma"/>
          <w:b/>
          <w:lang w:eastAsia="en-US"/>
        </w:rPr>
        <w:t xml:space="preserve"> </w:t>
      </w:r>
      <w:r w:rsidR="00A22571">
        <w:rPr>
          <w:rFonts w:ascii="Tahoma" w:eastAsia="Frutiger" w:hAnsi="Tahoma" w:cs="Tahoma"/>
          <w:b/>
          <w:lang w:eastAsia="en-US"/>
        </w:rPr>
        <w:t>DOLOČBE</w:t>
      </w:r>
    </w:p>
    <w:p w14:paraId="771E20E2" w14:textId="77777777" w:rsidR="008A1E65" w:rsidRPr="004C1F13" w:rsidRDefault="008A1E65" w:rsidP="00E63979">
      <w:pPr>
        <w:pStyle w:val="Odstavekseznama"/>
        <w:keepNext/>
        <w:keepLines/>
        <w:ind w:left="426"/>
        <w:rPr>
          <w:rFonts w:ascii="Tahoma" w:eastAsia="Frutiger" w:hAnsi="Tahoma" w:cs="Tahoma"/>
          <w:b/>
          <w:lang w:eastAsia="en-US"/>
        </w:rPr>
      </w:pPr>
    </w:p>
    <w:p w14:paraId="59E06CFF" w14:textId="77777777" w:rsidR="00E90FDB" w:rsidRDefault="008A1E65" w:rsidP="00E63979">
      <w:pPr>
        <w:keepNext/>
        <w:keepLines/>
        <w:numPr>
          <w:ilvl w:val="0"/>
          <w:numId w:val="24"/>
        </w:numPr>
        <w:jc w:val="center"/>
        <w:rPr>
          <w:rFonts w:ascii="Tahoma" w:eastAsia="Frutiger" w:hAnsi="Tahoma" w:cs="Tahoma"/>
          <w:lang w:eastAsia="en-US"/>
        </w:rPr>
      </w:pPr>
      <w:r>
        <w:rPr>
          <w:rFonts w:ascii="Tahoma" w:eastAsia="Frutiger" w:hAnsi="Tahoma" w:cs="Tahoma"/>
          <w:lang w:eastAsia="en-US"/>
        </w:rPr>
        <w:t>č</w:t>
      </w:r>
      <w:r w:rsidR="00E90FDB" w:rsidRPr="004C1F13">
        <w:rPr>
          <w:rFonts w:ascii="Tahoma" w:eastAsia="Frutiger" w:hAnsi="Tahoma" w:cs="Tahoma"/>
          <w:lang w:eastAsia="en-US"/>
        </w:rPr>
        <w:t>len</w:t>
      </w:r>
    </w:p>
    <w:p w14:paraId="11C245E3" w14:textId="77777777" w:rsidR="008A1E65" w:rsidRPr="004C1F13" w:rsidRDefault="008A1E65" w:rsidP="00E63979">
      <w:pPr>
        <w:keepNext/>
        <w:keepLines/>
        <w:ind w:left="454"/>
        <w:rPr>
          <w:rFonts w:ascii="Tahoma" w:eastAsia="Frutiger" w:hAnsi="Tahoma" w:cs="Tahoma"/>
          <w:lang w:eastAsia="en-US"/>
        </w:rPr>
      </w:pPr>
    </w:p>
    <w:p w14:paraId="4C820751" w14:textId="4C80B2A4" w:rsidR="00A22571" w:rsidRPr="00A22571" w:rsidRDefault="00A22571" w:rsidP="00E63979">
      <w:pPr>
        <w:keepNext/>
        <w:keepLines/>
        <w:jc w:val="both"/>
        <w:rPr>
          <w:rFonts w:ascii="Tahoma" w:eastAsia="Frutiger" w:hAnsi="Tahoma" w:cs="Tahoma"/>
          <w:lang w:eastAsia="en-US"/>
        </w:rPr>
      </w:pPr>
      <w:r w:rsidRPr="00A22571">
        <w:rPr>
          <w:rFonts w:ascii="Tahoma" w:eastAsia="Frutiger" w:hAnsi="Tahoma" w:cs="Tahoma"/>
          <w:lang w:eastAsia="en-US"/>
        </w:rPr>
        <w:t xml:space="preserve">Stranki okvirnega sporazuma ugotavljata, da je JAVNI HOLDING Ljubljana, d.o.o., Verovškova ulica 70, 1000 Ljubljana, na podlagi pooblastila naročnika izvedel postopek za oddajo javnega naročila št. </w:t>
      </w:r>
      <w:r w:rsidRPr="00A22571">
        <w:rPr>
          <w:rFonts w:ascii="Tahoma" w:eastAsia="Frutiger" w:hAnsi="Tahoma" w:cs="Tahoma"/>
          <w:bCs/>
          <w:lang w:eastAsia="en-US"/>
        </w:rPr>
        <w:t xml:space="preserve">VKS-35/23 </w:t>
      </w:r>
      <w:r w:rsidRPr="00A22571">
        <w:rPr>
          <w:rFonts w:ascii="Tahoma" w:eastAsia="Frutiger" w:hAnsi="Tahoma" w:cs="Tahoma"/>
          <w:lang w:eastAsia="en-US"/>
        </w:rPr>
        <w:t xml:space="preserve">po postopku oddaje naročila male vrednosti v skladu s 47. členom Zakona o javnem naročanju (Ur. l. RS, št. 91/15 </w:t>
      </w:r>
      <w:r w:rsidR="00ED3C3D">
        <w:rPr>
          <w:rFonts w:ascii="Tahoma" w:eastAsia="Frutiger" w:hAnsi="Tahoma" w:cs="Tahoma"/>
          <w:lang w:eastAsia="en-US"/>
        </w:rPr>
        <w:t>s spremembami</w:t>
      </w:r>
      <w:r w:rsidRPr="00A22571">
        <w:rPr>
          <w:rFonts w:ascii="Tahoma" w:eastAsia="Frutiger" w:hAnsi="Tahoma" w:cs="Tahoma"/>
          <w:lang w:eastAsia="en-US"/>
        </w:rPr>
        <w:t>; v nadaljnjem besedilu: ZJN-3), objavljeno na Portalu javnih naročil dne __________ , pod št. objave _______________ z namenom sklenitve okvirnega sporazuma za »</w:t>
      </w:r>
      <w:r w:rsidRPr="00A22571">
        <w:rPr>
          <w:rFonts w:ascii="Tahoma" w:eastAsia="Frutiger" w:hAnsi="Tahoma" w:cs="Tahoma"/>
          <w:b/>
          <w:lang w:eastAsia="en-US"/>
        </w:rPr>
        <w:t>Izbira administratorja sistema vodenja in nadzora delovanja CČN Ljubljana</w:t>
      </w:r>
      <w:r w:rsidRPr="00A22571">
        <w:rPr>
          <w:rFonts w:ascii="Tahoma" w:eastAsia="Frutiger" w:hAnsi="Tahoma" w:cs="Tahoma"/>
          <w:lang w:eastAsia="en-US"/>
        </w:rPr>
        <w:t xml:space="preserve">«, v katerem je naročnik izvajalca izbral na podlagi ekonomsko najugodnejše ponudbe in na podlagi pogojev, opredeljenih v razpisni dokumentaciji št. </w:t>
      </w:r>
      <w:r w:rsidRPr="00A22571">
        <w:rPr>
          <w:rFonts w:ascii="Tahoma" w:eastAsia="Frutiger" w:hAnsi="Tahoma" w:cs="Tahoma"/>
          <w:bCs/>
          <w:lang w:eastAsia="en-US"/>
        </w:rPr>
        <w:t>VKS-35/23</w:t>
      </w:r>
      <w:r w:rsidRPr="00A22571">
        <w:rPr>
          <w:rFonts w:ascii="Tahoma" w:eastAsia="Frutiger" w:hAnsi="Tahoma" w:cs="Tahoma"/>
          <w:lang w:eastAsia="en-US"/>
        </w:rPr>
        <w:t xml:space="preserve"> (v nadaljevanju: razpisna dokumentacija).</w:t>
      </w:r>
    </w:p>
    <w:p w14:paraId="335F7ED3" w14:textId="77777777" w:rsidR="00A22571" w:rsidRPr="00A22571" w:rsidRDefault="00A22571" w:rsidP="00E63979">
      <w:pPr>
        <w:keepNext/>
        <w:keepLines/>
        <w:jc w:val="both"/>
        <w:rPr>
          <w:rFonts w:ascii="Tahoma" w:eastAsia="Frutiger" w:hAnsi="Tahoma" w:cs="Tahoma"/>
          <w:lang w:eastAsia="en-US"/>
        </w:rPr>
      </w:pPr>
    </w:p>
    <w:p w14:paraId="71913AAB" w14:textId="5A56701B" w:rsidR="00A22571" w:rsidRPr="00A22571" w:rsidRDefault="00A22571" w:rsidP="00E63979">
      <w:pPr>
        <w:keepNext/>
        <w:keepLines/>
        <w:jc w:val="both"/>
        <w:rPr>
          <w:rFonts w:ascii="Tahoma" w:eastAsia="Frutiger" w:hAnsi="Tahoma" w:cs="Tahoma"/>
          <w:lang w:eastAsia="en-US"/>
        </w:rPr>
      </w:pPr>
      <w:r w:rsidRPr="00A22571">
        <w:rPr>
          <w:rFonts w:ascii="Tahoma" w:eastAsia="Frutiger" w:hAnsi="Tahoma" w:cs="Tahoma"/>
          <w:lang w:eastAsia="en-US"/>
        </w:rPr>
        <w:lastRenderedPageBreak/>
        <w:t>Okvirni sporazum je sklenjen in prične veljati z dnem podpisa okvirnega sporazuma s strani obeh strank tega okvirnega sporazuma, pod pogojem iz 3</w:t>
      </w:r>
      <w:r w:rsidR="00317166">
        <w:rPr>
          <w:rFonts w:ascii="Tahoma" w:eastAsia="Frutiger" w:hAnsi="Tahoma" w:cs="Tahoma"/>
          <w:lang w:eastAsia="en-US"/>
        </w:rPr>
        <w:t>8</w:t>
      </w:r>
      <w:r w:rsidRPr="00A22571">
        <w:rPr>
          <w:rFonts w:ascii="Tahoma" w:eastAsia="Frutiger" w:hAnsi="Tahoma" w:cs="Tahoma"/>
          <w:lang w:eastAsia="en-US"/>
        </w:rPr>
        <w:t>. člena okvirnega sporazuma, ter velja 4</w:t>
      </w:r>
      <w:r>
        <w:rPr>
          <w:rFonts w:ascii="Tahoma" w:eastAsia="Frutiger" w:hAnsi="Tahoma" w:cs="Tahoma"/>
          <w:lang w:eastAsia="en-US"/>
        </w:rPr>
        <w:t>8</w:t>
      </w:r>
      <w:r w:rsidRPr="00A22571">
        <w:rPr>
          <w:rFonts w:ascii="Tahoma" w:eastAsia="Frutiger" w:hAnsi="Tahoma" w:cs="Tahoma"/>
          <w:lang w:eastAsia="en-US"/>
        </w:rPr>
        <w:t xml:space="preserve"> (</w:t>
      </w:r>
      <w:r>
        <w:rPr>
          <w:rFonts w:ascii="Tahoma" w:eastAsia="Frutiger" w:hAnsi="Tahoma" w:cs="Tahoma"/>
          <w:lang w:eastAsia="en-US"/>
        </w:rPr>
        <w:t>oseminštirideset</w:t>
      </w:r>
      <w:r w:rsidRPr="00A22571">
        <w:rPr>
          <w:rFonts w:ascii="Tahoma" w:eastAsia="Frutiger" w:hAnsi="Tahoma" w:cs="Tahoma"/>
          <w:lang w:eastAsia="en-US"/>
        </w:rPr>
        <w:t xml:space="preserve">) </w:t>
      </w:r>
      <w:r>
        <w:rPr>
          <w:rFonts w:ascii="Tahoma" w:eastAsia="Frutiger" w:hAnsi="Tahoma" w:cs="Tahoma"/>
          <w:lang w:eastAsia="en-US"/>
        </w:rPr>
        <w:t>mesecev</w:t>
      </w:r>
      <w:r w:rsidRPr="00A22571">
        <w:rPr>
          <w:rFonts w:ascii="Tahoma" w:eastAsia="Frutiger" w:hAnsi="Tahoma" w:cs="Tahoma"/>
          <w:lang w:eastAsia="en-US"/>
        </w:rPr>
        <w:t xml:space="preserve">, šteto od dneva sklenitve tega okvirnega sporazuma oziroma do izčrpanja ocenjene vrednosti okvirnega sporazuma, navedene v prvem odstavku </w:t>
      </w:r>
      <w:r w:rsidR="00ED3C3D">
        <w:rPr>
          <w:rFonts w:ascii="Tahoma" w:eastAsia="Frutiger" w:hAnsi="Tahoma" w:cs="Tahoma"/>
          <w:lang w:eastAsia="en-US"/>
        </w:rPr>
        <w:t>7</w:t>
      </w:r>
      <w:r w:rsidRPr="00A22571">
        <w:rPr>
          <w:rFonts w:ascii="Tahoma" w:eastAsia="Frutiger" w:hAnsi="Tahoma" w:cs="Tahoma"/>
          <w:lang w:eastAsia="en-US"/>
        </w:rPr>
        <w:t>. člena tega okvirnega sporazuma, kar nastopi prej.</w:t>
      </w:r>
    </w:p>
    <w:p w14:paraId="2CDC9710" w14:textId="77777777" w:rsidR="003C5E66" w:rsidRDefault="003C5E66" w:rsidP="00E63979">
      <w:pPr>
        <w:keepNext/>
        <w:keepLines/>
        <w:jc w:val="both"/>
        <w:rPr>
          <w:rFonts w:ascii="Tahoma" w:eastAsia="Frutiger" w:hAnsi="Tahoma" w:cs="Tahoma"/>
          <w:lang w:eastAsia="en-US"/>
        </w:rPr>
      </w:pPr>
    </w:p>
    <w:p w14:paraId="259C0D51" w14:textId="75A39331" w:rsidR="00E90FDB" w:rsidRDefault="00933D25" w:rsidP="00E63979">
      <w:pPr>
        <w:pStyle w:val="Odstavekseznama"/>
        <w:keepNext/>
        <w:keepLines/>
        <w:numPr>
          <w:ilvl w:val="0"/>
          <w:numId w:val="29"/>
        </w:numPr>
        <w:ind w:left="426" w:hanging="426"/>
        <w:rPr>
          <w:rFonts w:ascii="Tahoma" w:eastAsia="Frutiger" w:hAnsi="Tahoma" w:cs="Tahoma"/>
          <w:b/>
          <w:lang w:eastAsia="en-US"/>
        </w:rPr>
      </w:pPr>
      <w:r w:rsidRPr="00933D25">
        <w:rPr>
          <w:rFonts w:ascii="Tahoma" w:eastAsia="Frutiger" w:hAnsi="Tahoma" w:cs="Tahoma"/>
          <w:b/>
          <w:lang w:eastAsia="en-US"/>
        </w:rPr>
        <w:t xml:space="preserve">PREDMET </w:t>
      </w:r>
      <w:r w:rsidR="00A22571">
        <w:rPr>
          <w:rFonts w:ascii="Tahoma" w:eastAsia="Frutiger" w:hAnsi="Tahoma" w:cs="Tahoma"/>
          <w:b/>
          <w:lang w:eastAsia="en-US"/>
        </w:rPr>
        <w:t>OKVIRNEGA SPORAZUMA</w:t>
      </w:r>
    </w:p>
    <w:p w14:paraId="6EB7A15B" w14:textId="77777777" w:rsidR="008A1E65" w:rsidRPr="00933D25" w:rsidRDefault="008A1E65" w:rsidP="00E63979">
      <w:pPr>
        <w:pStyle w:val="Odstavekseznama"/>
        <w:keepNext/>
        <w:keepLines/>
        <w:ind w:left="426"/>
        <w:rPr>
          <w:rFonts w:ascii="Tahoma" w:eastAsia="Frutiger" w:hAnsi="Tahoma" w:cs="Tahoma"/>
          <w:b/>
          <w:lang w:eastAsia="en-US"/>
        </w:rPr>
      </w:pPr>
    </w:p>
    <w:p w14:paraId="15B62476" w14:textId="77777777" w:rsidR="00E90FDB" w:rsidRPr="004C1F13" w:rsidRDefault="00E90FDB" w:rsidP="00E63979">
      <w:pPr>
        <w:keepNext/>
        <w:keepLines/>
        <w:numPr>
          <w:ilvl w:val="0"/>
          <w:numId w:val="24"/>
        </w:numPr>
        <w:jc w:val="center"/>
        <w:rPr>
          <w:rFonts w:ascii="Tahoma" w:eastAsia="Frutiger" w:hAnsi="Tahoma" w:cs="Tahoma"/>
          <w:lang w:eastAsia="en-US"/>
        </w:rPr>
      </w:pPr>
      <w:r w:rsidRPr="004C1F13">
        <w:rPr>
          <w:rFonts w:ascii="Tahoma" w:eastAsia="Frutiger" w:hAnsi="Tahoma" w:cs="Tahoma"/>
          <w:lang w:eastAsia="en-US"/>
        </w:rPr>
        <w:t>člen</w:t>
      </w:r>
    </w:p>
    <w:p w14:paraId="07A174D9" w14:textId="77777777" w:rsidR="008A1E65" w:rsidRDefault="008A1E65" w:rsidP="00E63979">
      <w:pPr>
        <w:keepNext/>
        <w:keepLines/>
        <w:jc w:val="both"/>
        <w:rPr>
          <w:rFonts w:ascii="Tahoma" w:eastAsia="Frutiger" w:hAnsi="Tahoma" w:cs="Tahoma"/>
          <w:lang w:eastAsia="en-US"/>
        </w:rPr>
      </w:pPr>
    </w:p>
    <w:p w14:paraId="54E24869" w14:textId="766722A3" w:rsidR="005B5E3C" w:rsidRDefault="00A22571" w:rsidP="00E63979">
      <w:pPr>
        <w:keepNext/>
        <w:keepLines/>
        <w:jc w:val="both"/>
        <w:rPr>
          <w:rFonts w:ascii="Tahoma" w:eastAsia="Frutiger" w:hAnsi="Tahoma" w:cs="Tahoma"/>
          <w:lang w:eastAsia="en-US"/>
        </w:rPr>
      </w:pPr>
      <w:r w:rsidRPr="00A22571">
        <w:rPr>
          <w:rFonts w:ascii="Tahoma" w:eastAsia="Frutiger" w:hAnsi="Tahoma" w:cs="Tahoma"/>
          <w:lang w:eastAsia="en-US"/>
        </w:rPr>
        <w:t xml:space="preserve">Predmet okvirnega sporazuma </w:t>
      </w:r>
      <w:r w:rsidR="006740FD">
        <w:rPr>
          <w:rFonts w:ascii="Tahoma" w:eastAsia="Frutiger" w:hAnsi="Tahoma" w:cs="Tahoma"/>
          <w:lang w:eastAsia="en-US"/>
        </w:rPr>
        <w:t>vključuje</w:t>
      </w:r>
      <w:r w:rsidR="005B5E3C">
        <w:rPr>
          <w:rFonts w:ascii="Tahoma" w:eastAsia="Frutiger" w:hAnsi="Tahoma" w:cs="Tahoma"/>
          <w:lang w:eastAsia="en-US"/>
        </w:rPr>
        <w:t>:</w:t>
      </w:r>
    </w:p>
    <w:p w14:paraId="3BA790CF" w14:textId="5840C9E1" w:rsidR="005B5E3C" w:rsidRDefault="00A22571" w:rsidP="00E63979">
      <w:pPr>
        <w:pStyle w:val="Odstavekseznama"/>
        <w:keepNext/>
        <w:keepLines/>
        <w:numPr>
          <w:ilvl w:val="0"/>
          <w:numId w:val="45"/>
        </w:numPr>
        <w:jc w:val="both"/>
        <w:rPr>
          <w:rFonts w:ascii="Tahoma" w:eastAsia="Frutiger" w:hAnsi="Tahoma" w:cs="Tahoma"/>
          <w:lang w:eastAsia="en-US"/>
        </w:rPr>
      </w:pPr>
      <w:r w:rsidRPr="005B5E3C">
        <w:rPr>
          <w:rFonts w:ascii="Tahoma" w:eastAsia="Frutiger" w:hAnsi="Tahoma" w:cs="Tahoma"/>
          <w:bCs/>
          <w:lang w:eastAsia="en-US"/>
        </w:rPr>
        <w:t>izvajanje storitve</w:t>
      </w:r>
      <w:r w:rsidRPr="005B5E3C">
        <w:rPr>
          <w:rFonts w:ascii="Tahoma" w:eastAsia="Frutiger" w:hAnsi="Tahoma" w:cs="Tahoma"/>
          <w:lang w:eastAsia="en-US"/>
        </w:rPr>
        <w:t xml:space="preserve"> administratorja nadzornega sistema vodenja ABB Ability™ System 800xA na Centralni čistilni napravi Ljubljana</w:t>
      </w:r>
      <w:r w:rsidR="00ED3C3D">
        <w:rPr>
          <w:rFonts w:ascii="Tahoma" w:eastAsia="Frutiger" w:hAnsi="Tahoma" w:cs="Tahoma"/>
          <w:lang w:eastAsia="en-US"/>
        </w:rPr>
        <w:t xml:space="preserve"> (v nadaljevanju: CČN)</w:t>
      </w:r>
      <w:r w:rsidRPr="005B5E3C">
        <w:rPr>
          <w:rFonts w:ascii="Tahoma" w:eastAsia="Frutiger" w:hAnsi="Tahoma" w:cs="Tahoma"/>
          <w:lang w:eastAsia="en-US"/>
        </w:rPr>
        <w:t xml:space="preserve"> JAVNEGA PODJETJA VODOVOD KANALIZACIJA SNAGA d.o.o. (v nadaljevanju: lokacija naročnika) (v nadaljevanju: administrator nadzornega sistema ali storit</w:t>
      </w:r>
      <w:r w:rsidR="00ED3C3D">
        <w:rPr>
          <w:rFonts w:ascii="Tahoma" w:eastAsia="Frutiger" w:hAnsi="Tahoma" w:cs="Tahoma"/>
          <w:lang w:eastAsia="en-US"/>
        </w:rPr>
        <w:t>ve</w:t>
      </w:r>
      <w:r w:rsidRPr="005B5E3C">
        <w:rPr>
          <w:rFonts w:ascii="Tahoma" w:eastAsia="Frutiger" w:hAnsi="Tahoma" w:cs="Tahoma"/>
          <w:lang w:eastAsia="en-US"/>
        </w:rPr>
        <w:t>),</w:t>
      </w:r>
      <w:r w:rsidR="005B5E3C">
        <w:rPr>
          <w:rFonts w:ascii="Tahoma" w:eastAsia="Frutiger" w:hAnsi="Tahoma" w:cs="Tahoma"/>
          <w:lang w:eastAsia="en-US"/>
        </w:rPr>
        <w:t xml:space="preserve"> ki vključuje:</w:t>
      </w:r>
    </w:p>
    <w:p w14:paraId="21ED2922" w14:textId="46D4B203" w:rsidR="005B5E3C" w:rsidRPr="005B5E3C" w:rsidRDefault="005B5E3C" w:rsidP="00E63979">
      <w:pPr>
        <w:pStyle w:val="Odstavekseznama"/>
        <w:keepNext/>
        <w:keepLines/>
        <w:ind w:left="720"/>
        <w:jc w:val="both"/>
        <w:rPr>
          <w:rFonts w:ascii="Tahoma" w:eastAsia="Frutiger" w:hAnsi="Tahoma" w:cs="Tahoma"/>
          <w:lang w:eastAsia="en-US"/>
        </w:rPr>
      </w:pPr>
      <w:r>
        <w:rPr>
          <w:rFonts w:ascii="Tahoma" w:eastAsia="Frutiger" w:hAnsi="Tahoma" w:cs="Tahoma"/>
          <w:lang w:eastAsia="en-US"/>
        </w:rPr>
        <w:t xml:space="preserve">a.1) </w:t>
      </w:r>
      <w:r w:rsidRPr="005B5E3C">
        <w:rPr>
          <w:rFonts w:ascii="Tahoma" w:eastAsia="Frutiger" w:hAnsi="Tahoma" w:cs="Tahoma"/>
          <w:lang w:eastAsia="en-US"/>
        </w:rPr>
        <w:t>VZDRŽEVANJE:</w:t>
      </w:r>
    </w:p>
    <w:p w14:paraId="50910397" w14:textId="2EEDD52F" w:rsidR="005B5E3C" w:rsidRDefault="005B5E3C" w:rsidP="00E63979">
      <w:pPr>
        <w:pStyle w:val="Odstavekseznama"/>
        <w:keepNext/>
        <w:keepLines/>
        <w:numPr>
          <w:ilvl w:val="0"/>
          <w:numId w:val="7"/>
        </w:numPr>
        <w:ind w:left="993" w:hanging="284"/>
        <w:jc w:val="both"/>
        <w:rPr>
          <w:rFonts w:ascii="Tahoma" w:eastAsia="Frutiger" w:hAnsi="Tahoma" w:cs="Tahoma"/>
          <w:lang w:eastAsia="en-US"/>
        </w:rPr>
      </w:pPr>
      <w:r>
        <w:rPr>
          <w:rFonts w:ascii="Tahoma" w:eastAsia="Frutiger" w:hAnsi="Tahoma" w:cs="Tahoma"/>
          <w:lang w:eastAsia="en-US"/>
        </w:rPr>
        <w:t>d</w:t>
      </w:r>
      <w:r w:rsidRPr="005B5E3C">
        <w:rPr>
          <w:rFonts w:ascii="Tahoma" w:eastAsia="Frutiger" w:hAnsi="Tahoma" w:cs="Tahoma"/>
          <w:lang w:eastAsia="en-US"/>
        </w:rPr>
        <w:t>aljinska podpora strokovnem osebju</w:t>
      </w:r>
      <w:r w:rsidR="00ED3C3D">
        <w:rPr>
          <w:rFonts w:ascii="Tahoma" w:eastAsia="Frutiger" w:hAnsi="Tahoma" w:cs="Tahoma"/>
          <w:lang w:eastAsia="en-US"/>
        </w:rPr>
        <w:t xml:space="preserve"> naročnika</w:t>
      </w:r>
      <w:r w:rsidRPr="005B5E3C">
        <w:rPr>
          <w:rFonts w:ascii="Tahoma" w:eastAsia="Frutiger" w:hAnsi="Tahoma" w:cs="Tahoma"/>
          <w:lang w:eastAsia="en-US"/>
        </w:rPr>
        <w:t xml:space="preserve"> vključuje pomoč pri odpravljanju nap</w:t>
      </w:r>
      <w:r>
        <w:rPr>
          <w:rFonts w:ascii="Tahoma" w:eastAsia="Frutiger" w:hAnsi="Tahoma" w:cs="Tahoma"/>
          <w:lang w:eastAsia="en-US"/>
        </w:rPr>
        <w:t>ak preko telefona in interneta,</w:t>
      </w:r>
    </w:p>
    <w:p w14:paraId="6698A2AD" w14:textId="072FFED9" w:rsidR="005B5E3C" w:rsidRPr="005B5E3C" w:rsidRDefault="005B5E3C" w:rsidP="00E63979">
      <w:pPr>
        <w:pStyle w:val="Odstavekseznama"/>
        <w:keepNext/>
        <w:keepLines/>
        <w:numPr>
          <w:ilvl w:val="0"/>
          <w:numId w:val="7"/>
        </w:numPr>
        <w:ind w:left="993" w:hanging="284"/>
        <w:jc w:val="both"/>
        <w:rPr>
          <w:rFonts w:ascii="Tahoma" w:eastAsia="Frutiger" w:hAnsi="Tahoma" w:cs="Tahoma"/>
          <w:lang w:eastAsia="en-US"/>
        </w:rPr>
      </w:pPr>
      <w:r>
        <w:rPr>
          <w:rFonts w:ascii="Tahoma" w:eastAsia="Frutiger" w:hAnsi="Tahoma" w:cs="Tahoma"/>
          <w:lang w:eastAsia="en-US"/>
        </w:rPr>
        <w:t>i</w:t>
      </w:r>
      <w:r w:rsidRPr="005B5E3C">
        <w:rPr>
          <w:rFonts w:ascii="Tahoma" w:eastAsia="Frutiger" w:hAnsi="Tahoma" w:cs="Tahoma"/>
          <w:lang w:eastAsia="en-US"/>
        </w:rPr>
        <w:t>ntervencijska odprava napak na celotnem sistemu vodenja centralne čistilne naprave (procesno omrežje, client/server omrežje, operacijski sistem, ABB Ability™ System 800xA, PLC programska aplikacija (linija vode, blata, plina, sušenje blata)</w:t>
      </w:r>
      <w:r w:rsidR="00ED3C3D">
        <w:rPr>
          <w:rFonts w:ascii="Tahoma" w:eastAsia="Frutiger" w:hAnsi="Tahoma" w:cs="Tahoma"/>
          <w:lang w:eastAsia="en-US"/>
        </w:rPr>
        <w:t>)</w:t>
      </w:r>
      <w:r>
        <w:rPr>
          <w:rFonts w:ascii="Tahoma" w:eastAsia="Frutiger" w:hAnsi="Tahoma" w:cs="Tahoma"/>
          <w:lang w:eastAsia="en-US"/>
        </w:rPr>
        <w:t>,</w:t>
      </w:r>
      <w:r w:rsidRPr="005B5E3C">
        <w:rPr>
          <w:rFonts w:ascii="Tahoma" w:eastAsia="Frutiger" w:hAnsi="Tahoma" w:cs="Tahoma"/>
          <w:lang w:eastAsia="en-US"/>
        </w:rPr>
        <w:t xml:space="preserve"> </w:t>
      </w:r>
    </w:p>
    <w:p w14:paraId="67EE8783" w14:textId="1EB664F9" w:rsidR="005B5E3C" w:rsidRDefault="005B5E3C" w:rsidP="00E63979">
      <w:pPr>
        <w:pStyle w:val="Odstavekseznama"/>
        <w:keepNext/>
        <w:keepLines/>
        <w:numPr>
          <w:ilvl w:val="0"/>
          <w:numId w:val="7"/>
        </w:numPr>
        <w:ind w:left="993" w:hanging="284"/>
        <w:jc w:val="both"/>
        <w:rPr>
          <w:rFonts w:ascii="Tahoma" w:eastAsia="Frutiger" w:hAnsi="Tahoma" w:cs="Tahoma"/>
          <w:lang w:eastAsia="en-US"/>
        </w:rPr>
      </w:pPr>
      <w:r>
        <w:rPr>
          <w:rFonts w:ascii="Tahoma" w:eastAsia="Frutiger" w:hAnsi="Tahoma" w:cs="Tahoma"/>
          <w:lang w:eastAsia="en-US"/>
        </w:rPr>
        <w:t>s</w:t>
      </w:r>
      <w:r w:rsidRPr="005B5E3C">
        <w:rPr>
          <w:rFonts w:ascii="Tahoma" w:eastAsia="Frutiger" w:hAnsi="Tahoma" w:cs="Tahoma"/>
          <w:lang w:eastAsia="en-US"/>
        </w:rPr>
        <w:t>istemska administracija (procesna mreža, client/server mreža, varnostne kopije programske aplikacije, arhiviranje in restavriranje sistema v primeru napak, administracija uporabnikov ...)</w:t>
      </w:r>
      <w:r>
        <w:rPr>
          <w:rFonts w:ascii="Tahoma" w:eastAsia="Frutiger" w:hAnsi="Tahoma" w:cs="Tahoma"/>
          <w:lang w:eastAsia="en-US"/>
        </w:rPr>
        <w:t>,</w:t>
      </w:r>
    </w:p>
    <w:p w14:paraId="34CCC37B" w14:textId="77777777" w:rsidR="005B5E3C" w:rsidRDefault="005B5E3C" w:rsidP="00E63979">
      <w:pPr>
        <w:pStyle w:val="Odstavekseznama"/>
        <w:keepNext/>
        <w:keepLines/>
        <w:numPr>
          <w:ilvl w:val="0"/>
          <w:numId w:val="7"/>
        </w:numPr>
        <w:ind w:left="993" w:hanging="284"/>
        <w:jc w:val="both"/>
        <w:rPr>
          <w:rFonts w:ascii="Tahoma" w:eastAsia="Frutiger" w:hAnsi="Tahoma" w:cs="Tahoma"/>
          <w:lang w:eastAsia="en-US"/>
        </w:rPr>
      </w:pPr>
      <w:r>
        <w:rPr>
          <w:rFonts w:ascii="Tahoma" w:eastAsia="Frutiger" w:hAnsi="Tahoma" w:cs="Tahoma"/>
          <w:lang w:eastAsia="en-US"/>
        </w:rPr>
        <w:t>a</w:t>
      </w:r>
      <w:r w:rsidRPr="005B5E3C">
        <w:rPr>
          <w:rFonts w:ascii="Tahoma" w:eastAsia="Frutiger" w:hAnsi="Tahoma" w:cs="Tahoma"/>
          <w:lang w:eastAsia="en-US"/>
        </w:rPr>
        <w:t>dministracija informacijske varnosti ABB Ability™ System 800xA (EPO server, RAP dostop)</w:t>
      </w:r>
    </w:p>
    <w:p w14:paraId="65830C36" w14:textId="30B4AF16" w:rsidR="005B5E3C" w:rsidRPr="005B5E3C" w:rsidRDefault="005B5E3C" w:rsidP="00E63979">
      <w:pPr>
        <w:pStyle w:val="Odstavekseznama"/>
        <w:keepNext/>
        <w:keepLines/>
        <w:numPr>
          <w:ilvl w:val="0"/>
          <w:numId w:val="7"/>
        </w:numPr>
        <w:ind w:left="993" w:hanging="284"/>
        <w:jc w:val="both"/>
        <w:rPr>
          <w:rFonts w:ascii="Tahoma" w:eastAsia="Frutiger" w:hAnsi="Tahoma" w:cs="Tahoma"/>
          <w:lang w:eastAsia="en-US"/>
        </w:rPr>
      </w:pPr>
      <w:r>
        <w:rPr>
          <w:rFonts w:ascii="Tahoma" w:eastAsia="Frutiger" w:hAnsi="Tahoma" w:cs="Tahoma"/>
          <w:lang w:eastAsia="en-US"/>
        </w:rPr>
        <w:t>r</w:t>
      </w:r>
      <w:r w:rsidRPr="005B5E3C">
        <w:rPr>
          <w:rFonts w:ascii="Tahoma" w:eastAsia="Frutiger" w:hAnsi="Tahoma" w:cs="Tahoma"/>
          <w:lang w:eastAsia="en-US"/>
        </w:rPr>
        <w:t>ekonfiguracija obstoječega nadzorno krmilnega sistema (zgodovina podatkov, trendi, logiranje, vizualizacija, kontrolni paneli, varnost ...)</w:t>
      </w:r>
      <w:r w:rsidR="006740FD">
        <w:rPr>
          <w:rFonts w:ascii="Tahoma" w:eastAsia="Frutiger" w:hAnsi="Tahoma" w:cs="Tahoma"/>
          <w:lang w:eastAsia="en-US"/>
        </w:rPr>
        <w:t>;</w:t>
      </w:r>
    </w:p>
    <w:p w14:paraId="6F78735E" w14:textId="77777777" w:rsidR="005B5E3C" w:rsidRPr="005B5E3C" w:rsidRDefault="005B5E3C" w:rsidP="00E63979">
      <w:pPr>
        <w:pStyle w:val="Odstavekseznama"/>
        <w:keepNext/>
        <w:keepLines/>
        <w:ind w:left="720"/>
        <w:jc w:val="both"/>
        <w:rPr>
          <w:rFonts w:ascii="Tahoma" w:eastAsia="Frutiger" w:hAnsi="Tahoma" w:cs="Tahoma"/>
          <w:lang w:eastAsia="en-US"/>
        </w:rPr>
      </w:pPr>
    </w:p>
    <w:p w14:paraId="7AEED1BC" w14:textId="6D2FBDD7" w:rsidR="005B5E3C" w:rsidRPr="005B5E3C" w:rsidRDefault="006740FD" w:rsidP="00E63979">
      <w:pPr>
        <w:pStyle w:val="Odstavekseznama"/>
        <w:keepNext/>
        <w:keepLines/>
        <w:ind w:left="720"/>
        <w:jc w:val="both"/>
        <w:rPr>
          <w:rFonts w:ascii="Tahoma" w:eastAsia="Frutiger" w:hAnsi="Tahoma" w:cs="Tahoma"/>
          <w:lang w:eastAsia="en-US"/>
        </w:rPr>
      </w:pPr>
      <w:r>
        <w:rPr>
          <w:rFonts w:ascii="Tahoma" w:eastAsia="Frutiger" w:hAnsi="Tahoma" w:cs="Tahoma"/>
          <w:lang w:eastAsia="en-US"/>
        </w:rPr>
        <w:t>a.2) N</w:t>
      </w:r>
      <w:r w:rsidR="005B5E3C" w:rsidRPr="005B5E3C">
        <w:rPr>
          <w:rFonts w:ascii="Tahoma" w:eastAsia="Frutiger" w:hAnsi="Tahoma" w:cs="Tahoma"/>
          <w:lang w:eastAsia="en-US"/>
        </w:rPr>
        <w:t>ADGRADNJ</w:t>
      </w:r>
      <w:r w:rsidR="00B42D78">
        <w:rPr>
          <w:rFonts w:ascii="Tahoma" w:eastAsia="Frutiger" w:hAnsi="Tahoma" w:cs="Tahoma"/>
          <w:lang w:eastAsia="en-US"/>
        </w:rPr>
        <w:t>O</w:t>
      </w:r>
      <w:r w:rsidR="005B5E3C" w:rsidRPr="005B5E3C">
        <w:rPr>
          <w:rFonts w:ascii="Tahoma" w:eastAsia="Frutiger" w:hAnsi="Tahoma" w:cs="Tahoma"/>
          <w:lang w:eastAsia="en-US"/>
        </w:rPr>
        <w:t xml:space="preserve"> SISTEMA:</w:t>
      </w:r>
    </w:p>
    <w:p w14:paraId="3EF07ED5" w14:textId="77777777" w:rsidR="006740FD" w:rsidRDefault="006740FD" w:rsidP="00E63979">
      <w:pPr>
        <w:pStyle w:val="Odstavekseznama"/>
        <w:keepNext/>
        <w:keepLines/>
        <w:numPr>
          <w:ilvl w:val="0"/>
          <w:numId w:val="7"/>
        </w:numPr>
        <w:ind w:left="993" w:hanging="284"/>
        <w:jc w:val="both"/>
        <w:rPr>
          <w:rFonts w:ascii="Tahoma" w:eastAsia="Frutiger" w:hAnsi="Tahoma" w:cs="Tahoma"/>
          <w:lang w:eastAsia="en-US"/>
        </w:rPr>
      </w:pPr>
      <w:r>
        <w:rPr>
          <w:rFonts w:ascii="Tahoma" w:eastAsia="Frutiger" w:hAnsi="Tahoma" w:cs="Tahoma"/>
          <w:lang w:eastAsia="en-US"/>
        </w:rPr>
        <w:t>n</w:t>
      </w:r>
      <w:r w:rsidR="005B5E3C" w:rsidRPr="005B5E3C">
        <w:rPr>
          <w:rFonts w:ascii="Tahoma" w:eastAsia="Frutiger" w:hAnsi="Tahoma" w:cs="Tahoma"/>
          <w:lang w:eastAsia="en-US"/>
        </w:rPr>
        <w:t>adgradnja in dodelava PLC programske aplikacije za sistem vodenja po naročilu naročnika,</w:t>
      </w:r>
    </w:p>
    <w:p w14:paraId="6F8F5D60" w14:textId="77777777" w:rsidR="006740FD" w:rsidRDefault="005B5E3C" w:rsidP="00E63979">
      <w:pPr>
        <w:pStyle w:val="Odstavekseznama"/>
        <w:keepNext/>
        <w:keepLines/>
        <w:numPr>
          <w:ilvl w:val="0"/>
          <w:numId w:val="7"/>
        </w:numPr>
        <w:ind w:left="993" w:hanging="284"/>
        <w:jc w:val="both"/>
        <w:rPr>
          <w:rFonts w:ascii="Tahoma" w:eastAsia="Frutiger" w:hAnsi="Tahoma" w:cs="Tahoma"/>
          <w:lang w:eastAsia="en-US"/>
        </w:rPr>
      </w:pPr>
      <w:r w:rsidRPr="006740FD">
        <w:rPr>
          <w:rFonts w:ascii="Tahoma" w:eastAsia="Frutiger" w:hAnsi="Tahoma" w:cs="Tahoma"/>
          <w:lang w:eastAsia="en-US"/>
        </w:rPr>
        <w:t>optimizacija regulacijskih algoritmov,</w:t>
      </w:r>
    </w:p>
    <w:p w14:paraId="672F0F65" w14:textId="77777777" w:rsidR="006740FD" w:rsidRDefault="005B5E3C" w:rsidP="00E63979">
      <w:pPr>
        <w:pStyle w:val="Odstavekseznama"/>
        <w:keepNext/>
        <w:keepLines/>
        <w:numPr>
          <w:ilvl w:val="0"/>
          <w:numId w:val="7"/>
        </w:numPr>
        <w:ind w:left="993" w:hanging="284"/>
        <w:jc w:val="both"/>
        <w:rPr>
          <w:rFonts w:ascii="Tahoma" w:eastAsia="Frutiger" w:hAnsi="Tahoma" w:cs="Tahoma"/>
          <w:lang w:eastAsia="en-US"/>
        </w:rPr>
      </w:pPr>
      <w:r w:rsidRPr="006740FD">
        <w:rPr>
          <w:rFonts w:ascii="Tahoma" w:eastAsia="Frutiger" w:hAnsi="Tahoma" w:cs="Tahoma"/>
          <w:lang w:eastAsia="en-US"/>
        </w:rPr>
        <w:t>optimizacija za učinkovitejšo izrabo električne energije,</w:t>
      </w:r>
    </w:p>
    <w:p w14:paraId="79193892" w14:textId="77777777" w:rsidR="006740FD" w:rsidRDefault="005B5E3C" w:rsidP="00E63979">
      <w:pPr>
        <w:pStyle w:val="Odstavekseznama"/>
        <w:keepNext/>
        <w:keepLines/>
        <w:numPr>
          <w:ilvl w:val="0"/>
          <w:numId w:val="7"/>
        </w:numPr>
        <w:ind w:left="993" w:hanging="284"/>
        <w:jc w:val="both"/>
        <w:rPr>
          <w:rFonts w:ascii="Tahoma" w:eastAsia="Frutiger" w:hAnsi="Tahoma" w:cs="Tahoma"/>
          <w:lang w:eastAsia="en-US"/>
        </w:rPr>
      </w:pPr>
      <w:r w:rsidRPr="006740FD">
        <w:rPr>
          <w:rFonts w:ascii="Tahoma" w:eastAsia="Frutiger" w:hAnsi="Tahoma" w:cs="Tahoma"/>
          <w:lang w:eastAsia="en-US"/>
        </w:rPr>
        <w:t>izdelava aplikacije za vodenje vzdrževalnega dnevnika,</w:t>
      </w:r>
    </w:p>
    <w:p w14:paraId="257C22B4" w14:textId="77777777" w:rsidR="006740FD" w:rsidRDefault="005B5E3C" w:rsidP="00E63979">
      <w:pPr>
        <w:pStyle w:val="Odstavekseznama"/>
        <w:keepNext/>
        <w:keepLines/>
        <w:numPr>
          <w:ilvl w:val="0"/>
          <w:numId w:val="7"/>
        </w:numPr>
        <w:ind w:left="993" w:hanging="284"/>
        <w:jc w:val="both"/>
        <w:rPr>
          <w:rFonts w:ascii="Tahoma" w:eastAsia="Frutiger" w:hAnsi="Tahoma" w:cs="Tahoma"/>
          <w:lang w:eastAsia="en-US"/>
        </w:rPr>
      </w:pPr>
      <w:r w:rsidRPr="006740FD">
        <w:rPr>
          <w:rFonts w:ascii="Tahoma" w:eastAsia="Frutiger" w:hAnsi="Tahoma" w:cs="Tahoma"/>
          <w:lang w:eastAsia="en-US"/>
        </w:rPr>
        <w:t>izdelava poročil o delovanju CČN (predelava obratovalnega dnevnika, mesečne, letne analize delovanja),</w:t>
      </w:r>
    </w:p>
    <w:p w14:paraId="6239B305" w14:textId="21415C7D" w:rsidR="005B5E3C" w:rsidRDefault="005B5E3C" w:rsidP="00E63979">
      <w:pPr>
        <w:pStyle w:val="Odstavekseznama"/>
        <w:keepNext/>
        <w:keepLines/>
        <w:numPr>
          <w:ilvl w:val="0"/>
          <w:numId w:val="7"/>
        </w:numPr>
        <w:ind w:left="993" w:hanging="284"/>
        <w:jc w:val="both"/>
        <w:rPr>
          <w:rFonts w:ascii="Tahoma" w:eastAsia="Frutiger" w:hAnsi="Tahoma" w:cs="Tahoma"/>
          <w:lang w:eastAsia="en-US"/>
        </w:rPr>
      </w:pPr>
      <w:r w:rsidRPr="006740FD">
        <w:rPr>
          <w:rFonts w:ascii="Tahoma" w:eastAsia="Frutiger" w:hAnsi="Tahoma" w:cs="Tahoma"/>
          <w:lang w:eastAsia="en-US"/>
        </w:rPr>
        <w:t>svetovanje pri tehničnih rešitvah problemov</w:t>
      </w:r>
      <w:r w:rsidR="00052D5B">
        <w:rPr>
          <w:rFonts w:ascii="Tahoma" w:eastAsia="Frutiger" w:hAnsi="Tahoma" w:cs="Tahoma"/>
          <w:lang w:eastAsia="en-US"/>
        </w:rPr>
        <w:t>;</w:t>
      </w:r>
    </w:p>
    <w:p w14:paraId="4F6BBA9A" w14:textId="77777777" w:rsidR="006740FD" w:rsidRPr="006740FD" w:rsidRDefault="006740FD" w:rsidP="00E63979">
      <w:pPr>
        <w:pStyle w:val="Odstavekseznama"/>
        <w:keepNext/>
        <w:keepLines/>
        <w:ind w:left="993"/>
        <w:jc w:val="both"/>
        <w:rPr>
          <w:rFonts w:ascii="Tahoma" w:eastAsia="Frutiger" w:hAnsi="Tahoma" w:cs="Tahoma"/>
          <w:lang w:eastAsia="en-US"/>
        </w:rPr>
      </w:pPr>
    </w:p>
    <w:p w14:paraId="49B9C6D3" w14:textId="7BB55DA6" w:rsidR="006740FD" w:rsidRDefault="006740FD" w:rsidP="00E63979">
      <w:pPr>
        <w:pStyle w:val="Odstavekseznama"/>
        <w:keepNext/>
        <w:keepLines/>
        <w:numPr>
          <w:ilvl w:val="0"/>
          <w:numId w:val="45"/>
        </w:numPr>
        <w:jc w:val="both"/>
        <w:rPr>
          <w:rFonts w:ascii="Tahoma" w:eastAsia="Frutiger" w:hAnsi="Tahoma" w:cs="Tahoma"/>
          <w:lang w:eastAsia="en-US"/>
        </w:rPr>
      </w:pPr>
      <w:r w:rsidRPr="005B5E3C">
        <w:rPr>
          <w:rFonts w:ascii="Tahoma" w:eastAsia="Frutiger" w:hAnsi="Tahoma" w:cs="Tahoma"/>
          <w:lang w:eastAsia="en-US"/>
        </w:rPr>
        <w:t>stalne dobave krmilne opreme</w:t>
      </w:r>
      <w:r w:rsidR="00B42D78">
        <w:rPr>
          <w:rFonts w:ascii="Tahoma" w:eastAsia="Frutiger" w:hAnsi="Tahoma" w:cs="Tahoma"/>
          <w:lang w:eastAsia="en-US"/>
        </w:rPr>
        <w:t xml:space="preserve"> (tj. </w:t>
      </w:r>
      <w:r w:rsidR="00B42D78" w:rsidRPr="00B42D78">
        <w:rPr>
          <w:rFonts w:ascii="Tahoma" w:eastAsia="Frutiger" w:hAnsi="Tahoma" w:cs="Tahoma"/>
          <w:lang w:eastAsia="en-US"/>
        </w:rPr>
        <w:t>strojna oprema sistema vodenja ABB Ability™ System 800xA)</w:t>
      </w:r>
      <w:r w:rsidRPr="005B5E3C">
        <w:rPr>
          <w:rFonts w:ascii="Tahoma" w:eastAsia="Frutiger" w:hAnsi="Tahoma" w:cs="Tahoma"/>
          <w:lang w:eastAsia="en-US"/>
        </w:rPr>
        <w:t>, ki jih bo naročnik potreboval v okviru izvajanja tega okvirnega sporazuma</w:t>
      </w:r>
      <w:r>
        <w:rPr>
          <w:rFonts w:ascii="Tahoma" w:eastAsia="Frutiger" w:hAnsi="Tahoma" w:cs="Tahoma"/>
          <w:lang w:eastAsia="en-US"/>
        </w:rPr>
        <w:t xml:space="preserve">, </w:t>
      </w:r>
      <w:r w:rsidRPr="005B5E3C">
        <w:rPr>
          <w:rFonts w:ascii="Tahoma" w:eastAsia="Frutiger" w:hAnsi="Tahoma" w:cs="Tahoma"/>
          <w:lang w:eastAsia="en-US"/>
        </w:rPr>
        <w:t>ter so navedene v ponudbenem predračunu izvajalca št. _______ z dne ________</w:t>
      </w:r>
      <w:r w:rsidR="00A74C3B">
        <w:rPr>
          <w:rFonts w:ascii="Tahoma" w:eastAsia="Frutiger" w:hAnsi="Tahoma" w:cs="Tahoma"/>
          <w:lang w:eastAsia="en-US"/>
        </w:rPr>
        <w:t xml:space="preserve"> </w:t>
      </w:r>
      <w:r w:rsidR="00A74C3B" w:rsidRPr="004553C1">
        <w:rPr>
          <w:rFonts w:ascii="Tahoma" w:hAnsi="Tahoma" w:cs="Tahoma"/>
        </w:rPr>
        <w:t>(v nadaljevanju tudi: krmilna oprema in/ali dobave</w:t>
      </w:r>
      <w:r w:rsidR="009F7F17">
        <w:rPr>
          <w:rFonts w:ascii="Tahoma" w:hAnsi="Tahoma" w:cs="Tahoma"/>
        </w:rPr>
        <w:t xml:space="preserve"> in/ali blago</w:t>
      </w:r>
      <w:r w:rsidR="00A74C3B" w:rsidRPr="004553C1">
        <w:rPr>
          <w:rFonts w:ascii="Tahoma" w:hAnsi="Tahoma" w:cs="Tahoma"/>
        </w:rPr>
        <w:t>)</w:t>
      </w:r>
      <w:r>
        <w:rPr>
          <w:rFonts w:ascii="Tahoma" w:eastAsia="Frutiger" w:hAnsi="Tahoma" w:cs="Tahoma"/>
          <w:lang w:eastAsia="en-US"/>
        </w:rPr>
        <w:t>.</w:t>
      </w:r>
    </w:p>
    <w:p w14:paraId="5CCD6126" w14:textId="6F2390C2" w:rsidR="006740FD" w:rsidRDefault="006740FD" w:rsidP="00E63979">
      <w:pPr>
        <w:keepNext/>
        <w:keepLines/>
        <w:jc w:val="both"/>
        <w:rPr>
          <w:rFonts w:ascii="Tahoma" w:eastAsia="Frutiger" w:hAnsi="Tahoma" w:cs="Tahoma"/>
          <w:lang w:eastAsia="en-US"/>
        </w:rPr>
      </w:pPr>
    </w:p>
    <w:p w14:paraId="0F87F4A4" w14:textId="77777777" w:rsidR="006740FD" w:rsidRDefault="006740FD" w:rsidP="00E63979">
      <w:pPr>
        <w:keepNext/>
        <w:keepLines/>
        <w:jc w:val="both"/>
        <w:rPr>
          <w:rFonts w:ascii="Tahoma" w:eastAsia="Frutiger" w:hAnsi="Tahoma" w:cs="Tahoma"/>
          <w:lang w:eastAsia="en-US"/>
        </w:rPr>
      </w:pPr>
      <w:r>
        <w:rPr>
          <w:rFonts w:ascii="Tahoma" w:eastAsia="Frutiger" w:hAnsi="Tahoma" w:cs="Tahoma"/>
          <w:lang w:eastAsia="en-US"/>
        </w:rPr>
        <w:t xml:space="preserve">Okvirni sporazum je sklenjen na podlagi izvedenega javnega naročila </w:t>
      </w:r>
      <w:r w:rsidRPr="003C5E66">
        <w:rPr>
          <w:rFonts w:ascii="Tahoma" w:eastAsia="Frutiger" w:hAnsi="Tahoma" w:cs="Tahoma"/>
          <w:lang w:eastAsia="en-US"/>
        </w:rPr>
        <w:t xml:space="preserve">št. </w:t>
      </w:r>
      <w:r>
        <w:rPr>
          <w:rFonts w:ascii="Tahoma" w:hAnsi="Tahoma" w:cs="Tahoma"/>
        </w:rPr>
        <w:t>VKS-35/23</w:t>
      </w:r>
      <w:r>
        <w:rPr>
          <w:rFonts w:ascii="Tahoma" w:eastAsia="Frutiger" w:hAnsi="Tahoma" w:cs="Tahoma"/>
          <w:lang w:eastAsia="en-US"/>
        </w:rPr>
        <w:t xml:space="preserve">, </w:t>
      </w:r>
      <w:r w:rsidR="00A22571" w:rsidRPr="006740FD">
        <w:rPr>
          <w:rFonts w:ascii="Tahoma" w:eastAsia="Frutiger" w:hAnsi="Tahoma" w:cs="Tahoma"/>
          <w:lang w:eastAsia="en-US"/>
        </w:rPr>
        <w:t>razpisn</w:t>
      </w:r>
      <w:r>
        <w:rPr>
          <w:rFonts w:ascii="Tahoma" w:eastAsia="Frutiger" w:hAnsi="Tahoma" w:cs="Tahoma"/>
          <w:lang w:eastAsia="en-US"/>
        </w:rPr>
        <w:t>e</w:t>
      </w:r>
      <w:r w:rsidR="00A22571" w:rsidRPr="006740FD">
        <w:rPr>
          <w:rFonts w:ascii="Tahoma" w:eastAsia="Frutiger" w:hAnsi="Tahoma" w:cs="Tahoma"/>
          <w:lang w:eastAsia="en-US"/>
        </w:rPr>
        <w:t xml:space="preserve"> dokumentacij</w:t>
      </w:r>
      <w:r>
        <w:rPr>
          <w:rFonts w:ascii="Tahoma" w:eastAsia="Frutiger" w:hAnsi="Tahoma" w:cs="Tahoma"/>
          <w:lang w:eastAsia="en-US"/>
        </w:rPr>
        <w:t>e</w:t>
      </w:r>
      <w:r w:rsidR="00A22571" w:rsidRPr="006740FD">
        <w:rPr>
          <w:rFonts w:ascii="Tahoma" w:eastAsia="Frutiger" w:hAnsi="Tahoma" w:cs="Tahoma"/>
          <w:lang w:eastAsia="en-US"/>
        </w:rPr>
        <w:t>, Tehničn</w:t>
      </w:r>
      <w:r>
        <w:rPr>
          <w:rFonts w:ascii="Tahoma" w:eastAsia="Frutiger" w:hAnsi="Tahoma" w:cs="Tahoma"/>
          <w:lang w:eastAsia="en-US"/>
        </w:rPr>
        <w:t>e</w:t>
      </w:r>
      <w:r w:rsidR="00A22571" w:rsidRPr="006740FD">
        <w:rPr>
          <w:rFonts w:ascii="Tahoma" w:eastAsia="Frutiger" w:hAnsi="Tahoma" w:cs="Tahoma"/>
          <w:lang w:eastAsia="en-US"/>
        </w:rPr>
        <w:t xml:space="preserve"> specifikacij</w:t>
      </w:r>
      <w:r>
        <w:rPr>
          <w:rFonts w:ascii="Tahoma" w:eastAsia="Frutiger" w:hAnsi="Tahoma" w:cs="Tahoma"/>
          <w:lang w:eastAsia="en-US"/>
        </w:rPr>
        <w:t>e</w:t>
      </w:r>
      <w:r w:rsidR="00A22571" w:rsidRPr="006740FD">
        <w:rPr>
          <w:rFonts w:ascii="Tahoma" w:eastAsia="Frutiger" w:hAnsi="Tahoma" w:cs="Tahoma"/>
          <w:lang w:eastAsia="en-US"/>
        </w:rPr>
        <w:t xml:space="preserve"> naročnika št. VKS-35/23 (v nadaljevanju: tehnična specifikacija), na podlagi ponudbe izvajalca št. ______ z dne _______ (v nadaljevanju: ponudba), katere sestavni del je tudi ponudbeni predračun izvajalca št. __________ z dne __________ (v nadaljevanju: ponudbeni predračun) in končne ponudbe izvajalca št. _______ z dne ______ (v nadaljevanju: končna ponudba)</w:t>
      </w:r>
      <w:r w:rsidR="005B5E3C" w:rsidRPr="006740FD">
        <w:rPr>
          <w:rFonts w:ascii="Tahoma" w:eastAsia="Frutiger" w:hAnsi="Tahoma" w:cs="Tahoma"/>
          <w:lang w:eastAsia="en-US"/>
        </w:rPr>
        <w:t xml:space="preserve">. </w:t>
      </w:r>
    </w:p>
    <w:p w14:paraId="35311B77" w14:textId="77777777" w:rsidR="006740FD" w:rsidRDefault="006740FD" w:rsidP="00E63979">
      <w:pPr>
        <w:keepNext/>
        <w:keepLines/>
        <w:jc w:val="both"/>
        <w:rPr>
          <w:rFonts w:ascii="Tahoma" w:eastAsia="Frutiger" w:hAnsi="Tahoma" w:cs="Tahoma"/>
          <w:lang w:eastAsia="en-US"/>
        </w:rPr>
      </w:pPr>
    </w:p>
    <w:p w14:paraId="41F73B2F" w14:textId="04F13955" w:rsidR="00A22571" w:rsidRPr="006740FD" w:rsidRDefault="005B5E3C" w:rsidP="00E63979">
      <w:pPr>
        <w:keepNext/>
        <w:keepLines/>
        <w:jc w:val="both"/>
        <w:rPr>
          <w:rFonts w:ascii="Tahoma" w:eastAsia="Frutiger" w:hAnsi="Tahoma" w:cs="Tahoma"/>
          <w:lang w:eastAsia="en-US"/>
        </w:rPr>
      </w:pPr>
      <w:r w:rsidRPr="006740FD">
        <w:rPr>
          <w:rFonts w:ascii="Tahoma" w:eastAsia="Frutiger" w:hAnsi="Tahoma" w:cs="Tahoma"/>
          <w:lang w:eastAsia="en-US"/>
        </w:rPr>
        <w:t xml:space="preserve">Izvajalec mora storitve po tem okvirnem sporazumu izvesti po pravilih stroke, s skrbnostjo dobrega strokovnjaka ter v skladu </w:t>
      </w:r>
      <w:r w:rsidR="00A22571" w:rsidRPr="006740FD">
        <w:rPr>
          <w:rFonts w:ascii="Tahoma" w:eastAsia="Frutiger" w:hAnsi="Tahoma" w:cs="Tahoma"/>
          <w:lang w:eastAsia="en-US"/>
        </w:rPr>
        <w:t xml:space="preserve">s tem okvirnim sporazumom. </w:t>
      </w:r>
    </w:p>
    <w:p w14:paraId="3EA9788B" w14:textId="1B3E23FF" w:rsidR="005B5E3C" w:rsidRDefault="005B5E3C" w:rsidP="00E63979">
      <w:pPr>
        <w:keepNext/>
        <w:keepLines/>
        <w:jc w:val="both"/>
        <w:rPr>
          <w:rFonts w:ascii="Tahoma" w:eastAsia="Frutiger" w:hAnsi="Tahoma" w:cs="Tahoma"/>
          <w:lang w:eastAsia="en-US"/>
        </w:rPr>
      </w:pPr>
    </w:p>
    <w:p w14:paraId="1F26DDF4" w14:textId="5414305F" w:rsidR="00721034" w:rsidRDefault="00721034" w:rsidP="00E63979">
      <w:pPr>
        <w:keepNext/>
        <w:keepLines/>
        <w:numPr>
          <w:ilvl w:val="0"/>
          <w:numId w:val="24"/>
        </w:numPr>
        <w:jc w:val="center"/>
        <w:rPr>
          <w:rFonts w:ascii="Tahoma" w:eastAsia="Frutiger" w:hAnsi="Tahoma" w:cs="Tahoma"/>
          <w:lang w:eastAsia="en-US"/>
        </w:rPr>
      </w:pPr>
      <w:r>
        <w:rPr>
          <w:rFonts w:ascii="Tahoma" w:eastAsia="Frutiger" w:hAnsi="Tahoma" w:cs="Tahoma"/>
          <w:lang w:eastAsia="en-US"/>
        </w:rPr>
        <w:t>člen</w:t>
      </w:r>
    </w:p>
    <w:p w14:paraId="3C962479" w14:textId="62B0C4E5" w:rsidR="00721034" w:rsidRDefault="00721034" w:rsidP="00E63979">
      <w:pPr>
        <w:keepNext/>
        <w:keepLines/>
        <w:rPr>
          <w:rFonts w:ascii="Tahoma" w:eastAsia="Frutiger" w:hAnsi="Tahoma" w:cs="Tahoma"/>
          <w:lang w:eastAsia="en-US"/>
        </w:rPr>
      </w:pPr>
    </w:p>
    <w:p w14:paraId="6BE38F9B" w14:textId="2D872BD6" w:rsidR="009F7F17" w:rsidRDefault="00721034" w:rsidP="00E63979">
      <w:pPr>
        <w:keepNext/>
        <w:keepLines/>
        <w:jc w:val="both"/>
        <w:rPr>
          <w:rFonts w:ascii="Tahoma" w:hAnsi="Tahoma" w:cs="Tahoma"/>
        </w:rPr>
      </w:pPr>
      <w:r w:rsidRPr="00721034">
        <w:rPr>
          <w:rFonts w:ascii="Tahoma" w:eastAsia="Frutiger" w:hAnsi="Tahoma" w:cs="Tahoma"/>
          <w:lang w:eastAsia="en-US"/>
        </w:rPr>
        <w:t xml:space="preserve">Izvajalec se obvezuje, da bo </w:t>
      </w:r>
      <w:r>
        <w:rPr>
          <w:rFonts w:ascii="Tahoma" w:eastAsia="Frutiger" w:hAnsi="Tahoma" w:cs="Tahoma"/>
          <w:lang w:eastAsia="en-US"/>
        </w:rPr>
        <w:t xml:space="preserve">krmilno </w:t>
      </w:r>
      <w:r w:rsidRPr="00721034">
        <w:rPr>
          <w:rFonts w:ascii="Tahoma" w:eastAsia="Frutiger" w:hAnsi="Tahoma" w:cs="Tahoma"/>
          <w:lang w:eastAsia="en-US"/>
        </w:rPr>
        <w:t>opremo dobavljal na lokacijo</w:t>
      </w:r>
      <w:r w:rsidR="00B50519">
        <w:rPr>
          <w:rFonts w:ascii="Tahoma" w:eastAsia="Frutiger" w:hAnsi="Tahoma" w:cs="Tahoma"/>
          <w:lang w:eastAsia="en-US"/>
        </w:rPr>
        <w:t xml:space="preserve"> naročnika</w:t>
      </w:r>
      <w:r w:rsidRPr="00721034">
        <w:rPr>
          <w:rFonts w:ascii="Tahoma" w:eastAsia="Frutiger" w:hAnsi="Tahoma" w:cs="Tahoma"/>
          <w:lang w:eastAsia="en-US"/>
        </w:rPr>
        <w:t>, ki jo navede naročnik v posameznem pisnem naročilu. Ob vsaki posamezni dobavi mora izvajalec izstaviti dobavnico, na kateri je razvidna cena in vrsta posamezne krmilne opreme.</w:t>
      </w:r>
      <w:r w:rsidR="009F7F17">
        <w:rPr>
          <w:rFonts w:ascii="Tahoma" w:eastAsia="Frutiger" w:hAnsi="Tahoma" w:cs="Tahoma"/>
          <w:lang w:eastAsia="en-US"/>
        </w:rPr>
        <w:t xml:space="preserve"> </w:t>
      </w:r>
      <w:r w:rsidR="009F7F17" w:rsidRPr="00224630">
        <w:rPr>
          <w:rFonts w:ascii="Tahoma" w:hAnsi="Tahoma" w:cs="Tahoma"/>
        </w:rPr>
        <w:t xml:space="preserve">Naročnik bo ob prevzemu </w:t>
      </w:r>
      <w:r w:rsidR="009F7F17">
        <w:rPr>
          <w:rFonts w:ascii="Tahoma" w:hAnsi="Tahoma" w:cs="Tahoma"/>
        </w:rPr>
        <w:t>krmilne opreme</w:t>
      </w:r>
      <w:r w:rsidR="009F7F17" w:rsidRPr="00224630">
        <w:rPr>
          <w:rFonts w:ascii="Tahoma" w:hAnsi="Tahoma" w:cs="Tahoma"/>
        </w:rPr>
        <w:t xml:space="preserve"> opravil količinski prevzem in kontrolo </w:t>
      </w:r>
      <w:r w:rsidR="009F7F17">
        <w:rPr>
          <w:rFonts w:ascii="Tahoma" w:hAnsi="Tahoma" w:cs="Tahoma"/>
        </w:rPr>
        <w:t>opreme</w:t>
      </w:r>
      <w:r w:rsidR="009F7F17" w:rsidRPr="00224630">
        <w:rPr>
          <w:rFonts w:ascii="Tahoma" w:hAnsi="Tahoma" w:cs="Tahoma"/>
        </w:rPr>
        <w:t xml:space="preserve"> po vrsti. Dobavnica, ki spremlja dobavo blaga, mora vsebovati vse potrebne podatke (št. izvajalčevega dokumenta, enota mere</w:t>
      </w:r>
      <w:r w:rsidR="009F7F17">
        <w:rPr>
          <w:rFonts w:ascii="Tahoma" w:hAnsi="Tahoma" w:cs="Tahoma"/>
        </w:rPr>
        <w:t xml:space="preserve"> in</w:t>
      </w:r>
      <w:r w:rsidR="009F7F17" w:rsidRPr="00224630">
        <w:rPr>
          <w:rFonts w:ascii="Tahoma" w:hAnsi="Tahoma" w:cs="Tahoma"/>
        </w:rPr>
        <w:t xml:space="preserve"> količina</w:t>
      </w:r>
      <w:r w:rsidR="009F7F17">
        <w:rPr>
          <w:rFonts w:ascii="Tahoma" w:hAnsi="Tahoma" w:cs="Tahoma"/>
        </w:rPr>
        <w:t>).</w:t>
      </w:r>
    </w:p>
    <w:p w14:paraId="14E1867C" w14:textId="7A365B53" w:rsidR="00721034" w:rsidRPr="00721034" w:rsidRDefault="00721034" w:rsidP="00E63979">
      <w:pPr>
        <w:keepNext/>
        <w:keepLines/>
        <w:jc w:val="both"/>
        <w:rPr>
          <w:rFonts w:ascii="Tahoma" w:eastAsia="Frutiger" w:hAnsi="Tahoma" w:cs="Tahoma"/>
          <w:lang w:eastAsia="en-US"/>
        </w:rPr>
      </w:pPr>
    </w:p>
    <w:p w14:paraId="7D58B45E" w14:textId="7B38541E" w:rsidR="00721034" w:rsidRPr="00721034" w:rsidRDefault="00721034" w:rsidP="00E63979">
      <w:pPr>
        <w:keepNext/>
        <w:keepLines/>
        <w:jc w:val="both"/>
        <w:rPr>
          <w:rFonts w:ascii="Tahoma" w:eastAsia="Frutiger" w:hAnsi="Tahoma" w:cs="Tahoma"/>
          <w:lang w:eastAsia="en-US"/>
        </w:rPr>
      </w:pPr>
    </w:p>
    <w:p w14:paraId="4F0C7F85" w14:textId="1C0F99E7" w:rsidR="00721034" w:rsidRPr="00721034" w:rsidRDefault="004E0A01" w:rsidP="00E63979">
      <w:pPr>
        <w:keepNext/>
        <w:keepLines/>
        <w:jc w:val="both"/>
        <w:rPr>
          <w:rFonts w:ascii="Tahoma" w:eastAsia="Frutiger" w:hAnsi="Tahoma" w:cs="Tahoma"/>
          <w:lang w:eastAsia="en-US"/>
        </w:rPr>
      </w:pPr>
      <w:r>
        <w:rPr>
          <w:rFonts w:ascii="Tahoma" w:eastAsia="Frutiger" w:hAnsi="Tahoma" w:cs="Tahoma"/>
          <w:lang w:eastAsia="en-US"/>
        </w:rPr>
        <w:lastRenderedPageBreak/>
        <w:t>Krmilna o</w:t>
      </w:r>
      <w:r w:rsidR="00721034" w:rsidRPr="00721034">
        <w:rPr>
          <w:rFonts w:ascii="Tahoma" w:eastAsia="Frutiger" w:hAnsi="Tahoma" w:cs="Tahoma"/>
          <w:lang w:eastAsia="en-US"/>
        </w:rPr>
        <w:t>prema se šteje za uspešno dobavljeno oz. prevzeto z dnem podpisa dobavnice s strani obeh strank okvirnega sporazuma oziroma njunih predstavnikov. Podpisana dobavnica je osnova za izstavitev računa.</w:t>
      </w:r>
    </w:p>
    <w:p w14:paraId="2D84F772" w14:textId="4ADAA6D1" w:rsidR="00721034" w:rsidRDefault="00721034" w:rsidP="00E63979">
      <w:pPr>
        <w:keepNext/>
        <w:keepLines/>
        <w:jc w:val="both"/>
        <w:rPr>
          <w:rFonts w:ascii="Tahoma" w:eastAsia="Frutiger" w:hAnsi="Tahoma" w:cs="Tahoma"/>
          <w:lang w:eastAsia="en-US"/>
        </w:rPr>
      </w:pPr>
    </w:p>
    <w:p w14:paraId="220EFFBE" w14:textId="77777777" w:rsidR="009F7F17" w:rsidRPr="00224630" w:rsidRDefault="009F7F17" w:rsidP="00E63979">
      <w:pPr>
        <w:keepNext/>
        <w:keepLines/>
        <w:jc w:val="both"/>
        <w:rPr>
          <w:rFonts w:ascii="Tahoma" w:hAnsi="Tahoma" w:cs="Tahoma"/>
        </w:rPr>
      </w:pPr>
      <w:r w:rsidRPr="00224630">
        <w:rPr>
          <w:rFonts w:ascii="Tahoma" w:hAnsi="Tahoma" w:cs="Tahoma"/>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413E8CF2" w14:textId="77777777" w:rsidR="009F7F17" w:rsidRPr="00721034" w:rsidRDefault="009F7F17" w:rsidP="00E63979">
      <w:pPr>
        <w:keepNext/>
        <w:keepLines/>
        <w:jc w:val="both"/>
        <w:rPr>
          <w:rFonts w:ascii="Tahoma" w:eastAsia="Frutiger" w:hAnsi="Tahoma" w:cs="Tahoma"/>
          <w:lang w:eastAsia="en-US"/>
        </w:rPr>
      </w:pPr>
    </w:p>
    <w:p w14:paraId="611599FE" w14:textId="77777777" w:rsidR="00721034" w:rsidRPr="00721034" w:rsidRDefault="00721034" w:rsidP="00E63979">
      <w:pPr>
        <w:keepNext/>
        <w:keepLines/>
        <w:jc w:val="both"/>
        <w:rPr>
          <w:rFonts w:ascii="Tahoma" w:eastAsia="Frutiger" w:hAnsi="Tahoma" w:cs="Tahoma"/>
          <w:lang w:eastAsia="en-US"/>
        </w:rPr>
      </w:pPr>
      <w:r w:rsidRPr="00721034">
        <w:rPr>
          <w:rFonts w:ascii="Tahoma" w:eastAsia="Frutiger" w:hAnsi="Tahoma" w:cs="Tahoma"/>
          <w:lang w:eastAsia="en-US"/>
        </w:rPr>
        <w:t>V kolikor naročnik ugotovi, da krmilna oprema ni kakovostno ustrezna, zavrne prevzem in pozove izvajalca k dobavi krmilne opreme, ki ustreza</w:t>
      </w:r>
      <w:r w:rsidRPr="00721034">
        <w:rPr>
          <w:rFonts w:ascii="Tahoma" w:eastAsia="Frutiger" w:hAnsi="Tahoma" w:cs="Tahoma"/>
          <w:b/>
          <w:lang w:eastAsia="en-US"/>
        </w:rPr>
        <w:t xml:space="preserve"> </w:t>
      </w:r>
      <w:r w:rsidRPr="00721034">
        <w:rPr>
          <w:rFonts w:ascii="Tahoma" w:eastAsia="Frutiger" w:hAnsi="Tahoma" w:cs="Tahoma"/>
          <w:lang w:eastAsia="en-US"/>
        </w:rPr>
        <w:t>obstoječim standardom in zahtevani kakovosti, v nasprotnem primeru lahko naročnik unovči finančno zavarovanje za dobro izvedbo obveznosti iz okvirnega sporazuma in/ali odstopi od okvirnega sporazuma brez obveznosti do izvajalca. Naročnik je upravičen tudi do povračila škode.</w:t>
      </w:r>
    </w:p>
    <w:p w14:paraId="66799F3E" w14:textId="66742AB4" w:rsidR="00721034" w:rsidRDefault="00721034" w:rsidP="00E63979">
      <w:pPr>
        <w:keepNext/>
        <w:keepLines/>
        <w:rPr>
          <w:rFonts w:ascii="Tahoma" w:eastAsia="Frutiger" w:hAnsi="Tahoma" w:cs="Tahoma"/>
          <w:lang w:eastAsia="en-US"/>
        </w:rPr>
      </w:pPr>
    </w:p>
    <w:p w14:paraId="1197263E" w14:textId="2D046C4B" w:rsidR="00794754" w:rsidRDefault="00794754" w:rsidP="00794754">
      <w:pPr>
        <w:keepNext/>
        <w:keepLines/>
        <w:numPr>
          <w:ilvl w:val="0"/>
          <w:numId w:val="24"/>
        </w:numPr>
        <w:jc w:val="center"/>
        <w:rPr>
          <w:rFonts w:ascii="Tahoma" w:eastAsia="Frutiger" w:hAnsi="Tahoma" w:cs="Tahoma"/>
          <w:lang w:eastAsia="en-US"/>
        </w:rPr>
      </w:pPr>
      <w:r>
        <w:rPr>
          <w:rFonts w:ascii="Tahoma" w:eastAsia="Frutiger" w:hAnsi="Tahoma" w:cs="Tahoma"/>
          <w:lang w:eastAsia="en-US"/>
        </w:rPr>
        <w:t>člen</w:t>
      </w:r>
    </w:p>
    <w:p w14:paraId="7F7C5117" w14:textId="77777777" w:rsidR="00794754" w:rsidRDefault="00794754" w:rsidP="00E63979">
      <w:pPr>
        <w:keepNext/>
        <w:keepLines/>
        <w:rPr>
          <w:rFonts w:ascii="Tahoma" w:eastAsia="Frutiger" w:hAnsi="Tahoma" w:cs="Tahoma"/>
          <w:lang w:eastAsia="en-US"/>
        </w:rPr>
      </w:pPr>
    </w:p>
    <w:p w14:paraId="5467392F" w14:textId="7B99B7F4" w:rsidR="0055257E" w:rsidRDefault="0055257E" w:rsidP="00794754">
      <w:pPr>
        <w:keepNext/>
        <w:keepLines/>
        <w:jc w:val="both"/>
        <w:rPr>
          <w:rFonts w:ascii="Tahoma" w:eastAsia="Calibri" w:hAnsi="Tahoma" w:cs="Tahoma"/>
          <w:lang w:eastAsia="en-US"/>
        </w:rPr>
      </w:pPr>
      <w:r>
        <w:rPr>
          <w:rFonts w:ascii="Tahoma" w:eastAsia="Frutiger" w:hAnsi="Tahoma" w:cs="Tahoma"/>
          <w:lang w:eastAsia="en-US"/>
        </w:rPr>
        <w:t>Izvajalec mora</w:t>
      </w:r>
      <w:r w:rsidR="00794754">
        <w:rPr>
          <w:rFonts w:ascii="Tahoma" w:eastAsia="Frutiger" w:hAnsi="Tahoma" w:cs="Tahoma"/>
          <w:lang w:eastAsia="en-US"/>
        </w:rPr>
        <w:t xml:space="preserve"> izvajati </w:t>
      </w:r>
      <w:r>
        <w:rPr>
          <w:rFonts w:ascii="Tahoma" w:eastAsia="Frutiger" w:hAnsi="Tahoma" w:cs="Tahoma"/>
          <w:lang w:eastAsia="en-US"/>
        </w:rPr>
        <w:t xml:space="preserve">programiranje novih objektov in dodajanje le-teh na </w:t>
      </w:r>
      <w:r w:rsidRPr="003A57CA">
        <w:rPr>
          <w:rFonts w:ascii="Tahoma" w:eastAsia="Calibri" w:hAnsi="Tahoma" w:cs="Tahoma"/>
        </w:rPr>
        <w:t>sistem centr</w:t>
      </w:r>
      <w:r w:rsidR="00794754">
        <w:rPr>
          <w:rFonts w:ascii="Tahoma" w:eastAsia="Calibri" w:hAnsi="Tahoma" w:cs="Tahoma"/>
        </w:rPr>
        <w:t>a</w:t>
      </w:r>
      <w:r w:rsidRPr="003A57CA">
        <w:rPr>
          <w:rFonts w:ascii="Tahoma" w:eastAsia="Calibri" w:hAnsi="Tahoma" w:cs="Tahoma"/>
        </w:rPr>
        <w:t xml:space="preserve"> vodenja</w:t>
      </w:r>
      <w:r w:rsidR="00794754">
        <w:rPr>
          <w:rFonts w:ascii="Tahoma" w:eastAsia="Calibri" w:hAnsi="Tahoma" w:cs="Tahoma"/>
        </w:rPr>
        <w:t xml:space="preserve">, vzdrževanje sistemske programske opreme, </w:t>
      </w:r>
      <w:r w:rsidR="00794754" w:rsidRPr="003A57CA">
        <w:rPr>
          <w:rFonts w:ascii="Tahoma" w:eastAsia="Calibri" w:hAnsi="Tahoma" w:cs="Tahoma"/>
          <w:lang w:eastAsia="en-US"/>
        </w:rPr>
        <w:t>vzdrževanje in nadgradnjo poročil eBAK</w:t>
      </w:r>
      <w:r w:rsidR="00794754">
        <w:rPr>
          <w:rFonts w:ascii="Tahoma" w:eastAsia="Calibri" w:hAnsi="Tahoma" w:cs="Tahoma"/>
          <w:lang w:eastAsia="en-US"/>
        </w:rPr>
        <w:t xml:space="preserve">, </w:t>
      </w:r>
      <w:r w:rsidR="00794754" w:rsidRPr="003A57CA">
        <w:rPr>
          <w:rFonts w:ascii="Tahoma" w:eastAsia="Calibri" w:hAnsi="Tahoma" w:cs="Tahoma"/>
          <w:lang w:eastAsia="en-US"/>
        </w:rPr>
        <w:t>vzdrževanje nadzornega sistema v centru vodenja in sistema za prenos podatkov</w:t>
      </w:r>
      <w:r w:rsidR="00794754">
        <w:rPr>
          <w:rFonts w:ascii="Tahoma" w:eastAsia="Calibri" w:hAnsi="Tahoma" w:cs="Tahoma"/>
          <w:lang w:eastAsia="en-US"/>
        </w:rPr>
        <w:t xml:space="preserve"> izvajati v skladu s tehnično specifikacijo.</w:t>
      </w:r>
    </w:p>
    <w:p w14:paraId="5BE773D9" w14:textId="77777777" w:rsidR="00794754" w:rsidRDefault="00794754" w:rsidP="00E63979">
      <w:pPr>
        <w:keepNext/>
        <w:keepLines/>
        <w:rPr>
          <w:rFonts w:ascii="Tahoma" w:eastAsia="Frutiger" w:hAnsi="Tahoma" w:cs="Tahoma"/>
          <w:lang w:eastAsia="en-US"/>
        </w:rPr>
      </w:pPr>
    </w:p>
    <w:p w14:paraId="6D8350FD" w14:textId="597F6F90" w:rsidR="00052D5B" w:rsidRPr="00052D5B" w:rsidRDefault="00052D5B" w:rsidP="00F948D8">
      <w:pPr>
        <w:keepNext/>
        <w:keepLines/>
        <w:jc w:val="both"/>
        <w:rPr>
          <w:rFonts w:ascii="Tahoma" w:eastAsia="Frutiger" w:hAnsi="Tahoma" w:cs="Tahoma"/>
          <w:lang w:eastAsia="en-US"/>
        </w:rPr>
      </w:pPr>
      <w:r>
        <w:rPr>
          <w:rFonts w:ascii="Tahoma" w:eastAsia="Frutiger" w:hAnsi="Tahoma" w:cs="Tahoma"/>
          <w:lang w:eastAsia="en-US"/>
        </w:rPr>
        <w:t>Izvajalec se obvezuje po dokončanju</w:t>
      </w:r>
      <w:r w:rsidR="00F948D8">
        <w:rPr>
          <w:rFonts w:ascii="Tahoma" w:eastAsia="Frutiger" w:hAnsi="Tahoma" w:cs="Tahoma"/>
          <w:lang w:eastAsia="en-US"/>
        </w:rPr>
        <w:t xml:space="preserve"> namestitve programske opreme</w:t>
      </w:r>
      <w:r>
        <w:rPr>
          <w:rFonts w:ascii="Tahoma" w:eastAsia="Frutiger" w:hAnsi="Tahoma" w:cs="Tahoma"/>
          <w:lang w:eastAsia="en-US"/>
        </w:rPr>
        <w:t xml:space="preserve"> </w:t>
      </w:r>
      <w:r w:rsidRPr="00052D5B">
        <w:rPr>
          <w:rFonts w:ascii="Tahoma" w:eastAsia="Frutiger" w:hAnsi="Tahoma" w:cs="Tahoma"/>
          <w:lang w:eastAsia="en-US"/>
        </w:rPr>
        <w:t>na nadzorn</w:t>
      </w:r>
      <w:r w:rsidR="00F948D8">
        <w:rPr>
          <w:rFonts w:ascii="Tahoma" w:eastAsia="Frutiger" w:hAnsi="Tahoma" w:cs="Tahoma"/>
          <w:lang w:eastAsia="en-US"/>
        </w:rPr>
        <w:t>i</w:t>
      </w:r>
      <w:r w:rsidRPr="00052D5B">
        <w:rPr>
          <w:rFonts w:ascii="Tahoma" w:eastAsia="Frutiger" w:hAnsi="Tahoma" w:cs="Tahoma"/>
          <w:lang w:eastAsia="en-US"/>
        </w:rPr>
        <w:t xml:space="preserve"> sistem pisno</w:t>
      </w:r>
      <w:r w:rsidR="00F948D8">
        <w:rPr>
          <w:rFonts w:ascii="Tahoma" w:eastAsia="Frutiger" w:hAnsi="Tahoma" w:cs="Tahoma"/>
          <w:lang w:eastAsia="en-US"/>
        </w:rPr>
        <w:t xml:space="preserve"> (po e-pošti)</w:t>
      </w:r>
      <w:r w:rsidRPr="00052D5B">
        <w:rPr>
          <w:rFonts w:ascii="Tahoma" w:eastAsia="Frutiger" w:hAnsi="Tahoma" w:cs="Tahoma"/>
          <w:lang w:eastAsia="en-US"/>
        </w:rPr>
        <w:t xml:space="preserve"> obvestiti naročnika, da je končal z deli za </w:t>
      </w:r>
      <w:r w:rsidR="00F948D8">
        <w:rPr>
          <w:rFonts w:ascii="Tahoma" w:eastAsia="Frutiger" w:hAnsi="Tahoma" w:cs="Tahoma"/>
          <w:lang w:eastAsia="en-US"/>
        </w:rPr>
        <w:t>posamezno</w:t>
      </w:r>
      <w:r w:rsidRPr="00052D5B">
        <w:rPr>
          <w:rFonts w:ascii="Tahoma" w:eastAsia="Frutiger" w:hAnsi="Tahoma" w:cs="Tahoma"/>
          <w:lang w:eastAsia="en-US"/>
        </w:rPr>
        <w:t xml:space="preserve"> funkcionalnost. </w:t>
      </w:r>
      <w:r w:rsidR="00F948D8">
        <w:rPr>
          <w:rFonts w:ascii="Tahoma" w:eastAsia="Frutiger" w:hAnsi="Tahoma" w:cs="Tahoma"/>
          <w:lang w:eastAsia="en-US"/>
        </w:rPr>
        <w:t>Naročnik in izvajalec s</w:t>
      </w:r>
      <w:r w:rsidRPr="00052D5B">
        <w:rPr>
          <w:rFonts w:ascii="Tahoma" w:eastAsia="Frutiger" w:hAnsi="Tahoma" w:cs="Tahoma"/>
          <w:lang w:eastAsia="en-US"/>
        </w:rPr>
        <w:t>kupaj pregledata izveden</w:t>
      </w:r>
      <w:r w:rsidR="00F948D8">
        <w:rPr>
          <w:rFonts w:ascii="Tahoma" w:eastAsia="Frutiger" w:hAnsi="Tahoma" w:cs="Tahoma"/>
          <w:lang w:eastAsia="en-US"/>
        </w:rPr>
        <w:t>e</w:t>
      </w:r>
      <w:r w:rsidRPr="00052D5B">
        <w:rPr>
          <w:rFonts w:ascii="Tahoma" w:eastAsia="Frutiger" w:hAnsi="Tahoma" w:cs="Tahoma"/>
          <w:lang w:eastAsia="en-US"/>
        </w:rPr>
        <w:t xml:space="preserve"> </w:t>
      </w:r>
      <w:r w:rsidR="00F948D8">
        <w:rPr>
          <w:rFonts w:ascii="Tahoma" w:eastAsia="Frutiger" w:hAnsi="Tahoma" w:cs="Tahoma"/>
          <w:lang w:eastAsia="en-US"/>
        </w:rPr>
        <w:t>storitve</w:t>
      </w:r>
      <w:r w:rsidRPr="00052D5B">
        <w:rPr>
          <w:rFonts w:ascii="Tahoma" w:eastAsia="Frutiger" w:hAnsi="Tahoma" w:cs="Tahoma"/>
          <w:lang w:eastAsia="en-US"/>
        </w:rPr>
        <w:t xml:space="preserve"> in dokumentacijo. V kolikor naročnik nima pripomb, se izdela</w:t>
      </w:r>
      <w:r w:rsidR="00F948D8">
        <w:rPr>
          <w:rFonts w:ascii="Tahoma" w:eastAsia="Frutiger" w:hAnsi="Tahoma" w:cs="Tahoma"/>
          <w:lang w:eastAsia="en-US"/>
        </w:rPr>
        <w:t xml:space="preserve"> in podpiše prevzemni zapisnik.</w:t>
      </w:r>
      <w:r w:rsidRPr="00052D5B">
        <w:rPr>
          <w:rFonts w:ascii="Tahoma" w:eastAsia="Frutiger" w:hAnsi="Tahoma" w:cs="Tahoma"/>
          <w:lang w:eastAsia="en-US"/>
        </w:rPr>
        <w:t xml:space="preserve"> </w:t>
      </w:r>
      <w:r w:rsidR="00F948D8">
        <w:rPr>
          <w:rFonts w:ascii="Tahoma" w:eastAsia="Frutiger" w:hAnsi="Tahoma" w:cs="Tahoma"/>
          <w:lang w:eastAsia="en-US"/>
        </w:rPr>
        <w:t>Z dnem podpisa prevzemnega zapisnika</w:t>
      </w:r>
      <w:r w:rsidRPr="00052D5B">
        <w:rPr>
          <w:rFonts w:ascii="Tahoma" w:eastAsia="Frutiger" w:hAnsi="Tahoma" w:cs="Tahoma"/>
          <w:lang w:eastAsia="en-US"/>
        </w:rPr>
        <w:t xml:space="preserve"> naročnik prevzame celotno programsko opremo in po plačilu izvajalcu pridobi tudi avtorske pravice za navedeno programsko opremo. Podpisan </w:t>
      </w:r>
      <w:r w:rsidR="00F948D8">
        <w:rPr>
          <w:rFonts w:ascii="Tahoma" w:eastAsia="Frutiger" w:hAnsi="Tahoma" w:cs="Tahoma"/>
          <w:lang w:eastAsia="en-US"/>
        </w:rPr>
        <w:t xml:space="preserve">prevzemni </w:t>
      </w:r>
      <w:r w:rsidRPr="00052D5B">
        <w:rPr>
          <w:rFonts w:ascii="Tahoma" w:eastAsia="Frutiger" w:hAnsi="Tahoma" w:cs="Tahoma"/>
          <w:lang w:eastAsia="en-US"/>
        </w:rPr>
        <w:t>zapisnik je osnova za izplačilo opravljene storitve. S podpisom prevzemnega zapisnika prične teči tudi garancijsk</w:t>
      </w:r>
      <w:r w:rsidR="00F948D8">
        <w:rPr>
          <w:rFonts w:ascii="Tahoma" w:eastAsia="Frutiger" w:hAnsi="Tahoma" w:cs="Tahoma"/>
          <w:lang w:eastAsia="en-US"/>
        </w:rPr>
        <w:t>i</w:t>
      </w:r>
      <w:r w:rsidRPr="00052D5B">
        <w:rPr>
          <w:rFonts w:ascii="Tahoma" w:eastAsia="Frutiger" w:hAnsi="Tahoma" w:cs="Tahoma"/>
          <w:lang w:eastAsia="en-US"/>
        </w:rPr>
        <w:t xml:space="preserve"> </w:t>
      </w:r>
      <w:r w:rsidR="00F948D8">
        <w:rPr>
          <w:rFonts w:ascii="Tahoma" w:eastAsia="Frutiger" w:hAnsi="Tahoma" w:cs="Tahoma"/>
          <w:lang w:eastAsia="en-US"/>
        </w:rPr>
        <w:t>rok</w:t>
      </w:r>
      <w:r w:rsidRPr="00052D5B">
        <w:rPr>
          <w:rFonts w:ascii="Tahoma" w:eastAsia="Frutiger" w:hAnsi="Tahoma" w:cs="Tahoma"/>
          <w:lang w:eastAsia="en-US"/>
        </w:rPr>
        <w:t xml:space="preserve"> na opravljeno storitev.</w:t>
      </w:r>
    </w:p>
    <w:p w14:paraId="5BB117D2" w14:textId="77777777" w:rsidR="00052D5B" w:rsidRDefault="00052D5B" w:rsidP="00E63979">
      <w:pPr>
        <w:keepNext/>
        <w:keepLines/>
        <w:rPr>
          <w:rFonts w:ascii="Tahoma" w:eastAsia="Frutiger" w:hAnsi="Tahoma" w:cs="Tahoma"/>
          <w:lang w:eastAsia="en-US"/>
        </w:rPr>
      </w:pPr>
    </w:p>
    <w:p w14:paraId="329C3265" w14:textId="5927399C" w:rsidR="009F7F17" w:rsidRDefault="009F7F17" w:rsidP="00E63979">
      <w:pPr>
        <w:keepNext/>
        <w:keepLines/>
        <w:numPr>
          <w:ilvl w:val="0"/>
          <w:numId w:val="24"/>
        </w:numPr>
        <w:jc w:val="center"/>
        <w:rPr>
          <w:rFonts w:ascii="Tahoma" w:eastAsia="Frutiger" w:hAnsi="Tahoma" w:cs="Tahoma"/>
          <w:lang w:eastAsia="en-US"/>
        </w:rPr>
      </w:pPr>
      <w:r>
        <w:rPr>
          <w:rFonts w:ascii="Tahoma" w:eastAsia="Frutiger" w:hAnsi="Tahoma" w:cs="Tahoma"/>
          <w:lang w:eastAsia="en-US"/>
        </w:rPr>
        <w:t>člen</w:t>
      </w:r>
    </w:p>
    <w:p w14:paraId="1E5FD439" w14:textId="69566F41" w:rsidR="009F7F17" w:rsidRDefault="009F7F17" w:rsidP="00E63979">
      <w:pPr>
        <w:keepNext/>
        <w:keepLines/>
        <w:rPr>
          <w:rFonts w:ascii="Tahoma" w:eastAsia="Frutiger" w:hAnsi="Tahoma" w:cs="Tahoma"/>
          <w:lang w:eastAsia="en-US"/>
        </w:rPr>
      </w:pPr>
    </w:p>
    <w:p w14:paraId="37D391EB" w14:textId="2155335B" w:rsidR="009F7F17" w:rsidRPr="009F7F17" w:rsidRDefault="009F7F17" w:rsidP="00E63979">
      <w:pPr>
        <w:keepNext/>
        <w:keepLines/>
        <w:jc w:val="both"/>
        <w:rPr>
          <w:rFonts w:ascii="Tahoma" w:eastAsia="Frutiger" w:hAnsi="Tahoma" w:cs="Tahoma"/>
          <w:lang w:eastAsia="en-US"/>
        </w:rPr>
      </w:pPr>
      <w:r w:rsidRPr="009F7F17">
        <w:rPr>
          <w:rFonts w:ascii="Tahoma" w:eastAsia="Frutiger" w:hAnsi="Tahoma" w:cs="Tahoma"/>
          <w:lang w:eastAsia="en-US"/>
        </w:rPr>
        <w:t>Izvajalec se obvezuje</w:t>
      </w:r>
      <w:r w:rsidR="00ED3C3D">
        <w:rPr>
          <w:rFonts w:ascii="Tahoma" w:eastAsia="Frutiger" w:hAnsi="Tahoma" w:cs="Tahoma"/>
          <w:lang w:eastAsia="en-US"/>
        </w:rPr>
        <w:t>,</w:t>
      </w:r>
      <w:r w:rsidRPr="009F7F17">
        <w:rPr>
          <w:rFonts w:ascii="Tahoma" w:eastAsia="Frutiger" w:hAnsi="Tahoma" w:cs="Tahoma"/>
          <w:lang w:eastAsia="en-US"/>
        </w:rPr>
        <w:t xml:space="preserve"> po dokončanju storitev za nadgradnjo posameznega tehnološkega sklopa</w:t>
      </w:r>
      <w:r>
        <w:rPr>
          <w:rFonts w:ascii="Tahoma" w:eastAsia="Frutiger" w:hAnsi="Tahoma" w:cs="Tahoma"/>
          <w:lang w:eastAsia="en-US"/>
        </w:rPr>
        <w:t xml:space="preserve"> (programska in strojna oprema</w:t>
      </w:r>
      <w:r w:rsidRPr="009F7F17">
        <w:rPr>
          <w:rFonts w:ascii="Tahoma" w:eastAsia="Frutiger" w:hAnsi="Tahoma" w:cs="Tahoma"/>
          <w:lang w:eastAsia="en-US"/>
        </w:rPr>
        <w:t>)</w:t>
      </w:r>
      <w:r w:rsidR="00ED3C3D">
        <w:rPr>
          <w:rFonts w:ascii="Tahoma" w:eastAsia="Frutiger" w:hAnsi="Tahoma" w:cs="Tahoma"/>
          <w:lang w:eastAsia="en-US"/>
        </w:rPr>
        <w:t>,</w:t>
      </w:r>
      <w:r w:rsidRPr="009F7F17">
        <w:rPr>
          <w:rFonts w:ascii="Tahoma" w:eastAsia="Frutiger" w:hAnsi="Tahoma" w:cs="Tahoma"/>
          <w:lang w:eastAsia="en-US"/>
        </w:rPr>
        <w:t xml:space="preserve"> izdelati in predati naročniku tehnično dokumentacijo v sledečem obsegu:</w:t>
      </w:r>
    </w:p>
    <w:p w14:paraId="4A91C63A" w14:textId="67D0C235" w:rsidR="009F7F17" w:rsidRPr="009F7F17" w:rsidRDefault="009F7F17" w:rsidP="00E63979">
      <w:pPr>
        <w:keepNext/>
        <w:keepLines/>
        <w:numPr>
          <w:ilvl w:val="0"/>
          <w:numId w:val="38"/>
        </w:numPr>
        <w:jc w:val="both"/>
        <w:rPr>
          <w:rFonts w:ascii="Tahoma" w:eastAsia="Frutiger" w:hAnsi="Tahoma" w:cs="Tahoma"/>
          <w:lang w:eastAsia="en-US"/>
        </w:rPr>
      </w:pPr>
      <w:r>
        <w:rPr>
          <w:rFonts w:ascii="Tahoma" w:eastAsia="Frutiger" w:hAnsi="Tahoma" w:cs="Tahoma"/>
          <w:lang w:eastAsia="en-US"/>
        </w:rPr>
        <w:t>d</w:t>
      </w:r>
      <w:r w:rsidRPr="009F7F17">
        <w:rPr>
          <w:rFonts w:ascii="Tahoma" w:eastAsia="Frutiger" w:hAnsi="Tahoma" w:cs="Tahoma"/>
          <w:lang w:eastAsia="en-US"/>
        </w:rPr>
        <w:t>okumentacijo za testiranje ožičenih in izvedenih signalov na lokalnem nivoju</w:t>
      </w:r>
      <w:r>
        <w:rPr>
          <w:rFonts w:ascii="Tahoma" w:eastAsia="Frutiger" w:hAnsi="Tahoma" w:cs="Tahoma"/>
          <w:lang w:eastAsia="en-US"/>
        </w:rPr>
        <w:t>,</w:t>
      </w:r>
    </w:p>
    <w:p w14:paraId="556E8173" w14:textId="5C9AC8B8" w:rsidR="009F7F17" w:rsidRPr="009F7F17" w:rsidRDefault="009F7F17" w:rsidP="00E63979">
      <w:pPr>
        <w:keepNext/>
        <w:keepLines/>
        <w:numPr>
          <w:ilvl w:val="0"/>
          <w:numId w:val="38"/>
        </w:numPr>
        <w:jc w:val="both"/>
        <w:rPr>
          <w:rFonts w:ascii="Tahoma" w:eastAsia="Frutiger" w:hAnsi="Tahoma" w:cs="Tahoma"/>
          <w:lang w:eastAsia="en-US"/>
        </w:rPr>
      </w:pPr>
      <w:r>
        <w:rPr>
          <w:rFonts w:ascii="Tahoma" w:eastAsia="Frutiger" w:hAnsi="Tahoma" w:cs="Tahoma"/>
          <w:lang w:eastAsia="en-US"/>
        </w:rPr>
        <w:t>n</w:t>
      </w:r>
      <w:r w:rsidRPr="009F7F17">
        <w:rPr>
          <w:rFonts w:ascii="Tahoma" w:eastAsia="Frutiger" w:hAnsi="Tahoma" w:cs="Tahoma"/>
          <w:lang w:eastAsia="en-US"/>
        </w:rPr>
        <w:t>avodila za obratovanje in vzdrževanje krmilno nadzornega sistema na lokalnem nivoju;</w:t>
      </w:r>
    </w:p>
    <w:p w14:paraId="0B690594" w14:textId="457AF3AA" w:rsidR="009F7F17" w:rsidRPr="009F7F17" w:rsidRDefault="009F7F17" w:rsidP="00E63979">
      <w:pPr>
        <w:keepNext/>
        <w:keepLines/>
        <w:numPr>
          <w:ilvl w:val="0"/>
          <w:numId w:val="38"/>
        </w:numPr>
        <w:jc w:val="both"/>
        <w:rPr>
          <w:rFonts w:ascii="Tahoma" w:eastAsia="Frutiger" w:hAnsi="Tahoma" w:cs="Tahoma"/>
          <w:lang w:eastAsia="en-US"/>
        </w:rPr>
      </w:pPr>
      <w:r>
        <w:rPr>
          <w:rFonts w:ascii="Tahoma" w:eastAsia="Frutiger" w:hAnsi="Tahoma" w:cs="Tahoma"/>
          <w:lang w:eastAsia="en-US"/>
        </w:rPr>
        <w:t>n</w:t>
      </w:r>
      <w:r w:rsidRPr="009F7F17">
        <w:rPr>
          <w:rFonts w:ascii="Tahoma" w:eastAsia="Frutiger" w:hAnsi="Tahoma" w:cs="Tahoma"/>
          <w:lang w:eastAsia="en-US"/>
        </w:rPr>
        <w:t>avodila za obratovanje in vzdrževanje krmilno nadzornega sistema v centru vodenja</w:t>
      </w:r>
      <w:r>
        <w:rPr>
          <w:rFonts w:ascii="Tahoma" w:eastAsia="Frutiger" w:hAnsi="Tahoma" w:cs="Tahoma"/>
          <w:lang w:eastAsia="en-US"/>
        </w:rPr>
        <w:t>,</w:t>
      </w:r>
    </w:p>
    <w:p w14:paraId="5707A85A" w14:textId="2EFCC232" w:rsidR="009F7F17" w:rsidRPr="009F7F17" w:rsidRDefault="00B617CB" w:rsidP="00E63979">
      <w:pPr>
        <w:keepNext/>
        <w:keepLines/>
        <w:numPr>
          <w:ilvl w:val="0"/>
          <w:numId w:val="38"/>
        </w:numPr>
        <w:jc w:val="both"/>
        <w:rPr>
          <w:rFonts w:ascii="Tahoma" w:eastAsia="Frutiger" w:hAnsi="Tahoma" w:cs="Tahoma"/>
          <w:lang w:eastAsia="en-US"/>
        </w:rPr>
      </w:pPr>
      <w:r>
        <w:rPr>
          <w:rFonts w:ascii="Tahoma" w:eastAsia="Frutiger" w:hAnsi="Tahoma" w:cs="Tahoma"/>
          <w:lang w:eastAsia="en-US"/>
        </w:rPr>
        <w:t xml:space="preserve">dokumentacijo za vgrajeno </w:t>
      </w:r>
      <w:r w:rsidR="009F7F17">
        <w:rPr>
          <w:rFonts w:ascii="Tahoma" w:eastAsia="Frutiger" w:hAnsi="Tahoma" w:cs="Tahoma"/>
          <w:lang w:eastAsia="en-US"/>
        </w:rPr>
        <w:t>p</w:t>
      </w:r>
      <w:r w:rsidR="009F7F17" w:rsidRPr="009F7F17">
        <w:rPr>
          <w:rFonts w:ascii="Tahoma" w:eastAsia="Frutiger" w:hAnsi="Tahoma" w:cs="Tahoma"/>
          <w:lang w:eastAsia="en-US"/>
        </w:rPr>
        <w:t>rogramsko opremo za delovanje objekta na lokalnem nivoju</w:t>
      </w:r>
      <w:r w:rsidR="009F7F17">
        <w:rPr>
          <w:rFonts w:ascii="Tahoma" w:eastAsia="Frutiger" w:hAnsi="Tahoma" w:cs="Tahoma"/>
          <w:lang w:eastAsia="en-US"/>
        </w:rPr>
        <w:t>,</w:t>
      </w:r>
      <w:r w:rsidR="009F7F17" w:rsidRPr="009F7F17">
        <w:rPr>
          <w:rFonts w:ascii="Tahoma" w:eastAsia="Frutiger" w:hAnsi="Tahoma" w:cs="Tahoma"/>
          <w:lang w:eastAsia="en-US"/>
        </w:rPr>
        <w:t xml:space="preserve"> </w:t>
      </w:r>
    </w:p>
    <w:p w14:paraId="0CAD929D" w14:textId="2411A84F" w:rsidR="00C02A84" w:rsidRDefault="009F7F17" w:rsidP="00E63979">
      <w:pPr>
        <w:keepNext/>
        <w:keepLines/>
        <w:numPr>
          <w:ilvl w:val="0"/>
          <w:numId w:val="38"/>
        </w:numPr>
        <w:jc w:val="both"/>
        <w:rPr>
          <w:rFonts w:ascii="Tahoma" w:eastAsia="Frutiger" w:hAnsi="Tahoma" w:cs="Tahoma"/>
          <w:lang w:eastAsia="en-US"/>
        </w:rPr>
      </w:pPr>
      <w:r>
        <w:rPr>
          <w:rFonts w:ascii="Tahoma" w:eastAsia="Frutiger" w:hAnsi="Tahoma" w:cs="Tahoma"/>
          <w:lang w:eastAsia="en-US"/>
        </w:rPr>
        <w:t>c</w:t>
      </w:r>
      <w:r w:rsidRPr="009F7F17">
        <w:rPr>
          <w:rFonts w:ascii="Tahoma" w:eastAsia="Frutiger" w:hAnsi="Tahoma" w:cs="Tahoma"/>
          <w:lang w:eastAsia="en-US"/>
        </w:rPr>
        <w:t xml:space="preserve">elotno </w:t>
      </w:r>
      <w:r w:rsidR="00317166">
        <w:rPr>
          <w:rFonts w:ascii="Tahoma" w:eastAsia="Frutiger" w:hAnsi="Tahoma" w:cs="Tahoma"/>
          <w:lang w:eastAsia="en-US"/>
        </w:rPr>
        <w:t xml:space="preserve">dokumentacijo za </w:t>
      </w:r>
      <w:r w:rsidRPr="009F7F17">
        <w:rPr>
          <w:rFonts w:ascii="Tahoma" w:eastAsia="Frutiger" w:hAnsi="Tahoma" w:cs="Tahoma"/>
          <w:lang w:eastAsia="en-US"/>
        </w:rPr>
        <w:t>pro</w:t>
      </w:r>
      <w:r>
        <w:rPr>
          <w:rFonts w:ascii="Tahoma" w:eastAsia="Frutiger" w:hAnsi="Tahoma" w:cs="Tahoma"/>
          <w:lang w:eastAsia="en-US"/>
        </w:rPr>
        <w:t>gramsko opremo v centru vodenja</w:t>
      </w:r>
      <w:r w:rsidR="00C02A84">
        <w:rPr>
          <w:rFonts w:ascii="Tahoma" w:eastAsia="Frutiger" w:hAnsi="Tahoma" w:cs="Tahoma"/>
          <w:lang w:eastAsia="en-US"/>
        </w:rPr>
        <w:t xml:space="preserve"> </w:t>
      </w:r>
      <w:r w:rsidR="00C02A84" w:rsidRPr="003A57CA">
        <w:rPr>
          <w:rFonts w:ascii="Tahoma" w:hAnsi="Tahoma" w:cs="Tahoma"/>
        </w:rPr>
        <w:t>(aplikacije, procesne prikaze, poizvedbe)</w:t>
      </w:r>
      <w:r w:rsidR="00C02A84">
        <w:rPr>
          <w:rFonts w:ascii="Tahoma" w:eastAsia="Frutiger" w:hAnsi="Tahoma" w:cs="Tahoma"/>
          <w:lang w:eastAsia="en-US"/>
        </w:rPr>
        <w:t>,</w:t>
      </w:r>
    </w:p>
    <w:p w14:paraId="389B18B4" w14:textId="7FCB6178" w:rsidR="00C02A84" w:rsidRPr="003A57CA" w:rsidRDefault="00C02A84" w:rsidP="00C02A84">
      <w:pPr>
        <w:keepLines/>
        <w:numPr>
          <w:ilvl w:val="0"/>
          <w:numId w:val="38"/>
        </w:numPr>
        <w:jc w:val="both"/>
        <w:rPr>
          <w:rFonts w:ascii="Tahoma" w:hAnsi="Tahoma" w:cs="Tahoma"/>
        </w:rPr>
      </w:pPr>
      <w:r w:rsidRPr="003A57CA">
        <w:rPr>
          <w:rFonts w:ascii="Tahoma" w:hAnsi="Tahoma" w:cs="Tahoma"/>
        </w:rPr>
        <w:t>Navodila za namestitev sistemske in aplikativne programske opreme (postopek namestitve na posamezne strežnike in cliente)</w:t>
      </w:r>
      <w:r w:rsidR="00317166">
        <w:rPr>
          <w:rFonts w:ascii="Tahoma" w:hAnsi="Tahoma" w:cs="Tahoma"/>
        </w:rPr>
        <w:t>,</w:t>
      </w:r>
    </w:p>
    <w:p w14:paraId="33F6FEFC" w14:textId="63665253" w:rsidR="009F7F17" w:rsidRDefault="00CD7463" w:rsidP="007610BB">
      <w:pPr>
        <w:keepLines/>
        <w:numPr>
          <w:ilvl w:val="0"/>
          <w:numId w:val="38"/>
        </w:numPr>
        <w:jc w:val="both"/>
        <w:rPr>
          <w:rFonts w:ascii="Tahoma" w:hAnsi="Tahoma" w:cs="Tahoma"/>
        </w:rPr>
      </w:pPr>
      <w:r>
        <w:rPr>
          <w:rFonts w:ascii="Tahoma" w:hAnsi="Tahoma" w:cs="Tahoma"/>
        </w:rPr>
        <w:t>f</w:t>
      </w:r>
      <w:r w:rsidR="00C02A84" w:rsidRPr="003A57CA">
        <w:rPr>
          <w:rFonts w:ascii="Tahoma" w:hAnsi="Tahoma" w:cs="Tahoma"/>
        </w:rPr>
        <w:t>unkcijsko specifikacijo delovanja posameznega objekta</w:t>
      </w:r>
      <w:r w:rsidR="00BC4973">
        <w:rPr>
          <w:rFonts w:ascii="Tahoma" w:hAnsi="Tahoma" w:cs="Tahoma"/>
        </w:rPr>
        <w:t>.</w:t>
      </w:r>
    </w:p>
    <w:p w14:paraId="67711B42" w14:textId="34194A89" w:rsidR="007610BB" w:rsidRDefault="007610BB" w:rsidP="007610BB">
      <w:pPr>
        <w:keepLines/>
        <w:jc w:val="both"/>
        <w:rPr>
          <w:rFonts w:ascii="Tahoma" w:hAnsi="Tahoma" w:cs="Tahoma"/>
        </w:rPr>
      </w:pPr>
    </w:p>
    <w:p w14:paraId="61584FF2" w14:textId="77777777" w:rsidR="007610BB" w:rsidRDefault="007610BB" w:rsidP="007610BB">
      <w:pPr>
        <w:keepNext/>
        <w:keepLines/>
        <w:jc w:val="both"/>
        <w:rPr>
          <w:rFonts w:ascii="Tahoma" w:hAnsi="Tahoma" w:cs="Tahoma"/>
        </w:rPr>
      </w:pPr>
      <w:r w:rsidRPr="00EC3CEE">
        <w:rPr>
          <w:rFonts w:ascii="Tahoma" w:hAnsi="Tahoma" w:cs="Tahoma"/>
        </w:rPr>
        <w:t>Vsa zahtevana dokumentacija mora biti predana v originalu in v slovenskem jeziku ter moraj ustrezati zahtevam slovenske zakonodaje</w:t>
      </w:r>
      <w:r>
        <w:rPr>
          <w:rFonts w:ascii="Tahoma" w:hAnsi="Tahoma" w:cs="Tahoma"/>
        </w:rPr>
        <w:t>, ki se nanašajo na predmet okvirnega sporazuma</w:t>
      </w:r>
      <w:r w:rsidRPr="00EC3CEE">
        <w:rPr>
          <w:rFonts w:ascii="Tahoma" w:hAnsi="Tahoma" w:cs="Tahoma"/>
        </w:rPr>
        <w:t xml:space="preserve">. Vsa dokumentacija mora biti urejena, indeksirana in predana v dveh </w:t>
      </w:r>
      <w:r>
        <w:rPr>
          <w:rFonts w:ascii="Tahoma" w:hAnsi="Tahoma" w:cs="Tahoma"/>
        </w:rPr>
        <w:t xml:space="preserve">(2) </w:t>
      </w:r>
      <w:r w:rsidRPr="00EC3CEE">
        <w:rPr>
          <w:rFonts w:ascii="Tahoma" w:hAnsi="Tahoma" w:cs="Tahoma"/>
        </w:rPr>
        <w:t>enakovrednih izvodih (</w:t>
      </w:r>
      <w:r>
        <w:rPr>
          <w:rFonts w:ascii="Tahoma" w:hAnsi="Tahoma" w:cs="Tahoma"/>
        </w:rPr>
        <w:t xml:space="preserve">en </w:t>
      </w:r>
      <w:r w:rsidRPr="00EC3CEE">
        <w:rPr>
          <w:rFonts w:ascii="Tahoma" w:hAnsi="Tahoma" w:cs="Tahoma"/>
        </w:rPr>
        <w:t xml:space="preserve">original in ena kopija) v natisnjeni obliki in v enem (1) izvodu v elektronski obliki v PDF formatu </w:t>
      </w:r>
      <w:r w:rsidRPr="002C55EE">
        <w:rPr>
          <w:rFonts w:ascii="Tahoma" w:hAnsi="Tahoma" w:cs="Tahoma"/>
        </w:rPr>
        <w:t>(odprta »</w:t>
      </w:r>
      <w:r w:rsidRPr="008022ED">
        <w:rPr>
          <w:rFonts w:ascii="Tahoma" w:hAnsi="Tahoma" w:cs="Tahoma"/>
          <w:i/>
        </w:rPr>
        <w:t>source</w:t>
      </w:r>
      <w:r w:rsidRPr="002C55EE">
        <w:rPr>
          <w:rFonts w:ascii="Tahoma" w:hAnsi="Tahoma" w:cs="Tahoma"/>
        </w:rPr>
        <w:t>« koda</w:t>
      </w:r>
      <w:r>
        <w:rPr>
          <w:rFonts w:ascii="Tahoma" w:hAnsi="Tahoma" w:cs="Tahoma"/>
        </w:rPr>
        <w:t>)</w:t>
      </w:r>
      <w:r w:rsidRPr="00EC3CEE">
        <w:rPr>
          <w:rFonts w:ascii="Tahoma" w:hAnsi="Tahoma" w:cs="Tahoma"/>
        </w:rPr>
        <w:t>, prav tako urejeno in indeksirano.</w:t>
      </w:r>
    </w:p>
    <w:p w14:paraId="13FFE044" w14:textId="77777777" w:rsidR="007610BB" w:rsidRPr="00EC3CEE" w:rsidRDefault="007610BB" w:rsidP="007610BB">
      <w:pPr>
        <w:keepNext/>
        <w:keepLines/>
        <w:jc w:val="both"/>
        <w:rPr>
          <w:rFonts w:ascii="Tahoma" w:hAnsi="Tahoma" w:cs="Tahoma"/>
        </w:rPr>
      </w:pPr>
    </w:p>
    <w:p w14:paraId="5A4B5303" w14:textId="77777777" w:rsidR="007610BB" w:rsidRDefault="007610BB" w:rsidP="007610BB">
      <w:pPr>
        <w:keepNext/>
        <w:keepLines/>
        <w:jc w:val="both"/>
        <w:rPr>
          <w:rFonts w:ascii="Tahoma" w:hAnsi="Tahoma" w:cs="Tahoma"/>
        </w:rPr>
      </w:pPr>
      <w:r w:rsidRPr="00EC3CEE">
        <w:rPr>
          <w:rFonts w:ascii="Tahoma" w:hAnsi="Tahoma" w:cs="Tahoma"/>
        </w:rPr>
        <w:t>Vsa predana dokumentacija ne sme nositi znaka (</w:t>
      </w:r>
      <w:r w:rsidRPr="002C55EE">
        <w:rPr>
          <w:rFonts w:ascii="Tahoma" w:hAnsi="Tahoma" w:cs="Tahoma"/>
          <w:i/>
        </w:rPr>
        <w:t>copyright</w:t>
      </w:r>
      <w:r w:rsidRPr="00EC3CEE">
        <w:rPr>
          <w:rFonts w:ascii="Tahoma" w:hAnsi="Tahoma" w:cs="Tahoma"/>
        </w:rPr>
        <w:t>) oz. vsebinsko enakovrednega teksta (določila) in postane last naročnika, ki lahko z njo prosto razpolaga v namene obratovanja in vzdrževanja, kot tudi obnove in predelave sistema.</w:t>
      </w:r>
    </w:p>
    <w:p w14:paraId="494D4136" w14:textId="77777777" w:rsidR="007610BB" w:rsidRDefault="007610BB" w:rsidP="007610BB">
      <w:pPr>
        <w:keepLines/>
        <w:jc w:val="both"/>
        <w:rPr>
          <w:rFonts w:ascii="Tahoma" w:hAnsi="Tahoma" w:cs="Tahoma"/>
        </w:rPr>
      </w:pPr>
    </w:p>
    <w:p w14:paraId="7309554D" w14:textId="77777777" w:rsidR="00CD7463" w:rsidRDefault="00CD7463" w:rsidP="00CD7463">
      <w:pPr>
        <w:keepNext/>
        <w:keepLines/>
        <w:widowControl w:val="0"/>
        <w:jc w:val="both"/>
        <w:rPr>
          <w:rFonts w:ascii="Tahoma" w:hAnsi="Tahoma" w:cs="Tahoma"/>
        </w:rPr>
      </w:pPr>
      <w:r w:rsidRPr="00F20AF4">
        <w:rPr>
          <w:rFonts w:ascii="Tahoma" w:hAnsi="Tahoma" w:cs="Tahoma"/>
        </w:rPr>
        <w:lastRenderedPageBreak/>
        <w:t xml:space="preserve">Ob primopredaji posamezne dokumentacije in programske opreme izvajalec na naročnika prenese vse materialne avtorske pravice na dokumentaciji, zlasti pravice do reproduciranja, distribuiranja, javnega izvajanja, prenašanja in prikazovanja, dajanja na voljo javnosti, predelave, uporabe dela v predelani obliki, dostopa in izročitve, zadrži pa moralne avtorske pravice, brez dodatnih finančnih obveznosti naročnika. </w:t>
      </w:r>
    </w:p>
    <w:p w14:paraId="481A5F30" w14:textId="77777777" w:rsidR="00CD7463" w:rsidRDefault="00CD7463" w:rsidP="00CD7463">
      <w:pPr>
        <w:keepNext/>
        <w:keepLines/>
        <w:widowControl w:val="0"/>
        <w:jc w:val="both"/>
        <w:rPr>
          <w:rFonts w:ascii="Tahoma" w:hAnsi="Tahoma" w:cs="Tahoma"/>
        </w:rPr>
      </w:pPr>
    </w:p>
    <w:p w14:paraId="36C283CA" w14:textId="214BDEFF" w:rsidR="00CD7463" w:rsidRPr="00F20AF4" w:rsidRDefault="00CD7463" w:rsidP="00CD7463">
      <w:pPr>
        <w:keepNext/>
        <w:keepLines/>
        <w:widowControl w:val="0"/>
        <w:jc w:val="both"/>
        <w:rPr>
          <w:rFonts w:ascii="Tahoma" w:hAnsi="Tahoma" w:cs="Tahoma"/>
        </w:rPr>
      </w:pPr>
      <w:r w:rsidRPr="00F20AF4">
        <w:rPr>
          <w:rFonts w:ascii="Tahoma" w:hAnsi="Tahoma" w:cs="Tahoma"/>
        </w:rPr>
        <w:t xml:space="preserve">Dokumentacija, ki jo prejme naročnik, je last naročnika. Vse posege </w:t>
      </w:r>
      <w:r>
        <w:rPr>
          <w:rFonts w:ascii="Tahoma" w:hAnsi="Tahoma" w:cs="Tahoma"/>
        </w:rPr>
        <w:t>na sistemu</w:t>
      </w:r>
      <w:r w:rsidRPr="00F20AF4">
        <w:rPr>
          <w:rFonts w:ascii="Tahoma" w:hAnsi="Tahoma" w:cs="Tahoma"/>
        </w:rPr>
        <w:t xml:space="preserve"> v življenjski dobi </w:t>
      </w:r>
      <w:r>
        <w:rPr>
          <w:rFonts w:ascii="Tahoma" w:hAnsi="Tahoma" w:cs="Tahoma"/>
        </w:rPr>
        <w:t>sistema</w:t>
      </w:r>
      <w:r w:rsidRPr="00F20AF4">
        <w:rPr>
          <w:rFonts w:ascii="Tahoma" w:hAnsi="Tahoma" w:cs="Tahoma"/>
        </w:rPr>
        <w:t xml:space="preserve"> sme naročnik izvajati brez pridobivanja soglasja izvajalca/izdelovalca posameznih delov dokumentacije.</w:t>
      </w:r>
    </w:p>
    <w:p w14:paraId="0498A0BC" w14:textId="77777777" w:rsidR="00CD7463" w:rsidRDefault="00CD7463" w:rsidP="00E63979">
      <w:pPr>
        <w:keepNext/>
        <w:keepLines/>
        <w:rPr>
          <w:rFonts w:ascii="Tahoma" w:eastAsia="Frutiger" w:hAnsi="Tahoma" w:cs="Tahoma"/>
          <w:lang w:eastAsia="en-US"/>
        </w:rPr>
      </w:pPr>
    </w:p>
    <w:p w14:paraId="39F7C095" w14:textId="73A8ED15" w:rsidR="006740FD" w:rsidRDefault="006740FD" w:rsidP="00E63979">
      <w:pPr>
        <w:keepNext/>
        <w:keepLines/>
        <w:numPr>
          <w:ilvl w:val="0"/>
          <w:numId w:val="24"/>
        </w:numPr>
        <w:jc w:val="center"/>
        <w:rPr>
          <w:rFonts w:ascii="Tahoma" w:eastAsia="Frutiger" w:hAnsi="Tahoma" w:cs="Tahoma"/>
          <w:lang w:eastAsia="en-US"/>
        </w:rPr>
      </w:pPr>
      <w:r>
        <w:rPr>
          <w:rFonts w:ascii="Tahoma" w:eastAsia="Frutiger" w:hAnsi="Tahoma" w:cs="Tahoma"/>
          <w:lang w:eastAsia="en-US"/>
        </w:rPr>
        <w:t>člen</w:t>
      </w:r>
    </w:p>
    <w:p w14:paraId="1659DCB7" w14:textId="7CB08BAE" w:rsidR="006740FD" w:rsidRDefault="006740FD" w:rsidP="00E63979">
      <w:pPr>
        <w:keepNext/>
        <w:keepLines/>
        <w:jc w:val="both"/>
        <w:rPr>
          <w:rFonts w:ascii="Tahoma" w:eastAsia="Frutiger" w:hAnsi="Tahoma" w:cs="Tahoma"/>
          <w:lang w:eastAsia="en-US"/>
        </w:rPr>
      </w:pPr>
    </w:p>
    <w:p w14:paraId="1C04B4BC" w14:textId="0B065264" w:rsidR="006740FD" w:rsidRPr="006740FD" w:rsidRDefault="006740FD" w:rsidP="00E63979">
      <w:pPr>
        <w:keepNext/>
        <w:keepLines/>
        <w:jc w:val="both"/>
        <w:rPr>
          <w:rFonts w:ascii="Tahoma" w:eastAsia="Frutiger" w:hAnsi="Tahoma" w:cs="Tahoma"/>
          <w:lang w:eastAsia="en-US"/>
        </w:rPr>
      </w:pPr>
      <w:r w:rsidRPr="006740FD">
        <w:rPr>
          <w:rFonts w:ascii="Tahoma" w:eastAsia="Frutiger" w:hAnsi="Tahoma" w:cs="Tahoma"/>
          <w:lang w:eastAsia="en-US"/>
        </w:rPr>
        <w:t xml:space="preserve">Obseg posameznih storitev in dobav iz tega okvirnega sporazuma je okviren in odvisen od dejanskih potreb naročnika v času veljavnosti okvirnega sporazuma, ter za naročnika neobvezujoč. Vrste in okvirni obsegi storitev in dobav, so navedeni v ponudbenem predračunu.  </w:t>
      </w:r>
    </w:p>
    <w:p w14:paraId="7B965B12" w14:textId="77777777" w:rsidR="006740FD" w:rsidRPr="006740FD" w:rsidRDefault="006740FD" w:rsidP="00E63979">
      <w:pPr>
        <w:keepNext/>
        <w:keepLines/>
        <w:jc w:val="both"/>
        <w:rPr>
          <w:rFonts w:ascii="Tahoma" w:eastAsia="Frutiger" w:hAnsi="Tahoma" w:cs="Tahoma"/>
          <w:lang w:eastAsia="en-US"/>
        </w:rPr>
      </w:pPr>
    </w:p>
    <w:p w14:paraId="5230CC61" w14:textId="77777777" w:rsidR="006740FD" w:rsidRPr="006740FD" w:rsidRDefault="006740FD" w:rsidP="00E63979">
      <w:pPr>
        <w:keepNext/>
        <w:keepLines/>
        <w:jc w:val="both"/>
        <w:rPr>
          <w:rFonts w:ascii="Tahoma" w:eastAsia="Frutiger" w:hAnsi="Tahoma" w:cs="Tahoma"/>
          <w:lang w:eastAsia="en-US"/>
        </w:rPr>
      </w:pPr>
      <w:r w:rsidRPr="006740FD">
        <w:rPr>
          <w:rFonts w:ascii="Tahoma" w:eastAsia="Frutiger" w:hAnsi="Tahoma" w:cs="Tahoma"/>
          <w:lang w:eastAsia="en-US"/>
        </w:rPr>
        <w:t xml:space="preserve">Naročnik in izvajalec se izrecno dogovorita, da bo naročnik v obdobju veljavnosti tega okvirnega sporazuma naročal storitve in dobave, ki jih bo dejansko potreboval, ter za katere bo imel zagotovljena finančna sredstva. </w:t>
      </w:r>
    </w:p>
    <w:p w14:paraId="351D9568" w14:textId="77777777" w:rsidR="006740FD" w:rsidRPr="006740FD" w:rsidRDefault="006740FD" w:rsidP="00E63979">
      <w:pPr>
        <w:keepNext/>
        <w:keepLines/>
        <w:jc w:val="both"/>
        <w:rPr>
          <w:rFonts w:ascii="Tahoma" w:eastAsia="Frutiger" w:hAnsi="Tahoma" w:cs="Tahoma"/>
          <w:lang w:eastAsia="en-US"/>
        </w:rPr>
      </w:pPr>
      <w:r w:rsidRPr="006740FD">
        <w:rPr>
          <w:rFonts w:ascii="Tahoma" w:eastAsia="Frutiger" w:hAnsi="Tahoma" w:cs="Tahoma"/>
          <w:lang w:eastAsia="en-US"/>
        </w:rPr>
        <w:t xml:space="preserve"> </w:t>
      </w:r>
    </w:p>
    <w:p w14:paraId="4AF98D66" w14:textId="77777777" w:rsidR="006740FD" w:rsidRPr="006740FD" w:rsidRDefault="006740FD" w:rsidP="00E63979">
      <w:pPr>
        <w:keepNext/>
        <w:keepLines/>
        <w:jc w:val="both"/>
        <w:rPr>
          <w:rFonts w:ascii="Tahoma" w:eastAsia="Frutiger" w:hAnsi="Tahoma" w:cs="Tahoma"/>
          <w:lang w:eastAsia="en-US"/>
        </w:rPr>
      </w:pPr>
      <w:r w:rsidRPr="006740FD">
        <w:rPr>
          <w:rFonts w:ascii="Tahoma" w:eastAsia="Frutiger" w:hAnsi="Tahoma" w:cs="Tahoma"/>
          <w:lang w:eastAsia="en-US"/>
        </w:rPr>
        <w:t xml:space="preserve">Izvajalec s podpisom okvirnega sporazuma jamči, da bo predmet tega okvirnega sporazuma ob izvedbi posamezne storitve oz. dobave ustrezal vsem zahtevam in standardom, ki jih določajo predpisi, ki veljajo na območju Republike Slovenije, da ne bo imel stvarnih in pravnih napak, ter da bo ustrezal vsem zahtevam in pogojem naročnika in dogovorjeni kakovosti. </w:t>
      </w:r>
    </w:p>
    <w:p w14:paraId="013D4908" w14:textId="2A908995" w:rsidR="006740FD" w:rsidRDefault="006740FD" w:rsidP="00E63979">
      <w:pPr>
        <w:keepNext/>
        <w:keepLines/>
        <w:jc w:val="both"/>
        <w:rPr>
          <w:rFonts w:ascii="Tahoma" w:eastAsia="Frutiger" w:hAnsi="Tahoma" w:cs="Tahoma"/>
          <w:lang w:eastAsia="en-US"/>
        </w:rPr>
      </w:pPr>
    </w:p>
    <w:p w14:paraId="460B2911" w14:textId="77777777" w:rsidR="00B76D25" w:rsidRPr="003C5E66" w:rsidRDefault="00B76D25" w:rsidP="00B76D25">
      <w:pPr>
        <w:pStyle w:val="Odstavekseznama"/>
        <w:keepNext/>
        <w:keepLines/>
        <w:numPr>
          <w:ilvl w:val="0"/>
          <w:numId w:val="29"/>
        </w:numPr>
        <w:ind w:left="426" w:hanging="426"/>
        <w:rPr>
          <w:rFonts w:ascii="Tahoma" w:eastAsia="Frutiger" w:hAnsi="Tahoma" w:cs="Tahoma"/>
          <w:b/>
          <w:lang w:eastAsia="en-US"/>
        </w:rPr>
      </w:pPr>
      <w:r w:rsidRPr="003C5E66">
        <w:rPr>
          <w:rFonts w:ascii="Tahoma" w:eastAsia="Frutiger" w:hAnsi="Tahoma" w:cs="Tahoma"/>
          <w:b/>
          <w:lang w:eastAsia="en-US"/>
        </w:rPr>
        <w:t>SESTAVNI DEL</w:t>
      </w:r>
      <w:r>
        <w:rPr>
          <w:rFonts w:ascii="Tahoma" w:eastAsia="Frutiger" w:hAnsi="Tahoma" w:cs="Tahoma"/>
          <w:b/>
          <w:lang w:eastAsia="en-US"/>
        </w:rPr>
        <w:t>I</w:t>
      </w:r>
      <w:r w:rsidRPr="003C5E66">
        <w:rPr>
          <w:rFonts w:ascii="Tahoma" w:eastAsia="Frutiger" w:hAnsi="Tahoma" w:cs="Tahoma"/>
          <w:b/>
          <w:lang w:eastAsia="en-US"/>
        </w:rPr>
        <w:t xml:space="preserve"> </w:t>
      </w:r>
      <w:r>
        <w:rPr>
          <w:rFonts w:ascii="Tahoma" w:eastAsia="Frutiger" w:hAnsi="Tahoma" w:cs="Tahoma"/>
          <w:b/>
          <w:lang w:eastAsia="en-US"/>
        </w:rPr>
        <w:t>OKVIRNEGA SPORAZUMA</w:t>
      </w:r>
    </w:p>
    <w:p w14:paraId="35335B20" w14:textId="77777777" w:rsidR="00B76D25" w:rsidRPr="003C5E66" w:rsidRDefault="00B76D25" w:rsidP="00B76D25">
      <w:pPr>
        <w:pStyle w:val="Odstavekseznama"/>
        <w:keepNext/>
        <w:keepLines/>
        <w:ind w:left="426"/>
        <w:rPr>
          <w:rFonts w:ascii="Tahoma" w:eastAsia="Frutiger" w:hAnsi="Tahoma" w:cs="Tahoma"/>
          <w:b/>
          <w:lang w:eastAsia="en-US"/>
        </w:rPr>
      </w:pPr>
    </w:p>
    <w:p w14:paraId="0E3BAE53" w14:textId="77777777" w:rsidR="00B76D25" w:rsidRPr="003C5E66" w:rsidRDefault="00B76D25" w:rsidP="00B76D25">
      <w:pPr>
        <w:keepNext/>
        <w:keepLines/>
        <w:numPr>
          <w:ilvl w:val="0"/>
          <w:numId w:val="24"/>
        </w:numPr>
        <w:jc w:val="center"/>
        <w:rPr>
          <w:rFonts w:ascii="Tahoma" w:eastAsia="Frutiger" w:hAnsi="Tahoma" w:cs="Tahoma"/>
          <w:lang w:eastAsia="en-US"/>
        </w:rPr>
      </w:pPr>
      <w:r w:rsidRPr="003C5E66">
        <w:rPr>
          <w:rFonts w:ascii="Tahoma" w:eastAsia="Frutiger" w:hAnsi="Tahoma" w:cs="Tahoma"/>
          <w:lang w:eastAsia="en-US"/>
        </w:rPr>
        <w:t>člen</w:t>
      </w:r>
    </w:p>
    <w:p w14:paraId="229B5582" w14:textId="77777777" w:rsidR="00B76D25" w:rsidRPr="003C5E66" w:rsidRDefault="00B76D25" w:rsidP="00B76D25">
      <w:pPr>
        <w:keepNext/>
        <w:keepLines/>
        <w:jc w:val="both"/>
        <w:rPr>
          <w:rFonts w:ascii="Tahoma" w:eastAsia="Frutiger" w:hAnsi="Tahoma" w:cs="Tahoma"/>
          <w:lang w:eastAsia="en-US"/>
        </w:rPr>
      </w:pPr>
    </w:p>
    <w:p w14:paraId="3C2C2E46" w14:textId="77777777" w:rsidR="00B76D25" w:rsidRPr="003C5E66" w:rsidRDefault="00B76D25" w:rsidP="00B76D25">
      <w:pPr>
        <w:keepNext/>
        <w:keepLines/>
        <w:spacing w:after="120"/>
        <w:jc w:val="both"/>
        <w:rPr>
          <w:rFonts w:ascii="Tahoma" w:eastAsia="Frutiger" w:hAnsi="Tahoma" w:cs="Tahoma"/>
          <w:lang w:eastAsia="en-US"/>
        </w:rPr>
      </w:pPr>
      <w:r w:rsidRPr="003C5E66">
        <w:rPr>
          <w:rFonts w:ascii="Tahoma" w:eastAsia="Frutiger" w:hAnsi="Tahoma" w:cs="Tahoma"/>
          <w:lang w:eastAsia="en-US"/>
        </w:rPr>
        <w:t>Sestavni del</w:t>
      </w:r>
      <w:r>
        <w:rPr>
          <w:rFonts w:ascii="Tahoma" w:eastAsia="Frutiger" w:hAnsi="Tahoma" w:cs="Tahoma"/>
          <w:lang w:eastAsia="en-US"/>
        </w:rPr>
        <w:t>i</w:t>
      </w:r>
      <w:r w:rsidRPr="003C5E66">
        <w:rPr>
          <w:rFonts w:ascii="Tahoma" w:eastAsia="Frutiger" w:hAnsi="Tahoma" w:cs="Tahoma"/>
          <w:lang w:eastAsia="en-US"/>
        </w:rPr>
        <w:t xml:space="preserve"> </w:t>
      </w:r>
      <w:r>
        <w:rPr>
          <w:rFonts w:ascii="Tahoma" w:eastAsia="Frutiger" w:hAnsi="Tahoma" w:cs="Tahoma"/>
          <w:lang w:eastAsia="en-US"/>
        </w:rPr>
        <w:t>okvirnega sporazuma</w:t>
      </w:r>
      <w:r w:rsidRPr="003C5E66">
        <w:rPr>
          <w:rFonts w:ascii="Tahoma" w:eastAsia="Frutiger" w:hAnsi="Tahoma" w:cs="Tahoma"/>
          <w:lang w:eastAsia="en-US"/>
        </w:rPr>
        <w:t xml:space="preserve"> so:  </w:t>
      </w:r>
    </w:p>
    <w:p w14:paraId="05F8094D" w14:textId="0F107FAF" w:rsidR="00B76D25" w:rsidRDefault="00B76D25" w:rsidP="00B76D25">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razpisna dokumentacija št. </w:t>
      </w:r>
      <w:r>
        <w:rPr>
          <w:rFonts w:ascii="Tahoma" w:hAnsi="Tahoma" w:cs="Tahoma"/>
        </w:rPr>
        <w:t xml:space="preserve">VKS-35/23, </w:t>
      </w:r>
      <w:r w:rsidR="00317166">
        <w:rPr>
          <w:rFonts w:ascii="Tahoma" w:eastAsia="Frutiger" w:hAnsi="Tahoma" w:cs="Tahoma"/>
          <w:lang w:eastAsia="en-US"/>
        </w:rPr>
        <w:t>maj</w:t>
      </w:r>
      <w:r>
        <w:rPr>
          <w:rFonts w:ascii="Tahoma" w:eastAsia="Frutiger" w:hAnsi="Tahoma" w:cs="Tahoma"/>
          <w:lang w:eastAsia="en-US"/>
        </w:rPr>
        <w:t xml:space="preserve"> 2023</w:t>
      </w:r>
      <w:r w:rsidRPr="003C5E66">
        <w:rPr>
          <w:rFonts w:ascii="Tahoma" w:eastAsia="Frutiger" w:hAnsi="Tahoma" w:cs="Tahoma"/>
          <w:lang w:eastAsia="en-US"/>
        </w:rPr>
        <w:t>,</w:t>
      </w:r>
    </w:p>
    <w:p w14:paraId="17898898" w14:textId="1BDCE359" w:rsidR="00B76D25" w:rsidRPr="003C5E66" w:rsidRDefault="00B76D25" w:rsidP="00B76D25">
      <w:pPr>
        <w:keepNext/>
        <w:keepLines/>
        <w:numPr>
          <w:ilvl w:val="0"/>
          <w:numId w:val="7"/>
        </w:numPr>
        <w:contextualSpacing/>
        <w:jc w:val="both"/>
        <w:rPr>
          <w:rFonts w:ascii="Tahoma" w:eastAsia="Frutiger" w:hAnsi="Tahoma" w:cs="Tahoma"/>
          <w:lang w:eastAsia="en-US"/>
        </w:rPr>
      </w:pPr>
      <w:r>
        <w:rPr>
          <w:rFonts w:ascii="Tahoma" w:eastAsia="Frutiger" w:hAnsi="Tahoma" w:cs="Tahoma"/>
          <w:lang w:eastAsia="en-US"/>
        </w:rPr>
        <w:t>tehnična specifikacija naročnika št. VKS-35/23,</w:t>
      </w:r>
    </w:p>
    <w:p w14:paraId="1249FCD9" w14:textId="77777777" w:rsidR="00B76D25" w:rsidRPr="003C5E66" w:rsidRDefault="00B76D25" w:rsidP="00B76D25">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ponudba izvajalca št. _____________ z dne _________________ ,</w:t>
      </w:r>
    </w:p>
    <w:p w14:paraId="3B75CB34" w14:textId="77777777" w:rsidR="00B76D25" w:rsidRPr="003C5E66" w:rsidRDefault="00B76D25" w:rsidP="00B76D25">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 xml:space="preserve">končna ponudba izvajalca št. _____________ z dne _________________ , </w:t>
      </w:r>
      <w:r>
        <w:rPr>
          <w:rFonts w:ascii="Tahoma" w:eastAsia="Frutiger" w:hAnsi="Tahoma" w:cs="Tahoma"/>
          <w:lang w:eastAsia="en-US"/>
        </w:rPr>
        <w:t>podana</w:t>
      </w:r>
      <w:r w:rsidRPr="003C5E66">
        <w:rPr>
          <w:rFonts w:ascii="Tahoma" w:eastAsia="Frutiger" w:hAnsi="Tahoma" w:cs="Tahoma"/>
          <w:lang w:eastAsia="en-US"/>
        </w:rPr>
        <w:t xml:space="preserve"> na pogajanjih dne __________,</w:t>
      </w:r>
    </w:p>
    <w:p w14:paraId="31015079" w14:textId="77777777" w:rsidR="00B76D25" w:rsidRPr="003C5E66" w:rsidRDefault="00B76D25" w:rsidP="00B76D25">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ponudbeni predračun št. _____________ z dne _____________</w:t>
      </w:r>
      <w:r>
        <w:rPr>
          <w:rFonts w:ascii="Tahoma" w:eastAsia="Frutiger" w:hAnsi="Tahoma" w:cs="Tahoma"/>
          <w:lang w:eastAsia="en-US"/>
        </w:rPr>
        <w:t xml:space="preserve"> </w:t>
      </w:r>
      <w:r w:rsidRPr="003C5E66">
        <w:rPr>
          <w:rFonts w:ascii="Tahoma" w:eastAsia="Frutiger" w:hAnsi="Tahoma" w:cs="Tahoma"/>
          <w:lang w:eastAsia="en-US"/>
        </w:rPr>
        <w:t>,</w:t>
      </w:r>
    </w:p>
    <w:p w14:paraId="1A790FD8" w14:textId="74994E2D" w:rsidR="00B76D25" w:rsidRPr="003C5E66" w:rsidRDefault="00B76D25" w:rsidP="00B76D25">
      <w:pPr>
        <w:keepNext/>
        <w:keepLines/>
        <w:numPr>
          <w:ilvl w:val="0"/>
          <w:numId w:val="7"/>
        </w:numPr>
        <w:contextualSpacing/>
        <w:jc w:val="both"/>
        <w:rPr>
          <w:rFonts w:ascii="Tahoma" w:eastAsia="Frutiger" w:hAnsi="Tahoma" w:cs="Tahoma"/>
          <w:lang w:eastAsia="en-US"/>
        </w:rPr>
      </w:pPr>
      <w:r w:rsidRPr="003C5E66">
        <w:rPr>
          <w:rFonts w:ascii="Tahoma" w:eastAsia="Frutiger" w:hAnsi="Tahoma" w:cs="Tahoma"/>
          <w:lang w:eastAsia="en-US"/>
        </w:rPr>
        <w:t>vsi drugi pisni sporazumi in zapisniške ugotovitve, ki s</w:t>
      </w:r>
      <w:r>
        <w:rPr>
          <w:rFonts w:ascii="Tahoma" w:eastAsia="Frutiger" w:hAnsi="Tahoma" w:cs="Tahoma"/>
          <w:lang w:eastAsia="en-US"/>
        </w:rPr>
        <w:t>ta</w:t>
      </w:r>
      <w:r w:rsidRPr="003C5E66">
        <w:rPr>
          <w:rFonts w:ascii="Tahoma" w:eastAsia="Frutiger" w:hAnsi="Tahoma" w:cs="Tahoma"/>
          <w:lang w:eastAsia="en-US"/>
        </w:rPr>
        <w:t xml:space="preserve"> jih podpisal</w:t>
      </w:r>
      <w:r>
        <w:rPr>
          <w:rFonts w:ascii="Tahoma" w:eastAsia="Frutiger" w:hAnsi="Tahoma" w:cs="Tahoma"/>
          <w:lang w:eastAsia="en-US"/>
        </w:rPr>
        <w:t>a</w:t>
      </w:r>
      <w:r w:rsidRPr="003C5E66">
        <w:rPr>
          <w:rFonts w:ascii="Tahoma" w:eastAsia="Frutiger" w:hAnsi="Tahoma" w:cs="Tahoma"/>
          <w:lang w:eastAsia="en-US"/>
        </w:rPr>
        <w:t xml:space="preserve"> predstavnik</w:t>
      </w:r>
      <w:r>
        <w:rPr>
          <w:rFonts w:ascii="Tahoma" w:eastAsia="Frutiger" w:hAnsi="Tahoma" w:cs="Tahoma"/>
          <w:lang w:eastAsia="en-US"/>
        </w:rPr>
        <w:t>a</w:t>
      </w:r>
      <w:r w:rsidRPr="003C5E66">
        <w:rPr>
          <w:rFonts w:ascii="Tahoma" w:eastAsia="Frutiger" w:hAnsi="Tahoma" w:cs="Tahoma"/>
          <w:lang w:eastAsia="en-US"/>
        </w:rPr>
        <w:t xml:space="preserve"> strank</w:t>
      </w:r>
      <w:r w:rsidR="000F6DB6">
        <w:rPr>
          <w:rFonts w:ascii="Tahoma" w:eastAsia="Frutiger" w:hAnsi="Tahoma" w:cs="Tahoma"/>
          <w:lang w:eastAsia="en-US"/>
        </w:rPr>
        <w:t xml:space="preserve"> </w:t>
      </w:r>
      <w:r w:rsidR="000F6DB6">
        <w:rPr>
          <w:rFonts w:ascii="Tahoma" w:hAnsi="Tahoma" w:cs="Tahoma"/>
        </w:rPr>
        <w:t>okvirnega sporazuma</w:t>
      </w:r>
      <w:r w:rsidRPr="003C5E66">
        <w:rPr>
          <w:rFonts w:ascii="Tahoma" w:eastAsia="Frutiger" w:hAnsi="Tahoma" w:cs="Tahoma"/>
          <w:lang w:eastAsia="en-US"/>
        </w:rPr>
        <w:t>.</w:t>
      </w:r>
    </w:p>
    <w:p w14:paraId="31619BCD" w14:textId="77777777" w:rsidR="00B76D25" w:rsidRDefault="00B76D25" w:rsidP="00B76D25">
      <w:pPr>
        <w:keepNext/>
        <w:keepLines/>
        <w:jc w:val="both"/>
        <w:rPr>
          <w:rFonts w:ascii="Tahoma" w:eastAsia="Frutiger" w:hAnsi="Tahoma" w:cs="Tahoma"/>
          <w:lang w:eastAsia="en-US"/>
        </w:rPr>
      </w:pPr>
    </w:p>
    <w:p w14:paraId="08A2C225" w14:textId="77777777" w:rsidR="00B76D25" w:rsidRPr="004C1F13" w:rsidRDefault="00B76D25" w:rsidP="00B76D25">
      <w:pPr>
        <w:keepNext/>
        <w:keepLines/>
        <w:jc w:val="both"/>
        <w:rPr>
          <w:rFonts w:ascii="Tahoma" w:eastAsia="Frutiger" w:hAnsi="Tahoma" w:cs="Tahoma"/>
          <w:lang w:eastAsia="en-US"/>
        </w:rPr>
      </w:pPr>
      <w:r w:rsidRPr="004C1F13">
        <w:rPr>
          <w:rFonts w:ascii="Tahoma" w:eastAsia="Frutiger" w:hAnsi="Tahoma" w:cs="Tahoma"/>
          <w:lang w:eastAsia="en-US"/>
        </w:rPr>
        <w:t xml:space="preserve">Stranki </w:t>
      </w:r>
      <w:r>
        <w:rPr>
          <w:rFonts w:ascii="Tahoma" w:eastAsia="Frutiger" w:hAnsi="Tahoma" w:cs="Tahoma"/>
          <w:lang w:eastAsia="en-US"/>
        </w:rPr>
        <w:t>okvirnega sporazuma</w:t>
      </w:r>
      <w:r w:rsidRPr="004C1F13">
        <w:rPr>
          <w:rFonts w:ascii="Tahoma" w:eastAsia="Frutiger" w:hAnsi="Tahoma" w:cs="Tahoma"/>
          <w:lang w:eastAsia="en-US"/>
        </w:rPr>
        <w:t xml:space="preserve"> sta sporazumni, da je dokumentacija iz prejšnjega odstavka tega člena sestavni del </w:t>
      </w:r>
      <w:r>
        <w:rPr>
          <w:rFonts w:ascii="Tahoma" w:eastAsia="Frutiger" w:hAnsi="Tahoma" w:cs="Tahoma"/>
          <w:lang w:eastAsia="en-US"/>
        </w:rPr>
        <w:t>okvirnega sporazuma</w:t>
      </w:r>
      <w:r w:rsidRPr="004C1F13">
        <w:rPr>
          <w:rFonts w:ascii="Tahoma" w:eastAsia="Frutiger" w:hAnsi="Tahoma" w:cs="Tahoma"/>
          <w:lang w:eastAsia="en-US"/>
        </w:rPr>
        <w:t>.</w:t>
      </w:r>
    </w:p>
    <w:p w14:paraId="66FEC188" w14:textId="77777777" w:rsidR="00B76D25" w:rsidRPr="004C1F13" w:rsidRDefault="00B76D25" w:rsidP="00B76D25">
      <w:pPr>
        <w:keepNext/>
        <w:keepLines/>
        <w:jc w:val="both"/>
        <w:rPr>
          <w:rFonts w:ascii="Tahoma" w:eastAsia="Frutiger" w:hAnsi="Tahoma" w:cs="Tahoma"/>
          <w:lang w:eastAsia="en-US"/>
        </w:rPr>
      </w:pPr>
    </w:p>
    <w:p w14:paraId="5653722B" w14:textId="3E8EDB68" w:rsidR="00B76D25" w:rsidRDefault="00B76D25" w:rsidP="00B76D25">
      <w:pPr>
        <w:keepNext/>
        <w:keepLines/>
        <w:jc w:val="both"/>
        <w:rPr>
          <w:rFonts w:ascii="Tahoma" w:eastAsia="Frutiger" w:hAnsi="Tahoma" w:cs="Tahoma"/>
          <w:lang w:eastAsia="en-US"/>
        </w:rPr>
      </w:pPr>
      <w:r w:rsidRPr="004C1F13">
        <w:rPr>
          <w:rFonts w:ascii="Tahoma" w:eastAsia="Frutiger" w:hAnsi="Tahoma" w:cs="Tahoma"/>
          <w:lang w:eastAsia="en-US"/>
        </w:rPr>
        <w:t>V primeru, če si vsebina zgoraj navedenih dokumentov nasprotuje in če volja strank</w:t>
      </w:r>
      <w:r>
        <w:rPr>
          <w:rFonts w:ascii="Tahoma" w:eastAsia="Frutiger" w:hAnsi="Tahoma" w:cs="Tahoma"/>
          <w:lang w:eastAsia="en-US"/>
        </w:rPr>
        <w:t xml:space="preserve"> okvirnega sporazuma</w:t>
      </w:r>
      <w:r w:rsidRPr="004C1F13">
        <w:rPr>
          <w:rFonts w:ascii="Tahoma" w:eastAsia="Frutiger" w:hAnsi="Tahoma" w:cs="Tahoma"/>
          <w:lang w:eastAsia="en-US"/>
        </w:rPr>
        <w:t xml:space="preserve"> ni jasno izražena, za razlago volje strank</w:t>
      </w:r>
      <w:r>
        <w:rPr>
          <w:rFonts w:ascii="Tahoma" w:eastAsia="Frutiger" w:hAnsi="Tahoma" w:cs="Tahoma"/>
          <w:lang w:eastAsia="en-US"/>
        </w:rPr>
        <w:t xml:space="preserve"> okvirnega sporazuma</w:t>
      </w:r>
      <w:r w:rsidRPr="004C1F13">
        <w:rPr>
          <w:rFonts w:ascii="Tahoma" w:eastAsia="Frutiger" w:hAnsi="Tahoma" w:cs="Tahoma"/>
          <w:lang w:eastAsia="en-US"/>
        </w:rPr>
        <w:t xml:space="preserve"> najprej veljajo določila te</w:t>
      </w:r>
      <w:r>
        <w:rPr>
          <w:rFonts w:ascii="Tahoma" w:eastAsia="Frutiger" w:hAnsi="Tahoma" w:cs="Tahoma"/>
          <w:lang w:eastAsia="en-US"/>
        </w:rPr>
        <w:t>ga</w:t>
      </w:r>
      <w:r w:rsidRPr="004C1F13">
        <w:rPr>
          <w:rFonts w:ascii="Tahoma" w:eastAsia="Frutiger" w:hAnsi="Tahoma" w:cs="Tahoma"/>
          <w:lang w:eastAsia="en-US"/>
        </w:rPr>
        <w:t xml:space="preserve"> </w:t>
      </w:r>
      <w:r>
        <w:rPr>
          <w:rFonts w:ascii="Tahoma" w:eastAsia="Frutiger" w:hAnsi="Tahoma" w:cs="Tahoma"/>
          <w:lang w:eastAsia="en-US"/>
        </w:rPr>
        <w:t>okvirnega sporazuma</w:t>
      </w:r>
      <w:r w:rsidRPr="004C1F13">
        <w:rPr>
          <w:rFonts w:ascii="Tahoma" w:eastAsia="Frutiger" w:hAnsi="Tahoma" w:cs="Tahoma"/>
          <w:lang w:eastAsia="en-US"/>
        </w:rPr>
        <w:t>, nato razpisna dokumentacija, na p</w:t>
      </w:r>
      <w:r>
        <w:rPr>
          <w:rFonts w:ascii="Tahoma" w:eastAsia="Frutiger" w:hAnsi="Tahoma" w:cs="Tahoma"/>
          <w:lang w:eastAsia="en-US"/>
        </w:rPr>
        <w:t>odlagi katere je bil sklenjen</w:t>
      </w:r>
      <w:r w:rsidRPr="004C1F13">
        <w:rPr>
          <w:rFonts w:ascii="Tahoma" w:eastAsia="Frutiger" w:hAnsi="Tahoma" w:cs="Tahoma"/>
          <w:lang w:eastAsia="en-US"/>
        </w:rPr>
        <w:t xml:space="preserve"> </w:t>
      </w:r>
      <w:r>
        <w:rPr>
          <w:rFonts w:ascii="Tahoma" w:eastAsia="Frutiger" w:hAnsi="Tahoma" w:cs="Tahoma"/>
          <w:lang w:eastAsia="en-US"/>
        </w:rPr>
        <w:t>okvirn</w:t>
      </w:r>
      <w:r w:rsidR="000D76EB">
        <w:rPr>
          <w:rFonts w:ascii="Tahoma" w:eastAsia="Frutiger" w:hAnsi="Tahoma" w:cs="Tahoma"/>
          <w:lang w:eastAsia="en-US"/>
        </w:rPr>
        <w:t>i</w:t>
      </w:r>
      <w:r>
        <w:rPr>
          <w:rFonts w:ascii="Tahoma" w:eastAsia="Frutiger" w:hAnsi="Tahoma" w:cs="Tahoma"/>
          <w:lang w:eastAsia="en-US"/>
        </w:rPr>
        <w:t xml:space="preserve"> sporazum</w:t>
      </w:r>
      <w:r w:rsidRPr="004C1F13">
        <w:rPr>
          <w:rFonts w:ascii="Tahoma" w:eastAsia="Frutiger" w:hAnsi="Tahoma" w:cs="Tahoma"/>
          <w:lang w:eastAsia="en-US"/>
        </w:rPr>
        <w:t>, potem pa dokumenti v vrstnem redu, kot si sledijo v tem členu.</w:t>
      </w:r>
    </w:p>
    <w:p w14:paraId="05FAE70F" w14:textId="77777777" w:rsidR="00B76D25" w:rsidRDefault="00B76D25" w:rsidP="00E63979">
      <w:pPr>
        <w:keepNext/>
        <w:keepLines/>
        <w:jc w:val="both"/>
        <w:rPr>
          <w:rFonts w:ascii="Tahoma" w:eastAsia="Frutiger" w:hAnsi="Tahoma" w:cs="Tahoma"/>
          <w:lang w:eastAsia="en-US"/>
        </w:rPr>
      </w:pPr>
    </w:p>
    <w:p w14:paraId="2091EA59" w14:textId="3E7E1097" w:rsidR="00E90FDB" w:rsidRPr="003C5E66" w:rsidRDefault="000D5BA5" w:rsidP="00E63979">
      <w:pPr>
        <w:pStyle w:val="Odstavekseznama"/>
        <w:keepNext/>
        <w:keepLines/>
        <w:numPr>
          <w:ilvl w:val="0"/>
          <w:numId w:val="29"/>
        </w:numPr>
        <w:ind w:left="426" w:hanging="426"/>
        <w:rPr>
          <w:rFonts w:ascii="Tahoma" w:eastAsia="Frutiger" w:hAnsi="Tahoma" w:cs="Tahoma"/>
          <w:b/>
          <w:lang w:eastAsia="en-US"/>
        </w:rPr>
      </w:pPr>
      <w:r>
        <w:rPr>
          <w:rFonts w:ascii="Tahoma" w:eastAsia="Frutiger" w:hAnsi="Tahoma" w:cs="Tahoma"/>
          <w:b/>
          <w:lang w:eastAsia="en-US"/>
        </w:rPr>
        <w:t>OCENJENA</w:t>
      </w:r>
      <w:r w:rsidR="00E90FDB" w:rsidRPr="003C5E66">
        <w:rPr>
          <w:rFonts w:ascii="Tahoma" w:eastAsia="Frutiger" w:hAnsi="Tahoma" w:cs="Tahoma"/>
          <w:b/>
          <w:lang w:eastAsia="en-US"/>
        </w:rPr>
        <w:t xml:space="preserve"> VREDNOST</w:t>
      </w:r>
      <w:r>
        <w:rPr>
          <w:rFonts w:ascii="Tahoma" w:eastAsia="Frutiger" w:hAnsi="Tahoma" w:cs="Tahoma"/>
          <w:b/>
          <w:lang w:eastAsia="en-US"/>
        </w:rPr>
        <w:t xml:space="preserve"> OKVIRNEGA SPORAZUMA</w:t>
      </w:r>
    </w:p>
    <w:p w14:paraId="18D813C1" w14:textId="77777777" w:rsidR="008A1E65" w:rsidRPr="003C5E66" w:rsidRDefault="008A1E65" w:rsidP="00E63979">
      <w:pPr>
        <w:pStyle w:val="Odstavekseznama"/>
        <w:keepNext/>
        <w:keepLines/>
        <w:ind w:left="0"/>
        <w:rPr>
          <w:rFonts w:ascii="Tahoma" w:eastAsia="Frutiger" w:hAnsi="Tahoma" w:cs="Tahoma"/>
          <w:b/>
          <w:lang w:eastAsia="en-US"/>
        </w:rPr>
      </w:pPr>
    </w:p>
    <w:p w14:paraId="347A882A" w14:textId="77777777" w:rsidR="00E90FDB" w:rsidRPr="003C5E66" w:rsidRDefault="00E90FDB" w:rsidP="00E63979">
      <w:pPr>
        <w:keepNext/>
        <w:keepLines/>
        <w:numPr>
          <w:ilvl w:val="0"/>
          <w:numId w:val="24"/>
        </w:numPr>
        <w:jc w:val="center"/>
        <w:rPr>
          <w:rFonts w:ascii="Tahoma" w:eastAsia="Frutiger" w:hAnsi="Tahoma" w:cs="Tahoma"/>
          <w:lang w:eastAsia="en-US"/>
        </w:rPr>
      </w:pPr>
      <w:r w:rsidRPr="003C5E66">
        <w:rPr>
          <w:rFonts w:ascii="Tahoma" w:eastAsia="Frutiger" w:hAnsi="Tahoma" w:cs="Tahoma"/>
          <w:lang w:eastAsia="en-US"/>
        </w:rPr>
        <w:t>člen</w:t>
      </w:r>
    </w:p>
    <w:p w14:paraId="5BC67DCF" w14:textId="77777777" w:rsidR="008A1E65" w:rsidRPr="003C5E66" w:rsidRDefault="008A1E65" w:rsidP="00E63979">
      <w:pPr>
        <w:keepNext/>
        <w:keepLines/>
        <w:jc w:val="both"/>
        <w:rPr>
          <w:rFonts w:ascii="Tahoma" w:eastAsia="Frutiger" w:hAnsi="Tahoma" w:cs="Tahoma"/>
          <w:lang w:eastAsia="en-US"/>
        </w:rPr>
      </w:pPr>
    </w:p>
    <w:p w14:paraId="20D8EB89" w14:textId="1D1A5B41" w:rsidR="008F1F12" w:rsidRPr="008F1F12" w:rsidRDefault="008F1F12" w:rsidP="00E63979">
      <w:pPr>
        <w:keepNext/>
        <w:keepLines/>
        <w:jc w:val="both"/>
        <w:rPr>
          <w:rFonts w:ascii="Tahoma" w:eastAsia="Frutiger" w:hAnsi="Tahoma" w:cs="Tahoma"/>
          <w:lang w:eastAsia="en-US"/>
        </w:rPr>
      </w:pPr>
      <w:r w:rsidRPr="008F1F12">
        <w:rPr>
          <w:rFonts w:ascii="Tahoma" w:eastAsia="Frutiger" w:hAnsi="Tahoma" w:cs="Tahoma"/>
          <w:lang w:eastAsia="en-US"/>
        </w:rPr>
        <w:t>Ocenjena vrednost okvirnega sporazuma je ob objavi obvestila o javnem naročilu na Portalu javnih naročil in na dan sklenitve tega okvirnega sporazuma znaša:</w:t>
      </w:r>
    </w:p>
    <w:p w14:paraId="3CD0AE67" w14:textId="77777777" w:rsidR="008F1F12" w:rsidRPr="008F1F12" w:rsidRDefault="008F1F12" w:rsidP="00E63979">
      <w:pPr>
        <w:keepNext/>
        <w:keepLines/>
        <w:jc w:val="both"/>
        <w:rPr>
          <w:rFonts w:ascii="Tahoma" w:eastAsia="Frutiger" w:hAnsi="Tahoma" w:cs="Tahoma"/>
          <w:lang w:eastAsia="en-US"/>
        </w:rPr>
      </w:pPr>
    </w:p>
    <w:tbl>
      <w:tblPr>
        <w:tblW w:w="0" w:type="auto"/>
        <w:jc w:val="center"/>
        <w:tblBorders>
          <w:bottom w:val="single" w:sz="4" w:space="0" w:color="auto"/>
        </w:tblBorders>
        <w:tblLook w:val="04A0" w:firstRow="1" w:lastRow="0" w:firstColumn="1" w:lastColumn="0" w:noHBand="0" w:noVBand="1"/>
      </w:tblPr>
      <w:tblGrid>
        <w:gridCol w:w="3976"/>
      </w:tblGrid>
      <w:tr w:rsidR="008F1F12" w:rsidRPr="008F1F12" w14:paraId="477C6FED" w14:textId="77777777" w:rsidTr="00721034">
        <w:trPr>
          <w:jc w:val="center"/>
        </w:trPr>
        <w:tc>
          <w:tcPr>
            <w:tcW w:w="0" w:type="auto"/>
            <w:shd w:val="clear" w:color="auto" w:fill="auto"/>
          </w:tcPr>
          <w:p w14:paraId="2CBF71C5" w14:textId="77777777" w:rsidR="008F1F12" w:rsidRPr="008F1F12" w:rsidRDefault="008F1F12" w:rsidP="00E63979">
            <w:pPr>
              <w:keepNext/>
              <w:keepLines/>
              <w:jc w:val="both"/>
              <w:rPr>
                <w:rFonts w:ascii="Tahoma" w:eastAsia="Frutiger" w:hAnsi="Tahoma" w:cs="Tahoma"/>
                <w:lang w:eastAsia="en-US"/>
              </w:rPr>
            </w:pPr>
            <w:r w:rsidRPr="008F1F12">
              <w:rPr>
                <w:rFonts w:ascii="Tahoma" w:eastAsia="Frutiger" w:hAnsi="Tahoma" w:cs="Tahoma"/>
                <w:lang w:eastAsia="en-US"/>
              </w:rPr>
              <w:t xml:space="preserve">                                        EUR brez DDV</w:t>
            </w:r>
          </w:p>
        </w:tc>
      </w:tr>
    </w:tbl>
    <w:p w14:paraId="0BDEBD61" w14:textId="77777777" w:rsidR="008F1F12" w:rsidRPr="008F1F12" w:rsidRDefault="008F1F12" w:rsidP="00E63979">
      <w:pPr>
        <w:keepNext/>
        <w:keepLines/>
        <w:jc w:val="both"/>
        <w:rPr>
          <w:rFonts w:ascii="Tahoma" w:eastAsia="Frutiger" w:hAnsi="Tahoma" w:cs="Tahoma"/>
          <w:lang w:eastAsia="en-US"/>
        </w:rPr>
      </w:pPr>
    </w:p>
    <w:p w14:paraId="7B13E363" w14:textId="77777777" w:rsidR="008F1F12" w:rsidRPr="008F1F12" w:rsidRDefault="008F1F12" w:rsidP="00E63979">
      <w:pPr>
        <w:keepNext/>
        <w:keepLines/>
        <w:jc w:val="both"/>
        <w:rPr>
          <w:rFonts w:ascii="Tahoma" w:eastAsia="Frutiger" w:hAnsi="Tahoma" w:cs="Tahoma"/>
          <w:lang w:eastAsia="en-US"/>
        </w:rPr>
      </w:pPr>
      <w:r w:rsidRPr="008F1F12">
        <w:rPr>
          <w:rFonts w:ascii="Tahoma" w:eastAsia="Frutiger" w:hAnsi="Tahoma" w:cs="Tahoma"/>
          <w:lang w:eastAsia="en-US"/>
        </w:rPr>
        <w:t>(z besedo: …………………………………………………………………….. evrov in 00/100).</w:t>
      </w:r>
    </w:p>
    <w:p w14:paraId="45075329" w14:textId="77777777" w:rsidR="008F1F12" w:rsidRPr="008F1F12" w:rsidRDefault="008F1F12" w:rsidP="00E63979">
      <w:pPr>
        <w:keepNext/>
        <w:keepLines/>
        <w:jc w:val="both"/>
        <w:rPr>
          <w:rFonts w:ascii="Tahoma" w:eastAsia="Frutiger" w:hAnsi="Tahoma" w:cs="Tahoma"/>
          <w:lang w:eastAsia="en-US"/>
        </w:rPr>
      </w:pPr>
    </w:p>
    <w:p w14:paraId="450E3206" w14:textId="77777777" w:rsidR="008F1F12" w:rsidRPr="008F1F12" w:rsidRDefault="008F1F12" w:rsidP="00E63979">
      <w:pPr>
        <w:keepNext/>
        <w:keepLines/>
        <w:jc w:val="both"/>
        <w:rPr>
          <w:rFonts w:ascii="Tahoma" w:eastAsia="Frutiger" w:hAnsi="Tahoma" w:cs="Tahoma"/>
          <w:lang w:eastAsia="en-US"/>
        </w:rPr>
      </w:pPr>
      <w:r w:rsidRPr="008F1F12">
        <w:rPr>
          <w:rFonts w:ascii="Tahoma" w:eastAsia="Frutiger" w:hAnsi="Tahoma" w:cs="Tahoma"/>
          <w:lang w:eastAsia="en-US"/>
        </w:rPr>
        <w:lastRenderedPageBreak/>
        <w:t>Ocenjena vrednost okvirnega sporazuma ne vključuje DDV. DDV bo izvajalec zaračunal na podlagi veljavne zakonodaje Republike Slovenije.</w:t>
      </w:r>
    </w:p>
    <w:p w14:paraId="4CA1D9C2" w14:textId="04DC499E" w:rsidR="008F1F12" w:rsidRDefault="008F1F12" w:rsidP="00E63979">
      <w:pPr>
        <w:keepNext/>
        <w:keepLines/>
        <w:jc w:val="both"/>
        <w:rPr>
          <w:rFonts w:ascii="Tahoma" w:eastAsia="Frutiger" w:hAnsi="Tahoma" w:cs="Tahoma"/>
          <w:lang w:eastAsia="en-US"/>
        </w:rPr>
      </w:pPr>
    </w:p>
    <w:p w14:paraId="1200DC36" w14:textId="772EB2AE" w:rsidR="00B10E8C" w:rsidRDefault="00B10E8C" w:rsidP="00E63979">
      <w:pPr>
        <w:keepNext/>
        <w:keepLines/>
        <w:numPr>
          <w:ilvl w:val="0"/>
          <w:numId w:val="24"/>
        </w:numPr>
        <w:jc w:val="center"/>
        <w:rPr>
          <w:rFonts w:ascii="Tahoma" w:eastAsia="Frutiger" w:hAnsi="Tahoma" w:cs="Tahoma"/>
          <w:lang w:eastAsia="en-US"/>
        </w:rPr>
      </w:pPr>
      <w:r>
        <w:rPr>
          <w:rFonts w:ascii="Tahoma" w:eastAsia="Frutiger" w:hAnsi="Tahoma" w:cs="Tahoma"/>
          <w:lang w:eastAsia="en-US"/>
        </w:rPr>
        <w:t>člen</w:t>
      </w:r>
    </w:p>
    <w:p w14:paraId="4CA802C3" w14:textId="77777777" w:rsidR="00B10E8C" w:rsidRPr="008F1F12" w:rsidRDefault="00B10E8C" w:rsidP="00E63979">
      <w:pPr>
        <w:keepNext/>
        <w:keepLines/>
        <w:jc w:val="both"/>
        <w:rPr>
          <w:rFonts w:ascii="Tahoma" w:eastAsia="Frutiger" w:hAnsi="Tahoma" w:cs="Tahoma"/>
          <w:lang w:eastAsia="en-US"/>
        </w:rPr>
      </w:pPr>
    </w:p>
    <w:p w14:paraId="28F23636" w14:textId="6C0CA14B" w:rsidR="00B10E8C" w:rsidRDefault="00B10E8C" w:rsidP="00E63979">
      <w:pPr>
        <w:keepNext/>
        <w:keepLines/>
        <w:jc w:val="both"/>
        <w:rPr>
          <w:rFonts w:ascii="Tahoma" w:eastAsia="Frutiger" w:hAnsi="Tahoma" w:cs="Tahoma"/>
          <w:lang w:eastAsia="en-US"/>
        </w:rPr>
      </w:pPr>
      <w:r w:rsidRPr="00B42D78">
        <w:rPr>
          <w:rFonts w:ascii="Tahoma" w:eastAsia="Frutiger" w:hAnsi="Tahoma" w:cs="Tahoma"/>
          <w:lang w:eastAsia="en-US"/>
        </w:rPr>
        <w:t xml:space="preserve">Mesečni pavšal za vzdrževanje </w:t>
      </w:r>
      <w:r w:rsidRPr="00B10E8C">
        <w:rPr>
          <w:rFonts w:ascii="Tahoma" w:eastAsia="Frutiger" w:hAnsi="Tahoma" w:cs="Tahoma"/>
          <w:lang w:eastAsia="en-US"/>
        </w:rPr>
        <w:t>nadzornega sistema v centru vodenja in sistema za prenos podatkov obstoječih objektov</w:t>
      </w:r>
      <w:r>
        <w:rPr>
          <w:rFonts w:ascii="Tahoma" w:eastAsia="Frutiger" w:hAnsi="Tahoma" w:cs="Tahoma"/>
          <w:lang w:eastAsia="en-US"/>
        </w:rPr>
        <w:t xml:space="preserve"> znaša __________ EUR brez DDV.</w:t>
      </w:r>
    </w:p>
    <w:p w14:paraId="3B949B34" w14:textId="599C1BAF" w:rsidR="00B10E8C" w:rsidRDefault="00B10E8C" w:rsidP="00E63979">
      <w:pPr>
        <w:keepNext/>
        <w:keepLines/>
        <w:jc w:val="both"/>
        <w:rPr>
          <w:rFonts w:ascii="Tahoma" w:eastAsia="Frutiger" w:hAnsi="Tahoma" w:cs="Tahoma"/>
          <w:lang w:eastAsia="en-US"/>
        </w:rPr>
      </w:pPr>
    </w:p>
    <w:p w14:paraId="54DEDDFE" w14:textId="327502C5" w:rsidR="00B10E8C" w:rsidRDefault="00B10E8C" w:rsidP="00E63979">
      <w:pPr>
        <w:keepNext/>
        <w:keepLines/>
        <w:jc w:val="both"/>
        <w:rPr>
          <w:rFonts w:ascii="Tahoma" w:eastAsia="Frutiger" w:hAnsi="Tahoma" w:cs="Tahoma"/>
          <w:lang w:eastAsia="en-US"/>
        </w:rPr>
      </w:pPr>
      <w:r>
        <w:rPr>
          <w:rFonts w:ascii="Tahoma" w:eastAsia="Frutiger" w:hAnsi="Tahoma" w:cs="Tahoma"/>
          <w:lang w:eastAsia="en-US"/>
        </w:rPr>
        <w:t>Ostale cene na enoto mere za storitve in blago so navedene v ponudbenem predračunu.</w:t>
      </w:r>
    </w:p>
    <w:p w14:paraId="57467956" w14:textId="77777777" w:rsidR="00B10E8C" w:rsidRDefault="00B10E8C" w:rsidP="00E63979">
      <w:pPr>
        <w:keepNext/>
        <w:keepLines/>
        <w:jc w:val="both"/>
        <w:rPr>
          <w:rFonts w:ascii="Tahoma" w:eastAsia="Frutiger" w:hAnsi="Tahoma" w:cs="Tahoma"/>
          <w:lang w:eastAsia="en-US"/>
        </w:rPr>
      </w:pPr>
    </w:p>
    <w:p w14:paraId="114F85A7" w14:textId="0577DE28" w:rsidR="002A460E" w:rsidRPr="00C62FEF" w:rsidRDefault="008F1F12" w:rsidP="00E63979">
      <w:pPr>
        <w:keepNext/>
        <w:keepLines/>
        <w:jc w:val="both"/>
        <w:rPr>
          <w:rFonts w:ascii="Tahoma" w:eastAsia="Frutiger" w:hAnsi="Tahoma" w:cs="Tahoma"/>
          <w:lang w:eastAsia="en-US"/>
        </w:rPr>
      </w:pPr>
      <w:r w:rsidRPr="00C62FEF">
        <w:rPr>
          <w:rFonts w:ascii="Tahoma" w:eastAsia="Frutiger" w:hAnsi="Tahoma" w:cs="Tahoma"/>
          <w:lang w:eastAsia="en-US"/>
        </w:rPr>
        <w:t>Cene na enoto mere, navedene v ponudbenem predračunu, ki je sestavni del tega okvirnega sporazuma, so v času veljavnosti okvirnega sporazuma fiksne in se ne spreminjajo pod nobenim pogojem</w:t>
      </w:r>
      <w:r w:rsidR="002A460E" w:rsidRPr="00C62FEF">
        <w:rPr>
          <w:rFonts w:ascii="Tahoma" w:eastAsia="Frutiger" w:hAnsi="Tahoma" w:cs="Tahoma"/>
          <w:lang w:eastAsia="en-US"/>
        </w:rPr>
        <w:t xml:space="preserve">, razen pod pogoji in na način, naveden v </w:t>
      </w:r>
      <w:r w:rsidR="00317166">
        <w:rPr>
          <w:rFonts w:ascii="Tahoma" w:eastAsia="Frutiger" w:hAnsi="Tahoma" w:cs="Tahoma"/>
          <w:lang w:eastAsia="en-US"/>
        </w:rPr>
        <w:t>10</w:t>
      </w:r>
      <w:r w:rsidR="002A460E" w:rsidRPr="00C62FEF">
        <w:rPr>
          <w:rFonts w:ascii="Tahoma" w:eastAsia="Frutiger" w:hAnsi="Tahoma" w:cs="Tahoma"/>
          <w:lang w:eastAsia="en-US"/>
        </w:rPr>
        <w:t>. členu tega okvirnega sporazuma in v primeru znižanja cen na enoto mere, navedenih v ponudbenem predračunu.</w:t>
      </w:r>
    </w:p>
    <w:p w14:paraId="3C3C53C8" w14:textId="77777777" w:rsidR="00B10E8C" w:rsidRPr="002A460E" w:rsidRDefault="00B10E8C" w:rsidP="00E63979">
      <w:pPr>
        <w:keepNext/>
        <w:keepLines/>
        <w:jc w:val="both"/>
        <w:rPr>
          <w:rFonts w:ascii="Tahoma" w:eastAsia="Frutiger" w:hAnsi="Tahoma" w:cs="Tahoma"/>
          <w:highlight w:val="yellow"/>
          <w:lang w:eastAsia="en-US"/>
        </w:rPr>
      </w:pPr>
    </w:p>
    <w:p w14:paraId="2699B9B3" w14:textId="60D20861" w:rsidR="008F1F12" w:rsidRDefault="008F1F12" w:rsidP="00E63979">
      <w:pPr>
        <w:keepNext/>
        <w:keepLines/>
        <w:jc w:val="both"/>
        <w:rPr>
          <w:rFonts w:ascii="Tahoma" w:eastAsia="Frutiger" w:hAnsi="Tahoma" w:cs="Tahoma"/>
          <w:lang w:eastAsia="en-US"/>
        </w:rPr>
      </w:pPr>
      <w:r w:rsidRPr="008F1F12">
        <w:rPr>
          <w:rFonts w:ascii="Tahoma" w:eastAsia="Frutiger" w:hAnsi="Tahoma" w:cs="Tahoma"/>
          <w:lang w:eastAsia="en-US"/>
        </w:rPr>
        <w:t xml:space="preserve">V cenah na enoto mere so zajeti vsi materialni in nematerialni stroški, ki bodo potrebni za kvalitetno izvedbo predmeta okvirnega sporazuma, kot tudi vsi ostali stroški, ki bodo izvajalcu nastali pri izpolnjevanju ostalih obveznost iz okvirnega sporazuma. </w:t>
      </w:r>
    </w:p>
    <w:p w14:paraId="74986E5E" w14:textId="4E9924D5" w:rsidR="00275DC7" w:rsidRDefault="00275DC7" w:rsidP="00E63979">
      <w:pPr>
        <w:keepNext/>
        <w:keepLines/>
        <w:jc w:val="both"/>
        <w:rPr>
          <w:rFonts w:ascii="Tahoma" w:eastAsia="Frutiger" w:hAnsi="Tahoma" w:cs="Tahoma"/>
          <w:lang w:eastAsia="en-US"/>
        </w:rPr>
      </w:pPr>
    </w:p>
    <w:p w14:paraId="4F18F41F" w14:textId="68A7CB02" w:rsidR="00275DC7" w:rsidRPr="00275DC7" w:rsidRDefault="00275DC7" w:rsidP="00E63979">
      <w:pPr>
        <w:keepNext/>
        <w:keepLines/>
        <w:jc w:val="both"/>
        <w:rPr>
          <w:rFonts w:ascii="Tahoma" w:eastAsia="Frutiger" w:hAnsi="Tahoma" w:cs="Tahoma"/>
          <w:lang w:eastAsia="en-US"/>
        </w:rPr>
      </w:pPr>
      <w:r w:rsidRPr="00275DC7">
        <w:rPr>
          <w:rFonts w:ascii="Tahoma" w:eastAsia="Frutiger" w:hAnsi="Tahoma" w:cs="Tahoma"/>
          <w:lang w:eastAsia="en-US"/>
        </w:rPr>
        <w:t xml:space="preserve">V primeru, da naročnik ugotovi odstopanje cen </w:t>
      </w:r>
      <w:r>
        <w:rPr>
          <w:rFonts w:ascii="Tahoma" w:eastAsia="Frutiger" w:hAnsi="Tahoma" w:cs="Tahoma"/>
          <w:lang w:eastAsia="en-US"/>
        </w:rPr>
        <w:t>blaga</w:t>
      </w:r>
      <w:r w:rsidRPr="00275DC7">
        <w:rPr>
          <w:rFonts w:ascii="Tahoma" w:eastAsia="Frutiger" w:hAnsi="Tahoma" w:cs="Tahoma"/>
          <w:lang w:eastAsia="en-US"/>
        </w:rPr>
        <w:t xml:space="preserve"> med izvajalcem in drugimi distributerji oz. proizvajalci za več kot petnajst odstotkov (15</w:t>
      </w:r>
      <w:r w:rsidR="00B42D78">
        <w:rPr>
          <w:rFonts w:ascii="Tahoma" w:eastAsia="Frutiger" w:hAnsi="Tahoma" w:cs="Tahoma"/>
          <w:lang w:eastAsia="en-US"/>
        </w:rPr>
        <w:t xml:space="preserve"> </w:t>
      </w:r>
      <w:r w:rsidRPr="00275DC7">
        <w:rPr>
          <w:rFonts w:ascii="Tahoma" w:eastAsia="Frutiger" w:hAnsi="Tahoma" w:cs="Tahoma"/>
          <w:lang w:eastAsia="en-US"/>
        </w:rPr>
        <w:t>%)</w:t>
      </w:r>
      <w:r w:rsidR="00F6468D">
        <w:rPr>
          <w:rFonts w:ascii="Tahoma" w:eastAsia="Frutiger" w:hAnsi="Tahoma" w:cs="Tahoma"/>
          <w:lang w:eastAsia="en-US"/>
        </w:rPr>
        <w:t xml:space="preserve"> (tj. cene blaga izvajalca po tem okvirnem sporazumu so v primerjavi s cenami drugih distributerjev ali proizvajalcev višje za več kot 15 %)</w:t>
      </w:r>
      <w:r w:rsidRPr="00275DC7">
        <w:rPr>
          <w:rFonts w:ascii="Tahoma" w:eastAsia="Frutiger" w:hAnsi="Tahoma" w:cs="Tahoma"/>
          <w:lang w:eastAsia="en-US"/>
        </w:rPr>
        <w:t>, si naročnik pridržuje pravico, da lahko samostojno naroči</w:t>
      </w:r>
      <w:r>
        <w:rPr>
          <w:rFonts w:ascii="Tahoma" w:eastAsia="Frutiger" w:hAnsi="Tahoma" w:cs="Tahoma"/>
          <w:lang w:eastAsia="en-US"/>
        </w:rPr>
        <w:t>/kupi</w:t>
      </w:r>
      <w:r w:rsidRPr="00275DC7">
        <w:rPr>
          <w:rFonts w:ascii="Tahoma" w:eastAsia="Frutiger" w:hAnsi="Tahoma" w:cs="Tahoma"/>
          <w:lang w:eastAsia="en-US"/>
        </w:rPr>
        <w:t xml:space="preserve"> </w:t>
      </w:r>
      <w:r>
        <w:rPr>
          <w:rFonts w:ascii="Tahoma" w:eastAsia="Frutiger" w:hAnsi="Tahoma" w:cs="Tahoma"/>
          <w:lang w:eastAsia="en-US"/>
        </w:rPr>
        <w:t>blago</w:t>
      </w:r>
      <w:r w:rsidRPr="00275DC7">
        <w:rPr>
          <w:rFonts w:ascii="Tahoma" w:eastAsia="Frutiger" w:hAnsi="Tahoma" w:cs="Tahoma"/>
          <w:lang w:eastAsia="en-US"/>
        </w:rPr>
        <w:t xml:space="preserve"> pri ugodnejšem izvajalcu (distributerju oz. proizvajalcu) ne glede na sklenjen predmetni okvirni sporazum med njim (naročnikom) in izvajalcem</w:t>
      </w:r>
      <w:r>
        <w:rPr>
          <w:rFonts w:ascii="Tahoma" w:eastAsia="Frutiger" w:hAnsi="Tahoma" w:cs="Tahoma"/>
          <w:lang w:eastAsia="en-US"/>
        </w:rPr>
        <w:t xml:space="preserve"> ter blago preda izvajalcu za vgradnjo v sistem</w:t>
      </w:r>
      <w:r w:rsidRPr="00275DC7">
        <w:rPr>
          <w:rFonts w:ascii="Tahoma" w:eastAsia="Frutiger" w:hAnsi="Tahoma" w:cs="Tahoma"/>
          <w:lang w:eastAsia="en-US"/>
        </w:rPr>
        <w:t>.</w:t>
      </w:r>
    </w:p>
    <w:p w14:paraId="595E3DE6" w14:textId="77777777" w:rsidR="009939D4" w:rsidRDefault="009939D4" w:rsidP="00E63979">
      <w:pPr>
        <w:keepNext/>
        <w:keepLines/>
        <w:jc w:val="both"/>
        <w:rPr>
          <w:rFonts w:ascii="Tahoma" w:eastAsia="Frutiger" w:hAnsi="Tahoma" w:cs="Tahoma"/>
          <w:lang w:eastAsia="en-US"/>
        </w:rPr>
      </w:pPr>
    </w:p>
    <w:p w14:paraId="3FBED92F" w14:textId="77777777" w:rsidR="009561A9" w:rsidRDefault="009561A9" w:rsidP="00E63979">
      <w:pPr>
        <w:keepNext/>
        <w:keepLines/>
        <w:numPr>
          <w:ilvl w:val="0"/>
          <w:numId w:val="24"/>
        </w:numPr>
        <w:jc w:val="center"/>
        <w:rPr>
          <w:rFonts w:ascii="Tahoma" w:eastAsia="Frutiger" w:hAnsi="Tahoma" w:cs="Tahoma"/>
          <w:lang w:eastAsia="en-US"/>
        </w:rPr>
      </w:pPr>
      <w:r>
        <w:rPr>
          <w:rFonts w:ascii="Tahoma" w:eastAsia="Frutiger" w:hAnsi="Tahoma" w:cs="Tahoma"/>
          <w:lang w:eastAsia="en-US"/>
        </w:rPr>
        <w:t>člen</w:t>
      </w:r>
    </w:p>
    <w:p w14:paraId="179EA7A2" w14:textId="77777777" w:rsidR="009561A9" w:rsidRPr="003C5E66" w:rsidRDefault="009561A9" w:rsidP="00E63979">
      <w:pPr>
        <w:keepNext/>
        <w:keepLines/>
        <w:jc w:val="both"/>
        <w:rPr>
          <w:rFonts w:ascii="Tahoma" w:eastAsia="Frutiger" w:hAnsi="Tahoma" w:cs="Tahoma"/>
          <w:lang w:eastAsia="en-US"/>
        </w:rPr>
      </w:pPr>
    </w:p>
    <w:p w14:paraId="15488C8D" w14:textId="4270BBCC" w:rsidR="002A460E" w:rsidRPr="00C62FEF" w:rsidRDefault="002A460E" w:rsidP="00E63979">
      <w:pPr>
        <w:keepNext/>
        <w:keepLines/>
        <w:jc w:val="both"/>
        <w:rPr>
          <w:rFonts w:ascii="Tahoma" w:eastAsia="Frutiger" w:hAnsi="Tahoma" w:cs="Tahoma"/>
          <w:color w:val="000000" w:themeColor="text1"/>
          <w:lang w:eastAsia="en-US"/>
        </w:rPr>
      </w:pPr>
      <w:r w:rsidRPr="00C62FEF">
        <w:rPr>
          <w:rFonts w:ascii="Tahoma" w:eastAsia="Frutiger" w:hAnsi="Tahoma" w:cs="Tahoma"/>
          <w:color w:val="000000" w:themeColor="text1"/>
          <w:lang w:eastAsia="en-US"/>
        </w:rPr>
        <w:t>Povišanje cen</w:t>
      </w:r>
      <w:r w:rsidR="00C62FEF" w:rsidRPr="00C62FEF">
        <w:rPr>
          <w:rFonts w:ascii="Tahoma" w:eastAsia="Frutiger" w:hAnsi="Tahoma" w:cs="Tahoma"/>
          <w:color w:val="000000" w:themeColor="text1"/>
          <w:lang w:eastAsia="en-US"/>
        </w:rPr>
        <w:t xml:space="preserve"> na enoto mere iz ponudbenega predračuna</w:t>
      </w:r>
      <w:r w:rsidRPr="00C62FEF">
        <w:rPr>
          <w:rFonts w:ascii="Tahoma" w:eastAsia="Frutiger" w:hAnsi="Tahoma" w:cs="Tahoma"/>
          <w:color w:val="000000" w:themeColor="text1"/>
          <w:lang w:eastAsia="en-US"/>
        </w:rPr>
        <w:t xml:space="preserve"> </w:t>
      </w:r>
      <w:r w:rsidRPr="00C62FEF">
        <w:rPr>
          <w:rFonts w:ascii="Tahoma" w:hAnsi="Tahoma" w:cs="Tahoma"/>
          <w:color w:val="000000" w:themeColor="text1"/>
        </w:rPr>
        <w:t xml:space="preserve">pod poz. »C: Cenik krmilne opreme« </w:t>
      </w:r>
      <w:r w:rsidRPr="00C62FEF">
        <w:rPr>
          <w:rFonts w:ascii="Tahoma" w:eastAsia="Frutiger" w:hAnsi="Tahoma" w:cs="Tahoma"/>
          <w:color w:val="000000" w:themeColor="text1"/>
          <w:lang w:eastAsia="en-US"/>
        </w:rPr>
        <w:t>se lahko, v skladu s Pravilnikom o načinih valorizacije denarnih obveznosti, ki jih v večletnih pogodbah dogovarjajo pravne osebe javnega sektorja (Ur. l. RS, št. 1/04), prvič izvede:</w:t>
      </w:r>
    </w:p>
    <w:p w14:paraId="1B44B592" w14:textId="77777777" w:rsidR="002A460E" w:rsidRPr="00C62FEF" w:rsidRDefault="002A460E" w:rsidP="00E63979">
      <w:pPr>
        <w:keepNext/>
        <w:keepLines/>
        <w:numPr>
          <w:ilvl w:val="0"/>
          <w:numId w:val="4"/>
        </w:numPr>
        <w:jc w:val="both"/>
        <w:rPr>
          <w:rFonts w:ascii="Tahoma" w:eastAsia="Frutiger" w:hAnsi="Tahoma" w:cs="Tahoma"/>
          <w:color w:val="000000" w:themeColor="text1"/>
          <w:lang w:eastAsia="en-US"/>
        </w:rPr>
      </w:pPr>
      <w:r w:rsidRPr="00C62FEF">
        <w:rPr>
          <w:rFonts w:ascii="Tahoma" w:eastAsia="Frutiger" w:hAnsi="Tahoma" w:cs="Tahoma"/>
          <w:color w:val="000000" w:themeColor="text1"/>
          <w:lang w:eastAsia="en-US"/>
        </w:rPr>
        <w:t xml:space="preserve">po preteku enega (1) leta od sklenitve tega okvirnega sporazuma in </w:t>
      </w:r>
    </w:p>
    <w:p w14:paraId="35F66C4B" w14:textId="77777777" w:rsidR="002A460E" w:rsidRPr="00C62FEF" w:rsidRDefault="002A460E" w:rsidP="00E63979">
      <w:pPr>
        <w:keepNext/>
        <w:keepLines/>
        <w:numPr>
          <w:ilvl w:val="0"/>
          <w:numId w:val="4"/>
        </w:numPr>
        <w:jc w:val="both"/>
        <w:rPr>
          <w:rFonts w:ascii="Tahoma" w:eastAsia="Frutiger" w:hAnsi="Tahoma" w:cs="Tahoma"/>
          <w:color w:val="000000" w:themeColor="text1"/>
          <w:lang w:eastAsia="en-US"/>
        </w:rPr>
      </w:pPr>
      <w:r w:rsidRPr="00C62FEF">
        <w:rPr>
          <w:rFonts w:ascii="Tahoma" w:eastAsia="Frutiger" w:hAnsi="Tahoma" w:cs="Tahoma"/>
          <w:color w:val="000000" w:themeColor="text1"/>
          <w:lang w:eastAsia="en-US"/>
        </w:rPr>
        <w:t xml:space="preserve">ko kumulativno povečanje indeksa cen industrijskih proizvodov, po podatkih Statističnega urada RS, preseže štiri odstotke (4%) vrednosti, šteto od preteka enega (1) leta od sklenitve tega okvirnega sporazuma. </w:t>
      </w:r>
    </w:p>
    <w:p w14:paraId="50DFCE73" w14:textId="77777777" w:rsidR="00F6468D" w:rsidRDefault="00F6468D" w:rsidP="00E63979">
      <w:pPr>
        <w:keepNext/>
        <w:keepLines/>
        <w:jc w:val="both"/>
        <w:rPr>
          <w:rFonts w:ascii="Tahoma" w:eastAsia="Frutiger" w:hAnsi="Tahoma" w:cs="Tahoma"/>
          <w:color w:val="000000" w:themeColor="text1"/>
          <w:lang w:eastAsia="en-US"/>
        </w:rPr>
      </w:pPr>
    </w:p>
    <w:p w14:paraId="6679E446" w14:textId="1D5E9751" w:rsidR="002A460E" w:rsidRPr="00C62FEF" w:rsidRDefault="002A460E" w:rsidP="00E63979">
      <w:pPr>
        <w:keepNext/>
        <w:keepLines/>
        <w:jc w:val="both"/>
        <w:rPr>
          <w:rFonts w:ascii="Tahoma" w:eastAsia="Frutiger" w:hAnsi="Tahoma" w:cs="Tahoma"/>
          <w:color w:val="000000" w:themeColor="text1"/>
          <w:lang w:eastAsia="en-US"/>
        </w:rPr>
      </w:pPr>
      <w:r w:rsidRPr="00C62FEF">
        <w:rPr>
          <w:rFonts w:ascii="Tahoma" w:eastAsia="Frutiger" w:hAnsi="Tahoma" w:cs="Tahoma"/>
          <w:color w:val="000000" w:themeColor="text1"/>
          <w:lang w:eastAsia="en-US"/>
        </w:rPr>
        <w:t>Povišanje cen</w:t>
      </w:r>
      <w:r w:rsidR="00C62FEF" w:rsidRPr="00C62FEF">
        <w:rPr>
          <w:rFonts w:ascii="Tahoma" w:eastAsia="Frutiger" w:hAnsi="Tahoma" w:cs="Tahoma"/>
          <w:color w:val="000000" w:themeColor="text1"/>
          <w:lang w:eastAsia="en-US"/>
        </w:rPr>
        <w:t xml:space="preserve"> na enoto mere</w:t>
      </w:r>
      <w:r w:rsidRPr="00C62FEF">
        <w:rPr>
          <w:rFonts w:ascii="Tahoma" w:eastAsia="Frutiger" w:hAnsi="Tahoma" w:cs="Tahoma"/>
          <w:color w:val="000000" w:themeColor="text1"/>
          <w:lang w:eastAsia="en-US"/>
        </w:rPr>
        <w:t xml:space="preserve"> lahko znaša največ osemdeset odstotkov (80 %) povečanja indeksa cen. Nadaljnja povišanja cen se lahko izvedejo, ko kumulativno povečanje indeksa cen industrijskih proizvodov, po podatkih Statističnega urada RS, ponovno preseže štiri odstotke (4 %) vrednosti od zadnjega povišanja cen. </w:t>
      </w:r>
    </w:p>
    <w:p w14:paraId="6D3744D1" w14:textId="77777777" w:rsidR="002A460E" w:rsidRPr="00C62FEF" w:rsidRDefault="002A460E" w:rsidP="00E63979">
      <w:pPr>
        <w:keepNext/>
        <w:keepLines/>
        <w:jc w:val="both"/>
        <w:rPr>
          <w:rFonts w:ascii="Tahoma" w:eastAsia="Frutiger" w:hAnsi="Tahoma" w:cs="Tahoma"/>
          <w:color w:val="000000" w:themeColor="text1"/>
          <w:lang w:eastAsia="en-US"/>
        </w:rPr>
      </w:pPr>
    </w:p>
    <w:p w14:paraId="7C57FBA3" w14:textId="5AC94383" w:rsidR="002A460E" w:rsidRPr="00C62FEF" w:rsidRDefault="00C62FEF" w:rsidP="00E63979">
      <w:pPr>
        <w:keepNext/>
        <w:keepLines/>
        <w:jc w:val="both"/>
        <w:rPr>
          <w:rFonts w:ascii="Tahoma" w:eastAsia="Frutiger" w:hAnsi="Tahoma" w:cs="Tahoma"/>
          <w:color w:val="000000" w:themeColor="text1"/>
          <w:lang w:eastAsia="en-US"/>
        </w:rPr>
      </w:pPr>
      <w:r w:rsidRPr="00C62FEF">
        <w:rPr>
          <w:rFonts w:ascii="Tahoma" w:eastAsia="Frutiger" w:hAnsi="Tahoma" w:cs="Tahoma"/>
          <w:color w:val="000000" w:themeColor="text1"/>
          <w:lang w:eastAsia="en-US"/>
        </w:rPr>
        <w:t>Izvajalec</w:t>
      </w:r>
      <w:r w:rsidR="002A460E" w:rsidRPr="00C62FEF">
        <w:rPr>
          <w:rFonts w:ascii="Tahoma" w:eastAsia="Frutiger" w:hAnsi="Tahoma" w:cs="Tahoma"/>
          <w:color w:val="000000" w:themeColor="text1"/>
          <w:lang w:eastAsia="en-US"/>
        </w:rPr>
        <w:t xml:space="preserve"> mora pred uveljavljanjem spremembe cen predložiti </w:t>
      </w:r>
      <w:r w:rsidRPr="00C62FEF">
        <w:rPr>
          <w:rFonts w:ascii="Tahoma" w:eastAsia="Frutiger" w:hAnsi="Tahoma" w:cs="Tahoma"/>
          <w:color w:val="000000" w:themeColor="text1"/>
          <w:lang w:eastAsia="en-US"/>
        </w:rPr>
        <w:t>naročniku</w:t>
      </w:r>
      <w:r w:rsidR="002A460E" w:rsidRPr="00C62FEF">
        <w:rPr>
          <w:rFonts w:ascii="Tahoma" w:eastAsia="Frutiger" w:hAnsi="Tahoma" w:cs="Tahoma"/>
          <w:color w:val="000000" w:themeColor="text1"/>
          <w:lang w:eastAsia="en-US"/>
        </w:rPr>
        <w:t xml:space="preserve"> zahtevek za spremembo cen z dokazili o upravičenosti predlagane spremembe. </w:t>
      </w:r>
      <w:r w:rsidRPr="00C62FEF">
        <w:rPr>
          <w:rFonts w:ascii="Tahoma" w:eastAsia="Frutiger" w:hAnsi="Tahoma" w:cs="Tahoma"/>
          <w:color w:val="000000" w:themeColor="text1"/>
          <w:lang w:eastAsia="en-US"/>
        </w:rPr>
        <w:t>Naročnik</w:t>
      </w:r>
      <w:r w:rsidR="002A460E" w:rsidRPr="00C62FEF">
        <w:rPr>
          <w:rFonts w:ascii="Tahoma" w:eastAsia="Frutiger" w:hAnsi="Tahoma" w:cs="Tahoma"/>
          <w:color w:val="000000" w:themeColor="text1"/>
          <w:lang w:eastAsia="en-US"/>
        </w:rPr>
        <w:t xml:space="preserve"> se mora s spremembo cen strinjati, kar bo potrdil s sklenitvijo aneksa k okvirnemu sporazumu.</w:t>
      </w:r>
    </w:p>
    <w:p w14:paraId="302C2A69" w14:textId="765A7FE6" w:rsidR="002207A1" w:rsidRDefault="002207A1" w:rsidP="00E63979">
      <w:pPr>
        <w:keepNext/>
        <w:keepLines/>
        <w:jc w:val="both"/>
        <w:rPr>
          <w:rFonts w:ascii="Tahoma" w:eastAsia="Frutiger" w:hAnsi="Tahoma" w:cs="Tahoma"/>
          <w:color w:val="000000" w:themeColor="text1"/>
          <w:lang w:eastAsia="en-US"/>
        </w:rPr>
      </w:pPr>
    </w:p>
    <w:p w14:paraId="2008E1BB" w14:textId="77777777" w:rsidR="00275DC7" w:rsidRDefault="00275DC7" w:rsidP="00E63979">
      <w:pPr>
        <w:keepNext/>
        <w:keepLines/>
        <w:jc w:val="both"/>
        <w:rPr>
          <w:rFonts w:ascii="Tahoma" w:hAnsi="Tahoma" w:cs="Tahoma"/>
        </w:rPr>
      </w:pPr>
      <w:r w:rsidRPr="00C717AD">
        <w:rPr>
          <w:rFonts w:ascii="Tahoma" w:hAnsi="Tahoma" w:cs="Tahoma"/>
        </w:rPr>
        <w:t>V primeru znižanja dogovorjenega indeksa cen, se določila tega člena smiselno uporabljajo tudi za znižanje cen. Izvajalec je dolžan naročnika obvestiti o znižanju dogovorjenega indeksa cen, ki vpliva na znižanje cen po tem okvirnem sporazumu.</w:t>
      </w:r>
    </w:p>
    <w:p w14:paraId="08E9973D" w14:textId="77777777" w:rsidR="00275DC7" w:rsidRPr="00C62FEF" w:rsidRDefault="00275DC7" w:rsidP="00E63979">
      <w:pPr>
        <w:keepNext/>
        <w:keepLines/>
        <w:jc w:val="both"/>
        <w:rPr>
          <w:rFonts w:ascii="Tahoma" w:eastAsia="Frutiger" w:hAnsi="Tahoma" w:cs="Tahoma"/>
          <w:color w:val="000000" w:themeColor="text1"/>
          <w:lang w:eastAsia="en-US"/>
        </w:rPr>
      </w:pPr>
    </w:p>
    <w:p w14:paraId="1C58C73D" w14:textId="2B8ED8DB" w:rsidR="002A460E" w:rsidRPr="00C62FEF" w:rsidRDefault="002A460E" w:rsidP="00E63979">
      <w:pPr>
        <w:pStyle w:val="Slog"/>
        <w:keepNext/>
        <w:keepLines/>
        <w:jc w:val="both"/>
        <w:rPr>
          <w:rFonts w:ascii="Tahoma" w:hAnsi="Tahoma" w:cs="Tahoma"/>
          <w:color w:val="000000" w:themeColor="text1"/>
          <w:sz w:val="20"/>
          <w:lang w:val="sl-SI"/>
        </w:rPr>
      </w:pPr>
      <w:r w:rsidRPr="00C62FEF">
        <w:rPr>
          <w:rFonts w:ascii="Tahoma" w:hAnsi="Tahoma" w:cs="Tahoma"/>
          <w:color w:val="000000" w:themeColor="text1"/>
          <w:sz w:val="20"/>
          <w:lang w:val="sl-SI"/>
        </w:rPr>
        <w:t>Cene na enoto mere</w:t>
      </w:r>
      <w:r w:rsidR="00C62FEF" w:rsidRPr="00C62FEF">
        <w:rPr>
          <w:rFonts w:ascii="Tahoma" w:hAnsi="Tahoma" w:cs="Tahoma"/>
          <w:color w:val="000000" w:themeColor="text1"/>
          <w:sz w:val="20"/>
          <w:lang w:val="sl-SI"/>
        </w:rPr>
        <w:t xml:space="preserve"> v ponudbenem predračunu</w:t>
      </w:r>
      <w:r w:rsidRPr="00C62FEF">
        <w:rPr>
          <w:rFonts w:ascii="Tahoma" w:hAnsi="Tahoma" w:cs="Tahoma"/>
          <w:color w:val="000000" w:themeColor="text1"/>
          <w:sz w:val="20"/>
          <w:lang w:val="sl-SI"/>
        </w:rPr>
        <w:t xml:space="preserve"> pod poz. »A: Nadgradnja nadzornega sistema z dodajanjem novih ali obnovljenih objektov« in poz. »B: Vzdrževanje in nadgradnja nadzornega sistema v centru vodenja in sistema za prenos podatkov obstoječih objektov« v ponudbenem predračunu se v času veljavnosti okvirnega sporazuma ne spremenijo v nobenem primeru. </w:t>
      </w:r>
    </w:p>
    <w:p w14:paraId="580B3B63" w14:textId="77777777" w:rsidR="002A460E" w:rsidRDefault="002A460E" w:rsidP="00E63979">
      <w:pPr>
        <w:keepNext/>
        <w:keepLines/>
        <w:jc w:val="both"/>
        <w:rPr>
          <w:rFonts w:ascii="Tahoma" w:eastAsia="Frutiger" w:hAnsi="Tahoma" w:cs="Tahoma"/>
          <w:lang w:eastAsia="en-US"/>
        </w:rPr>
      </w:pPr>
    </w:p>
    <w:p w14:paraId="2C1490D7" w14:textId="2D1B80B8" w:rsidR="00457C45" w:rsidRPr="00457C45" w:rsidRDefault="00457C45" w:rsidP="00E63979">
      <w:pPr>
        <w:pStyle w:val="Odstavekseznama"/>
        <w:keepNext/>
        <w:keepLines/>
        <w:numPr>
          <w:ilvl w:val="0"/>
          <w:numId w:val="29"/>
        </w:numPr>
        <w:ind w:left="426" w:hanging="426"/>
        <w:rPr>
          <w:rFonts w:ascii="Tahoma" w:eastAsia="Frutiger" w:hAnsi="Tahoma" w:cs="Tahoma"/>
          <w:lang w:eastAsia="en-US"/>
        </w:rPr>
      </w:pPr>
      <w:r w:rsidRPr="00457C45">
        <w:rPr>
          <w:rFonts w:ascii="Tahoma" w:eastAsia="Frutiger" w:hAnsi="Tahoma" w:cs="Tahoma"/>
          <w:b/>
          <w:lang w:eastAsia="en-US"/>
        </w:rPr>
        <w:t>DODATNA</w:t>
      </w:r>
      <w:r w:rsidRPr="00457C45">
        <w:rPr>
          <w:rFonts w:ascii="Tahoma" w:eastAsia="Frutiger" w:hAnsi="Tahoma" w:cs="Tahoma"/>
          <w:lang w:eastAsia="en-US"/>
        </w:rPr>
        <w:t xml:space="preserve"> </w:t>
      </w:r>
      <w:r w:rsidRPr="00457C45">
        <w:rPr>
          <w:rFonts w:ascii="Tahoma" w:eastAsia="Frutiger" w:hAnsi="Tahoma" w:cs="Tahoma"/>
          <w:b/>
          <w:lang w:eastAsia="en-US"/>
        </w:rPr>
        <w:t>NAROČILA</w:t>
      </w:r>
    </w:p>
    <w:p w14:paraId="2C054360" w14:textId="77777777" w:rsidR="00457C45" w:rsidRPr="00457C45" w:rsidRDefault="00457C45" w:rsidP="00E63979">
      <w:pPr>
        <w:keepNext/>
        <w:keepLines/>
        <w:jc w:val="both"/>
        <w:rPr>
          <w:rFonts w:ascii="Tahoma" w:eastAsia="Frutiger" w:hAnsi="Tahoma" w:cs="Tahoma"/>
          <w:lang w:eastAsia="en-US"/>
        </w:rPr>
      </w:pPr>
    </w:p>
    <w:p w14:paraId="60F68759" w14:textId="73355773" w:rsidR="00457C45" w:rsidRPr="00457C45" w:rsidRDefault="00457C45" w:rsidP="00E63979">
      <w:pPr>
        <w:keepNext/>
        <w:keepLines/>
        <w:numPr>
          <w:ilvl w:val="0"/>
          <w:numId w:val="24"/>
        </w:numPr>
        <w:jc w:val="center"/>
        <w:rPr>
          <w:rFonts w:ascii="Tahoma" w:eastAsia="Frutiger" w:hAnsi="Tahoma" w:cs="Tahoma"/>
          <w:lang w:eastAsia="en-US"/>
        </w:rPr>
      </w:pPr>
      <w:r w:rsidRPr="00457C45">
        <w:rPr>
          <w:rFonts w:ascii="Tahoma" w:eastAsia="Frutiger" w:hAnsi="Tahoma" w:cs="Tahoma"/>
          <w:lang w:eastAsia="en-US"/>
        </w:rPr>
        <w:t>člen</w:t>
      </w:r>
    </w:p>
    <w:p w14:paraId="6CB35A7D" w14:textId="77777777" w:rsidR="00457C45" w:rsidRPr="00457C45" w:rsidRDefault="00457C45" w:rsidP="00E63979">
      <w:pPr>
        <w:keepNext/>
        <w:keepLines/>
        <w:jc w:val="both"/>
        <w:rPr>
          <w:rFonts w:ascii="Tahoma" w:eastAsia="Frutiger" w:hAnsi="Tahoma" w:cs="Tahoma"/>
          <w:lang w:eastAsia="en-US"/>
        </w:rPr>
      </w:pPr>
    </w:p>
    <w:p w14:paraId="37A36299" w14:textId="78EC07D0" w:rsidR="00457C45" w:rsidRPr="00C139E8" w:rsidRDefault="00457C45" w:rsidP="00E63979">
      <w:pPr>
        <w:keepNext/>
        <w:keepLines/>
        <w:jc w:val="both"/>
        <w:rPr>
          <w:rFonts w:ascii="Tahoma" w:eastAsia="Frutiger" w:hAnsi="Tahoma" w:cs="Tahoma"/>
          <w:color w:val="000000" w:themeColor="text1"/>
          <w:lang w:eastAsia="en-US"/>
        </w:rPr>
      </w:pPr>
      <w:r w:rsidRPr="00C139E8">
        <w:rPr>
          <w:rFonts w:ascii="Tahoma" w:eastAsia="Frutiger" w:hAnsi="Tahoma" w:cs="Tahoma"/>
          <w:color w:val="000000" w:themeColor="text1"/>
          <w:lang w:eastAsia="en-US"/>
        </w:rPr>
        <w:lastRenderedPageBreak/>
        <w:t>V kolikor se bo v času veljavnosti okvirnega sporazuma pri naročniku pojavila potreba po storitvah in</w:t>
      </w:r>
      <w:r w:rsidR="00C139E8" w:rsidRPr="00C139E8">
        <w:rPr>
          <w:rFonts w:ascii="Tahoma" w:eastAsia="Frutiger" w:hAnsi="Tahoma" w:cs="Tahoma"/>
          <w:color w:val="000000" w:themeColor="text1"/>
          <w:lang w:eastAsia="en-US"/>
        </w:rPr>
        <w:t>/ali</w:t>
      </w:r>
      <w:r w:rsidRPr="00C139E8">
        <w:rPr>
          <w:rFonts w:ascii="Tahoma" w:eastAsia="Frutiger" w:hAnsi="Tahoma" w:cs="Tahoma"/>
          <w:color w:val="000000" w:themeColor="text1"/>
          <w:lang w:eastAsia="en-US"/>
        </w:rPr>
        <w:t xml:space="preserve"> dobavah, ki po namenu sodijo v istovrstne storitve/dobave oziroma so povezane s predmetom sklenjenega okvirnega sporazuma in te storitve/dobave niso navedene v ponudbenem predračunu izvajalca, mora izvajalec te storitve/dobave izvajati skladno z določili tega okvirnega sporazuma.   </w:t>
      </w:r>
    </w:p>
    <w:p w14:paraId="120A64B9" w14:textId="77777777" w:rsidR="00457C45" w:rsidRPr="00C139E8" w:rsidRDefault="00457C45" w:rsidP="00E63979">
      <w:pPr>
        <w:keepNext/>
        <w:keepLines/>
        <w:jc w:val="both"/>
        <w:rPr>
          <w:rFonts w:ascii="Tahoma" w:eastAsia="Frutiger" w:hAnsi="Tahoma" w:cs="Tahoma"/>
          <w:color w:val="000000" w:themeColor="text1"/>
          <w:lang w:eastAsia="en-US"/>
        </w:rPr>
      </w:pPr>
      <w:r w:rsidRPr="00C139E8">
        <w:rPr>
          <w:rFonts w:ascii="Tahoma" w:eastAsia="Frutiger" w:hAnsi="Tahoma" w:cs="Tahoma"/>
          <w:color w:val="000000" w:themeColor="text1"/>
          <w:lang w:eastAsia="en-US"/>
        </w:rPr>
        <w:t xml:space="preserve"> </w:t>
      </w:r>
    </w:p>
    <w:p w14:paraId="668F4B31" w14:textId="3BF8CCF5" w:rsidR="00C139E8" w:rsidRPr="00C139E8" w:rsidRDefault="00C139E8" w:rsidP="00E63979">
      <w:pPr>
        <w:keepNext/>
        <w:keepLines/>
        <w:jc w:val="both"/>
        <w:rPr>
          <w:rFonts w:ascii="Tahoma" w:eastAsia="Frutiger" w:hAnsi="Tahoma" w:cs="Tahoma"/>
          <w:color w:val="000000" w:themeColor="text1"/>
          <w:lang w:eastAsia="en-US"/>
        </w:rPr>
      </w:pPr>
      <w:r w:rsidRPr="00C139E8">
        <w:rPr>
          <w:rFonts w:ascii="Tahoma" w:eastAsia="Frutiger" w:hAnsi="Tahoma" w:cs="Tahoma"/>
          <w:color w:val="000000" w:themeColor="text1"/>
          <w:lang w:eastAsia="en-US"/>
        </w:rPr>
        <w:t>Stranki okvirnega sporazuma se bosta medsebojno pisno dogovorili za ceno in vrsto tak</w:t>
      </w:r>
      <w:r>
        <w:rPr>
          <w:rFonts w:ascii="Tahoma" w:eastAsia="Frutiger" w:hAnsi="Tahoma" w:cs="Tahoma"/>
          <w:color w:val="000000" w:themeColor="text1"/>
          <w:lang w:eastAsia="en-US"/>
        </w:rPr>
        <w:t>ih storitev/dobav</w:t>
      </w:r>
      <w:r w:rsidRPr="00C139E8">
        <w:rPr>
          <w:rFonts w:ascii="Tahoma" w:eastAsia="Frutiger" w:hAnsi="Tahoma" w:cs="Tahoma"/>
          <w:color w:val="000000" w:themeColor="text1"/>
          <w:lang w:eastAsia="en-US"/>
        </w:rPr>
        <w:t xml:space="preserve"> ter jih dodali na ponudbeni predračun. </w:t>
      </w:r>
      <w:r w:rsidR="00515252">
        <w:rPr>
          <w:rFonts w:ascii="Tahoma" w:eastAsia="Frutiger" w:hAnsi="Tahoma" w:cs="Tahoma"/>
          <w:color w:val="000000" w:themeColor="text1"/>
          <w:lang w:eastAsia="en-US"/>
        </w:rPr>
        <w:t xml:space="preserve">Izvajalec </w:t>
      </w:r>
      <w:r w:rsidRPr="00C139E8">
        <w:rPr>
          <w:rFonts w:ascii="Tahoma" w:eastAsia="Frutiger" w:hAnsi="Tahoma" w:cs="Tahoma"/>
          <w:color w:val="000000" w:themeColor="text1"/>
          <w:lang w:eastAsia="en-US"/>
        </w:rPr>
        <w:t xml:space="preserve">mora takšne </w:t>
      </w:r>
      <w:r w:rsidR="00515252">
        <w:rPr>
          <w:rFonts w:ascii="Tahoma" w:eastAsia="Frutiger" w:hAnsi="Tahoma" w:cs="Tahoma"/>
          <w:color w:val="000000" w:themeColor="text1"/>
          <w:lang w:eastAsia="en-US"/>
        </w:rPr>
        <w:t>storitve/</w:t>
      </w:r>
      <w:r w:rsidRPr="00C139E8">
        <w:rPr>
          <w:rFonts w:ascii="Tahoma" w:eastAsia="Frutiger" w:hAnsi="Tahoma" w:cs="Tahoma"/>
          <w:color w:val="000000" w:themeColor="text1"/>
          <w:lang w:eastAsia="en-US"/>
        </w:rPr>
        <w:t>dobave izvajati skladno z določili tega okvirnega sporazuma.</w:t>
      </w:r>
      <w:r w:rsidR="00F6468D">
        <w:rPr>
          <w:rFonts w:ascii="Tahoma" w:eastAsia="Frutiger" w:hAnsi="Tahoma" w:cs="Tahoma"/>
          <w:color w:val="000000" w:themeColor="text1"/>
          <w:lang w:eastAsia="en-US"/>
        </w:rPr>
        <w:t xml:space="preserve"> Naročnik si pridržuje pravico preveriti ceno na trgu.</w:t>
      </w:r>
    </w:p>
    <w:p w14:paraId="0678B643" w14:textId="78BD8CC4" w:rsidR="002F1616" w:rsidRPr="004C1F13" w:rsidRDefault="002F1616" w:rsidP="00E63979">
      <w:pPr>
        <w:keepNext/>
        <w:keepLines/>
        <w:jc w:val="both"/>
        <w:rPr>
          <w:rFonts w:ascii="Tahoma" w:eastAsia="Frutiger" w:hAnsi="Tahoma" w:cs="Tahoma"/>
          <w:lang w:eastAsia="en-US"/>
        </w:rPr>
      </w:pPr>
    </w:p>
    <w:p w14:paraId="5FF4DF1C" w14:textId="53596CA4" w:rsidR="00E90FDB" w:rsidRDefault="00E90FDB" w:rsidP="00E63979">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NAČIN OBRAČUNAVANJA</w:t>
      </w:r>
      <w:r w:rsidR="007351AD">
        <w:rPr>
          <w:rFonts w:ascii="Tahoma" w:eastAsia="Frutiger" w:hAnsi="Tahoma" w:cs="Tahoma"/>
          <w:b/>
          <w:lang w:eastAsia="en-US"/>
        </w:rPr>
        <w:t xml:space="preserve"> IN PLAČILO</w:t>
      </w:r>
    </w:p>
    <w:p w14:paraId="50202CE8" w14:textId="77777777" w:rsidR="008A1E65" w:rsidRPr="004C1F13" w:rsidRDefault="008A1E65" w:rsidP="00E63979">
      <w:pPr>
        <w:pStyle w:val="Odstavekseznama"/>
        <w:keepNext/>
        <w:keepLines/>
        <w:ind w:left="426"/>
        <w:rPr>
          <w:rFonts w:ascii="Tahoma" w:eastAsia="Frutiger" w:hAnsi="Tahoma" w:cs="Tahoma"/>
          <w:b/>
          <w:lang w:eastAsia="en-US"/>
        </w:rPr>
      </w:pPr>
    </w:p>
    <w:p w14:paraId="7D67A428" w14:textId="77777777" w:rsidR="00E90FDB" w:rsidRPr="008A1E65" w:rsidRDefault="00E90FDB" w:rsidP="00E63979">
      <w:pPr>
        <w:keepNext/>
        <w:keepLines/>
        <w:numPr>
          <w:ilvl w:val="0"/>
          <w:numId w:val="24"/>
        </w:numPr>
        <w:jc w:val="center"/>
        <w:rPr>
          <w:rFonts w:ascii="Tahoma" w:eastAsia="Frutiger" w:hAnsi="Tahoma" w:cs="Tahoma"/>
          <w:lang w:eastAsia="en-US"/>
        </w:rPr>
      </w:pPr>
      <w:r w:rsidRPr="008A1E65">
        <w:rPr>
          <w:rFonts w:ascii="Tahoma" w:eastAsia="Frutiger" w:hAnsi="Tahoma" w:cs="Tahoma"/>
          <w:lang w:eastAsia="en-US"/>
        </w:rPr>
        <w:t>člen</w:t>
      </w:r>
    </w:p>
    <w:p w14:paraId="0C11979B" w14:textId="77777777" w:rsidR="008A1E65" w:rsidRDefault="008A1E65" w:rsidP="00E63979">
      <w:pPr>
        <w:keepNext/>
        <w:keepLines/>
        <w:contextualSpacing/>
        <w:jc w:val="both"/>
        <w:rPr>
          <w:rFonts w:ascii="Tahoma" w:eastAsia="Frutiger" w:hAnsi="Tahoma" w:cs="Tahoma"/>
          <w:lang w:eastAsia="en-US"/>
        </w:rPr>
      </w:pPr>
    </w:p>
    <w:p w14:paraId="30CCD6B6" w14:textId="6AD68803" w:rsidR="00647086" w:rsidRPr="00A74C3B" w:rsidRDefault="007351AD" w:rsidP="00E63979">
      <w:pPr>
        <w:keepNext/>
        <w:keepLines/>
        <w:jc w:val="both"/>
        <w:rPr>
          <w:rFonts w:ascii="Tahoma" w:eastAsia="Frutiger" w:hAnsi="Tahoma" w:cs="Tahoma"/>
          <w:lang w:eastAsia="en-US"/>
        </w:rPr>
      </w:pPr>
      <w:r w:rsidRPr="00551D6A">
        <w:rPr>
          <w:rFonts w:ascii="Tahoma" w:hAnsi="Tahoma"/>
        </w:rPr>
        <w:t>Obračun dobav</w:t>
      </w:r>
      <w:r>
        <w:rPr>
          <w:rFonts w:ascii="Tahoma" w:hAnsi="Tahoma"/>
        </w:rPr>
        <w:t xml:space="preserve"> blaga in opravljenih storitev </w:t>
      </w:r>
      <w:r w:rsidRPr="00551D6A">
        <w:rPr>
          <w:rFonts w:ascii="Tahoma" w:hAnsi="Tahoma"/>
        </w:rPr>
        <w:t>se bo izved</w:t>
      </w:r>
      <w:r>
        <w:rPr>
          <w:rFonts w:ascii="Tahoma" w:hAnsi="Tahoma"/>
        </w:rPr>
        <w:t>el na osnovi dejansko opravljenih storitev</w:t>
      </w:r>
      <w:r w:rsidRPr="00551D6A">
        <w:rPr>
          <w:rFonts w:ascii="Tahoma" w:hAnsi="Tahoma"/>
        </w:rPr>
        <w:t xml:space="preserve"> in dobav </w:t>
      </w:r>
      <w:r>
        <w:rPr>
          <w:rFonts w:ascii="Tahoma" w:hAnsi="Tahoma"/>
        </w:rPr>
        <w:t>blaga</w:t>
      </w:r>
      <w:r w:rsidRPr="00551D6A">
        <w:rPr>
          <w:rFonts w:ascii="Tahoma" w:hAnsi="Tahoma"/>
        </w:rPr>
        <w:t xml:space="preserve">. </w:t>
      </w:r>
      <w:r>
        <w:rPr>
          <w:rFonts w:ascii="Tahoma" w:hAnsi="Tahoma"/>
        </w:rPr>
        <w:t>Dobav</w:t>
      </w:r>
      <w:r w:rsidR="000D76EB">
        <w:rPr>
          <w:rFonts w:ascii="Tahoma" w:hAnsi="Tahoma"/>
        </w:rPr>
        <w:t>e</w:t>
      </w:r>
      <w:r>
        <w:rPr>
          <w:rFonts w:ascii="Tahoma" w:hAnsi="Tahoma"/>
        </w:rPr>
        <w:t xml:space="preserve"> blaga oziroma opravljene storitve se bodo štel</w:t>
      </w:r>
      <w:r w:rsidR="000D76EB">
        <w:rPr>
          <w:rFonts w:ascii="Tahoma" w:hAnsi="Tahoma"/>
        </w:rPr>
        <w:t>e</w:t>
      </w:r>
      <w:r>
        <w:rPr>
          <w:rFonts w:ascii="Tahoma" w:hAnsi="Tahoma"/>
        </w:rPr>
        <w:t xml:space="preserve"> za pravilno izvršen</w:t>
      </w:r>
      <w:r w:rsidR="000D76EB">
        <w:rPr>
          <w:rFonts w:ascii="Tahoma" w:hAnsi="Tahoma"/>
        </w:rPr>
        <w:t>e</w:t>
      </w:r>
      <w:r>
        <w:rPr>
          <w:rFonts w:ascii="Tahoma" w:hAnsi="Tahoma"/>
        </w:rPr>
        <w:t xml:space="preserve"> s podpisom primopredajnega zapisnika (delovnega naloga, dobavnice) s strani obeh strank okvirnega sporazuma oziroma njunih predstavnikov.</w:t>
      </w:r>
      <w:r w:rsidR="00647086">
        <w:rPr>
          <w:rFonts w:ascii="Tahoma" w:hAnsi="Tahoma"/>
        </w:rPr>
        <w:t xml:space="preserve"> </w:t>
      </w:r>
      <w:r w:rsidR="00647086" w:rsidRPr="00B42D78">
        <w:rPr>
          <w:rFonts w:ascii="Tahoma" w:eastAsia="Frutiger" w:hAnsi="Tahoma" w:cs="Tahoma"/>
          <w:lang w:eastAsia="en-US"/>
        </w:rPr>
        <w:t>Storitev se šteje za uspešno opravljeno z dnem podpisa prevzemnega zapisnika s strani obeh strank okvirnega sporazuma oz. njunih predstavnikov oziroma po potrditvi in podpisu poročila in utemeljitve pri intervencijskih posegih s strani obeh strank okvirnega sporazuma oz. njunih predstavnikov, v skladu z določili tega okvirnega sporazuma.</w:t>
      </w:r>
    </w:p>
    <w:p w14:paraId="5BB70FE0" w14:textId="164CD7E8" w:rsidR="007351AD" w:rsidRDefault="007351AD" w:rsidP="00E63979">
      <w:pPr>
        <w:keepNext/>
        <w:keepLines/>
        <w:jc w:val="both"/>
        <w:rPr>
          <w:rFonts w:ascii="Tahoma" w:hAnsi="Tahoma"/>
        </w:rPr>
      </w:pPr>
    </w:p>
    <w:p w14:paraId="0BD14B03" w14:textId="77777777" w:rsidR="002F6AF4" w:rsidRPr="00A74C3B" w:rsidRDefault="002F6AF4" w:rsidP="00E63979">
      <w:pPr>
        <w:keepNext/>
        <w:keepLines/>
        <w:jc w:val="both"/>
        <w:rPr>
          <w:rFonts w:ascii="Tahoma" w:eastAsia="Frutiger" w:hAnsi="Tahoma" w:cs="Tahoma"/>
          <w:lang w:eastAsia="en-US"/>
        </w:rPr>
      </w:pPr>
      <w:r w:rsidRPr="00A74C3B">
        <w:rPr>
          <w:rFonts w:ascii="Tahoma" w:eastAsia="Frutiger" w:hAnsi="Tahoma" w:cs="Tahoma"/>
          <w:lang w:eastAsia="en-US"/>
        </w:rPr>
        <w:t>Izvajalec izstavi račune za plačilo obveznosti po tem okvirnem sporazumu naročniku v 5 (petih) koledarskih dneh po uspešno opravljeni storitvi oz</w:t>
      </w:r>
      <w:r>
        <w:rPr>
          <w:rFonts w:ascii="Tahoma" w:eastAsia="Frutiger" w:hAnsi="Tahoma" w:cs="Tahoma"/>
          <w:lang w:eastAsia="en-US"/>
        </w:rPr>
        <w:t>iroma</w:t>
      </w:r>
      <w:r w:rsidRPr="00A74C3B">
        <w:rPr>
          <w:rFonts w:ascii="Tahoma" w:eastAsia="Frutiger" w:hAnsi="Tahoma" w:cs="Tahoma"/>
          <w:lang w:eastAsia="en-US"/>
        </w:rPr>
        <w:t xml:space="preserve"> dobavi. Izvajalec mora izstavljenemu računu za opravljeno storitev oz</w:t>
      </w:r>
      <w:r>
        <w:rPr>
          <w:rFonts w:ascii="Tahoma" w:eastAsia="Frutiger" w:hAnsi="Tahoma" w:cs="Tahoma"/>
          <w:lang w:eastAsia="en-US"/>
        </w:rPr>
        <w:t>iroma</w:t>
      </w:r>
      <w:r w:rsidRPr="00A74C3B">
        <w:rPr>
          <w:rFonts w:ascii="Tahoma" w:eastAsia="Frutiger" w:hAnsi="Tahoma" w:cs="Tahoma"/>
          <w:lang w:eastAsia="en-US"/>
        </w:rPr>
        <w:t xml:space="preserve"> dobavo priložiti poročilo (specifikacijo) z opisom opravljenih storitev oz</w:t>
      </w:r>
      <w:r>
        <w:rPr>
          <w:rFonts w:ascii="Tahoma" w:eastAsia="Frutiger" w:hAnsi="Tahoma" w:cs="Tahoma"/>
          <w:lang w:eastAsia="en-US"/>
        </w:rPr>
        <w:t>iroma</w:t>
      </w:r>
      <w:r w:rsidRPr="00A74C3B">
        <w:rPr>
          <w:rFonts w:ascii="Tahoma" w:eastAsia="Frutiger" w:hAnsi="Tahoma" w:cs="Tahoma"/>
          <w:lang w:eastAsia="en-US"/>
        </w:rPr>
        <w:t xml:space="preserve"> dobav (vrsta/opis, količina in cena na enoto ter skupna vrednost), v kolikor le-ta ni razvidna iz računa oz</w:t>
      </w:r>
      <w:r>
        <w:rPr>
          <w:rFonts w:ascii="Tahoma" w:eastAsia="Frutiger" w:hAnsi="Tahoma" w:cs="Tahoma"/>
          <w:lang w:eastAsia="en-US"/>
        </w:rPr>
        <w:t>iroma</w:t>
      </w:r>
      <w:r w:rsidRPr="00A74C3B">
        <w:rPr>
          <w:rFonts w:ascii="Tahoma" w:eastAsia="Frutiger" w:hAnsi="Tahoma" w:cs="Tahoma"/>
          <w:lang w:eastAsia="en-US"/>
        </w:rPr>
        <w:t xml:space="preserve"> dobavnice. Račune mora potrditi predstavnik naročnika</w:t>
      </w:r>
      <w:r>
        <w:rPr>
          <w:rFonts w:ascii="Tahoma" w:eastAsia="Frutiger" w:hAnsi="Tahoma" w:cs="Tahoma"/>
          <w:lang w:eastAsia="en-US"/>
        </w:rPr>
        <w:t xml:space="preserve"> (skrbnik okvirnega sporazuma naročnika po tem okvirnem sporazumu)</w:t>
      </w:r>
      <w:r w:rsidRPr="00A74C3B">
        <w:rPr>
          <w:rFonts w:ascii="Tahoma" w:eastAsia="Frutiger" w:hAnsi="Tahoma" w:cs="Tahoma"/>
          <w:lang w:eastAsia="en-US"/>
        </w:rPr>
        <w:t xml:space="preserve">. </w:t>
      </w:r>
    </w:p>
    <w:p w14:paraId="513079F1" w14:textId="77777777" w:rsidR="002F6AF4" w:rsidRPr="002F6AF4" w:rsidRDefault="002F6AF4" w:rsidP="00E63979">
      <w:pPr>
        <w:keepNext/>
        <w:keepLines/>
        <w:jc w:val="both"/>
        <w:rPr>
          <w:rFonts w:ascii="Tahoma" w:eastAsia="Frutiger" w:hAnsi="Tahoma" w:cs="Tahoma"/>
          <w:lang w:eastAsia="en-US"/>
        </w:rPr>
      </w:pPr>
    </w:p>
    <w:p w14:paraId="4BC2E6FF" w14:textId="25C3F92C" w:rsidR="002F6AF4" w:rsidRPr="002F6AF4" w:rsidRDefault="002F6AF4" w:rsidP="00E63979">
      <w:pPr>
        <w:keepNext/>
        <w:keepLines/>
        <w:jc w:val="both"/>
        <w:rPr>
          <w:rFonts w:ascii="Tahoma" w:eastAsia="Frutiger" w:hAnsi="Tahoma" w:cs="Tahoma"/>
          <w:lang w:eastAsia="en-US"/>
        </w:rPr>
      </w:pPr>
      <w:r w:rsidRPr="002F6AF4">
        <w:rPr>
          <w:rFonts w:ascii="Tahoma" w:eastAsia="Frutiger" w:hAnsi="Tahoma" w:cs="Tahoma"/>
          <w:lang w:eastAsia="en-US"/>
        </w:rPr>
        <w:t xml:space="preserve">Izvajalec bo račune za plačilo mesečnega vzdrževanja </w:t>
      </w:r>
      <w:r w:rsidRPr="00B10E8C">
        <w:rPr>
          <w:rFonts w:ascii="Tahoma" w:eastAsia="Frutiger" w:hAnsi="Tahoma" w:cs="Tahoma"/>
          <w:lang w:eastAsia="en-US"/>
        </w:rPr>
        <w:t>nadzornega sistema v centru vodenja in sistema za prenos podatkov obstoječih objektov</w:t>
      </w:r>
      <w:r w:rsidRPr="002F6AF4">
        <w:rPr>
          <w:rFonts w:ascii="Tahoma" w:eastAsia="Frutiger" w:hAnsi="Tahoma" w:cs="Tahoma"/>
          <w:lang w:eastAsia="en-US"/>
        </w:rPr>
        <w:t>, naročniku izstavil kot zbirni račun za izveden</w:t>
      </w:r>
      <w:r>
        <w:rPr>
          <w:rFonts w:ascii="Tahoma" w:eastAsia="Frutiger" w:hAnsi="Tahoma" w:cs="Tahoma"/>
          <w:lang w:eastAsia="en-US"/>
        </w:rPr>
        <w:t>o</w:t>
      </w:r>
      <w:r w:rsidRPr="002F6AF4">
        <w:rPr>
          <w:rFonts w:ascii="Tahoma" w:eastAsia="Frutiger" w:hAnsi="Tahoma" w:cs="Tahoma"/>
          <w:lang w:eastAsia="en-US"/>
        </w:rPr>
        <w:t xml:space="preserve"> mesečn</w:t>
      </w:r>
      <w:r>
        <w:rPr>
          <w:rFonts w:ascii="Tahoma" w:eastAsia="Frutiger" w:hAnsi="Tahoma" w:cs="Tahoma"/>
          <w:lang w:eastAsia="en-US"/>
        </w:rPr>
        <w:t>o</w:t>
      </w:r>
      <w:r w:rsidRPr="002F6AF4">
        <w:rPr>
          <w:rFonts w:ascii="Tahoma" w:eastAsia="Frutiger" w:hAnsi="Tahoma" w:cs="Tahoma"/>
          <w:lang w:eastAsia="en-US"/>
        </w:rPr>
        <w:t xml:space="preserve"> vzdrževanj</w:t>
      </w:r>
      <w:r>
        <w:rPr>
          <w:rFonts w:ascii="Tahoma" w:eastAsia="Frutiger" w:hAnsi="Tahoma" w:cs="Tahoma"/>
          <w:lang w:eastAsia="en-US"/>
        </w:rPr>
        <w:t>e</w:t>
      </w:r>
      <w:r w:rsidRPr="002F6AF4">
        <w:rPr>
          <w:rFonts w:ascii="Tahoma" w:eastAsia="Frutiger" w:hAnsi="Tahoma" w:cs="Tahoma"/>
          <w:lang w:eastAsia="en-US"/>
        </w:rPr>
        <w:t>, najkasneje do petega (5.) dne v tekočem mesecu, za pretekli mesec. Izvajalec je dolžan računu priložiti poročilo o opravljen</w:t>
      </w:r>
      <w:r w:rsidR="000D76EB">
        <w:rPr>
          <w:rFonts w:ascii="Tahoma" w:eastAsia="Frutiger" w:hAnsi="Tahoma" w:cs="Tahoma"/>
          <w:lang w:eastAsia="en-US"/>
        </w:rPr>
        <w:t>ih</w:t>
      </w:r>
      <w:r w:rsidRPr="002F6AF4">
        <w:rPr>
          <w:rFonts w:ascii="Tahoma" w:eastAsia="Frutiger" w:hAnsi="Tahoma" w:cs="Tahoma"/>
          <w:lang w:eastAsia="en-US"/>
        </w:rPr>
        <w:t xml:space="preserve"> </w:t>
      </w:r>
      <w:r w:rsidR="000D76EB">
        <w:rPr>
          <w:rFonts w:ascii="Tahoma" w:eastAsia="Frutiger" w:hAnsi="Tahoma" w:cs="Tahoma"/>
          <w:lang w:eastAsia="en-US"/>
        </w:rPr>
        <w:t>storitvah</w:t>
      </w:r>
      <w:r w:rsidRPr="002F6AF4">
        <w:rPr>
          <w:rFonts w:ascii="Tahoma" w:eastAsia="Frutiger" w:hAnsi="Tahoma" w:cs="Tahoma"/>
          <w:lang w:eastAsia="en-US"/>
        </w:rPr>
        <w:t xml:space="preserve"> v obliki delovnega naloga. </w:t>
      </w:r>
    </w:p>
    <w:p w14:paraId="0F249351" w14:textId="7DC396FA" w:rsidR="002F6AF4" w:rsidRDefault="002F6AF4" w:rsidP="00E63979">
      <w:pPr>
        <w:keepNext/>
        <w:keepLines/>
        <w:jc w:val="both"/>
        <w:rPr>
          <w:rFonts w:ascii="Tahoma" w:eastAsia="Frutiger" w:hAnsi="Tahoma" w:cs="Tahoma"/>
          <w:lang w:eastAsia="en-US"/>
        </w:rPr>
      </w:pPr>
    </w:p>
    <w:p w14:paraId="1C5B0162" w14:textId="5456F875" w:rsidR="00111C17" w:rsidRPr="009055F9" w:rsidRDefault="00111C17" w:rsidP="00111C17">
      <w:pPr>
        <w:keepNext/>
        <w:keepLines/>
        <w:jc w:val="both"/>
        <w:rPr>
          <w:rFonts w:ascii="Tahoma" w:hAnsi="Tahoma" w:cs="Tahoma"/>
        </w:rPr>
      </w:pPr>
      <w:r w:rsidRPr="009055F9">
        <w:rPr>
          <w:rFonts w:ascii="Tahoma" w:hAnsi="Tahoma" w:cs="Tahoma"/>
        </w:rPr>
        <w:t xml:space="preserve">Naročnik plača izvajalcu intervencijske </w:t>
      </w:r>
      <w:r>
        <w:rPr>
          <w:rFonts w:ascii="Tahoma" w:hAnsi="Tahoma" w:cs="Tahoma"/>
        </w:rPr>
        <w:t>posege</w:t>
      </w:r>
      <w:r w:rsidRPr="009055F9">
        <w:rPr>
          <w:rFonts w:ascii="Tahoma" w:hAnsi="Tahoma" w:cs="Tahoma"/>
        </w:rPr>
        <w:t xml:space="preserve"> na podlagi potrjenega poročila</w:t>
      </w:r>
      <w:r>
        <w:rPr>
          <w:rFonts w:ascii="Tahoma" w:hAnsi="Tahoma" w:cs="Tahoma"/>
        </w:rPr>
        <w:t xml:space="preserve"> iz prvega odstavka tega člena</w:t>
      </w:r>
      <w:r w:rsidRPr="009055F9">
        <w:rPr>
          <w:rFonts w:ascii="Tahoma" w:hAnsi="Tahoma" w:cs="Tahoma"/>
        </w:rPr>
        <w:t>.</w:t>
      </w:r>
    </w:p>
    <w:p w14:paraId="5383E789" w14:textId="77777777" w:rsidR="00111C17" w:rsidRPr="002F6AF4" w:rsidRDefault="00111C17" w:rsidP="00E63979">
      <w:pPr>
        <w:keepNext/>
        <w:keepLines/>
        <w:jc w:val="both"/>
        <w:rPr>
          <w:rFonts w:ascii="Tahoma" w:eastAsia="Frutiger" w:hAnsi="Tahoma" w:cs="Tahoma"/>
          <w:lang w:eastAsia="en-US"/>
        </w:rPr>
      </w:pPr>
    </w:p>
    <w:p w14:paraId="76D52EEA" w14:textId="7B1F91EF" w:rsidR="007351AD" w:rsidRDefault="007351AD" w:rsidP="00E63979">
      <w:pPr>
        <w:keepNext/>
        <w:keepLines/>
        <w:jc w:val="both"/>
        <w:rPr>
          <w:rFonts w:ascii="Tahoma" w:hAnsi="Tahoma" w:cs="Tahoma"/>
          <w:i/>
        </w:rPr>
      </w:pPr>
      <w:r w:rsidRPr="00D33DC7">
        <w:rPr>
          <w:rFonts w:ascii="Tahoma" w:hAnsi="Tahoma" w:cs="Tahoma"/>
          <w:i/>
          <w:u w:val="single"/>
        </w:rPr>
        <w:t xml:space="preserve">A. V primeru, da ima </w:t>
      </w:r>
      <w:r w:rsidRPr="00C87047">
        <w:rPr>
          <w:rFonts w:ascii="Tahoma" w:hAnsi="Tahoma" w:cs="Tahoma"/>
          <w:i/>
          <w:color w:val="000000"/>
          <w:u w:val="single"/>
        </w:rPr>
        <w:t xml:space="preserve">izvajalec </w:t>
      </w:r>
      <w:r w:rsidRPr="00D33DC7">
        <w:rPr>
          <w:rFonts w:ascii="Tahoma" w:hAnsi="Tahoma" w:cs="Tahoma"/>
          <w:i/>
          <w:u w:val="single"/>
        </w:rPr>
        <w:t xml:space="preserve">sedež v Republiki Sloveniji: </w:t>
      </w:r>
      <w:r w:rsidRPr="00215CFF">
        <w:rPr>
          <w:rFonts w:ascii="Tahoma" w:hAnsi="Tahoma" w:cs="Tahoma"/>
          <w:i/>
        </w:rPr>
        <w:t>Naročnik bo račune</w:t>
      </w:r>
      <w:r>
        <w:rPr>
          <w:rFonts w:ascii="Tahoma" w:hAnsi="Tahoma" w:cs="Tahoma"/>
          <w:i/>
        </w:rPr>
        <w:t>, izstavljene</w:t>
      </w:r>
      <w:r w:rsidRPr="00215CFF">
        <w:rPr>
          <w:rFonts w:ascii="Tahoma" w:hAnsi="Tahoma" w:cs="Tahoma"/>
          <w:i/>
        </w:rPr>
        <w:t xml:space="preserve"> v skladu s </w:t>
      </w:r>
      <w:r w:rsidR="000D76EB">
        <w:rPr>
          <w:rFonts w:ascii="Tahoma" w:hAnsi="Tahoma" w:cs="Tahoma"/>
          <w:i/>
        </w:rPr>
        <w:t>prvimi tremi</w:t>
      </w:r>
      <w:r w:rsidRPr="00215CFF">
        <w:rPr>
          <w:rFonts w:ascii="Tahoma" w:hAnsi="Tahoma" w:cs="Tahoma"/>
          <w:i/>
        </w:rPr>
        <w:t xml:space="preserve"> odstavk</w:t>
      </w:r>
      <w:r w:rsidR="000D76EB">
        <w:rPr>
          <w:rFonts w:ascii="Tahoma" w:hAnsi="Tahoma" w:cs="Tahoma"/>
          <w:i/>
        </w:rPr>
        <w:t>i</w:t>
      </w:r>
      <w:r w:rsidRPr="00215CFF">
        <w:rPr>
          <w:rFonts w:ascii="Tahoma" w:hAnsi="Tahoma" w:cs="Tahoma"/>
          <w:i/>
        </w:rPr>
        <w:t xml:space="preserve"> tega člena okvirnega sporazuma, plačal na transakcijski račun izvajalca oz. podizvajalca, ki je uradno evidentiran pri AJPES in bo naveden na računu, v roku 30 (tridesetih)</w:t>
      </w:r>
      <w:r>
        <w:rPr>
          <w:rFonts w:ascii="Tahoma" w:hAnsi="Tahoma" w:cs="Tahoma"/>
          <w:i/>
        </w:rPr>
        <w:t xml:space="preserve"> koledarskih</w:t>
      </w:r>
      <w:r w:rsidRPr="00215CFF">
        <w:rPr>
          <w:rFonts w:ascii="Tahoma" w:hAnsi="Tahoma" w:cs="Tahoma"/>
          <w:i/>
        </w:rPr>
        <w:t xml:space="preserve"> dni od dneva </w:t>
      </w:r>
      <w:r>
        <w:rPr>
          <w:rFonts w:ascii="Tahoma" w:hAnsi="Tahoma" w:cs="Tahoma"/>
          <w:i/>
        </w:rPr>
        <w:t xml:space="preserve">izstavitve </w:t>
      </w:r>
      <w:r w:rsidRPr="00215CFF">
        <w:rPr>
          <w:rFonts w:ascii="Tahoma" w:hAnsi="Tahoma" w:cs="Tahoma"/>
          <w:i/>
        </w:rPr>
        <w:t xml:space="preserve">pravilnega računa za opravljene </w:t>
      </w:r>
      <w:r>
        <w:rPr>
          <w:rFonts w:ascii="Tahoma" w:hAnsi="Tahoma" w:cs="Tahoma"/>
          <w:i/>
        </w:rPr>
        <w:t xml:space="preserve">dobave oziroma </w:t>
      </w:r>
      <w:r w:rsidR="00647086">
        <w:rPr>
          <w:rFonts w:ascii="Tahoma" w:hAnsi="Tahoma" w:cs="Tahoma"/>
          <w:i/>
        </w:rPr>
        <w:t>storitve</w:t>
      </w:r>
      <w:r w:rsidRPr="00215CFF">
        <w:rPr>
          <w:rFonts w:ascii="Tahoma" w:hAnsi="Tahoma" w:cs="Tahoma"/>
          <w:i/>
        </w:rPr>
        <w:t xml:space="preserve"> v vložišče naročnika.</w:t>
      </w:r>
    </w:p>
    <w:p w14:paraId="6B75C03D" w14:textId="77777777" w:rsidR="007351AD" w:rsidRDefault="007351AD" w:rsidP="00E63979">
      <w:pPr>
        <w:keepNext/>
        <w:keepLines/>
        <w:jc w:val="both"/>
        <w:rPr>
          <w:rFonts w:ascii="Tahoma" w:hAnsi="Tahoma" w:cs="Tahoma"/>
          <w:i/>
        </w:rPr>
      </w:pPr>
    </w:p>
    <w:p w14:paraId="1F5CE078" w14:textId="6540B1DE" w:rsidR="007351AD" w:rsidRDefault="007351AD" w:rsidP="00E63979">
      <w:pPr>
        <w:keepNext/>
        <w:keepLines/>
        <w:tabs>
          <w:tab w:val="left" w:pos="1418"/>
          <w:tab w:val="left" w:pos="1702"/>
        </w:tabs>
        <w:jc w:val="both"/>
        <w:rPr>
          <w:rFonts w:ascii="Tahoma" w:hAnsi="Tahoma" w:cs="Tahoma"/>
          <w:i/>
        </w:rPr>
      </w:pPr>
      <w:r w:rsidRPr="00D33DC7">
        <w:rPr>
          <w:rFonts w:ascii="Tahoma" w:hAnsi="Tahoma" w:cs="Tahoma"/>
          <w:i/>
          <w:u w:val="single"/>
        </w:rPr>
        <w:t>B.</w:t>
      </w:r>
      <w:r>
        <w:rPr>
          <w:rFonts w:ascii="Tahoma" w:hAnsi="Tahoma" w:cs="Tahoma"/>
          <w:i/>
          <w:u w:val="single"/>
        </w:rPr>
        <w:t xml:space="preserve"> </w:t>
      </w:r>
      <w:r w:rsidRPr="00D33DC7">
        <w:rPr>
          <w:rFonts w:ascii="Tahoma" w:hAnsi="Tahoma" w:cs="Tahoma"/>
          <w:i/>
          <w:u w:val="single"/>
        </w:rPr>
        <w:t xml:space="preserve">V primeru, da </w:t>
      </w:r>
      <w:r w:rsidRPr="00C87047">
        <w:rPr>
          <w:rFonts w:ascii="Tahoma" w:hAnsi="Tahoma" w:cs="Tahoma"/>
          <w:i/>
          <w:color w:val="000000"/>
          <w:u w:val="single"/>
        </w:rPr>
        <w:t xml:space="preserve">izvajalec </w:t>
      </w:r>
      <w:r w:rsidRPr="00D33DC7">
        <w:rPr>
          <w:rFonts w:ascii="Tahoma" w:hAnsi="Tahoma" w:cs="Tahoma"/>
          <w:i/>
          <w:u w:val="single"/>
        </w:rPr>
        <w:t xml:space="preserve">nima sedeža v Republiki Sloveniji: </w:t>
      </w:r>
      <w:r w:rsidRPr="00215CFF">
        <w:rPr>
          <w:rFonts w:ascii="Tahoma" w:hAnsi="Tahoma" w:cs="Tahoma"/>
          <w:i/>
        </w:rPr>
        <w:t>Naročnik bo račune</w:t>
      </w:r>
      <w:r>
        <w:rPr>
          <w:rFonts w:ascii="Tahoma" w:hAnsi="Tahoma" w:cs="Tahoma"/>
          <w:i/>
        </w:rPr>
        <w:t>, izstavljene</w:t>
      </w:r>
      <w:r w:rsidRPr="00215CFF">
        <w:rPr>
          <w:rFonts w:ascii="Tahoma" w:hAnsi="Tahoma" w:cs="Tahoma"/>
          <w:i/>
        </w:rPr>
        <w:t xml:space="preserve"> v skladu s </w:t>
      </w:r>
      <w:r w:rsidR="000D76EB">
        <w:rPr>
          <w:rFonts w:ascii="Tahoma" w:hAnsi="Tahoma" w:cs="Tahoma"/>
          <w:i/>
        </w:rPr>
        <w:t>prvimi tremi</w:t>
      </w:r>
      <w:r w:rsidRPr="00215CFF">
        <w:rPr>
          <w:rFonts w:ascii="Tahoma" w:hAnsi="Tahoma" w:cs="Tahoma"/>
          <w:i/>
        </w:rPr>
        <w:t xml:space="preserve"> odstavk</w:t>
      </w:r>
      <w:r w:rsidR="000D76EB">
        <w:rPr>
          <w:rFonts w:ascii="Tahoma" w:hAnsi="Tahoma" w:cs="Tahoma"/>
          <w:i/>
        </w:rPr>
        <w:t>i</w:t>
      </w:r>
      <w:r w:rsidRPr="00215CFF">
        <w:rPr>
          <w:rFonts w:ascii="Tahoma" w:hAnsi="Tahoma" w:cs="Tahoma"/>
          <w:i/>
        </w:rPr>
        <w:t xml:space="preserve"> tega člena okvirnega sporazuma, plačal na poslovni račun izvajalca oz. podizvajalca v roku 30 (tridesetih) </w:t>
      </w:r>
      <w:r>
        <w:rPr>
          <w:rFonts w:ascii="Tahoma" w:hAnsi="Tahoma" w:cs="Tahoma"/>
          <w:i/>
        </w:rPr>
        <w:t>koledarskih</w:t>
      </w:r>
      <w:r w:rsidRPr="00215CFF">
        <w:rPr>
          <w:rFonts w:ascii="Tahoma" w:hAnsi="Tahoma" w:cs="Tahoma"/>
          <w:i/>
        </w:rPr>
        <w:t xml:space="preserve"> dni od dneva </w:t>
      </w:r>
      <w:r>
        <w:rPr>
          <w:rFonts w:ascii="Tahoma" w:hAnsi="Tahoma" w:cs="Tahoma"/>
          <w:i/>
        </w:rPr>
        <w:t xml:space="preserve">izstavitve </w:t>
      </w:r>
      <w:r w:rsidRPr="00215CFF">
        <w:rPr>
          <w:rFonts w:ascii="Tahoma" w:hAnsi="Tahoma" w:cs="Tahoma"/>
          <w:i/>
        </w:rPr>
        <w:t xml:space="preserve">pravilnega računa za opravljene </w:t>
      </w:r>
      <w:r>
        <w:rPr>
          <w:rFonts w:ascii="Tahoma" w:hAnsi="Tahoma" w:cs="Tahoma"/>
          <w:i/>
        </w:rPr>
        <w:t xml:space="preserve">dobave oziroma </w:t>
      </w:r>
      <w:r w:rsidR="00647086">
        <w:rPr>
          <w:rFonts w:ascii="Tahoma" w:hAnsi="Tahoma" w:cs="Tahoma"/>
          <w:i/>
        </w:rPr>
        <w:t>storitve</w:t>
      </w:r>
      <w:r w:rsidRPr="00215CFF">
        <w:rPr>
          <w:rFonts w:ascii="Tahoma" w:hAnsi="Tahoma" w:cs="Tahoma"/>
          <w:i/>
        </w:rPr>
        <w:t xml:space="preserve"> v vložišče naročnika. Poslovni račun mora biti naveden tudi na posameznem računu. </w:t>
      </w:r>
    </w:p>
    <w:p w14:paraId="491C1C42" w14:textId="77777777" w:rsidR="007351AD" w:rsidRPr="00C34503" w:rsidRDefault="007351AD" w:rsidP="00E63979">
      <w:pPr>
        <w:keepNext/>
        <w:keepLines/>
        <w:jc w:val="both"/>
        <w:rPr>
          <w:rFonts w:ascii="Tahoma" w:hAnsi="Tahoma" w:cs="Tahoma"/>
        </w:rPr>
      </w:pPr>
    </w:p>
    <w:p w14:paraId="5674E073" w14:textId="2B689FBA" w:rsidR="007351AD" w:rsidRDefault="007351AD" w:rsidP="00E63979">
      <w:pPr>
        <w:keepNext/>
        <w:keepLines/>
        <w:jc w:val="both"/>
        <w:rPr>
          <w:rFonts w:ascii="Tahoma" w:hAnsi="Tahoma" w:cs="Tahoma"/>
        </w:rPr>
      </w:pPr>
      <w:r w:rsidRPr="0094542F">
        <w:rPr>
          <w:rFonts w:ascii="Tahoma" w:hAnsi="Tahoma" w:cs="Tahoma"/>
        </w:rPr>
        <w:t>V primeru, da izstavljeni račun ni pravilen, ga je naročnik dolžan</w:t>
      </w:r>
      <w:r>
        <w:rPr>
          <w:rFonts w:ascii="Tahoma" w:hAnsi="Tahoma" w:cs="Tahoma"/>
        </w:rPr>
        <w:t xml:space="preserve"> v roku</w:t>
      </w:r>
      <w:r w:rsidRPr="00EE1FDC">
        <w:t xml:space="preserve"> </w:t>
      </w:r>
      <w:r w:rsidRPr="00EE1FDC">
        <w:rPr>
          <w:rFonts w:ascii="Tahoma" w:hAnsi="Tahoma" w:cs="Tahoma"/>
        </w:rPr>
        <w:t>petih (5) delovnih dni</w:t>
      </w:r>
      <w:r w:rsidRPr="0094542F">
        <w:rPr>
          <w:rFonts w:ascii="Tahoma" w:hAnsi="Tahoma" w:cs="Tahoma"/>
        </w:rPr>
        <w:t xml:space="preserve"> zavrniti z obrazložitvijo, izvajalec pa je dolžan izstaviti nov</w:t>
      </w:r>
      <w:r>
        <w:rPr>
          <w:rFonts w:ascii="Tahoma" w:hAnsi="Tahoma" w:cs="Tahoma"/>
        </w:rPr>
        <w:t>,</w:t>
      </w:r>
      <w:r w:rsidRPr="0094542F">
        <w:rPr>
          <w:rFonts w:ascii="Tahoma" w:hAnsi="Tahoma" w:cs="Tahoma"/>
        </w:rPr>
        <w:t xml:space="preserve"> popravljen račun v roku </w:t>
      </w:r>
      <w:r>
        <w:rPr>
          <w:rFonts w:ascii="Tahoma" w:hAnsi="Tahoma" w:cs="Tahoma"/>
        </w:rPr>
        <w:t>treh</w:t>
      </w:r>
      <w:r w:rsidRPr="0094542F">
        <w:rPr>
          <w:rFonts w:ascii="Tahoma" w:hAnsi="Tahoma" w:cs="Tahoma"/>
        </w:rPr>
        <w:t xml:space="preserve"> (</w:t>
      </w:r>
      <w:r>
        <w:rPr>
          <w:rFonts w:ascii="Tahoma" w:hAnsi="Tahoma" w:cs="Tahoma"/>
        </w:rPr>
        <w:t>3</w:t>
      </w:r>
      <w:r w:rsidRPr="0094542F">
        <w:rPr>
          <w:rFonts w:ascii="Tahoma" w:hAnsi="Tahoma" w:cs="Tahoma"/>
        </w:rPr>
        <w:t>) koledarskih dni od zavrnitve, v kater</w:t>
      </w:r>
      <w:r>
        <w:rPr>
          <w:rFonts w:ascii="Tahoma" w:hAnsi="Tahoma" w:cs="Tahoma"/>
        </w:rPr>
        <w:t>em</w:t>
      </w:r>
      <w:r w:rsidRPr="0094542F">
        <w:rPr>
          <w:rFonts w:ascii="Tahoma" w:hAnsi="Tahoma" w:cs="Tahoma"/>
        </w:rPr>
        <w:t xml:space="preserve"> bo izkazana pravilna vrednost izvedenih </w:t>
      </w:r>
      <w:r>
        <w:rPr>
          <w:rFonts w:ascii="Tahoma" w:hAnsi="Tahoma" w:cs="Tahoma"/>
        </w:rPr>
        <w:t xml:space="preserve">dobav in/ali </w:t>
      </w:r>
      <w:r w:rsidR="00647086">
        <w:rPr>
          <w:rFonts w:ascii="Tahoma" w:hAnsi="Tahoma" w:cs="Tahoma"/>
        </w:rPr>
        <w:t>storitev</w:t>
      </w:r>
      <w:r w:rsidRPr="0094542F">
        <w:rPr>
          <w:rFonts w:ascii="Tahoma" w:hAnsi="Tahoma" w:cs="Tahoma"/>
        </w:rPr>
        <w:t>.</w:t>
      </w:r>
    </w:p>
    <w:p w14:paraId="5CD378C3" w14:textId="77777777" w:rsidR="007351AD" w:rsidRDefault="007351AD" w:rsidP="00E63979">
      <w:pPr>
        <w:keepNext/>
        <w:keepLines/>
        <w:jc w:val="both"/>
        <w:rPr>
          <w:rFonts w:ascii="Tahoma" w:hAnsi="Tahoma" w:cs="Tahoma"/>
        </w:rPr>
      </w:pPr>
    </w:p>
    <w:p w14:paraId="37CCBAA4" w14:textId="77777777" w:rsidR="007351AD" w:rsidRDefault="007351AD" w:rsidP="00E63979">
      <w:pPr>
        <w:keepNext/>
        <w:keepLines/>
        <w:jc w:val="both"/>
        <w:rPr>
          <w:rFonts w:ascii="Tahoma" w:hAnsi="Tahoma" w:cs="Tahoma"/>
        </w:rPr>
      </w:pPr>
      <w:r w:rsidRPr="00C509F8">
        <w:rPr>
          <w:rFonts w:ascii="Tahoma" w:hAnsi="Tahoma" w:cs="Tahoma"/>
        </w:rPr>
        <w:t>V primeru naročnikove zamude pri plačilu ima izvajalec pravico zaračunati zakonite zamudne obresti.</w:t>
      </w:r>
    </w:p>
    <w:p w14:paraId="40C5C901" w14:textId="77777777" w:rsidR="00E90FDB" w:rsidRPr="004C1F13" w:rsidRDefault="00E90FDB" w:rsidP="00E63979">
      <w:pPr>
        <w:keepNext/>
        <w:keepLines/>
        <w:jc w:val="both"/>
        <w:rPr>
          <w:rFonts w:ascii="Tahoma" w:eastAsia="Frutiger" w:hAnsi="Tahoma" w:cs="Tahoma"/>
          <w:lang w:eastAsia="en-US"/>
        </w:rPr>
      </w:pPr>
    </w:p>
    <w:p w14:paraId="7EBD038D" w14:textId="77777777" w:rsidR="00E90FDB" w:rsidRDefault="00E90FDB" w:rsidP="00E63979">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PODIZVAJALCI</w:t>
      </w:r>
    </w:p>
    <w:p w14:paraId="343E3069" w14:textId="77777777" w:rsidR="008A1E65" w:rsidRPr="008A1E65" w:rsidRDefault="008A1E65" w:rsidP="00E63979">
      <w:pPr>
        <w:pStyle w:val="Odstavekseznama"/>
        <w:keepNext/>
        <w:keepLines/>
        <w:ind w:left="426"/>
        <w:rPr>
          <w:rFonts w:ascii="Tahoma" w:eastAsia="Frutiger" w:hAnsi="Tahoma" w:cs="Tahoma"/>
          <w:b/>
          <w:lang w:eastAsia="en-US"/>
        </w:rPr>
      </w:pPr>
    </w:p>
    <w:p w14:paraId="50D3ED1B" w14:textId="77777777" w:rsidR="00E90FDB" w:rsidRPr="00B12749" w:rsidRDefault="00E90FDB" w:rsidP="00E63979">
      <w:pPr>
        <w:keepNext/>
        <w:keepLines/>
        <w:numPr>
          <w:ilvl w:val="0"/>
          <w:numId w:val="24"/>
        </w:numPr>
        <w:jc w:val="center"/>
        <w:rPr>
          <w:rFonts w:ascii="Tahoma" w:eastAsia="Frutiger" w:hAnsi="Tahoma" w:cs="Tahoma"/>
          <w:lang w:eastAsia="en-US"/>
        </w:rPr>
      </w:pPr>
      <w:r w:rsidRPr="00B12749">
        <w:rPr>
          <w:rFonts w:ascii="Tahoma" w:eastAsia="Frutiger" w:hAnsi="Tahoma" w:cs="Tahoma"/>
          <w:lang w:eastAsia="en-US"/>
        </w:rPr>
        <w:t xml:space="preserve"> člen</w:t>
      </w:r>
    </w:p>
    <w:p w14:paraId="6D3C1127" w14:textId="77777777" w:rsidR="00E90FDB" w:rsidRPr="004C1F13" w:rsidRDefault="00E90FDB" w:rsidP="00E63979">
      <w:pPr>
        <w:keepNext/>
        <w:keepLines/>
        <w:jc w:val="center"/>
        <w:rPr>
          <w:rFonts w:ascii="Tahoma" w:eastAsia="Frutiger" w:hAnsi="Tahoma" w:cs="Tahoma"/>
          <w:b/>
          <w:color w:val="000000"/>
          <w:lang w:eastAsia="en-US"/>
        </w:rPr>
      </w:pPr>
      <w:r w:rsidRPr="004C1F13">
        <w:rPr>
          <w:rFonts w:ascii="Tahoma" w:eastAsia="Frutiger" w:hAnsi="Tahoma" w:cs="Tahoma"/>
          <w:b/>
          <w:color w:val="000000"/>
          <w:lang w:eastAsia="en-US"/>
        </w:rPr>
        <w:t>/se upošteva v primeru, da izvajalec nastopa s podizvajalcem/</w:t>
      </w:r>
    </w:p>
    <w:p w14:paraId="346AF809" w14:textId="77777777" w:rsidR="009A2A2E" w:rsidRDefault="009A2A2E" w:rsidP="00E63979">
      <w:pPr>
        <w:keepNext/>
        <w:keepLines/>
        <w:jc w:val="both"/>
        <w:rPr>
          <w:rFonts w:ascii="Tahoma" w:eastAsia="Frutiger" w:hAnsi="Tahoma" w:cs="Tahoma"/>
          <w:lang w:eastAsia="en-US"/>
        </w:rPr>
      </w:pPr>
    </w:p>
    <w:p w14:paraId="7BE63E78" w14:textId="77777777" w:rsidR="00721034" w:rsidRPr="00C8579C" w:rsidRDefault="00721034" w:rsidP="00E63979">
      <w:pPr>
        <w:keepNext/>
        <w:keepLines/>
        <w:jc w:val="both"/>
        <w:rPr>
          <w:rFonts w:ascii="Tahoma" w:hAnsi="Tahoma" w:cs="Tahoma"/>
        </w:rPr>
      </w:pPr>
      <w:r w:rsidRPr="00C8579C">
        <w:rPr>
          <w:rFonts w:ascii="Tahoma" w:hAnsi="Tahoma" w:cs="Tahoma"/>
        </w:rPr>
        <w:t>Izvajalec v okviru tega okvirnega sporazuma nastopa skupaj z naslednjim/i podizvajalcem/ci:</w:t>
      </w:r>
    </w:p>
    <w:p w14:paraId="4AF78F35" w14:textId="77777777" w:rsidR="00721034" w:rsidRPr="00C8579C" w:rsidRDefault="00721034" w:rsidP="00E63979">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721034" w:rsidRPr="00C8579C" w14:paraId="60770CA9" w14:textId="77777777" w:rsidTr="00721034">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63DC9C9" w14:textId="77777777" w:rsidR="00721034" w:rsidRPr="00C8579C" w:rsidRDefault="00721034" w:rsidP="00E63979">
            <w:pPr>
              <w:keepNext/>
              <w:keepLines/>
              <w:jc w:val="both"/>
              <w:rPr>
                <w:rFonts w:ascii="Tahoma" w:hAnsi="Tahoma" w:cs="Tahoma"/>
                <w:szCs w:val="18"/>
              </w:rPr>
            </w:pPr>
            <w:r w:rsidRPr="00C8579C">
              <w:rPr>
                <w:rFonts w:ascii="Tahoma" w:hAnsi="Tahoma" w:cs="Tahoma"/>
                <w:szCs w:val="18"/>
              </w:rPr>
              <w:lastRenderedPageBreak/>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B72DC37" w14:textId="77777777" w:rsidR="00721034" w:rsidRPr="00C8579C" w:rsidRDefault="00721034" w:rsidP="00E63979">
            <w:pPr>
              <w:keepNext/>
              <w:keepLines/>
              <w:rPr>
                <w:rFonts w:ascii="Tahoma" w:hAnsi="Tahoma" w:cs="Tahoma"/>
                <w:szCs w:val="18"/>
              </w:rPr>
            </w:pPr>
          </w:p>
        </w:tc>
      </w:tr>
      <w:tr w:rsidR="00721034" w:rsidRPr="00C8579C" w14:paraId="36BF56A1" w14:textId="77777777" w:rsidTr="00721034">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522D91B3" w14:textId="77777777" w:rsidR="00721034" w:rsidRPr="00C8579C" w:rsidRDefault="00721034" w:rsidP="00E63979">
            <w:pPr>
              <w:keepNext/>
              <w:keepLines/>
              <w:jc w:val="both"/>
              <w:rPr>
                <w:rFonts w:ascii="Tahoma" w:hAnsi="Tahoma" w:cs="Tahoma"/>
                <w:szCs w:val="18"/>
              </w:rPr>
            </w:pPr>
            <w:r w:rsidRPr="00C8579C">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393B65DB" w14:textId="77777777" w:rsidR="00721034" w:rsidRPr="00C8579C" w:rsidRDefault="00721034" w:rsidP="00E63979">
            <w:pPr>
              <w:keepNext/>
              <w:keepLines/>
              <w:rPr>
                <w:rFonts w:ascii="Tahoma" w:hAnsi="Tahoma" w:cs="Tahoma"/>
                <w:szCs w:val="18"/>
              </w:rPr>
            </w:pPr>
          </w:p>
        </w:tc>
      </w:tr>
      <w:tr w:rsidR="00721034" w:rsidRPr="00C8579C" w14:paraId="5A3799FA" w14:textId="77777777" w:rsidTr="00721034">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56B30AF" w14:textId="77777777" w:rsidR="00721034" w:rsidRPr="00C8579C" w:rsidRDefault="00721034" w:rsidP="00E63979">
            <w:pPr>
              <w:keepNext/>
              <w:keepLines/>
              <w:jc w:val="both"/>
              <w:rPr>
                <w:rFonts w:ascii="Tahoma" w:hAnsi="Tahoma" w:cs="Tahoma"/>
                <w:szCs w:val="18"/>
              </w:rPr>
            </w:pPr>
            <w:r w:rsidRPr="00C8579C">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5C378D61" w14:textId="77777777" w:rsidR="00721034" w:rsidRPr="00C8579C" w:rsidRDefault="00721034" w:rsidP="00E63979">
            <w:pPr>
              <w:keepNext/>
              <w:keepLines/>
              <w:rPr>
                <w:rFonts w:ascii="Tahoma" w:hAnsi="Tahoma" w:cs="Tahoma"/>
                <w:szCs w:val="18"/>
              </w:rPr>
            </w:pPr>
          </w:p>
        </w:tc>
      </w:tr>
      <w:tr w:rsidR="00721034" w:rsidRPr="00C8579C" w14:paraId="43562250" w14:textId="77777777" w:rsidTr="00721034">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221B0090" w14:textId="77777777" w:rsidR="00721034" w:rsidRPr="00C8579C" w:rsidRDefault="00721034" w:rsidP="00E63979">
            <w:pPr>
              <w:keepNext/>
              <w:keepLines/>
              <w:jc w:val="both"/>
              <w:rPr>
                <w:rFonts w:ascii="Tahoma" w:hAnsi="Tahoma" w:cs="Tahoma"/>
                <w:szCs w:val="18"/>
              </w:rPr>
            </w:pPr>
            <w:r w:rsidRPr="00C8579C">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0F147A4" w14:textId="77777777" w:rsidR="00721034" w:rsidRPr="00C8579C" w:rsidRDefault="00721034" w:rsidP="00E63979">
            <w:pPr>
              <w:keepNext/>
              <w:keepLines/>
              <w:rPr>
                <w:rFonts w:ascii="Tahoma" w:hAnsi="Tahoma" w:cs="Tahoma"/>
                <w:szCs w:val="18"/>
              </w:rPr>
            </w:pPr>
          </w:p>
        </w:tc>
      </w:tr>
      <w:tr w:rsidR="00721034" w:rsidRPr="00C8579C" w14:paraId="3BE84E16" w14:textId="77777777" w:rsidTr="00721034">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A6F38B2" w14:textId="77777777" w:rsidR="00721034" w:rsidRPr="00C8579C" w:rsidRDefault="00721034" w:rsidP="00E63979">
            <w:pPr>
              <w:keepNext/>
              <w:keepLines/>
              <w:jc w:val="both"/>
              <w:rPr>
                <w:rFonts w:ascii="Tahoma" w:hAnsi="Tahoma" w:cs="Tahoma"/>
                <w:szCs w:val="18"/>
              </w:rPr>
            </w:pPr>
            <w:r w:rsidRPr="00C8579C">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7DEDD9A" w14:textId="77777777" w:rsidR="00721034" w:rsidRPr="00C8579C" w:rsidRDefault="00721034" w:rsidP="00E63979">
            <w:pPr>
              <w:keepNext/>
              <w:keepLines/>
              <w:rPr>
                <w:rFonts w:ascii="Tahoma" w:hAnsi="Tahoma" w:cs="Tahoma"/>
                <w:szCs w:val="18"/>
              </w:rPr>
            </w:pPr>
          </w:p>
        </w:tc>
      </w:tr>
      <w:tr w:rsidR="00721034" w:rsidRPr="00C8579C" w14:paraId="5E70985E" w14:textId="77777777" w:rsidTr="00721034">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A08869F" w14:textId="77777777" w:rsidR="00721034" w:rsidRPr="00C8579C" w:rsidRDefault="00721034" w:rsidP="00E63979">
            <w:pPr>
              <w:keepNext/>
              <w:keepLines/>
              <w:rPr>
                <w:rFonts w:ascii="Tahoma" w:hAnsi="Tahoma" w:cs="Tahoma"/>
                <w:szCs w:val="18"/>
              </w:rPr>
            </w:pPr>
            <w:r w:rsidRPr="00C8579C">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1421596E" w14:textId="77777777" w:rsidR="00721034" w:rsidRPr="00C8579C" w:rsidRDefault="00721034" w:rsidP="00E63979">
            <w:pPr>
              <w:keepNext/>
              <w:keepLines/>
              <w:jc w:val="center"/>
              <w:rPr>
                <w:rFonts w:ascii="Tahoma" w:hAnsi="Tahoma" w:cs="Tahoma"/>
                <w:szCs w:val="18"/>
              </w:rPr>
            </w:pPr>
            <w:r w:rsidRPr="00C8579C">
              <w:rPr>
                <w:rFonts w:ascii="Tahoma" w:hAnsi="Tahoma" w:cs="Tahoma"/>
                <w:szCs w:val="18"/>
              </w:rPr>
              <w:t>DA / NE</w:t>
            </w:r>
          </w:p>
        </w:tc>
      </w:tr>
      <w:tr w:rsidR="00721034" w:rsidRPr="00C8579C" w14:paraId="6B72A7B9" w14:textId="77777777" w:rsidTr="00721034">
        <w:trPr>
          <w:trHeight w:val="301"/>
          <w:jc w:val="center"/>
        </w:trPr>
        <w:tc>
          <w:tcPr>
            <w:tcW w:w="4519" w:type="dxa"/>
            <w:vMerge w:val="restart"/>
            <w:tcBorders>
              <w:top w:val="single" w:sz="4" w:space="0" w:color="auto"/>
              <w:left w:val="single" w:sz="4" w:space="0" w:color="auto"/>
              <w:right w:val="single" w:sz="4" w:space="0" w:color="auto"/>
            </w:tcBorders>
            <w:vAlign w:val="center"/>
          </w:tcPr>
          <w:p w14:paraId="20922BF6" w14:textId="77777777" w:rsidR="00721034" w:rsidRPr="00C8579C" w:rsidRDefault="00721034" w:rsidP="00E63979">
            <w:pPr>
              <w:keepNext/>
              <w:keepLines/>
              <w:jc w:val="both"/>
              <w:rPr>
                <w:rFonts w:ascii="Tahoma" w:hAnsi="Tahoma" w:cs="Tahoma"/>
                <w:szCs w:val="18"/>
              </w:rPr>
            </w:pPr>
            <w:r w:rsidRPr="00C8579C">
              <w:rPr>
                <w:rFonts w:ascii="Tahoma" w:hAnsi="Tahoma" w:cs="Tahoma"/>
                <w:szCs w:val="18"/>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22AD3FBB" w14:textId="77777777" w:rsidR="00721034" w:rsidRPr="00C8579C" w:rsidRDefault="00721034" w:rsidP="00E63979">
            <w:pPr>
              <w:keepNext/>
              <w:keepLines/>
              <w:rPr>
                <w:szCs w:val="18"/>
              </w:rPr>
            </w:pPr>
          </w:p>
        </w:tc>
      </w:tr>
      <w:tr w:rsidR="00721034" w:rsidRPr="00C8579C" w14:paraId="422D8024" w14:textId="77777777" w:rsidTr="00721034">
        <w:trPr>
          <w:trHeight w:val="305"/>
          <w:jc w:val="center"/>
        </w:trPr>
        <w:tc>
          <w:tcPr>
            <w:tcW w:w="4519" w:type="dxa"/>
            <w:vMerge/>
            <w:tcBorders>
              <w:left w:val="single" w:sz="4" w:space="0" w:color="auto"/>
              <w:bottom w:val="single" w:sz="4" w:space="0" w:color="auto"/>
              <w:right w:val="single" w:sz="4" w:space="0" w:color="auto"/>
            </w:tcBorders>
            <w:vAlign w:val="center"/>
          </w:tcPr>
          <w:p w14:paraId="2899464A" w14:textId="77777777" w:rsidR="00721034" w:rsidRPr="00C8579C" w:rsidRDefault="00721034" w:rsidP="00E63979">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1B2A55E2" w14:textId="77777777" w:rsidR="00721034" w:rsidRPr="00C8579C" w:rsidRDefault="00721034" w:rsidP="00E63979">
            <w:pPr>
              <w:keepNext/>
              <w:keepLines/>
              <w:rPr>
                <w:szCs w:val="18"/>
              </w:rPr>
            </w:pPr>
          </w:p>
        </w:tc>
      </w:tr>
      <w:tr w:rsidR="00721034" w:rsidRPr="00C8579C" w14:paraId="5784CD31" w14:textId="77777777" w:rsidTr="00721034">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699B207" w14:textId="77777777" w:rsidR="00721034" w:rsidRPr="00C8579C" w:rsidRDefault="00721034" w:rsidP="00E63979">
            <w:pPr>
              <w:keepNext/>
              <w:keepLines/>
              <w:jc w:val="both"/>
              <w:rPr>
                <w:rFonts w:ascii="Tahoma" w:hAnsi="Tahoma" w:cs="Tahoma"/>
                <w:szCs w:val="18"/>
              </w:rPr>
            </w:pPr>
            <w:r w:rsidRPr="00C8579C">
              <w:rPr>
                <w:rFonts w:ascii="Tahoma" w:hAnsi="Tahoma" w:cs="Tahoma"/>
                <w:szCs w:val="18"/>
              </w:rPr>
              <w:t>Količina/Delež (%) v podizvajanju</w:t>
            </w:r>
            <w:r>
              <w:rPr>
                <w:rFonts w:ascii="Tahoma" w:hAnsi="Tahoma" w:cs="Tahoma"/>
                <w:szCs w:val="18"/>
              </w:rPr>
              <w:t xml:space="preserve"> </w:t>
            </w:r>
          </w:p>
        </w:tc>
        <w:tc>
          <w:tcPr>
            <w:tcW w:w="4659" w:type="dxa"/>
            <w:tcBorders>
              <w:top w:val="single" w:sz="4" w:space="0" w:color="auto"/>
              <w:left w:val="single" w:sz="4" w:space="0" w:color="auto"/>
              <w:bottom w:val="single" w:sz="4" w:space="0" w:color="auto"/>
              <w:right w:val="single" w:sz="4" w:space="0" w:color="auto"/>
            </w:tcBorders>
            <w:vAlign w:val="center"/>
          </w:tcPr>
          <w:p w14:paraId="314FA54A" w14:textId="77777777" w:rsidR="00721034" w:rsidRPr="00C8579C" w:rsidRDefault="00721034" w:rsidP="00E63979">
            <w:pPr>
              <w:keepNext/>
              <w:keepLines/>
              <w:rPr>
                <w:szCs w:val="18"/>
              </w:rPr>
            </w:pPr>
          </w:p>
        </w:tc>
      </w:tr>
      <w:tr w:rsidR="00721034" w:rsidRPr="00C8579C" w14:paraId="0BEB54A9" w14:textId="77777777" w:rsidTr="00721034">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1CC0AB51" w14:textId="77777777" w:rsidR="00721034" w:rsidRPr="00C8579C" w:rsidRDefault="00721034" w:rsidP="00E63979">
            <w:pPr>
              <w:keepNext/>
              <w:keepLines/>
              <w:jc w:val="both"/>
              <w:rPr>
                <w:rFonts w:ascii="Tahoma" w:hAnsi="Tahoma" w:cs="Tahoma"/>
                <w:szCs w:val="18"/>
              </w:rPr>
            </w:pPr>
            <w:r w:rsidRPr="00C8579C">
              <w:rPr>
                <w:rFonts w:ascii="Tahoma" w:hAnsi="Tahoma" w:cs="Tahoma"/>
                <w:szCs w:val="18"/>
              </w:rPr>
              <w:t xml:space="preserve">Vrednost del </w:t>
            </w:r>
            <w:r>
              <w:rPr>
                <w:rFonts w:ascii="Tahoma" w:hAnsi="Tahoma" w:cs="Tahoma"/>
                <w:szCs w:val="18"/>
              </w:rPr>
              <w:t>brez DDV</w:t>
            </w:r>
          </w:p>
        </w:tc>
        <w:tc>
          <w:tcPr>
            <w:tcW w:w="4659" w:type="dxa"/>
            <w:tcBorders>
              <w:top w:val="single" w:sz="4" w:space="0" w:color="auto"/>
              <w:left w:val="single" w:sz="4" w:space="0" w:color="auto"/>
              <w:bottom w:val="single" w:sz="4" w:space="0" w:color="auto"/>
              <w:right w:val="single" w:sz="4" w:space="0" w:color="auto"/>
            </w:tcBorders>
            <w:vAlign w:val="center"/>
          </w:tcPr>
          <w:p w14:paraId="26790617" w14:textId="77777777" w:rsidR="00721034" w:rsidRPr="00C8579C" w:rsidRDefault="00721034" w:rsidP="00E63979">
            <w:pPr>
              <w:keepNext/>
              <w:keepLines/>
              <w:rPr>
                <w:szCs w:val="18"/>
              </w:rPr>
            </w:pPr>
          </w:p>
        </w:tc>
      </w:tr>
      <w:tr w:rsidR="00721034" w:rsidRPr="00C8579C" w14:paraId="241AB8FE" w14:textId="77777777" w:rsidTr="00721034">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5E1B82A0" w14:textId="77777777" w:rsidR="00721034" w:rsidRPr="00C8579C" w:rsidRDefault="00721034" w:rsidP="00E63979">
            <w:pPr>
              <w:keepNext/>
              <w:keepLines/>
              <w:jc w:val="both"/>
              <w:rPr>
                <w:rFonts w:ascii="Tahoma" w:hAnsi="Tahoma" w:cs="Tahoma"/>
                <w:szCs w:val="18"/>
              </w:rPr>
            </w:pPr>
            <w:r w:rsidRPr="00C8579C">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606F2CE8" w14:textId="77777777" w:rsidR="00721034" w:rsidRPr="00C8579C" w:rsidRDefault="00721034" w:rsidP="00E63979">
            <w:pPr>
              <w:keepNext/>
              <w:keepLines/>
              <w:rPr>
                <w:szCs w:val="18"/>
              </w:rPr>
            </w:pPr>
          </w:p>
        </w:tc>
      </w:tr>
    </w:tbl>
    <w:p w14:paraId="3037B3A7" w14:textId="77777777" w:rsidR="00721034" w:rsidRPr="00C8579C" w:rsidRDefault="00721034" w:rsidP="00E63979">
      <w:pPr>
        <w:keepNext/>
        <w:keepLines/>
        <w:jc w:val="both"/>
        <w:rPr>
          <w:rFonts w:ascii="Tahoma" w:hAnsi="Tahoma" w:cs="Tahoma"/>
        </w:rPr>
      </w:pPr>
    </w:p>
    <w:p w14:paraId="63F3DD2A" w14:textId="77777777" w:rsidR="00721034" w:rsidRPr="00C8579C" w:rsidRDefault="00721034" w:rsidP="00E63979">
      <w:pPr>
        <w:keepNext/>
        <w:keepLines/>
        <w:jc w:val="both"/>
        <w:rPr>
          <w:rFonts w:ascii="Tahoma" w:hAnsi="Tahoma" w:cs="Tahoma"/>
        </w:rPr>
      </w:pPr>
      <w:r w:rsidRPr="00C8579C">
        <w:rPr>
          <w:rFonts w:ascii="Tahoma" w:hAnsi="Tahoma" w:cs="Tahoma"/>
        </w:rPr>
        <w:t xml:space="preserve">Izvajalec v razmerju do naročnika v celoti odgovarja za dobro izvedbo obveznosti iz okvirnega sporazuma, ne glede na število podizvajalcev. </w:t>
      </w:r>
    </w:p>
    <w:p w14:paraId="1D7889BF" w14:textId="77777777" w:rsidR="00721034" w:rsidRPr="00C8579C" w:rsidRDefault="00721034" w:rsidP="00E63979">
      <w:pPr>
        <w:keepNext/>
        <w:keepLines/>
        <w:jc w:val="both"/>
        <w:rPr>
          <w:rFonts w:ascii="Tahoma" w:hAnsi="Tahoma" w:cs="Tahoma"/>
        </w:rPr>
      </w:pPr>
    </w:p>
    <w:p w14:paraId="34493709" w14:textId="1871F94F" w:rsidR="00721034" w:rsidRDefault="00721034" w:rsidP="00E63979">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priloge, ki se nanašajo na podizvajalca in so zahtevani v razpisni dokumentaciji ter pisno zahtevo novega podizvajalca za neposredno plačilo, če novi podizvajalec to zahteva. </w:t>
      </w:r>
    </w:p>
    <w:p w14:paraId="77D11528" w14:textId="77777777" w:rsidR="00721034" w:rsidRPr="00C8579C" w:rsidRDefault="00721034" w:rsidP="00E63979">
      <w:pPr>
        <w:keepNext/>
        <w:keepLines/>
        <w:jc w:val="both"/>
        <w:rPr>
          <w:rFonts w:ascii="Tahoma" w:hAnsi="Tahoma" w:cs="Tahoma"/>
        </w:rPr>
      </w:pPr>
    </w:p>
    <w:p w14:paraId="2B2584E9" w14:textId="68F2C29D" w:rsidR="00721034" w:rsidRPr="00C8579C" w:rsidRDefault="00721034" w:rsidP="00E63979">
      <w:pPr>
        <w:keepNext/>
        <w:keepLines/>
        <w:jc w:val="both"/>
        <w:rPr>
          <w:rFonts w:ascii="Tahoma" w:hAnsi="Tahoma" w:cs="Tahoma"/>
        </w:rPr>
      </w:pPr>
      <w:r w:rsidRPr="00C8579C">
        <w:rPr>
          <w:rFonts w:ascii="Tahoma" w:hAnsi="Tahoma" w:cs="Tahoma"/>
        </w:rPr>
        <w:t xml:space="preserve">Naročnik lahko zavrne predlog za zamenjavo podizvajalca oziroma vključitev novega podizvajalca, če bi to lahko vplivalo na nemoteno izvajanje ali dokončanje </w:t>
      </w:r>
      <w:r>
        <w:rPr>
          <w:rFonts w:ascii="Tahoma" w:hAnsi="Tahoma" w:cs="Tahoma"/>
        </w:rPr>
        <w:t>dobav/</w:t>
      </w:r>
      <w:r w:rsidR="000D76EB">
        <w:rPr>
          <w:rFonts w:ascii="Tahoma" w:hAnsi="Tahoma" w:cs="Tahoma"/>
        </w:rPr>
        <w:t>storitev</w:t>
      </w:r>
      <w:r w:rsidRPr="00C8579C">
        <w:rPr>
          <w:rFonts w:ascii="Tahoma" w:hAnsi="Tahoma" w:cs="Tahoma"/>
        </w:rPr>
        <w:t xml:space="preserve"> in če novi podizvajalec ne izpolnjuje pogojev, ki jih je postavil naročnik v razpisni dokumentaciji. Naročnik bo o morebitni zavrnitvi novega podizvajalca obvestiti izvajalca najpozneje v desetih (10) dneh od prejema predloga. </w:t>
      </w:r>
    </w:p>
    <w:p w14:paraId="5968AF57" w14:textId="77777777" w:rsidR="00721034" w:rsidRPr="00C8579C" w:rsidRDefault="00721034" w:rsidP="00E63979">
      <w:pPr>
        <w:keepNext/>
        <w:keepLines/>
        <w:jc w:val="both"/>
        <w:rPr>
          <w:rFonts w:ascii="Tahoma" w:hAnsi="Tahoma" w:cs="Tahoma"/>
          <w:b/>
          <w:i/>
        </w:rPr>
      </w:pPr>
    </w:p>
    <w:p w14:paraId="201B8E80" w14:textId="77777777" w:rsidR="00721034" w:rsidRPr="00C8579C" w:rsidRDefault="00721034" w:rsidP="00E63979">
      <w:pPr>
        <w:keepNext/>
        <w:keepLines/>
        <w:jc w:val="both"/>
        <w:rPr>
          <w:rFonts w:ascii="Tahoma" w:hAnsi="Tahoma" w:cs="Tahoma"/>
          <w:i/>
        </w:rPr>
      </w:pPr>
      <w:r w:rsidRPr="00C8579C">
        <w:rPr>
          <w:rFonts w:ascii="Tahoma" w:hAnsi="Tahoma" w:cs="Tahoma"/>
          <w:b/>
          <w:i/>
        </w:rPr>
        <w:t>se upošteva v primeru, da izvajalec nastopa s podizvajalcem, ki zahteva neposredno plačilo:</w:t>
      </w:r>
    </w:p>
    <w:p w14:paraId="5C367B92" w14:textId="77777777" w:rsidR="00721034" w:rsidRPr="00C8579C" w:rsidRDefault="00721034" w:rsidP="00E63979">
      <w:pPr>
        <w:keepNext/>
        <w:keepLines/>
        <w:jc w:val="both"/>
        <w:rPr>
          <w:rFonts w:ascii="Tahoma" w:eastAsia="Calibri" w:hAnsi="Tahoma" w:cs="Tahoma"/>
        </w:rPr>
      </w:pPr>
      <w:r w:rsidRPr="00C8579C">
        <w:rPr>
          <w:rFonts w:ascii="Tahoma" w:eastAsia="Calibri" w:hAnsi="Tahoma" w:cs="Tahoma"/>
        </w:rPr>
        <w:t xml:space="preserve">Izvajalec s podpisom </w:t>
      </w:r>
      <w:r w:rsidRPr="00C8579C">
        <w:rPr>
          <w:rFonts w:ascii="Tahoma" w:hAnsi="Tahoma" w:cs="Tahoma"/>
        </w:rPr>
        <w:t xml:space="preserve">tega okvirnega sporazuma </w:t>
      </w:r>
      <w:r w:rsidRPr="00C8579C">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soglasje za neposredna plačila </w:t>
      </w:r>
      <w:r w:rsidRPr="00C8579C">
        <w:rPr>
          <w:rFonts w:ascii="Tahoma" w:hAnsi="Tahoma" w:cs="Tahoma"/>
        </w:rPr>
        <w:t>na podlagi katerega naročnik namesto izvajalca poravna podizvajalčevo terjatev do izvajalca.</w:t>
      </w:r>
    </w:p>
    <w:p w14:paraId="312F7D49" w14:textId="77777777" w:rsidR="00721034" w:rsidRPr="00C8579C" w:rsidRDefault="00721034" w:rsidP="00E63979">
      <w:pPr>
        <w:keepNext/>
        <w:keepLines/>
        <w:ind w:left="357"/>
        <w:jc w:val="both"/>
        <w:rPr>
          <w:rFonts w:ascii="Tahoma" w:hAnsi="Tahoma" w:cs="Tahoma"/>
        </w:rPr>
      </w:pPr>
    </w:p>
    <w:p w14:paraId="05E62CEB" w14:textId="77777777" w:rsidR="00721034" w:rsidRPr="00C8579C" w:rsidRDefault="00721034" w:rsidP="00E63979">
      <w:pPr>
        <w:keepNext/>
        <w:keepLines/>
        <w:jc w:val="both"/>
        <w:rPr>
          <w:rFonts w:ascii="Tahoma" w:hAnsi="Tahoma" w:cs="Tahoma"/>
        </w:rPr>
      </w:pPr>
      <w:r w:rsidRPr="00C8579C">
        <w:rPr>
          <w:rFonts w:ascii="Tahoma" w:hAnsi="Tahoma" w:cs="Tahoma"/>
        </w:rPr>
        <w:t>Izvajalec mora za podizvajalca, ki zahteva neposredno plačilo, ob vsakem računu priložiti:</w:t>
      </w:r>
    </w:p>
    <w:p w14:paraId="6A55ED37" w14:textId="77777777" w:rsidR="00721034" w:rsidRPr="00C8579C" w:rsidRDefault="00721034" w:rsidP="00B76D25">
      <w:pPr>
        <w:keepNext/>
        <w:keepLines/>
        <w:numPr>
          <w:ilvl w:val="0"/>
          <w:numId w:val="7"/>
        </w:numPr>
        <w:ind w:left="426" w:hanging="284"/>
        <w:jc w:val="both"/>
        <w:rPr>
          <w:rFonts w:ascii="Tahoma" w:hAnsi="Tahoma" w:cs="Tahoma"/>
        </w:rPr>
      </w:pPr>
      <w:r w:rsidRPr="00C8579C">
        <w:rPr>
          <w:rFonts w:ascii="Tahoma" w:hAnsi="Tahoma" w:cs="Tahoma"/>
        </w:rPr>
        <w:t>račun podizvajalca za opravljene obveznosti iz okvirnega sporazuma, potrjen s strani izvajalca, na podlagi katerega naročnik izvede nakazilo za opravljene obveznosti iz okvirnega sporazuma</w:t>
      </w:r>
      <w:r w:rsidRPr="00C8579C" w:rsidDel="00654A1C">
        <w:rPr>
          <w:rFonts w:ascii="Tahoma" w:hAnsi="Tahoma" w:cs="Tahoma"/>
        </w:rPr>
        <w:t xml:space="preserve"> </w:t>
      </w:r>
      <w:r w:rsidRPr="00C8579C">
        <w:rPr>
          <w:rFonts w:ascii="Tahoma" w:hAnsi="Tahoma" w:cs="Tahoma"/>
        </w:rPr>
        <w:t xml:space="preserve">neposredno na račun podizvajalca ali </w:t>
      </w:r>
    </w:p>
    <w:p w14:paraId="7D7A3982" w14:textId="77777777" w:rsidR="00721034" w:rsidRPr="00C8579C" w:rsidRDefault="00721034" w:rsidP="00B76D25">
      <w:pPr>
        <w:keepNext/>
        <w:keepLines/>
        <w:numPr>
          <w:ilvl w:val="0"/>
          <w:numId w:val="7"/>
        </w:numPr>
        <w:ind w:left="426" w:hanging="284"/>
        <w:jc w:val="both"/>
        <w:rPr>
          <w:rFonts w:ascii="Tahoma" w:hAnsi="Tahoma" w:cs="Tahoma"/>
        </w:rPr>
      </w:pPr>
      <w:r w:rsidRPr="00C8579C">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54FD2AF5" w14:textId="77777777" w:rsidR="00721034" w:rsidRPr="00C8579C" w:rsidRDefault="00721034" w:rsidP="00E63979">
      <w:pPr>
        <w:keepNext/>
        <w:keepLines/>
        <w:jc w:val="both"/>
        <w:rPr>
          <w:rFonts w:ascii="Tahoma" w:hAnsi="Tahoma" w:cs="Tahoma"/>
        </w:rPr>
      </w:pPr>
    </w:p>
    <w:p w14:paraId="0F65E73A" w14:textId="77777777" w:rsidR="00721034" w:rsidRPr="00C8579C" w:rsidRDefault="00721034" w:rsidP="00E63979">
      <w:pPr>
        <w:keepNext/>
        <w:keepLines/>
        <w:jc w:val="both"/>
        <w:rPr>
          <w:rFonts w:ascii="Tahoma" w:hAnsi="Tahoma" w:cs="Tahoma"/>
        </w:rPr>
      </w:pPr>
      <w:r w:rsidRPr="00C8579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536456F7" w14:textId="77777777" w:rsidR="00721034" w:rsidRPr="00C8579C" w:rsidRDefault="00721034" w:rsidP="00E63979">
      <w:pPr>
        <w:keepNext/>
        <w:keepLines/>
        <w:jc w:val="both"/>
        <w:rPr>
          <w:rFonts w:ascii="Tahoma" w:hAnsi="Tahoma" w:cs="Tahoma"/>
        </w:rPr>
      </w:pPr>
    </w:p>
    <w:p w14:paraId="4B6912BA" w14:textId="77777777" w:rsidR="00721034" w:rsidRDefault="00721034" w:rsidP="00E63979">
      <w:pPr>
        <w:keepNext/>
        <w:keepLines/>
        <w:jc w:val="both"/>
        <w:rPr>
          <w:rFonts w:ascii="Tahoma" w:hAnsi="Tahoma" w:cs="Tahoma"/>
        </w:rPr>
      </w:pPr>
      <w:r w:rsidRPr="00C8579C">
        <w:rPr>
          <w:rFonts w:ascii="Tahoma" w:hAnsi="Tahoma" w:cs="Tahoma"/>
        </w:rPr>
        <w:t xml:space="preserve">Naročnik bo potrjene račune podizvajalcev poravnal neposredno podizvajalcem na način in v roku kot je dogovorjeno za plačilo izvajalcu. </w:t>
      </w:r>
    </w:p>
    <w:p w14:paraId="190050F9" w14:textId="77777777" w:rsidR="00721034" w:rsidRPr="00C8579C" w:rsidRDefault="00721034" w:rsidP="00E63979">
      <w:pPr>
        <w:keepNext/>
        <w:keepLines/>
        <w:jc w:val="both"/>
        <w:rPr>
          <w:rFonts w:ascii="Tahoma" w:hAnsi="Tahoma" w:cs="Tahoma"/>
        </w:rPr>
      </w:pPr>
    </w:p>
    <w:p w14:paraId="3C2F2D69" w14:textId="77777777" w:rsidR="00721034" w:rsidRPr="00C8579C" w:rsidRDefault="00721034" w:rsidP="00E63979">
      <w:pPr>
        <w:keepNext/>
        <w:keepLines/>
        <w:jc w:val="both"/>
        <w:rPr>
          <w:rFonts w:ascii="Tahoma" w:hAnsi="Tahoma" w:cs="Tahoma"/>
          <w:b/>
          <w:i/>
        </w:rPr>
      </w:pPr>
      <w:r w:rsidRPr="00C8579C">
        <w:rPr>
          <w:rFonts w:ascii="Tahoma" w:hAnsi="Tahoma" w:cs="Tahoma"/>
          <w:b/>
          <w:i/>
        </w:rPr>
        <w:t>se upošteva v primeru, da podizvajalec neposrednega plačila ne bo zahteval:</w:t>
      </w:r>
    </w:p>
    <w:p w14:paraId="78EDDD86" w14:textId="2AD3BD51" w:rsidR="00721034" w:rsidRPr="00C8579C" w:rsidRDefault="00721034" w:rsidP="00E63979">
      <w:pPr>
        <w:keepNext/>
        <w:keepLines/>
        <w:tabs>
          <w:tab w:val="left" w:pos="567"/>
          <w:tab w:val="left" w:pos="1702"/>
        </w:tabs>
        <w:jc w:val="both"/>
        <w:rPr>
          <w:rFonts w:ascii="Tahoma" w:hAnsi="Tahoma" w:cs="Tahoma"/>
        </w:rPr>
      </w:pPr>
      <w:r w:rsidRPr="00C8579C">
        <w:rPr>
          <w:rFonts w:ascii="Tahoma" w:hAnsi="Tahoma" w:cs="Tahoma"/>
        </w:rPr>
        <w:t>Izvajalec mora na zahtevo naročnika najpozneje v šestdesetih (60) dneh od plačila končnega računa poslati svojo pisno izjavo in pisno izjavo podizvajalca, da je podizvajalec prejel plačilo za izveden</w:t>
      </w:r>
      <w:r>
        <w:rPr>
          <w:rFonts w:ascii="Tahoma" w:hAnsi="Tahoma" w:cs="Tahoma"/>
        </w:rPr>
        <w:t>a</w:t>
      </w:r>
      <w:r w:rsidRPr="00C8579C">
        <w:rPr>
          <w:rFonts w:ascii="Tahoma" w:hAnsi="Tahoma" w:cs="Tahoma"/>
        </w:rPr>
        <w:t xml:space="preserve"> </w:t>
      </w:r>
      <w:r>
        <w:rPr>
          <w:rFonts w:ascii="Tahoma" w:hAnsi="Tahoma" w:cs="Tahoma"/>
        </w:rPr>
        <w:t>dela/</w:t>
      </w:r>
      <w:r w:rsidR="000D76EB">
        <w:rPr>
          <w:rFonts w:ascii="Tahoma" w:hAnsi="Tahoma" w:cs="Tahoma"/>
        </w:rPr>
        <w:t>storitve</w:t>
      </w:r>
      <w:r w:rsidRPr="00C8579C">
        <w:rPr>
          <w:rFonts w:ascii="Tahoma" w:hAnsi="Tahoma" w:cs="Tahoma"/>
        </w:rPr>
        <w:t xml:space="preserve">, ki so neposredno povezane s predmetom okvirnega sporazuma, kadar izvajalec nastopa s podizvajalcem, ki ni zahteval neposrednega plačila. </w:t>
      </w:r>
    </w:p>
    <w:p w14:paraId="5858495A" w14:textId="77777777" w:rsidR="00721034" w:rsidRPr="00C8579C" w:rsidRDefault="00721034" w:rsidP="00E63979">
      <w:pPr>
        <w:keepNext/>
        <w:keepLines/>
        <w:tabs>
          <w:tab w:val="left" w:pos="567"/>
          <w:tab w:val="left" w:pos="1702"/>
        </w:tabs>
        <w:jc w:val="both"/>
        <w:rPr>
          <w:rFonts w:ascii="Tahoma" w:hAnsi="Tahoma" w:cs="Tahoma"/>
          <w:b/>
          <w:bCs/>
        </w:rPr>
      </w:pPr>
    </w:p>
    <w:p w14:paraId="4E02DC48" w14:textId="77777777" w:rsidR="00721034" w:rsidRPr="00C8579C" w:rsidRDefault="00721034" w:rsidP="00E63979">
      <w:pPr>
        <w:keepNext/>
        <w:keepLines/>
        <w:rPr>
          <w:rFonts w:ascii="Tahoma" w:hAnsi="Tahoma" w:cs="Tahoma"/>
          <w:b/>
          <w:i/>
        </w:rPr>
      </w:pPr>
      <w:r w:rsidRPr="00C8579C">
        <w:rPr>
          <w:rFonts w:ascii="Tahoma" w:hAnsi="Tahoma" w:cs="Tahoma"/>
          <w:b/>
          <w:i/>
        </w:rPr>
        <w:t>se upošteva v primeru, da izvajalec ne nastopa s podizvajalcem:</w:t>
      </w:r>
    </w:p>
    <w:p w14:paraId="5EC9A726" w14:textId="77777777" w:rsidR="00721034" w:rsidRPr="00C8579C" w:rsidRDefault="00721034" w:rsidP="00E63979">
      <w:pPr>
        <w:keepNext/>
        <w:keepLines/>
        <w:jc w:val="both"/>
        <w:rPr>
          <w:rFonts w:ascii="Tahoma" w:hAnsi="Tahoma" w:cs="Tahoma"/>
        </w:rPr>
      </w:pPr>
      <w:r w:rsidRPr="00C8579C">
        <w:rPr>
          <w:rFonts w:ascii="Tahoma" w:hAnsi="Tahoma" w:cs="Tahoma"/>
        </w:rPr>
        <w:t xml:space="preserve">Izvajalec ob predložitvi ponudbe in ob sklenitvi tega okvirnega sporazuma nima prijavljenih podizvajalcev za izvedbo okvirnega sporazuma. </w:t>
      </w:r>
    </w:p>
    <w:p w14:paraId="791E3358" w14:textId="77777777" w:rsidR="00721034" w:rsidRPr="00C8579C" w:rsidRDefault="00721034" w:rsidP="00E63979">
      <w:pPr>
        <w:keepNext/>
        <w:keepLines/>
        <w:jc w:val="both"/>
        <w:rPr>
          <w:rFonts w:ascii="Tahoma" w:hAnsi="Tahoma" w:cs="Tahoma"/>
          <w:b/>
        </w:rPr>
      </w:pPr>
    </w:p>
    <w:p w14:paraId="16A4AF4E" w14:textId="5ACAB0FD" w:rsidR="00721034" w:rsidRPr="00C8579C" w:rsidRDefault="00721034" w:rsidP="00E63979">
      <w:pPr>
        <w:keepNext/>
        <w:keepLines/>
        <w:jc w:val="both"/>
        <w:rPr>
          <w:rFonts w:ascii="Tahoma" w:hAnsi="Tahoma" w:cs="Tahoma"/>
        </w:rPr>
      </w:pPr>
      <w:r w:rsidRPr="00C8579C">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w:t>
      </w:r>
      <w:r>
        <w:rPr>
          <w:rFonts w:ascii="Tahoma" w:hAnsi="Tahoma" w:cs="Tahoma"/>
        </w:rPr>
        <w:t>del/dobav</w:t>
      </w:r>
      <w:r w:rsidRPr="00C8579C">
        <w:rPr>
          <w:rFonts w:ascii="Tahoma" w:hAnsi="Tahoma" w:cs="Tahoma"/>
        </w:rPr>
        <w:t xml:space="preserve">, in sicer najkasneje v petih (5) dneh po spremembi. V primeru vključitve novih podizvajalcev mora izvajalec skupaj z obvestilom posredovati tudi podatke in dokumente, in sicer: kontaktne podatke in zakonite zastopnike novih podizvajalcev, izpolnjene priloge, ki se nanašajo na podizvajalca in so zahtevani v razpisni dokumentaciji ter pisno zahtevo novega podizvajalca za neposredno plačilo, če novi podizvajalec to zahteva. </w:t>
      </w:r>
    </w:p>
    <w:p w14:paraId="46E61263" w14:textId="77777777" w:rsidR="00721034" w:rsidRPr="00C8579C" w:rsidRDefault="00721034" w:rsidP="00E63979">
      <w:pPr>
        <w:keepNext/>
        <w:keepLines/>
        <w:jc w:val="both"/>
        <w:rPr>
          <w:rFonts w:ascii="Tahoma" w:hAnsi="Tahoma" w:cs="Tahoma"/>
        </w:rPr>
      </w:pPr>
    </w:p>
    <w:p w14:paraId="035C2BA5" w14:textId="68FA003D" w:rsidR="00721034" w:rsidRDefault="00721034" w:rsidP="00E63979">
      <w:pPr>
        <w:keepNext/>
        <w:keepLines/>
        <w:jc w:val="both"/>
        <w:rPr>
          <w:rFonts w:ascii="Tahoma" w:hAnsi="Tahoma" w:cs="Tahoma"/>
        </w:rPr>
      </w:pPr>
      <w:r w:rsidRPr="00C8579C">
        <w:rPr>
          <w:rFonts w:ascii="Tahoma" w:hAnsi="Tahoma" w:cs="Tahoma"/>
        </w:rPr>
        <w:t xml:space="preserve">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w:t>
      </w:r>
      <w:r w:rsidR="000D76EB">
        <w:rPr>
          <w:rFonts w:ascii="Tahoma" w:hAnsi="Tahoma" w:cs="Tahoma"/>
        </w:rPr>
        <w:t>storitev</w:t>
      </w:r>
      <w:r>
        <w:rPr>
          <w:rFonts w:ascii="Tahoma" w:hAnsi="Tahoma" w:cs="Tahoma"/>
        </w:rPr>
        <w:t>/dobav</w:t>
      </w:r>
      <w:r w:rsidRPr="00C8579C">
        <w:rPr>
          <w:rFonts w:ascii="Tahoma" w:hAnsi="Tahoma" w:cs="Tahoma"/>
        </w:rPr>
        <w:t xml:space="preserve"> in če novi podizvajalec ne izpolnjuje pogojev, ki jih je postavil naročnik v razpisni dokumentaciji. Naročnik bo o morebitni zavrnitvi novega podizvajalca obvestil izvajalca najpozneje v desetih (10) dneh od prejema predloga.</w:t>
      </w:r>
    </w:p>
    <w:p w14:paraId="02031DF4" w14:textId="77777777" w:rsidR="00721034" w:rsidRPr="00C8579C" w:rsidRDefault="00721034" w:rsidP="00E63979">
      <w:pPr>
        <w:keepNext/>
        <w:keepLines/>
        <w:jc w:val="both"/>
        <w:rPr>
          <w:rFonts w:ascii="Tahoma" w:hAnsi="Tahoma" w:cs="Tahoma"/>
        </w:rPr>
      </w:pPr>
    </w:p>
    <w:p w14:paraId="4CA0D848" w14:textId="77777777" w:rsidR="00721034" w:rsidRDefault="00721034" w:rsidP="00E63979">
      <w:pPr>
        <w:keepNext/>
        <w:keepLines/>
        <w:jc w:val="both"/>
        <w:rPr>
          <w:rFonts w:ascii="Tahoma" w:hAnsi="Tahoma" w:cs="Tahoma"/>
        </w:rPr>
      </w:pPr>
      <w:r w:rsidRPr="00C8579C">
        <w:rPr>
          <w:rFonts w:ascii="Tahoma" w:hAnsi="Tahoma" w:cs="Tahoma"/>
        </w:rPr>
        <w:t>Izvajalec v razmerju do naročnika v celoti odgovarja za dobro izvedbo obveznosti iz okvirnega sporazuma, ne glede na število podizvajalcev.</w:t>
      </w:r>
    </w:p>
    <w:p w14:paraId="13CA3E44" w14:textId="24A22DC1" w:rsidR="00611934" w:rsidRPr="004C1F13" w:rsidRDefault="00611934" w:rsidP="00E63979">
      <w:pPr>
        <w:keepNext/>
        <w:keepLines/>
        <w:jc w:val="both"/>
        <w:rPr>
          <w:rFonts w:ascii="Tahoma" w:eastAsia="Frutiger" w:hAnsi="Tahoma" w:cs="Tahoma"/>
          <w:lang w:eastAsia="en-US"/>
        </w:rPr>
      </w:pPr>
    </w:p>
    <w:p w14:paraId="504D828B" w14:textId="77777777" w:rsidR="00E90FDB" w:rsidRDefault="00E90FDB" w:rsidP="00E63979">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OBVEZNOSTI NAROČNIKA</w:t>
      </w:r>
    </w:p>
    <w:p w14:paraId="4895F167" w14:textId="77777777" w:rsidR="009A2A2E" w:rsidRPr="004C1F13" w:rsidRDefault="009A2A2E" w:rsidP="00E63979">
      <w:pPr>
        <w:pStyle w:val="Odstavekseznama"/>
        <w:keepNext/>
        <w:keepLines/>
        <w:ind w:left="426"/>
        <w:rPr>
          <w:rFonts w:ascii="Tahoma" w:eastAsia="Frutiger" w:hAnsi="Tahoma" w:cs="Tahoma"/>
          <w:b/>
          <w:lang w:eastAsia="en-US"/>
        </w:rPr>
      </w:pPr>
    </w:p>
    <w:p w14:paraId="3B5AE445" w14:textId="77777777" w:rsidR="00E90FDB" w:rsidRPr="009A2A2E" w:rsidRDefault="00E90FDB" w:rsidP="00E63979">
      <w:pPr>
        <w:keepNext/>
        <w:keepLines/>
        <w:numPr>
          <w:ilvl w:val="0"/>
          <w:numId w:val="24"/>
        </w:numPr>
        <w:tabs>
          <w:tab w:val="num" w:pos="4605"/>
        </w:tabs>
        <w:jc w:val="center"/>
        <w:rPr>
          <w:rFonts w:ascii="Tahoma" w:eastAsia="Frutiger" w:hAnsi="Tahoma" w:cs="Tahoma"/>
          <w:lang w:eastAsia="en-US"/>
        </w:rPr>
      </w:pPr>
      <w:r w:rsidRPr="009A2A2E">
        <w:rPr>
          <w:rFonts w:ascii="Tahoma" w:eastAsia="Frutiger" w:hAnsi="Tahoma" w:cs="Tahoma"/>
          <w:lang w:eastAsia="en-US"/>
        </w:rPr>
        <w:t xml:space="preserve"> člen</w:t>
      </w:r>
    </w:p>
    <w:p w14:paraId="28F3FB77" w14:textId="77777777" w:rsidR="009A2A2E" w:rsidRDefault="009A2A2E" w:rsidP="00E63979">
      <w:pPr>
        <w:keepNext/>
        <w:keepLines/>
        <w:jc w:val="both"/>
        <w:rPr>
          <w:rFonts w:ascii="Tahoma" w:eastAsia="Frutiger" w:hAnsi="Tahoma" w:cs="Tahoma"/>
          <w:lang w:eastAsia="en-US"/>
        </w:rPr>
      </w:pPr>
    </w:p>
    <w:p w14:paraId="02E6863A" w14:textId="77777777" w:rsidR="00457C45" w:rsidRPr="00C8579C" w:rsidRDefault="00457C45" w:rsidP="00E63979">
      <w:pPr>
        <w:keepNext/>
        <w:keepLines/>
        <w:tabs>
          <w:tab w:val="left" w:pos="851"/>
          <w:tab w:val="left" w:pos="1702"/>
        </w:tabs>
        <w:jc w:val="both"/>
        <w:rPr>
          <w:rFonts w:ascii="Tahoma" w:hAnsi="Tahoma" w:cs="Tahoma"/>
        </w:rPr>
      </w:pPr>
      <w:r w:rsidRPr="00C8579C">
        <w:rPr>
          <w:rFonts w:ascii="Tahoma" w:hAnsi="Tahoma" w:cs="Tahoma"/>
        </w:rPr>
        <w:t>Naročnik se obvezuje:</w:t>
      </w:r>
    </w:p>
    <w:p w14:paraId="60B7FF70" w14:textId="642DB589" w:rsidR="00457C45" w:rsidRPr="00C8579C" w:rsidRDefault="00457C45" w:rsidP="00E63979">
      <w:pPr>
        <w:keepNext/>
        <w:keepLines/>
        <w:numPr>
          <w:ilvl w:val="0"/>
          <w:numId w:val="52"/>
        </w:numPr>
        <w:ind w:left="426"/>
        <w:jc w:val="both"/>
        <w:rPr>
          <w:rFonts w:ascii="Tahoma" w:hAnsi="Tahoma" w:cs="Tahoma"/>
        </w:rPr>
      </w:pPr>
      <w:r w:rsidRPr="00C8579C">
        <w:rPr>
          <w:rFonts w:ascii="Tahoma" w:hAnsi="Tahoma" w:cs="Tahoma"/>
        </w:rPr>
        <w:t xml:space="preserve">z izvajalcem skleniti Pisni sporazum, ki ureja skupne varstvene ukrepe za zagotavljanje varstva in zdravja pri delu, ki jih je potrebno upoštevati na lokaciji </w:t>
      </w:r>
      <w:r>
        <w:rPr>
          <w:rFonts w:ascii="Tahoma" w:hAnsi="Tahoma" w:cs="Tahoma"/>
        </w:rPr>
        <w:t>CČN</w:t>
      </w:r>
      <w:r w:rsidRPr="00C8579C">
        <w:rPr>
          <w:rFonts w:ascii="Tahoma" w:hAnsi="Tahoma" w:cs="Tahoma"/>
        </w:rPr>
        <w:t xml:space="preserve"> Ljubljana, ki je priloga tega okvirnega sporazuma,</w:t>
      </w:r>
    </w:p>
    <w:p w14:paraId="0DCF5784" w14:textId="77777777" w:rsidR="00457C45" w:rsidRPr="00C8579C" w:rsidRDefault="00457C45" w:rsidP="00E63979">
      <w:pPr>
        <w:keepNext/>
        <w:keepLines/>
        <w:numPr>
          <w:ilvl w:val="0"/>
          <w:numId w:val="52"/>
        </w:numPr>
        <w:ind w:left="426"/>
        <w:jc w:val="both"/>
        <w:rPr>
          <w:rFonts w:ascii="Tahoma" w:hAnsi="Tahoma" w:cs="Tahoma"/>
        </w:rPr>
      </w:pPr>
      <w:r w:rsidRPr="00C8579C">
        <w:rPr>
          <w:rFonts w:ascii="Tahoma" w:hAnsi="Tahoma" w:cs="Tahoma"/>
        </w:rPr>
        <w:t>sodelovati z izvajalcem z namenom, da se obveznosti po okvirnem sporazumu izvršijo pravočasno,</w:t>
      </w:r>
    </w:p>
    <w:p w14:paraId="665D15AD" w14:textId="77777777" w:rsidR="00457C45" w:rsidRPr="00FA7266" w:rsidRDefault="00457C45" w:rsidP="00E63979">
      <w:pPr>
        <w:keepNext/>
        <w:keepLines/>
        <w:numPr>
          <w:ilvl w:val="0"/>
          <w:numId w:val="52"/>
        </w:numPr>
        <w:ind w:left="426"/>
        <w:jc w:val="both"/>
        <w:rPr>
          <w:rFonts w:ascii="Tahoma" w:hAnsi="Tahoma" w:cs="Tahoma"/>
        </w:rPr>
      </w:pPr>
      <w:r w:rsidRPr="00C8579C">
        <w:rPr>
          <w:rFonts w:ascii="Tahoma" w:hAnsi="Tahoma" w:cs="Tahoma"/>
        </w:rPr>
        <w:t>tekoče obveščati izvajalca o vseh spremembah, ki bi lahko vplivale na izvršitev o</w:t>
      </w:r>
      <w:r>
        <w:rPr>
          <w:rFonts w:ascii="Tahoma" w:hAnsi="Tahoma" w:cs="Tahoma"/>
        </w:rPr>
        <w:t>bveznosti po okvirnem sporazumu</w:t>
      </w:r>
      <w:r w:rsidRPr="00FA7266">
        <w:rPr>
          <w:rFonts w:ascii="Tahoma" w:hAnsi="Tahoma" w:cs="Tahoma"/>
        </w:rPr>
        <w:t xml:space="preserve">, </w:t>
      </w:r>
    </w:p>
    <w:p w14:paraId="1C158CEE" w14:textId="77777777" w:rsidR="00457C45" w:rsidRPr="00C8579C" w:rsidRDefault="00457C45" w:rsidP="00E63979">
      <w:pPr>
        <w:keepNext/>
        <w:keepLines/>
        <w:numPr>
          <w:ilvl w:val="0"/>
          <w:numId w:val="52"/>
        </w:numPr>
        <w:ind w:left="426"/>
        <w:jc w:val="both"/>
        <w:rPr>
          <w:rFonts w:ascii="Tahoma" w:hAnsi="Tahoma" w:cs="Tahoma"/>
        </w:rPr>
      </w:pPr>
      <w:r w:rsidRPr="00C8579C">
        <w:rPr>
          <w:rFonts w:ascii="Tahoma" w:hAnsi="Tahoma" w:cs="Tahoma"/>
        </w:rPr>
        <w:t>poravnati obveznosti do izvajalca in njegovih nominiranih podizvajalcev,</w:t>
      </w:r>
    </w:p>
    <w:p w14:paraId="01CC3C57" w14:textId="4EADC944" w:rsidR="00457C45" w:rsidRPr="00C8579C" w:rsidRDefault="00457C45" w:rsidP="00E63979">
      <w:pPr>
        <w:keepNext/>
        <w:keepLines/>
        <w:numPr>
          <w:ilvl w:val="0"/>
          <w:numId w:val="52"/>
        </w:numPr>
        <w:ind w:left="426"/>
        <w:jc w:val="both"/>
        <w:rPr>
          <w:rFonts w:ascii="Tahoma" w:hAnsi="Tahoma" w:cs="Tahoma"/>
        </w:rPr>
      </w:pPr>
      <w:r w:rsidRPr="00BA3F91">
        <w:rPr>
          <w:rFonts w:ascii="Tahoma" w:hAnsi="Tahoma" w:cs="Tahoma"/>
        </w:rPr>
        <w:t>vodi</w:t>
      </w:r>
      <w:r>
        <w:rPr>
          <w:rFonts w:ascii="Tahoma" w:hAnsi="Tahoma" w:cs="Tahoma"/>
        </w:rPr>
        <w:t>ti</w:t>
      </w:r>
      <w:r w:rsidRPr="00BA3F91">
        <w:rPr>
          <w:rFonts w:ascii="Tahoma" w:hAnsi="Tahoma" w:cs="Tahoma"/>
        </w:rPr>
        <w:t>/izvaja</w:t>
      </w:r>
      <w:r>
        <w:rPr>
          <w:rFonts w:ascii="Tahoma" w:hAnsi="Tahoma" w:cs="Tahoma"/>
        </w:rPr>
        <w:t>ti</w:t>
      </w:r>
      <w:r w:rsidRPr="00BA3F91">
        <w:rPr>
          <w:rFonts w:ascii="Tahoma" w:hAnsi="Tahoma" w:cs="Tahoma"/>
        </w:rPr>
        <w:t xml:space="preserve"> dejanski pregled nad izvedenimi </w:t>
      </w:r>
      <w:r>
        <w:rPr>
          <w:rFonts w:ascii="Tahoma" w:hAnsi="Tahoma" w:cs="Tahoma"/>
        </w:rPr>
        <w:t>dobavami in storitvami</w:t>
      </w:r>
      <w:r w:rsidRPr="00BA3F91">
        <w:rPr>
          <w:rFonts w:ascii="Tahoma" w:hAnsi="Tahoma" w:cs="Tahoma"/>
        </w:rPr>
        <w:t xml:space="preserve"> izvajalca</w:t>
      </w:r>
      <w:r w:rsidRPr="00C8579C">
        <w:rPr>
          <w:rFonts w:ascii="Tahoma" w:hAnsi="Tahoma" w:cs="Tahoma"/>
        </w:rPr>
        <w:t>;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62947FCD" w14:textId="77777777" w:rsidR="00E90FDB" w:rsidRPr="004C1F13" w:rsidRDefault="00E90FDB" w:rsidP="00E63979">
      <w:pPr>
        <w:keepNext/>
        <w:keepLines/>
        <w:jc w:val="both"/>
        <w:rPr>
          <w:rFonts w:ascii="Tahoma" w:eastAsia="Frutiger" w:hAnsi="Tahoma" w:cs="Tahoma"/>
          <w:b/>
          <w:lang w:eastAsia="en-US"/>
        </w:rPr>
      </w:pPr>
    </w:p>
    <w:p w14:paraId="75F7D60D" w14:textId="77777777" w:rsidR="00E90FDB" w:rsidRPr="003C5E66" w:rsidRDefault="00E90FDB" w:rsidP="00E63979">
      <w:pPr>
        <w:pStyle w:val="Odstavekseznama"/>
        <w:keepNext/>
        <w:keepLines/>
        <w:numPr>
          <w:ilvl w:val="0"/>
          <w:numId w:val="29"/>
        </w:numPr>
        <w:ind w:left="426" w:hanging="426"/>
        <w:rPr>
          <w:rFonts w:ascii="Tahoma" w:eastAsia="Frutiger" w:hAnsi="Tahoma" w:cs="Tahoma"/>
          <w:b/>
          <w:lang w:eastAsia="en-US"/>
        </w:rPr>
      </w:pPr>
      <w:r w:rsidRPr="003C5E66">
        <w:rPr>
          <w:rFonts w:ascii="Tahoma" w:eastAsia="Frutiger" w:hAnsi="Tahoma" w:cs="Tahoma"/>
          <w:b/>
          <w:lang w:eastAsia="en-US"/>
        </w:rPr>
        <w:t>OBVEZNOSTI IZVAJALCA</w:t>
      </w:r>
    </w:p>
    <w:p w14:paraId="3FDBB738" w14:textId="77777777" w:rsidR="009A2A2E" w:rsidRPr="003C5E66" w:rsidRDefault="009A2A2E" w:rsidP="00E63979">
      <w:pPr>
        <w:pStyle w:val="Odstavekseznama"/>
        <w:keepNext/>
        <w:keepLines/>
        <w:ind w:left="426"/>
        <w:rPr>
          <w:rFonts w:ascii="Tahoma" w:eastAsia="Frutiger" w:hAnsi="Tahoma" w:cs="Tahoma"/>
          <w:b/>
          <w:lang w:eastAsia="en-US"/>
        </w:rPr>
      </w:pPr>
    </w:p>
    <w:p w14:paraId="6B10BAFB" w14:textId="77777777" w:rsidR="00E90FDB" w:rsidRPr="003C5E66"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3C5E66">
        <w:rPr>
          <w:rFonts w:ascii="Tahoma" w:eastAsia="Frutiger" w:hAnsi="Tahoma" w:cs="Tahoma"/>
          <w:lang w:eastAsia="en-US"/>
        </w:rPr>
        <w:t>člen</w:t>
      </w:r>
    </w:p>
    <w:p w14:paraId="7BE20EA4" w14:textId="77777777" w:rsidR="009A2A2E" w:rsidRPr="003A3421" w:rsidRDefault="009A2A2E" w:rsidP="00E63979">
      <w:pPr>
        <w:keepNext/>
        <w:keepLines/>
        <w:ind w:left="426" w:hanging="219"/>
        <w:contextualSpacing/>
        <w:jc w:val="both"/>
        <w:rPr>
          <w:rFonts w:ascii="Tahoma" w:eastAsia="Frutiger" w:hAnsi="Tahoma" w:cs="Tahoma"/>
          <w:highlight w:val="yellow"/>
          <w:lang w:eastAsia="en-US"/>
        </w:rPr>
      </w:pPr>
    </w:p>
    <w:p w14:paraId="20BAAFAF" w14:textId="77777777" w:rsidR="00457C45" w:rsidRPr="00C8579C" w:rsidRDefault="00457C45" w:rsidP="00E63979">
      <w:pPr>
        <w:keepNext/>
        <w:keepLines/>
        <w:tabs>
          <w:tab w:val="left" w:pos="851"/>
          <w:tab w:val="left" w:pos="1702"/>
        </w:tabs>
        <w:jc w:val="both"/>
        <w:rPr>
          <w:rFonts w:ascii="Tahoma" w:hAnsi="Tahoma" w:cs="Tahoma"/>
        </w:rPr>
      </w:pPr>
      <w:r w:rsidRPr="00C8579C">
        <w:rPr>
          <w:rFonts w:ascii="Tahoma" w:hAnsi="Tahoma" w:cs="Tahoma"/>
        </w:rPr>
        <w:t>Izvajalec se obvezuje:</w:t>
      </w:r>
    </w:p>
    <w:p w14:paraId="34F28C44" w14:textId="65E90821" w:rsidR="00457C45" w:rsidRPr="00C8579C" w:rsidRDefault="00457C45" w:rsidP="00E63979">
      <w:pPr>
        <w:keepNext/>
        <w:keepLines/>
        <w:numPr>
          <w:ilvl w:val="0"/>
          <w:numId w:val="53"/>
        </w:numPr>
        <w:ind w:left="426" w:hanging="426"/>
        <w:jc w:val="both"/>
        <w:rPr>
          <w:rFonts w:ascii="Tahoma" w:hAnsi="Tahoma" w:cs="Tahoma"/>
        </w:rPr>
      </w:pPr>
      <w:r w:rsidRPr="00C8579C">
        <w:rPr>
          <w:rFonts w:ascii="Tahoma" w:hAnsi="Tahoma" w:cs="Tahoma"/>
        </w:rPr>
        <w:t xml:space="preserve">z naročnikom skleniti Pisni sporazum, ki ureja skupne varstvene ukrepe za zagotavljanje varstva in zdravja pri delu, ki jih je potrebno upoštevati na lokaciji </w:t>
      </w:r>
      <w:r>
        <w:rPr>
          <w:rFonts w:ascii="Tahoma" w:hAnsi="Tahoma" w:cs="Tahoma"/>
        </w:rPr>
        <w:t>CČN</w:t>
      </w:r>
      <w:r w:rsidRPr="00C8579C">
        <w:rPr>
          <w:rFonts w:ascii="Tahoma" w:hAnsi="Tahoma" w:cs="Tahoma"/>
        </w:rPr>
        <w:t xml:space="preserve"> Ljubljana, ki je priloga tega okvirnega sporazuma,</w:t>
      </w:r>
    </w:p>
    <w:p w14:paraId="57FBCF50" w14:textId="48601EA6" w:rsidR="00457C45" w:rsidRPr="00C8579C" w:rsidRDefault="00457C45" w:rsidP="00E63979">
      <w:pPr>
        <w:keepNext/>
        <w:keepLines/>
        <w:numPr>
          <w:ilvl w:val="0"/>
          <w:numId w:val="53"/>
        </w:numPr>
        <w:ind w:left="426" w:hanging="426"/>
        <w:jc w:val="both"/>
        <w:rPr>
          <w:rFonts w:ascii="Tahoma" w:hAnsi="Tahoma" w:cs="Tahoma"/>
        </w:rPr>
      </w:pPr>
      <w:r w:rsidRPr="00C8579C">
        <w:rPr>
          <w:rFonts w:ascii="Tahoma" w:hAnsi="Tahoma" w:cs="Tahoma"/>
        </w:rPr>
        <w:t>upoštevati obstoječe stanje na mikrolokacij</w:t>
      </w:r>
      <w:r>
        <w:rPr>
          <w:rFonts w:ascii="Tahoma" w:hAnsi="Tahoma" w:cs="Tahoma"/>
        </w:rPr>
        <w:t>ah</w:t>
      </w:r>
      <w:r w:rsidRPr="00C8579C">
        <w:rPr>
          <w:rFonts w:ascii="Tahoma" w:hAnsi="Tahoma" w:cs="Tahoma"/>
        </w:rPr>
        <w:t xml:space="preserve"> </w:t>
      </w:r>
      <w:r>
        <w:rPr>
          <w:rFonts w:ascii="Tahoma" w:hAnsi="Tahoma" w:cs="Tahoma"/>
        </w:rPr>
        <w:t>CČN</w:t>
      </w:r>
      <w:r w:rsidRPr="00C8579C">
        <w:rPr>
          <w:rFonts w:ascii="Tahoma" w:hAnsi="Tahoma" w:cs="Tahoma"/>
        </w:rPr>
        <w:t xml:space="preserve"> Ljubljana, tako da bo izvedba predmeta okvirnega sporazuma omogočala neprekinjen delovni proces na lokaciji </w:t>
      </w:r>
      <w:r>
        <w:rPr>
          <w:rFonts w:ascii="Tahoma" w:hAnsi="Tahoma" w:cs="Tahoma"/>
        </w:rPr>
        <w:t>CČN</w:t>
      </w:r>
      <w:r w:rsidRPr="00C8579C">
        <w:rPr>
          <w:rFonts w:ascii="Tahoma" w:hAnsi="Tahoma" w:cs="Tahoma"/>
        </w:rPr>
        <w:t xml:space="preserve"> Ljubljana,</w:t>
      </w:r>
    </w:p>
    <w:p w14:paraId="724D1C42" w14:textId="4A848F05" w:rsidR="00457C45" w:rsidRPr="00C8579C" w:rsidRDefault="00457C45" w:rsidP="00E63979">
      <w:pPr>
        <w:keepNext/>
        <w:keepLines/>
        <w:numPr>
          <w:ilvl w:val="0"/>
          <w:numId w:val="53"/>
        </w:numPr>
        <w:ind w:left="426" w:hanging="426"/>
        <w:jc w:val="both"/>
        <w:rPr>
          <w:rFonts w:ascii="Tahoma" w:hAnsi="Tahoma" w:cs="Tahoma"/>
        </w:rPr>
      </w:pPr>
      <w:r w:rsidRPr="00C8579C">
        <w:rPr>
          <w:rFonts w:ascii="Tahoma" w:hAnsi="Tahoma" w:cs="Tahoma"/>
        </w:rPr>
        <w:t>prevzet</w:t>
      </w:r>
      <w:r>
        <w:rPr>
          <w:rFonts w:ascii="Tahoma" w:hAnsi="Tahoma" w:cs="Tahoma"/>
        </w:rPr>
        <w:t>e storitve in dobave</w:t>
      </w:r>
      <w:r w:rsidRPr="00C8579C">
        <w:rPr>
          <w:rFonts w:ascii="Tahoma" w:hAnsi="Tahoma" w:cs="Tahoma"/>
        </w:rPr>
        <w:t xml:space="preserve"> izvršiti strokovno pravilno, vestno in kvalitetno, v skladu z vsemi veljavnimi tehničnimi predpisi, standardi in normativi, razpisnimi pogoji,</w:t>
      </w:r>
      <w:r w:rsidRPr="00C8579C">
        <w:rPr>
          <w:rFonts w:ascii="Tahoma" w:hAnsi="Tahoma" w:cs="Tahoma"/>
          <w:sz w:val="22"/>
        </w:rPr>
        <w:t xml:space="preserve"> </w:t>
      </w:r>
      <w:r w:rsidRPr="00C8579C">
        <w:rPr>
          <w:rFonts w:ascii="Tahoma" w:hAnsi="Tahoma" w:cs="Tahoma"/>
        </w:rPr>
        <w:t>ob tesnem sodelovanju z naročnikom (skrbnost dobrega strokovnjaka),</w:t>
      </w:r>
    </w:p>
    <w:p w14:paraId="1341F4E8" w14:textId="48C12ADF" w:rsidR="00457C45" w:rsidRPr="00C8579C" w:rsidRDefault="00457C45" w:rsidP="00E63979">
      <w:pPr>
        <w:keepNext/>
        <w:keepLines/>
        <w:numPr>
          <w:ilvl w:val="0"/>
          <w:numId w:val="53"/>
        </w:numPr>
        <w:ind w:left="426" w:hanging="426"/>
        <w:jc w:val="both"/>
        <w:rPr>
          <w:rFonts w:ascii="Tahoma" w:hAnsi="Tahoma" w:cs="Tahoma"/>
        </w:rPr>
      </w:pPr>
      <w:r w:rsidRPr="00C8579C">
        <w:rPr>
          <w:rFonts w:ascii="Tahoma" w:hAnsi="Tahoma" w:cs="Tahoma"/>
        </w:rPr>
        <w:t xml:space="preserve">prevzeti odgovornost za izpolnjevanje varstvenih ukrepov na lokaciji </w:t>
      </w:r>
      <w:r>
        <w:rPr>
          <w:rFonts w:ascii="Tahoma" w:hAnsi="Tahoma" w:cs="Tahoma"/>
        </w:rPr>
        <w:t>CČN</w:t>
      </w:r>
      <w:r w:rsidRPr="00C8579C">
        <w:rPr>
          <w:rFonts w:ascii="Tahoma" w:hAnsi="Tahoma" w:cs="Tahoma"/>
        </w:rPr>
        <w:t xml:space="preserve"> Ljubljana,</w:t>
      </w:r>
    </w:p>
    <w:p w14:paraId="645D3588" w14:textId="2CC8B8D6" w:rsidR="00457C45" w:rsidRDefault="00457C45" w:rsidP="00E63979">
      <w:pPr>
        <w:keepNext/>
        <w:keepLines/>
        <w:numPr>
          <w:ilvl w:val="0"/>
          <w:numId w:val="53"/>
        </w:numPr>
        <w:ind w:left="426" w:hanging="426"/>
        <w:jc w:val="both"/>
        <w:rPr>
          <w:rFonts w:ascii="Tahoma" w:hAnsi="Tahoma" w:cs="Tahoma"/>
        </w:rPr>
      </w:pPr>
      <w:r>
        <w:rPr>
          <w:rFonts w:ascii="Tahoma" w:hAnsi="Tahoma" w:cs="Tahoma"/>
        </w:rPr>
        <w:t>storitve</w:t>
      </w:r>
      <w:r w:rsidR="000D76EB">
        <w:rPr>
          <w:rFonts w:ascii="Tahoma" w:hAnsi="Tahoma" w:cs="Tahoma"/>
        </w:rPr>
        <w:t xml:space="preserve"> in dobave</w:t>
      </w:r>
      <w:r w:rsidRPr="00C8579C">
        <w:rPr>
          <w:rFonts w:ascii="Tahoma" w:hAnsi="Tahoma" w:cs="Tahoma"/>
        </w:rPr>
        <w:t xml:space="preserve"> izvajati na način, da se ne ogroža varnost in zdravje ostalih na lokaciji </w:t>
      </w:r>
      <w:r>
        <w:rPr>
          <w:rFonts w:ascii="Tahoma" w:hAnsi="Tahoma" w:cs="Tahoma"/>
        </w:rPr>
        <w:t>CČN</w:t>
      </w:r>
      <w:r w:rsidRPr="00C8579C">
        <w:rPr>
          <w:rFonts w:ascii="Tahoma" w:hAnsi="Tahoma" w:cs="Tahoma"/>
        </w:rPr>
        <w:t xml:space="preserve"> Ljubljana,</w:t>
      </w:r>
    </w:p>
    <w:p w14:paraId="66DB86A9" w14:textId="1DA7F1C0" w:rsidR="00457C45" w:rsidRDefault="00457C45" w:rsidP="00E63979">
      <w:pPr>
        <w:keepNext/>
        <w:keepLines/>
        <w:numPr>
          <w:ilvl w:val="0"/>
          <w:numId w:val="53"/>
        </w:numPr>
        <w:ind w:left="426" w:hanging="426"/>
        <w:jc w:val="both"/>
        <w:rPr>
          <w:rFonts w:ascii="Tahoma" w:hAnsi="Tahoma" w:cs="Tahoma"/>
        </w:rPr>
      </w:pPr>
      <w:r w:rsidRPr="00C6266C">
        <w:rPr>
          <w:rFonts w:ascii="Tahoma" w:hAnsi="Tahoma" w:cs="Tahoma"/>
        </w:rPr>
        <w:lastRenderedPageBreak/>
        <w:t xml:space="preserve">v primeru, da med opravljanjem dobav ali </w:t>
      </w:r>
      <w:r>
        <w:rPr>
          <w:rFonts w:ascii="Tahoma" w:hAnsi="Tahoma" w:cs="Tahoma"/>
        </w:rPr>
        <w:t>storitev</w:t>
      </w:r>
      <w:r w:rsidRPr="00C6266C">
        <w:rPr>
          <w:rFonts w:ascii="Tahoma" w:hAnsi="Tahoma" w:cs="Tahoma"/>
        </w:rPr>
        <w:t xml:space="preserve">, ki so predmet tega okvirnega sporazuma, nastopijo okoliščine, ki utegnejo vplivati na vsebinsko ali terminsko izvedbo dobav ali </w:t>
      </w:r>
      <w:r>
        <w:rPr>
          <w:rFonts w:ascii="Tahoma" w:hAnsi="Tahoma" w:cs="Tahoma"/>
        </w:rPr>
        <w:t>storitev</w:t>
      </w:r>
      <w:r w:rsidRPr="00C6266C">
        <w:rPr>
          <w:rFonts w:ascii="Tahoma" w:hAnsi="Tahoma" w:cs="Tahoma"/>
        </w:rPr>
        <w:t>, takoj pisno (preko elektronske pošte) obvestiti naročnika ter predlagati ustrezne spremembe oziroma dopolnitve tega okvirnega sporazuma;</w:t>
      </w:r>
    </w:p>
    <w:p w14:paraId="0EC9DC96" w14:textId="439DA474" w:rsidR="00457C45" w:rsidRDefault="00457C45" w:rsidP="00E63979">
      <w:pPr>
        <w:keepNext/>
        <w:keepLines/>
        <w:numPr>
          <w:ilvl w:val="0"/>
          <w:numId w:val="53"/>
        </w:numPr>
        <w:ind w:left="426" w:hanging="426"/>
        <w:jc w:val="both"/>
        <w:rPr>
          <w:rFonts w:ascii="Tahoma" w:hAnsi="Tahoma" w:cs="Tahoma"/>
        </w:rPr>
      </w:pPr>
      <w:r w:rsidRPr="00C6266C">
        <w:rPr>
          <w:rFonts w:ascii="Tahoma" w:hAnsi="Tahoma" w:cs="Tahoma"/>
        </w:rPr>
        <w:t xml:space="preserve">na svoje stroške in v roku, ki ga dogovori z naročnikom, izvršiti dopolnitve in spremembe prevzetega obsega dobav ali </w:t>
      </w:r>
      <w:r>
        <w:rPr>
          <w:rFonts w:ascii="Tahoma" w:hAnsi="Tahoma" w:cs="Tahoma"/>
        </w:rPr>
        <w:t>storitev</w:t>
      </w:r>
      <w:r w:rsidRPr="00C6266C">
        <w:rPr>
          <w:rFonts w:ascii="Tahoma" w:hAnsi="Tahoma" w:cs="Tahoma"/>
        </w:rPr>
        <w:t xml:space="preserve">, če se ugotovi, da izvajalec prevzete dobave ali </w:t>
      </w:r>
      <w:r>
        <w:rPr>
          <w:rFonts w:ascii="Tahoma" w:hAnsi="Tahoma" w:cs="Tahoma"/>
        </w:rPr>
        <w:t>storitve</w:t>
      </w:r>
      <w:r w:rsidRPr="00C6266C">
        <w:rPr>
          <w:rFonts w:ascii="Tahoma" w:hAnsi="Tahoma" w:cs="Tahoma"/>
        </w:rPr>
        <w:t xml:space="preserve"> izvaja pomanjkljivo,</w:t>
      </w:r>
    </w:p>
    <w:p w14:paraId="71201C23" w14:textId="5520255D" w:rsidR="00457C45" w:rsidRPr="00C6266C" w:rsidRDefault="00457C45" w:rsidP="00E63979">
      <w:pPr>
        <w:keepNext/>
        <w:keepLines/>
        <w:numPr>
          <w:ilvl w:val="0"/>
          <w:numId w:val="53"/>
        </w:numPr>
        <w:ind w:left="426" w:hanging="426"/>
        <w:jc w:val="both"/>
        <w:rPr>
          <w:rFonts w:ascii="Tahoma" w:hAnsi="Tahoma" w:cs="Tahoma"/>
        </w:rPr>
      </w:pPr>
      <w:r w:rsidRPr="00C6266C">
        <w:rPr>
          <w:rFonts w:ascii="Tahoma" w:hAnsi="Tahoma" w:cs="Tahoma"/>
        </w:rPr>
        <w:t xml:space="preserve">omogočiti naročniku izvajanje pregledov izvedenih </w:t>
      </w:r>
      <w:r>
        <w:rPr>
          <w:rFonts w:ascii="Tahoma" w:hAnsi="Tahoma" w:cs="Tahoma"/>
        </w:rPr>
        <w:t>storitev</w:t>
      </w:r>
      <w:r w:rsidRPr="00C6266C">
        <w:rPr>
          <w:rFonts w:ascii="Tahoma" w:hAnsi="Tahoma" w:cs="Tahoma"/>
        </w:rPr>
        <w:t xml:space="preserve"> in dobav ter nadzor nad izvedbo </w:t>
      </w:r>
      <w:r>
        <w:rPr>
          <w:rFonts w:ascii="Tahoma" w:hAnsi="Tahoma" w:cs="Tahoma"/>
        </w:rPr>
        <w:t>storitev</w:t>
      </w:r>
      <w:r w:rsidRPr="00C6266C">
        <w:rPr>
          <w:rFonts w:ascii="Tahoma" w:hAnsi="Tahoma" w:cs="Tahoma"/>
        </w:rPr>
        <w:t xml:space="preserve"> oziroma vgradnjo blaga,</w:t>
      </w:r>
    </w:p>
    <w:p w14:paraId="77E46D03" w14:textId="77777777" w:rsidR="00457C45" w:rsidRPr="00C8579C" w:rsidRDefault="00457C45" w:rsidP="00E63979">
      <w:pPr>
        <w:keepNext/>
        <w:keepLines/>
        <w:numPr>
          <w:ilvl w:val="0"/>
          <w:numId w:val="53"/>
        </w:numPr>
        <w:ind w:left="426" w:hanging="426"/>
        <w:jc w:val="both"/>
        <w:rPr>
          <w:rFonts w:ascii="Tahoma" w:hAnsi="Tahoma" w:cs="Tahoma"/>
        </w:rPr>
      </w:pPr>
      <w:r w:rsidRPr="00C8579C">
        <w:rPr>
          <w:rFonts w:ascii="Tahoma" w:hAnsi="Tahoma" w:cs="Tahoma"/>
        </w:rPr>
        <w:t>obveščati naročnika o vseh spremembah, ki bi lahko vplivale na izvršitev obveznosti po okvirnem sporazumu,</w:t>
      </w:r>
    </w:p>
    <w:p w14:paraId="11370780" w14:textId="3F99B430" w:rsidR="00457C45" w:rsidRDefault="00457C45" w:rsidP="00E63979">
      <w:pPr>
        <w:keepNext/>
        <w:keepLines/>
        <w:numPr>
          <w:ilvl w:val="0"/>
          <w:numId w:val="53"/>
        </w:numPr>
        <w:ind w:left="426" w:hanging="426"/>
        <w:jc w:val="both"/>
        <w:rPr>
          <w:rFonts w:ascii="Tahoma" w:hAnsi="Tahoma" w:cs="Tahoma"/>
        </w:rPr>
      </w:pPr>
      <w:r w:rsidRPr="00C8579C">
        <w:rPr>
          <w:rFonts w:ascii="Tahoma" w:hAnsi="Tahoma" w:cs="Tahoma"/>
        </w:rPr>
        <w:t xml:space="preserve">poravnati vso morebitno nastalo škodo, ki bi jo med izvajanjem </w:t>
      </w:r>
      <w:r w:rsidR="000D76EB">
        <w:rPr>
          <w:rFonts w:ascii="Tahoma" w:hAnsi="Tahoma" w:cs="Tahoma"/>
        </w:rPr>
        <w:t>storitev in dobav</w:t>
      </w:r>
      <w:r w:rsidRPr="00C8579C">
        <w:rPr>
          <w:rFonts w:ascii="Tahoma" w:hAnsi="Tahoma" w:cs="Tahoma"/>
        </w:rPr>
        <w:t xml:space="preserve"> povzročil na lokaciji </w:t>
      </w:r>
      <w:r w:rsidR="000262FF">
        <w:rPr>
          <w:rFonts w:ascii="Tahoma" w:hAnsi="Tahoma" w:cs="Tahoma"/>
        </w:rPr>
        <w:t>CČN</w:t>
      </w:r>
      <w:r w:rsidRPr="00C8579C">
        <w:rPr>
          <w:rFonts w:ascii="Tahoma" w:hAnsi="Tahoma" w:cs="Tahoma"/>
        </w:rPr>
        <w:t xml:space="preserve"> Ljubljana, na objektih ali napravah naročnika ali tretjim osebam</w:t>
      </w:r>
      <w:r>
        <w:rPr>
          <w:rFonts w:ascii="Tahoma" w:hAnsi="Tahoma" w:cs="Tahoma"/>
        </w:rPr>
        <w:t>,</w:t>
      </w:r>
    </w:p>
    <w:p w14:paraId="07277346" w14:textId="6D1753D6" w:rsidR="00457C45" w:rsidRDefault="00457C45" w:rsidP="00E63979">
      <w:pPr>
        <w:keepNext/>
        <w:keepLines/>
        <w:numPr>
          <w:ilvl w:val="0"/>
          <w:numId w:val="53"/>
        </w:numPr>
        <w:ind w:left="426" w:hanging="426"/>
        <w:jc w:val="both"/>
        <w:rPr>
          <w:rFonts w:ascii="Tahoma" w:hAnsi="Tahoma" w:cs="Tahoma"/>
        </w:rPr>
      </w:pPr>
      <w:r w:rsidRPr="00D41917">
        <w:rPr>
          <w:rFonts w:ascii="Tahoma" w:hAnsi="Tahoma" w:cs="Tahoma"/>
        </w:rPr>
        <w:t xml:space="preserve">pred morebitno oddajo dobave blaga oz. izvedbe </w:t>
      </w:r>
      <w:r w:rsidR="000262FF">
        <w:rPr>
          <w:rFonts w:ascii="Tahoma" w:hAnsi="Tahoma" w:cs="Tahoma"/>
        </w:rPr>
        <w:t>storitev</w:t>
      </w:r>
      <w:r w:rsidR="000262FF" w:rsidRPr="00D41917">
        <w:rPr>
          <w:rFonts w:ascii="Tahoma" w:hAnsi="Tahoma" w:cs="Tahoma"/>
        </w:rPr>
        <w:t xml:space="preserve"> </w:t>
      </w:r>
      <w:r w:rsidRPr="00D41917">
        <w:rPr>
          <w:rFonts w:ascii="Tahoma" w:hAnsi="Tahoma" w:cs="Tahoma"/>
        </w:rPr>
        <w:t>tretji osebi pridobiti pre</w:t>
      </w:r>
      <w:r>
        <w:rPr>
          <w:rFonts w:ascii="Tahoma" w:hAnsi="Tahoma" w:cs="Tahoma"/>
        </w:rPr>
        <w:t>dhodno pisno soglasje naročnika,</w:t>
      </w:r>
    </w:p>
    <w:p w14:paraId="0F7DF9A2" w14:textId="76B5F19F" w:rsidR="00457C45" w:rsidRDefault="00457C45" w:rsidP="00E63979">
      <w:pPr>
        <w:keepNext/>
        <w:keepLines/>
        <w:numPr>
          <w:ilvl w:val="0"/>
          <w:numId w:val="53"/>
        </w:numPr>
        <w:ind w:left="426" w:hanging="426"/>
        <w:jc w:val="both"/>
        <w:rPr>
          <w:rFonts w:ascii="Tahoma" w:hAnsi="Tahoma" w:cs="Tahoma"/>
        </w:rPr>
      </w:pPr>
      <w:r w:rsidRPr="004A486F">
        <w:rPr>
          <w:rFonts w:ascii="Tahoma" w:hAnsi="Tahoma" w:cs="Tahoma"/>
        </w:rPr>
        <w:t xml:space="preserve">zagotoviti izvajanje </w:t>
      </w:r>
      <w:r w:rsidR="000262FF">
        <w:rPr>
          <w:rFonts w:ascii="Tahoma" w:hAnsi="Tahoma" w:cs="Tahoma"/>
        </w:rPr>
        <w:t>storitev</w:t>
      </w:r>
      <w:r w:rsidR="000262FF" w:rsidRPr="004A486F">
        <w:rPr>
          <w:rFonts w:ascii="Tahoma" w:hAnsi="Tahoma" w:cs="Tahoma"/>
        </w:rPr>
        <w:t xml:space="preserve"> </w:t>
      </w:r>
      <w:r w:rsidRPr="004A486F">
        <w:rPr>
          <w:rFonts w:ascii="Tahoma" w:hAnsi="Tahoma" w:cs="Tahoma"/>
        </w:rPr>
        <w:t xml:space="preserve">z delavci, ki so strokovno usposobljeni za opravljanje tovrstnih </w:t>
      </w:r>
      <w:r w:rsidR="000262FF">
        <w:rPr>
          <w:rFonts w:ascii="Tahoma" w:hAnsi="Tahoma" w:cs="Tahoma"/>
        </w:rPr>
        <w:t>storitev</w:t>
      </w:r>
      <w:r>
        <w:rPr>
          <w:rFonts w:ascii="Tahoma" w:hAnsi="Tahoma" w:cs="Tahoma"/>
        </w:rPr>
        <w:t>,</w:t>
      </w:r>
    </w:p>
    <w:p w14:paraId="662DFD83" w14:textId="77777777" w:rsidR="00457C45" w:rsidRPr="00D41917" w:rsidRDefault="00457C45" w:rsidP="00E63979">
      <w:pPr>
        <w:keepNext/>
        <w:keepLines/>
        <w:numPr>
          <w:ilvl w:val="0"/>
          <w:numId w:val="53"/>
        </w:numPr>
        <w:ind w:left="426" w:hanging="426"/>
        <w:jc w:val="both"/>
        <w:rPr>
          <w:rFonts w:ascii="Tahoma" w:hAnsi="Tahoma" w:cs="Tahoma"/>
        </w:rPr>
      </w:pPr>
      <w:r w:rsidRPr="00D41917">
        <w:rPr>
          <w:rFonts w:ascii="Tahoma" w:hAnsi="Tahoma" w:cs="Tahoma"/>
        </w:rPr>
        <w:t>zagotoviti, da bodo delavci upoštevali vse predpise naročnika o gibanju na območju objekta naročnika.</w:t>
      </w:r>
    </w:p>
    <w:p w14:paraId="658179CC" w14:textId="77777777" w:rsidR="00B14990" w:rsidRPr="003C5E66" w:rsidRDefault="00B14990" w:rsidP="00E63979">
      <w:pPr>
        <w:keepNext/>
        <w:keepLines/>
        <w:tabs>
          <w:tab w:val="left" w:pos="0"/>
          <w:tab w:val="left" w:pos="567"/>
          <w:tab w:val="left" w:pos="851"/>
        </w:tabs>
        <w:jc w:val="both"/>
        <w:rPr>
          <w:rFonts w:ascii="Tahoma" w:eastAsia="Frutiger" w:hAnsi="Tahoma" w:cs="Tahoma"/>
          <w:lang w:eastAsia="en-US"/>
        </w:rPr>
      </w:pPr>
    </w:p>
    <w:p w14:paraId="332A728F" w14:textId="2B959707" w:rsidR="00E90FDB" w:rsidRDefault="00E90FDB" w:rsidP="00E63979">
      <w:pPr>
        <w:keepNext/>
        <w:keepLines/>
        <w:tabs>
          <w:tab w:val="left" w:pos="0"/>
          <w:tab w:val="left" w:pos="567"/>
          <w:tab w:val="left" w:pos="851"/>
        </w:tabs>
        <w:jc w:val="both"/>
        <w:rPr>
          <w:rFonts w:ascii="Tahoma" w:eastAsia="Frutiger" w:hAnsi="Tahoma" w:cs="Tahoma"/>
          <w:lang w:eastAsia="en-US"/>
        </w:rPr>
      </w:pPr>
      <w:r w:rsidRPr="003C5E66">
        <w:rPr>
          <w:rFonts w:ascii="Tahoma" w:eastAsia="Frutiger" w:hAnsi="Tahoma" w:cs="Tahoma"/>
          <w:lang w:eastAsia="en-US"/>
        </w:rPr>
        <w:t xml:space="preserve">Stroški vseh obveznosti izvajalca, ki so navedene v tem členu </w:t>
      </w:r>
      <w:r w:rsidR="000262FF">
        <w:rPr>
          <w:rFonts w:ascii="Tahoma" w:eastAsia="Frutiger" w:hAnsi="Tahoma" w:cs="Tahoma"/>
          <w:lang w:eastAsia="en-US"/>
        </w:rPr>
        <w:t>okvirnega sporazuma</w:t>
      </w:r>
      <w:r w:rsidRPr="003C5E66">
        <w:rPr>
          <w:rFonts w:ascii="Tahoma" w:eastAsia="Frutiger" w:hAnsi="Tahoma" w:cs="Tahoma"/>
          <w:lang w:eastAsia="en-US"/>
        </w:rPr>
        <w:t>, so zajeti v cen</w:t>
      </w:r>
      <w:r w:rsidR="000262FF">
        <w:rPr>
          <w:rFonts w:ascii="Tahoma" w:eastAsia="Frutiger" w:hAnsi="Tahoma" w:cs="Tahoma"/>
          <w:lang w:eastAsia="en-US"/>
        </w:rPr>
        <w:t>ah na enoto izvajalca</w:t>
      </w:r>
      <w:r w:rsidRPr="003C5E66">
        <w:rPr>
          <w:rFonts w:ascii="Tahoma" w:eastAsia="Frutiger" w:hAnsi="Tahoma" w:cs="Tahoma"/>
          <w:lang w:eastAsia="en-US"/>
        </w:rPr>
        <w:t>. Izvajalec nima pravice zahtevati dodatnega plačila za navedene obveznosti.</w:t>
      </w:r>
    </w:p>
    <w:p w14:paraId="7E799D8E" w14:textId="4D3E8A09" w:rsidR="002207A1" w:rsidRDefault="002207A1" w:rsidP="00E63979">
      <w:pPr>
        <w:keepNext/>
        <w:keepLines/>
        <w:tabs>
          <w:tab w:val="left" w:pos="0"/>
          <w:tab w:val="left" w:pos="567"/>
          <w:tab w:val="left" w:pos="851"/>
        </w:tabs>
        <w:jc w:val="both"/>
        <w:rPr>
          <w:rFonts w:ascii="Tahoma" w:eastAsia="Frutiger" w:hAnsi="Tahoma" w:cs="Tahoma"/>
          <w:lang w:eastAsia="en-US"/>
        </w:rPr>
      </w:pPr>
    </w:p>
    <w:p w14:paraId="4F180223" w14:textId="77777777" w:rsidR="00837E99" w:rsidRPr="00837E99" w:rsidRDefault="00837E99" w:rsidP="00E63979">
      <w:pPr>
        <w:pStyle w:val="Odstavekseznama"/>
        <w:keepNext/>
        <w:keepLines/>
        <w:numPr>
          <w:ilvl w:val="0"/>
          <w:numId w:val="29"/>
        </w:numPr>
        <w:ind w:left="426" w:hanging="426"/>
        <w:rPr>
          <w:rFonts w:ascii="Tahoma" w:hAnsi="Tahoma" w:cs="Tahoma"/>
          <w:b/>
        </w:rPr>
      </w:pPr>
      <w:r w:rsidRPr="00837E99">
        <w:rPr>
          <w:rFonts w:ascii="Tahoma" w:eastAsia="Frutiger" w:hAnsi="Tahoma" w:cs="Tahoma"/>
          <w:b/>
          <w:lang w:eastAsia="en-US"/>
        </w:rPr>
        <w:t>KAKOVOST</w:t>
      </w:r>
      <w:r w:rsidRPr="00837E99">
        <w:rPr>
          <w:rFonts w:ascii="Tahoma" w:hAnsi="Tahoma" w:cs="Tahoma"/>
          <w:b/>
        </w:rPr>
        <w:t>, GARANCIJA IN REKLAMACIJE</w:t>
      </w:r>
    </w:p>
    <w:p w14:paraId="6716E117" w14:textId="77777777" w:rsidR="00837E99" w:rsidRPr="00837E99" w:rsidRDefault="00837E99" w:rsidP="00E63979">
      <w:pPr>
        <w:keepNext/>
        <w:keepLines/>
        <w:rPr>
          <w:rFonts w:ascii="Tahoma" w:hAnsi="Tahoma" w:cs="Tahoma"/>
        </w:rPr>
      </w:pPr>
    </w:p>
    <w:p w14:paraId="73C60A2A" w14:textId="77777777" w:rsidR="00837E99" w:rsidRPr="00837E99" w:rsidRDefault="00837E99" w:rsidP="00E63979">
      <w:pPr>
        <w:keepNext/>
        <w:keepLines/>
        <w:numPr>
          <w:ilvl w:val="0"/>
          <w:numId w:val="24"/>
        </w:numPr>
        <w:tabs>
          <w:tab w:val="clear" w:pos="360"/>
          <w:tab w:val="num" w:pos="993"/>
          <w:tab w:val="num" w:pos="4605"/>
        </w:tabs>
        <w:jc w:val="center"/>
        <w:rPr>
          <w:rFonts w:ascii="Tahoma" w:hAnsi="Tahoma" w:cs="Tahoma"/>
        </w:rPr>
      </w:pPr>
      <w:r w:rsidRPr="00837E99">
        <w:rPr>
          <w:rFonts w:ascii="Tahoma" w:eastAsia="Frutiger" w:hAnsi="Tahoma" w:cs="Tahoma"/>
          <w:lang w:eastAsia="en-US"/>
        </w:rPr>
        <w:t>člen</w:t>
      </w:r>
      <w:r w:rsidRPr="00837E99">
        <w:rPr>
          <w:rFonts w:ascii="Tahoma" w:hAnsi="Tahoma" w:cs="Tahoma"/>
        </w:rPr>
        <w:t xml:space="preserve"> </w:t>
      </w:r>
    </w:p>
    <w:p w14:paraId="0F80F328" w14:textId="77777777" w:rsidR="00837E99" w:rsidRPr="00837E99" w:rsidRDefault="00837E99" w:rsidP="00E63979">
      <w:pPr>
        <w:keepNext/>
        <w:keepLines/>
        <w:ind w:left="426"/>
        <w:jc w:val="center"/>
        <w:rPr>
          <w:rFonts w:ascii="Tahoma" w:hAnsi="Tahoma" w:cs="Tahoma"/>
        </w:rPr>
      </w:pPr>
    </w:p>
    <w:p w14:paraId="60FD0FC9" w14:textId="7B44AF46" w:rsidR="00837E99" w:rsidRPr="00837E99" w:rsidRDefault="00837E99" w:rsidP="00E63979">
      <w:pPr>
        <w:keepNext/>
        <w:keepLines/>
        <w:jc w:val="both"/>
        <w:rPr>
          <w:rFonts w:ascii="Tahoma" w:hAnsi="Tahoma" w:cs="Tahoma"/>
        </w:rPr>
      </w:pPr>
      <w:r w:rsidRPr="00837E99">
        <w:rPr>
          <w:rFonts w:ascii="Tahoma" w:hAnsi="Tahoma" w:cs="Tahoma"/>
        </w:rPr>
        <w:t xml:space="preserve">Izvajalec se zavezuje, da je kakovost dobavljenega blaga in izvedenih </w:t>
      </w:r>
      <w:r>
        <w:rPr>
          <w:rFonts w:ascii="Tahoma" w:hAnsi="Tahoma" w:cs="Tahoma"/>
        </w:rPr>
        <w:t>storitev</w:t>
      </w:r>
      <w:r w:rsidRPr="00837E99">
        <w:rPr>
          <w:rFonts w:ascii="Tahoma" w:hAnsi="Tahoma" w:cs="Tahoma"/>
        </w:rPr>
        <w:t xml:space="preserve"> v skladu z veljavno zakonodajo,</w:t>
      </w:r>
      <w:r w:rsidR="000D76EB">
        <w:rPr>
          <w:rFonts w:ascii="Tahoma" w:hAnsi="Tahoma" w:cs="Tahoma"/>
        </w:rPr>
        <w:t xml:space="preserve"> ki </w:t>
      </w:r>
      <w:r w:rsidR="00DA14AC">
        <w:rPr>
          <w:rFonts w:ascii="Tahoma" w:hAnsi="Tahoma" w:cs="Tahoma"/>
        </w:rPr>
        <w:t>se nanaša na</w:t>
      </w:r>
      <w:r w:rsidR="000D76EB">
        <w:rPr>
          <w:rFonts w:ascii="Tahoma" w:hAnsi="Tahoma" w:cs="Tahoma"/>
        </w:rPr>
        <w:t xml:space="preserve"> predmet okvirnega sporazuma,</w:t>
      </w:r>
      <w:r w:rsidRPr="00837E99">
        <w:rPr>
          <w:rFonts w:ascii="Tahoma" w:hAnsi="Tahoma" w:cs="Tahoma"/>
        </w:rPr>
        <w:t xml:space="preserve"> standardi, veljavno prakso, smernicami naročnika in da bo upošteval vse pogoje, ki jih je opredelil naročnik v naročilu oziroma tehnični specifikaciji oziroma ko ga bo k temu pozval naročnik.</w:t>
      </w:r>
    </w:p>
    <w:p w14:paraId="67536C15" w14:textId="77777777" w:rsidR="00837E99" w:rsidRPr="00837E99" w:rsidRDefault="00837E99" w:rsidP="00E63979">
      <w:pPr>
        <w:keepNext/>
        <w:keepLines/>
        <w:jc w:val="both"/>
        <w:rPr>
          <w:rFonts w:ascii="Tahoma" w:hAnsi="Tahoma" w:cs="Tahoma"/>
        </w:rPr>
      </w:pPr>
    </w:p>
    <w:p w14:paraId="06664836" w14:textId="68435FAD" w:rsidR="00837E99" w:rsidRPr="00837E99" w:rsidRDefault="00837E99" w:rsidP="00E63979">
      <w:pPr>
        <w:keepNext/>
        <w:keepLines/>
        <w:jc w:val="both"/>
        <w:rPr>
          <w:rFonts w:ascii="Tahoma" w:hAnsi="Tahoma" w:cs="Tahoma"/>
        </w:rPr>
      </w:pPr>
      <w:r w:rsidRPr="00837E99">
        <w:rPr>
          <w:rFonts w:ascii="Tahoma" w:hAnsi="Tahoma" w:cs="Tahoma"/>
        </w:rPr>
        <w:t>Izvajalec zagotavlja, da bo dobavljen</w:t>
      </w:r>
      <w:r>
        <w:rPr>
          <w:rFonts w:ascii="Tahoma" w:hAnsi="Tahoma" w:cs="Tahoma"/>
        </w:rPr>
        <w:t xml:space="preserve">o blago </w:t>
      </w:r>
      <w:r w:rsidRPr="00837E99">
        <w:rPr>
          <w:rFonts w:ascii="Tahoma" w:hAnsi="Tahoma" w:cs="Tahoma"/>
        </w:rPr>
        <w:t>skladn</w:t>
      </w:r>
      <w:r>
        <w:rPr>
          <w:rFonts w:ascii="Tahoma" w:hAnsi="Tahoma" w:cs="Tahoma"/>
        </w:rPr>
        <w:t xml:space="preserve">o </w:t>
      </w:r>
      <w:r w:rsidRPr="00837E99">
        <w:rPr>
          <w:rFonts w:ascii="Tahoma" w:hAnsi="Tahoma" w:cs="Tahoma"/>
        </w:rPr>
        <w:t>z vsemi predpisi, standardi in direktivami Evropske unije</w:t>
      </w:r>
      <w:r w:rsidR="00DA14AC">
        <w:rPr>
          <w:rFonts w:ascii="Tahoma" w:hAnsi="Tahoma" w:cs="Tahoma"/>
        </w:rPr>
        <w:t xml:space="preserve">, ki </w:t>
      </w:r>
      <w:r w:rsidR="00CB2C6D">
        <w:rPr>
          <w:rFonts w:ascii="Tahoma" w:hAnsi="Tahoma" w:cs="Tahoma"/>
        </w:rPr>
        <w:t>se nanašajo na</w:t>
      </w:r>
      <w:r w:rsidR="00DA14AC">
        <w:rPr>
          <w:rFonts w:ascii="Tahoma" w:hAnsi="Tahoma" w:cs="Tahoma"/>
        </w:rPr>
        <w:t xml:space="preserve"> predmet okvirnega sporazuma</w:t>
      </w:r>
      <w:r w:rsidRPr="00837E99">
        <w:rPr>
          <w:rFonts w:ascii="Tahoma" w:hAnsi="Tahoma" w:cs="Tahoma"/>
        </w:rPr>
        <w:t xml:space="preserve"> ter ustrezn</w:t>
      </w:r>
      <w:r w:rsidR="00DA14AC">
        <w:rPr>
          <w:rFonts w:ascii="Tahoma" w:hAnsi="Tahoma" w:cs="Tahoma"/>
        </w:rPr>
        <w:t>o</w:t>
      </w:r>
      <w:r w:rsidRPr="00837E99">
        <w:rPr>
          <w:rFonts w:ascii="Tahoma" w:hAnsi="Tahoma" w:cs="Tahoma"/>
        </w:rPr>
        <w:t xml:space="preserve"> za prodajo na enotnem trgu Evropske unije </w:t>
      </w:r>
      <w:r w:rsidR="00DA14AC">
        <w:rPr>
          <w:rFonts w:ascii="Tahoma" w:hAnsi="Tahoma" w:cs="Tahoma"/>
        </w:rPr>
        <w:t>in</w:t>
      </w:r>
      <w:r w:rsidRPr="00837E99">
        <w:rPr>
          <w:rFonts w:ascii="Tahoma" w:hAnsi="Tahoma" w:cs="Tahoma"/>
        </w:rPr>
        <w:t xml:space="preserve"> ustrezno označen, v kolikor je taka oznaka potrebna.</w:t>
      </w:r>
    </w:p>
    <w:p w14:paraId="1CECE648" w14:textId="77777777" w:rsidR="00837E99" w:rsidRPr="00837E99" w:rsidRDefault="00837E99" w:rsidP="00E63979">
      <w:pPr>
        <w:keepNext/>
        <w:keepLines/>
        <w:jc w:val="both"/>
        <w:rPr>
          <w:rFonts w:ascii="Tahoma" w:hAnsi="Tahoma" w:cs="Tahoma"/>
        </w:rPr>
      </w:pPr>
    </w:p>
    <w:p w14:paraId="474B2781" w14:textId="26BC71E4" w:rsidR="00837E99" w:rsidRPr="00837E99" w:rsidRDefault="00837E99" w:rsidP="00E63979">
      <w:pPr>
        <w:keepNext/>
        <w:keepLines/>
        <w:jc w:val="both"/>
        <w:rPr>
          <w:rFonts w:ascii="Tahoma" w:hAnsi="Tahoma" w:cs="Tahoma"/>
        </w:rPr>
      </w:pPr>
      <w:r w:rsidRPr="00837E99">
        <w:rPr>
          <w:rFonts w:ascii="Tahoma" w:hAnsi="Tahoma" w:cs="Tahoma"/>
        </w:rPr>
        <w:t xml:space="preserve">V primeru neskladnosti dobavljenega blaga oz. izvedenih </w:t>
      </w:r>
      <w:r>
        <w:rPr>
          <w:rFonts w:ascii="Tahoma" w:hAnsi="Tahoma" w:cs="Tahoma"/>
        </w:rPr>
        <w:t>storitev</w:t>
      </w:r>
      <w:r w:rsidRPr="00837E99">
        <w:rPr>
          <w:rFonts w:ascii="Tahoma" w:hAnsi="Tahoma" w:cs="Tahoma"/>
        </w:rPr>
        <w:t xml:space="preserve"> s tehnično specifikacijo naročnika in/ali veljavno zakonodajo, ki se nanaša na predmet okvirnega sporazuma in/ali tehnično dokumentacijo, ki jo bo izvajalec predložil ob predaji blaga oz. izvedenih </w:t>
      </w:r>
      <w:r>
        <w:rPr>
          <w:rFonts w:ascii="Tahoma" w:hAnsi="Tahoma" w:cs="Tahoma"/>
        </w:rPr>
        <w:t>storitev</w:t>
      </w:r>
      <w:r w:rsidRPr="00837E99">
        <w:rPr>
          <w:rFonts w:ascii="Tahoma" w:hAnsi="Tahoma" w:cs="Tahoma"/>
        </w:rPr>
        <w:t>, lahko naročnik odstopi od okvirnega sporazuma in unovči finančno zavarovanje za zavarovanje dobre izvedbe obveznosti po okvirnem sporazumu, brez kakršnekoli obveznosti do izvajalca, izvajalec pa krije tudi razliko v ceni do naslednje najugodnejše ponudbe, za kar mu izstavi naročnik račun.</w:t>
      </w:r>
    </w:p>
    <w:p w14:paraId="2937676A" w14:textId="77777777" w:rsidR="00837E99" w:rsidRPr="00837E99" w:rsidRDefault="00837E99" w:rsidP="00E63979">
      <w:pPr>
        <w:keepNext/>
        <w:keepLines/>
        <w:jc w:val="both"/>
        <w:rPr>
          <w:rFonts w:ascii="Tahoma" w:hAnsi="Tahoma" w:cs="Tahoma"/>
        </w:rPr>
      </w:pPr>
    </w:p>
    <w:p w14:paraId="4D872865" w14:textId="77777777" w:rsidR="00837E99" w:rsidRPr="00837E99" w:rsidRDefault="00837E99" w:rsidP="00E63979">
      <w:pPr>
        <w:keepNext/>
        <w:keepLines/>
        <w:numPr>
          <w:ilvl w:val="0"/>
          <w:numId w:val="24"/>
        </w:numPr>
        <w:tabs>
          <w:tab w:val="clear" w:pos="360"/>
          <w:tab w:val="num" w:pos="993"/>
          <w:tab w:val="num" w:pos="4605"/>
        </w:tabs>
        <w:jc w:val="center"/>
        <w:rPr>
          <w:rFonts w:ascii="Tahoma" w:hAnsi="Tahoma" w:cs="Tahoma"/>
        </w:rPr>
      </w:pPr>
      <w:r w:rsidRPr="00837E99">
        <w:rPr>
          <w:rFonts w:ascii="Tahoma" w:eastAsia="Frutiger" w:hAnsi="Tahoma" w:cs="Tahoma"/>
          <w:lang w:eastAsia="en-US"/>
        </w:rPr>
        <w:t>člen</w:t>
      </w:r>
    </w:p>
    <w:p w14:paraId="55259131" w14:textId="77777777" w:rsidR="00837E99" w:rsidRPr="00837E99" w:rsidRDefault="00837E99" w:rsidP="00E63979">
      <w:pPr>
        <w:keepNext/>
        <w:keepLines/>
        <w:rPr>
          <w:rFonts w:ascii="Tahoma" w:hAnsi="Tahoma" w:cs="Tahoma"/>
        </w:rPr>
      </w:pPr>
    </w:p>
    <w:p w14:paraId="66614E7F" w14:textId="32175D6B" w:rsidR="00837E99" w:rsidRPr="0044238E" w:rsidRDefault="00837E99" w:rsidP="00E63979">
      <w:pPr>
        <w:keepNext/>
        <w:keepLines/>
        <w:jc w:val="both"/>
        <w:rPr>
          <w:rFonts w:ascii="Tahoma" w:hAnsi="Tahoma" w:cs="Tahoma"/>
          <w:color w:val="000000"/>
        </w:rPr>
      </w:pPr>
      <w:r>
        <w:rPr>
          <w:rFonts w:ascii="Tahoma" w:hAnsi="Tahoma" w:cs="Tahoma"/>
        </w:rPr>
        <w:t xml:space="preserve">Izvajalec zagotavlja _______ </w:t>
      </w:r>
      <w:r>
        <w:rPr>
          <w:rFonts w:ascii="Tahoma" w:hAnsi="Tahoma" w:cs="Tahoma"/>
          <w:color w:val="000000"/>
        </w:rPr>
        <w:t>mesečno garancijo</w:t>
      </w:r>
      <w:r w:rsidRPr="0044238E">
        <w:rPr>
          <w:rFonts w:ascii="Tahoma" w:hAnsi="Tahoma" w:cs="Tahoma"/>
          <w:color w:val="000000"/>
        </w:rPr>
        <w:t xml:space="preserve"> za vso programsko </w:t>
      </w:r>
      <w:r>
        <w:rPr>
          <w:rFonts w:ascii="Tahoma" w:hAnsi="Tahoma" w:cs="Tahoma"/>
          <w:color w:val="000000"/>
        </w:rPr>
        <w:t xml:space="preserve">in strojno </w:t>
      </w:r>
      <w:r w:rsidR="005F6F29">
        <w:rPr>
          <w:rFonts w:ascii="Tahoma" w:hAnsi="Tahoma" w:cs="Tahoma"/>
          <w:color w:val="000000"/>
        </w:rPr>
        <w:t xml:space="preserve">(krmilno) </w:t>
      </w:r>
      <w:r w:rsidRPr="0044238E">
        <w:rPr>
          <w:rFonts w:ascii="Tahoma" w:hAnsi="Tahoma" w:cs="Tahoma"/>
          <w:color w:val="000000"/>
        </w:rPr>
        <w:t>opremo, ki bo potrebna za kvalitetno izvedbo storit</w:t>
      </w:r>
      <w:r w:rsidR="00DA14AC">
        <w:rPr>
          <w:rFonts w:ascii="Tahoma" w:hAnsi="Tahoma" w:cs="Tahoma"/>
          <w:color w:val="000000"/>
        </w:rPr>
        <w:t>ev</w:t>
      </w:r>
      <w:r w:rsidR="002F6AF4">
        <w:rPr>
          <w:rFonts w:ascii="Tahoma" w:hAnsi="Tahoma" w:cs="Tahoma"/>
          <w:color w:val="000000"/>
        </w:rPr>
        <w:t xml:space="preserve"> </w:t>
      </w:r>
      <w:r w:rsidR="002F6AF4" w:rsidRPr="00B42D78">
        <w:rPr>
          <w:rFonts w:ascii="Tahoma" w:hAnsi="Tahoma" w:cs="Tahoma"/>
          <w:color w:val="000000"/>
        </w:rPr>
        <w:t>na novih in/ali obnovljenih objektih naročnika</w:t>
      </w:r>
      <w:r w:rsidRPr="0044238E">
        <w:rPr>
          <w:rFonts w:ascii="Tahoma" w:hAnsi="Tahoma" w:cs="Tahoma"/>
          <w:color w:val="000000"/>
        </w:rPr>
        <w:t>, za ves obseg</w:t>
      </w:r>
      <w:r w:rsidR="00B2573D">
        <w:rPr>
          <w:rFonts w:ascii="Tahoma" w:hAnsi="Tahoma" w:cs="Tahoma"/>
          <w:color w:val="000000"/>
        </w:rPr>
        <w:t xml:space="preserve"> </w:t>
      </w:r>
      <w:r w:rsidRPr="0044238E">
        <w:rPr>
          <w:rFonts w:ascii="Tahoma" w:hAnsi="Tahoma" w:cs="Tahoma"/>
          <w:color w:val="000000"/>
        </w:rPr>
        <w:t xml:space="preserve">izvedenih storitev </w:t>
      </w:r>
      <w:r>
        <w:rPr>
          <w:rFonts w:ascii="Tahoma" w:hAnsi="Tahoma" w:cs="Tahoma"/>
          <w:color w:val="000000"/>
        </w:rPr>
        <w:t xml:space="preserve">in </w:t>
      </w:r>
      <w:r w:rsidRPr="0044238E">
        <w:rPr>
          <w:rFonts w:ascii="Tahoma" w:hAnsi="Tahoma" w:cs="Tahoma"/>
          <w:color w:val="000000"/>
        </w:rPr>
        <w:t>dobav v času veljavnosti okvirnega sporazuma</w:t>
      </w:r>
      <w:r w:rsidRPr="00837E99">
        <w:rPr>
          <w:rFonts w:ascii="Tahoma" w:hAnsi="Tahoma" w:cs="Tahoma"/>
        </w:rPr>
        <w:t>.</w:t>
      </w:r>
      <w:r>
        <w:rPr>
          <w:rFonts w:ascii="Tahoma" w:hAnsi="Tahoma" w:cs="Tahoma"/>
        </w:rPr>
        <w:t xml:space="preserve"> </w:t>
      </w:r>
      <w:r w:rsidRPr="0044238E">
        <w:rPr>
          <w:rFonts w:ascii="Tahoma" w:hAnsi="Tahoma" w:cs="Tahoma"/>
          <w:color w:val="000000"/>
        </w:rPr>
        <w:t>V garancijsk</w:t>
      </w:r>
      <w:r w:rsidR="00DA14AC">
        <w:rPr>
          <w:rFonts w:ascii="Tahoma" w:hAnsi="Tahoma" w:cs="Tahoma"/>
          <w:color w:val="000000"/>
        </w:rPr>
        <w:t>em</w:t>
      </w:r>
      <w:r w:rsidRPr="0044238E">
        <w:rPr>
          <w:rFonts w:ascii="Tahoma" w:hAnsi="Tahoma" w:cs="Tahoma"/>
          <w:color w:val="000000"/>
        </w:rPr>
        <w:t xml:space="preserve"> </w:t>
      </w:r>
      <w:r w:rsidR="00DA14AC">
        <w:rPr>
          <w:rFonts w:ascii="Tahoma" w:hAnsi="Tahoma" w:cs="Tahoma"/>
          <w:color w:val="000000"/>
        </w:rPr>
        <w:t>roku</w:t>
      </w:r>
      <w:r w:rsidRPr="0044238E">
        <w:rPr>
          <w:rFonts w:ascii="Tahoma" w:hAnsi="Tahoma" w:cs="Tahoma"/>
          <w:color w:val="000000"/>
        </w:rPr>
        <w:t xml:space="preserve"> </w:t>
      </w:r>
      <w:r>
        <w:rPr>
          <w:rFonts w:ascii="Tahoma" w:hAnsi="Tahoma" w:cs="Tahoma"/>
          <w:color w:val="000000"/>
        </w:rPr>
        <w:t>mora</w:t>
      </w:r>
      <w:r w:rsidRPr="0044238E">
        <w:rPr>
          <w:rFonts w:ascii="Tahoma" w:hAnsi="Tahoma" w:cs="Tahoma"/>
          <w:color w:val="000000"/>
        </w:rPr>
        <w:t xml:space="preserve"> izvajalec na svoje stroške odpraviti vse okvare in napake na programski in strojni opremi nadzornega sistema ABB Ability™ System 800xA</w:t>
      </w:r>
      <w:r w:rsidR="007C4150">
        <w:rPr>
          <w:rFonts w:ascii="Tahoma" w:hAnsi="Tahoma" w:cs="Tahoma"/>
          <w:color w:val="000000"/>
        </w:rPr>
        <w:t>.</w:t>
      </w:r>
    </w:p>
    <w:p w14:paraId="3E0D5EDD" w14:textId="77777777" w:rsidR="00837E99" w:rsidRPr="0044238E" w:rsidRDefault="00837E99" w:rsidP="00E63979">
      <w:pPr>
        <w:keepNext/>
        <w:keepLines/>
        <w:jc w:val="both"/>
        <w:rPr>
          <w:rFonts w:ascii="Tahoma" w:hAnsi="Tahoma" w:cs="Tahoma"/>
          <w:color w:val="000000"/>
        </w:rPr>
      </w:pPr>
    </w:p>
    <w:p w14:paraId="1415A74D" w14:textId="4DF65522" w:rsidR="00837E99" w:rsidRPr="00837E99" w:rsidRDefault="00837E99" w:rsidP="00E63979">
      <w:pPr>
        <w:keepNext/>
        <w:keepLines/>
        <w:jc w:val="both"/>
        <w:rPr>
          <w:rFonts w:ascii="Tahoma" w:hAnsi="Tahoma" w:cs="Tahoma"/>
        </w:rPr>
      </w:pPr>
      <w:r w:rsidRPr="00837E99">
        <w:rPr>
          <w:rFonts w:ascii="Tahoma" w:hAnsi="Tahoma" w:cs="Tahoma"/>
        </w:rPr>
        <w:t>Če se v garancijsk</w:t>
      </w:r>
      <w:r w:rsidR="00DA14AC">
        <w:rPr>
          <w:rFonts w:ascii="Tahoma" w:hAnsi="Tahoma" w:cs="Tahoma"/>
        </w:rPr>
        <w:t>em</w:t>
      </w:r>
      <w:r w:rsidRPr="00837E99">
        <w:rPr>
          <w:rFonts w:ascii="Tahoma" w:hAnsi="Tahoma" w:cs="Tahoma"/>
        </w:rPr>
        <w:t xml:space="preserve"> </w:t>
      </w:r>
      <w:r w:rsidR="00DA14AC">
        <w:rPr>
          <w:rFonts w:ascii="Tahoma" w:hAnsi="Tahoma" w:cs="Tahoma"/>
        </w:rPr>
        <w:t>roku</w:t>
      </w:r>
      <w:r w:rsidRPr="00837E99">
        <w:rPr>
          <w:rFonts w:ascii="Tahoma" w:hAnsi="Tahoma" w:cs="Tahoma"/>
        </w:rPr>
        <w:t xml:space="preserve"> pojavijo pomanjkljivosti zaradi kakovosti blaga</w:t>
      </w:r>
      <w:r w:rsidR="005F6F29">
        <w:rPr>
          <w:rFonts w:ascii="Tahoma" w:hAnsi="Tahoma" w:cs="Tahoma"/>
        </w:rPr>
        <w:t xml:space="preserve"> ali storitev</w:t>
      </w:r>
      <w:r w:rsidRPr="00837E99">
        <w:rPr>
          <w:rFonts w:ascii="Tahoma" w:hAnsi="Tahoma" w:cs="Tahoma"/>
        </w:rPr>
        <w:t xml:space="preserve">, jih mora izvajalec odpraviti na svoje stroške najkasneje v roku </w:t>
      </w:r>
      <w:r w:rsidRPr="00B42D78">
        <w:rPr>
          <w:rFonts w:ascii="Tahoma" w:hAnsi="Tahoma" w:cs="Tahoma"/>
        </w:rPr>
        <w:t>štirinajst (14) delovnih dni</w:t>
      </w:r>
      <w:r w:rsidRPr="00837E99">
        <w:rPr>
          <w:rFonts w:ascii="Tahoma" w:hAnsi="Tahoma" w:cs="Tahoma"/>
        </w:rPr>
        <w:t xml:space="preserve"> od dneva, ko ga naročnik pisno obvesti o nastali napaki. Izvajalec bo moral brezplačno zamenjati vso blago</w:t>
      </w:r>
      <w:r w:rsidR="005F6F29">
        <w:rPr>
          <w:rFonts w:ascii="Tahoma" w:hAnsi="Tahoma" w:cs="Tahoma"/>
        </w:rPr>
        <w:t xml:space="preserve"> ali </w:t>
      </w:r>
      <w:r w:rsidR="00DA14AC">
        <w:rPr>
          <w:rFonts w:ascii="Tahoma" w:hAnsi="Tahoma" w:cs="Tahoma"/>
        </w:rPr>
        <w:t xml:space="preserve">ponovno </w:t>
      </w:r>
      <w:r w:rsidR="005F6F29">
        <w:rPr>
          <w:rFonts w:ascii="Tahoma" w:hAnsi="Tahoma" w:cs="Tahoma"/>
        </w:rPr>
        <w:t>izvesti storitve</w:t>
      </w:r>
      <w:r w:rsidRPr="00837E99">
        <w:rPr>
          <w:rFonts w:ascii="Tahoma" w:hAnsi="Tahoma" w:cs="Tahoma"/>
        </w:rPr>
        <w:t>, glede katerega</w:t>
      </w:r>
      <w:r w:rsidR="00DA14AC">
        <w:rPr>
          <w:rFonts w:ascii="Tahoma" w:hAnsi="Tahoma" w:cs="Tahoma"/>
        </w:rPr>
        <w:t>/ih</w:t>
      </w:r>
      <w:r w:rsidRPr="00837E99">
        <w:rPr>
          <w:rFonts w:ascii="Tahoma" w:hAnsi="Tahoma" w:cs="Tahoma"/>
        </w:rPr>
        <w:t xml:space="preserve"> bo ugotovljeno, da je prišlo do pomanjkljivosti zaradi napake proizvajalca.</w:t>
      </w:r>
    </w:p>
    <w:p w14:paraId="1DC0018D" w14:textId="0EA308FD" w:rsidR="00837E99" w:rsidRDefault="00837E99" w:rsidP="00E63979">
      <w:pPr>
        <w:keepNext/>
        <w:keepLines/>
        <w:jc w:val="both"/>
        <w:rPr>
          <w:rFonts w:ascii="Tahoma" w:hAnsi="Tahoma" w:cs="Tahoma"/>
        </w:rPr>
      </w:pPr>
    </w:p>
    <w:p w14:paraId="1EF2A41B" w14:textId="34B300DE" w:rsidR="005F6F29" w:rsidRPr="00B42D78" w:rsidRDefault="005F6F29" w:rsidP="00E63979">
      <w:pPr>
        <w:keepNext/>
        <w:keepLines/>
        <w:jc w:val="both"/>
        <w:rPr>
          <w:rFonts w:ascii="Tahoma" w:hAnsi="Tahoma" w:cs="Tahoma"/>
          <w:color w:val="000000" w:themeColor="text1"/>
        </w:rPr>
      </w:pPr>
      <w:r w:rsidRPr="00B42D78">
        <w:rPr>
          <w:rFonts w:ascii="Tahoma" w:hAnsi="Tahoma" w:cs="Tahoma"/>
          <w:color w:val="000000" w:themeColor="text1"/>
        </w:rPr>
        <w:t xml:space="preserve">Garancijski rok za programsko opremo (storitve) začne teči s podpisom prevzemnega zapisnika </w:t>
      </w:r>
      <w:r w:rsidR="00052D5B" w:rsidRPr="00B42D78">
        <w:rPr>
          <w:rFonts w:ascii="Tahoma" w:hAnsi="Tahoma" w:cs="Tahoma"/>
          <w:color w:val="000000" w:themeColor="text1"/>
        </w:rPr>
        <w:t>s strani obeh predstavnikov strank okvirnega sporazuma</w:t>
      </w:r>
      <w:r w:rsidRPr="00B42D78">
        <w:rPr>
          <w:rFonts w:ascii="Tahoma" w:hAnsi="Tahoma" w:cs="Tahoma"/>
          <w:color w:val="000000" w:themeColor="text1"/>
        </w:rPr>
        <w:t xml:space="preserve">. Garancijski rok za </w:t>
      </w:r>
      <w:r w:rsidR="009D2493" w:rsidRPr="00B42D78">
        <w:rPr>
          <w:rFonts w:ascii="Tahoma" w:hAnsi="Tahoma" w:cs="Tahoma"/>
          <w:color w:val="000000" w:themeColor="text1"/>
        </w:rPr>
        <w:t>strojno</w:t>
      </w:r>
      <w:r w:rsidRPr="00B42D78">
        <w:rPr>
          <w:rFonts w:ascii="Tahoma" w:hAnsi="Tahoma" w:cs="Tahoma"/>
          <w:color w:val="000000" w:themeColor="text1"/>
        </w:rPr>
        <w:t xml:space="preserve"> opremo</w:t>
      </w:r>
      <w:r w:rsidR="00B2573D" w:rsidRPr="00B42D78">
        <w:rPr>
          <w:rFonts w:ascii="Tahoma" w:hAnsi="Tahoma" w:cs="Tahoma"/>
          <w:color w:val="000000" w:themeColor="text1"/>
        </w:rPr>
        <w:t xml:space="preserve"> </w:t>
      </w:r>
      <w:r w:rsidRPr="00B42D78">
        <w:rPr>
          <w:rFonts w:ascii="Tahoma" w:hAnsi="Tahoma" w:cs="Tahoma"/>
          <w:color w:val="000000" w:themeColor="text1"/>
        </w:rPr>
        <w:t>začne teči z dnem podpisa dobavnice s strani obeh predstavnikov strank okvirnega sporazuma.</w:t>
      </w:r>
    </w:p>
    <w:p w14:paraId="6FC1B1F2" w14:textId="6AD0C19D" w:rsidR="00984023" w:rsidRDefault="00984023" w:rsidP="00E63979">
      <w:pPr>
        <w:keepNext/>
        <w:keepLines/>
        <w:jc w:val="both"/>
        <w:rPr>
          <w:rFonts w:ascii="Tahoma" w:hAnsi="Tahoma" w:cs="Tahoma"/>
          <w:color w:val="FF0000"/>
        </w:rPr>
      </w:pPr>
    </w:p>
    <w:p w14:paraId="65A08E6E" w14:textId="77777777" w:rsidR="00A83441" w:rsidRDefault="00A83441" w:rsidP="00E63979">
      <w:pPr>
        <w:keepNext/>
        <w:keepLines/>
        <w:jc w:val="both"/>
        <w:rPr>
          <w:rFonts w:ascii="Tahoma" w:hAnsi="Tahoma" w:cs="Tahoma"/>
          <w:color w:val="FF0000"/>
        </w:rPr>
      </w:pPr>
    </w:p>
    <w:p w14:paraId="6A084A1F" w14:textId="77777777" w:rsidR="00837E99" w:rsidRPr="00837E99" w:rsidRDefault="00837E99" w:rsidP="00E63979">
      <w:pPr>
        <w:keepNext/>
        <w:keepLines/>
        <w:numPr>
          <w:ilvl w:val="0"/>
          <w:numId w:val="24"/>
        </w:numPr>
        <w:tabs>
          <w:tab w:val="clear" w:pos="360"/>
          <w:tab w:val="num" w:pos="993"/>
          <w:tab w:val="num" w:pos="4605"/>
        </w:tabs>
        <w:jc w:val="center"/>
        <w:rPr>
          <w:rFonts w:ascii="Tahoma" w:hAnsi="Tahoma" w:cs="Tahoma"/>
        </w:rPr>
      </w:pPr>
      <w:r w:rsidRPr="00837E99">
        <w:rPr>
          <w:rFonts w:ascii="Tahoma" w:eastAsia="Frutiger" w:hAnsi="Tahoma" w:cs="Tahoma"/>
          <w:lang w:eastAsia="en-US"/>
        </w:rPr>
        <w:lastRenderedPageBreak/>
        <w:t>člen</w:t>
      </w:r>
    </w:p>
    <w:p w14:paraId="5B10878A" w14:textId="77777777" w:rsidR="00837E99" w:rsidRPr="00837E99" w:rsidRDefault="00837E99" w:rsidP="00E63979">
      <w:pPr>
        <w:keepNext/>
        <w:keepLines/>
        <w:rPr>
          <w:rFonts w:ascii="Tahoma" w:hAnsi="Tahoma" w:cs="Tahoma"/>
        </w:rPr>
      </w:pPr>
    </w:p>
    <w:p w14:paraId="242C91C6" w14:textId="77777777" w:rsidR="00837E99" w:rsidRPr="00837E99" w:rsidRDefault="00837E99" w:rsidP="00E63979">
      <w:pPr>
        <w:keepNext/>
        <w:keepLines/>
        <w:jc w:val="both"/>
        <w:rPr>
          <w:rFonts w:ascii="Tahoma" w:hAnsi="Tahoma" w:cs="Tahoma"/>
        </w:rPr>
      </w:pPr>
      <w:r w:rsidRPr="00837E99">
        <w:rPr>
          <w:rFonts w:ascii="Tahoma" w:hAnsi="Tahoma" w:cs="Tahoma"/>
        </w:rPr>
        <w:t>Reklamacije zaradi količinskih primanjkljajev bo naročnik izvajalcu sporočil takoj (s pripisom na dobavnici o vrsti in količini blaga, ki ni bilo dobavljeno), najkasneje pa v osmih (8) delovnih dneh od dneva prevzema blaga.</w:t>
      </w:r>
    </w:p>
    <w:p w14:paraId="5CE12E32" w14:textId="77777777" w:rsidR="00837E99" w:rsidRPr="00837E99" w:rsidRDefault="00837E99" w:rsidP="00E63979">
      <w:pPr>
        <w:keepNext/>
        <w:keepLines/>
        <w:jc w:val="both"/>
        <w:rPr>
          <w:rFonts w:ascii="Tahoma" w:hAnsi="Tahoma" w:cs="Tahoma"/>
        </w:rPr>
      </w:pPr>
    </w:p>
    <w:p w14:paraId="45B62921" w14:textId="1B223442" w:rsidR="00837E99" w:rsidRPr="00837E99" w:rsidRDefault="00837E99" w:rsidP="00E63979">
      <w:pPr>
        <w:keepNext/>
        <w:keepLines/>
        <w:jc w:val="both"/>
        <w:rPr>
          <w:rFonts w:ascii="Tahoma" w:hAnsi="Tahoma" w:cs="Tahoma"/>
        </w:rPr>
      </w:pPr>
      <w:r w:rsidRPr="00837E99">
        <w:rPr>
          <w:rFonts w:ascii="Tahoma" w:hAnsi="Tahoma" w:cs="Tahoma"/>
        </w:rPr>
        <w:t xml:space="preserve">Reklamacije zaradi neustreznosti dobavljenega blaga oz. izvedenih </w:t>
      </w:r>
      <w:r w:rsidR="005F6F29">
        <w:rPr>
          <w:rFonts w:ascii="Tahoma" w:hAnsi="Tahoma" w:cs="Tahoma"/>
        </w:rPr>
        <w:t>storitev</w:t>
      </w:r>
      <w:r w:rsidRPr="00837E99">
        <w:rPr>
          <w:rFonts w:ascii="Tahoma" w:hAnsi="Tahoma" w:cs="Tahoma"/>
        </w:rPr>
        <w:t xml:space="preserve"> bo naročnik izvajalcu sporočil pisno, kadarkoli v času veljavnosti okvirnega sporazuma, in sicer</w:t>
      </w:r>
      <w:r w:rsidR="00B2573D">
        <w:rPr>
          <w:rFonts w:ascii="Tahoma" w:hAnsi="Tahoma" w:cs="Tahoma"/>
        </w:rPr>
        <w:t xml:space="preserve"> </w:t>
      </w:r>
      <w:r w:rsidRPr="00837E99">
        <w:rPr>
          <w:rFonts w:ascii="Tahoma" w:hAnsi="Tahoma" w:cs="Tahoma"/>
        </w:rPr>
        <w:t xml:space="preserve">najkasneje v osmih (8) delovnih dneh od dneva ugotovitve neustreznosti dobavljenega blaga oz. izvedenih </w:t>
      </w:r>
      <w:r w:rsidR="005F6F29">
        <w:rPr>
          <w:rFonts w:ascii="Tahoma" w:hAnsi="Tahoma" w:cs="Tahoma"/>
        </w:rPr>
        <w:t>storitev</w:t>
      </w:r>
      <w:r w:rsidRPr="00837E99">
        <w:rPr>
          <w:rFonts w:ascii="Tahoma" w:hAnsi="Tahoma" w:cs="Tahoma"/>
        </w:rPr>
        <w:t>.</w:t>
      </w:r>
    </w:p>
    <w:p w14:paraId="78549F37" w14:textId="77777777" w:rsidR="00837E99" w:rsidRPr="00837E99" w:rsidRDefault="00837E99" w:rsidP="00E63979">
      <w:pPr>
        <w:keepNext/>
        <w:keepLines/>
        <w:rPr>
          <w:rFonts w:ascii="Tahoma" w:hAnsi="Tahoma" w:cs="Tahoma"/>
        </w:rPr>
      </w:pPr>
    </w:p>
    <w:p w14:paraId="616D0514" w14:textId="77777777" w:rsidR="00837E99" w:rsidRPr="00837E99" w:rsidRDefault="00837E99" w:rsidP="00E63979">
      <w:pPr>
        <w:keepNext/>
        <w:keepLines/>
        <w:numPr>
          <w:ilvl w:val="0"/>
          <w:numId w:val="24"/>
        </w:numPr>
        <w:tabs>
          <w:tab w:val="clear" w:pos="360"/>
          <w:tab w:val="num" w:pos="993"/>
          <w:tab w:val="num" w:pos="4605"/>
        </w:tabs>
        <w:jc w:val="center"/>
        <w:rPr>
          <w:rFonts w:ascii="Tahoma" w:hAnsi="Tahoma" w:cs="Tahoma"/>
        </w:rPr>
      </w:pPr>
      <w:r w:rsidRPr="00837E99">
        <w:rPr>
          <w:rFonts w:ascii="Tahoma" w:eastAsia="Frutiger" w:hAnsi="Tahoma" w:cs="Tahoma"/>
          <w:lang w:eastAsia="en-US"/>
        </w:rPr>
        <w:t>člen</w:t>
      </w:r>
    </w:p>
    <w:p w14:paraId="2E68B319" w14:textId="77777777" w:rsidR="00837E99" w:rsidRPr="00837E99" w:rsidRDefault="00837E99" w:rsidP="00E63979">
      <w:pPr>
        <w:keepNext/>
        <w:keepLines/>
        <w:rPr>
          <w:rFonts w:ascii="Tahoma" w:hAnsi="Tahoma" w:cs="Tahoma"/>
        </w:rPr>
      </w:pPr>
    </w:p>
    <w:p w14:paraId="01AB8FF7" w14:textId="7F3001A9" w:rsidR="00837E99" w:rsidRPr="00837E99" w:rsidRDefault="00837E99" w:rsidP="00E63979">
      <w:pPr>
        <w:keepNext/>
        <w:keepLines/>
        <w:jc w:val="both"/>
        <w:rPr>
          <w:rFonts w:ascii="Tahoma" w:hAnsi="Tahoma" w:cs="Tahoma"/>
        </w:rPr>
      </w:pPr>
      <w:r w:rsidRPr="00837E99">
        <w:rPr>
          <w:rFonts w:ascii="Tahoma" w:hAnsi="Tahoma" w:cs="Tahoma"/>
        </w:rPr>
        <w:t xml:space="preserve">Izvajalec se mora </w:t>
      </w:r>
      <w:r w:rsidR="00DA14AC">
        <w:rPr>
          <w:rFonts w:ascii="Tahoma" w:hAnsi="Tahoma" w:cs="Tahoma"/>
        </w:rPr>
        <w:t>na</w:t>
      </w:r>
      <w:r w:rsidRPr="00837E99">
        <w:rPr>
          <w:rFonts w:ascii="Tahoma" w:hAnsi="Tahoma" w:cs="Tahoma"/>
        </w:rPr>
        <w:t xml:space="preserve"> reklamacij</w:t>
      </w:r>
      <w:r w:rsidR="00DA14AC">
        <w:rPr>
          <w:rFonts w:ascii="Tahoma" w:hAnsi="Tahoma" w:cs="Tahoma"/>
        </w:rPr>
        <w:t>o</w:t>
      </w:r>
      <w:r w:rsidRPr="00837E99">
        <w:rPr>
          <w:rFonts w:ascii="Tahoma" w:hAnsi="Tahoma" w:cs="Tahoma"/>
        </w:rPr>
        <w:t xml:space="preserve"> zaradi neustreznosti dobavljenega blaga oz. izvedenih </w:t>
      </w:r>
      <w:r w:rsidR="005F6F29">
        <w:rPr>
          <w:rFonts w:ascii="Tahoma" w:hAnsi="Tahoma" w:cs="Tahoma"/>
        </w:rPr>
        <w:t>storitev</w:t>
      </w:r>
      <w:r w:rsidR="005F6F29" w:rsidRPr="00837E99">
        <w:rPr>
          <w:rFonts w:ascii="Tahoma" w:hAnsi="Tahoma" w:cs="Tahoma"/>
        </w:rPr>
        <w:t xml:space="preserve"> </w:t>
      </w:r>
      <w:r w:rsidRPr="00837E99">
        <w:rPr>
          <w:rFonts w:ascii="Tahoma" w:hAnsi="Tahoma" w:cs="Tahoma"/>
        </w:rPr>
        <w:t xml:space="preserve">odzvati najkasneje v roku dveh (2) delovnih dni od prejema pisnega obvestila </w:t>
      </w:r>
      <w:r w:rsidR="00DA14AC">
        <w:rPr>
          <w:rFonts w:ascii="Tahoma" w:hAnsi="Tahoma" w:cs="Tahoma"/>
        </w:rPr>
        <w:t xml:space="preserve">naročnika </w:t>
      </w:r>
      <w:r w:rsidRPr="00837E99">
        <w:rPr>
          <w:rFonts w:ascii="Tahoma" w:hAnsi="Tahoma" w:cs="Tahoma"/>
        </w:rPr>
        <w:t xml:space="preserve">o reklamaciji (posredovanega po elektronski pošti). O ugotovljenih napakah blaga oz. izvedenih </w:t>
      </w:r>
      <w:r w:rsidR="005F6F29">
        <w:rPr>
          <w:rFonts w:ascii="Tahoma" w:hAnsi="Tahoma" w:cs="Tahoma"/>
        </w:rPr>
        <w:t>storitev</w:t>
      </w:r>
      <w:r w:rsidR="005F6F29" w:rsidRPr="00837E99">
        <w:rPr>
          <w:rFonts w:ascii="Tahoma" w:hAnsi="Tahoma" w:cs="Tahoma"/>
        </w:rPr>
        <w:t xml:space="preserve"> </w:t>
      </w:r>
      <w:r w:rsidRPr="00837E99">
        <w:rPr>
          <w:rFonts w:ascii="Tahoma" w:hAnsi="Tahoma" w:cs="Tahoma"/>
        </w:rPr>
        <w:t>se sestavi zapisnik</w:t>
      </w:r>
      <w:r w:rsidR="00DA14AC">
        <w:rPr>
          <w:rFonts w:ascii="Tahoma" w:hAnsi="Tahoma" w:cs="Tahoma"/>
        </w:rPr>
        <w:t>,</w:t>
      </w:r>
      <w:r w:rsidRPr="00837E99">
        <w:rPr>
          <w:rFonts w:ascii="Tahoma" w:hAnsi="Tahoma" w:cs="Tahoma"/>
        </w:rPr>
        <w:t xml:space="preserve"> v katerem se sporazumno dogovori rok za odpravo neustreznosti dobavljenega blaga oz. izvedenih </w:t>
      </w:r>
      <w:r w:rsidR="005F6F29">
        <w:rPr>
          <w:rFonts w:ascii="Tahoma" w:hAnsi="Tahoma" w:cs="Tahoma"/>
        </w:rPr>
        <w:t>storitev</w:t>
      </w:r>
      <w:r w:rsidRPr="00837E99">
        <w:rPr>
          <w:rFonts w:ascii="Tahoma" w:hAnsi="Tahoma" w:cs="Tahoma"/>
        </w:rPr>
        <w:t>, ki ga podpišeta obe stranki okvirnega sporazuma oziroma njuna predstavnika. Obrazec zapisnika zagotovi izvajalec.</w:t>
      </w:r>
    </w:p>
    <w:p w14:paraId="2DBEADF4" w14:textId="77777777" w:rsidR="00837E99" w:rsidRPr="00837E99" w:rsidRDefault="00837E99" w:rsidP="00E63979">
      <w:pPr>
        <w:keepNext/>
        <w:keepLines/>
        <w:rPr>
          <w:rFonts w:ascii="Tahoma" w:hAnsi="Tahoma" w:cs="Tahoma"/>
        </w:rPr>
      </w:pPr>
    </w:p>
    <w:p w14:paraId="07243E77" w14:textId="27B6FA89" w:rsidR="00837E99" w:rsidRPr="00837E99" w:rsidRDefault="00837E99" w:rsidP="00E63979">
      <w:pPr>
        <w:keepNext/>
        <w:keepLines/>
        <w:jc w:val="both"/>
        <w:rPr>
          <w:rFonts w:ascii="Tahoma" w:hAnsi="Tahoma" w:cs="Tahoma"/>
        </w:rPr>
      </w:pPr>
      <w:r w:rsidRPr="00837E99">
        <w:rPr>
          <w:rFonts w:ascii="Tahoma" w:hAnsi="Tahoma" w:cs="Tahoma"/>
        </w:rPr>
        <w:t>Izvajalec se obvezuje v navedenem roku iz prejšnjega odstavka tega člena naročnika obvestiti (pisno, preko elektronske pošte) o rešitvi reklamacije in dobaviti reklamirano blago oz. izvesti reklamiran</w:t>
      </w:r>
      <w:r w:rsidR="005F6F29">
        <w:rPr>
          <w:rFonts w:ascii="Tahoma" w:hAnsi="Tahoma" w:cs="Tahoma"/>
        </w:rPr>
        <w:t>e</w:t>
      </w:r>
      <w:r w:rsidRPr="00837E99">
        <w:rPr>
          <w:rFonts w:ascii="Tahoma" w:hAnsi="Tahoma" w:cs="Tahoma"/>
        </w:rPr>
        <w:t xml:space="preserve"> </w:t>
      </w:r>
      <w:r w:rsidR="005F6F29">
        <w:rPr>
          <w:rFonts w:ascii="Tahoma" w:hAnsi="Tahoma" w:cs="Tahoma"/>
        </w:rPr>
        <w:t>storitve</w:t>
      </w:r>
      <w:r w:rsidR="005F6F29" w:rsidRPr="00837E99">
        <w:rPr>
          <w:rFonts w:ascii="Tahoma" w:hAnsi="Tahoma" w:cs="Tahoma"/>
        </w:rPr>
        <w:t xml:space="preserve"> </w:t>
      </w:r>
      <w:r w:rsidRPr="00837E99">
        <w:rPr>
          <w:rFonts w:ascii="Tahoma" w:hAnsi="Tahoma" w:cs="Tahoma"/>
        </w:rPr>
        <w:t>v dogovorjenem roku.</w:t>
      </w:r>
    </w:p>
    <w:p w14:paraId="147D1707" w14:textId="77777777" w:rsidR="00837E99" w:rsidRPr="00837E99" w:rsidRDefault="00837E99" w:rsidP="00E63979">
      <w:pPr>
        <w:keepNext/>
        <w:keepLines/>
        <w:jc w:val="both"/>
        <w:rPr>
          <w:rFonts w:ascii="Tahoma" w:hAnsi="Tahoma" w:cs="Tahoma"/>
        </w:rPr>
      </w:pPr>
    </w:p>
    <w:p w14:paraId="1DE91913" w14:textId="4B08AF93" w:rsidR="00837E99" w:rsidRPr="00837E99" w:rsidRDefault="00837E99" w:rsidP="00E63979">
      <w:pPr>
        <w:keepNext/>
        <w:keepLines/>
        <w:jc w:val="both"/>
        <w:rPr>
          <w:rFonts w:ascii="Tahoma" w:hAnsi="Tahoma" w:cs="Tahoma"/>
        </w:rPr>
      </w:pPr>
      <w:r w:rsidRPr="00837E99">
        <w:rPr>
          <w:rFonts w:ascii="Tahoma" w:hAnsi="Tahoma" w:cs="Tahoma"/>
        </w:rPr>
        <w:t>Za pozitivno rešene reklamacije, za napačno poslano ter za vrnjeno blago oz. napačno izveden</w:t>
      </w:r>
      <w:r w:rsidR="005F6F29">
        <w:rPr>
          <w:rFonts w:ascii="Tahoma" w:hAnsi="Tahoma" w:cs="Tahoma"/>
        </w:rPr>
        <w:t>e</w:t>
      </w:r>
      <w:r w:rsidRPr="00837E99">
        <w:rPr>
          <w:rFonts w:ascii="Tahoma" w:hAnsi="Tahoma" w:cs="Tahoma"/>
        </w:rPr>
        <w:t xml:space="preserve"> </w:t>
      </w:r>
      <w:r w:rsidR="005F6F29">
        <w:rPr>
          <w:rFonts w:ascii="Tahoma" w:hAnsi="Tahoma" w:cs="Tahoma"/>
        </w:rPr>
        <w:t>storitve</w:t>
      </w:r>
      <w:r w:rsidRPr="00837E99">
        <w:rPr>
          <w:rFonts w:ascii="Tahoma" w:hAnsi="Tahoma" w:cs="Tahoma"/>
        </w:rPr>
        <w:t>, izstavi izvajalec naročniku dobropis, za katerega se zmanjša obveznost naročnika.</w:t>
      </w:r>
    </w:p>
    <w:p w14:paraId="73425ED9" w14:textId="77777777" w:rsidR="00837E99" w:rsidRPr="004C1F13" w:rsidRDefault="00837E99" w:rsidP="00E63979">
      <w:pPr>
        <w:keepNext/>
        <w:keepLines/>
        <w:tabs>
          <w:tab w:val="left" w:pos="0"/>
          <w:tab w:val="left" w:pos="567"/>
          <w:tab w:val="left" w:pos="851"/>
        </w:tabs>
        <w:jc w:val="both"/>
        <w:rPr>
          <w:rFonts w:ascii="Tahoma" w:eastAsia="Frutiger" w:hAnsi="Tahoma" w:cs="Tahoma"/>
          <w:lang w:eastAsia="en-US"/>
        </w:rPr>
      </w:pPr>
    </w:p>
    <w:p w14:paraId="39D5A733" w14:textId="77777777" w:rsidR="005455A5" w:rsidRPr="005455A5" w:rsidRDefault="005455A5" w:rsidP="00E63979">
      <w:pPr>
        <w:keepNext/>
        <w:keepLines/>
        <w:ind w:left="993"/>
        <w:contextualSpacing/>
        <w:jc w:val="both"/>
        <w:rPr>
          <w:rFonts w:ascii="Tahoma" w:eastAsia="Frutiger" w:hAnsi="Tahoma" w:cs="Tahoma"/>
          <w:lang w:eastAsia="en-US"/>
        </w:rPr>
      </w:pPr>
    </w:p>
    <w:p w14:paraId="547C2BB0" w14:textId="13942EB6" w:rsidR="00E90FDB" w:rsidRDefault="004E0A01" w:rsidP="00E63979">
      <w:pPr>
        <w:pStyle w:val="Odstavekseznama"/>
        <w:keepNext/>
        <w:keepLines/>
        <w:numPr>
          <w:ilvl w:val="0"/>
          <w:numId w:val="29"/>
        </w:numPr>
        <w:ind w:left="426" w:hanging="426"/>
        <w:rPr>
          <w:rFonts w:ascii="Tahoma" w:eastAsia="Frutiger" w:hAnsi="Tahoma" w:cs="Tahoma"/>
          <w:b/>
          <w:lang w:eastAsia="en-US"/>
        </w:rPr>
      </w:pPr>
      <w:r>
        <w:rPr>
          <w:rFonts w:ascii="Tahoma" w:eastAsia="Frutiger" w:hAnsi="Tahoma" w:cs="Tahoma"/>
          <w:b/>
          <w:lang w:eastAsia="en-US"/>
        </w:rPr>
        <w:t>ROK IZVEDBE OZIROMA ODZIVNI ČAS</w:t>
      </w:r>
    </w:p>
    <w:p w14:paraId="3AA4E8D0" w14:textId="77777777" w:rsidR="009A2A2E" w:rsidRPr="004C1F13" w:rsidRDefault="009A2A2E" w:rsidP="00E63979">
      <w:pPr>
        <w:pStyle w:val="Odstavekseznama"/>
        <w:keepNext/>
        <w:keepLines/>
        <w:ind w:left="426"/>
        <w:rPr>
          <w:rFonts w:ascii="Tahoma" w:eastAsia="Frutiger" w:hAnsi="Tahoma" w:cs="Tahoma"/>
          <w:b/>
          <w:lang w:eastAsia="en-US"/>
        </w:rPr>
      </w:pPr>
    </w:p>
    <w:p w14:paraId="6384404A" w14:textId="77777777" w:rsidR="00E90FDB" w:rsidRPr="009A2A2E"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63A330B8" w14:textId="77777777" w:rsidR="009A2A2E" w:rsidRDefault="009A2A2E" w:rsidP="00E63979">
      <w:pPr>
        <w:keepNext/>
        <w:keepLines/>
        <w:tabs>
          <w:tab w:val="left" w:pos="0"/>
          <w:tab w:val="left" w:pos="567"/>
          <w:tab w:val="left" w:pos="851"/>
        </w:tabs>
        <w:jc w:val="both"/>
        <w:rPr>
          <w:rFonts w:ascii="Tahoma" w:eastAsia="Frutiger" w:hAnsi="Tahoma" w:cs="Tahoma"/>
          <w:lang w:eastAsia="en-US"/>
        </w:rPr>
      </w:pPr>
    </w:p>
    <w:p w14:paraId="09F60348" w14:textId="5B211F9F" w:rsidR="003E5A81" w:rsidRDefault="004E0A01" w:rsidP="00E63979">
      <w:pPr>
        <w:keepNext/>
        <w:keepLines/>
        <w:tabs>
          <w:tab w:val="left" w:pos="0"/>
          <w:tab w:val="left" w:pos="567"/>
          <w:tab w:val="left" w:pos="851"/>
        </w:tabs>
        <w:jc w:val="both"/>
        <w:rPr>
          <w:rFonts w:ascii="Tahoma" w:eastAsia="Frutiger" w:hAnsi="Tahoma" w:cs="Tahoma"/>
          <w:lang w:eastAsia="en-US"/>
        </w:rPr>
      </w:pPr>
      <w:r>
        <w:rPr>
          <w:rFonts w:ascii="Tahoma" w:eastAsia="Frutiger" w:hAnsi="Tahoma" w:cs="Tahoma"/>
          <w:lang w:eastAsia="en-US"/>
        </w:rPr>
        <w:t xml:space="preserve">Izvajalec mora v času </w:t>
      </w:r>
      <w:r w:rsidR="00DA14AC">
        <w:rPr>
          <w:rFonts w:ascii="Tahoma" w:eastAsia="Frutiger" w:hAnsi="Tahoma" w:cs="Tahoma"/>
          <w:lang w:eastAsia="en-US"/>
        </w:rPr>
        <w:t xml:space="preserve">veljavnosti </w:t>
      </w:r>
      <w:r>
        <w:rPr>
          <w:rFonts w:ascii="Tahoma" w:eastAsia="Frutiger" w:hAnsi="Tahoma" w:cs="Tahoma"/>
          <w:lang w:eastAsia="en-US"/>
        </w:rPr>
        <w:t>okvirnega sporazuma zagotavljati naslednje odzivne čas</w:t>
      </w:r>
      <w:r w:rsidR="00DA14AC">
        <w:rPr>
          <w:rFonts w:ascii="Tahoma" w:eastAsia="Frutiger" w:hAnsi="Tahoma" w:cs="Tahoma"/>
          <w:lang w:eastAsia="en-US"/>
        </w:rPr>
        <w:t>e</w:t>
      </w:r>
      <w:r>
        <w:rPr>
          <w:rFonts w:ascii="Tahoma" w:eastAsia="Frutiger" w:hAnsi="Tahoma" w:cs="Tahoma"/>
          <w:lang w:eastAsia="en-US"/>
        </w:rPr>
        <w:t>:</w:t>
      </w:r>
    </w:p>
    <w:p w14:paraId="0C311BAC" w14:textId="7836C2B2" w:rsidR="0091406E" w:rsidRDefault="004E0A01" w:rsidP="0091406E">
      <w:pPr>
        <w:pStyle w:val="Odstavekseznama"/>
        <w:keepNext/>
        <w:keepLines/>
        <w:numPr>
          <w:ilvl w:val="0"/>
          <w:numId w:val="47"/>
        </w:numPr>
        <w:jc w:val="both"/>
        <w:rPr>
          <w:rFonts w:ascii="Tahoma" w:hAnsi="Tahoma" w:cs="Tahoma"/>
        </w:rPr>
      </w:pPr>
      <w:r>
        <w:rPr>
          <w:rFonts w:ascii="Tahoma" w:hAnsi="Tahoma" w:cs="Tahoma"/>
          <w:b/>
        </w:rPr>
        <w:t>d</w:t>
      </w:r>
      <w:r w:rsidRPr="004E0A01">
        <w:rPr>
          <w:rFonts w:ascii="Tahoma" w:hAnsi="Tahoma" w:cs="Tahoma"/>
          <w:b/>
        </w:rPr>
        <w:t>aljinska podpora strokovnem osebju</w:t>
      </w:r>
      <w:r w:rsidRPr="004E0A01">
        <w:rPr>
          <w:rFonts w:ascii="Tahoma" w:hAnsi="Tahoma" w:cs="Tahoma"/>
        </w:rPr>
        <w:t xml:space="preserve"> </w:t>
      </w:r>
      <w:r w:rsidRPr="004E0A01">
        <w:rPr>
          <w:rFonts w:ascii="Tahoma" w:hAnsi="Tahoma" w:cs="Tahoma"/>
          <w:b/>
        </w:rPr>
        <w:t>naročnika na CČN</w:t>
      </w:r>
      <w:r>
        <w:rPr>
          <w:rFonts w:ascii="Tahoma" w:hAnsi="Tahoma" w:cs="Tahoma"/>
        </w:rPr>
        <w:t>:</w:t>
      </w:r>
      <w:r w:rsidRPr="004E0A01">
        <w:rPr>
          <w:rFonts w:ascii="Tahoma" w:hAnsi="Tahoma" w:cs="Tahoma"/>
        </w:rPr>
        <w:t xml:space="preserve"> vključuje pomoč pri odpravljanju napak preko telefona in interneta. </w:t>
      </w:r>
      <w:r w:rsidRPr="004E0A01">
        <w:rPr>
          <w:rFonts w:ascii="Tahoma" w:hAnsi="Tahoma" w:cs="Tahoma"/>
          <w:lang w:eastAsia="en-US"/>
        </w:rPr>
        <w:t>Izvajalec se mora odzvati vsak dan med 8.00 uro in 22.00 uro, in sicer ne glede na to, ali ga naročnik pozove na delovni dan</w:t>
      </w:r>
      <w:r w:rsidR="00E63979">
        <w:rPr>
          <w:rFonts w:ascii="Tahoma" w:hAnsi="Tahoma" w:cs="Tahoma"/>
          <w:lang w:eastAsia="en-US"/>
        </w:rPr>
        <w:t xml:space="preserve"> ali </w:t>
      </w:r>
      <w:r w:rsidR="00E63979" w:rsidRPr="00E63979">
        <w:rPr>
          <w:rFonts w:ascii="Tahoma" w:hAnsi="Tahoma" w:cs="Tahoma"/>
          <w:lang w:eastAsia="en-US"/>
        </w:rPr>
        <w:t>ob sobotah, nedeljah in praznikih ter drugih po zakonu dela prostih dnevih</w:t>
      </w:r>
      <w:r w:rsidRPr="004E0A01">
        <w:rPr>
          <w:rFonts w:ascii="Tahoma" w:hAnsi="Tahoma" w:cs="Tahoma"/>
          <w:lang w:eastAsia="en-US"/>
        </w:rPr>
        <w:t xml:space="preserve">. Naročnik in izvajalec v desetih </w:t>
      </w:r>
      <w:r>
        <w:rPr>
          <w:rFonts w:ascii="Tahoma" w:hAnsi="Tahoma" w:cs="Tahoma"/>
          <w:lang w:eastAsia="en-US"/>
        </w:rPr>
        <w:t xml:space="preserve">(10) </w:t>
      </w:r>
      <w:r w:rsidRPr="004E0A01">
        <w:rPr>
          <w:rFonts w:ascii="Tahoma" w:hAnsi="Tahoma" w:cs="Tahoma"/>
          <w:lang w:eastAsia="en-US"/>
        </w:rPr>
        <w:t xml:space="preserve">delovnih dneh po </w:t>
      </w:r>
      <w:r w:rsidR="00DA14AC">
        <w:rPr>
          <w:rFonts w:ascii="Tahoma" w:hAnsi="Tahoma" w:cs="Tahoma"/>
          <w:lang w:eastAsia="en-US"/>
        </w:rPr>
        <w:t>sklenitvi</w:t>
      </w:r>
      <w:r w:rsidRPr="004E0A01">
        <w:rPr>
          <w:rFonts w:ascii="Tahoma" w:hAnsi="Tahoma" w:cs="Tahoma"/>
          <w:lang w:eastAsia="en-US"/>
        </w:rPr>
        <w:t xml:space="preserve"> okvirnega sporazuma vzpostavita vsak na svoji </w:t>
      </w:r>
      <w:r>
        <w:rPr>
          <w:rFonts w:ascii="Tahoma" w:hAnsi="Tahoma" w:cs="Tahoma"/>
          <w:lang w:eastAsia="en-US"/>
        </w:rPr>
        <w:t>strani omrežja varno povezavo. </w:t>
      </w:r>
      <w:r w:rsidRPr="004E0A01">
        <w:rPr>
          <w:rFonts w:ascii="Tahoma" w:hAnsi="Tahoma" w:cs="Tahoma"/>
          <w:lang w:eastAsia="en-US"/>
        </w:rPr>
        <w:t>Odzivni čas izvajalca po telefonu ali varni povezavi je največ</w:t>
      </w:r>
      <w:r>
        <w:rPr>
          <w:rFonts w:ascii="Tahoma" w:hAnsi="Tahoma" w:cs="Tahoma"/>
          <w:lang w:eastAsia="en-US"/>
        </w:rPr>
        <w:t xml:space="preserve"> dve</w:t>
      </w:r>
      <w:r w:rsidRPr="004E0A01">
        <w:rPr>
          <w:rFonts w:ascii="Tahoma" w:hAnsi="Tahoma" w:cs="Tahoma"/>
          <w:lang w:eastAsia="en-US"/>
        </w:rPr>
        <w:t xml:space="preserve"> </w:t>
      </w:r>
      <w:r>
        <w:rPr>
          <w:rFonts w:ascii="Tahoma" w:hAnsi="Tahoma" w:cs="Tahoma"/>
          <w:lang w:eastAsia="en-US"/>
        </w:rPr>
        <w:t>(</w:t>
      </w:r>
      <w:r w:rsidRPr="004E0A01">
        <w:rPr>
          <w:rFonts w:ascii="Tahoma" w:hAnsi="Tahoma" w:cs="Tahoma"/>
          <w:lang w:eastAsia="en-US"/>
        </w:rPr>
        <w:t>2</w:t>
      </w:r>
      <w:r>
        <w:rPr>
          <w:rFonts w:ascii="Tahoma" w:hAnsi="Tahoma" w:cs="Tahoma"/>
          <w:lang w:eastAsia="en-US"/>
        </w:rPr>
        <w:t>)</w:t>
      </w:r>
      <w:r w:rsidRPr="004E0A01">
        <w:rPr>
          <w:rFonts w:ascii="Tahoma" w:hAnsi="Tahoma" w:cs="Tahoma"/>
          <w:lang w:eastAsia="en-US"/>
        </w:rPr>
        <w:t xml:space="preserve"> uri po</w:t>
      </w:r>
      <w:r w:rsidR="00111C17">
        <w:rPr>
          <w:rFonts w:ascii="Tahoma" w:hAnsi="Tahoma" w:cs="Tahoma"/>
          <w:lang w:eastAsia="en-US"/>
        </w:rPr>
        <w:t xml:space="preserve"> prijavi napake s strani naročnika</w:t>
      </w:r>
      <w:r>
        <w:rPr>
          <w:rFonts w:ascii="Tahoma" w:hAnsi="Tahoma" w:cs="Tahoma"/>
          <w:lang w:eastAsia="en-US"/>
        </w:rPr>
        <w:t>;</w:t>
      </w:r>
      <w:r w:rsidRPr="004E0A01">
        <w:rPr>
          <w:rFonts w:ascii="Tahoma" w:hAnsi="Tahoma" w:cs="Tahoma"/>
          <w:lang w:eastAsia="en-US"/>
        </w:rPr>
        <w:t xml:space="preserve"> </w:t>
      </w:r>
    </w:p>
    <w:p w14:paraId="0F48193A" w14:textId="3F19BF46" w:rsidR="00FF491F" w:rsidRPr="0091406E" w:rsidRDefault="004E0A01" w:rsidP="0091406E">
      <w:pPr>
        <w:pStyle w:val="Odstavekseznama"/>
        <w:keepNext/>
        <w:keepLines/>
        <w:numPr>
          <w:ilvl w:val="0"/>
          <w:numId w:val="47"/>
        </w:numPr>
        <w:jc w:val="both"/>
        <w:rPr>
          <w:rFonts w:ascii="Tahoma" w:hAnsi="Tahoma" w:cs="Tahoma"/>
        </w:rPr>
      </w:pPr>
      <w:r w:rsidRPr="0091406E">
        <w:rPr>
          <w:rFonts w:ascii="Tahoma" w:hAnsi="Tahoma" w:cs="Tahoma"/>
          <w:b/>
        </w:rPr>
        <w:t>intervencijska odprava napak</w:t>
      </w:r>
      <w:r w:rsidRPr="0091406E">
        <w:rPr>
          <w:rFonts w:ascii="Tahoma" w:hAnsi="Tahoma" w:cs="Tahoma"/>
        </w:rPr>
        <w:t xml:space="preserve"> na celotnem sistemu vodenja CČN (procesno omrežje, client/server omrežje, operacijski sistem, ABB Ability™ System 800xA, PLC programska aplikacija (linija vode, blata, plina, sušenje blata)</w:t>
      </w:r>
      <w:r w:rsidR="00DA14AC">
        <w:rPr>
          <w:rFonts w:ascii="Tahoma" w:hAnsi="Tahoma" w:cs="Tahoma"/>
        </w:rPr>
        <w:t>)</w:t>
      </w:r>
      <w:r w:rsidRPr="0091406E">
        <w:rPr>
          <w:rFonts w:ascii="Tahoma" w:hAnsi="Tahoma" w:cs="Tahoma"/>
        </w:rPr>
        <w:t xml:space="preserve">: </w:t>
      </w:r>
      <w:r w:rsidRPr="0091406E">
        <w:rPr>
          <w:rFonts w:ascii="Tahoma" w:hAnsi="Tahoma" w:cs="Tahoma"/>
          <w:lang w:eastAsia="en-US"/>
        </w:rPr>
        <w:t>izvajalec sprejema pozive za intervencijo vsak delovni dan med 8.00 in 22.00 uro, v nujnih primerih</w:t>
      </w:r>
      <w:r w:rsidR="00C21C7D" w:rsidRPr="0091406E">
        <w:rPr>
          <w:rFonts w:ascii="Tahoma" w:hAnsi="Tahoma" w:cs="Tahoma"/>
          <w:lang w:eastAsia="en-US"/>
        </w:rPr>
        <w:t xml:space="preserve"> in po dogovoru</w:t>
      </w:r>
      <w:r w:rsidRPr="0091406E">
        <w:rPr>
          <w:rFonts w:ascii="Tahoma" w:hAnsi="Tahoma" w:cs="Tahoma"/>
          <w:lang w:eastAsia="en-US"/>
        </w:rPr>
        <w:t xml:space="preserve"> pa tudi</w:t>
      </w:r>
      <w:r w:rsidR="00B2573D" w:rsidRPr="0091406E">
        <w:rPr>
          <w:rFonts w:ascii="Tahoma" w:hAnsi="Tahoma" w:cs="Tahoma"/>
          <w:lang w:eastAsia="en-US"/>
        </w:rPr>
        <w:t xml:space="preserve"> </w:t>
      </w:r>
      <w:r w:rsidR="00FF491F" w:rsidRPr="0091406E">
        <w:rPr>
          <w:rFonts w:ascii="Tahoma" w:hAnsi="Tahoma" w:cs="Tahoma"/>
          <w:lang w:eastAsia="en-US"/>
        </w:rPr>
        <w:t xml:space="preserve">ob delovnih dneh </w:t>
      </w:r>
      <w:r w:rsidRPr="0091406E">
        <w:rPr>
          <w:rFonts w:ascii="Tahoma" w:hAnsi="Tahoma" w:cs="Tahoma"/>
          <w:lang w:eastAsia="en-US"/>
        </w:rPr>
        <w:t>v nočnem času</w:t>
      </w:r>
      <w:r w:rsidR="00FF491F" w:rsidRPr="0091406E">
        <w:rPr>
          <w:rFonts w:ascii="Tahoma" w:hAnsi="Tahoma" w:cs="Tahoma"/>
          <w:lang w:eastAsia="en-US"/>
        </w:rPr>
        <w:t xml:space="preserve">, </w:t>
      </w:r>
      <w:r w:rsidRPr="0091406E">
        <w:rPr>
          <w:rFonts w:ascii="Tahoma" w:hAnsi="Tahoma" w:cs="Tahoma"/>
          <w:lang w:eastAsia="en-US"/>
        </w:rPr>
        <w:t xml:space="preserve"> </w:t>
      </w:r>
      <w:r w:rsidR="00FF491F" w:rsidRPr="0091406E">
        <w:rPr>
          <w:rFonts w:ascii="Tahoma" w:hAnsi="Tahoma" w:cs="Tahoma"/>
          <w:lang w:eastAsia="en-US"/>
        </w:rPr>
        <w:t>ob sobotah, nedeljah in praznikih ter drugih po zakonu dela prostih dnevih</w:t>
      </w:r>
      <w:r w:rsidRPr="0091406E">
        <w:rPr>
          <w:rFonts w:ascii="Tahoma" w:hAnsi="Tahoma" w:cs="Tahoma"/>
          <w:lang w:eastAsia="en-US"/>
        </w:rPr>
        <w:t xml:space="preserve">. Če je napaka prijavljena med delovnim dnevom, in sicer do 12.00 ure, je odzivni čas izvajalca največ </w:t>
      </w:r>
      <w:r w:rsidR="00BC4065" w:rsidRPr="0091406E">
        <w:rPr>
          <w:rFonts w:ascii="Tahoma" w:hAnsi="Tahoma" w:cs="Tahoma"/>
          <w:lang w:eastAsia="en-US"/>
        </w:rPr>
        <w:t>osem (</w:t>
      </w:r>
      <w:r w:rsidRPr="0091406E">
        <w:rPr>
          <w:rFonts w:ascii="Tahoma" w:hAnsi="Tahoma" w:cs="Tahoma"/>
          <w:lang w:eastAsia="en-US"/>
        </w:rPr>
        <w:t>8</w:t>
      </w:r>
      <w:r w:rsidR="00BC4065" w:rsidRPr="0091406E">
        <w:rPr>
          <w:rFonts w:ascii="Tahoma" w:hAnsi="Tahoma" w:cs="Tahoma"/>
          <w:lang w:eastAsia="en-US"/>
        </w:rPr>
        <w:t>)</w:t>
      </w:r>
      <w:r w:rsidRPr="0091406E">
        <w:rPr>
          <w:rFonts w:ascii="Tahoma" w:hAnsi="Tahoma" w:cs="Tahoma"/>
          <w:lang w:eastAsia="en-US"/>
        </w:rPr>
        <w:t xml:space="preserve"> ur</w:t>
      </w:r>
      <w:r w:rsidR="00DA14AC">
        <w:rPr>
          <w:rFonts w:ascii="Tahoma" w:hAnsi="Tahoma" w:cs="Tahoma"/>
          <w:lang w:eastAsia="en-US"/>
        </w:rPr>
        <w:t xml:space="preserve"> od prijave napake</w:t>
      </w:r>
      <w:r w:rsidRPr="0091406E">
        <w:rPr>
          <w:rFonts w:ascii="Tahoma" w:hAnsi="Tahoma" w:cs="Tahoma"/>
          <w:lang w:eastAsia="en-US"/>
        </w:rPr>
        <w:t xml:space="preserve">. Če je napaka prijavljena med delovnim dnevom po 12.00 uri, </w:t>
      </w:r>
      <w:r w:rsidR="00111C17">
        <w:rPr>
          <w:rFonts w:ascii="Tahoma" w:hAnsi="Tahoma" w:cs="Tahoma"/>
          <w:lang w:eastAsia="en-US"/>
        </w:rPr>
        <w:t>je odzivni čas</w:t>
      </w:r>
      <w:r w:rsidR="00317166">
        <w:rPr>
          <w:rFonts w:ascii="Tahoma" w:hAnsi="Tahoma" w:cs="Tahoma"/>
          <w:lang w:eastAsia="en-US"/>
        </w:rPr>
        <w:t xml:space="preserve"> izvajalca</w:t>
      </w:r>
      <w:r w:rsidR="00111C17">
        <w:rPr>
          <w:rFonts w:ascii="Tahoma" w:hAnsi="Tahoma" w:cs="Tahoma"/>
          <w:lang w:eastAsia="en-US"/>
        </w:rPr>
        <w:t xml:space="preserve"> največ 19 ur od prijave napake</w:t>
      </w:r>
      <w:r w:rsidR="00317166">
        <w:rPr>
          <w:rFonts w:ascii="Tahoma" w:hAnsi="Tahoma" w:cs="Tahoma"/>
          <w:lang w:eastAsia="en-US"/>
        </w:rPr>
        <w:t>(izvajalec mora začeti z odpravo napake najkasneje naslednji dan do 7.00 ure)</w:t>
      </w:r>
      <w:r w:rsidR="00111C17">
        <w:rPr>
          <w:rFonts w:ascii="Tahoma" w:hAnsi="Tahoma" w:cs="Tahoma"/>
          <w:lang w:eastAsia="en-US"/>
        </w:rPr>
        <w:t>;</w:t>
      </w:r>
      <w:r w:rsidR="00111C17" w:rsidRPr="0091406E">
        <w:rPr>
          <w:rFonts w:ascii="Tahoma" w:hAnsi="Tahoma" w:cs="Tahoma"/>
          <w:lang w:eastAsia="en-US"/>
        </w:rPr>
        <w:t xml:space="preserve"> </w:t>
      </w:r>
      <w:r w:rsidRPr="0091406E">
        <w:rPr>
          <w:rFonts w:ascii="Tahoma" w:hAnsi="Tahoma" w:cs="Tahoma"/>
          <w:lang w:eastAsia="en-US"/>
        </w:rPr>
        <w:t>Po prijavi napake in prihodu izvajalca na objekt, bo ta vršil kontinuirano akcijo za odpravo napake</w:t>
      </w:r>
      <w:r w:rsidR="00BC4065" w:rsidRPr="0091406E">
        <w:rPr>
          <w:rFonts w:ascii="Tahoma" w:hAnsi="Tahoma" w:cs="Tahoma"/>
          <w:lang w:eastAsia="en-US"/>
        </w:rPr>
        <w:t>;</w:t>
      </w:r>
      <w:r w:rsidR="00FF491F" w:rsidRPr="0091406E">
        <w:rPr>
          <w:rFonts w:ascii="Tahoma" w:hAnsi="Tahoma" w:cs="Tahoma"/>
          <w:lang w:eastAsia="en-US"/>
        </w:rPr>
        <w:t xml:space="preserve"> </w:t>
      </w:r>
    </w:p>
    <w:p w14:paraId="132EC0AA" w14:textId="294701FE" w:rsidR="004E0A01" w:rsidRPr="004E0A01" w:rsidRDefault="00BC4065" w:rsidP="00E63979">
      <w:pPr>
        <w:pStyle w:val="Odstavekseznama"/>
        <w:keepNext/>
        <w:keepLines/>
        <w:numPr>
          <w:ilvl w:val="0"/>
          <w:numId w:val="47"/>
        </w:numPr>
        <w:jc w:val="both"/>
        <w:rPr>
          <w:rFonts w:ascii="Tahoma" w:hAnsi="Tahoma" w:cs="Tahoma"/>
        </w:rPr>
      </w:pPr>
      <w:r>
        <w:rPr>
          <w:rFonts w:ascii="Tahoma" w:hAnsi="Tahoma" w:cs="Tahoma"/>
          <w:b/>
        </w:rPr>
        <w:t>s</w:t>
      </w:r>
      <w:r w:rsidR="004E0A01" w:rsidRPr="004E0A01">
        <w:rPr>
          <w:rFonts w:ascii="Tahoma" w:hAnsi="Tahoma" w:cs="Tahoma"/>
          <w:b/>
        </w:rPr>
        <w:t>istemska administracija</w:t>
      </w:r>
      <w:r w:rsidR="004E0A01" w:rsidRPr="004E0A01">
        <w:rPr>
          <w:rFonts w:ascii="Tahoma" w:hAnsi="Tahoma" w:cs="Tahoma"/>
        </w:rPr>
        <w:t xml:space="preserve"> (procesna mreža, client/server mreža, varnostne kopije programske aplikacije, arhiviranje in restavriranje sistema v primeru napak, administracija uporabnikov ...)</w:t>
      </w:r>
      <w:r>
        <w:rPr>
          <w:rFonts w:ascii="Tahoma" w:hAnsi="Tahoma" w:cs="Tahoma"/>
        </w:rPr>
        <w:t xml:space="preserve">: izvajalec mora storitve izvajati </w:t>
      </w:r>
      <w:r w:rsidR="00314E07" w:rsidRPr="004E0A01">
        <w:rPr>
          <w:rFonts w:ascii="Tahoma" w:hAnsi="Tahoma" w:cs="Tahoma"/>
        </w:rPr>
        <w:t>v</w:t>
      </w:r>
      <w:r w:rsidR="00314E07">
        <w:rPr>
          <w:rFonts w:ascii="Tahoma" w:hAnsi="Tahoma" w:cs="Tahoma"/>
        </w:rPr>
        <w:t xml:space="preserve"> rokih, ki so opredeljeni</w:t>
      </w:r>
      <w:r w:rsidR="00314E07" w:rsidRPr="004E0A01">
        <w:rPr>
          <w:rFonts w:ascii="Tahoma" w:hAnsi="Tahoma" w:cs="Tahoma"/>
        </w:rPr>
        <w:t xml:space="preserve"> </w:t>
      </w:r>
      <w:r w:rsidR="004E0A01" w:rsidRPr="004E0A01">
        <w:rPr>
          <w:rFonts w:ascii="Tahoma" w:hAnsi="Tahoma" w:cs="Tahoma"/>
        </w:rPr>
        <w:t>z navodili proizvajalca sistemske programske opreme</w:t>
      </w:r>
      <w:r>
        <w:rPr>
          <w:rFonts w:ascii="Tahoma" w:hAnsi="Tahoma" w:cs="Tahoma"/>
        </w:rPr>
        <w:t>;</w:t>
      </w:r>
    </w:p>
    <w:p w14:paraId="35D4B2A6" w14:textId="372B7CA4" w:rsidR="00BC4065" w:rsidRDefault="00BC4065" w:rsidP="00E63979">
      <w:pPr>
        <w:pStyle w:val="Odstavekseznama"/>
        <w:keepNext/>
        <w:keepLines/>
        <w:numPr>
          <w:ilvl w:val="0"/>
          <w:numId w:val="47"/>
        </w:numPr>
        <w:jc w:val="both"/>
        <w:rPr>
          <w:rFonts w:ascii="Tahoma" w:hAnsi="Tahoma" w:cs="Tahoma"/>
        </w:rPr>
      </w:pPr>
      <w:r>
        <w:rPr>
          <w:rFonts w:ascii="Tahoma" w:hAnsi="Tahoma" w:cs="Tahoma"/>
          <w:b/>
        </w:rPr>
        <w:t>a</w:t>
      </w:r>
      <w:r w:rsidR="004E0A01" w:rsidRPr="004E0A01">
        <w:rPr>
          <w:rFonts w:ascii="Tahoma" w:hAnsi="Tahoma" w:cs="Tahoma"/>
          <w:b/>
        </w:rPr>
        <w:t xml:space="preserve">dministracija informacijske varnosti ABB Ability™ System 800xA </w:t>
      </w:r>
      <w:r w:rsidR="004E0A01" w:rsidRPr="004E0A01">
        <w:rPr>
          <w:rFonts w:ascii="Tahoma" w:hAnsi="Tahoma" w:cs="Tahoma"/>
        </w:rPr>
        <w:t>(EPO server, RAP dostop)</w:t>
      </w:r>
      <w:r w:rsidRPr="00BC4065">
        <w:rPr>
          <w:rFonts w:ascii="Tahoma" w:hAnsi="Tahoma" w:cs="Tahoma"/>
        </w:rPr>
        <w:t xml:space="preserve">: izvajalec mora storitve izvajati </w:t>
      </w:r>
      <w:r w:rsidRPr="004E0A01">
        <w:rPr>
          <w:rFonts w:ascii="Tahoma" w:hAnsi="Tahoma" w:cs="Tahoma"/>
        </w:rPr>
        <w:t>v</w:t>
      </w:r>
      <w:r w:rsidR="00314E07">
        <w:rPr>
          <w:rFonts w:ascii="Tahoma" w:hAnsi="Tahoma" w:cs="Tahoma"/>
        </w:rPr>
        <w:t xml:space="preserve"> rokih, ki so opredeljeni</w:t>
      </w:r>
      <w:r w:rsidRPr="004E0A01">
        <w:rPr>
          <w:rFonts w:ascii="Tahoma" w:hAnsi="Tahoma" w:cs="Tahoma"/>
        </w:rPr>
        <w:t xml:space="preserve"> z navodili proizvajalca sistemske programske opreme</w:t>
      </w:r>
      <w:r w:rsidRPr="00BC4065">
        <w:rPr>
          <w:rFonts w:ascii="Tahoma" w:hAnsi="Tahoma" w:cs="Tahoma"/>
        </w:rPr>
        <w:t>;</w:t>
      </w:r>
      <w:r w:rsidR="004E0A01" w:rsidRPr="004E0A01">
        <w:rPr>
          <w:rFonts w:ascii="Tahoma" w:hAnsi="Tahoma" w:cs="Tahoma"/>
        </w:rPr>
        <w:t xml:space="preserve"> </w:t>
      </w:r>
    </w:p>
    <w:p w14:paraId="776A1935" w14:textId="023AFEF0" w:rsidR="004E0A01" w:rsidRDefault="00BC4065" w:rsidP="00AA5981">
      <w:pPr>
        <w:pStyle w:val="Odstavekseznama"/>
        <w:keepNext/>
        <w:keepLines/>
        <w:numPr>
          <w:ilvl w:val="0"/>
          <w:numId w:val="47"/>
        </w:numPr>
        <w:ind w:left="714" w:hanging="357"/>
        <w:jc w:val="both"/>
        <w:rPr>
          <w:rFonts w:ascii="Tahoma" w:hAnsi="Tahoma" w:cs="Tahoma"/>
        </w:rPr>
      </w:pPr>
      <w:r>
        <w:rPr>
          <w:rFonts w:ascii="Tahoma" w:hAnsi="Tahoma" w:cs="Tahoma"/>
          <w:b/>
        </w:rPr>
        <w:lastRenderedPageBreak/>
        <w:t>r</w:t>
      </w:r>
      <w:r w:rsidR="004E0A01" w:rsidRPr="004E0A01">
        <w:rPr>
          <w:rFonts w:ascii="Tahoma" w:hAnsi="Tahoma" w:cs="Tahoma"/>
          <w:b/>
        </w:rPr>
        <w:t xml:space="preserve">ekonfiguracija obstoječega nadzorno krmilnega sistema </w:t>
      </w:r>
      <w:r w:rsidR="00AA5981" w:rsidRPr="00AA5981">
        <w:rPr>
          <w:rFonts w:ascii="Tahoma" w:hAnsi="Tahoma" w:cs="Tahoma"/>
        </w:rPr>
        <w:t>(zgodovina podatkov, trendi, logiranje, vizualizacija, kontrolni paneli, varnost ...): naročnik in izvajalec se na osnovi zaznanih težav pri delovanju nadzorno krmilnega sistema pisno ( preko e-maila ) dogovorita za rok izvedbe rekonfiguracije obstoječega nadzorno krmilnega sistema.</w:t>
      </w:r>
    </w:p>
    <w:p w14:paraId="34490C33" w14:textId="7D221B85" w:rsidR="00BC4065" w:rsidRDefault="00BC4065" w:rsidP="00E63979">
      <w:pPr>
        <w:keepNext/>
        <w:keepLines/>
        <w:jc w:val="both"/>
        <w:rPr>
          <w:rFonts w:ascii="Tahoma" w:hAnsi="Tahoma" w:cs="Tahoma"/>
        </w:rPr>
      </w:pPr>
    </w:p>
    <w:p w14:paraId="11DB3C75" w14:textId="7F3FE5D1" w:rsidR="00BC4065" w:rsidRPr="003D05FC" w:rsidRDefault="00BC4065" w:rsidP="00E63979">
      <w:pPr>
        <w:keepNext/>
        <w:keepLines/>
        <w:jc w:val="both"/>
        <w:rPr>
          <w:rFonts w:ascii="Tahoma" w:hAnsi="Tahoma" w:cs="Tahoma"/>
        </w:rPr>
      </w:pPr>
      <w:r w:rsidRPr="003D05FC">
        <w:rPr>
          <w:rFonts w:ascii="Tahoma" w:hAnsi="Tahoma" w:cs="Tahoma"/>
        </w:rPr>
        <w:t>Tehnična podpora/pomoč oz. kontakt/i pri uporabi storitev, so pri izvajalcu na voljo:</w:t>
      </w:r>
    </w:p>
    <w:p w14:paraId="22AB0CC7" w14:textId="77777777" w:rsidR="00BC4065" w:rsidRPr="003D05FC" w:rsidRDefault="00BC4065" w:rsidP="00E63979">
      <w:pPr>
        <w:keepNext/>
        <w:keepLines/>
        <w:numPr>
          <w:ilvl w:val="0"/>
          <w:numId w:val="48"/>
        </w:numPr>
        <w:jc w:val="both"/>
        <w:rPr>
          <w:rFonts w:ascii="Tahoma" w:hAnsi="Tahoma" w:cs="Tahoma"/>
        </w:rPr>
      </w:pPr>
      <w:r w:rsidRPr="003D05FC">
        <w:rPr>
          <w:rFonts w:ascii="Tahoma" w:hAnsi="Tahoma" w:cs="Tahoma"/>
        </w:rPr>
        <w:t>na GSM: ______________,</w:t>
      </w:r>
    </w:p>
    <w:p w14:paraId="1715F195" w14:textId="77777777" w:rsidR="00BC4065" w:rsidRDefault="00BC4065" w:rsidP="00E63979">
      <w:pPr>
        <w:keepNext/>
        <w:keepLines/>
        <w:numPr>
          <w:ilvl w:val="0"/>
          <w:numId w:val="48"/>
        </w:numPr>
        <w:jc w:val="both"/>
        <w:rPr>
          <w:rFonts w:ascii="Tahoma" w:hAnsi="Tahoma" w:cs="Tahoma"/>
        </w:rPr>
      </w:pPr>
      <w:r w:rsidRPr="003D05FC">
        <w:rPr>
          <w:rFonts w:ascii="Tahoma" w:hAnsi="Tahoma" w:cs="Tahoma"/>
        </w:rPr>
        <w:t>na e - naslov: ________________.</w:t>
      </w:r>
    </w:p>
    <w:p w14:paraId="0F812B97" w14:textId="77777777" w:rsidR="00BC4065" w:rsidRDefault="00BC4065" w:rsidP="00E63979">
      <w:pPr>
        <w:keepNext/>
        <w:keepLines/>
        <w:jc w:val="both"/>
        <w:rPr>
          <w:rFonts w:ascii="Tahoma" w:hAnsi="Tahoma" w:cs="Tahoma"/>
        </w:rPr>
      </w:pPr>
    </w:p>
    <w:p w14:paraId="3FE198F3" w14:textId="5737C329" w:rsidR="00BC4065" w:rsidRPr="009055F9" w:rsidRDefault="00BC4065" w:rsidP="00E63979">
      <w:pPr>
        <w:keepNext/>
        <w:keepLines/>
        <w:jc w:val="both"/>
        <w:rPr>
          <w:rFonts w:ascii="Tahoma" w:hAnsi="Tahoma" w:cs="Tahoma"/>
        </w:rPr>
      </w:pPr>
      <w:r w:rsidRPr="009055F9">
        <w:rPr>
          <w:rFonts w:ascii="Tahoma" w:hAnsi="Tahoma" w:cs="Tahoma"/>
        </w:rPr>
        <w:t>Naročnik bo zagotovil izvajalcu dostop do posameznega objekta na CČN. Pri vsakem posegu bo naročnik po potrebi zagotovil sodelovanje svojega strokovnega sodelavca. V primeru, da se izvajalec ne odzove v dogovorjenih odzivnih časih, lahko naročnik</w:t>
      </w:r>
      <w:r>
        <w:rPr>
          <w:rFonts w:ascii="Tahoma" w:hAnsi="Tahoma" w:cs="Tahoma"/>
        </w:rPr>
        <w:t xml:space="preserve"> obračuna kazen po okvirnem sporazumu in/ali</w:t>
      </w:r>
      <w:r w:rsidRPr="009055F9">
        <w:rPr>
          <w:rFonts w:ascii="Tahoma" w:hAnsi="Tahoma" w:cs="Tahoma"/>
        </w:rPr>
        <w:t xml:space="preserve"> odstopi od okvirnega sporazuma, brez obveznosti do izvajalca. </w:t>
      </w:r>
    </w:p>
    <w:p w14:paraId="4CB5887B" w14:textId="77777777" w:rsidR="00BC4065" w:rsidRPr="009055F9" w:rsidRDefault="00BC4065" w:rsidP="00E63979">
      <w:pPr>
        <w:keepNext/>
        <w:keepLines/>
        <w:jc w:val="both"/>
        <w:rPr>
          <w:rFonts w:ascii="Tahoma" w:hAnsi="Tahoma" w:cs="Tahoma"/>
        </w:rPr>
      </w:pPr>
    </w:p>
    <w:p w14:paraId="2086B67A" w14:textId="77777777" w:rsidR="00BC4065" w:rsidRPr="00BC4065" w:rsidRDefault="00BC4065" w:rsidP="00E63979">
      <w:pPr>
        <w:keepNext/>
        <w:keepLines/>
        <w:jc w:val="both"/>
        <w:rPr>
          <w:rFonts w:ascii="Tahoma" w:hAnsi="Tahoma" w:cs="Tahoma"/>
        </w:rPr>
      </w:pPr>
    </w:p>
    <w:p w14:paraId="3DEC5005" w14:textId="77777777" w:rsidR="00E90FDB" w:rsidRDefault="00E90FDB" w:rsidP="00E63979">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FINANČNO ZAVAROVANJE</w:t>
      </w:r>
    </w:p>
    <w:p w14:paraId="2DC6B040" w14:textId="77777777" w:rsidR="009A2A2E" w:rsidRPr="004C1F13" w:rsidRDefault="009A2A2E" w:rsidP="00E63979">
      <w:pPr>
        <w:pStyle w:val="Odstavekseznama"/>
        <w:keepNext/>
        <w:keepLines/>
        <w:ind w:left="426"/>
        <w:rPr>
          <w:rFonts w:ascii="Tahoma" w:eastAsia="Frutiger" w:hAnsi="Tahoma" w:cs="Tahoma"/>
          <w:b/>
          <w:lang w:eastAsia="en-US"/>
        </w:rPr>
      </w:pPr>
    </w:p>
    <w:p w14:paraId="3A645853" w14:textId="77777777" w:rsidR="00E90FDB" w:rsidRPr="009A2A2E"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369D3029" w14:textId="77777777" w:rsidR="009A2A2E" w:rsidRDefault="009A2A2E" w:rsidP="00E63979">
      <w:pPr>
        <w:keepNext/>
        <w:keepLines/>
        <w:jc w:val="both"/>
        <w:rPr>
          <w:rFonts w:ascii="Tahoma" w:eastAsia="Frutiger" w:hAnsi="Tahoma" w:cs="Tahoma"/>
          <w:lang w:eastAsia="en-US"/>
        </w:rPr>
      </w:pPr>
    </w:p>
    <w:p w14:paraId="57445493" w14:textId="1B371A31" w:rsidR="00C21C7D" w:rsidRPr="004C1F13" w:rsidRDefault="00C21C7D" w:rsidP="00E63979">
      <w:pPr>
        <w:keepNext/>
        <w:keepLines/>
        <w:jc w:val="both"/>
        <w:rPr>
          <w:rFonts w:ascii="Tahoma" w:eastAsia="Frutiger" w:hAnsi="Tahoma" w:cs="Tahoma"/>
          <w:lang w:eastAsia="en-US"/>
        </w:rPr>
      </w:pPr>
      <w:r w:rsidRPr="004C1F13">
        <w:rPr>
          <w:rFonts w:ascii="Tahoma" w:eastAsia="Frutiger" w:hAnsi="Tahoma" w:cs="Tahoma"/>
          <w:lang w:eastAsia="en-US"/>
        </w:rPr>
        <w:t>Izvajalec mora najkasneje v petnajstih (15) koledarskih dneh od dneva</w:t>
      </w:r>
      <w:r>
        <w:rPr>
          <w:rFonts w:ascii="Tahoma" w:eastAsia="Frutiger" w:hAnsi="Tahoma" w:cs="Tahoma"/>
          <w:lang w:eastAsia="en-US"/>
        </w:rPr>
        <w:t xml:space="preserve"> sklenitve tega okvirnega sporazuma</w:t>
      </w:r>
      <w:r w:rsidRPr="004C1F13">
        <w:rPr>
          <w:rFonts w:ascii="Tahoma" w:eastAsia="Frutiger" w:hAnsi="Tahoma" w:cs="Tahoma"/>
          <w:lang w:eastAsia="en-US"/>
        </w:rPr>
        <w:t xml:space="preserve"> predložiti naročniku bančno garancijo oziroma kavcijsko zavarovanje zavarovalnice za dobro izvedbo obveznosti</w:t>
      </w:r>
      <w:r w:rsidR="000F6DB6">
        <w:rPr>
          <w:rFonts w:ascii="Tahoma" w:eastAsia="Frutiger" w:hAnsi="Tahoma" w:cs="Tahoma"/>
          <w:lang w:eastAsia="en-US"/>
        </w:rPr>
        <w:t xml:space="preserve"> </w:t>
      </w:r>
      <w:r w:rsidR="000F6DB6">
        <w:rPr>
          <w:rFonts w:ascii="Tahoma" w:hAnsi="Tahoma" w:cs="Tahoma"/>
        </w:rPr>
        <w:t>iz okvirnega sporazuma</w:t>
      </w:r>
      <w:r w:rsidRPr="004C1F13">
        <w:rPr>
          <w:rFonts w:ascii="Tahoma" w:eastAsia="Frutiger" w:hAnsi="Tahoma" w:cs="Tahoma"/>
          <w:lang w:eastAsia="en-US"/>
        </w:rPr>
        <w:t xml:space="preserve"> (skladno z vzorcem iz razpisne dokumentacije</w:t>
      </w:r>
      <w:r>
        <w:rPr>
          <w:rFonts w:ascii="Tahoma" w:eastAsia="Frutiger" w:hAnsi="Tahoma" w:cs="Tahoma"/>
          <w:lang w:eastAsia="en-US"/>
        </w:rPr>
        <w:t>; v nadaljevanju:</w:t>
      </w:r>
      <w:r w:rsidRPr="00F82A67">
        <w:rPr>
          <w:rFonts w:ascii="Tahoma" w:eastAsia="Frutiger" w:hAnsi="Tahoma" w:cs="Tahoma"/>
          <w:lang w:eastAsia="en-US"/>
        </w:rPr>
        <w:t xml:space="preserve"> finančn</w:t>
      </w:r>
      <w:r>
        <w:rPr>
          <w:rFonts w:ascii="Tahoma" w:eastAsia="Frutiger" w:hAnsi="Tahoma" w:cs="Tahoma"/>
          <w:lang w:eastAsia="en-US"/>
        </w:rPr>
        <w:t>o</w:t>
      </w:r>
      <w:r w:rsidRPr="00F82A67">
        <w:rPr>
          <w:rFonts w:ascii="Tahoma" w:eastAsia="Frutiger" w:hAnsi="Tahoma" w:cs="Tahoma"/>
          <w:lang w:eastAsia="en-US"/>
        </w:rPr>
        <w:t xml:space="preserve"> zavarovanj</w:t>
      </w:r>
      <w:r>
        <w:rPr>
          <w:rFonts w:ascii="Tahoma" w:eastAsia="Frutiger" w:hAnsi="Tahoma" w:cs="Tahoma"/>
          <w:lang w:eastAsia="en-US"/>
        </w:rPr>
        <w:t>e</w:t>
      </w:r>
      <w:r w:rsidRPr="00F82A67">
        <w:rPr>
          <w:rFonts w:ascii="Tahoma" w:eastAsia="Frutiger" w:hAnsi="Tahoma" w:cs="Tahoma"/>
          <w:lang w:eastAsia="en-US"/>
        </w:rPr>
        <w:t xml:space="preserve"> za dobro izvedbo obveznosti</w:t>
      </w:r>
      <w:r w:rsidR="00002516">
        <w:rPr>
          <w:rFonts w:ascii="Tahoma" w:eastAsia="Frutiger" w:hAnsi="Tahoma" w:cs="Tahoma"/>
          <w:lang w:eastAsia="en-US"/>
        </w:rPr>
        <w:t xml:space="preserve"> iz okvirnega sporazuma</w:t>
      </w:r>
      <w:r w:rsidRPr="004C1F13">
        <w:rPr>
          <w:rFonts w:ascii="Tahoma" w:eastAsia="Frutiger" w:hAnsi="Tahoma" w:cs="Tahoma"/>
          <w:lang w:eastAsia="en-US"/>
        </w:rPr>
        <w:t xml:space="preserve">) v višini </w:t>
      </w:r>
      <w:r>
        <w:rPr>
          <w:rFonts w:ascii="Tahoma" w:eastAsia="Frutiger" w:hAnsi="Tahoma" w:cs="Tahoma"/>
          <w:lang w:eastAsia="en-US"/>
        </w:rPr>
        <w:t>20.000,00 EUR</w:t>
      </w:r>
      <w:r w:rsidRPr="004C1F13">
        <w:rPr>
          <w:rFonts w:ascii="Tahoma" w:eastAsia="Frutiger" w:hAnsi="Tahoma" w:cs="Tahoma"/>
          <w:lang w:eastAsia="en-US"/>
        </w:rPr>
        <w:t xml:space="preserve">, z dobo veljavnosti </w:t>
      </w:r>
      <w:r>
        <w:rPr>
          <w:rFonts w:ascii="Tahoma" w:eastAsia="Frutiger" w:hAnsi="Tahoma" w:cs="Tahoma"/>
          <w:lang w:eastAsia="en-US"/>
        </w:rPr>
        <w:t>okvirnega sporazuma in</w:t>
      </w:r>
      <w:r w:rsidRPr="004C1F13">
        <w:rPr>
          <w:rFonts w:ascii="Tahoma" w:eastAsia="Frutiger" w:hAnsi="Tahoma" w:cs="Tahoma"/>
          <w:lang w:eastAsia="en-US"/>
        </w:rPr>
        <w:t xml:space="preserve"> </w:t>
      </w:r>
      <w:r>
        <w:rPr>
          <w:rFonts w:ascii="Tahoma" w:eastAsia="Frutiger" w:hAnsi="Tahoma" w:cs="Tahoma"/>
          <w:lang w:eastAsia="en-US"/>
        </w:rPr>
        <w:t>šes</w:t>
      </w:r>
      <w:r w:rsidRPr="004C1F13">
        <w:rPr>
          <w:rFonts w:ascii="Tahoma" w:eastAsia="Frutiger" w:hAnsi="Tahoma" w:cs="Tahoma"/>
          <w:lang w:eastAsia="en-US"/>
        </w:rPr>
        <w:t>tdeset (</w:t>
      </w:r>
      <w:r>
        <w:rPr>
          <w:rFonts w:ascii="Tahoma" w:eastAsia="Frutiger" w:hAnsi="Tahoma" w:cs="Tahoma"/>
          <w:lang w:eastAsia="en-US"/>
        </w:rPr>
        <w:t>6</w:t>
      </w:r>
      <w:r w:rsidRPr="004C1F13">
        <w:rPr>
          <w:rFonts w:ascii="Tahoma" w:eastAsia="Frutiger" w:hAnsi="Tahoma" w:cs="Tahoma"/>
          <w:lang w:eastAsia="en-US"/>
        </w:rPr>
        <w:t xml:space="preserve">0) koledarskih dni. </w:t>
      </w:r>
    </w:p>
    <w:p w14:paraId="736D73B3" w14:textId="77777777" w:rsidR="00C21C7D" w:rsidRPr="004C1F13" w:rsidRDefault="00C21C7D" w:rsidP="00E63979">
      <w:pPr>
        <w:keepNext/>
        <w:keepLines/>
        <w:jc w:val="both"/>
        <w:rPr>
          <w:rFonts w:ascii="Tahoma" w:eastAsia="Frutiger" w:hAnsi="Tahoma" w:cs="Tahoma"/>
          <w:lang w:eastAsia="en-US"/>
        </w:rPr>
      </w:pPr>
    </w:p>
    <w:p w14:paraId="48FC943C" w14:textId="6DAA7165" w:rsidR="00C21C7D" w:rsidRDefault="00C21C7D" w:rsidP="00E63979">
      <w:pPr>
        <w:keepNext/>
        <w:keepLines/>
        <w:jc w:val="both"/>
        <w:rPr>
          <w:rFonts w:ascii="Tahoma" w:hAnsi="Tahoma" w:cs="Tahoma"/>
        </w:rPr>
      </w:pPr>
      <w:r w:rsidRPr="004C1F13">
        <w:rPr>
          <w:rFonts w:ascii="Tahoma" w:eastAsia="Frutiger" w:hAnsi="Tahoma" w:cs="Tahoma"/>
          <w:lang w:eastAsia="en-US"/>
        </w:rPr>
        <w:t>Predložitev finančnega zavarovanja za dobro izvedbo obveznosti</w:t>
      </w:r>
      <w:r>
        <w:rPr>
          <w:rFonts w:ascii="Tahoma" w:eastAsia="Frutiger" w:hAnsi="Tahoma" w:cs="Tahoma"/>
          <w:lang w:eastAsia="en-US"/>
        </w:rPr>
        <w:t xml:space="preserve"> iz okvirnega sporazuma</w:t>
      </w:r>
      <w:r w:rsidRPr="004C1F13">
        <w:rPr>
          <w:rFonts w:ascii="Tahoma" w:eastAsia="Frutiger" w:hAnsi="Tahoma" w:cs="Tahoma"/>
          <w:lang w:eastAsia="en-US"/>
        </w:rPr>
        <w:t xml:space="preserve"> je pogoj za veljavnost te</w:t>
      </w:r>
      <w:r>
        <w:rPr>
          <w:rFonts w:ascii="Tahoma" w:eastAsia="Frutiger" w:hAnsi="Tahoma" w:cs="Tahoma"/>
          <w:lang w:eastAsia="en-US"/>
        </w:rPr>
        <w:t>ga</w:t>
      </w:r>
      <w:r w:rsidRPr="004C1F13">
        <w:rPr>
          <w:rFonts w:ascii="Tahoma" w:eastAsia="Frutiger" w:hAnsi="Tahoma" w:cs="Tahoma"/>
          <w:lang w:eastAsia="en-US"/>
        </w:rPr>
        <w:t xml:space="preserve"> </w:t>
      </w:r>
      <w:r>
        <w:rPr>
          <w:rFonts w:ascii="Tahoma" w:eastAsia="Frutiger" w:hAnsi="Tahoma" w:cs="Tahoma"/>
          <w:lang w:eastAsia="en-US"/>
        </w:rPr>
        <w:t>okvirnega sporazuma</w:t>
      </w:r>
      <w:r w:rsidRPr="004C1F13">
        <w:rPr>
          <w:rFonts w:ascii="Tahoma" w:eastAsia="Frutiger" w:hAnsi="Tahoma" w:cs="Tahoma"/>
          <w:lang w:eastAsia="en-US"/>
        </w:rPr>
        <w:t>. Če izvajalec v navedenem roku iz prejšnjega odstavka tega člena naročniku ne predloži finančnega zavarovanja za dobro izvedbo obveznosti</w:t>
      </w:r>
      <w:r>
        <w:rPr>
          <w:rFonts w:ascii="Tahoma" w:eastAsia="Frutiger" w:hAnsi="Tahoma" w:cs="Tahoma"/>
          <w:lang w:eastAsia="en-US"/>
        </w:rPr>
        <w:t xml:space="preserve"> iz okvirnega sporazuma,</w:t>
      </w:r>
      <w:r w:rsidRPr="004C1F13">
        <w:rPr>
          <w:rFonts w:ascii="Tahoma" w:eastAsia="Frutiger" w:hAnsi="Tahoma" w:cs="Tahoma"/>
          <w:lang w:eastAsia="en-US"/>
        </w:rPr>
        <w:t xml:space="preserve"> v višini in z veljavnostjo iz prejšnjega odstavka tega člena, se šteje, da ta </w:t>
      </w:r>
      <w:r>
        <w:rPr>
          <w:rFonts w:ascii="Tahoma" w:eastAsia="Frutiger" w:hAnsi="Tahoma" w:cs="Tahoma"/>
          <w:lang w:eastAsia="en-US"/>
        </w:rPr>
        <w:t>okvirni sporazum</w:t>
      </w:r>
      <w:r w:rsidRPr="004C1F13">
        <w:rPr>
          <w:rFonts w:ascii="Tahoma" w:eastAsia="Frutiger" w:hAnsi="Tahoma" w:cs="Tahoma"/>
          <w:lang w:eastAsia="en-US"/>
        </w:rPr>
        <w:t xml:space="preserve"> </w:t>
      </w:r>
      <w:r>
        <w:rPr>
          <w:rFonts w:ascii="Tahoma" w:eastAsia="Frutiger" w:hAnsi="Tahoma" w:cs="Tahoma"/>
          <w:lang w:eastAsia="en-US"/>
        </w:rPr>
        <w:t>ni bil</w:t>
      </w:r>
      <w:r w:rsidRPr="004C1F13">
        <w:rPr>
          <w:rFonts w:ascii="Tahoma" w:eastAsia="Frutiger" w:hAnsi="Tahoma" w:cs="Tahoma"/>
          <w:lang w:eastAsia="en-US"/>
        </w:rPr>
        <w:t xml:space="preserve"> nikol</w:t>
      </w:r>
      <w:r>
        <w:rPr>
          <w:rFonts w:ascii="Tahoma" w:eastAsia="Frutiger" w:hAnsi="Tahoma" w:cs="Tahoma"/>
          <w:lang w:eastAsia="en-US"/>
        </w:rPr>
        <w:t>i sklenjen</w:t>
      </w:r>
      <w:r w:rsidRPr="004C1F13">
        <w:rPr>
          <w:rFonts w:ascii="Tahoma" w:eastAsia="Frutiger" w:hAnsi="Tahoma" w:cs="Tahoma"/>
          <w:lang w:eastAsia="en-US"/>
        </w:rPr>
        <w:t xml:space="preserve">, naročnik pa </w:t>
      </w:r>
      <w:r>
        <w:rPr>
          <w:rFonts w:ascii="Tahoma" w:eastAsia="Frutiger" w:hAnsi="Tahoma" w:cs="Tahoma"/>
          <w:lang w:eastAsia="en-US"/>
        </w:rPr>
        <w:t xml:space="preserve">bo </w:t>
      </w:r>
      <w:r w:rsidRPr="004C1F13">
        <w:rPr>
          <w:rFonts w:ascii="Tahoma" w:eastAsia="Frutiger" w:hAnsi="Tahoma" w:cs="Tahoma"/>
          <w:lang w:eastAsia="en-US"/>
        </w:rPr>
        <w:t>Državni revizijski komisiji predlagal, da uvede postopek o prekršku iz 112. člena ZJN-3.</w:t>
      </w:r>
    </w:p>
    <w:p w14:paraId="1CCFA587" w14:textId="77777777" w:rsidR="00C21C7D" w:rsidRDefault="00C21C7D" w:rsidP="00E63979">
      <w:pPr>
        <w:keepNext/>
        <w:keepLines/>
        <w:jc w:val="both"/>
        <w:rPr>
          <w:rFonts w:ascii="Tahoma" w:eastAsia="Frutiger" w:hAnsi="Tahoma" w:cs="Tahoma"/>
          <w:lang w:eastAsia="en-US"/>
        </w:rPr>
      </w:pPr>
    </w:p>
    <w:p w14:paraId="650DFCD0" w14:textId="3C8BE7E2" w:rsidR="00C21C7D" w:rsidRPr="004C1F13" w:rsidRDefault="00C21C7D" w:rsidP="00E63979">
      <w:pPr>
        <w:keepNext/>
        <w:keepLines/>
        <w:jc w:val="both"/>
        <w:rPr>
          <w:rFonts w:ascii="Tahoma" w:eastAsia="Frutiger" w:hAnsi="Tahoma" w:cs="Tahoma"/>
          <w:lang w:eastAsia="en-US"/>
        </w:rPr>
      </w:pPr>
      <w:r w:rsidRPr="004C1F13">
        <w:rPr>
          <w:rFonts w:ascii="Tahoma" w:eastAsia="Frutiger" w:hAnsi="Tahoma" w:cs="Tahoma"/>
          <w:lang w:eastAsia="en-US"/>
        </w:rPr>
        <w:t>V kolikor izvajalec ne izpolnjuje svojih obveznosti</w:t>
      </w:r>
      <w:r>
        <w:rPr>
          <w:rFonts w:ascii="Tahoma" w:eastAsia="Frutiger" w:hAnsi="Tahoma" w:cs="Tahoma"/>
          <w:lang w:eastAsia="en-US"/>
        </w:rPr>
        <w:t xml:space="preserve"> iz okvirnega sporazuma</w:t>
      </w:r>
      <w:r w:rsidRPr="004C1F13">
        <w:rPr>
          <w:rFonts w:ascii="Tahoma" w:eastAsia="Frutiger" w:hAnsi="Tahoma" w:cs="Tahoma"/>
          <w:lang w:eastAsia="en-US"/>
        </w:rPr>
        <w:t>, lahko naročnik unovči finančno zavarovanje za dobro izvedbo obveznosti</w:t>
      </w:r>
      <w:r w:rsidR="00002516">
        <w:rPr>
          <w:rFonts w:ascii="Tahoma" w:eastAsia="Frutiger" w:hAnsi="Tahoma" w:cs="Tahoma"/>
          <w:lang w:eastAsia="en-US"/>
        </w:rPr>
        <w:t xml:space="preserve"> iz</w:t>
      </w:r>
      <w:r>
        <w:rPr>
          <w:rFonts w:ascii="Tahoma" w:eastAsia="Frutiger" w:hAnsi="Tahoma" w:cs="Tahoma"/>
          <w:lang w:eastAsia="en-US"/>
        </w:rPr>
        <w:t xml:space="preserve"> okvirnega sporazuma</w:t>
      </w:r>
      <w:r w:rsidRPr="004C1F13">
        <w:rPr>
          <w:rFonts w:ascii="Tahoma" w:eastAsia="Frutiger" w:hAnsi="Tahoma" w:cs="Tahoma"/>
          <w:lang w:eastAsia="en-US"/>
        </w:rPr>
        <w:t xml:space="preserve"> in od </w:t>
      </w:r>
      <w:r>
        <w:rPr>
          <w:rFonts w:ascii="Tahoma" w:eastAsia="Frutiger" w:hAnsi="Tahoma" w:cs="Tahoma"/>
          <w:lang w:eastAsia="en-US"/>
        </w:rPr>
        <w:t>okvirnega sporazuma</w:t>
      </w:r>
      <w:r w:rsidRPr="004C1F13">
        <w:rPr>
          <w:rFonts w:ascii="Tahoma" w:eastAsia="Frutiger" w:hAnsi="Tahoma" w:cs="Tahoma"/>
          <w:lang w:eastAsia="en-US"/>
        </w:rPr>
        <w:t xml:space="preserve"> odstopi</w:t>
      </w:r>
      <w:r>
        <w:rPr>
          <w:rFonts w:ascii="Tahoma" w:eastAsia="Frutiger" w:hAnsi="Tahoma" w:cs="Tahoma"/>
          <w:lang w:eastAsia="en-US"/>
        </w:rPr>
        <w:t>,</w:t>
      </w:r>
      <w:r w:rsidRPr="004C1F13">
        <w:rPr>
          <w:rFonts w:ascii="Tahoma" w:eastAsia="Frutiger" w:hAnsi="Tahoma" w:cs="Tahoma"/>
          <w:lang w:eastAsia="en-US"/>
        </w:rPr>
        <w:t xml:space="preserve"> brez kakršnekoli obveznosti do izvajalca. Naročnik bo pred unovčenjem finančnega zavarovanja za dobro izvedbo obveznosti</w:t>
      </w:r>
      <w:r w:rsidR="00E63979">
        <w:rPr>
          <w:rFonts w:ascii="Tahoma" w:eastAsia="Frutiger" w:hAnsi="Tahoma" w:cs="Tahoma"/>
          <w:lang w:eastAsia="en-US"/>
        </w:rPr>
        <w:t xml:space="preserve"> </w:t>
      </w:r>
      <w:r w:rsidR="00002516">
        <w:rPr>
          <w:rFonts w:ascii="Tahoma" w:eastAsia="Frutiger" w:hAnsi="Tahoma" w:cs="Tahoma"/>
          <w:lang w:eastAsia="en-US"/>
        </w:rPr>
        <w:t xml:space="preserve">iz </w:t>
      </w:r>
      <w:r w:rsidR="00E63979">
        <w:rPr>
          <w:rFonts w:ascii="Tahoma" w:eastAsia="Frutiger" w:hAnsi="Tahoma" w:cs="Tahoma"/>
          <w:lang w:eastAsia="en-US"/>
        </w:rPr>
        <w:t>okvirnega sporazuma</w:t>
      </w:r>
      <w:r w:rsidRPr="004C1F13">
        <w:rPr>
          <w:rFonts w:ascii="Tahoma" w:eastAsia="Frutiger" w:hAnsi="Tahoma" w:cs="Tahoma"/>
          <w:lang w:eastAsia="en-US"/>
        </w:rPr>
        <w:t>, izvajalca pisno pozval k izpolnjevanju obveznosti</w:t>
      </w:r>
      <w:r w:rsidR="00E63979">
        <w:rPr>
          <w:rFonts w:ascii="Tahoma" w:eastAsia="Frutiger" w:hAnsi="Tahoma" w:cs="Tahoma"/>
          <w:lang w:eastAsia="en-US"/>
        </w:rPr>
        <w:t xml:space="preserve"> iz okvirnega sporazuma</w:t>
      </w:r>
      <w:r w:rsidRPr="004C1F13">
        <w:rPr>
          <w:rFonts w:ascii="Tahoma" w:eastAsia="Frutiger" w:hAnsi="Tahoma" w:cs="Tahoma"/>
          <w:lang w:eastAsia="en-US"/>
        </w:rPr>
        <w:t xml:space="preserve"> in mu določil rok za izpolnitev obveznosti oziroma odpravo napak, razen kadar </w:t>
      </w:r>
      <w:r w:rsidR="000F6DB6">
        <w:rPr>
          <w:rFonts w:ascii="Tahoma" w:hAnsi="Tahoma" w:cs="Tahoma"/>
        </w:rPr>
        <w:t>okvirni sporazum</w:t>
      </w:r>
      <w:r w:rsidR="000F6DB6" w:rsidRPr="004C1F13">
        <w:rPr>
          <w:rFonts w:ascii="Tahoma" w:eastAsia="Frutiger" w:hAnsi="Tahoma" w:cs="Tahoma"/>
          <w:lang w:eastAsia="en-US"/>
        </w:rPr>
        <w:t xml:space="preserve"> </w:t>
      </w:r>
      <w:r w:rsidRPr="004C1F13">
        <w:rPr>
          <w:rFonts w:ascii="Tahoma" w:eastAsia="Frutiger" w:hAnsi="Tahoma" w:cs="Tahoma"/>
          <w:lang w:eastAsia="en-US"/>
        </w:rPr>
        <w:t>ne določa drugače.</w:t>
      </w:r>
    </w:p>
    <w:p w14:paraId="10EAFFD2" w14:textId="77777777" w:rsidR="00C21C7D" w:rsidRPr="00BB08FE" w:rsidRDefault="00C21C7D" w:rsidP="00E63979">
      <w:pPr>
        <w:keepNext/>
        <w:keepLines/>
        <w:jc w:val="both"/>
        <w:rPr>
          <w:rFonts w:ascii="Tahoma" w:eastAsia="Frutiger" w:hAnsi="Tahoma" w:cs="Tahoma"/>
        </w:rPr>
      </w:pPr>
    </w:p>
    <w:p w14:paraId="38227584" w14:textId="77777777" w:rsidR="00E90FDB" w:rsidRPr="009A2A2E"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1D031A2E" w14:textId="77777777" w:rsidR="009A2A2E" w:rsidRDefault="009A2A2E" w:rsidP="00E63979">
      <w:pPr>
        <w:keepNext/>
        <w:keepLines/>
        <w:jc w:val="both"/>
        <w:rPr>
          <w:rFonts w:ascii="Tahoma" w:eastAsia="Frutiger" w:hAnsi="Tahoma" w:cs="Tahoma"/>
          <w:lang w:eastAsia="en-US"/>
        </w:rPr>
      </w:pPr>
    </w:p>
    <w:p w14:paraId="1B10064B" w14:textId="145FA019"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Unovčitev finančnega zavarovanja </w:t>
      </w:r>
      <w:r w:rsidR="00002516" w:rsidRPr="00002516">
        <w:rPr>
          <w:rFonts w:ascii="Tahoma" w:eastAsia="Frutiger" w:hAnsi="Tahoma" w:cs="Tahoma"/>
          <w:lang w:eastAsia="en-US"/>
        </w:rPr>
        <w:t xml:space="preserve">za dobro izvedbo obveznosti iz okvirnega sporazuma </w:t>
      </w:r>
      <w:r w:rsidRPr="004C1F13">
        <w:rPr>
          <w:rFonts w:ascii="Tahoma" w:eastAsia="Frutiger" w:hAnsi="Tahoma" w:cs="Tahoma"/>
          <w:lang w:eastAsia="en-US"/>
        </w:rPr>
        <w:t>ne odvezuje izvajalca od njegove obveznosti, povrniti naročniku škodo v višini zneska razlike med višino dejanske škode, ki jo je naročnik zaradi neizpolnjevanja obveznosti izvajalca iz te</w:t>
      </w:r>
      <w:r w:rsidR="000F6DB6">
        <w:rPr>
          <w:rFonts w:ascii="Tahoma" w:eastAsia="Frutiger" w:hAnsi="Tahoma" w:cs="Tahoma"/>
          <w:lang w:eastAsia="en-US"/>
        </w:rPr>
        <w:t>ga</w:t>
      </w:r>
      <w:r w:rsidRPr="004C1F13">
        <w:rPr>
          <w:rFonts w:ascii="Tahoma" w:eastAsia="Frutiger" w:hAnsi="Tahoma" w:cs="Tahoma"/>
          <w:lang w:eastAsia="en-US"/>
        </w:rPr>
        <w:t xml:space="preserve"> </w:t>
      </w:r>
      <w:r w:rsidR="000F6DB6">
        <w:rPr>
          <w:rFonts w:ascii="Tahoma" w:hAnsi="Tahoma" w:cs="Tahoma"/>
        </w:rPr>
        <w:t>okvirnega sporazuma</w:t>
      </w:r>
      <w:r w:rsidR="000F6DB6" w:rsidRPr="004C1F13">
        <w:rPr>
          <w:rFonts w:ascii="Tahoma" w:eastAsia="Frutiger" w:hAnsi="Tahoma" w:cs="Tahoma"/>
          <w:lang w:eastAsia="en-US"/>
        </w:rPr>
        <w:t xml:space="preserve"> </w:t>
      </w:r>
      <w:r w:rsidRPr="004C1F13">
        <w:rPr>
          <w:rFonts w:ascii="Tahoma" w:eastAsia="Frutiger" w:hAnsi="Tahoma" w:cs="Tahoma"/>
          <w:lang w:eastAsia="en-US"/>
        </w:rPr>
        <w:t>utrpel in zneskom iz unovčenega finančnega zavarovanja.</w:t>
      </w:r>
    </w:p>
    <w:p w14:paraId="50CE2BD5" w14:textId="77777777" w:rsidR="008066AF" w:rsidRDefault="008066AF" w:rsidP="00E63979">
      <w:pPr>
        <w:keepNext/>
        <w:keepLines/>
        <w:jc w:val="both"/>
        <w:rPr>
          <w:rFonts w:ascii="Tahoma" w:eastAsia="Frutiger" w:hAnsi="Tahoma" w:cs="Tahoma"/>
          <w:lang w:eastAsia="en-US"/>
        </w:rPr>
      </w:pPr>
    </w:p>
    <w:p w14:paraId="10747A40" w14:textId="1B50A111" w:rsidR="00E90FDB" w:rsidRDefault="00E90FDB" w:rsidP="00E63979">
      <w:pPr>
        <w:pStyle w:val="Odstavekseznama"/>
        <w:keepNext/>
        <w:keepLines/>
        <w:numPr>
          <w:ilvl w:val="0"/>
          <w:numId w:val="29"/>
        </w:numPr>
        <w:ind w:left="426" w:hanging="426"/>
        <w:rPr>
          <w:rFonts w:ascii="Tahoma" w:eastAsia="Frutiger" w:hAnsi="Tahoma" w:cs="Tahoma"/>
          <w:b/>
          <w:lang w:eastAsia="en-US"/>
        </w:rPr>
      </w:pPr>
      <w:r w:rsidRPr="004C1F13">
        <w:rPr>
          <w:rFonts w:ascii="Tahoma" w:eastAsia="Frutiger" w:hAnsi="Tahoma" w:cs="Tahoma"/>
          <w:b/>
          <w:lang w:eastAsia="en-US"/>
        </w:rPr>
        <w:t>KAZEN</w:t>
      </w:r>
      <w:r w:rsidR="00314E07">
        <w:rPr>
          <w:rFonts w:ascii="Tahoma" w:eastAsia="Frutiger" w:hAnsi="Tahoma" w:cs="Tahoma"/>
          <w:b/>
          <w:lang w:eastAsia="en-US"/>
        </w:rPr>
        <w:t xml:space="preserve"> PO OKVIRNEM SPORAZUMU</w:t>
      </w:r>
    </w:p>
    <w:p w14:paraId="5F82A3FE" w14:textId="77777777" w:rsidR="009A2A2E" w:rsidRPr="004C1F13" w:rsidRDefault="009A2A2E" w:rsidP="00E63979">
      <w:pPr>
        <w:pStyle w:val="Odstavekseznama"/>
        <w:keepNext/>
        <w:keepLines/>
        <w:ind w:left="426"/>
        <w:rPr>
          <w:rFonts w:ascii="Tahoma" w:eastAsia="Frutiger" w:hAnsi="Tahoma" w:cs="Tahoma"/>
          <w:b/>
          <w:lang w:eastAsia="en-US"/>
        </w:rPr>
      </w:pPr>
    </w:p>
    <w:p w14:paraId="31DA30B3" w14:textId="77777777" w:rsidR="00E90FDB" w:rsidRPr="009A2A2E"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9A2A2E">
        <w:rPr>
          <w:rFonts w:ascii="Tahoma" w:eastAsia="Frutiger" w:hAnsi="Tahoma" w:cs="Tahoma"/>
          <w:lang w:eastAsia="en-US"/>
        </w:rPr>
        <w:t>člen</w:t>
      </w:r>
    </w:p>
    <w:p w14:paraId="02A87A36" w14:textId="77777777" w:rsidR="00314E07" w:rsidRPr="00314E07" w:rsidRDefault="00314E07" w:rsidP="00E63979">
      <w:pPr>
        <w:pStyle w:val="Odstavekseznama"/>
        <w:keepNext/>
        <w:keepLines/>
        <w:tabs>
          <w:tab w:val="left" w:pos="567"/>
          <w:tab w:val="left" w:pos="1702"/>
        </w:tabs>
        <w:ind w:left="454"/>
        <w:jc w:val="both"/>
        <w:rPr>
          <w:rFonts w:ascii="Tahoma" w:hAnsi="Tahoma" w:cs="Tahoma"/>
          <w:b/>
        </w:rPr>
      </w:pPr>
    </w:p>
    <w:p w14:paraId="07FDB87E" w14:textId="06A84002" w:rsidR="00314E07" w:rsidRPr="00B42D78" w:rsidRDefault="00314E07" w:rsidP="00E63979">
      <w:pPr>
        <w:keepNext/>
        <w:keepLines/>
        <w:jc w:val="both"/>
        <w:rPr>
          <w:rFonts w:ascii="Tahoma" w:hAnsi="Tahoma" w:cs="Tahoma"/>
          <w:color w:val="000000" w:themeColor="text1"/>
        </w:rPr>
      </w:pPr>
      <w:r w:rsidRPr="00314E07">
        <w:rPr>
          <w:rFonts w:ascii="Tahoma" w:hAnsi="Tahoma" w:cs="Tahoma"/>
        </w:rPr>
        <w:t xml:space="preserve">Če izvajalec zamudi z izpolnitvijo svojih obveznosti, kot je določeno v </w:t>
      </w:r>
      <w:r w:rsidR="00317166">
        <w:rPr>
          <w:rFonts w:ascii="Tahoma" w:hAnsi="Tahoma" w:cs="Tahoma"/>
          <w:color w:val="000000" w:themeColor="text1"/>
        </w:rPr>
        <w:t>20</w:t>
      </w:r>
      <w:r w:rsidRPr="00B42D78">
        <w:rPr>
          <w:rFonts w:ascii="Tahoma" w:hAnsi="Tahoma" w:cs="Tahoma"/>
          <w:color w:val="000000" w:themeColor="text1"/>
        </w:rPr>
        <w:t xml:space="preserve">. členu tega okvirnega sporazuma in zamuda ni posledica višje sile, kot je zapisano v </w:t>
      </w:r>
      <w:r w:rsidR="00E63979" w:rsidRPr="00B42D78">
        <w:rPr>
          <w:rFonts w:ascii="Tahoma" w:hAnsi="Tahoma" w:cs="Tahoma"/>
          <w:color w:val="000000" w:themeColor="text1"/>
        </w:rPr>
        <w:t>2</w:t>
      </w:r>
      <w:r w:rsidR="00317166">
        <w:rPr>
          <w:rFonts w:ascii="Tahoma" w:hAnsi="Tahoma" w:cs="Tahoma"/>
          <w:color w:val="000000" w:themeColor="text1"/>
        </w:rPr>
        <w:t>5</w:t>
      </w:r>
      <w:r w:rsidRPr="00B42D78">
        <w:rPr>
          <w:rFonts w:ascii="Tahoma" w:hAnsi="Tahoma" w:cs="Tahoma"/>
          <w:color w:val="000000" w:themeColor="text1"/>
        </w:rPr>
        <w:t>. členu tega okvirnega sporazuma</w:t>
      </w:r>
      <w:r w:rsidRPr="00B42D78">
        <w:rPr>
          <w:rFonts w:ascii="Tahoma" w:hAnsi="Tahoma" w:cs="Tahoma"/>
          <w:color w:val="000000" w:themeColor="text1"/>
          <w:lang w:val="x-none"/>
        </w:rPr>
        <w:t xml:space="preserve">, je </w:t>
      </w:r>
      <w:r w:rsidRPr="00B42D78">
        <w:rPr>
          <w:rFonts w:ascii="Tahoma" w:hAnsi="Tahoma" w:cs="Tahoma"/>
          <w:color w:val="000000" w:themeColor="text1"/>
        </w:rPr>
        <w:t>naročnik</w:t>
      </w:r>
      <w:r w:rsidRPr="00B42D78">
        <w:rPr>
          <w:rFonts w:ascii="Tahoma" w:hAnsi="Tahoma" w:cs="Tahoma"/>
          <w:color w:val="000000" w:themeColor="text1"/>
          <w:lang w:val="x-none"/>
        </w:rPr>
        <w:t xml:space="preserve"> upravičen obračunati </w:t>
      </w:r>
      <w:r w:rsidRPr="00B42D78">
        <w:rPr>
          <w:rFonts w:ascii="Tahoma" w:hAnsi="Tahoma" w:cs="Tahoma"/>
          <w:color w:val="000000" w:themeColor="text1"/>
        </w:rPr>
        <w:t xml:space="preserve">izvajalcu </w:t>
      </w:r>
      <w:r w:rsidRPr="00B42D78">
        <w:rPr>
          <w:rFonts w:ascii="Tahoma" w:hAnsi="Tahoma" w:cs="Tahoma"/>
          <w:color w:val="000000" w:themeColor="text1"/>
          <w:lang w:val="x-none"/>
        </w:rPr>
        <w:t>kazen</w:t>
      </w:r>
      <w:r w:rsidRPr="00B42D78">
        <w:rPr>
          <w:rFonts w:ascii="Tahoma" w:hAnsi="Tahoma" w:cs="Tahoma"/>
          <w:color w:val="000000" w:themeColor="text1"/>
        </w:rPr>
        <w:t xml:space="preserve"> po okvirnem sporazumu</w:t>
      </w:r>
    </w:p>
    <w:p w14:paraId="634BBFE9" w14:textId="1FDE6E9F" w:rsidR="00314E07" w:rsidRPr="00B42D78" w:rsidRDefault="00314E07" w:rsidP="00E63979">
      <w:pPr>
        <w:pStyle w:val="Odstavekseznama"/>
        <w:keepNext/>
        <w:keepLines/>
        <w:numPr>
          <w:ilvl w:val="0"/>
          <w:numId w:val="3"/>
        </w:numPr>
        <w:jc w:val="both"/>
        <w:rPr>
          <w:rFonts w:ascii="Tahoma" w:hAnsi="Tahoma" w:cs="Tahoma"/>
          <w:color w:val="000000" w:themeColor="text1"/>
        </w:rPr>
      </w:pPr>
      <w:r w:rsidRPr="00B42D78">
        <w:rPr>
          <w:rFonts w:ascii="Tahoma" w:hAnsi="Tahoma" w:cs="Tahoma"/>
          <w:color w:val="000000" w:themeColor="text1"/>
        </w:rPr>
        <w:t xml:space="preserve">za zamudo iz alineje a) prvega odstavka </w:t>
      </w:r>
      <w:r w:rsidR="00317166">
        <w:rPr>
          <w:rFonts w:ascii="Tahoma" w:hAnsi="Tahoma" w:cs="Tahoma"/>
          <w:color w:val="000000" w:themeColor="text1"/>
        </w:rPr>
        <w:t>20</w:t>
      </w:r>
      <w:r w:rsidRPr="00B42D78">
        <w:rPr>
          <w:rFonts w:ascii="Tahoma" w:hAnsi="Tahoma" w:cs="Tahoma"/>
          <w:color w:val="000000" w:themeColor="text1"/>
        </w:rPr>
        <w:t xml:space="preserve">. člena tega okvirnega sporazuma v višini </w:t>
      </w:r>
      <w:r w:rsidR="00943D13">
        <w:rPr>
          <w:rFonts w:ascii="Tahoma" w:hAnsi="Tahoma" w:cs="Tahoma"/>
          <w:color w:val="000000" w:themeColor="text1"/>
        </w:rPr>
        <w:t>100 (sto) eurov</w:t>
      </w:r>
      <w:r w:rsidR="00B42D78">
        <w:rPr>
          <w:rFonts w:ascii="Tahoma" w:hAnsi="Tahoma" w:cs="Tahoma"/>
          <w:color w:val="000000" w:themeColor="text1"/>
        </w:rPr>
        <w:t xml:space="preserve"> </w:t>
      </w:r>
      <w:r w:rsidRPr="00B42D78">
        <w:rPr>
          <w:rFonts w:ascii="Tahoma" w:hAnsi="Tahoma" w:cs="Tahoma"/>
          <w:color w:val="000000" w:themeColor="text1"/>
        </w:rPr>
        <w:t>za vsako začeto uro zamude,</w:t>
      </w:r>
    </w:p>
    <w:p w14:paraId="5D0CB62F" w14:textId="0E96B096" w:rsidR="00314E07" w:rsidRPr="00B42D78" w:rsidRDefault="00314E07" w:rsidP="00E63979">
      <w:pPr>
        <w:pStyle w:val="Odstavekseznama"/>
        <w:keepNext/>
        <w:keepLines/>
        <w:numPr>
          <w:ilvl w:val="0"/>
          <w:numId w:val="3"/>
        </w:numPr>
        <w:jc w:val="both"/>
        <w:rPr>
          <w:rFonts w:ascii="Tahoma" w:hAnsi="Tahoma" w:cs="Tahoma"/>
          <w:color w:val="000000" w:themeColor="text1"/>
        </w:rPr>
      </w:pPr>
      <w:r w:rsidRPr="00B42D78">
        <w:rPr>
          <w:rFonts w:ascii="Tahoma" w:hAnsi="Tahoma" w:cs="Tahoma"/>
          <w:color w:val="000000" w:themeColor="text1"/>
        </w:rPr>
        <w:t xml:space="preserve">za zamudo iz alineje b) prvega odstavka </w:t>
      </w:r>
      <w:r w:rsidR="00317166">
        <w:rPr>
          <w:rFonts w:ascii="Tahoma" w:hAnsi="Tahoma" w:cs="Tahoma"/>
          <w:color w:val="000000" w:themeColor="text1"/>
        </w:rPr>
        <w:t>20</w:t>
      </w:r>
      <w:r w:rsidRPr="00B42D78">
        <w:rPr>
          <w:rFonts w:ascii="Tahoma" w:hAnsi="Tahoma" w:cs="Tahoma"/>
          <w:color w:val="000000" w:themeColor="text1"/>
        </w:rPr>
        <w:t xml:space="preserve">. člena tega okvirnega sporazuma v višini </w:t>
      </w:r>
      <w:r w:rsidR="002D3DD5" w:rsidRPr="00B42D78">
        <w:rPr>
          <w:rFonts w:ascii="Tahoma" w:hAnsi="Tahoma" w:cs="Tahoma"/>
          <w:color w:val="000000" w:themeColor="text1"/>
        </w:rPr>
        <w:t>1</w:t>
      </w:r>
      <w:r w:rsidR="00943D13">
        <w:rPr>
          <w:rFonts w:ascii="Tahoma" w:hAnsi="Tahoma" w:cs="Tahoma"/>
          <w:color w:val="000000" w:themeColor="text1"/>
        </w:rPr>
        <w:t xml:space="preserve">00 (sto) eurov </w:t>
      </w:r>
      <w:r w:rsidR="00943D13" w:rsidRPr="00B42D78">
        <w:rPr>
          <w:rFonts w:ascii="Tahoma" w:hAnsi="Tahoma" w:cs="Tahoma"/>
          <w:color w:val="000000" w:themeColor="text1"/>
        </w:rPr>
        <w:t>za vsako začeto uro zamude</w:t>
      </w:r>
      <w:r w:rsidRPr="00B42D78">
        <w:rPr>
          <w:rFonts w:ascii="Tahoma" w:hAnsi="Tahoma" w:cs="Tahoma"/>
          <w:color w:val="000000" w:themeColor="text1"/>
        </w:rPr>
        <w:t>,</w:t>
      </w:r>
    </w:p>
    <w:p w14:paraId="187EDD91" w14:textId="0E7EB1DA" w:rsidR="00314E07" w:rsidRPr="00B42D78" w:rsidRDefault="00314E07" w:rsidP="00E63979">
      <w:pPr>
        <w:pStyle w:val="Odstavekseznama"/>
        <w:keepNext/>
        <w:keepLines/>
        <w:numPr>
          <w:ilvl w:val="0"/>
          <w:numId w:val="3"/>
        </w:numPr>
        <w:jc w:val="both"/>
        <w:rPr>
          <w:rFonts w:ascii="Tahoma" w:hAnsi="Tahoma" w:cs="Tahoma"/>
          <w:color w:val="000000" w:themeColor="text1"/>
        </w:rPr>
      </w:pPr>
      <w:r w:rsidRPr="00B42D78">
        <w:rPr>
          <w:rFonts w:ascii="Tahoma" w:hAnsi="Tahoma" w:cs="Tahoma"/>
          <w:color w:val="000000" w:themeColor="text1"/>
        </w:rPr>
        <w:lastRenderedPageBreak/>
        <w:t xml:space="preserve">za zamudo iz alineje c) in d) prvega odstavka </w:t>
      </w:r>
      <w:r w:rsidR="00317166">
        <w:rPr>
          <w:rFonts w:ascii="Tahoma" w:hAnsi="Tahoma" w:cs="Tahoma"/>
          <w:color w:val="000000" w:themeColor="text1"/>
        </w:rPr>
        <w:t>20</w:t>
      </w:r>
      <w:r w:rsidRPr="00B42D78">
        <w:rPr>
          <w:rFonts w:ascii="Tahoma" w:hAnsi="Tahoma" w:cs="Tahoma"/>
          <w:color w:val="000000" w:themeColor="text1"/>
        </w:rPr>
        <w:t xml:space="preserve">. člena tega okvirnega sporazuma v višini </w:t>
      </w:r>
      <w:r w:rsidRPr="00B42D78">
        <w:rPr>
          <w:rFonts w:ascii="Tahoma" w:hAnsi="Tahoma" w:cs="Tahoma"/>
          <w:color w:val="000000" w:themeColor="text1"/>
          <w:lang w:eastAsia="ar-SA"/>
        </w:rPr>
        <w:t>1 %</w:t>
      </w:r>
      <w:r w:rsidR="00B42D78">
        <w:rPr>
          <w:rFonts w:ascii="Tahoma" w:hAnsi="Tahoma" w:cs="Tahoma"/>
          <w:color w:val="000000" w:themeColor="text1"/>
          <w:lang w:eastAsia="ar-SA"/>
        </w:rPr>
        <w:t xml:space="preserve"> (</w:t>
      </w:r>
      <w:r w:rsidR="00B42D78" w:rsidRPr="00B42D78">
        <w:rPr>
          <w:rFonts w:ascii="Tahoma" w:hAnsi="Tahoma" w:cs="Tahoma"/>
          <w:color w:val="000000" w:themeColor="text1"/>
        </w:rPr>
        <w:t>enega odstotka</w:t>
      </w:r>
      <w:r w:rsidRPr="00B42D78">
        <w:rPr>
          <w:rFonts w:ascii="Tahoma" w:hAnsi="Tahoma" w:cs="Tahoma"/>
          <w:color w:val="000000" w:themeColor="text1"/>
          <w:lang w:eastAsia="ar-SA"/>
        </w:rPr>
        <w:t xml:space="preserve">) vrednosti posameznega naročila brez DDV – posamezne izvedbe storitve/dobave, za vsak koledarski dan zamude glede na </w:t>
      </w:r>
      <w:r w:rsidRPr="00B42D78">
        <w:rPr>
          <w:rFonts w:ascii="Tahoma" w:hAnsi="Tahoma" w:cs="Tahoma"/>
          <w:color w:val="000000" w:themeColor="text1"/>
        </w:rPr>
        <w:t>roke, ki so opredeljeni z navodili proizvajalca sistemske programske opreme.</w:t>
      </w:r>
    </w:p>
    <w:p w14:paraId="666A4564" w14:textId="77777777" w:rsidR="00E90FDB" w:rsidRPr="00B42D78" w:rsidRDefault="00E90FDB" w:rsidP="00E63979">
      <w:pPr>
        <w:keepNext/>
        <w:keepLines/>
        <w:jc w:val="both"/>
        <w:rPr>
          <w:rFonts w:ascii="Tahoma" w:eastAsia="Frutiger" w:hAnsi="Tahoma" w:cs="Tahoma"/>
          <w:color w:val="000000" w:themeColor="text1"/>
          <w:lang w:eastAsia="en-US"/>
        </w:rPr>
      </w:pPr>
    </w:p>
    <w:p w14:paraId="15F4F435" w14:textId="46EBFA1B" w:rsidR="00E90FDB" w:rsidRPr="004C1F13" w:rsidRDefault="00E90FDB" w:rsidP="00E63979">
      <w:pPr>
        <w:keepNext/>
        <w:keepLines/>
        <w:jc w:val="both"/>
        <w:rPr>
          <w:rFonts w:ascii="Tahoma" w:eastAsia="Frutiger" w:hAnsi="Tahoma" w:cs="Tahoma"/>
          <w:lang w:eastAsia="en-US"/>
        </w:rPr>
      </w:pPr>
      <w:r w:rsidRPr="00B42D78">
        <w:rPr>
          <w:rFonts w:ascii="Tahoma" w:eastAsia="Frutiger" w:hAnsi="Tahoma" w:cs="Tahoma"/>
          <w:color w:val="000000" w:themeColor="text1"/>
          <w:lang w:eastAsia="en-US"/>
        </w:rPr>
        <w:t>V kolikor kazen</w:t>
      </w:r>
      <w:r w:rsidR="000F6DB6" w:rsidRPr="00B42D78">
        <w:rPr>
          <w:rFonts w:ascii="Tahoma" w:eastAsia="Frutiger" w:hAnsi="Tahoma" w:cs="Tahoma"/>
          <w:color w:val="000000" w:themeColor="text1"/>
          <w:lang w:eastAsia="en-US"/>
        </w:rPr>
        <w:t xml:space="preserve"> </w:t>
      </w:r>
      <w:r w:rsidR="000F6DB6" w:rsidRPr="00B42D78">
        <w:rPr>
          <w:rFonts w:ascii="Tahoma" w:hAnsi="Tahoma" w:cs="Tahoma"/>
          <w:color w:val="000000" w:themeColor="text1"/>
        </w:rPr>
        <w:t>iz okvirnega sporazuma</w:t>
      </w:r>
      <w:r w:rsidRPr="00B42D78">
        <w:rPr>
          <w:rFonts w:ascii="Tahoma" w:eastAsia="Frutiger" w:hAnsi="Tahoma" w:cs="Tahoma"/>
          <w:color w:val="000000" w:themeColor="text1"/>
          <w:lang w:eastAsia="en-US"/>
        </w:rPr>
        <w:t xml:space="preserve"> za zamudo </w:t>
      </w:r>
      <w:r w:rsidR="00314E07" w:rsidRPr="00B42D78">
        <w:rPr>
          <w:rFonts w:ascii="Tahoma" w:eastAsia="Frutiger" w:hAnsi="Tahoma" w:cs="Tahoma"/>
          <w:color w:val="000000" w:themeColor="text1"/>
          <w:lang w:eastAsia="en-US"/>
        </w:rPr>
        <w:t>iz</w:t>
      </w:r>
      <w:r w:rsidRPr="00B42D78">
        <w:rPr>
          <w:rFonts w:ascii="Tahoma" w:eastAsia="Frutiger" w:hAnsi="Tahoma" w:cs="Tahoma"/>
          <w:color w:val="000000" w:themeColor="text1"/>
          <w:lang w:eastAsia="en-US"/>
        </w:rPr>
        <w:t xml:space="preserve"> prejšnjega odstavka preseže deset odstotkov</w:t>
      </w:r>
      <w:r w:rsidR="004A0604" w:rsidRPr="00B42D78">
        <w:rPr>
          <w:rFonts w:ascii="Tahoma" w:eastAsia="Frutiger" w:hAnsi="Tahoma" w:cs="Tahoma"/>
          <w:color w:val="000000" w:themeColor="text1"/>
          <w:lang w:eastAsia="en-US"/>
        </w:rPr>
        <w:t xml:space="preserve"> (10 %</w:t>
      </w:r>
      <w:r w:rsidRPr="00B42D78">
        <w:rPr>
          <w:rFonts w:ascii="Tahoma" w:eastAsia="Frutiger" w:hAnsi="Tahoma" w:cs="Tahoma"/>
          <w:color w:val="000000" w:themeColor="text1"/>
          <w:lang w:eastAsia="en-US"/>
        </w:rPr>
        <w:t xml:space="preserve">) </w:t>
      </w:r>
      <w:r w:rsidR="00314E07" w:rsidRPr="00B42D78">
        <w:rPr>
          <w:rFonts w:ascii="Tahoma" w:eastAsia="Frutiger" w:hAnsi="Tahoma" w:cs="Tahoma"/>
          <w:color w:val="000000" w:themeColor="text1"/>
          <w:lang w:eastAsia="en-US"/>
        </w:rPr>
        <w:t>ocenjene vrednosti okvirnega sporazuma bre</w:t>
      </w:r>
      <w:r w:rsidRPr="00B42D78">
        <w:rPr>
          <w:rFonts w:ascii="Tahoma" w:eastAsia="Frutiger" w:hAnsi="Tahoma" w:cs="Tahoma"/>
          <w:color w:val="000000" w:themeColor="text1"/>
          <w:lang w:eastAsia="en-US"/>
        </w:rPr>
        <w:t>z DDV</w:t>
      </w:r>
      <w:r w:rsidR="00314E07" w:rsidRPr="00B42D78">
        <w:rPr>
          <w:rFonts w:ascii="Tahoma" w:eastAsia="Frutiger" w:hAnsi="Tahoma" w:cs="Tahoma"/>
          <w:color w:val="000000" w:themeColor="text1"/>
          <w:lang w:eastAsia="en-US"/>
        </w:rPr>
        <w:t xml:space="preserve"> iz </w:t>
      </w:r>
      <w:r w:rsidR="00002516">
        <w:rPr>
          <w:rFonts w:ascii="Tahoma" w:eastAsia="Frutiger" w:hAnsi="Tahoma" w:cs="Tahoma"/>
          <w:color w:val="000000" w:themeColor="text1"/>
          <w:lang w:eastAsia="en-US"/>
        </w:rPr>
        <w:t>7</w:t>
      </w:r>
      <w:r w:rsidR="00314E07" w:rsidRPr="00B42D78">
        <w:rPr>
          <w:rFonts w:ascii="Tahoma" w:eastAsia="Frutiger" w:hAnsi="Tahoma" w:cs="Tahoma"/>
          <w:color w:val="000000" w:themeColor="text1"/>
          <w:lang w:eastAsia="en-US"/>
        </w:rPr>
        <w:t>. člena tega okvirnega sporazuma</w:t>
      </w:r>
      <w:r w:rsidRPr="00B42D78">
        <w:rPr>
          <w:rFonts w:ascii="Tahoma" w:eastAsia="Frutiger" w:hAnsi="Tahoma" w:cs="Tahoma"/>
          <w:color w:val="000000" w:themeColor="text1"/>
          <w:lang w:eastAsia="en-US"/>
        </w:rPr>
        <w:t xml:space="preserve">, lahko naročnik unovči finančno zavarovanje za dobro izvedbo obveznosti </w:t>
      </w:r>
      <w:r w:rsidR="00002516">
        <w:rPr>
          <w:rFonts w:ascii="Tahoma" w:eastAsia="Frutiger" w:hAnsi="Tahoma" w:cs="Tahoma"/>
          <w:color w:val="000000" w:themeColor="text1"/>
          <w:lang w:eastAsia="en-US"/>
        </w:rPr>
        <w:t xml:space="preserve">iz okvirnega sporazuma </w:t>
      </w:r>
      <w:r w:rsidRPr="00B42D78">
        <w:rPr>
          <w:rFonts w:ascii="Tahoma" w:eastAsia="Frutiger" w:hAnsi="Tahoma" w:cs="Tahoma"/>
          <w:color w:val="000000" w:themeColor="text1"/>
          <w:lang w:eastAsia="en-US"/>
        </w:rPr>
        <w:t>ali</w:t>
      </w:r>
      <w:r w:rsidR="00447825" w:rsidRPr="00B42D78">
        <w:rPr>
          <w:rFonts w:ascii="Tahoma" w:eastAsia="Frutiger" w:hAnsi="Tahoma" w:cs="Tahoma"/>
          <w:color w:val="000000" w:themeColor="text1"/>
          <w:lang w:eastAsia="en-US"/>
        </w:rPr>
        <w:t>/in</w:t>
      </w:r>
      <w:r w:rsidR="00EF6F2D" w:rsidRPr="00B42D78">
        <w:rPr>
          <w:rFonts w:ascii="Tahoma" w:eastAsia="Frutiger" w:hAnsi="Tahoma" w:cs="Tahoma"/>
          <w:color w:val="000000" w:themeColor="text1"/>
          <w:lang w:eastAsia="en-US"/>
        </w:rPr>
        <w:t xml:space="preserve"> </w:t>
      </w:r>
      <w:r w:rsidRPr="00B42D78">
        <w:rPr>
          <w:rFonts w:ascii="Tahoma" w:eastAsia="Frutiger" w:hAnsi="Tahoma" w:cs="Tahoma"/>
          <w:color w:val="000000" w:themeColor="text1"/>
          <w:lang w:eastAsia="en-US"/>
        </w:rPr>
        <w:t xml:space="preserve">odstopi od </w:t>
      </w:r>
      <w:r w:rsidR="00314E07" w:rsidRPr="00B42D78">
        <w:rPr>
          <w:rFonts w:ascii="Tahoma" w:eastAsia="Frutiger" w:hAnsi="Tahoma" w:cs="Tahoma"/>
          <w:color w:val="000000" w:themeColor="text1"/>
          <w:lang w:eastAsia="en-US"/>
        </w:rPr>
        <w:t>okvirnega sporazuma</w:t>
      </w:r>
      <w:r w:rsidRPr="008066AF">
        <w:rPr>
          <w:rFonts w:ascii="Tahoma" w:eastAsia="Frutiger" w:hAnsi="Tahoma" w:cs="Tahoma"/>
          <w:lang w:eastAsia="en-US"/>
        </w:rPr>
        <w:t>.</w:t>
      </w:r>
    </w:p>
    <w:p w14:paraId="714957CA" w14:textId="77777777" w:rsidR="00E90FDB" w:rsidRPr="004C1F13" w:rsidRDefault="00E90FDB" w:rsidP="00E63979">
      <w:pPr>
        <w:keepNext/>
        <w:keepLines/>
        <w:jc w:val="both"/>
        <w:rPr>
          <w:rFonts w:ascii="Tahoma" w:eastAsia="Frutiger" w:hAnsi="Tahoma" w:cs="Tahoma"/>
          <w:lang w:eastAsia="en-US"/>
        </w:rPr>
      </w:pPr>
    </w:p>
    <w:p w14:paraId="3DBAF35E" w14:textId="77777777" w:rsidR="00220C4C" w:rsidRPr="00220C4C" w:rsidRDefault="00220C4C" w:rsidP="00E63979">
      <w:pPr>
        <w:keepNext/>
        <w:keepLines/>
        <w:jc w:val="both"/>
        <w:rPr>
          <w:rFonts w:ascii="Tahoma" w:eastAsia="Frutiger" w:hAnsi="Tahoma" w:cs="Tahoma"/>
          <w:lang w:eastAsia="en-US"/>
        </w:rPr>
      </w:pPr>
      <w:r w:rsidRPr="00220C4C">
        <w:rPr>
          <w:rFonts w:ascii="Tahoma" w:eastAsia="Frutiger" w:hAnsi="Tahoma" w:cs="Tahoma"/>
          <w:lang w:eastAsia="en-US"/>
        </w:rPr>
        <w:t>V primeru, da ima naročnik zaradi zamude izvajalca kakršnekoli stroške ali škodo, ki presega kazen po okvirnem sporazumu, je izvajalec poleg kazni po okvirnem sporazumu dolžan plačati tudi razliko med plačano kaznijo po okvirnem sporazumu ter nastalimi stroški ali škodo.</w:t>
      </w:r>
    </w:p>
    <w:p w14:paraId="48174154" w14:textId="77777777" w:rsidR="00220C4C" w:rsidRPr="00220C4C" w:rsidRDefault="00220C4C" w:rsidP="00E63979">
      <w:pPr>
        <w:keepNext/>
        <w:keepLines/>
        <w:jc w:val="both"/>
        <w:rPr>
          <w:rFonts w:ascii="Tahoma" w:eastAsia="Frutiger" w:hAnsi="Tahoma" w:cs="Tahoma"/>
          <w:lang w:eastAsia="en-US"/>
        </w:rPr>
      </w:pPr>
    </w:p>
    <w:p w14:paraId="3F3207BC" w14:textId="5C6CCB84" w:rsidR="00220C4C" w:rsidRPr="00220C4C" w:rsidRDefault="00220C4C" w:rsidP="00E63979">
      <w:pPr>
        <w:keepNext/>
        <w:keepLines/>
        <w:jc w:val="both"/>
        <w:rPr>
          <w:rFonts w:ascii="Tahoma" w:eastAsia="Frutiger" w:hAnsi="Tahoma" w:cs="Tahoma"/>
          <w:lang w:eastAsia="en-US"/>
        </w:rPr>
      </w:pPr>
      <w:r w:rsidRPr="00220C4C">
        <w:rPr>
          <w:rFonts w:ascii="Tahoma" w:eastAsia="Frutiger" w:hAnsi="Tahoma" w:cs="Tahoma"/>
          <w:lang w:eastAsia="en-US"/>
        </w:rPr>
        <w:t>V kolikor izvajalec ne poravna obveznosti, izhajajočih iz prejšnjih odstavkov tega člena, lahko naročnik za poplačilo razlike med nastalimi stroški in škodo ter plačano kaznijo po okvirnem sporazumu unovči finančno zavarovanje za dobro izvedbo obveznosti iz okvirnega sporazuma, v kolikor pa višina le-te</w:t>
      </w:r>
      <w:r w:rsidR="00002516">
        <w:rPr>
          <w:rFonts w:ascii="Tahoma" w:eastAsia="Frutiger" w:hAnsi="Tahoma" w:cs="Tahoma"/>
          <w:lang w:eastAsia="en-US"/>
        </w:rPr>
        <w:t>ga</w:t>
      </w:r>
      <w:r w:rsidRPr="00220C4C">
        <w:rPr>
          <w:rFonts w:ascii="Tahoma" w:eastAsia="Frutiger" w:hAnsi="Tahoma" w:cs="Tahoma"/>
          <w:lang w:eastAsia="en-US"/>
        </w:rPr>
        <w:t xml:space="preserve"> ne zadostuje, pa mora izvajalec plačati razliko do polne višine nastalih stroškov in škode, v tridesetih (30) koledarskih dneh od datuma prejema pisnega zahtevka naročnika.</w:t>
      </w:r>
    </w:p>
    <w:p w14:paraId="7D5F976D" w14:textId="77777777" w:rsidR="00220C4C" w:rsidRPr="00220C4C" w:rsidRDefault="00220C4C" w:rsidP="00E63979">
      <w:pPr>
        <w:keepNext/>
        <w:keepLines/>
        <w:jc w:val="both"/>
        <w:rPr>
          <w:rFonts w:ascii="Tahoma" w:eastAsia="Frutiger" w:hAnsi="Tahoma" w:cs="Tahoma"/>
          <w:lang w:eastAsia="en-US"/>
        </w:rPr>
      </w:pPr>
    </w:p>
    <w:p w14:paraId="57413286" w14:textId="1146DC12" w:rsidR="00220C4C" w:rsidRPr="00220C4C" w:rsidRDefault="00220C4C" w:rsidP="00E63979">
      <w:pPr>
        <w:keepNext/>
        <w:keepLines/>
        <w:jc w:val="both"/>
        <w:rPr>
          <w:rFonts w:ascii="Tahoma" w:eastAsia="Frutiger" w:hAnsi="Tahoma" w:cs="Tahoma"/>
          <w:lang w:eastAsia="en-US"/>
        </w:rPr>
      </w:pPr>
      <w:r w:rsidRPr="00220C4C">
        <w:rPr>
          <w:rFonts w:ascii="Tahoma" w:eastAsia="Frutiger" w:hAnsi="Tahoma" w:cs="Tahoma"/>
          <w:lang w:eastAsia="en-US"/>
        </w:rPr>
        <w:t>Naročnik ne more zahtevati kazni</w:t>
      </w:r>
      <w:r w:rsidR="00E63979">
        <w:rPr>
          <w:rFonts w:ascii="Tahoma" w:eastAsia="Frutiger" w:hAnsi="Tahoma" w:cs="Tahoma"/>
          <w:lang w:eastAsia="en-US"/>
        </w:rPr>
        <w:t xml:space="preserve"> </w:t>
      </w:r>
      <w:r w:rsidR="00002516">
        <w:rPr>
          <w:rFonts w:ascii="Tahoma" w:eastAsia="Frutiger" w:hAnsi="Tahoma" w:cs="Tahoma"/>
          <w:lang w:eastAsia="en-US"/>
        </w:rPr>
        <w:t>po</w:t>
      </w:r>
      <w:r w:rsidR="00E63979">
        <w:rPr>
          <w:rFonts w:ascii="Tahoma" w:eastAsia="Frutiger" w:hAnsi="Tahoma" w:cs="Tahoma"/>
          <w:lang w:eastAsia="en-US"/>
        </w:rPr>
        <w:t xml:space="preserve"> okvirne</w:t>
      </w:r>
      <w:r w:rsidR="00002516">
        <w:rPr>
          <w:rFonts w:ascii="Tahoma" w:eastAsia="Frutiger" w:hAnsi="Tahoma" w:cs="Tahoma"/>
          <w:lang w:eastAsia="en-US"/>
        </w:rPr>
        <w:t>m</w:t>
      </w:r>
      <w:r w:rsidR="00E63979">
        <w:rPr>
          <w:rFonts w:ascii="Tahoma" w:eastAsia="Frutiger" w:hAnsi="Tahoma" w:cs="Tahoma"/>
          <w:lang w:eastAsia="en-US"/>
        </w:rPr>
        <w:t xml:space="preserve"> sporazum</w:t>
      </w:r>
      <w:r w:rsidR="00002516">
        <w:rPr>
          <w:rFonts w:ascii="Tahoma" w:eastAsia="Frutiger" w:hAnsi="Tahoma" w:cs="Tahoma"/>
          <w:lang w:eastAsia="en-US"/>
        </w:rPr>
        <w:t>u</w:t>
      </w:r>
      <w:r w:rsidRPr="00220C4C">
        <w:rPr>
          <w:rFonts w:ascii="Tahoma" w:eastAsia="Frutiger" w:hAnsi="Tahoma" w:cs="Tahoma"/>
          <w:lang w:eastAsia="en-US"/>
        </w:rPr>
        <w:t xml:space="preserve"> zaradi zamude, če je sprejel izpolnitev obveznosti, pa ni nemudoma sporočil izvajalcu, da si pridržuje pravico do kazni. V primeru, da bo naročnik sprejel izpolnitev obveznosti in zahteval kazen, bo o tem skladno s petim odstavkom 251. člena Obligacijskega zakonika (Ur.</w:t>
      </w:r>
      <w:r>
        <w:rPr>
          <w:rFonts w:ascii="Tahoma" w:eastAsia="Frutiger" w:hAnsi="Tahoma" w:cs="Tahoma"/>
          <w:lang w:eastAsia="en-US"/>
        </w:rPr>
        <w:t xml:space="preserve"> l. RS, št. 83/</w:t>
      </w:r>
      <w:r w:rsidRPr="00220C4C">
        <w:rPr>
          <w:rFonts w:ascii="Tahoma" w:eastAsia="Frutiger" w:hAnsi="Tahoma" w:cs="Tahoma"/>
          <w:lang w:eastAsia="en-US"/>
        </w:rPr>
        <w:t>01 s spremembami) nemudoma obvestil izvajalca.</w:t>
      </w:r>
    </w:p>
    <w:p w14:paraId="25AEEDD8" w14:textId="77777777" w:rsidR="00220C4C" w:rsidRPr="004C1F13" w:rsidRDefault="00220C4C" w:rsidP="00E63979">
      <w:pPr>
        <w:keepNext/>
        <w:keepLines/>
        <w:jc w:val="both"/>
        <w:rPr>
          <w:rFonts w:ascii="Tahoma" w:eastAsia="Frutiger" w:hAnsi="Tahoma" w:cs="Tahoma"/>
          <w:lang w:eastAsia="en-US"/>
        </w:rPr>
      </w:pPr>
    </w:p>
    <w:p w14:paraId="1A7C97E2"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38DB6F6D" w14:textId="77777777" w:rsidR="00C75C7F" w:rsidRDefault="00C75C7F" w:rsidP="00E63979">
      <w:pPr>
        <w:keepNext/>
        <w:keepLines/>
        <w:jc w:val="both"/>
        <w:rPr>
          <w:rFonts w:ascii="Tahoma" w:eastAsia="Frutiger" w:hAnsi="Tahoma" w:cs="Tahoma"/>
          <w:lang w:eastAsia="en-US"/>
        </w:rPr>
      </w:pPr>
    </w:p>
    <w:p w14:paraId="6F1E299D" w14:textId="6C8D3EC2" w:rsidR="00B42D78" w:rsidRDefault="00E90FDB" w:rsidP="00DF4CBB">
      <w:pPr>
        <w:keepNext/>
        <w:keepLines/>
        <w:jc w:val="both"/>
        <w:rPr>
          <w:rFonts w:ascii="Tahoma" w:eastAsia="Frutiger" w:hAnsi="Tahoma" w:cs="Tahoma"/>
          <w:lang w:eastAsia="en-US"/>
        </w:rPr>
      </w:pPr>
      <w:r w:rsidRPr="004C1F13">
        <w:rPr>
          <w:rFonts w:ascii="Tahoma" w:eastAsia="Frutiger" w:hAnsi="Tahoma" w:cs="Tahoma"/>
          <w:lang w:eastAsia="en-US"/>
        </w:rPr>
        <w:t>Naročnik in izvajalec soglašata, da pravica do zaračunavanja kazni</w:t>
      </w:r>
      <w:r w:rsidR="00220C4C">
        <w:rPr>
          <w:rFonts w:ascii="Tahoma" w:eastAsia="Frutiger" w:hAnsi="Tahoma" w:cs="Tahoma"/>
          <w:lang w:eastAsia="en-US"/>
        </w:rPr>
        <w:t xml:space="preserve"> po okvirnem sporazumu</w:t>
      </w:r>
      <w:r w:rsidRPr="004C1F13">
        <w:rPr>
          <w:rFonts w:ascii="Tahoma" w:eastAsia="Frutiger" w:hAnsi="Tahoma" w:cs="Tahoma"/>
          <w:lang w:eastAsia="en-US"/>
        </w:rPr>
        <w:t xml:space="preserve"> ni pogojena z nastankom škode naročniku. Povračilo tako nastale škode bo naročnik uveljavljal po splošnih načelih odškodninske odgovornosti, neodvisno od uveljavljanja kazni</w:t>
      </w:r>
      <w:r w:rsidR="00220C4C">
        <w:rPr>
          <w:rFonts w:ascii="Tahoma" w:eastAsia="Frutiger" w:hAnsi="Tahoma" w:cs="Tahoma"/>
          <w:lang w:eastAsia="en-US"/>
        </w:rPr>
        <w:t xml:space="preserve"> po okvirnem sporazumu</w:t>
      </w:r>
      <w:r w:rsidRPr="004C1F13">
        <w:rPr>
          <w:rFonts w:ascii="Tahoma" w:eastAsia="Frutiger" w:hAnsi="Tahoma" w:cs="Tahoma"/>
          <w:lang w:eastAsia="en-US"/>
        </w:rPr>
        <w:t>.</w:t>
      </w:r>
    </w:p>
    <w:p w14:paraId="49D7F329" w14:textId="77777777" w:rsidR="00B42D78" w:rsidRDefault="00B42D78" w:rsidP="00E63979">
      <w:pPr>
        <w:keepNext/>
        <w:keepLines/>
        <w:tabs>
          <w:tab w:val="num" w:pos="4605"/>
        </w:tabs>
        <w:rPr>
          <w:rFonts w:ascii="Tahoma" w:eastAsia="Frutiger" w:hAnsi="Tahoma" w:cs="Tahoma"/>
          <w:lang w:eastAsia="en-US"/>
        </w:rPr>
      </w:pPr>
    </w:p>
    <w:p w14:paraId="288FB2BB" w14:textId="77777777" w:rsidR="00220C4C" w:rsidRPr="00220C4C" w:rsidRDefault="00220C4C" w:rsidP="00E63979">
      <w:pPr>
        <w:pStyle w:val="Odstavekseznama"/>
        <w:keepNext/>
        <w:keepLines/>
        <w:numPr>
          <w:ilvl w:val="0"/>
          <w:numId w:val="29"/>
        </w:numPr>
        <w:ind w:left="426" w:hanging="426"/>
        <w:rPr>
          <w:rFonts w:ascii="Tahoma" w:hAnsi="Tahoma" w:cs="Tahoma"/>
          <w:b/>
        </w:rPr>
      </w:pPr>
      <w:r w:rsidRPr="00220C4C">
        <w:rPr>
          <w:rFonts w:ascii="Tahoma" w:eastAsia="Frutiger" w:hAnsi="Tahoma" w:cs="Tahoma"/>
          <w:b/>
          <w:lang w:eastAsia="en-US"/>
        </w:rPr>
        <w:t>VIŠJA</w:t>
      </w:r>
      <w:r w:rsidRPr="00220C4C">
        <w:rPr>
          <w:rFonts w:ascii="Tahoma" w:hAnsi="Tahoma" w:cs="Tahoma"/>
          <w:b/>
        </w:rPr>
        <w:t xml:space="preserve"> SILA</w:t>
      </w:r>
    </w:p>
    <w:p w14:paraId="2BC87911" w14:textId="77777777" w:rsidR="00220C4C" w:rsidRPr="00220C4C" w:rsidRDefault="00220C4C" w:rsidP="00E63979">
      <w:pPr>
        <w:keepNext/>
        <w:keepLines/>
        <w:jc w:val="both"/>
        <w:rPr>
          <w:rFonts w:ascii="Tahoma" w:hAnsi="Tahoma" w:cs="Tahoma"/>
        </w:rPr>
      </w:pPr>
    </w:p>
    <w:p w14:paraId="44D93F71" w14:textId="77777777" w:rsidR="00220C4C" w:rsidRPr="00220C4C" w:rsidRDefault="00220C4C" w:rsidP="00E63979">
      <w:pPr>
        <w:keepNext/>
        <w:keepLines/>
        <w:numPr>
          <w:ilvl w:val="0"/>
          <w:numId w:val="24"/>
        </w:numPr>
        <w:tabs>
          <w:tab w:val="clear" w:pos="360"/>
          <w:tab w:val="num" w:pos="0"/>
          <w:tab w:val="num" w:pos="993"/>
          <w:tab w:val="num" w:pos="4605"/>
        </w:tabs>
        <w:jc w:val="center"/>
        <w:rPr>
          <w:rFonts w:ascii="Tahoma" w:hAnsi="Tahoma" w:cs="Tahoma"/>
          <w:szCs w:val="28"/>
        </w:rPr>
      </w:pPr>
      <w:r w:rsidRPr="00220C4C">
        <w:rPr>
          <w:rFonts w:ascii="Tahoma" w:eastAsia="Frutiger" w:hAnsi="Tahoma" w:cs="Tahoma"/>
          <w:lang w:eastAsia="en-US"/>
        </w:rPr>
        <w:t>člen</w:t>
      </w:r>
      <w:r w:rsidRPr="00220C4C">
        <w:rPr>
          <w:rFonts w:ascii="Tahoma" w:hAnsi="Tahoma" w:cs="Tahoma"/>
          <w:szCs w:val="28"/>
        </w:rPr>
        <w:t xml:space="preserve"> </w:t>
      </w:r>
    </w:p>
    <w:p w14:paraId="5D63A9B7" w14:textId="77777777" w:rsidR="00220C4C" w:rsidRPr="00220C4C" w:rsidRDefault="00220C4C" w:rsidP="00E63979">
      <w:pPr>
        <w:keepNext/>
        <w:keepLines/>
        <w:jc w:val="both"/>
        <w:rPr>
          <w:rFonts w:ascii="Tahoma" w:hAnsi="Tahoma" w:cs="Tahoma"/>
        </w:rPr>
      </w:pPr>
    </w:p>
    <w:p w14:paraId="5372BF40" w14:textId="77777777" w:rsidR="00220C4C" w:rsidRPr="00220C4C" w:rsidRDefault="00220C4C" w:rsidP="00E63979">
      <w:pPr>
        <w:keepNext/>
        <w:keepLines/>
        <w:jc w:val="both"/>
        <w:rPr>
          <w:rFonts w:ascii="Tahoma" w:hAnsi="Tahoma" w:cs="Tahoma"/>
          <w:szCs w:val="28"/>
        </w:rPr>
      </w:pPr>
      <w:r w:rsidRPr="00220C4C">
        <w:rPr>
          <w:rFonts w:ascii="Tahoma" w:hAnsi="Tahoma" w:cs="Tahoma"/>
          <w:szCs w:val="28"/>
        </w:rPr>
        <w:t>Stranki okvirnega sporazuma nista odgovorni za delno ali celotno neizpolnjevanje obveznosti iz okvirnega sporazuma, če je to posledica višje sile.</w:t>
      </w:r>
    </w:p>
    <w:p w14:paraId="741FD80F" w14:textId="77777777" w:rsidR="00220C4C" w:rsidRPr="00220C4C" w:rsidRDefault="00220C4C" w:rsidP="00E63979">
      <w:pPr>
        <w:keepNext/>
        <w:keepLines/>
        <w:jc w:val="both"/>
        <w:rPr>
          <w:rFonts w:ascii="Tahoma" w:hAnsi="Tahoma" w:cs="Tahoma"/>
        </w:rPr>
      </w:pPr>
    </w:p>
    <w:p w14:paraId="04B0A12D" w14:textId="6B6781CA" w:rsidR="00220C4C" w:rsidRPr="00220C4C" w:rsidRDefault="00CB2C6D" w:rsidP="00E63979">
      <w:pPr>
        <w:keepNext/>
        <w:keepLines/>
        <w:jc w:val="both"/>
        <w:rPr>
          <w:rFonts w:ascii="Tahoma" w:hAnsi="Tahoma" w:cs="Tahoma"/>
          <w:szCs w:val="28"/>
        </w:rPr>
      </w:pPr>
      <w:r w:rsidRPr="00CB2C6D">
        <w:rPr>
          <w:rFonts w:ascii="Tahoma" w:hAnsi="Tahoma" w:cs="Tahoma"/>
          <w:bCs/>
          <w:szCs w:val="28"/>
        </w:rPr>
        <w:t>Višja sila pomeni zunanji vzrok, neodvisen od volje in vpliva katere koli stranke okvirnega sporazuma, ki je nepričakovan in nenaden in se mu ob splošni skrbnosti ni bilo moč izogniti in ga odvrniti, takšne okoliščine pa so se pojavile po sklenitvi okvirnega sporazuma</w:t>
      </w:r>
      <w:r w:rsidR="00220C4C" w:rsidRPr="00220C4C">
        <w:rPr>
          <w:rFonts w:ascii="Tahoma" w:hAnsi="Tahoma" w:cs="Tahoma"/>
          <w:szCs w:val="28"/>
        </w:rPr>
        <w:t>. Če je izvedba storitev oziroma dobav delno ali v celoti motena oziroma preprečena</w:t>
      </w:r>
      <w:r w:rsidR="00002516">
        <w:rPr>
          <w:rFonts w:ascii="Tahoma" w:hAnsi="Tahoma" w:cs="Tahoma"/>
          <w:szCs w:val="28"/>
        </w:rPr>
        <w:t xml:space="preserve"> zaradi višje sile</w:t>
      </w:r>
      <w:r w:rsidR="00220C4C" w:rsidRPr="00220C4C">
        <w:rPr>
          <w:rFonts w:ascii="Tahoma" w:hAnsi="Tahoma" w:cs="Tahoma"/>
          <w:szCs w:val="28"/>
        </w:rPr>
        <w:t>, je izvajalec o tem dolžan obvestiti naročnika nemudoma oziroma takoj, ko je to mogoče, najkasneje pa v dveh (2) delovnih dneh po nastanku le-te. Prav tako ga je dolžan sproti obveščati o prenehanju takih okoliščin. Roki iz okvirnega sporazuma se podaljšajo za čas trajanja višje sile. Na zahtevo naročnika je izvajalec dolžan dokazati obstoj višje sile.</w:t>
      </w:r>
    </w:p>
    <w:p w14:paraId="0723FA37" w14:textId="77777777" w:rsidR="00220C4C" w:rsidRPr="00220C4C" w:rsidRDefault="00220C4C" w:rsidP="00E63979">
      <w:pPr>
        <w:keepNext/>
        <w:keepLines/>
        <w:jc w:val="both"/>
        <w:rPr>
          <w:rFonts w:ascii="Tahoma" w:hAnsi="Tahoma" w:cs="Tahoma"/>
          <w:szCs w:val="28"/>
          <w:highlight w:val="yellow"/>
        </w:rPr>
      </w:pPr>
    </w:p>
    <w:p w14:paraId="0A42D2AC" w14:textId="77777777" w:rsidR="00220C4C" w:rsidRPr="00220C4C" w:rsidRDefault="00220C4C" w:rsidP="00E63979">
      <w:pPr>
        <w:keepNext/>
        <w:keepLines/>
        <w:jc w:val="both"/>
        <w:rPr>
          <w:rFonts w:ascii="Tahoma" w:hAnsi="Tahoma" w:cs="Tahoma"/>
          <w:szCs w:val="28"/>
        </w:rPr>
      </w:pPr>
      <w:r w:rsidRPr="00220C4C">
        <w:rPr>
          <w:rFonts w:ascii="Tahoma" w:hAnsi="Tahoma" w:cs="Tahoma"/>
          <w:szCs w:val="28"/>
        </w:rPr>
        <w:t>Pomanjkanje delovne sile ali materiala pri izvajalcu ali pri njegovih dobaviteljih se ne šteje za višjo silo, razen, če ni posledica le-te.</w:t>
      </w:r>
    </w:p>
    <w:p w14:paraId="1F716892" w14:textId="77777777" w:rsidR="00834D93" w:rsidRPr="004C1F13" w:rsidRDefault="00834D93" w:rsidP="00E63979">
      <w:pPr>
        <w:keepNext/>
        <w:keepLines/>
        <w:jc w:val="both"/>
        <w:rPr>
          <w:rFonts w:ascii="Tahoma" w:eastAsia="Frutiger" w:hAnsi="Tahoma" w:cs="Tahoma"/>
          <w:lang w:eastAsia="en-US"/>
        </w:rPr>
      </w:pPr>
    </w:p>
    <w:p w14:paraId="5CC56C9F" w14:textId="77CAB0C6" w:rsidR="00E90FDB" w:rsidRPr="004C1F13" w:rsidRDefault="00E90FDB" w:rsidP="00E63979">
      <w:pPr>
        <w:pStyle w:val="Odstavekseznama"/>
        <w:keepNext/>
        <w:keepLines/>
        <w:numPr>
          <w:ilvl w:val="0"/>
          <w:numId w:val="29"/>
        </w:numPr>
        <w:ind w:left="426" w:hanging="426"/>
        <w:jc w:val="both"/>
        <w:rPr>
          <w:rFonts w:ascii="Tahoma" w:eastAsia="Frutiger" w:hAnsi="Tahoma" w:cs="Tahoma"/>
          <w:b/>
          <w:lang w:eastAsia="en-US"/>
        </w:rPr>
      </w:pPr>
      <w:r w:rsidRPr="004C1F13">
        <w:rPr>
          <w:rFonts w:ascii="Tahoma" w:eastAsia="Frutiger" w:hAnsi="Tahoma" w:cs="Tahoma"/>
          <w:b/>
          <w:lang w:eastAsia="en-US"/>
        </w:rPr>
        <w:t>PREDSTAVNIK</w:t>
      </w:r>
      <w:r w:rsidR="00002516">
        <w:rPr>
          <w:rFonts w:ascii="Tahoma" w:eastAsia="Frutiger" w:hAnsi="Tahoma" w:cs="Tahoma"/>
          <w:b/>
          <w:lang w:eastAsia="en-US"/>
        </w:rPr>
        <w:t>A</w:t>
      </w:r>
      <w:r w:rsidRPr="004C1F13">
        <w:rPr>
          <w:rFonts w:ascii="Tahoma" w:eastAsia="Frutiger" w:hAnsi="Tahoma" w:cs="Tahoma"/>
          <w:b/>
          <w:lang w:eastAsia="en-US"/>
        </w:rPr>
        <w:t xml:space="preserve"> STRANK</w:t>
      </w:r>
      <w:r w:rsidR="00220C4C">
        <w:rPr>
          <w:rFonts w:ascii="Tahoma" w:eastAsia="Frutiger" w:hAnsi="Tahoma" w:cs="Tahoma"/>
          <w:b/>
          <w:lang w:eastAsia="en-US"/>
        </w:rPr>
        <w:t xml:space="preserve"> OKVIRNEGA SPORAZUMA</w:t>
      </w:r>
      <w:r w:rsidR="00B479AD">
        <w:rPr>
          <w:rFonts w:ascii="Tahoma" w:eastAsia="Frutiger" w:hAnsi="Tahoma" w:cs="Tahoma"/>
          <w:b/>
          <w:lang w:eastAsia="en-US"/>
        </w:rPr>
        <w:t xml:space="preserve"> (SKRBNIK</w:t>
      </w:r>
      <w:r w:rsidR="00002516">
        <w:rPr>
          <w:rFonts w:ascii="Tahoma" w:eastAsia="Frutiger" w:hAnsi="Tahoma" w:cs="Tahoma"/>
          <w:b/>
          <w:lang w:eastAsia="en-US"/>
        </w:rPr>
        <w:t>A</w:t>
      </w:r>
      <w:r w:rsidR="00B479AD">
        <w:rPr>
          <w:rFonts w:ascii="Tahoma" w:eastAsia="Frutiger" w:hAnsi="Tahoma" w:cs="Tahoma"/>
          <w:b/>
          <w:lang w:eastAsia="en-US"/>
        </w:rPr>
        <w:t xml:space="preserve"> </w:t>
      </w:r>
      <w:r w:rsidR="00220C4C">
        <w:rPr>
          <w:rFonts w:ascii="Tahoma" w:eastAsia="Frutiger" w:hAnsi="Tahoma" w:cs="Tahoma"/>
          <w:b/>
          <w:lang w:eastAsia="en-US"/>
        </w:rPr>
        <w:t>OKVIRNEGA SPORAZUMA</w:t>
      </w:r>
      <w:r w:rsidR="00B479AD">
        <w:rPr>
          <w:rFonts w:ascii="Tahoma" w:eastAsia="Frutiger" w:hAnsi="Tahoma" w:cs="Tahoma"/>
          <w:b/>
          <w:lang w:eastAsia="en-US"/>
        </w:rPr>
        <w:t>)</w:t>
      </w:r>
    </w:p>
    <w:p w14:paraId="1CE509D3" w14:textId="77777777" w:rsidR="00E90FDB" w:rsidRPr="004C1F13" w:rsidRDefault="00E90FDB" w:rsidP="00E63979">
      <w:pPr>
        <w:keepNext/>
        <w:keepLines/>
        <w:jc w:val="both"/>
        <w:rPr>
          <w:rFonts w:ascii="Tahoma" w:eastAsia="Frutiger" w:hAnsi="Tahoma" w:cs="Tahoma"/>
          <w:b/>
          <w:lang w:eastAsia="en-US"/>
        </w:rPr>
      </w:pPr>
      <w:r w:rsidRPr="004C1F13">
        <w:rPr>
          <w:rFonts w:ascii="Tahoma" w:eastAsia="Frutiger" w:hAnsi="Tahoma" w:cs="Tahoma"/>
          <w:b/>
          <w:lang w:eastAsia="en-US"/>
        </w:rPr>
        <w:t xml:space="preserve"> </w:t>
      </w:r>
    </w:p>
    <w:p w14:paraId="19B69302"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0C3285C7" w14:textId="77777777" w:rsidR="00C75C7F" w:rsidRDefault="00C75C7F" w:rsidP="00E63979">
      <w:pPr>
        <w:keepNext/>
        <w:keepLines/>
        <w:jc w:val="both"/>
        <w:rPr>
          <w:rFonts w:ascii="Tahoma" w:eastAsia="Frutiger" w:hAnsi="Tahoma" w:cs="Tahoma"/>
          <w:lang w:eastAsia="en-US"/>
        </w:rPr>
      </w:pPr>
    </w:p>
    <w:p w14:paraId="0942D2CD" w14:textId="45898C9F" w:rsidR="00B479AD" w:rsidRPr="00C8579C" w:rsidRDefault="00B479AD" w:rsidP="00E63979">
      <w:pPr>
        <w:keepNext/>
        <w:keepLines/>
        <w:jc w:val="both"/>
        <w:rPr>
          <w:rFonts w:ascii="Tahoma" w:hAnsi="Tahoma" w:cs="Tahoma"/>
        </w:rPr>
      </w:pPr>
      <w:r w:rsidRPr="00C8579C">
        <w:rPr>
          <w:rFonts w:ascii="Tahoma" w:hAnsi="Tahoma" w:cs="Tahoma"/>
        </w:rPr>
        <w:t xml:space="preserve">Predstavnik in skrbnik </w:t>
      </w:r>
      <w:r w:rsidR="00220C4C">
        <w:rPr>
          <w:rFonts w:ascii="Tahoma" w:eastAsia="Frutiger" w:hAnsi="Tahoma" w:cs="Tahoma"/>
          <w:lang w:eastAsia="en-US"/>
        </w:rPr>
        <w:t>okvirnega sporazuma</w:t>
      </w:r>
      <w:r w:rsidR="00220C4C" w:rsidRPr="00C8579C">
        <w:rPr>
          <w:rFonts w:ascii="Tahoma" w:hAnsi="Tahoma" w:cs="Tahoma"/>
        </w:rPr>
        <w:t xml:space="preserve"> </w:t>
      </w:r>
      <w:r w:rsidRPr="00C8579C">
        <w:rPr>
          <w:rFonts w:ascii="Tahoma" w:hAnsi="Tahoma" w:cs="Tahoma"/>
        </w:rPr>
        <w:t xml:space="preserve">naročnika, ki bo urejal vsa vprašanja, ki bodo nastala v zvezi z izvajanjem </w:t>
      </w:r>
      <w:r>
        <w:rPr>
          <w:rFonts w:ascii="Tahoma" w:hAnsi="Tahoma" w:cs="Tahoma"/>
        </w:rPr>
        <w:t>te</w:t>
      </w:r>
      <w:r w:rsidR="00220C4C">
        <w:rPr>
          <w:rFonts w:ascii="Tahoma" w:hAnsi="Tahoma" w:cs="Tahoma"/>
        </w:rPr>
        <w:t>ga</w:t>
      </w:r>
      <w:r>
        <w:rPr>
          <w:rFonts w:ascii="Tahoma" w:hAnsi="Tahoma" w:cs="Tahoma"/>
        </w:rPr>
        <w:t xml:space="preserve"> </w:t>
      </w:r>
      <w:r w:rsidR="00220C4C">
        <w:rPr>
          <w:rFonts w:ascii="Tahoma" w:eastAsia="Frutiger" w:hAnsi="Tahoma" w:cs="Tahoma"/>
          <w:lang w:eastAsia="en-US"/>
        </w:rPr>
        <w:t>okvirnega sporazuma</w:t>
      </w:r>
      <w:r w:rsidRPr="00C8579C">
        <w:rPr>
          <w:rFonts w:ascii="Tahoma" w:hAnsi="Tahoma" w:cs="Tahoma"/>
        </w:rPr>
        <w:t xml:space="preserve">, je </w:t>
      </w:r>
      <w:r w:rsidR="009C397C">
        <w:rPr>
          <w:rFonts w:ascii="Tahoma" w:hAnsi="Tahoma" w:cs="Tahoma"/>
        </w:rPr>
        <w:t>……………………</w:t>
      </w:r>
      <w:r w:rsidR="00EC3224">
        <w:rPr>
          <w:rFonts w:ascii="Tahoma" w:hAnsi="Tahoma" w:cs="Tahoma"/>
        </w:rPr>
        <w:t xml:space="preserve"> </w:t>
      </w:r>
      <w:r w:rsidRPr="00C8579C">
        <w:rPr>
          <w:rFonts w:ascii="Tahoma" w:hAnsi="Tahoma" w:cs="Tahoma"/>
        </w:rPr>
        <w:t xml:space="preserve">, telefon: </w:t>
      </w:r>
      <w:r w:rsidR="009C397C">
        <w:rPr>
          <w:rFonts w:ascii="Tahoma" w:hAnsi="Tahoma" w:cs="Tahoma"/>
        </w:rPr>
        <w:t xml:space="preserve">……………. </w:t>
      </w:r>
      <w:r w:rsidRPr="00C8579C">
        <w:rPr>
          <w:rFonts w:ascii="Tahoma" w:hAnsi="Tahoma" w:cs="Tahoma"/>
        </w:rPr>
        <w:t xml:space="preserve">, e-pošta: </w:t>
      </w:r>
      <w:r w:rsidR="009C397C">
        <w:rPr>
          <w:rFonts w:ascii="Tahoma" w:hAnsi="Tahoma" w:cs="Tahoma"/>
        </w:rPr>
        <w:t>………………………… .</w:t>
      </w:r>
    </w:p>
    <w:p w14:paraId="639DBC17" w14:textId="77777777" w:rsidR="00B479AD" w:rsidRDefault="00B479AD" w:rsidP="00E63979">
      <w:pPr>
        <w:keepNext/>
        <w:keepLines/>
        <w:jc w:val="both"/>
        <w:rPr>
          <w:rFonts w:ascii="Tahoma" w:hAnsi="Tahoma" w:cs="Tahoma"/>
        </w:rPr>
      </w:pPr>
    </w:p>
    <w:p w14:paraId="3545B258" w14:textId="73C17DB0" w:rsidR="00B479AD" w:rsidRDefault="00B479AD" w:rsidP="00E63979">
      <w:pPr>
        <w:keepNext/>
        <w:keepLines/>
        <w:jc w:val="both"/>
        <w:rPr>
          <w:rFonts w:ascii="Tahoma" w:hAnsi="Tahoma" w:cs="Tahoma"/>
        </w:rPr>
      </w:pPr>
      <w:r w:rsidRPr="00C8579C">
        <w:rPr>
          <w:rFonts w:ascii="Tahoma" w:hAnsi="Tahoma" w:cs="Tahoma"/>
        </w:rPr>
        <w:lastRenderedPageBreak/>
        <w:t xml:space="preserve">Predstavnik in skrbnik </w:t>
      </w:r>
      <w:r w:rsidR="00220C4C">
        <w:rPr>
          <w:rFonts w:ascii="Tahoma" w:eastAsia="Frutiger" w:hAnsi="Tahoma" w:cs="Tahoma"/>
          <w:lang w:eastAsia="en-US"/>
        </w:rPr>
        <w:t>okvirnega sporazuma</w:t>
      </w:r>
      <w:r w:rsidR="00220C4C" w:rsidRPr="00C8579C">
        <w:rPr>
          <w:rFonts w:ascii="Tahoma" w:hAnsi="Tahoma" w:cs="Tahoma"/>
        </w:rPr>
        <w:t xml:space="preserve"> </w:t>
      </w:r>
      <w:r w:rsidRPr="00C8579C">
        <w:rPr>
          <w:rFonts w:ascii="Tahoma" w:hAnsi="Tahoma" w:cs="Tahoma"/>
        </w:rPr>
        <w:t xml:space="preserve">izvajalca, ki bo urejal vsa vprašanja, ki bodo nastala v zvezi z izvajanjem </w:t>
      </w:r>
      <w:r w:rsidR="00220C4C">
        <w:rPr>
          <w:rFonts w:ascii="Tahoma" w:eastAsia="Frutiger" w:hAnsi="Tahoma" w:cs="Tahoma"/>
          <w:lang w:eastAsia="en-US"/>
        </w:rPr>
        <w:t>okvirnega sporazuma</w:t>
      </w:r>
      <w:r w:rsidRPr="00C8579C">
        <w:rPr>
          <w:rFonts w:ascii="Tahoma" w:hAnsi="Tahoma" w:cs="Tahoma"/>
        </w:rPr>
        <w:t>, je …………………………….., telefon: ……………………, e-pošta: …………………….</w:t>
      </w:r>
    </w:p>
    <w:p w14:paraId="3794DB97" w14:textId="77777777" w:rsidR="00220C4C" w:rsidRDefault="00220C4C" w:rsidP="00E63979">
      <w:pPr>
        <w:keepNext/>
        <w:keepLines/>
        <w:jc w:val="both"/>
        <w:rPr>
          <w:rFonts w:ascii="Tahoma" w:eastAsia="Frutiger" w:hAnsi="Tahoma" w:cs="Tahoma"/>
          <w:lang w:eastAsia="en-US"/>
        </w:rPr>
      </w:pPr>
    </w:p>
    <w:p w14:paraId="0053ED16" w14:textId="5B75218C" w:rsidR="00220C4C" w:rsidRPr="00220C4C" w:rsidRDefault="00220C4C" w:rsidP="00E63979">
      <w:pPr>
        <w:keepNext/>
        <w:keepLines/>
        <w:jc w:val="both"/>
        <w:rPr>
          <w:rFonts w:ascii="Tahoma" w:eastAsia="Frutiger" w:hAnsi="Tahoma" w:cs="Tahoma"/>
          <w:lang w:eastAsia="en-US"/>
        </w:rPr>
      </w:pPr>
      <w:r w:rsidRPr="00220C4C">
        <w:rPr>
          <w:rFonts w:ascii="Tahoma" w:eastAsia="Frutiger" w:hAnsi="Tahoma" w:cs="Tahoma"/>
          <w:lang w:eastAsia="en-US"/>
        </w:rPr>
        <w:t>Predstavnika strank okvirnega sporazuma (skrbnika okvirnega sporazuma) imata pravico in dolžnost urejati medsebojna razmerja ter sprejemati ukrepe in odločitve v skladu z vsebinskimi določili tega okvirnega sporazuma.</w:t>
      </w:r>
    </w:p>
    <w:p w14:paraId="21FEB58B" w14:textId="690FCEDA" w:rsidR="00B767D9"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 </w:t>
      </w:r>
    </w:p>
    <w:p w14:paraId="1A2B7D46" w14:textId="0BB9745F" w:rsidR="00220C4C" w:rsidRPr="00220C4C" w:rsidRDefault="00220C4C" w:rsidP="00E63979">
      <w:pPr>
        <w:keepNext/>
        <w:keepLines/>
        <w:jc w:val="both"/>
        <w:rPr>
          <w:rFonts w:ascii="Tahoma" w:eastAsia="Frutiger" w:hAnsi="Tahoma" w:cs="Tahoma"/>
          <w:lang w:eastAsia="en-US"/>
        </w:rPr>
      </w:pPr>
      <w:r w:rsidRPr="00220C4C">
        <w:rPr>
          <w:rFonts w:ascii="Tahoma" w:eastAsia="Frutiger" w:hAnsi="Tahoma" w:cs="Tahoma"/>
          <w:lang w:eastAsia="en-US"/>
        </w:rPr>
        <w:t>Spremembo predstavnikov/skrbnikov morata stranki okvirnega sporazuma sporočiti druga drugi v pisni obliki najkasneje v treh (3) koledarskih dneh pred nastopom spremembe. Ne glede na prvi odstavek 3</w:t>
      </w:r>
      <w:r w:rsidR="00317166">
        <w:rPr>
          <w:rFonts w:ascii="Tahoma" w:eastAsia="Frutiger" w:hAnsi="Tahoma" w:cs="Tahoma"/>
          <w:lang w:eastAsia="en-US"/>
        </w:rPr>
        <w:t>6</w:t>
      </w:r>
      <w:r w:rsidRPr="00220C4C">
        <w:rPr>
          <w:rFonts w:ascii="Tahoma" w:eastAsia="Frutiger" w:hAnsi="Tahoma" w:cs="Tahoma"/>
          <w:lang w:eastAsia="en-US"/>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59F58091" w14:textId="7514B74A" w:rsidR="00F557B7" w:rsidRPr="004C1F13" w:rsidRDefault="00F557B7" w:rsidP="00E63979">
      <w:pPr>
        <w:keepNext/>
        <w:keepLines/>
        <w:jc w:val="both"/>
        <w:rPr>
          <w:rFonts w:ascii="Tahoma" w:eastAsia="Frutiger" w:hAnsi="Tahoma" w:cs="Tahoma"/>
          <w:lang w:eastAsia="en-US"/>
        </w:rPr>
      </w:pPr>
    </w:p>
    <w:p w14:paraId="13523FEF" w14:textId="48B78279" w:rsidR="00E90FDB" w:rsidRPr="004C1F13" w:rsidRDefault="00E90FDB" w:rsidP="00E63979">
      <w:pPr>
        <w:pStyle w:val="Odstavekseznama"/>
        <w:keepNext/>
        <w:keepLines/>
        <w:numPr>
          <w:ilvl w:val="0"/>
          <w:numId w:val="29"/>
        </w:numPr>
        <w:ind w:left="426" w:hanging="426"/>
        <w:jc w:val="both"/>
        <w:rPr>
          <w:rFonts w:ascii="Tahoma" w:eastAsia="Frutiger" w:hAnsi="Tahoma" w:cs="Tahoma"/>
          <w:b/>
          <w:lang w:eastAsia="en-US"/>
        </w:rPr>
      </w:pPr>
      <w:r w:rsidRPr="004C1F13">
        <w:rPr>
          <w:rFonts w:ascii="Tahoma" w:eastAsia="Frutiger" w:hAnsi="Tahoma" w:cs="Tahoma"/>
          <w:b/>
          <w:lang w:eastAsia="en-US"/>
        </w:rPr>
        <w:t xml:space="preserve">ODSTOP OD </w:t>
      </w:r>
      <w:r w:rsidR="00220C4C">
        <w:rPr>
          <w:rFonts w:ascii="Tahoma" w:eastAsia="Frutiger" w:hAnsi="Tahoma" w:cs="Tahoma"/>
          <w:b/>
          <w:lang w:eastAsia="en-US"/>
        </w:rPr>
        <w:t>OKVIRNEGA SPORAZUMA</w:t>
      </w:r>
    </w:p>
    <w:p w14:paraId="556B6D98" w14:textId="77777777" w:rsidR="00E90FDB" w:rsidRPr="004C1F13" w:rsidRDefault="00E90FDB" w:rsidP="00E63979">
      <w:pPr>
        <w:keepNext/>
        <w:keepLines/>
        <w:jc w:val="both"/>
        <w:rPr>
          <w:rFonts w:ascii="Tahoma" w:eastAsia="Frutiger" w:hAnsi="Tahoma" w:cs="Tahoma"/>
          <w:lang w:eastAsia="en-US"/>
        </w:rPr>
      </w:pPr>
    </w:p>
    <w:p w14:paraId="15583BC9"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4FA4025" w14:textId="77777777" w:rsidR="00C75C7F" w:rsidRDefault="00C75C7F" w:rsidP="00E63979">
      <w:pPr>
        <w:keepNext/>
        <w:keepLines/>
        <w:jc w:val="both"/>
        <w:rPr>
          <w:rFonts w:ascii="Tahoma" w:eastAsia="Frutiger" w:hAnsi="Tahoma" w:cs="Tahoma"/>
          <w:lang w:eastAsia="en-US"/>
        </w:rPr>
      </w:pPr>
    </w:p>
    <w:p w14:paraId="3F7BB923" w14:textId="7D17FF69"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Naročnik lahko odstopi od </w:t>
      </w:r>
      <w:r w:rsidR="00220C4C">
        <w:rPr>
          <w:rFonts w:ascii="Tahoma" w:eastAsia="Frutiger" w:hAnsi="Tahoma" w:cs="Tahoma"/>
          <w:lang w:eastAsia="en-US"/>
        </w:rPr>
        <w:t>okvirnega sporazuma</w:t>
      </w:r>
      <w:r w:rsidR="00447825">
        <w:rPr>
          <w:rFonts w:ascii="Tahoma" w:eastAsia="Frutiger" w:hAnsi="Tahoma" w:cs="Tahoma"/>
          <w:lang w:eastAsia="en-US"/>
        </w:rPr>
        <w:t>,</w:t>
      </w:r>
      <w:r w:rsidRPr="004C1F13">
        <w:rPr>
          <w:rFonts w:ascii="Tahoma" w:eastAsia="Frutiger" w:hAnsi="Tahoma" w:cs="Tahoma"/>
          <w:lang w:eastAsia="en-US"/>
        </w:rPr>
        <w:t xml:space="preserve"> brez obveznosti do izvajalca, če izvajalec:</w:t>
      </w:r>
    </w:p>
    <w:p w14:paraId="087A4A8F" w14:textId="77777777" w:rsidR="00E90FDB" w:rsidRPr="004C1F13" w:rsidRDefault="00E90FDB" w:rsidP="00E6397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ne upošteva navodil naročnika in tega kljub opozorilu ne popravi,</w:t>
      </w:r>
    </w:p>
    <w:p w14:paraId="568B176E" w14:textId="7A300351" w:rsidR="00E90FDB" w:rsidRPr="004C1F13" w:rsidRDefault="00E90FDB" w:rsidP="00E6397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poviša cene v času veljavnosti </w:t>
      </w:r>
      <w:r w:rsidR="00220C4C">
        <w:rPr>
          <w:rFonts w:ascii="Tahoma" w:eastAsia="Frutiger" w:hAnsi="Tahoma" w:cs="Tahoma"/>
          <w:lang w:eastAsia="en-US"/>
        </w:rPr>
        <w:t>okvirnega sporazuma</w:t>
      </w:r>
      <w:r w:rsidR="00E2606F">
        <w:rPr>
          <w:rFonts w:ascii="Tahoma" w:eastAsia="Frutiger" w:hAnsi="Tahoma" w:cs="Tahoma"/>
          <w:lang w:eastAsia="en-US"/>
        </w:rPr>
        <w:t>, v nasprotju z določili te</w:t>
      </w:r>
      <w:r w:rsidR="00220C4C">
        <w:rPr>
          <w:rFonts w:ascii="Tahoma" w:eastAsia="Frutiger" w:hAnsi="Tahoma" w:cs="Tahoma"/>
          <w:lang w:eastAsia="en-US"/>
        </w:rPr>
        <w:t>ga</w:t>
      </w:r>
      <w:r w:rsidR="00E2606F">
        <w:rPr>
          <w:rFonts w:ascii="Tahoma" w:eastAsia="Frutiger" w:hAnsi="Tahoma" w:cs="Tahoma"/>
          <w:lang w:eastAsia="en-US"/>
        </w:rPr>
        <w:t xml:space="preserve"> </w:t>
      </w:r>
      <w:r w:rsidR="00220C4C">
        <w:rPr>
          <w:rFonts w:ascii="Tahoma" w:eastAsia="Frutiger" w:hAnsi="Tahoma" w:cs="Tahoma"/>
          <w:lang w:eastAsia="en-US"/>
        </w:rPr>
        <w:t>okvirnega sporazuma</w:t>
      </w:r>
      <w:r w:rsidRPr="004C1F13">
        <w:rPr>
          <w:rFonts w:ascii="Tahoma" w:eastAsia="Frutiger" w:hAnsi="Tahoma" w:cs="Tahoma"/>
          <w:lang w:eastAsia="en-US"/>
        </w:rPr>
        <w:t>,</w:t>
      </w:r>
    </w:p>
    <w:p w14:paraId="310EBBBE" w14:textId="199FA3F5" w:rsidR="00E90FDB" w:rsidRPr="004C1F13" w:rsidRDefault="00E90FDB" w:rsidP="00E6397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ne izvaja predmeta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Pr="004C1F13">
        <w:rPr>
          <w:rFonts w:ascii="Tahoma" w:eastAsia="Frutiger" w:hAnsi="Tahoma" w:cs="Tahoma"/>
          <w:lang w:eastAsia="en-US"/>
        </w:rPr>
        <w:t>v dogovorjeni kvaliteti ali v dogovorjenih rokih,</w:t>
      </w:r>
    </w:p>
    <w:p w14:paraId="1D452744" w14:textId="62823B67" w:rsidR="00E90FDB" w:rsidRPr="004C1F13" w:rsidRDefault="00E90FDB" w:rsidP="00E6397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ne izpolnjuje vseh svojih obveznosti iz </w:t>
      </w:r>
      <w:r w:rsidR="00220C4C">
        <w:rPr>
          <w:rFonts w:ascii="Tahoma" w:eastAsia="Frutiger" w:hAnsi="Tahoma" w:cs="Tahoma"/>
          <w:lang w:eastAsia="en-US"/>
        </w:rPr>
        <w:t>okvirnega sporazuma</w:t>
      </w:r>
      <w:r w:rsidRPr="004C1F13">
        <w:rPr>
          <w:rFonts w:ascii="Tahoma" w:eastAsia="Frutiger" w:hAnsi="Tahoma" w:cs="Tahoma"/>
          <w:lang w:eastAsia="en-US"/>
        </w:rPr>
        <w:t>,</w:t>
      </w:r>
    </w:p>
    <w:p w14:paraId="01001ADF" w14:textId="12D6F207" w:rsidR="00E90FDB" w:rsidRPr="004C1F13" w:rsidRDefault="00E90FDB" w:rsidP="00E6397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prekine z </w:t>
      </w:r>
      <w:r w:rsidR="00CB2C6D">
        <w:rPr>
          <w:rFonts w:ascii="Tahoma" w:eastAsia="Frutiger" w:hAnsi="Tahoma" w:cs="Tahoma"/>
          <w:lang w:eastAsia="en-US"/>
        </w:rPr>
        <w:t>dobavami in/ali storitvami</w:t>
      </w:r>
      <w:r w:rsidRPr="004C1F13">
        <w:rPr>
          <w:rFonts w:ascii="Tahoma" w:eastAsia="Frutiger" w:hAnsi="Tahoma" w:cs="Tahoma"/>
          <w:lang w:eastAsia="en-US"/>
        </w:rPr>
        <w:t xml:space="preserve"> brez predhodnega pisnega soglasja naročnika,</w:t>
      </w:r>
    </w:p>
    <w:p w14:paraId="7C139534" w14:textId="57EFB3D9" w:rsidR="00E90FDB" w:rsidRPr="004C1F13" w:rsidRDefault="00E90FDB" w:rsidP="00E6397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v drugih primerih in obsegu, določenem v te</w:t>
      </w:r>
      <w:r w:rsidR="00220C4C">
        <w:rPr>
          <w:rFonts w:ascii="Tahoma" w:eastAsia="Frutiger" w:hAnsi="Tahoma" w:cs="Tahoma"/>
          <w:lang w:eastAsia="en-US"/>
        </w:rPr>
        <w:t>m</w:t>
      </w:r>
      <w:r w:rsidRPr="004C1F13">
        <w:rPr>
          <w:rFonts w:ascii="Tahoma" w:eastAsia="Frutiger" w:hAnsi="Tahoma" w:cs="Tahoma"/>
          <w:lang w:eastAsia="en-US"/>
        </w:rPr>
        <w:t xml:space="preserve"> </w:t>
      </w:r>
      <w:r w:rsidR="00220C4C">
        <w:rPr>
          <w:rFonts w:ascii="Tahoma" w:eastAsia="Frutiger" w:hAnsi="Tahoma" w:cs="Tahoma"/>
          <w:lang w:eastAsia="en-US"/>
        </w:rPr>
        <w:t>okvirnem sporazumu</w:t>
      </w:r>
      <w:r w:rsidRPr="004C1F13">
        <w:rPr>
          <w:rFonts w:ascii="Tahoma" w:eastAsia="Frutiger" w:hAnsi="Tahoma" w:cs="Tahoma"/>
          <w:lang w:eastAsia="en-US"/>
        </w:rPr>
        <w:t>.</w:t>
      </w:r>
    </w:p>
    <w:p w14:paraId="164FF4F0" w14:textId="77777777" w:rsidR="00E90FDB" w:rsidRPr="004C1F13" w:rsidRDefault="00E90FDB" w:rsidP="00E63979">
      <w:pPr>
        <w:keepNext/>
        <w:keepLines/>
        <w:jc w:val="both"/>
        <w:rPr>
          <w:rFonts w:ascii="Tahoma" w:eastAsia="Frutiger" w:hAnsi="Tahoma" w:cs="Tahoma"/>
          <w:lang w:eastAsia="en-US"/>
        </w:rPr>
      </w:pPr>
    </w:p>
    <w:p w14:paraId="147462BF" w14:textId="2D3D6F8E"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V primerih iz prejšnjega odstavka tega člena, razen kadar </w:t>
      </w:r>
      <w:r w:rsidR="00220C4C">
        <w:rPr>
          <w:rFonts w:ascii="Tahoma" w:eastAsia="Frutiger" w:hAnsi="Tahoma" w:cs="Tahoma"/>
          <w:lang w:eastAsia="en-US"/>
        </w:rPr>
        <w:t>okvirni sporazum</w:t>
      </w:r>
      <w:r w:rsidR="00220C4C" w:rsidRPr="004C1F13">
        <w:rPr>
          <w:rFonts w:ascii="Tahoma" w:eastAsia="Frutiger" w:hAnsi="Tahoma" w:cs="Tahoma"/>
          <w:lang w:eastAsia="en-US"/>
        </w:rPr>
        <w:t xml:space="preserve"> </w:t>
      </w:r>
      <w:r w:rsidRPr="004C1F13">
        <w:rPr>
          <w:rFonts w:ascii="Tahoma" w:eastAsia="Frutiger" w:hAnsi="Tahoma" w:cs="Tahoma"/>
          <w:lang w:eastAsia="en-US"/>
        </w:rPr>
        <w:t xml:space="preserve">ne določa drugače, bo naročnik izvajalca pisno opozoril in pozval k izpolnitvi </w:t>
      </w:r>
      <w:r w:rsidR="00CF437B">
        <w:rPr>
          <w:rFonts w:ascii="Tahoma" w:eastAsia="Frutiger" w:hAnsi="Tahoma" w:cs="Tahoma"/>
          <w:lang w:eastAsia="en-US"/>
        </w:rPr>
        <w:t>njegovih</w:t>
      </w:r>
      <w:r w:rsidR="00CF437B" w:rsidRPr="004C1F13">
        <w:rPr>
          <w:rFonts w:ascii="Tahoma" w:eastAsia="Frutiger" w:hAnsi="Tahoma" w:cs="Tahoma"/>
          <w:lang w:eastAsia="en-US"/>
        </w:rPr>
        <w:t xml:space="preserve"> </w:t>
      </w:r>
      <w:r w:rsidRPr="004C1F13">
        <w:rPr>
          <w:rFonts w:ascii="Tahoma" w:eastAsia="Frutiger" w:hAnsi="Tahoma" w:cs="Tahoma"/>
          <w:lang w:eastAsia="en-US"/>
        </w:rPr>
        <w:t>obveznost</w:t>
      </w:r>
      <w:r w:rsidR="00875C01">
        <w:rPr>
          <w:rFonts w:ascii="Tahoma" w:eastAsia="Frutiger" w:hAnsi="Tahoma" w:cs="Tahoma"/>
          <w:lang w:eastAsia="en-US"/>
        </w:rPr>
        <w:t>i</w:t>
      </w:r>
      <w:r w:rsidRPr="004C1F13">
        <w:rPr>
          <w:rFonts w:ascii="Tahoma" w:eastAsia="Frutiger" w:hAnsi="Tahoma" w:cs="Tahoma"/>
          <w:lang w:eastAsia="en-US"/>
        </w:rPr>
        <w:t xml:space="preserve"> ter mu določil rok za izpolnitev. Če izvajalec ne upošteva pisnega opozorila naročnika, lahko naročnik unovči finančno zavarovanje za dobro izvedbo obveznosti</w:t>
      </w:r>
      <w:r w:rsidR="00CB2C6D">
        <w:rPr>
          <w:rFonts w:ascii="Tahoma" w:eastAsia="Frutiger" w:hAnsi="Tahoma" w:cs="Tahoma"/>
          <w:lang w:eastAsia="en-US"/>
        </w:rPr>
        <w:t xml:space="preserve"> iz okvirnega sporazuma</w:t>
      </w:r>
      <w:r w:rsidRPr="004C1F13">
        <w:rPr>
          <w:rFonts w:ascii="Tahoma" w:eastAsia="Frutiger" w:hAnsi="Tahoma" w:cs="Tahoma"/>
          <w:lang w:eastAsia="en-US"/>
        </w:rPr>
        <w:t xml:space="preserve"> in od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Pr="004C1F13">
        <w:rPr>
          <w:rFonts w:ascii="Tahoma" w:eastAsia="Frutiger" w:hAnsi="Tahoma" w:cs="Tahoma"/>
          <w:lang w:eastAsia="en-US"/>
        </w:rPr>
        <w:t>odstopi, brez kakršnekoli obveznosti do izvajalca, izvajalec pa je dolžan naročniku povrniti vso nastalo škodo zaradi neizpolnjevanja obveznosti</w:t>
      </w:r>
      <w:r w:rsidR="00220C4C">
        <w:rPr>
          <w:rFonts w:ascii="Tahoma" w:eastAsia="Frutiger" w:hAnsi="Tahoma" w:cs="Tahoma"/>
          <w:lang w:eastAsia="en-US"/>
        </w:rPr>
        <w:t xml:space="preserve"> iz okvirnega sporazuma</w:t>
      </w:r>
      <w:r w:rsidRPr="004C1F13">
        <w:rPr>
          <w:rFonts w:ascii="Tahoma" w:eastAsia="Frutiger" w:hAnsi="Tahoma" w:cs="Tahoma"/>
          <w:lang w:eastAsia="en-US"/>
        </w:rPr>
        <w:t xml:space="preserve">. O odstopu od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Pr="004C1F13">
        <w:rPr>
          <w:rFonts w:ascii="Tahoma" w:eastAsia="Frutiger" w:hAnsi="Tahoma" w:cs="Tahoma"/>
          <w:lang w:eastAsia="en-US"/>
        </w:rPr>
        <w:t xml:space="preserve">bo naročnik izvajalca pisno obvestil s priporočeno pošiljko </w:t>
      </w:r>
      <w:r w:rsidR="002271E2">
        <w:rPr>
          <w:rFonts w:ascii="Tahoma" w:eastAsia="Frutiger" w:hAnsi="Tahoma" w:cs="Tahoma"/>
          <w:lang w:eastAsia="en-US"/>
        </w:rPr>
        <w:t xml:space="preserve">poslano </w:t>
      </w:r>
      <w:r w:rsidRPr="004C1F13">
        <w:rPr>
          <w:rFonts w:ascii="Tahoma" w:eastAsia="Frutiger" w:hAnsi="Tahoma" w:cs="Tahoma"/>
          <w:lang w:eastAsia="en-US"/>
        </w:rPr>
        <w:t>po pošti ali s povratnico.</w:t>
      </w:r>
    </w:p>
    <w:p w14:paraId="4FFCFEC5" w14:textId="77777777" w:rsidR="00E90FDB" w:rsidRPr="004C1F13" w:rsidRDefault="00E90FDB" w:rsidP="00E63979">
      <w:pPr>
        <w:keepNext/>
        <w:keepLines/>
        <w:jc w:val="both"/>
        <w:rPr>
          <w:rFonts w:ascii="Tahoma" w:eastAsia="Frutiger" w:hAnsi="Tahoma" w:cs="Tahoma"/>
          <w:lang w:eastAsia="en-US"/>
        </w:rPr>
      </w:pPr>
    </w:p>
    <w:p w14:paraId="37C6AD0D" w14:textId="2554114A"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Izvajalec ima pravico do odstopa od te</w:t>
      </w:r>
      <w:r w:rsidR="00220C4C">
        <w:rPr>
          <w:rFonts w:ascii="Tahoma" w:eastAsia="Frutiger" w:hAnsi="Tahoma" w:cs="Tahoma"/>
          <w:lang w:eastAsia="en-US"/>
        </w:rPr>
        <w:t>ga</w:t>
      </w:r>
      <w:r w:rsidRPr="004C1F13">
        <w:rPr>
          <w:rFonts w:ascii="Tahoma" w:eastAsia="Frutiger" w:hAnsi="Tahoma" w:cs="Tahoma"/>
          <w:lang w:eastAsia="en-US"/>
        </w:rPr>
        <w:t xml:space="preserve">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Pr="004C1F13">
        <w:rPr>
          <w:rFonts w:ascii="Tahoma" w:eastAsia="Frutiger" w:hAnsi="Tahoma" w:cs="Tahoma"/>
          <w:lang w:eastAsia="en-US"/>
        </w:rPr>
        <w:t>v primeru kršenja določil</w:t>
      </w:r>
      <w:r w:rsidR="00220C4C">
        <w:rPr>
          <w:rFonts w:ascii="Tahoma" w:eastAsia="Frutiger" w:hAnsi="Tahoma" w:cs="Tahoma"/>
          <w:lang w:eastAsia="en-US"/>
        </w:rPr>
        <w:t xml:space="preserve"> okvirnega sporazuma</w:t>
      </w:r>
      <w:r w:rsidRPr="004C1F13">
        <w:rPr>
          <w:rFonts w:ascii="Tahoma" w:eastAsia="Frutiger" w:hAnsi="Tahoma" w:cs="Tahoma"/>
          <w:lang w:eastAsia="en-US"/>
        </w:rPr>
        <w:t xml:space="preserve"> s strani naročnika. V tem primeru </w:t>
      </w:r>
      <w:r w:rsidR="00220C4C">
        <w:rPr>
          <w:rFonts w:ascii="Tahoma" w:eastAsia="Frutiger" w:hAnsi="Tahoma" w:cs="Tahoma"/>
          <w:lang w:eastAsia="en-US"/>
        </w:rPr>
        <w:t>okvirni sporazum</w:t>
      </w:r>
      <w:r w:rsidR="00220C4C" w:rsidRPr="004C1F13">
        <w:rPr>
          <w:rFonts w:ascii="Tahoma" w:eastAsia="Frutiger" w:hAnsi="Tahoma" w:cs="Tahoma"/>
          <w:lang w:eastAsia="en-US"/>
        </w:rPr>
        <w:t xml:space="preserve"> </w:t>
      </w:r>
      <w:r w:rsidRPr="004C1F13">
        <w:rPr>
          <w:rFonts w:ascii="Tahoma" w:eastAsia="Frutiger" w:hAnsi="Tahoma" w:cs="Tahoma"/>
          <w:lang w:eastAsia="en-US"/>
        </w:rPr>
        <w:t xml:space="preserve">preneha veljati, ko naročnik prejme pisno obvestilo o odstopu od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Pr="004C1F13">
        <w:rPr>
          <w:rFonts w:ascii="Tahoma" w:eastAsia="Frutiger" w:hAnsi="Tahoma" w:cs="Tahoma"/>
          <w:lang w:eastAsia="en-US"/>
        </w:rPr>
        <w:t>z navedbo razloga za odstop</w:t>
      </w:r>
      <w:r w:rsidR="002271E2">
        <w:rPr>
          <w:rFonts w:ascii="Tahoma" w:eastAsia="Frutiger" w:hAnsi="Tahoma" w:cs="Tahoma"/>
          <w:lang w:eastAsia="en-US"/>
        </w:rPr>
        <w:t xml:space="preserve"> poslano</w:t>
      </w:r>
      <w:r w:rsidRPr="004C1F13">
        <w:rPr>
          <w:rFonts w:ascii="Tahoma" w:eastAsia="Frutiger" w:hAnsi="Tahoma" w:cs="Tahoma"/>
          <w:lang w:eastAsia="en-US"/>
        </w:rPr>
        <w:t xml:space="preserve"> s priporočeno pošiljko po pošti. </w:t>
      </w:r>
    </w:p>
    <w:p w14:paraId="5BE98B43" w14:textId="77777777" w:rsidR="00E90FDB" w:rsidRPr="004C1F13" w:rsidRDefault="00E90FDB" w:rsidP="00E63979">
      <w:pPr>
        <w:keepNext/>
        <w:keepLines/>
        <w:jc w:val="both"/>
        <w:rPr>
          <w:rFonts w:ascii="Tahoma" w:eastAsia="Frutiger" w:hAnsi="Tahoma" w:cs="Tahoma"/>
          <w:lang w:eastAsia="en-US"/>
        </w:rPr>
      </w:pPr>
    </w:p>
    <w:p w14:paraId="29906461" w14:textId="7EE8C9C4"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V primeru odstopa od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Pr="004C1F13">
        <w:rPr>
          <w:rFonts w:ascii="Tahoma" w:eastAsia="Frutiger" w:hAnsi="Tahoma" w:cs="Tahoma"/>
          <w:lang w:eastAsia="en-US"/>
        </w:rPr>
        <w:t>sta stranki dolžni do tedaj prevzete obveznosti izpolniti tako, kot je bilo to dogovorjeno pred odstopom.</w:t>
      </w:r>
    </w:p>
    <w:p w14:paraId="2367AB51" w14:textId="77777777" w:rsidR="00E90FDB" w:rsidRPr="004C1F13" w:rsidRDefault="00E90FDB" w:rsidP="00E63979">
      <w:pPr>
        <w:keepNext/>
        <w:keepLines/>
        <w:jc w:val="both"/>
        <w:rPr>
          <w:rFonts w:ascii="Tahoma" w:eastAsia="Frutiger" w:hAnsi="Tahoma" w:cs="Tahoma"/>
          <w:lang w:eastAsia="en-US"/>
        </w:rPr>
      </w:pPr>
    </w:p>
    <w:p w14:paraId="5B24003E" w14:textId="43FA27ED" w:rsidR="00E90FDB"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Med veljavnostjo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Pr="004C1F13">
        <w:rPr>
          <w:rFonts w:ascii="Tahoma" w:eastAsia="Frutiger" w:hAnsi="Tahoma" w:cs="Tahoma"/>
          <w:lang w:eastAsia="en-US"/>
        </w:rPr>
        <w:t xml:space="preserve">lahko naročnik, ne glede na določbe zakona, ki ureja obligacijska razmerja, odstopi od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Pr="004C1F13">
        <w:rPr>
          <w:rFonts w:ascii="Tahoma" w:eastAsia="Frutiger" w:hAnsi="Tahoma" w:cs="Tahoma"/>
          <w:lang w:eastAsia="en-US"/>
        </w:rPr>
        <w:t>tudi v primerih iz 96. člena ZJN-3.</w:t>
      </w:r>
    </w:p>
    <w:p w14:paraId="0F2A1EBF" w14:textId="77777777" w:rsidR="007D4B3D" w:rsidRPr="004C1F13" w:rsidRDefault="007D4B3D" w:rsidP="00E63979">
      <w:pPr>
        <w:keepNext/>
        <w:keepLines/>
        <w:jc w:val="both"/>
        <w:rPr>
          <w:rFonts w:ascii="Tahoma" w:eastAsia="Frutiger" w:hAnsi="Tahoma" w:cs="Tahoma"/>
          <w:lang w:eastAsia="en-US"/>
        </w:rPr>
      </w:pPr>
    </w:p>
    <w:p w14:paraId="5DEA3F28" w14:textId="039F34DE" w:rsidR="00E90FDB" w:rsidRDefault="00E90FDB" w:rsidP="00E63979">
      <w:pPr>
        <w:pStyle w:val="Odstavekseznama"/>
        <w:keepNext/>
        <w:keepLines/>
        <w:numPr>
          <w:ilvl w:val="0"/>
          <w:numId w:val="29"/>
        </w:numPr>
        <w:ind w:left="426" w:hanging="426"/>
        <w:jc w:val="both"/>
        <w:rPr>
          <w:rFonts w:ascii="Tahoma" w:eastAsia="Frutiger" w:hAnsi="Tahoma" w:cs="Tahoma"/>
          <w:b/>
          <w:lang w:eastAsia="en-US"/>
        </w:rPr>
      </w:pPr>
      <w:r w:rsidRPr="004C1F13">
        <w:rPr>
          <w:rFonts w:ascii="Tahoma" w:eastAsia="Frutiger" w:hAnsi="Tahoma" w:cs="Tahoma"/>
          <w:b/>
          <w:lang w:eastAsia="en-US"/>
        </w:rPr>
        <w:t xml:space="preserve">ODPOVED </w:t>
      </w:r>
      <w:r w:rsidR="00220C4C">
        <w:rPr>
          <w:rFonts w:ascii="Tahoma" w:eastAsia="Frutiger" w:hAnsi="Tahoma" w:cs="Tahoma"/>
          <w:b/>
          <w:lang w:eastAsia="en-US"/>
        </w:rPr>
        <w:t>OKVIRNEGA SPORAZUMA</w:t>
      </w:r>
    </w:p>
    <w:p w14:paraId="7E85BD17" w14:textId="77777777" w:rsidR="00C75C7F" w:rsidRPr="004C1F13" w:rsidRDefault="00C75C7F" w:rsidP="00E63979">
      <w:pPr>
        <w:pStyle w:val="Odstavekseznama"/>
        <w:keepNext/>
        <w:keepLines/>
        <w:ind w:left="426"/>
        <w:rPr>
          <w:rFonts w:ascii="Tahoma" w:eastAsia="Frutiger" w:hAnsi="Tahoma" w:cs="Tahoma"/>
          <w:b/>
          <w:lang w:eastAsia="en-US"/>
        </w:rPr>
      </w:pPr>
    </w:p>
    <w:p w14:paraId="6BB41A35"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75E5105" w14:textId="77777777" w:rsidR="00C75C7F" w:rsidRDefault="00C75C7F" w:rsidP="00E63979">
      <w:pPr>
        <w:keepNext/>
        <w:keepLines/>
        <w:jc w:val="both"/>
        <w:rPr>
          <w:rFonts w:ascii="Tahoma" w:eastAsia="Frutiger" w:hAnsi="Tahoma" w:cs="Tahoma"/>
          <w:lang w:eastAsia="en-US"/>
        </w:rPr>
      </w:pPr>
    </w:p>
    <w:p w14:paraId="78573110" w14:textId="20605117"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Vsaka stranka lahko odpove </w:t>
      </w:r>
      <w:r w:rsidR="00220C4C">
        <w:rPr>
          <w:rFonts w:ascii="Tahoma" w:eastAsia="Frutiger" w:hAnsi="Tahoma" w:cs="Tahoma"/>
          <w:lang w:eastAsia="en-US"/>
        </w:rPr>
        <w:t>okvirni sporazum</w:t>
      </w:r>
      <w:r w:rsidRPr="004C1F13">
        <w:rPr>
          <w:rFonts w:ascii="Tahoma" w:eastAsia="Frutiger" w:hAnsi="Tahoma" w:cs="Tahoma"/>
          <w:lang w:eastAsia="en-US"/>
        </w:rPr>
        <w:t xml:space="preserve">, če se okoliščine po sklenitvi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00220C4C">
        <w:rPr>
          <w:rFonts w:ascii="Tahoma" w:eastAsia="Frutiger" w:hAnsi="Tahoma" w:cs="Tahoma"/>
          <w:lang w:eastAsia="en-US"/>
        </w:rPr>
        <w:t>spremenijo tako, da sklenjen</w:t>
      </w:r>
      <w:r w:rsidRPr="004C1F13">
        <w:rPr>
          <w:rFonts w:ascii="Tahoma" w:eastAsia="Frutiger" w:hAnsi="Tahoma" w:cs="Tahoma"/>
          <w:lang w:eastAsia="en-US"/>
        </w:rPr>
        <w:t xml:space="preserve"> </w:t>
      </w:r>
      <w:r w:rsidR="00220C4C">
        <w:rPr>
          <w:rFonts w:ascii="Tahoma" w:eastAsia="Frutiger" w:hAnsi="Tahoma" w:cs="Tahoma"/>
          <w:lang w:eastAsia="en-US"/>
        </w:rPr>
        <w:t>okvirni sporazum</w:t>
      </w:r>
      <w:r w:rsidR="00220C4C" w:rsidRPr="004C1F13">
        <w:rPr>
          <w:rFonts w:ascii="Tahoma" w:eastAsia="Frutiger" w:hAnsi="Tahoma" w:cs="Tahoma"/>
          <w:lang w:eastAsia="en-US"/>
        </w:rPr>
        <w:t xml:space="preserve"> </w:t>
      </w:r>
      <w:r w:rsidRPr="004C1F13">
        <w:rPr>
          <w:rFonts w:ascii="Tahoma" w:eastAsia="Frutiger" w:hAnsi="Tahoma" w:cs="Tahoma"/>
          <w:lang w:eastAsia="en-US"/>
        </w:rPr>
        <w:t>ne izraža več prave volje stranke</w:t>
      </w:r>
      <w:r w:rsidR="00220C4C">
        <w:rPr>
          <w:rFonts w:ascii="Tahoma" w:eastAsia="Frutiger" w:hAnsi="Tahoma" w:cs="Tahoma"/>
          <w:lang w:eastAsia="en-US"/>
        </w:rPr>
        <w:t xml:space="preserve"> okvirnega sporazuma</w:t>
      </w:r>
      <w:r w:rsidRPr="004C1F13">
        <w:rPr>
          <w:rFonts w:ascii="Tahoma" w:eastAsia="Frutiger" w:hAnsi="Tahoma" w:cs="Tahoma"/>
          <w:lang w:eastAsia="en-US"/>
        </w:rPr>
        <w:t xml:space="preserve">, pod pogojem da stranki </w:t>
      </w:r>
      <w:r w:rsidR="00220C4C">
        <w:rPr>
          <w:rFonts w:ascii="Tahoma" w:eastAsia="Frutiger" w:hAnsi="Tahoma" w:cs="Tahoma"/>
          <w:lang w:eastAsia="en-US"/>
        </w:rPr>
        <w:t>okvirnega sporazuma</w:t>
      </w:r>
      <w:r w:rsidR="00220C4C" w:rsidRPr="004C1F13">
        <w:rPr>
          <w:rFonts w:ascii="Tahoma" w:eastAsia="Frutiger" w:hAnsi="Tahoma" w:cs="Tahoma"/>
          <w:lang w:eastAsia="en-US"/>
        </w:rPr>
        <w:t xml:space="preserve"> </w:t>
      </w:r>
      <w:r w:rsidRPr="004C1F13">
        <w:rPr>
          <w:rFonts w:ascii="Tahoma" w:eastAsia="Frutiger" w:hAnsi="Tahoma" w:cs="Tahoma"/>
          <w:lang w:eastAsia="en-US"/>
        </w:rPr>
        <w:t>med seboj poravnata vse medsebojne</w:t>
      </w:r>
      <w:r w:rsidR="00065F2E">
        <w:rPr>
          <w:rFonts w:ascii="Tahoma" w:eastAsia="Frutiger" w:hAnsi="Tahoma" w:cs="Tahoma"/>
          <w:lang w:eastAsia="en-US"/>
        </w:rPr>
        <w:t xml:space="preserve"> (zapadle)</w:t>
      </w:r>
      <w:r w:rsidRPr="004C1F13">
        <w:rPr>
          <w:rFonts w:ascii="Tahoma" w:eastAsia="Frutiger" w:hAnsi="Tahoma" w:cs="Tahoma"/>
          <w:lang w:eastAsia="en-US"/>
        </w:rPr>
        <w:t xml:space="preserve"> obveznosti. Odpovedni rok je </w:t>
      </w:r>
      <w:r w:rsidR="00220C4C">
        <w:rPr>
          <w:rFonts w:ascii="Tahoma" w:eastAsia="Frutiger" w:hAnsi="Tahoma" w:cs="Tahoma"/>
          <w:lang w:eastAsia="en-US"/>
        </w:rPr>
        <w:t>tri</w:t>
      </w:r>
      <w:r w:rsidRPr="004C1F13">
        <w:rPr>
          <w:rFonts w:ascii="Tahoma" w:eastAsia="Frutiger" w:hAnsi="Tahoma" w:cs="Tahoma"/>
          <w:lang w:eastAsia="en-US"/>
        </w:rPr>
        <w:t xml:space="preserve"> (</w:t>
      </w:r>
      <w:r w:rsidR="00220C4C">
        <w:rPr>
          <w:rFonts w:ascii="Tahoma" w:eastAsia="Frutiger" w:hAnsi="Tahoma" w:cs="Tahoma"/>
          <w:lang w:eastAsia="en-US"/>
        </w:rPr>
        <w:t>3</w:t>
      </w:r>
      <w:r w:rsidRPr="004C1F13">
        <w:rPr>
          <w:rFonts w:ascii="Tahoma" w:eastAsia="Frutiger" w:hAnsi="Tahoma" w:cs="Tahoma"/>
          <w:lang w:eastAsia="en-US"/>
        </w:rPr>
        <w:t>) mesec</w:t>
      </w:r>
      <w:r w:rsidR="00220C4C">
        <w:rPr>
          <w:rFonts w:ascii="Tahoma" w:eastAsia="Frutiger" w:hAnsi="Tahoma" w:cs="Tahoma"/>
          <w:lang w:eastAsia="en-US"/>
        </w:rPr>
        <w:t>e</w:t>
      </w:r>
      <w:r w:rsidRPr="004C1F13">
        <w:rPr>
          <w:rFonts w:ascii="Tahoma" w:eastAsia="Frutiger" w:hAnsi="Tahoma" w:cs="Tahoma"/>
          <w:lang w:eastAsia="en-US"/>
        </w:rPr>
        <w:t xml:space="preserve"> </w:t>
      </w:r>
      <w:r w:rsidR="003C2EF5">
        <w:rPr>
          <w:rFonts w:ascii="Tahoma" w:eastAsia="Frutiger" w:hAnsi="Tahoma" w:cs="Tahoma"/>
          <w:lang w:eastAsia="en-US"/>
        </w:rPr>
        <w:t xml:space="preserve">ter </w:t>
      </w:r>
      <w:r w:rsidRPr="004C1F13">
        <w:rPr>
          <w:rFonts w:ascii="Tahoma" w:eastAsia="Frutiger" w:hAnsi="Tahoma" w:cs="Tahoma"/>
          <w:lang w:eastAsia="en-US"/>
        </w:rPr>
        <w:t xml:space="preserve">prične teči z dnem </w:t>
      </w:r>
      <w:r w:rsidR="00CB2C6D">
        <w:rPr>
          <w:rFonts w:ascii="Tahoma" w:eastAsia="Frutiger" w:hAnsi="Tahoma" w:cs="Tahoma"/>
          <w:lang w:eastAsia="en-US"/>
        </w:rPr>
        <w:t>prejema</w:t>
      </w:r>
      <w:r w:rsidR="00065F2E">
        <w:rPr>
          <w:rFonts w:ascii="Tahoma" w:eastAsia="Frutiger" w:hAnsi="Tahoma" w:cs="Tahoma"/>
          <w:lang w:eastAsia="en-US"/>
        </w:rPr>
        <w:t xml:space="preserve"> priporočene poštne pošiljke </w:t>
      </w:r>
      <w:r w:rsidR="00875C01">
        <w:rPr>
          <w:rFonts w:ascii="Tahoma" w:eastAsia="Frutiger" w:hAnsi="Tahoma" w:cs="Tahoma"/>
          <w:lang w:eastAsia="en-US"/>
        </w:rPr>
        <w:t xml:space="preserve">o odpovedi </w:t>
      </w:r>
      <w:r w:rsidR="00CB2C6D">
        <w:rPr>
          <w:rFonts w:ascii="Tahoma" w:eastAsia="Frutiger" w:hAnsi="Tahoma" w:cs="Tahoma"/>
          <w:lang w:eastAsia="en-US"/>
        </w:rPr>
        <w:t>pri drugi stranki</w:t>
      </w:r>
      <w:r w:rsidR="00111C17">
        <w:rPr>
          <w:rFonts w:ascii="Tahoma" w:eastAsia="Frutiger" w:hAnsi="Tahoma" w:cs="Tahoma"/>
          <w:lang w:eastAsia="en-US"/>
        </w:rPr>
        <w:t xml:space="preserve"> okvirnega sporazuma</w:t>
      </w:r>
      <w:r w:rsidRPr="004C1F13">
        <w:rPr>
          <w:rFonts w:ascii="Tahoma" w:eastAsia="Frutiger" w:hAnsi="Tahoma" w:cs="Tahoma"/>
          <w:lang w:eastAsia="en-US"/>
        </w:rPr>
        <w:t>.</w:t>
      </w:r>
    </w:p>
    <w:p w14:paraId="44022394" w14:textId="77777777" w:rsidR="00E90FDB" w:rsidRPr="004C1F13" w:rsidRDefault="00E90FDB" w:rsidP="00E63979">
      <w:pPr>
        <w:keepNext/>
        <w:keepLines/>
        <w:jc w:val="both"/>
        <w:rPr>
          <w:rFonts w:ascii="Tahoma" w:eastAsia="Frutiger" w:hAnsi="Tahoma" w:cs="Tahoma"/>
          <w:lang w:eastAsia="en-US"/>
        </w:rPr>
      </w:pPr>
    </w:p>
    <w:p w14:paraId="211BCCD8" w14:textId="63DF375B" w:rsidR="00E90FDB"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Izvajalec se obvezuje, v času odpovedi medsebojnega razmerja po </w:t>
      </w:r>
      <w:r w:rsidR="00220C4C">
        <w:rPr>
          <w:rFonts w:ascii="Tahoma" w:eastAsia="Frutiger" w:hAnsi="Tahoma" w:cs="Tahoma"/>
          <w:lang w:eastAsia="en-US"/>
        </w:rPr>
        <w:t>okvirnem sporazumu</w:t>
      </w:r>
      <w:r w:rsidRPr="004C1F13">
        <w:rPr>
          <w:rFonts w:ascii="Tahoma" w:eastAsia="Frutiger" w:hAnsi="Tahoma" w:cs="Tahoma"/>
          <w:lang w:eastAsia="en-US"/>
        </w:rPr>
        <w:t xml:space="preserve">, izvajati </w:t>
      </w:r>
      <w:r w:rsidR="00CB2C6D">
        <w:rPr>
          <w:rFonts w:ascii="Tahoma" w:eastAsia="Frutiger" w:hAnsi="Tahoma" w:cs="Tahoma"/>
          <w:lang w:eastAsia="en-US"/>
        </w:rPr>
        <w:t>storitve/dobave</w:t>
      </w:r>
      <w:r w:rsidRPr="004C1F13">
        <w:rPr>
          <w:rFonts w:ascii="Tahoma" w:eastAsia="Frutiger" w:hAnsi="Tahoma" w:cs="Tahoma"/>
          <w:lang w:eastAsia="en-US"/>
        </w:rPr>
        <w:t xml:space="preserve"> do izteka odpovednega roka.</w:t>
      </w:r>
    </w:p>
    <w:p w14:paraId="2D4869AF" w14:textId="2C7B314A" w:rsidR="00220C4C" w:rsidRPr="00220C4C" w:rsidRDefault="00220C4C" w:rsidP="00E63979">
      <w:pPr>
        <w:keepNext/>
        <w:keepLines/>
        <w:jc w:val="both"/>
        <w:rPr>
          <w:rFonts w:ascii="Tahoma" w:eastAsia="Frutiger" w:hAnsi="Tahoma" w:cs="Tahoma"/>
          <w:lang w:eastAsia="en-US"/>
        </w:rPr>
      </w:pPr>
      <w:r w:rsidRPr="00220C4C">
        <w:rPr>
          <w:rFonts w:ascii="Tahoma" w:eastAsia="Frutiger" w:hAnsi="Tahoma" w:cs="Tahoma"/>
          <w:lang w:eastAsia="en-US"/>
        </w:rPr>
        <w:lastRenderedPageBreak/>
        <w:t xml:space="preserve">Stranki okvirnega sporazuma se lahko, s sklenitvijo aneksa k okvirnemu sporazumu, sporazumno dogovorita za daljši ali krajši odpovedni rok. </w:t>
      </w:r>
    </w:p>
    <w:p w14:paraId="79059326" w14:textId="2716B26D" w:rsidR="00177678" w:rsidRPr="004C1F13" w:rsidRDefault="00177678" w:rsidP="00E63979">
      <w:pPr>
        <w:keepNext/>
        <w:keepLines/>
        <w:jc w:val="both"/>
        <w:rPr>
          <w:rFonts w:ascii="Tahoma" w:eastAsia="Frutiger" w:hAnsi="Tahoma" w:cs="Tahoma"/>
          <w:b/>
          <w:lang w:eastAsia="en-US"/>
        </w:rPr>
      </w:pPr>
    </w:p>
    <w:p w14:paraId="65EB2059" w14:textId="77777777" w:rsidR="00E90FDB" w:rsidRDefault="00E90FDB" w:rsidP="00E63979">
      <w:pPr>
        <w:pStyle w:val="Odstavekseznama"/>
        <w:keepNext/>
        <w:keepLines/>
        <w:numPr>
          <w:ilvl w:val="0"/>
          <w:numId w:val="29"/>
        </w:numPr>
        <w:ind w:left="426" w:hanging="426"/>
        <w:jc w:val="both"/>
        <w:rPr>
          <w:rFonts w:ascii="Tahoma" w:eastAsia="Frutiger" w:hAnsi="Tahoma" w:cs="Tahoma"/>
          <w:b/>
          <w:lang w:eastAsia="en-US"/>
        </w:rPr>
      </w:pPr>
      <w:r w:rsidRPr="004C1F13">
        <w:rPr>
          <w:rFonts w:ascii="Tahoma" w:eastAsia="Frutiger" w:hAnsi="Tahoma" w:cs="Tahoma"/>
          <w:b/>
          <w:lang w:eastAsia="en-US"/>
        </w:rPr>
        <w:t>REŠEVANJE SPOROV</w:t>
      </w:r>
    </w:p>
    <w:p w14:paraId="0844E6CE" w14:textId="77777777" w:rsidR="00C75C7F" w:rsidRPr="004C1F13" w:rsidRDefault="00C75C7F" w:rsidP="00E63979">
      <w:pPr>
        <w:pStyle w:val="Odstavekseznama"/>
        <w:keepNext/>
        <w:keepLines/>
        <w:ind w:left="426"/>
        <w:rPr>
          <w:rFonts w:ascii="Tahoma" w:eastAsia="Frutiger" w:hAnsi="Tahoma" w:cs="Tahoma"/>
          <w:b/>
          <w:lang w:eastAsia="en-US"/>
        </w:rPr>
      </w:pPr>
    </w:p>
    <w:p w14:paraId="56571299"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65716666" w14:textId="77777777" w:rsidR="00C75C7F" w:rsidRDefault="00C75C7F" w:rsidP="00E63979">
      <w:pPr>
        <w:keepNext/>
        <w:keepLines/>
        <w:jc w:val="both"/>
        <w:rPr>
          <w:rFonts w:ascii="Tahoma" w:eastAsia="Frutiger" w:hAnsi="Tahoma" w:cs="Tahoma"/>
          <w:lang w:eastAsia="en-US"/>
        </w:rPr>
      </w:pPr>
    </w:p>
    <w:p w14:paraId="4A7249B2" w14:textId="41C57561"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Vse morebitne spore iz te</w:t>
      </w:r>
      <w:r w:rsidR="00220C4C">
        <w:rPr>
          <w:rFonts w:ascii="Tahoma" w:eastAsia="Frutiger" w:hAnsi="Tahoma" w:cs="Tahoma"/>
          <w:lang w:eastAsia="en-US"/>
        </w:rPr>
        <w:t>ga</w:t>
      </w:r>
      <w:r w:rsidRPr="004C1F13">
        <w:rPr>
          <w:rFonts w:ascii="Tahoma" w:eastAsia="Frutiger" w:hAnsi="Tahoma" w:cs="Tahoma"/>
          <w:lang w:eastAsia="en-US"/>
        </w:rPr>
        <w:t xml:space="preserve"> </w:t>
      </w:r>
      <w:r w:rsidR="00220C4C" w:rsidRPr="00220C4C">
        <w:rPr>
          <w:rFonts w:ascii="Tahoma" w:eastAsia="Frutiger" w:hAnsi="Tahoma" w:cs="Tahoma"/>
          <w:lang w:eastAsia="en-US"/>
        </w:rPr>
        <w:t xml:space="preserve">okvirnega sporazuma </w:t>
      </w:r>
      <w:r w:rsidRPr="004C1F13">
        <w:rPr>
          <w:rFonts w:ascii="Tahoma" w:eastAsia="Frutiger" w:hAnsi="Tahoma" w:cs="Tahoma"/>
          <w:lang w:eastAsia="en-US"/>
        </w:rPr>
        <w:t>bo</w:t>
      </w:r>
      <w:r w:rsidR="00447825">
        <w:rPr>
          <w:rFonts w:ascii="Tahoma" w:eastAsia="Frutiger" w:hAnsi="Tahoma" w:cs="Tahoma"/>
          <w:lang w:eastAsia="en-US"/>
        </w:rPr>
        <w:t>sta</w:t>
      </w:r>
      <w:r w:rsidRPr="004C1F13">
        <w:rPr>
          <w:rFonts w:ascii="Tahoma" w:eastAsia="Frutiger" w:hAnsi="Tahoma" w:cs="Tahoma"/>
          <w:lang w:eastAsia="en-US"/>
        </w:rPr>
        <w:t xml:space="preserve"> strank</w:t>
      </w:r>
      <w:r w:rsidR="00447825">
        <w:rPr>
          <w:rFonts w:ascii="Tahoma" w:eastAsia="Frutiger" w:hAnsi="Tahoma" w:cs="Tahoma"/>
          <w:lang w:eastAsia="en-US"/>
        </w:rPr>
        <w:t>i</w:t>
      </w:r>
      <w:r w:rsidR="00220C4C">
        <w:rPr>
          <w:rFonts w:ascii="Tahoma" w:eastAsia="Frutiger" w:hAnsi="Tahoma" w:cs="Tahoma"/>
          <w:lang w:eastAsia="en-US"/>
        </w:rPr>
        <w:t xml:space="preserve"> </w:t>
      </w:r>
      <w:r w:rsidR="00220C4C" w:rsidRPr="00220C4C">
        <w:rPr>
          <w:rFonts w:ascii="Tahoma" w:eastAsia="Frutiger" w:hAnsi="Tahoma" w:cs="Tahoma"/>
          <w:lang w:eastAsia="en-US"/>
        </w:rPr>
        <w:t>okvirnega sporazuma</w:t>
      </w:r>
      <w:r w:rsidRPr="004C1F13">
        <w:rPr>
          <w:rFonts w:ascii="Tahoma" w:eastAsia="Frutiger" w:hAnsi="Tahoma" w:cs="Tahoma"/>
          <w:lang w:eastAsia="en-US"/>
        </w:rPr>
        <w:t xml:space="preserve"> prvenstveno reševal</w:t>
      </w:r>
      <w:r w:rsidR="00447825">
        <w:rPr>
          <w:rFonts w:ascii="Tahoma" w:eastAsia="Frutiger" w:hAnsi="Tahoma" w:cs="Tahoma"/>
          <w:lang w:eastAsia="en-US"/>
        </w:rPr>
        <w:t>i</w:t>
      </w:r>
      <w:r w:rsidRPr="004C1F13">
        <w:rPr>
          <w:rFonts w:ascii="Tahoma" w:eastAsia="Frutiger" w:hAnsi="Tahoma" w:cs="Tahoma"/>
          <w:lang w:eastAsia="en-US"/>
        </w:rPr>
        <w:t xml:space="preserve"> sporazumno. V nasprotnem primeru je za reševanje spora pristojno stvarno pristojno sodišče v Ljubljani.</w:t>
      </w:r>
    </w:p>
    <w:p w14:paraId="1D82080F" w14:textId="6775FD8B" w:rsidR="005455A5" w:rsidRDefault="005455A5" w:rsidP="00E63979">
      <w:pPr>
        <w:keepNext/>
        <w:keepLines/>
        <w:jc w:val="both"/>
        <w:rPr>
          <w:rFonts w:ascii="Tahoma" w:eastAsia="Frutiger" w:hAnsi="Tahoma" w:cs="Tahoma"/>
          <w:lang w:eastAsia="en-US"/>
        </w:rPr>
      </w:pPr>
    </w:p>
    <w:p w14:paraId="207BEB7D" w14:textId="439C1D42" w:rsidR="00E90FDB" w:rsidRDefault="00E90FDB" w:rsidP="00E63979">
      <w:pPr>
        <w:pStyle w:val="Odstavekseznama"/>
        <w:keepNext/>
        <w:keepLines/>
        <w:numPr>
          <w:ilvl w:val="0"/>
          <w:numId w:val="29"/>
        </w:numPr>
        <w:ind w:left="426" w:hanging="426"/>
        <w:jc w:val="both"/>
        <w:rPr>
          <w:rFonts w:ascii="Tahoma" w:eastAsia="Frutiger" w:hAnsi="Tahoma" w:cs="Tahoma"/>
          <w:b/>
          <w:lang w:eastAsia="en-US"/>
        </w:rPr>
      </w:pPr>
      <w:r w:rsidRPr="004C1F13">
        <w:rPr>
          <w:rFonts w:ascii="Tahoma" w:eastAsia="Frutiger" w:hAnsi="Tahoma" w:cs="Tahoma"/>
          <w:b/>
          <w:lang w:eastAsia="en-US"/>
        </w:rPr>
        <w:t>RAZVEZNI POGOJ</w:t>
      </w:r>
    </w:p>
    <w:p w14:paraId="4D05CB30" w14:textId="77777777" w:rsidR="00C75C7F" w:rsidRPr="004C1F13" w:rsidRDefault="00C75C7F" w:rsidP="00E63979">
      <w:pPr>
        <w:pStyle w:val="Odstavekseznama"/>
        <w:keepNext/>
        <w:keepLines/>
        <w:ind w:left="426"/>
        <w:rPr>
          <w:rFonts w:ascii="Tahoma" w:eastAsia="Frutiger" w:hAnsi="Tahoma" w:cs="Tahoma"/>
          <w:b/>
          <w:lang w:eastAsia="en-US"/>
        </w:rPr>
      </w:pPr>
    </w:p>
    <w:p w14:paraId="7250D3CA"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1D9E70B" w14:textId="77777777" w:rsidR="00C75C7F" w:rsidRDefault="00C75C7F" w:rsidP="00E63979">
      <w:pPr>
        <w:keepNext/>
        <w:keepLines/>
        <w:jc w:val="both"/>
        <w:rPr>
          <w:rFonts w:ascii="Tahoma" w:eastAsia="Frutiger" w:hAnsi="Tahoma" w:cs="Tahoma"/>
          <w:lang w:eastAsia="en-US"/>
        </w:rPr>
      </w:pPr>
    </w:p>
    <w:p w14:paraId="4F985AAB" w14:textId="12293170" w:rsidR="00984023" w:rsidRPr="004C1F13" w:rsidRDefault="00984023" w:rsidP="00E63979">
      <w:pPr>
        <w:keepNext/>
        <w:keepLines/>
        <w:jc w:val="both"/>
        <w:rPr>
          <w:rFonts w:ascii="Tahoma" w:eastAsia="Frutiger" w:hAnsi="Tahoma" w:cs="Tahoma"/>
        </w:rPr>
      </w:pPr>
      <w:r w:rsidRPr="004C1F13">
        <w:rPr>
          <w:rFonts w:ascii="Tahoma" w:eastAsia="Frutiger" w:hAnsi="Tahoma" w:cs="Tahoma"/>
          <w:lang w:eastAsia="en-US"/>
        </w:rPr>
        <w:t xml:space="preserve">Ta </w:t>
      </w:r>
      <w:r>
        <w:rPr>
          <w:rFonts w:ascii="Tahoma" w:eastAsia="Frutiger" w:hAnsi="Tahoma" w:cs="Tahoma"/>
          <w:lang w:eastAsia="en-US"/>
        </w:rPr>
        <w:t>okvirni sporazum je sklenjen</w:t>
      </w:r>
      <w:r w:rsidRPr="004C1F13">
        <w:rPr>
          <w:rFonts w:ascii="Tahoma" w:eastAsia="Frutiger" w:hAnsi="Tahoma" w:cs="Tahoma"/>
          <w:lang w:eastAsia="en-US"/>
        </w:rPr>
        <w:t xml:space="preserve"> pod razveznim pogojem, ki se uresniči v primeru izpolnitve ene od naslednjih okoliščin:</w:t>
      </w:r>
    </w:p>
    <w:p w14:paraId="22DB3255" w14:textId="77777777" w:rsidR="00984023" w:rsidRPr="004C1F13" w:rsidRDefault="00984023" w:rsidP="00E6397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če bo naročnik seznanjen, da je sodišče s pravnomočno odločitvijo ugotovilo kršitev obveznosti delovne, okoljske ali socialne zakonodaje</w:t>
      </w:r>
      <w:r>
        <w:rPr>
          <w:rFonts w:ascii="Tahoma" w:eastAsia="Frutiger" w:hAnsi="Tahoma" w:cs="Tahoma"/>
          <w:lang w:eastAsia="en-US"/>
        </w:rPr>
        <w:t xml:space="preserve">, </w:t>
      </w:r>
      <w:r w:rsidRPr="001C35B4">
        <w:rPr>
          <w:rFonts w:ascii="Tahoma" w:eastAsia="Frutiger" w:hAnsi="Tahoma" w:cs="Tahoma"/>
          <w:lang w:eastAsia="en-US"/>
        </w:rPr>
        <w:t>ki so določene v pravu Evropske unije, predpisih, ki veljajo v Republiki Sloveniji, kolektivnih pogodbah ali predpisih mednarodnega okoljskega, socialnega in delovnega prava</w:t>
      </w:r>
      <w:r>
        <w:rPr>
          <w:rFonts w:ascii="Tahoma" w:eastAsia="Frutiger" w:hAnsi="Tahoma" w:cs="Tahoma"/>
          <w:lang w:eastAsia="en-US"/>
        </w:rPr>
        <w:t>,</w:t>
      </w:r>
      <w:r w:rsidRPr="004C1F13">
        <w:rPr>
          <w:rFonts w:ascii="Tahoma" w:eastAsia="Frutiger" w:hAnsi="Tahoma" w:cs="Tahoma"/>
          <w:lang w:eastAsia="en-US"/>
        </w:rPr>
        <w:t xml:space="preserve"> s strani izvajalca ali podizvajalca ali </w:t>
      </w:r>
    </w:p>
    <w:p w14:paraId="4E26A30C" w14:textId="3D61C8B6" w:rsidR="00984023" w:rsidRPr="004C1F13" w:rsidRDefault="00984023" w:rsidP="00E63979">
      <w:pPr>
        <w:keepNext/>
        <w:keepLines/>
        <w:numPr>
          <w:ilvl w:val="0"/>
          <w:numId w:val="7"/>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w:t>
      </w:r>
      <w:r w:rsidRPr="001C35B4">
        <w:rPr>
          <w:rFonts w:ascii="Tahoma" w:eastAsia="Frutiger" w:hAnsi="Tahoma" w:cs="Tahoma"/>
          <w:lang w:eastAsia="en-US"/>
        </w:rPr>
        <w:t xml:space="preserve">da je pristojni državni organ pri izvajalcu </w:t>
      </w:r>
      <w:r>
        <w:rPr>
          <w:rFonts w:ascii="Tahoma" w:eastAsia="Frutiger" w:hAnsi="Tahoma" w:cs="Tahoma"/>
          <w:lang w:eastAsia="en-US"/>
        </w:rPr>
        <w:t xml:space="preserve">okvirnega sporazuma </w:t>
      </w:r>
      <w:r w:rsidRPr="001C35B4">
        <w:rPr>
          <w:rFonts w:ascii="Tahoma" w:eastAsia="Frutiger" w:hAnsi="Tahoma" w:cs="Tahoma"/>
          <w:lang w:eastAsia="en-US"/>
        </w:rPr>
        <w:t xml:space="preserve">ali njegovem podizvajalcu v času izvajanja </w:t>
      </w:r>
      <w:r>
        <w:rPr>
          <w:rFonts w:ascii="Tahoma" w:eastAsia="Frutiger" w:hAnsi="Tahoma" w:cs="Tahoma"/>
          <w:lang w:eastAsia="en-US"/>
        </w:rPr>
        <w:t xml:space="preserve">okvirnega sporazuma </w:t>
      </w:r>
      <w:r w:rsidRPr="001C35B4">
        <w:rPr>
          <w:rFonts w:ascii="Tahoma" w:eastAsia="Frutiger" w:hAnsi="Tahoma" w:cs="Tahoma"/>
          <w:lang w:eastAsia="en-US"/>
        </w:rPr>
        <w:t>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eastAsia="Frutiger" w:hAnsi="Tahoma" w:cs="Tahoma"/>
          <w:lang w:eastAsia="en-US"/>
        </w:rPr>
        <w:t>.</w:t>
      </w:r>
    </w:p>
    <w:p w14:paraId="3B49D7BB" w14:textId="77777777" w:rsidR="00984023" w:rsidRPr="004C1F13" w:rsidRDefault="00984023" w:rsidP="00E63979">
      <w:pPr>
        <w:keepNext/>
        <w:keepLines/>
        <w:jc w:val="both"/>
        <w:rPr>
          <w:rFonts w:ascii="Tahoma" w:eastAsia="Frutiger" w:hAnsi="Tahoma" w:cs="Tahoma"/>
          <w:lang w:eastAsia="en-US"/>
        </w:rPr>
      </w:pPr>
    </w:p>
    <w:p w14:paraId="1AE5E8A4" w14:textId="77777777" w:rsidR="00984023" w:rsidRPr="001C35B4" w:rsidRDefault="00984023" w:rsidP="00E63979">
      <w:pPr>
        <w:keepNext/>
        <w:keepLines/>
        <w:tabs>
          <w:tab w:val="left" w:pos="1418"/>
          <w:tab w:val="left" w:pos="1702"/>
        </w:tabs>
        <w:jc w:val="both"/>
        <w:rPr>
          <w:rFonts w:ascii="Tahoma" w:eastAsia="Frutiger" w:hAnsi="Tahoma" w:cs="Tahoma"/>
          <w:lang w:eastAsia="en-US"/>
        </w:rPr>
      </w:pPr>
      <w:r w:rsidRPr="001C35B4">
        <w:rPr>
          <w:rFonts w:ascii="Tahoma" w:eastAsia="Frutiger" w:hAnsi="Tahoma" w:cs="Tahoma"/>
          <w:lang w:eastAsia="en-US"/>
        </w:rPr>
        <w:t>V primeru seznanitve naročnika s kršitvijo mora ta o tem obvestiti izvajalca v desetih</w:t>
      </w:r>
      <w:r>
        <w:rPr>
          <w:rFonts w:ascii="Tahoma" w:eastAsia="Frutiger" w:hAnsi="Tahoma" w:cs="Tahoma"/>
          <w:lang w:eastAsia="en-US"/>
        </w:rPr>
        <w:t xml:space="preserve"> (10)</w:t>
      </w:r>
      <w:r w:rsidRPr="001C35B4">
        <w:rPr>
          <w:rFonts w:ascii="Tahoma" w:eastAsia="Frutiger" w:hAnsi="Tahoma" w:cs="Tahoma"/>
          <w:lang w:eastAsia="en-US"/>
        </w:rPr>
        <w:t xml:space="preserve"> dneh.</w:t>
      </w:r>
    </w:p>
    <w:p w14:paraId="011AAEE7" w14:textId="77777777" w:rsidR="00984023" w:rsidRDefault="00984023" w:rsidP="00E63979">
      <w:pPr>
        <w:keepNext/>
        <w:keepLines/>
        <w:tabs>
          <w:tab w:val="left" w:pos="1418"/>
          <w:tab w:val="left" w:pos="1702"/>
        </w:tabs>
        <w:jc w:val="both"/>
        <w:rPr>
          <w:rFonts w:ascii="Tahoma" w:eastAsia="Frutiger" w:hAnsi="Tahoma" w:cs="Tahoma"/>
          <w:highlight w:val="yellow"/>
          <w:lang w:eastAsia="en-US"/>
        </w:rPr>
      </w:pPr>
    </w:p>
    <w:p w14:paraId="77B486CB" w14:textId="77777777" w:rsidR="00984023" w:rsidRDefault="00984023" w:rsidP="00E63979">
      <w:pPr>
        <w:keepNext/>
        <w:keepLines/>
        <w:tabs>
          <w:tab w:val="left" w:pos="1418"/>
          <w:tab w:val="left" w:pos="1702"/>
        </w:tabs>
        <w:jc w:val="both"/>
        <w:rPr>
          <w:rFonts w:ascii="Tahoma" w:eastAsia="Frutiger" w:hAnsi="Tahoma" w:cs="Tahoma"/>
          <w:lang w:eastAsia="en-US"/>
        </w:rPr>
      </w:pPr>
      <w:r w:rsidRPr="001C35B4">
        <w:rPr>
          <w:rFonts w:ascii="Tahoma" w:eastAsia="Frutiger" w:hAnsi="Tahoma" w:cs="Tahoma"/>
          <w:lang w:eastAsia="en-US"/>
        </w:rPr>
        <w:t xml:space="preserve">Izvajalec lahko v roku, ki ga določi naročnik (ki ne bo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3A40066" w14:textId="77777777" w:rsidR="00984023" w:rsidRDefault="00984023" w:rsidP="00E63979">
      <w:pPr>
        <w:keepNext/>
        <w:keepLines/>
        <w:tabs>
          <w:tab w:val="left" w:pos="1418"/>
          <w:tab w:val="left" w:pos="1702"/>
        </w:tabs>
        <w:jc w:val="both"/>
        <w:rPr>
          <w:rFonts w:ascii="Tahoma" w:eastAsia="Frutiger" w:hAnsi="Tahoma" w:cs="Tahoma"/>
          <w:lang w:eastAsia="en-US"/>
        </w:rPr>
      </w:pPr>
    </w:p>
    <w:p w14:paraId="25B02897" w14:textId="3BDDF12E" w:rsidR="00984023" w:rsidRDefault="00984023" w:rsidP="00E63979">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 ne</w:t>
      </w:r>
      <w:r w:rsidRPr="001C35B4">
        <w:rPr>
          <w:rFonts w:ascii="Tahoma" w:eastAsia="Frutiger" w:hAnsi="Tahoma" w:cs="Tahoma"/>
          <w:lang w:eastAsia="en-US"/>
        </w:rPr>
        <w:t xml:space="preserve"> predložil dokazov za podizvajalca ali če jih je, pa </w:t>
      </w:r>
      <w:r>
        <w:rPr>
          <w:rFonts w:ascii="Tahoma" w:eastAsia="Frutiger" w:hAnsi="Tahoma" w:cs="Tahoma"/>
          <w:lang w:eastAsia="en-US"/>
        </w:rPr>
        <w:t xml:space="preserve">bo </w:t>
      </w:r>
      <w:r w:rsidRPr="001C35B4">
        <w:rPr>
          <w:rFonts w:ascii="Tahoma" w:eastAsia="Frutiger" w:hAnsi="Tahoma" w:cs="Tahoma"/>
          <w:lang w:eastAsia="en-US"/>
        </w:rPr>
        <w:t>naročnik oceni</w:t>
      </w:r>
      <w:r>
        <w:rPr>
          <w:rFonts w:ascii="Tahoma" w:eastAsia="Frutiger" w:hAnsi="Tahoma" w:cs="Tahoma"/>
          <w:lang w:eastAsia="en-US"/>
        </w:rPr>
        <w:t>l</w:t>
      </w:r>
      <w:r w:rsidRPr="001C35B4">
        <w:rPr>
          <w:rFonts w:ascii="Tahoma" w:eastAsia="Frutiger" w:hAnsi="Tahoma" w:cs="Tahoma"/>
          <w:lang w:eastAsia="en-US"/>
        </w:rPr>
        <w:t xml:space="preserve">, da ti ukrepi ne zadoščajo, lahko izvajalec zamenja podizvajalca v roku, ki ga določi naročnik in ne </w:t>
      </w:r>
      <w:r>
        <w:rPr>
          <w:rFonts w:ascii="Tahoma" w:eastAsia="Frutiger" w:hAnsi="Tahoma" w:cs="Tahoma"/>
          <w:lang w:eastAsia="en-US"/>
        </w:rPr>
        <w:t>bo</w:t>
      </w:r>
      <w:r w:rsidRPr="001C35B4">
        <w:rPr>
          <w:rFonts w:ascii="Tahoma" w:eastAsia="Frutiger" w:hAnsi="Tahoma" w:cs="Tahoma"/>
          <w:lang w:eastAsia="en-US"/>
        </w:rPr>
        <w:t xml:space="preserve"> daljši od </w:t>
      </w:r>
      <w:r>
        <w:rPr>
          <w:rFonts w:ascii="Tahoma" w:eastAsia="Frutiger" w:hAnsi="Tahoma" w:cs="Tahoma"/>
          <w:lang w:eastAsia="en-US"/>
        </w:rPr>
        <w:t>petnajst (</w:t>
      </w:r>
      <w:r w:rsidRPr="001C35B4">
        <w:rPr>
          <w:rFonts w:ascii="Tahoma" w:eastAsia="Frutiger" w:hAnsi="Tahoma" w:cs="Tahoma"/>
          <w:lang w:eastAsia="en-US"/>
        </w:rPr>
        <w:t>15</w:t>
      </w:r>
      <w:r>
        <w:rPr>
          <w:rFonts w:ascii="Tahoma" w:eastAsia="Frutiger" w:hAnsi="Tahoma" w:cs="Tahoma"/>
          <w:lang w:eastAsia="en-US"/>
        </w:rPr>
        <w:t>)</w:t>
      </w:r>
      <w:r w:rsidRPr="001C35B4">
        <w:rPr>
          <w:rFonts w:ascii="Tahoma" w:eastAsia="Frutiger" w:hAnsi="Tahoma" w:cs="Tahoma"/>
          <w:lang w:eastAsia="en-US"/>
        </w:rPr>
        <w:t xml:space="preserve"> dni v skladu s 94. členom </w:t>
      </w:r>
      <w:r>
        <w:rPr>
          <w:rFonts w:ascii="Tahoma" w:eastAsia="Frutiger" w:hAnsi="Tahoma" w:cs="Tahoma"/>
          <w:lang w:eastAsia="en-US"/>
        </w:rPr>
        <w:t>ZJN-3</w:t>
      </w:r>
      <w:r w:rsidRPr="001C35B4">
        <w:rPr>
          <w:rFonts w:ascii="Tahoma" w:eastAsia="Frutiger" w:hAnsi="Tahoma" w:cs="Tahoma"/>
          <w:lang w:eastAsia="en-US"/>
        </w:rPr>
        <w:t>, ali sam prevzame del</w:t>
      </w:r>
      <w:r>
        <w:rPr>
          <w:rFonts w:ascii="Tahoma" w:eastAsia="Frutiger" w:hAnsi="Tahoma" w:cs="Tahoma"/>
          <w:lang w:eastAsia="en-US"/>
        </w:rPr>
        <w:t>a</w:t>
      </w:r>
      <w:r w:rsidRPr="001C35B4">
        <w:rPr>
          <w:rFonts w:ascii="Tahoma" w:eastAsia="Frutiger" w:hAnsi="Tahoma" w:cs="Tahoma"/>
          <w:lang w:eastAsia="en-US"/>
        </w:rPr>
        <w:t xml:space="preserve">, ki ga je oddal v podizvajanje temu podizvajalcu, če ta zamenjava ali prevzem ne pomeni bistvene spremembe </w:t>
      </w:r>
      <w:r w:rsidR="000F6DB6">
        <w:rPr>
          <w:rFonts w:ascii="Tahoma" w:hAnsi="Tahoma" w:cs="Tahoma"/>
        </w:rPr>
        <w:t>iz okvirnega sporazuma</w:t>
      </w:r>
      <w:r w:rsidRPr="001C35B4">
        <w:rPr>
          <w:rFonts w:ascii="Tahoma" w:eastAsia="Frutiger" w:hAnsi="Tahoma" w:cs="Tahoma"/>
          <w:lang w:eastAsia="en-US"/>
        </w:rPr>
        <w:t xml:space="preserve">. </w:t>
      </w:r>
    </w:p>
    <w:p w14:paraId="7211F308" w14:textId="77777777" w:rsidR="00984023" w:rsidRDefault="00984023" w:rsidP="00E63979">
      <w:pPr>
        <w:keepNext/>
        <w:keepLines/>
        <w:tabs>
          <w:tab w:val="left" w:pos="1418"/>
          <w:tab w:val="left" w:pos="1702"/>
        </w:tabs>
        <w:jc w:val="both"/>
        <w:rPr>
          <w:rFonts w:ascii="Tahoma" w:eastAsia="Frutiger" w:hAnsi="Tahoma" w:cs="Tahoma"/>
          <w:lang w:eastAsia="en-US"/>
        </w:rPr>
      </w:pPr>
    </w:p>
    <w:p w14:paraId="35A5735E" w14:textId="56FDA7E7" w:rsidR="00984023" w:rsidRDefault="00984023" w:rsidP="00E63979">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 ne predloži</w:t>
      </w:r>
      <w:r w:rsidRPr="001C35B4">
        <w:rPr>
          <w:rFonts w:ascii="Tahoma" w:eastAsia="Frutiger" w:hAnsi="Tahoma" w:cs="Tahoma"/>
          <w:lang w:eastAsia="en-US"/>
        </w:rPr>
        <w:t xml:space="preserve"> dokazov zase ali za podizvajalca ali če jih je, pa </w:t>
      </w:r>
      <w:r>
        <w:rPr>
          <w:rFonts w:ascii="Tahoma" w:eastAsia="Frutiger" w:hAnsi="Tahoma" w:cs="Tahoma"/>
          <w:lang w:eastAsia="en-US"/>
        </w:rPr>
        <w:t xml:space="preserve">bo </w:t>
      </w:r>
      <w:r w:rsidRPr="001C35B4">
        <w:rPr>
          <w:rFonts w:ascii="Tahoma" w:eastAsia="Frutiger" w:hAnsi="Tahoma" w:cs="Tahoma"/>
          <w:lang w:eastAsia="en-US"/>
        </w:rPr>
        <w:t>naročnik oceni</w:t>
      </w:r>
      <w:r>
        <w:rPr>
          <w:rFonts w:ascii="Tahoma" w:eastAsia="Frutiger" w:hAnsi="Tahoma" w:cs="Tahoma"/>
          <w:lang w:eastAsia="en-US"/>
        </w:rPr>
        <w:t>l</w:t>
      </w:r>
      <w:r w:rsidRPr="001C35B4">
        <w:rPr>
          <w:rFonts w:ascii="Tahoma" w:eastAsia="Frutiger" w:hAnsi="Tahoma" w:cs="Tahoma"/>
          <w:lang w:eastAsia="en-US"/>
        </w:rPr>
        <w:t>, da ti ukrepi ne zadoščajo, ali če izvajalec ne prevzame del sam ali predlaga novega podizvajalca ali če naročnik v skladu s 94. členom </w:t>
      </w:r>
      <w:r>
        <w:rPr>
          <w:rFonts w:ascii="Tahoma" w:eastAsia="Frutiger" w:hAnsi="Tahoma" w:cs="Tahoma"/>
          <w:lang w:eastAsia="en-US"/>
        </w:rPr>
        <w:t>ZJN-3</w:t>
      </w:r>
      <w:r w:rsidRPr="001C35B4">
        <w:rPr>
          <w:rFonts w:ascii="Tahoma" w:eastAsia="Frutiger" w:hAnsi="Tahoma" w:cs="Tahoma"/>
          <w:lang w:eastAsia="en-US"/>
        </w:rPr>
        <w:t xml:space="preserve"> pravočasno predlaganega novega podizvajalca zavrne, se razvezni pogoj uresniči pod pogojem, da je od seznanitve naročnika s kršitvijo in do izteka veljavnosti </w:t>
      </w:r>
      <w:r>
        <w:rPr>
          <w:rFonts w:ascii="Tahoma" w:eastAsia="Frutiger" w:hAnsi="Tahoma" w:cs="Tahoma"/>
          <w:lang w:eastAsia="en-US"/>
        </w:rPr>
        <w:t xml:space="preserve">okvirnega sporazuma </w:t>
      </w:r>
      <w:r w:rsidRPr="001C35B4">
        <w:rPr>
          <w:rFonts w:ascii="Tahoma" w:eastAsia="Frutiger" w:hAnsi="Tahoma" w:cs="Tahoma"/>
          <w:lang w:eastAsia="en-US"/>
        </w:rPr>
        <w:t>še najmanj šest</w:t>
      </w:r>
      <w:r w:rsidR="00CB2C6D">
        <w:rPr>
          <w:rFonts w:ascii="Tahoma" w:eastAsia="Frutiger" w:hAnsi="Tahoma" w:cs="Tahoma"/>
          <w:lang w:eastAsia="en-US"/>
        </w:rPr>
        <w:t xml:space="preserve"> (6)</w:t>
      </w:r>
      <w:r w:rsidRPr="001C35B4">
        <w:rPr>
          <w:rFonts w:ascii="Tahoma" w:eastAsia="Frutiger" w:hAnsi="Tahoma" w:cs="Tahoma"/>
          <w:lang w:eastAsia="en-US"/>
        </w:rPr>
        <w:t xml:space="preserve"> mesecev. </w:t>
      </w:r>
    </w:p>
    <w:p w14:paraId="2747A18F" w14:textId="77777777" w:rsidR="00984023" w:rsidRDefault="00984023" w:rsidP="00E63979">
      <w:pPr>
        <w:keepNext/>
        <w:keepLines/>
        <w:tabs>
          <w:tab w:val="left" w:pos="1418"/>
          <w:tab w:val="left" w:pos="1702"/>
        </w:tabs>
        <w:jc w:val="both"/>
        <w:rPr>
          <w:rFonts w:ascii="Tahoma" w:eastAsia="Frutiger" w:hAnsi="Tahoma" w:cs="Tahoma"/>
          <w:lang w:eastAsia="en-US"/>
        </w:rPr>
      </w:pPr>
    </w:p>
    <w:p w14:paraId="020DBE93" w14:textId="4A6CC053" w:rsidR="00984023" w:rsidRDefault="00984023" w:rsidP="00E63979">
      <w:pPr>
        <w:keepNext/>
        <w:keepLines/>
        <w:tabs>
          <w:tab w:val="left" w:pos="1418"/>
          <w:tab w:val="left" w:pos="1702"/>
        </w:tabs>
        <w:jc w:val="both"/>
        <w:rPr>
          <w:rFonts w:ascii="Tahoma" w:eastAsia="Frutiger" w:hAnsi="Tahoma" w:cs="Tahoma"/>
          <w:lang w:eastAsia="en-US"/>
        </w:rPr>
      </w:pPr>
      <w:r w:rsidRPr="001C35B4">
        <w:rPr>
          <w:rFonts w:ascii="Tahoma" w:eastAsia="Frutiger" w:hAnsi="Tahoma" w:cs="Tahoma"/>
          <w:lang w:eastAsia="en-US"/>
        </w:rPr>
        <w:t xml:space="preserve">V primeru izpolnitve razveznega pogoja se šteje, da je </w:t>
      </w:r>
      <w:r>
        <w:rPr>
          <w:rFonts w:ascii="Tahoma" w:eastAsia="Frutiger" w:hAnsi="Tahoma" w:cs="Tahoma"/>
          <w:lang w:eastAsia="en-US"/>
        </w:rPr>
        <w:t>okvirni sporazum razvezan</w:t>
      </w:r>
      <w:r w:rsidRPr="001C35B4">
        <w:rPr>
          <w:rFonts w:ascii="Tahoma" w:eastAsia="Frutiger" w:hAnsi="Tahoma" w:cs="Tahoma"/>
          <w:lang w:eastAsia="en-US"/>
        </w:rPr>
        <w:t xml:space="preserve"> z dnem sklenitve nove</w:t>
      </w:r>
      <w:r>
        <w:rPr>
          <w:rFonts w:ascii="Tahoma" w:eastAsia="Frutiger" w:hAnsi="Tahoma" w:cs="Tahoma"/>
          <w:lang w:eastAsia="en-US"/>
        </w:rPr>
        <w:t>ga</w:t>
      </w:r>
      <w:r w:rsidRPr="001C35B4">
        <w:rPr>
          <w:rFonts w:ascii="Tahoma" w:eastAsia="Frutiger" w:hAnsi="Tahoma" w:cs="Tahoma"/>
          <w:lang w:eastAsia="en-US"/>
        </w:rPr>
        <w:t xml:space="preserve"> </w:t>
      </w:r>
      <w:r>
        <w:rPr>
          <w:rFonts w:ascii="Tahoma" w:eastAsia="Frutiger" w:hAnsi="Tahoma" w:cs="Tahoma"/>
          <w:lang w:eastAsia="en-US"/>
        </w:rPr>
        <w:t xml:space="preserve">okvirnega sporazuma </w:t>
      </w:r>
      <w:r w:rsidRPr="001C35B4">
        <w:rPr>
          <w:rFonts w:ascii="Tahoma" w:eastAsia="Frutiger" w:hAnsi="Tahoma" w:cs="Tahoma"/>
          <w:lang w:eastAsia="en-US"/>
        </w:rPr>
        <w:t xml:space="preserve">o izvedbi javnega naročila, naročnik pa mora nov postopek oddaje javnega naročila začeti nemudoma, vendar najkasneje v </w:t>
      </w:r>
      <w:r w:rsidR="00CB2C6D">
        <w:rPr>
          <w:rFonts w:ascii="Tahoma" w:eastAsia="Frutiger" w:hAnsi="Tahoma" w:cs="Tahoma"/>
          <w:lang w:eastAsia="en-US"/>
        </w:rPr>
        <w:t>šestdesetih (</w:t>
      </w:r>
      <w:r w:rsidRPr="001C35B4">
        <w:rPr>
          <w:rFonts w:ascii="Tahoma" w:eastAsia="Frutiger" w:hAnsi="Tahoma" w:cs="Tahoma"/>
          <w:lang w:eastAsia="en-US"/>
        </w:rPr>
        <w:t>60</w:t>
      </w:r>
      <w:r w:rsidR="00CB2C6D">
        <w:rPr>
          <w:rFonts w:ascii="Tahoma" w:eastAsia="Frutiger" w:hAnsi="Tahoma" w:cs="Tahoma"/>
          <w:lang w:eastAsia="en-US"/>
        </w:rPr>
        <w:t>)</w:t>
      </w:r>
      <w:r w:rsidRPr="001C35B4">
        <w:rPr>
          <w:rFonts w:ascii="Tahoma" w:eastAsia="Frutiger" w:hAnsi="Tahoma" w:cs="Tahoma"/>
          <w:lang w:eastAsia="en-US"/>
        </w:rPr>
        <w:t xml:space="preserve"> dneh od seznanitve s kršitvijo. Če naročnik v tem roku ne začne novega postopka javnega naročila, se šteje, da je </w:t>
      </w:r>
      <w:r>
        <w:rPr>
          <w:rFonts w:ascii="Tahoma" w:eastAsia="Frutiger" w:hAnsi="Tahoma" w:cs="Tahoma"/>
          <w:lang w:eastAsia="en-US"/>
        </w:rPr>
        <w:t>okvirni sporazum razvezan</w:t>
      </w:r>
      <w:r w:rsidRPr="001C35B4">
        <w:rPr>
          <w:rFonts w:ascii="Tahoma" w:eastAsia="Frutiger" w:hAnsi="Tahoma" w:cs="Tahoma"/>
          <w:lang w:eastAsia="en-US"/>
        </w:rPr>
        <w:t xml:space="preserve"> šestdeseti</w:t>
      </w:r>
      <w:r w:rsidR="00CB2C6D">
        <w:rPr>
          <w:rFonts w:ascii="Tahoma" w:eastAsia="Frutiger" w:hAnsi="Tahoma" w:cs="Tahoma"/>
          <w:lang w:eastAsia="en-US"/>
        </w:rPr>
        <w:t xml:space="preserve"> (60.)</w:t>
      </w:r>
      <w:r w:rsidRPr="001C35B4">
        <w:rPr>
          <w:rFonts w:ascii="Tahoma" w:eastAsia="Frutiger" w:hAnsi="Tahoma" w:cs="Tahoma"/>
          <w:lang w:eastAsia="en-US"/>
        </w:rPr>
        <w:t xml:space="preserve"> dan od seznanitve s kršitvijo.</w:t>
      </w:r>
    </w:p>
    <w:p w14:paraId="234F7F9F" w14:textId="41AEBC4B" w:rsidR="00037DDD" w:rsidRDefault="00037DDD" w:rsidP="00E63979">
      <w:pPr>
        <w:keepNext/>
        <w:keepLines/>
        <w:jc w:val="both"/>
        <w:rPr>
          <w:rFonts w:ascii="Tahoma" w:eastAsia="Frutiger" w:hAnsi="Tahoma" w:cs="Tahoma"/>
          <w:b/>
          <w:lang w:eastAsia="en-US"/>
        </w:rPr>
      </w:pPr>
    </w:p>
    <w:p w14:paraId="677A61CF" w14:textId="20B81E6C" w:rsidR="00DF4CBB" w:rsidRDefault="00DF4CBB" w:rsidP="00E63979">
      <w:pPr>
        <w:keepNext/>
        <w:keepLines/>
        <w:jc w:val="both"/>
        <w:rPr>
          <w:rFonts w:ascii="Tahoma" w:eastAsia="Frutiger" w:hAnsi="Tahoma" w:cs="Tahoma"/>
          <w:b/>
          <w:lang w:eastAsia="en-US"/>
        </w:rPr>
      </w:pPr>
    </w:p>
    <w:p w14:paraId="5273CF74" w14:textId="4F99F313" w:rsidR="00DF4CBB" w:rsidRDefault="00DF4CBB" w:rsidP="00E63979">
      <w:pPr>
        <w:keepNext/>
        <w:keepLines/>
        <w:jc w:val="both"/>
        <w:rPr>
          <w:rFonts w:ascii="Tahoma" w:eastAsia="Frutiger" w:hAnsi="Tahoma" w:cs="Tahoma"/>
          <w:b/>
          <w:lang w:eastAsia="en-US"/>
        </w:rPr>
      </w:pPr>
    </w:p>
    <w:p w14:paraId="600F0FEB" w14:textId="7E020E48" w:rsidR="00DF4CBB" w:rsidRDefault="00DF4CBB" w:rsidP="00E63979">
      <w:pPr>
        <w:keepNext/>
        <w:keepLines/>
        <w:jc w:val="both"/>
        <w:rPr>
          <w:rFonts w:ascii="Tahoma" w:eastAsia="Frutiger" w:hAnsi="Tahoma" w:cs="Tahoma"/>
          <w:b/>
          <w:lang w:eastAsia="en-US"/>
        </w:rPr>
      </w:pPr>
    </w:p>
    <w:p w14:paraId="2FEAD964" w14:textId="51377A7C" w:rsidR="00DF4CBB" w:rsidRDefault="00DF4CBB" w:rsidP="00E63979">
      <w:pPr>
        <w:keepNext/>
        <w:keepLines/>
        <w:jc w:val="both"/>
        <w:rPr>
          <w:rFonts w:ascii="Tahoma" w:eastAsia="Frutiger" w:hAnsi="Tahoma" w:cs="Tahoma"/>
          <w:b/>
          <w:lang w:eastAsia="en-US"/>
        </w:rPr>
      </w:pPr>
    </w:p>
    <w:p w14:paraId="5862D291" w14:textId="0D176C1F" w:rsidR="00DF4CBB" w:rsidRDefault="00DF4CBB" w:rsidP="00E63979">
      <w:pPr>
        <w:keepNext/>
        <w:keepLines/>
        <w:jc w:val="both"/>
        <w:rPr>
          <w:rFonts w:ascii="Tahoma" w:eastAsia="Frutiger" w:hAnsi="Tahoma" w:cs="Tahoma"/>
          <w:b/>
          <w:lang w:eastAsia="en-US"/>
        </w:rPr>
      </w:pPr>
    </w:p>
    <w:p w14:paraId="569B9D21" w14:textId="604F3649" w:rsidR="00DF4CBB" w:rsidRDefault="00DF4CBB" w:rsidP="00E63979">
      <w:pPr>
        <w:keepNext/>
        <w:keepLines/>
        <w:jc w:val="both"/>
        <w:rPr>
          <w:rFonts w:ascii="Tahoma" w:eastAsia="Frutiger" w:hAnsi="Tahoma" w:cs="Tahoma"/>
          <w:b/>
          <w:lang w:eastAsia="en-US"/>
        </w:rPr>
      </w:pPr>
    </w:p>
    <w:p w14:paraId="59E26D01" w14:textId="5E5E55D1" w:rsidR="00DF4CBB" w:rsidRDefault="00DF4CBB" w:rsidP="00E63979">
      <w:pPr>
        <w:keepNext/>
        <w:keepLines/>
        <w:jc w:val="both"/>
        <w:rPr>
          <w:rFonts w:ascii="Tahoma" w:eastAsia="Frutiger" w:hAnsi="Tahoma" w:cs="Tahoma"/>
          <w:b/>
          <w:lang w:eastAsia="en-US"/>
        </w:rPr>
      </w:pPr>
    </w:p>
    <w:p w14:paraId="640F0D36" w14:textId="77777777" w:rsidR="00DF4CBB" w:rsidRDefault="00DF4CBB" w:rsidP="00E63979">
      <w:pPr>
        <w:keepNext/>
        <w:keepLines/>
        <w:jc w:val="both"/>
        <w:rPr>
          <w:rFonts w:ascii="Tahoma" w:eastAsia="Frutiger" w:hAnsi="Tahoma" w:cs="Tahoma"/>
          <w:b/>
          <w:lang w:eastAsia="en-US"/>
        </w:rPr>
      </w:pPr>
    </w:p>
    <w:p w14:paraId="3BDFCB5B" w14:textId="77777777" w:rsidR="00E90FDB" w:rsidRDefault="00E90FDB" w:rsidP="00E63979">
      <w:pPr>
        <w:pStyle w:val="Odstavekseznama"/>
        <w:keepNext/>
        <w:keepLines/>
        <w:numPr>
          <w:ilvl w:val="0"/>
          <w:numId w:val="29"/>
        </w:numPr>
        <w:ind w:left="426" w:hanging="426"/>
        <w:jc w:val="both"/>
        <w:rPr>
          <w:rFonts w:ascii="Tahoma" w:eastAsia="Frutiger" w:hAnsi="Tahoma" w:cs="Tahoma"/>
          <w:b/>
          <w:lang w:eastAsia="en-US"/>
        </w:rPr>
      </w:pPr>
      <w:r w:rsidRPr="004C1F13">
        <w:rPr>
          <w:rFonts w:ascii="Tahoma" w:eastAsia="Frutiger" w:hAnsi="Tahoma" w:cs="Tahoma"/>
          <w:b/>
          <w:lang w:eastAsia="en-US"/>
        </w:rPr>
        <w:lastRenderedPageBreak/>
        <w:t>PROTIKORUPCIJSKA KLAVZULA</w:t>
      </w:r>
      <w:r w:rsidRPr="008A1E65">
        <w:rPr>
          <w:rFonts w:ascii="Tahoma" w:eastAsia="Frutiger" w:hAnsi="Tahoma" w:cs="Tahoma"/>
          <w:b/>
          <w:lang w:eastAsia="en-US"/>
        </w:rPr>
        <w:t xml:space="preserve"> </w:t>
      </w:r>
    </w:p>
    <w:p w14:paraId="13893EAC" w14:textId="77777777" w:rsidR="00C75C7F" w:rsidRPr="008A1E65" w:rsidRDefault="00C75C7F" w:rsidP="00E63979">
      <w:pPr>
        <w:pStyle w:val="Odstavekseznama"/>
        <w:keepNext/>
        <w:keepLines/>
        <w:ind w:left="426"/>
        <w:rPr>
          <w:rFonts w:ascii="Tahoma" w:eastAsia="Frutiger" w:hAnsi="Tahoma" w:cs="Tahoma"/>
          <w:b/>
          <w:lang w:eastAsia="en-US"/>
        </w:rPr>
      </w:pPr>
    </w:p>
    <w:p w14:paraId="13361372"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C94B06B" w14:textId="77777777" w:rsidR="00C75C7F" w:rsidRDefault="00C75C7F" w:rsidP="00E63979">
      <w:pPr>
        <w:keepNext/>
        <w:keepLines/>
        <w:jc w:val="both"/>
        <w:rPr>
          <w:rFonts w:ascii="Tahoma" w:eastAsia="Frutiger" w:hAnsi="Tahoma" w:cs="Tahoma"/>
          <w:lang w:eastAsia="en-US"/>
        </w:rPr>
      </w:pPr>
    </w:p>
    <w:p w14:paraId="0F40AE99" w14:textId="4BEA413B"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V primeru, da se ugotovi, da je pri izvedbi javnega naročila, </w:t>
      </w:r>
      <w:r w:rsidR="00984023">
        <w:rPr>
          <w:rFonts w:ascii="Tahoma" w:eastAsia="Frutiger" w:hAnsi="Tahoma" w:cs="Tahoma"/>
          <w:lang w:eastAsia="en-US"/>
        </w:rPr>
        <w:t>na podlagi katerega je sklenjen</w:t>
      </w:r>
      <w:r w:rsidRPr="004C1F13">
        <w:rPr>
          <w:rFonts w:ascii="Tahoma" w:eastAsia="Frutiger" w:hAnsi="Tahoma" w:cs="Tahoma"/>
          <w:lang w:eastAsia="en-US"/>
        </w:rPr>
        <w:t xml:space="preserve"> ta </w:t>
      </w:r>
      <w:r w:rsidR="00984023">
        <w:rPr>
          <w:rFonts w:ascii="Tahoma" w:eastAsia="Frutiger" w:hAnsi="Tahoma" w:cs="Tahoma"/>
          <w:lang w:eastAsia="en-US"/>
        </w:rPr>
        <w:t xml:space="preserve">okvirni sporazum </w:t>
      </w:r>
      <w:r w:rsidRPr="004C1F13">
        <w:rPr>
          <w:rFonts w:ascii="Tahoma" w:eastAsia="Frutiger" w:hAnsi="Tahoma" w:cs="Tahoma"/>
          <w:lang w:eastAsia="en-US"/>
        </w:rPr>
        <w:t>ali pri izvajanju te</w:t>
      </w:r>
      <w:r w:rsidR="00984023">
        <w:rPr>
          <w:rFonts w:ascii="Tahoma" w:eastAsia="Frutiger" w:hAnsi="Tahoma" w:cs="Tahoma"/>
          <w:lang w:eastAsia="en-US"/>
        </w:rPr>
        <w:t>ga</w:t>
      </w:r>
      <w:r w:rsidRPr="004C1F13">
        <w:rPr>
          <w:rFonts w:ascii="Tahoma" w:eastAsia="Frutiger" w:hAnsi="Tahoma" w:cs="Tahoma"/>
          <w:lang w:eastAsia="en-US"/>
        </w:rPr>
        <w:t xml:space="preserve"> </w:t>
      </w:r>
      <w:r w:rsidR="00984023">
        <w:rPr>
          <w:rFonts w:ascii="Tahoma" w:eastAsia="Frutiger" w:hAnsi="Tahoma" w:cs="Tahoma"/>
          <w:lang w:eastAsia="en-US"/>
        </w:rPr>
        <w:t xml:space="preserve">okvirnega sporazuma </w:t>
      </w:r>
      <w:r w:rsidRPr="004C1F13">
        <w:rPr>
          <w:rFonts w:ascii="Tahoma" w:eastAsia="Frutiger" w:hAnsi="Tahoma" w:cs="Tahoma"/>
          <w:lang w:eastAsia="en-US"/>
        </w:rPr>
        <w:t xml:space="preserve">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w:t>
      </w:r>
      <w:r w:rsidR="00984023">
        <w:rPr>
          <w:rFonts w:ascii="Tahoma" w:eastAsia="Frutiger" w:hAnsi="Tahoma" w:cs="Tahoma"/>
          <w:lang w:eastAsia="en-US"/>
        </w:rPr>
        <w:t xml:space="preserve">okvirnega sporazuma </w:t>
      </w:r>
      <w:r w:rsidRPr="004C1F13">
        <w:rPr>
          <w:rFonts w:ascii="Tahoma" w:eastAsia="Frutiger" w:hAnsi="Tahoma" w:cs="Tahoma"/>
          <w:lang w:eastAsia="en-US"/>
        </w:rPr>
        <w:t xml:space="preserve">ali za drugo ravnanje ali opustitev, s katerim je naročniku oziroma organu ali organizaciji iz javnega sektorja povzročena škoda ali je omogočena pridobitev nedovoljene koristi predstavniku naročnika, organa, posredniku organa ali organizacije iz javnega sektorja, izvajalcu ali njegovemu predstavniku, zastopniku, posredniku, je ta </w:t>
      </w:r>
      <w:r w:rsidR="00984023">
        <w:rPr>
          <w:rFonts w:ascii="Tahoma" w:eastAsia="Frutiger" w:hAnsi="Tahoma" w:cs="Tahoma"/>
          <w:lang w:eastAsia="en-US"/>
        </w:rPr>
        <w:t xml:space="preserve">okvirni sporazum </w:t>
      </w:r>
      <w:r w:rsidRPr="004C1F13">
        <w:rPr>
          <w:rFonts w:ascii="Tahoma" w:eastAsia="Frutiger" w:hAnsi="Tahoma" w:cs="Tahoma"/>
          <w:lang w:eastAsia="en-US"/>
        </w:rPr>
        <w:t>nič</w:t>
      </w:r>
      <w:r w:rsidR="00984023">
        <w:rPr>
          <w:rFonts w:ascii="Tahoma" w:eastAsia="Frutiger" w:hAnsi="Tahoma" w:cs="Tahoma"/>
          <w:lang w:eastAsia="en-US"/>
        </w:rPr>
        <w:t>e</w:t>
      </w:r>
      <w:r w:rsidRPr="004C1F13">
        <w:rPr>
          <w:rFonts w:ascii="Tahoma" w:eastAsia="Frutiger" w:hAnsi="Tahoma" w:cs="Tahoma"/>
          <w:lang w:eastAsia="en-US"/>
        </w:rPr>
        <w:t>n.</w:t>
      </w:r>
    </w:p>
    <w:p w14:paraId="3F76E020" w14:textId="77777777" w:rsidR="00E90FDB" w:rsidRPr="004C1F13" w:rsidRDefault="00E90FDB" w:rsidP="00E63979">
      <w:pPr>
        <w:keepNext/>
        <w:keepLines/>
        <w:jc w:val="both"/>
        <w:rPr>
          <w:rFonts w:ascii="Tahoma" w:eastAsia="Frutiger" w:hAnsi="Tahoma" w:cs="Tahoma"/>
          <w:lang w:eastAsia="en-US"/>
        </w:rPr>
      </w:pPr>
    </w:p>
    <w:p w14:paraId="17D7B193" w14:textId="0B893CC1" w:rsidR="00177678"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Naročnik bo v primeru ugotovitve o domnevnem obstoju dejanskega stanja iz prvega odstavka tega člena ali obvestila Komisije za preprečevanje korupcije ali drugih organov, glede njegovega domnevnega nastanka, pričel z ugotavljanjem pogojev ničnosti te</w:t>
      </w:r>
      <w:r w:rsidR="00984023">
        <w:rPr>
          <w:rFonts w:ascii="Tahoma" w:eastAsia="Frutiger" w:hAnsi="Tahoma" w:cs="Tahoma"/>
          <w:lang w:eastAsia="en-US"/>
        </w:rPr>
        <w:t>ga</w:t>
      </w:r>
      <w:r w:rsidRPr="004C1F13">
        <w:rPr>
          <w:rFonts w:ascii="Tahoma" w:eastAsia="Frutiger" w:hAnsi="Tahoma" w:cs="Tahoma"/>
          <w:lang w:eastAsia="en-US"/>
        </w:rPr>
        <w:t xml:space="preserve"> </w:t>
      </w:r>
      <w:r w:rsidR="00984023">
        <w:rPr>
          <w:rFonts w:ascii="Tahoma" w:eastAsia="Frutiger" w:hAnsi="Tahoma" w:cs="Tahoma"/>
          <w:lang w:eastAsia="en-US"/>
        </w:rPr>
        <w:t xml:space="preserve">okvirnega sporazuma </w:t>
      </w:r>
      <w:r w:rsidRPr="004C1F13">
        <w:rPr>
          <w:rFonts w:ascii="Tahoma" w:eastAsia="Frutiger" w:hAnsi="Tahoma" w:cs="Tahoma"/>
          <w:lang w:eastAsia="en-US"/>
        </w:rPr>
        <w:t>iz prejšnjega odstavka tega člena oziroma z drugimi ukrepi v skladu s predpisi Republike Slovenije.</w:t>
      </w:r>
    </w:p>
    <w:p w14:paraId="48C40B66" w14:textId="77777777" w:rsidR="00177678" w:rsidRDefault="00177678" w:rsidP="00E63979">
      <w:pPr>
        <w:keepNext/>
        <w:keepLines/>
        <w:rPr>
          <w:rFonts w:ascii="Tahoma" w:eastAsia="Frutiger" w:hAnsi="Tahoma" w:cs="Tahoma"/>
          <w:lang w:eastAsia="en-US"/>
        </w:rPr>
      </w:pPr>
    </w:p>
    <w:p w14:paraId="23F62E55" w14:textId="77777777" w:rsidR="00E90FDB" w:rsidRDefault="00E90FDB" w:rsidP="00E63979">
      <w:pPr>
        <w:pStyle w:val="Odstavekseznama"/>
        <w:keepNext/>
        <w:keepLines/>
        <w:numPr>
          <w:ilvl w:val="0"/>
          <w:numId w:val="29"/>
        </w:numPr>
        <w:ind w:left="426" w:hanging="426"/>
        <w:jc w:val="both"/>
        <w:rPr>
          <w:rFonts w:ascii="Tahoma" w:eastAsia="Frutiger" w:hAnsi="Tahoma" w:cs="Tahoma"/>
          <w:b/>
          <w:lang w:eastAsia="en-US"/>
        </w:rPr>
      </w:pPr>
      <w:r w:rsidRPr="004C1F13">
        <w:rPr>
          <w:rFonts w:ascii="Tahoma" w:eastAsia="Frutiger" w:hAnsi="Tahoma" w:cs="Tahoma"/>
          <w:b/>
          <w:lang w:eastAsia="en-US"/>
        </w:rPr>
        <w:t>OSTALA DOLOČILA</w:t>
      </w:r>
    </w:p>
    <w:p w14:paraId="365C4A65" w14:textId="77777777" w:rsidR="00C75C7F" w:rsidRPr="004C1F13" w:rsidRDefault="00C75C7F" w:rsidP="00E63979">
      <w:pPr>
        <w:pStyle w:val="Odstavekseznama"/>
        <w:keepNext/>
        <w:keepLines/>
        <w:ind w:left="426"/>
        <w:rPr>
          <w:rFonts w:ascii="Tahoma" w:eastAsia="Frutiger" w:hAnsi="Tahoma" w:cs="Tahoma"/>
          <w:b/>
          <w:lang w:eastAsia="en-US"/>
        </w:rPr>
      </w:pPr>
    </w:p>
    <w:p w14:paraId="0D9EE487"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23B1CEBC" w14:textId="77777777" w:rsidR="00C75C7F" w:rsidRDefault="00C75C7F" w:rsidP="00E63979">
      <w:pPr>
        <w:keepNext/>
        <w:keepLines/>
        <w:jc w:val="both"/>
        <w:rPr>
          <w:rFonts w:ascii="Tahoma" w:eastAsia="Frutiger" w:hAnsi="Tahoma" w:cs="Tahoma"/>
          <w:lang w:eastAsia="en-US"/>
        </w:rPr>
      </w:pPr>
    </w:p>
    <w:p w14:paraId="7754C4E8" w14:textId="4FC46D6B"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Izvajalec s podpisom te</w:t>
      </w:r>
      <w:r w:rsidR="00984023">
        <w:rPr>
          <w:rFonts w:ascii="Tahoma" w:eastAsia="Frutiger" w:hAnsi="Tahoma" w:cs="Tahoma"/>
          <w:lang w:eastAsia="en-US"/>
        </w:rPr>
        <w:t>ga</w:t>
      </w:r>
      <w:r w:rsidRPr="004C1F13">
        <w:rPr>
          <w:rFonts w:ascii="Tahoma" w:eastAsia="Frutiger" w:hAnsi="Tahoma" w:cs="Tahoma"/>
          <w:lang w:eastAsia="en-US"/>
        </w:rPr>
        <w:t xml:space="preserve"> </w:t>
      </w:r>
      <w:r w:rsidR="00984023">
        <w:rPr>
          <w:rFonts w:ascii="Tahoma" w:eastAsia="Frutiger" w:hAnsi="Tahoma" w:cs="Tahoma"/>
          <w:lang w:eastAsia="en-US"/>
        </w:rPr>
        <w:t xml:space="preserve">okvirnega sporazuma </w:t>
      </w:r>
      <w:r w:rsidRPr="004C1F13">
        <w:rPr>
          <w:rFonts w:ascii="Tahoma" w:eastAsia="Frutiger" w:hAnsi="Tahoma" w:cs="Tahoma"/>
          <w:lang w:eastAsia="en-US"/>
        </w:rPr>
        <w:t xml:space="preserve">potrjuje, da mu je poznan predmet </w:t>
      </w:r>
      <w:r w:rsidR="00984023">
        <w:rPr>
          <w:rFonts w:ascii="Tahoma" w:eastAsia="Frutiger" w:hAnsi="Tahoma" w:cs="Tahoma"/>
          <w:lang w:eastAsia="en-US"/>
        </w:rPr>
        <w:t>okvirnega sporazuma</w:t>
      </w:r>
      <w:r w:rsidRPr="004C1F13">
        <w:rPr>
          <w:rFonts w:ascii="Tahoma" w:eastAsia="Frutiger" w:hAnsi="Tahoma" w:cs="Tahoma"/>
          <w:lang w:eastAsia="en-US"/>
        </w:rPr>
        <w:t xml:space="preserve">, da je seznanjen z razpisnimi zahtevami in </w:t>
      </w:r>
      <w:r w:rsidR="00447825">
        <w:rPr>
          <w:rFonts w:ascii="Tahoma" w:eastAsia="Frutiger" w:hAnsi="Tahoma" w:cs="Tahoma"/>
          <w:lang w:eastAsia="en-US"/>
        </w:rPr>
        <w:t>s</w:t>
      </w:r>
      <w:r w:rsidRPr="004C1F13">
        <w:rPr>
          <w:rFonts w:ascii="Tahoma" w:eastAsia="Frutiger" w:hAnsi="Tahoma" w:cs="Tahoma"/>
          <w:lang w:eastAsia="en-US"/>
        </w:rPr>
        <w:t xml:space="preserve"> tehnično dokumentacijo, ter da so mu razumljivi in jasni pogoji in okoliščine za pravilno izvedbo </w:t>
      </w:r>
      <w:r w:rsidR="00984023">
        <w:rPr>
          <w:rFonts w:ascii="Tahoma" w:eastAsia="Frutiger" w:hAnsi="Tahoma" w:cs="Tahoma"/>
          <w:lang w:eastAsia="en-US"/>
        </w:rPr>
        <w:t>storitev</w:t>
      </w:r>
      <w:r w:rsidR="00CB2C6D">
        <w:rPr>
          <w:rFonts w:ascii="Tahoma" w:eastAsia="Frutiger" w:hAnsi="Tahoma" w:cs="Tahoma"/>
          <w:lang w:eastAsia="en-US"/>
        </w:rPr>
        <w:t xml:space="preserve"> in dobav</w:t>
      </w:r>
      <w:r w:rsidRPr="004C1F13">
        <w:rPr>
          <w:rFonts w:ascii="Tahoma" w:eastAsia="Frutiger" w:hAnsi="Tahoma" w:cs="Tahoma"/>
          <w:lang w:eastAsia="en-US"/>
        </w:rPr>
        <w:t xml:space="preserve">. Izvajalec se strinja, da lahko naročnik prekine </w:t>
      </w:r>
      <w:r w:rsidR="00984023">
        <w:rPr>
          <w:rFonts w:ascii="Tahoma" w:eastAsia="Frutiger" w:hAnsi="Tahoma" w:cs="Tahoma"/>
          <w:lang w:eastAsia="en-US"/>
        </w:rPr>
        <w:t>medsebojno</w:t>
      </w:r>
      <w:r w:rsidRPr="004C1F13">
        <w:rPr>
          <w:rFonts w:ascii="Tahoma" w:eastAsia="Frutiger" w:hAnsi="Tahoma" w:cs="Tahoma"/>
          <w:lang w:eastAsia="en-US"/>
        </w:rPr>
        <w:t xml:space="preserve"> razmerje</w:t>
      </w:r>
      <w:r w:rsidR="007D4B3D">
        <w:rPr>
          <w:rFonts w:ascii="Tahoma" w:eastAsia="Frutiger" w:hAnsi="Tahoma" w:cs="Tahoma"/>
          <w:lang w:eastAsia="en-US"/>
        </w:rPr>
        <w:t xml:space="preserve"> (odstopi od </w:t>
      </w:r>
      <w:r w:rsidR="00984023">
        <w:rPr>
          <w:rFonts w:ascii="Tahoma" w:eastAsia="Frutiger" w:hAnsi="Tahoma" w:cs="Tahoma"/>
          <w:lang w:eastAsia="en-US"/>
        </w:rPr>
        <w:t>okvirnega sporazuma</w:t>
      </w:r>
      <w:r w:rsidR="007D4B3D">
        <w:rPr>
          <w:rFonts w:ascii="Tahoma" w:eastAsia="Frutiger" w:hAnsi="Tahoma" w:cs="Tahoma"/>
          <w:lang w:eastAsia="en-US"/>
        </w:rPr>
        <w:t>)</w:t>
      </w:r>
      <w:r w:rsidRPr="004C1F13">
        <w:rPr>
          <w:rFonts w:ascii="Tahoma" w:eastAsia="Frutiger" w:hAnsi="Tahoma" w:cs="Tahoma"/>
          <w:lang w:eastAsia="en-US"/>
        </w:rPr>
        <w:t xml:space="preserve"> v primeru nespoštovanja določil </w:t>
      </w:r>
      <w:r w:rsidR="00984023">
        <w:rPr>
          <w:rFonts w:ascii="Tahoma" w:eastAsia="Frutiger" w:hAnsi="Tahoma" w:cs="Tahoma"/>
          <w:lang w:eastAsia="en-US"/>
        </w:rPr>
        <w:t xml:space="preserve">okvirnega sporazuma </w:t>
      </w:r>
      <w:r w:rsidRPr="004C1F13">
        <w:rPr>
          <w:rFonts w:ascii="Tahoma" w:eastAsia="Frutiger" w:hAnsi="Tahoma" w:cs="Tahoma"/>
          <w:lang w:eastAsia="en-US"/>
        </w:rPr>
        <w:t xml:space="preserve">in določil javnega naročanja, brez odškodninske odgovornosti do izvajalca. </w:t>
      </w:r>
    </w:p>
    <w:p w14:paraId="6A3E1E7D" w14:textId="77777777" w:rsidR="00C90404" w:rsidRDefault="00C90404" w:rsidP="00E63979">
      <w:pPr>
        <w:keepNext/>
        <w:keepLines/>
        <w:tabs>
          <w:tab w:val="num" w:pos="4605"/>
        </w:tabs>
        <w:ind w:left="454"/>
        <w:rPr>
          <w:rFonts w:ascii="Tahoma" w:eastAsia="Frutiger" w:hAnsi="Tahoma" w:cs="Tahoma"/>
          <w:b/>
          <w:lang w:eastAsia="en-US"/>
        </w:rPr>
      </w:pPr>
    </w:p>
    <w:p w14:paraId="11D40140"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0D40C16E" w14:textId="77777777" w:rsidR="00C75C7F" w:rsidRDefault="00C75C7F" w:rsidP="00E63979">
      <w:pPr>
        <w:keepNext/>
        <w:keepLines/>
        <w:jc w:val="both"/>
        <w:rPr>
          <w:rFonts w:ascii="Tahoma" w:eastAsia="Frutiger" w:hAnsi="Tahoma" w:cs="Tahoma"/>
          <w:lang w:eastAsia="en-US"/>
        </w:rPr>
      </w:pPr>
    </w:p>
    <w:p w14:paraId="08494FE3" w14:textId="4E06E49C" w:rsidR="00E90FDB" w:rsidRDefault="00984023" w:rsidP="00E63979">
      <w:pPr>
        <w:keepNext/>
        <w:keepLines/>
        <w:jc w:val="both"/>
        <w:rPr>
          <w:rFonts w:ascii="Tahoma" w:eastAsia="Frutiger" w:hAnsi="Tahoma" w:cs="Tahoma"/>
          <w:lang w:eastAsia="en-US"/>
        </w:rPr>
      </w:pPr>
      <w:r>
        <w:rPr>
          <w:rFonts w:ascii="Tahoma" w:eastAsia="Frutiger" w:hAnsi="Tahoma" w:cs="Tahoma"/>
          <w:lang w:eastAsia="en-US"/>
        </w:rPr>
        <w:t>S</w:t>
      </w:r>
      <w:r w:rsidR="00E90FDB" w:rsidRPr="004C1F13">
        <w:rPr>
          <w:rFonts w:ascii="Tahoma" w:eastAsia="Frutiger" w:hAnsi="Tahoma" w:cs="Tahoma"/>
          <w:lang w:eastAsia="en-US"/>
        </w:rPr>
        <w:t>tranki</w:t>
      </w:r>
      <w:r>
        <w:rPr>
          <w:rFonts w:ascii="Tahoma" w:eastAsia="Frutiger" w:hAnsi="Tahoma" w:cs="Tahoma"/>
          <w:lang w:eastAsia="en-US"/>
        </w:rPr>
        <w:t xml:space="preserve"> okvirnega sporazuma</w:t>
      </w:r>
      <w:r w:rsidR="00E90FDB" w:rsidRPr="004C1F13">
        <w:rPr>
          <w:rFonts w:ascii="Tahoma" w:eastAsia="Frutiger" w:hAnsi="Tahoma" w:cs="Tahoma"/>
          <w:lang w:eastAsia="en-US"/>
        </w:rPr>
        <w:t xml:space="preserve"> bo</w:t>
      </w:r>
      <w:r w:rsidR="00447825">
        <w:rPr>
          <w:rFonts w:ascii="Tahoma" w:eastAsia="Frutiger" w:hAnsi="Tahoma" w:cs="Tahoma"/>
          <w:lang w:eastAsia="en-US"/>
        </w:rPr>
        <w:t>sta</w:t>
      </w:r>
      <w:r w:rsidR="00E90FDB" w:rsidRPr="004C1F13">
        <w:rPr>
          <w:rFonts w:ascii="Tahoma" w:eastAsia="Frutiger" w:hAnsi="Tahoma" w:cs="Tahoma"/>
          <w:lang w:eastAsia="en-US"/>
        </w:rPr>
        <w:t xml:space="preserve"> </w:t>
      </w:r>
      <w:r>
        <w:rPr>
          <w:rFonts w:ascii="Tahoma" w:eastAsia="Frutiger" w:hAnsi="Tahoma" w:cs="Tahoma"/>
          <w:lang w:eastAsia="en-US"/>
        </w:rPr>
        <w:t>ta</w:t>
      </w:r>
      <w:r w:rsidR="00E90FDB" w:rsidRPr="004C1F13">
        <w:rPr>
          <w:rFonts w:ascii="Tahoma" w:eastAsia="Frutiger" w:hAnsi="Tahoma" w:cs="Tahoma"/>
          <w:lang w:eastAsia="en-US"/>
        </w:rPr>
        <w:t xml:space="preserve"> </w:t>
      </w:r>
      <w:r>
        <w:rPr>
          <w:rFonts w:ascii="Tahoma" w:eastAsia="Frutiger" w:hAnsi="Tahoma" w:cs="Tahoma"/>
          <w:lang w:eastAsia="en-US"/>
        </w:rPr>
        <w:t xml:space="preserve">okvirni sporazum </w:t>
      </w:r>
      <w:r w:rsidR="00E90FDB" w:rsidRPr="004C1F13">
        <w:rPr>
          <w:rFonts w:ascii="Tahoma" w:eastAsia="Frutiger" w:hAnsi="Tahoma" w:cs="Tahoma"/>
          <w:lang w:eastAsia="en-US"/>
        </w:rPr>
        <w:t>kot tudi vse medsebojne dogovore, podatke in dokumentacijo, ki je predmet te</w:t>
      </w:r>
      <w:r>
        <w:rPr>
          <w:rFonts w:ascii="Tahoma" w:eastAsia="Frutiger" w:hAnsi="Tahoma" w:cs="Tahoma"/>
          <w:lang w:eastAsia="en-US"/>
        </w:rPr>
        <w:t>ga</w:t>
      </w:r>
      <w:r w:rsidR="00E90FDB" w:rsidRPr="004C1F13">
        <w:rPr>
          <w:rFonts w:ascii="Tahoma" w:eastAsia="Frutiger" w:hAnsi="Tahoma" w:cs="Tahoma"/>
          <w:lang w:eastAsia="en-US"/>
        </w:rPr>
        <w:t xml:space="preserve"> </w:t>
      </w:r>
      <w:r>
        <w:rPr>
          <w:rFonts w:ascii="Tahoma" w:eastAsia="Frutiger" w:hAnsi="Tahoma" w:cs="Tahoma"/>
          <w:lang w:eastAsia="en-US"/>
        </w:rPr>
        <w:t xml:space="preserve">okvirnega sporazuma </w:t>
      </w:r>
      <w:r w:rsidR="00E90FDB" w:rsidRPr="004C1F13">
        <w:rPr>
          <w:rFonts w:ascii="Tahoma" w:eastAsia="Frutiger" w:hAnsi="Tahoma" w:cs="Tahoma"/>
          <w:lang w:eastAsia="en-US"/>
        </w:rPr>
        <w:t>oz. nje</w:t>
      </w:r>
      <w:r>
        <w:rPr>
          <w:rFonts w:ascii="Tahoma" w:eastAsia="Frutiger" w:hAnsi="Tahoma" w:cs="Tahoma"/>
          <w:lang w:eastAsia="en-US"/>
        </w:rPr>
        <w:t xml:space="preserve">govega </w:t>
      </w:r>
      <w:r w:rsidR="00E90FDB" w:rsidRPr="004C1F13">
        <w:rPr>
          <w:rFonts w:ascii="Tahoma" w:eastAsia="Frutiger" w:hAnsi="Tahoma" w:cs="Tahoma"/>
          <w:lang w:eastAsia="en-US"/>
        </w:rPr>
        <w:t>izvajanja, varoval</w:t>
      </w:r>
      <w:r w:rsidR="00447825">
        <w:rPr>
          <w:rFonts w:ascii="Tahoma" w:eastAsia="Frutiger" w:hAnsi="Tahoma" w:cs="Tahoma"/>
          <w:lang w:eastAsia="en-US"/>
        </w:rPr>
        <w:t>i</w:t>
      </w:r>
      <w:r w:rsidR="00E90FDB" w:rsidRPr="004C1F13">
        <w:rPr>
          <w:rFonts w:ascii="Tahoma" w:eastAsia="Frutiger" w:hAnsi="Tahoma" w:cs="Tahoma"/>
          <w:lang w:eastAsia="en-US"/>
        </w:rPr>
        <w:t xml:space="preserve"> kot poslovno skrivnost in jih ne bo</w:t>
      </w:r>
      <w:r w:rsidR="00447825">
        <w:rPr>
          <w:rFonts w:ascii="Tahoma" w:eastAsia="Frutiger" w:hAnsi="Tahoma" w:cs="Tahoma"/>
          <w:lang w:eastAsia="en-US"/>
        </w:rPr>
        <w:t>sta</w:t>
      </w:r>
      <w:r w:rsidR="00E90FDB" w:rsidRPr="004C1F13">
        <w:rPr>
          <w:rFonts w:ascii="Tahoma" w:eastAsia="Frutiger" w:hAnsi="Tahoma" w:cs="Tahoma"/>
          <w:lang w:eastAsia="en-US"/>
        </w:rPr>
        <w:t xml:space="preserve"> neupravičeno uporabljal</w:t>
      </w:r>
      <w:r w:rsidR="00447825">
        <w:rPr>
          <w:rFonts w:ascii="Tahoma" w:eastAsia="Frutiger" w:hAnsi="Tahoma" w:cs="Tahoma"/>
          <w:lang w:eastAsia="en-US"/>
        </w:rPr>
        <w:t>i</w:t>
      </w:r>
      <w:r w:rsidR="00E90FDB" w:rsidRPr="004C1F13">
        <w:rPr>
          <w:rFonts w:ascii="Tahoma" w:eastAsia="Frutiger" w:hAnsi="Tahoma" w:cs="Tahoma"/>
          <w:lang w:eastAsia="en-US"/>
        </w:rPr>
        <w:t xml:space="preserve"> v svojo korist oziroma komercialno izkoriščal</w:t>
      </w:r>
      <w:r w:rsidR="00447825">
        <w:rPr>
          <w:rFonts w:ascii="Tahoma" w:eastAsia="Frutiger" w:hAnsi="Tahoma" w:cs="Tahoma"/>
          <w:lang w:eastAsia="en-US"/>
        </w:rPr>
        <w:t>i</w:t>
      </w:r>
      <w:r w:rsidR="00E90FDB" w:rsidRPr="004C1F13">
        <w:rPr>
          <w:rFonts w:ascii="Tahoma" w:eastAsia="Frutiger" w:hAnsi="Tahoma" w:cs="Tahoma"/>
          <w:lang w:eastAsia="en-US"/>
        </w:rPr>
        <w:t xml:space="preserve"> ali posredoval</w:t>
      </w:r>
      <w:r w:rsidR="00447825">
        <w:rPr>
          <w:rFonts w:ascii="Tahoma" w:eastAsia="Frutiger" w:hAnsi="Tahoma" w:cs="Tahoma"/>
          <w:lang w:eastAsia="en-US"/>
        </w:rPr>
        <w:t>i</w:t>
      </w:r>
      <w:r w:rsidR="00E90FDB" w:rsidRPr="004C1F13">
        <w:rPr>
          <w:rFonts w:ascii="Tahoma" w:eastAsia="Frutiger" w:hAnsi="Tahoma" w:cs="Tahoma"/>
          <w:lang w:eastAsia="en-US"/>
        </w:rPr>
        <w:t xml:space="preserve"> tretjim osebam izven organizacij, ki niso vključene v izvajanje nalog predmeta </w:t>
      </w:r>
      <w:r>
        <w:rPr>
          <w:rFonts w:ascii="Tahoma" w:eastAsia="Frutiger" w:hAnsi="Tahoma" w:cs="Tahoma"/>
          <w:lang w:eastAsia="en-US"/>
        </w:rPr>
        <w:t xml:space="preserve">okvirnega sporazuma </w:t>
      </w:r>
      <w:r w:rsidR="00E90FDB" w:rsidRPr="004C1F13">
        <w:rPr>
          <w:rFonts w:ascii="Tahoma" w:eastAsia="Frutiger" w:hAnsi="Tahoma" w:cs="Tahoma"/>
          <w:lang w:eastAsia="en-US"/>
        </w:rPr>
        <w:t>razen podatkov</w:t>
      </w:r>
      <w:r w:rsidR="00447825">
        <w:rPr>
          <w:rFonts w:ascii="Tahoma" w:eastAsia="Frutiger" w:hAnsi="Tahoma" w:cs="Tahoma"/>
          <w:lang w:eastAsia="en-US"/>
        </w:rPr>
        <w:t xml:space="preserve"> oz. informacij</w:t>
      </w:r>
      <w:r w:rsidR="00E90FDB" w:rsidRPr="004C1F13">
        <w:rPr>
          <w:rFonts w:ascii="Tahoma" w:eastAsia="Frutiger" w:hAnsi="Tahoma" w:cs="Tahoma"/>
          <w:lang w:eastAsia="en-US"/>
        </w:rPr>
        <w:t>, ki po veljavnih predpisih štejejo za javne.</w:t>
      </w:r>
    </w:p>
    <w:p w14:paraId="797D1481" w14:textId="244E12B8" w:rsidR="00CD7463" w:rsidRDefault="00CD7463" w:rsidP="00E63979">
      <w:pPr>
        <w:keepNext/>
        <w:keepLines/>
        <w:jc w:val="both"/>
        <w:rPr>
          <w:rFonts w:ascii="Tahoma" w:eastAsia="Frutiger" w:hAnsi="Tahoma" w:cs="Tahoma"/>
          <w:lang w:eastAsia="en-US"/>
        </w:rPr>
      </w:pPr>
    </w:p>
    <w:p w14:paraId="6230EA51" w14:textId="1EA35E2E" w:rsidR="00CD7463" w:rsidRDefault="00CD7463" w:rsidP="00CD7463">
      <w:pPr>
        <w:keepNext/>
        <w:keepLines/>
        <w:numPr>
          <w:ilvl w:val="0"/>
          <w:numId w:val="24"/>
        </w:numPr>
        <w:tabs>
          <w:tab w:val="clear" w:pos="360"/>
          <w:tab w:val="num" w:pos="993"/>
          <w:tab w:val="num" w:pos="4605"/>
        </w:tabs>
        <w:jc w:val="center"/>
        <w:rPr>
          <w:rFonts w:ascii="Tahoma" w:eastAsia="Frutiger" w:hAnsi="Tahoma" w:cs="Tahoma"/>
          <w:lang w:eastAsia="en-US"/>
        </w:rPr>
      </w:pPr>
      <w:r>
        <w:rPr>
          <w:rFonts w:ascii="Tahoma" w:eastAsia="Frutiger" w:hAnsi="Tahoma" w:cs="Tahoma"/>
          <w:lang w:eastAsia="en-US"/>
        </w:rPr>
        <w:t>člen</w:t>
      </w:r>
    </w:p>
    <w:p w14:paraId="11EBD5C9" w14:textId="77777777" w:rsidR="00CD7463" w:rsidRDefault="00CD7463" w:rsidP="00E63979">
      <w:pPr>
        <w:keepNext/>
        <w:keepLines/>
        <w:jc w:val="both"/>
        <w:rPr>
          <w:rFonts w:ascii="Tahoma" w:eastAsia="Frutiger" w:hAnsi="Tahoma" w:cs="Tahoma"/>
          <w:lang w:eastAsia="en-US"/>
        </w:rPr>
      </w:pPr>
    </w:p>
    <w:p w14:paraId="3923A567" w14:textId="77777777" w:rsidR="00CD7463" w:rsidRPr="00CD7463" w:rsidRDefault="00CD7463" w:rsidP="00CD7463">
      <w:pPr>
        <w:keepNext/>
        <w:keepLines/>
        <w:jc w:val="both"/>
        <w:rPr>
          <w:rFonts w:ascii="Tahoma" w:eastAsia="Frutiger" w:hAnsi="Tahoma" w:cs="Tahoma"/>
          <w:lang w:eastAsia="en-US"/>
        </w:rPr>
      </w:pPr>
      <w:r w:rsidRPr="00CD7463">
        <w:rPr>
          <w:rFonts w:ascii="Tahoma" w:eastAsia="Frutiger" w:hAnsi="Tahoma" w:cs="Tahoma"/>
          <w:lang w:eastAsia="en-US"/>
        </w:rPr>
        <w:t xml:space="preserve">Izvajalec s podpisom tega okvirnega sporazuma potrjuje, da je seznanjen s KROVNO INFORMACIJSKO VARNOSTNO POLITIKO JAVNEGA HOLDINGA LJUBLJANA, št. 1249-P/2013 z dne 29. 11. 2013 in jo sprejema ter se obvezuje, da bo pri izvajanju </w:t>
      </w:r>
      <w:r w:rsidRPr="00CD7463">
        <w:rPr>
          <w:rFonts w:ascii="Tahoma" w:eastAsia="Frutiger" w:hAnsi="Tahoma" w:cs="Tahoma"/>
          <w:lang w:val="x-none" w:eastAsia="en-US"/>
        </w:rPr>
        <w:t>te</w:t>
      </w:r>
      <w:r w:rsidRPr="00CD7463">
        <w:rPr>
          <w:rFonts w:ascii="Tahoma" w:eastAsia="Frutiger" w:hAnsi="Tahoma" w:cs="Tahoma"/>
          <w:lang w:eastAsia="en-US"/>
        </w:rPr>
        <w:t>ga</w:t>
      </w:r>
      <w:r w:rsidRPr="00CD7463">
        <w:rPr>
          <w:rFonts w:ascii="Tahoma" w:eastAsia="Frutiger" w:hAnsi="Tahoma" w:cs="Tahoma"/>
          <w:lang w:val="x-none" w:eastAsia="en-US"/>
        </w:rPr>
        <w:t xml:space="preserve"> </w:t>
      </w:r>
      <w:r w:rsidRPr="00CD7463">
        <w:rPr>
          <w:rFonts w:ascii="Tahoma" w:eastAsia="Frutiger" w:hAnsi="Tahoma" w:cs="Tahoma"/>
          <w:lang w:eastAsia="en-US"/>
        </w:rPr>
        <w:t>okvirnega sporazuma spoštoval njene določbe.</w:t>
      </w:r>
    </w:p>
    <w:p w14:paraId="0FC76F97" w14:textId="77777777" w:rsidR="00C90404" w:rsidRDefault="00C90404" w:rsidP="00E63979">
      <w:pPr>
        <w:keepNext/>
        <w:keepLines/>
        <w:jc w:val="both"/>
        <w:rPr>
          <w:rFonts w:ascii="Tahoma" w:eastAsia="Frutiger" w:hAnsi="Tahoma" w:cs="Tahoma"/>
          <w:lang w:eastAsia="en-US"/>
        </w:rPr>
      </w:pPr>
    </w:p>
    <w:p w14:paraId="7D0747C7"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1B59A331" w14:textId="77777777" w:rsidR="00C75C7F" w:rsidRDefault="00C75C7F" w:rsidP="00E63979">
      <w:pPr>
        <w:keepNext/>
        <w:keepLines/>
        <w:jc w:val="both"/>
        <w:rPr>
          <w:rFonts w:ascii="Tahoma" w:eastAsia="Frutiger" w:hAnsi="Tahoma" w:cs="Tahoma"/>
          <w:lang w:eastAsia="en-US"/>
        </w:rPr>
      </w:pPr>
    </w:p>
    <w:p w14:paraId="58D6590E" w14:textId="36065A09" w:rsidR="00E90FDB" w:rsidRPr="004C1F13" w:rsidRDefault="00984023" w:rsidP="00E63979">
      <w:pPr>
        <w:keepNext/>
        <w:keepLines/>
        <w:jc w:val="both"/>
        <w:rPr>
          <w:rFonts w:ascii="Tahoma" w:eastAsia="Frutiger" w:hAnsi="Tahoma" w:cs="Tahoma"/>
          <w:lang w:eastAsia="en-US"/>
        </w:rPr>
      </w:pPr>
      <w:r>
        <w:rPr>
          <w:rFonts w:ascii="Tahoma" w:eastAsia="Frutiger" w:hAnsi="Tahoma" w:cs="Tahoma"/>
          <w:lang w:eastAsia="en-US"/>
        </w:rPr>
        <w:t>S</w:t>
      </w:r>
      <w:r w:rsidR="00E90FDB" w:rsidRPr="004C1F13">
        <w:rPr>
          <w:rFonts w:ascii="Tahoma" w:eastAsia="Frutiger" w:hAnsi="Tahoma" w:cs="Tahoma"/>
          <w:lang w:eastAsia="en-US"/>
        </w:rPr>
        <w:t>tranki</w:t>
      </w:r>
      <w:r>
        <w:rPr>
          <w:rFonts w:ascii="Tahoma" w:eastAsia="Frutiger" w:hAnsi="Tahoma" w:cs="Tahoma"/>
          <w:lang w:eastAsia="en-US"/>
        </w:rPr>
        <w:t xml:space="preserve"> okvirnega sporazuma</w:t>
      </w:r>
      <w:r w:rsidR="00E90FDB" w:rsidRPr="004C1F13">
        <w:rPr>
          <w:rFonts w:ascii="Tahoma" w:eastAsia="Frutiger" w:hAnsi="Tahoma" w:cs="Tahoma"/>
          <w:lang w:eastAsia="en-US"/>
        </w:rPr>
        <w:t xml:space="preserve"> se zavezuje</w:t>
      </w:r>
      <w:r w:rsidR="00447825">
        <w:rPr>
          <w:rFonts w:ascii="Tahoma" w:eastAsia="Frutiger" w:hAnsi="Tahoma" w:cs="Tahoma"/>
          <w:lang w:eastAsia="en-US"/>
        </w:rPr>
        <w:t>ta</w:t>
      </w:r>
      <w:r w:rsidR="00E90FDB" w:rsidRPr="004C1F13">
        <w:rPr>
          <w:rFonts w:ascii="Tahoma" w:eastAsia="Frutiger" w:hAnsi="Tahoma" w:cs="Tahoma"/>
          <w:lang w:eastAsia="en-US"/>
        </w:rPr>
        <w:t>, da velja prepoved odstopa oziroma cesije denarnih terjatev, ki izvirajo iz predmetne</w:t>
      </w:r>
      <w:r>
        <w:rPr>
          <w:rFonts w:ascii="Tahoma" w:eastAsia="Frutiger" w:hAnsi="Tahoma" w:cs="Tahoma"/>
          <w:lang w:eastAsia="en-US"/>
        </w:rPr>
        <w:t>ga</w:t>
      </w:r>
      <w:r w:rsidR="00E90FDB" w:rsidRPr="004C1F13">
        <w:rPr>
          <w:rFonts w:ascii="Tahoma" w:eastAsia="Frutiger" w:hAnsi="Tahoma" w:cs="Tahoma"/>
          <w:lang w:eastAsia="en-US"/>
        </w:rPr>
        <w:t xml:space="preserve"> </w:t>
      </w:r>
      <w:r>
        <w:rPr>
          <w:rFonts w:ascii="Tahoma" w:eastAsia="Frutiger" w:hAnsi="Tahoma" w:cs="Tahoma"/>
          <w:lang w:eastAsia="en-US"/>
        </w:rPr>
        <w:t>okvirnega sporazuma</w:t>
      </w:r>
      <w:r w:rsidR="00E90FDB" w:rsidRPr="004C1F13">
        <w:rPr>
          <w:rFonts w:ascii="Tahoma" w:eastAsia="Frutiger" w:hAnsi="Tahoma" w:cs="Tahoma"/>
          <w:lang w:eastAsia="en-US"/>
        </w:rPr>
        <w:t>, drugim pravnim ali fizičnim osebam, razen bankam. V primeru odstopa denarne terjatve drugim pravnim ali fizičnim osebam, razen bankam, odstop nima pravnega učinka.</w:t>
      </w:r>
    </w:p>
    <w:p w14:paraId="32234827" w14:textId="77777777" w:rsidR="00E90FDB" w:rsidRPr="004C1F13" w:rsidRDefault="00E90FDB" w:rsidP="00E63979">
      <w:pPr>
        <w:keepNext/>
        <w:keepLines/>
        <w:jc w:val="both"/>
        <w:rPr>
          <w:rFonts w:ascii="Tahoma" w:eastAsia="Frutiger" w:hAnsi="Tahoma" w:cs="Tahoma"/>
          <w:lang w:eastAsia="en-US"/>
        </w:rPr>
      </w:pPr>
    </w:p>
    <w:p w14:paraId="0E93C063"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55483CA0" w14:textId="77777777" w:rsidR="00C75C7F" w:rsidRDefault="00C75C7F" w:rsidP="00E63979">
      <w:pPr>
        <w:keepNext/>
        <w:keepLines/>
        <w:jc w:val="both"/>
        <w:rPr>
          <w:rFonts w:ascii="Tahoma" w:eastAsia="Frutiger" w:hAnsi="Tahoma" w:cs="Tahoma"/>
          <w:lang w:eastAsia="en-US"/>
        </w:rPr>
      </w:pPr>
    </w:p>
    <w:p w14:paraId="4F4ABBD6" w14:textId="69FFFA9E" w:rsidR="00E90FDB"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Spremembe ali dopolnitve te</w:t>
      </w:r>
      <w:r w:rsidR="00984023">
        <w:rPr>
          <w:rFonts w:ascii="Tahoma" w:eastAsia="Frutiger" w:hAnsi="Tahoma" w:cs="Tahoma"/>
          <w:lang w:eastAsia="en-US"/>
        </w:rPr>
        <w:t>ga</w:t>
      </w:r>
      <w:r w:rsidRPr="004C1F13">
        <w:rPr>
          <w:rFonts w:ascii="Tahoma" w:eastAsia="Frutiger" w:hAnsi="Tahoma" w:cs="Tahoma"/>
          <w:lang w:eastAsia="en-US"/>
        </w:rPr>
        <w:t xml:space="preserve"> </w:t>
      </w:r>
      <w:r w:rsidR="00984023">
        <w:rPr>
          <w:rFonts w:ascii="Tahoma" w:eastAsia="Frutiger" w:hAnsi="Tahoma" w:cs="Tahoma"/>
          <w:lang w:eastAsia="en-US"/>
        </w:rPr>
        <w:t xml:space="preserve">okvirnega sporazuma </w:t>
      </w:r>
      <w:r w:rsidRPr="004C1F13">
        <w:rPr>
          <w:rFonts w:ascii="Tahoma" w:eastAsia="Frutiger" w:hAnsi="Tahoma" w:cs="Tahoma"/>
          <w:lang w:eastAsia="en-US"/>
        </w:rPr>
        <w:t>veljajo samo v pisni obliki in v primeru, da jih podpišeta obe stranki</w:t>
      </w:r>
      <w:r w:rsidR="00984023">
        <w:rPr>
          <w:rFonts w:ascii="Tahoma" w:eastAsia="Frutiger" w:hAnsi="Tahoma" w:cs="Tahoma"/>
          <w:lang w:eastAsia="en-US"/>
        </w:rPr>
        <w:t xml:space="preserve"> okvirnega sporazuma</w:t>
      </w:r>
      <w:r w:rsidRPr="004C1F13">
        <w:rPr>
          <w:rFonts w:ascii="Tahoma" w:eastAsia="Frutiger" w:hAnsi="Tahoma" w:cs="Tahoma"/>
          <w:lang w:eastAsia="en-US"/>
        </w:rPr>
        <w:t>.</w:t>
      </w:r>
    </w:p>
    <w:p w14:paraId="0114E84C" w14:textId="77777777" w:rsidR="00D75066" w:rsidRDefault="00D75066" w:rsidP="00E63979">
      <w:pPr>
        <w:keepNext/>
        <w:keepLines/>
        <w:jc w:val="both"/>
        <w:rPr>
          <w:rFonts w:ascii="Tahoma" w:eastAsia="Frutiger" w:hAnsi="Tahoma" w:cs="Tahoma"/>
          <w:lang w:eastAsia="en-US"/>
        </w:rPr>
      </w:pPr>
    </w:p>
    <w:p w14:paraId="1A206023" w14:textId="679654D7" w:rsidR="00D75066" w:rsidRPr="004C1F13" w:rsidRDefault="00D75066" w:rsidP="00E63979">
      <w:pPr>
        <w:keepNext/>
        <w:keepLines/>
        <w:jc w:val="both"/>
        <w:rPr>
          <w:rFonts w:ascii="Tahoma" w:eastAsia="Frutiger" w:hAnsi="Tahoma" w:cs="Tahoma"/>
          <w:lang w:eastAsia="en-US"/>
        </w:rPr>
      </w:pPr>
      <w:r w:rsidRPr="00D75066">
        <w:rPr>
          <w:rFonts w:ascii="Tahoma" w:eastAsia="Frutiger" w:hAnsi="Tahoma" w:cs="Tahoma"/>
          <w:lang w:eastAsia="en-US"/>
        </w:rPr>
        <w:t xml:space="preserve">Če katerokoli od določil </w:t>
      </w:r>
      <w:r w:rsidR="00984023">
        <w:rPr>
          <w:rFonts w:ascii="Tahoma" w:eastAsia="Frutiger" w:hAnsi="Tahoma" w:cs="Tahoma"/>
          <w:lang w:eastAsia="en-US"/>
        </w:rPr>
        <w:t xml:space="preserve">okvirnega sporazuma </w:t>
      </w:r>
      <w:r w:rsidRPr="00D75066">
        <w:rPr>
          <w:rFonts w:ascii="Tahoma" w:eastAsia="Frutiger" w:hAnsi="Tahoma" w:cs="Tahoma"/>
          <w:lang w:eastAsia="en-US"/>
        </w:rPr>
        <w:t xml:space="preserve">je ali postane neveljavno, to ne vpliva na ostala določila </w:t>
      </w:r>
      <w:r w:rsidR="00984023">
        <w:rPr>
          <w:rFonts w:ascii="Tahoma" w:eastAsia="Frutiger" w:hAnsi="Tahoma" w:cs="Tahoma"/>
          <w:lang w:eastAsia="en-US"/>
        </w:rPr>
        <w:t>okvirnega sporazuma</w:t>
      </w:r>
      <w:r w:rsidRPr="00D75066">
        <w:rPr>
          <w:rFonts w:ascii="Tahoma" w:eastAsia="Frutiger" w:hAnsi="Tahoma" w:cs="Tahoma"/>
          <w:lang w:eastAsia="en-US"/>
        </w:rPr>
        <w:t xml:space="preserve">. Neveljavno določilo se nadomesti z veljavnim, ki mora čim bolj ustrezati namenu, ki sta ga želeli doseči stranki </w:t>
      </w:r>
      <w:r w:rsidR="00984023">
        <w:rPr>
          <w:rFonts w:ascii="Tahoma" w:eastAsia="Frutiger" w:hAnsi="Tahoma" w:cs="Tahoma"/>
          <w:lang w:eastAsia="en-US"/>
        </w:rPr>
        <w:t xml:space="preserve">okvirnega sporazuma </w:t>
      </w:r>
      <w:r w:rsidRPr="00D75066">
        <w:rPr>
          <w:rFonts w:ascii="Tahoma" w:eastAsia="Frutiger" w:hAnsi="Tahoma" w:cs="Tahoma"/>
          <w:lang w:eastAsia="en-US"/>
        </w:rPr>
        <w:t>z neveljavnim določilom.</w:t>
      </w:r>
    </w:p>
    <w:p w14:paraId="6714DEDA" w14:textId="77777777" w:rsidR="00E90FDB" w:rsidRPr="004C1F13" w:rsidRDefault="00E90FDB" w:rsidP="00E63979">
      <w:pPr>
        <w:keepNext/>
        <w:keepLines/>
        <w:jc w:val="both"/>
        <w:rPr>
          <w:rFonts w:ascii="Tahoma" w:eastAsia="Frutiger" w:hAnsi="Tahoma" w:cs="Tahoma"/>
          <w:lang w:eastAsia="en-US"/>
        </w:rPr>
      </w:pPr>
    </w:p>
    <w:p w14:paraId="26B6491F"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lastRenderedPageBreak/>
        <w:t>člen</w:t>
      </w:r>
    </w:p>
    <w:p w14:paraId="3A1FE60E" w14:textId="77777777" w:rsidR="00C75C7F" w:rsidRDefault="00C75C7F" w:rsidP="00E63979">
      <w:pPr>
        <w:keepNext/>
        <w:keepLines/>
        <w:jc w:val="both"/>
        <w:rPr>
          <w:rFonts w:ascii="Tahoma" w:eastAsia="Frutiger" w:hAnsi="Tahoma" w:cs="Tahoma"/>
          <w:lang w:eastAsia="en-US"/>
        </w:rPr>
      </w:pPr>
    </w:p>
    <w:p w14:paraId="74C97EF9" w14:textId="3FB368F3" w:rsidR="00E90FDB" w:rsidRPr="004C1F13" w:rsidRDefault="00984023" w:rsidP="00E63979">
      <w:pPr>
        <w:keepNext/>
        <w:keepLines/>
        <w:jc w:val="both"/>
        <w:rPr>
          <w:rFonts w:ascii="Tahoma" w:eastAsia="Frutiger" w:hAnsi="Tahoma" w:cs="Tahoma"/>
          <w:lang w:eastAsia="en-US"/>
        </w:rPr>
      </w:pPr>
      <w:r>
        <w:rPr>
          <w:rFonts w:ascii="Tahoma" w:eastAsia="Frutiger" w:hAnsi="Tahoma" w:cs="Tahoma"/>
          <w:lang w:eastAsia="en-US"/>
        </w:rPr>
        <w:t xml:space="preserve">Okvirni sporazum </w:t>
      </w:r>
      <w:r w:rsidR="00E90FDB" w:rsidRPr="004C1F13">
        <w:rPr>
          <w:rFonts w:ascii="Tahoma" w:eastAsia="Frutiger" w:hAnsi="Tahoma" w:cs="Tahoma"/>
          <w:lang w:eastAsia="en-US"/>
        </w:rPr>
        <w:t>v celoti zavezuje tudi morebitne vsakokratne pravne naslednike vsake od strank</w:t>
      </w:r>
      <w:r>
        <w:rPr>
          <w:rFonts w:ascii="Tahoma" w:eastAsia="Frutiger" w:hAnsi="Tahoma" w:cs="Tahoma"/>
          <w:lang w:eastAsia="en-US"/>
        </w:rPr>
        <w:t xml:space="preserve"> okvirnega sporazuma</w:t>
      </w:r>
      <w:r w:rsidR="00E90FDB" w:rsidRPr="004C1F13">
        <w:rPr>
          <w:rFonts w:ascii="Tahoma" w:eastAsia="Frutiger" w:hAnsi="Tahoma" w:cs="Tahoma"/>
          <w:lang w:eastAsia="en-US"/>
        </w:rPr>
        <w:t>, kar velja tudi v primeru organizacijsko – statusnih ter lastninskih sprememb.</w:t>
      </w:r>
    </w:p>
    <w:p w14:paraId="71191921" w14:textId="77777777" w:rsidR="00037DDD" w:rsidRDefault="00037DDD" w:rsidP="00E63979">
      <w:pPr>
        <w:keepNext/>
        <w:keepLines/>
        <w:jc w:val="both"/>
        <w:rPr>
          <w:rFonts w:ascii="Tahoma" w:eastAsia="Frutiger" w:hAnsi="Tahoma" w:cs="Tahoma"/>
          <w:lang w:eastAsia="en-US"/>
        </w:rPr>
      </w:pPr>
    </w:p>
    <w:p w14:paraId="6AE5FECC"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 xml:space="preserve">člen </w:t>
      </w:r>
    </w:p>
    <w:p w14:paraId="146CC309" w14:textId="77777777" w:rsidR="00C75C7F" w:rsidRDefault="00C75C7F" w:rsidP="00E63979">
      <w:pPr>
        <w:keepNext/>
        <w:keepLines/>
        <w:jc w:val="both"/>
        <w:rPr>
          <w:rFonts w:ascii="Tahoma" w:eastAsia="Frutiger" w:hAnsi="Tahoma" w:cs="Tahoma"/>
          <w:lang w:eastAsia="en-US"/>
        </w:rPr>
      </w:pPr>
    </w:p>
    <w:p w14:paraId="2B82EB8A" w14:textId="2B57D973" w:rsidR="00945806" w:rsidRPr="004C1F13" w:rsidRDefault="00984023" w:rsidP="00E63979">
      <w:pPr>
        <w:keepNext/>
        <w:keepLines/>
        <w:jc w:val="both"/>
        <w:rPr>
          <w:rFonts w:ascii="Tahoma" w:eastAsia="Frutiger" w:hAnsi="Tahoma" w:cs="Tahoma"/>
          <w:lang w:eastAsia="en-US"/>
        </w:rPr>
      </w:pPr>
      <w:r>
        <w:rPr>
          <w:rFonts w:ascii="Tahoma" w:eastAsia="Frutiger" w:hAnsi="Tahoma" w:cs="Tahoma"/>
          <w:lang w:eastAsia="en-US"/>
        </w:rPr>
        <w:t xml:space="preserve">Okvirni sporazum </w:t>
      </w:r>
      <w:r w:rsidR="00E90FDB" w:rsidRPr="004C1F13">
        <w:rPr>
          <w:rFonts w:ascii="Tahoma" w:eastAsia="Frutiger" w:hAnsi="Tahoma" w:cs="Tahoma"/>
          <w:lang w:eastAsia="en-US"/>
        </w:rPr>
        <w:t xml:space="preserve">je sklenjen </w:t>
      </w:r>
      <w:r w:rsidR="009553BD">
        <w:rPr>
          <w:rFonts w:ascii="Tahoma" w:eastAsia="Frutiger" w:hAnsi="Tahoma" w:cs="Tahoma"/>
          <w:lang w:eastAsia="en-US"/>
        </w:rPr>
        <w:t>in prične veljati</w:t>
      </w:r>
      <w:r w:rsidR="009553BD" w:rsidRPr="004C1F13">
        <w:rPr>
          <w:rFonts w:ascii="Tahoma" w:eastAsia="Frutiger" w:hAnsi="Tahoma" w:cs="Tahoma"/>
          <w:lang w:eastAsia="en-US"/>
        </w:rPr>
        <w:t xml:space="preserve"> </w:t>
      </w:r>
      <w:r w:rsidR="00E90FDB" w:rsidRPr="004C1F13">
        <w:rPr>
          <w:rFonts w:ascii="Tahoma" w:eastAsia="Frutiger" w:hAnsi="Tahoma" w:cs="Tahoma"/>
          <w:lang w:eastAsia="en-US"/>
        </w:rPr>
        <w:t xml:space="preserve">z dnem podpisa </w:t>
      </w:r>
      <w:r>
        <w:rPr>
          <w:rFonts w:ascii="Tahoma" w:eastAsia="Frutiger" w:hAnsi="Tahoma" w:cs="Tahoma"/>
          <w:lang w:eastAsia="en-US"/>
        </w:rPr>
        <w:t xml:space="preserve">okvirnega sporazuma </w:t>
      </w:r>
      <w:r w:rsidR="00E90FDB" w:rsidRPr="004C1F13">
        <w:rPr>
          <w:rFonts w:ascii="Tahoma" w:eastAsia="Frutiger" w:hAnsi="Tahoma" w:cs="Tahoma"/>
          <w:lang w:eastAsia="en-US"/>
        </w:rPr>
        <w:t>s strani obeh strank</w:t>
      </w:r>
      <w:r>
        <w:rPr>
          <w:rFonts w:ascii="Tahoma" w:eastAsia="Frutiger" w:hAnsi="Tahoma" w:cs="Tahoma"/>
          <w:lang w:eastAsia="en-US"/>
        </w:rPr>
        <w:t xml:space="preserve"> okvirnega sporazuma</w:t>
      </w:r>
      <w:r w:rsidR="009553BD">
        <w:rPr>
          <w:rFonts w:ascii="Tahoma" w:eastAsia="Frutiger" w:hAnsi="Tahoma" w:cs="Tahoma"/>
          <w:lang w:eastAsia="en-US"/>
        </w:rPr>
        <w:t xml:space="preserve"> pod pogojem,</w:t>
      </w:r>
      <w:r w:rsidR="00E90FDB" w:rsidRPr="004C1F13">
        <w:rPr>
          <w:rFonts w:ascii="Tahoma" w:eastAsia="Frutiger" w:hAnsi="Tahoma" w:cs="Tahoma"/>
          <w:lang w:eastAsia="en-US"/>
        </w:rPr>
        <w:t xml:space="preserve"> </w:t>
      </w:r>
      <w:r w:rsidR="009553BD">
        <w:rPr>
          <w:rFonts w:ascii="Tahoma" w:eastAsia="Frutiger" w:hAnsi="Tahoma" w:cs="Tahoma"/>
          <w:lang w:eastAsia="en-US"/>
        </w:rPr>
        <w:t>da</w:t>
      </w:r>
      <w:r w:rsidR="00E90FDB" w:rsidRPr="004C1F13">
        <w:rPr>
          <w:rFonts w:ascii="Tahoma" w:eastAsia="Frutiger" w:hAnsi="Tahoma" w:cs="Tahoma"/>
          <w:lang w:eastAsia="en-US"/>
        </w:rPr>
        <w:t xml:space="preserve"> izvajalec</w:t>
      </w:r>
      <w:r w:rsidR="009553BD">
        <w:rPr>
          <w:rFonts w:ascii="Tahoma" w:eastAsia="Frutiger" w:hAnsi="Tahoma" w:cs="Tahoma"/>
          <w:lang w:eastAsia="en-US"/>
        </w:rPr>
        <w:t>,</w:t>
      </w:r>
      <w:r w:rsidR="00E90FDB" w:rsidRPr="004C1F13">
        <w:rPr>
          <w:rFonts w:ascii="Tahoma" w:eastAsia="Frutiger" w:hAnsi="Tahoma" w:cs="Tahoma"/>
          <w:lang w:eastAsia="en-US"/>
        </w:rPr>
        <w:t xml:space="preserve"> v skladu z </w:t>
      </w:r>
      <w:r w:rsidR="00ED3C3D">
        <w:rPr>
          <w:rFonts w:ascii="Tahoma" w:eastAsia="Frutiger" w:hAnsi="Tahoma" w:cs="Tahoma"/>
          <w:lang w:eastAsia="en-US"/>
        </w:rPr>
        <w:t>2</w:t>
      </w:r>
      <w:r w:rsidR="00317166">
        <w:rPr>
          <w:rFonts w:ascii="Tahoma" w:eastAsia="Frutiger" w:hAnsi="Tahoma" w:cs="Tahoma"/>
          <w:lang w:eastAsia="en-US"/>
        </w:rPr>
        <w:t>1</w:t>
      </w:r>
      <w:r w:rsidR="00E90FDB" w:rsidRPr="004C1F13">
        <w:rPr>
          <w:rFonts w:ascii="Tahoma" w:eastAsia="Frutiger" w:hAnsi="Tahoma" w:cs="Tahoma"/>
          <w:lang w:eastAsia="en-US"/>
        </w:rPr>
        <w:t xml:space="preserve">. členom </w:t>
      </w:r>
      <w:r w:rsidR="0026093B">
        <w:rPr>
          <w:rFonts w:ascii="Tahoma" w:eastAsia="Frutiger" w:hAnsi="Tahoma" w:cs="Tahoma"/>
          <w:lang w:eastAsia="en-US"/>
        </w:rPr>
        <w:t>okvirnega sporazuma</w:t>
      </w:r>
      <w:r w:rsidR="00E90FDB" w:rsidRPr="004C1F13">
        <w:rPr>
          <w:rFonts w:ascii="Tahoma" w:eastAsia="Frutiger" w:hAnsi="Tahoma" w:cs="Tahoma"/>
          <w:lang w:eastAsia="en-US"/>
        </w:rPr>
        <w:t>, naročniku predloži finančno zavarovanje za dobro izvedbo obveznosti</w:t>
      </w:r>
      <w:r w:rsidR="0026093B">
        <w:rPr>
          <w:rFonts w:ascii="Tahoma" w:eastAsia="Frutiger" w:hAnsi="Tahoma" w:cs="Tahoma"/>
          <w:lang w:eastAsia="en-US"/>
        </w:rPr>
        <w:t xml:space="preserve"> iz okvirnega sporazuma</w:t>
      </w:r>
      <w:r w:rsidR="00E90FDB" w:rsidRPr="004C1F13">
        <w:rPr>
          <w:rFonts w:ascii="Tahoma" w:eastAsia="Frutiger" w:hAnsi="Tahoma" w:cs="Tahoma"/>
          <w:lang w:eastAsia="en-US"/>
        </w:rPr>
        <w:t xml:space="preserve">. V kolikor izvajalec, v skladu z </w:t>
      </w:r>
      <w:r w:rsidR="00ED3C3D">
        <w:rPr>
          <w:rFonts w:ascii="Tahoma" w:eastAsia="Frutiger" w:hAnsi="Tahoma" w:cs="Tahoma"/>
          <w:lang w:eastAsia="en-US"/>
        </w:rPr>
        <w:t>2</w:t>
      </w:r>
      <w:r w:rsidR="00317166">
        <w:rPr>
          <w:rFonts w:ascii="Tahoma" w:eastAsia="Frutiger" w:hAnsi="Tahoma" w:cs="Tahoma"/>
          <w:lang w:eastAsia="en-US"/>
        </w:rPr>
        <w:t>1</w:t>
      </w:r>
      <w:r w:rsidR="00E90FDB" w:rsidRPr="004C1F13">
        <w:rPr>
          <w:rFonts w:ascii="Tahoma" w:eastAsia="Frutiger" w:hAnsi="Tahoma" w:cs="Tahoma"/>
          <w:lang w:eastAsia="en-US"/>
        </w:rPr>
        <w:t xml:space="preserve">. členom </w:t>
      </w:r>
      <w:r w:rsidR="0026093B">
        <w:rPr>
          <w:rFonts w:ascii="Tahoma" w:eastAsia="Frutiger" w:hAnsi="Tahoma" w:cs="Tahoma"/>
          <w:lang w:eastAsia="en-US"/>
        </w:rPr>
        <w:t>okvirnega sporazuma</w:t>
      </w:r>
      <w:r w:rsidR="00E90FDB" w:rsidRPr="004C1F13">
        <w:rPr>
          <w:rFonts w:ascii="Tahoma" w:eastAsia="Frutiger" w:hAnsi="Tahoma" w:cs="Tahoma"/>
          <w:lang w:eastAsia="en-US"/>
        </w:rPr>
        <w:t>, naročniku ne predloži finančnega zavarovanja za dobro izvedbo obveznosti</w:t>
      </w:r>
      <w:r w:rsidR="0026093B">
        <w:rPr>
          <w:rFonts w:ascii="Tahoma" w:eastAsia="Frutiger" w:hAnsi="Tahoma" w:cs="Tahoma"/>
          <w:lang w:eastAsia="en-US"/>
        </w:rPr>
        <w:t xml:space="preserve"> </w:t>
      </w:r>
      <w:r w:rsidR="00CB2C6D">
        <w:rPr>
          <w:rFonts w:ascii="Tahoma" w:eastAsia="Frutiger" w:hAnsi="Tahoma" w:cs="Tahoma"/>
          <w:lang w:eastAsia="en-US"/>
        </w:rPr>
        <w:t xml:space="preserve">iz </w:t>
      </w:r>
      <w:r w:rsidR="0026093B">
        <w:rPr>
          <w:rFonts w:ascii="Tahoma" w:eastAsia="Frutiger" w:hAnsi="Tahoma" w:cs="Tahoma"/>
          <w:lang w:eastAsia="en-US"/>
        </w:rPr>
        <w:t>okvirnega sporazuma</w:t>
      </w:r>
      <w:r w:rsidR="00E90FDB" w:rsidRPr="004C1F13">
        <w:rPr>
          <w:rFonts w:ascii="Tahoma" w:eastAsia="Frutiger" w:hAnsi="Tahoma" w:cs="Tahoma"/>
          <w:lang w:eastAsia="en-US"/>
        </w:rPr>
        <w:t xml:space="preserve">, se šteje, da ta </w:t>
      </w:r>
      <w:r w:rsidR="0026093B">
        <w:rPr>
          <w:rFonts w:ascii="Tahoma" w:eastAsia="Frutiger" w:hAnsi="Tahoma" w:cs="Tahoma"/>
          <w:lang w:eastAsia="en-US"/>
        </w:rPr>
        <w:t xml:space="preserve">okvirni sporazum </w:t>
      </w:r>
      <w:r w:rsidR="00FC65F1">
        <w:rPr>
          <w:rFonts w:ascii="Tahoma" w:eastAsia="Frutiger" w:hAnsi="Tahoma" w:cs="Tahoma"/>
          <w:lang w:eastAsia="en-US"/>
        </w:rPr>
        <w:t>ni bil nikoli sklenjen</w:t>
      </w:r>
      <w:r w:rsidR="006B3ED4">
        <w:rPr>
          <w:rFonts w:ascii="Tahoma" w:eastAsia="Frutiger" w:hAnsi="Tahoma" w:cs="Tahoma"/>
          <w:lang w:eastAsia="en-US"/>
        </w:rPr>
        <w:t>.</w:t>
      </w:r>
    </w:p>
    <w:p w14:paraId="5892DA9C" w14:textId="77777777" w:rsidR="00E90FDB" w:rsidRPr="004C1F13" w:rsidRDefault="00E90FDB" w:rsidP="00E63979">
      <w:pPr>
        <w:keepNext/>
        <w:keepLines/>
        <w:jc w:val="both"/>
        <w:rPr>
          <w:rFonts w:ascii="Tahoma" w:eastAsia="Frutiger" w:hAnsi="Tahoma" w:cs="Tahoma"/>
          <w:lang w:eastAsia="en-US"/>
        </w:rPr>
      </w:pPr>
    </w:p>
    <w:p w14:paraId="14D96578" w14:textId="749C5F81"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Glede garancijskih določil, </w:t>
      </w:r>
      <w:r w:rsidR="0026093B">
        <w:rPr>
          <w:rFonts w:ascii="Tahoma" w:eastAsia="Frutiger" w:hAnsi="Tahoma" w:cs="Tahoma"/>
          <w:lang w:eastAsia="en-US"/>
        </w:rPr>
        <w:t xml:space="preserve">okvirni sporazum </w:t>
      </w:r>
      <w:r w:rsidRPr="004C1F13">
        <w:rPr>
          <w:rFonts w:ascii="Tahoma" w:eastAsia="Frutiger" w:hAnsi="Tahoma" w:cs="Tahoma"/>
          <w:lang w:eastAsia="en-US"/>
        </w:rPr>
        <w:t>velja vse do poteka vseh garancijskih rokov.</w:t>
      </w:r>
    </w:p>
    <w:p w14:paraId="73167B6A" w14:textId="77777777" w:rsidR="00B767D9" w:rsidRPr="004C1F13" w:rsidRDefault="00B767D9" w:rsidP="00E63979">
      <w:pPr>
        <w:keepNext/>
        <w:keepLines/>
        <w:jc w:val="both"/>
        <w:rPr>
          <w:rFonts w:ascii="Tahoma" w:eastAsia="Frutiger" w:hAnsi="Tahoma" w:cs="Tahoma"/>
          <w:lang w:eastAsia="en-US"/>
        </w:rPr>
      </w:pPr>
    </w:p>
    <w:p w14:paraId="40899502" w14:textId="77777777" w:rsidR="00E90FDB" w:rsidRPr="00C75C7F" w:rsidRDefault="00E90FDB" w:rsidP="00E63979">
      <w:pPr>
        <w:keepNext/>
        <w:keepLines/>
        <w:numPr>
          <w:ilvl w:val="0"/>
          <w:numId w:val="24"/>
        </w:numPr>
        <w:tabs>
          <w:tab w:val="clear" w:pos="360"/>
          <w:tab w:val="num" w:pos="993"/>
          <w:tab w:val="num" w:pos="4605"/>
        </w:tabs>
        <w:jc w:val="center"/>
        <w:rPr>
          <w:rFonts w:ascii="Tahoma" w:eastAsia="Frutiger" w:hAnsi="Tahoma" w:cs="Tahoma"/>
          <w:lang w:eastAsia="en-US"/>
        </w:rPr>
      </w:pPr>
      <w:r w:rsidRPr="00C75C7F">
        <w:rPr>
          <w:rFonts w:ascii="Tahoma" w:eastAsia="Frutiger" w:hAnsi="Tahoma" w:cs="Tahoma"/>
          <w:lang w:eastAsia="en-US"/>
        </w:rPr>
        <w:t>člen</w:t>
      </w:r>
    </w:p>
    <w:p w14:paraId="79263F2C" w14:textId="77777777" w:rsidR="00C75C7F" w:rsidRDefault="00C75C7F" w:rsidP="00E63979">
      <w:pPr>
        <w:keepNext/>
        <w:keepLines/>
        <w:jc w:val="both"/>
        <w:rPr>
          <w:rFonts w:ascii="Tahoma" w:eastAsia="Frutiger" w:hAnsi="Tahoma" w:cs="Tahoma"/>
          <w:lang w:eastAsia="en-US"/>
        </w:rPr>
      </w:pPr>
    </w:p>
    <w:p w14:paraId="4B5265D5" w14:textId="55ACBBA6" w:rsidR="00E90FDB" w:rsidRPr="004C1F13" w:rsidRDefault="0026093B" w:rsidP="00E63979">
      <w:pPr>
        <w:keepNext/>
        <w:keepLines/>
        <w:jc w:val="both"/>
        <w:rPr>
          <w:rFonts w:ascii="Tahoma" w:eastAsia="Frutiger" w:hAnsi="Tahoma" w:cs="Tahoma"/>
          <w:lang w:eastAsia="en-US"/>
        </w:rPr>
      </w:pPr>
      <w:r>
        <w:rPr>
          <w:rFonts w:ascii="Tahoma" w:eastAsia="Frutiger" w:hAnsi="Tahoma" w:cs="Tahoma"/>
          <w:lang w:eastAsia="en-US"/>
        </w:rPr>
        <w:t>Okvirni sporazum je sestavljen</w:t>
      </w:r>
      <w:r w:rsidR="00E90FDB" w:rsidRPr="004C1F13">
        <w:rPr>
          <w:rFonts w:ascii="Tahoma" w:eastAsia="Frutiger" w:hAnsi="Tahoma" w:cs="Tahoma"/>
          <w:lang w:eastAsia="en-US"/>
        </w:rPr>
        <w:t xml:space="preserve"> in podpisan v štirih (4) enakih izvodih, od katerih prejme</w:t>
      </w:r>
      <w:r w:rsidR="00447825">
        <w:rPr>
          <w:rFonts w:ascii="Tahoma" w:eastAsia="Frutiger" w:hAnsi="Tahoma" w:cs="Tahoma"/>
          <w:lang w:eastAsia="en-US"/>
        </w:rPr>
        <w:t xml:space="preserve"> vsaka </w:t>
      </w:r>
      <w:r w:rsidR="00E90FDB" w:rsidRPr="004C1F13">
        <w:rPr>
          <w:rFonts w:ascii="Tahoma" w:eastAsia="Frutiger" w:hAnsi="Tahoma" w:cs="Tahoma"/>
          <w:lang w:eastAsia="en-US"/>
        </w:rPr>
        <w:t>strank</w:t>
      </w:r>
      <w:r w:rsidR="00447825">
        <w:rPr>
          <w:rFonts w:ascii="Tahoma" w:eastAsia="Frutiger" w:hAnsi="Tahoma" w:cs="Tahoma"/>
          <w:lang w:eastAsia="en-US"/>
        </w:rPr>
        <w:t>a</w:t>
      </w:r>
      <w:r>
        <w:rPr>
          <w:rFonts w:ascii="Tahoma" w:eastAsia="Frutiger" w:hAnsi="Tahoma" w:cs="Tahoma"/>
          <w:lang w:eastAsia="en-US"/>
        </w:rPr>
        <w:t xml:space="preserve"> okvirnega sporazuma</w:t>
      </w:r>
      <w:r w:rsidR="00E90FDB" w:rsidRPr="004C1F13">
        <w:rPr>
          <w:rFonts w:ascii="Tahoma" w:eastAsia="Frutiger" w:hAnsi="Tahoma" w:cs="Tahoma"/>
          <w:lang w:eastAsia="en-US"/>
        </w:rPr>
        <w:t xml:space="preserve"> </w:t>
      </w:r>
      <w:r w:rsidR="00C03688">
        <w:rPr>
          <w:rFonts w:ascii="Tahoma" w:eastAsia="Frutiger" w:hAnsi="Tahoma" w:cs="Tahoma"/>
          <w:lang w:eastAsia="en-US"/>
        </w:rPr>
        <w:t xml:space="preserve">dva </w:t>
      </w:r>
      <w:r w:rsidR="00E90FDB" w:rsidRPr="004C1F13">
        <w:rPr>
          <w:rFonts w:ascii="Tahoma" w:eastAsia="Frutiger" w:hAnsi="Tahoma" w:cs="Tahoma"/>
          <w:lang w:eastAsia="en-US"/>
        </w:rPr>
        <w:t>(2) izvoda.</w:t>
      </w:r>
    </w:p>
    <w:tbl>
      <w:tblPr>
        <w:tblW w:w="9720" w:type="dxa"/>
        <w:tblLayout w:type="fixed"/>
        <w:tblCellMar>
          <w:left w:w="70" w:type="dxa"/>
          <w:right w:w="70" w:type="dxa"/>
        </w:tblCellMar>
        <w:tblLook w:val="04A0" w:firstRow="1" w:lastRow="0" w:firstColumn="1" w:lastColumn="0" w:noHBand="0" w:noVBand="1"/>
      </w:tblPr>
      <w:tblGrid>
        <w:gridCol w:w="4597"/>
        <w:gridCol w:w="5123"/>
      </w:tblGrid>
      <w:tr w:rsidR="00E90FDB" w:rsidRPr="004C1F13" w14:paraId="71C40D33" w14:textId="77777777" w:rsidTr="00D76FB3">
        <w:trPr>
          <w:trHeight w:val="737"/>
        </w:trPr>
        <w:tc>
          <w:tcPr>
            <w:tcW w:w="4597" w:type="dxa"/>
          </w:tcPr>
          <w:p w14:paraId="72FB9276" w14:textId="77777777" w:rsidR="00E90FDB" w:rsidRPr="004C1F13" w:rsidRDefault="00EA34B9" w:rsidP="00E63979">
            <w:pPr>
              <w:keepNext/>
              <w:keepLines/>
              <w:rPr>
                <w:rFonts w:ascii="Tahoma" w:eastAsia="Frutiger" w:hAnsi="Tahoma" w:cs="Tahoma"/>
                <w:lang w:eastAsia="en-US"/>
              </w:rPr>
            </w:pPr>
            <w:r>
              <w:rPr>
                <w:rFonts w:ascii="Tahoma" w:eastAsia="Frutiger" w:hAnsi="Tahoma" w:cs="Tahoma"/>
                <w:lang w:eastAsia="en-US"/>
              </w:rPr>
              <w:t>………………………..</w:t>
            </w:r>
            <w:r w:rsidR="00E90FDB" w:rsidRPr="004C1F13">
              <w:rPr>
                <w:rFonts w:ascii="Tahoma" w:eastAsia="Frutiger" w:hAnsi="Tahoma" w:cs="Tahoma"/>
                <w:lang w:eastAsia="en-US"/>
              </w:rPr>
              <w:t xml:space="preserve">, dne ………………… </w:t>
            </w:r>
          </w:p>
        </w:tc>
        <w:tc>
          <w:tcPr>
            <w:tcW w:w="5123" w:type="dxa"/>
          </w:tcPr>
          <w:p w14:paraId="382EAD88" w14:textId="77777777" w:rsidR="00E90FDB" w:rsidRPr="004C1F13" w:rsidRDefault="00E90FDB" w:rsidP="00E63979">
            <w:pPr>
              <w:keepNext/>
              <w:keepLines/>
              <w:rPr>
                <w:rFonts w:ascii="Tahoma" w:eastAsia="Frutiger" w:hAnsi="Tahoma" w:cs="Tahoma"/>
                <w:lang w:eastAsia="en-US"/>
              </w:rPr>
            </w:pPr>
            <w:r w:rsidRPr="004C1F13">
              <w:rPr>
                <w:rFonts w:ascii="Tahoma" w:eastAsia="Frutiger" w:hAnsi="Tahoma" w:cs="Tahoma"/>
                <w:lang w:eastAsia="en-US"/>
              </w:rPr>
              <w:t xml:space="preserve">Ljubljana, dne ………………… </w:t>
            </w:r>
          </w:p>
        </w:tc>
      </w:tr>
      <w:tr w:rsidR="00E90FDB" w:rsidRPr="004C1F13" w14:paraId="518121A2" w14:textId="77777777" w:rsidTr="00D76FB3">
        <w:trPr>
          <w:trHeight w:val="2410"/>
        </w:trPr>
        <w:tc>
          <w:tcPr>
            <w:tcW w:w="4597" w:type="dxa"/>
          </w:tcPr>
          <w:p w14:paraId="093B52B8" w14:textId="77777777"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IZVAJALEC: </w:t>
            </w:r>
          </w:p>
          <w:p w14:paraId="43E1139E" w14:textId="77777777" w:rsidR="00E90FDB" w:rsidRPr="004C1F13" w:rsidRDefault="00E90FDB" w:rsidP="00E63979">
            <w:pPr>
              <w:keepNext/>
              <w:keepLines/>
              <w:jc w:val="both"/>
              <w:rPr>
                <w:rFonts w:ascii="Tahoma" w:eastAsia="Frutiger" w:hAnsi="Tahoma" w:cs="Tahoma"/>
                <w:lang w:eastAsia="en-US"/>
              </w:rPr>
            </w:pPr>
          </w:p>
          <w:p w14:paraId="2CBA65C6" w14:textId="77777777" w:rsidR="00E90FDB" w:rsidRPr="004C1F13" w:rsidRDefault="00E90FDB" w:rsidP="00E63979">
            <w:pPr>
              <w:keepNext/>
              <w:keepLines/>
              <w:jc w:val="both"/>
              <w:rPr>
                <w:rFonts w:ascii="Tahoma" w:eastAsia="Frutiger" w:hAnsi="Tahoma" w:cs="Tahoma"/>
                <w:lang w:eastAsia="en-US"/>
              </w:rPr>
            </w:pPr>
          </w:p>
          <w:p w14:paraId="05DF1A73" w14:textId="77777777"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 xml:space="preserve">Direktor: </w:t>
            </w:r>
          </w:p>
          <w:p w14:paraId="5B06661F" w14:textId="77777777" w:rsidR="00E90FDB" w:rsidRPr="004C1F13" w:rsidRDefault="00E90FDB" w:rsidP="00E63979">
            <w:pPr>
              <w:keepNext/>
              <w:keepLines/>
              <w:jc w:val="both"/>
              <w:rPr>
                <w:rFonts w:ascii="Tahoma" w:eastAsia="Frutiger" w:hAnsi="Tahoma" w:cs="Tahoma"/>
                <w:lang w:eastAsia="en-US"/>
              </w:rPr>
            </w:pPr>
          </w:p>
        </w:tc>
        <w:tc>
          <w:tcPr>
            <w:tcW w:w="5123" w:type="dxa"/>
          </w:tcPr>
          <w:p w14:paraId="1F88A3E2" w14:textId="77777777"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NAROČNIK:</w:t>
            </w:r>
          </w:p>
          <w:p w14:paraId="5803C8CD" w14:textId="77777777" w:rsidR="00E90FDB" w:rsidRPr="004C1F13" w:rsidRDefault="00E90FDB" w:rsidP="00E63979">
            <w:pPr>
              <w:keepNext/>
              <w:keepLines/>
              <w:jc w:val="both"/>
              <w:rPr>
                <w:rFonts w:ascii="Tahoma" w:eastAsia="Frutiger" w:hAnsi="Tahoma" w:cs="Tahoma"/>
                <w:b/>
                <w:lang w:eastAsia="en-US"/>
              </w:rPr>
            </w:pPr>
            <w:r w:rsidRPr="004C1F13">
              <w:rPr>
                <w:rFonts w:ascii="Tahoma" w:eastAsia="Frutiger" w:hAnsi="Tahoma" w:cs="Tahoma"/>
                <w:b/>
                <w:lang w:eastAsia="en-US"/>
              </w:rPr>
              <w:t xml:space="preserve">JAVNO PODJETJE </w:t>
            </w:r>
          </w:p>
          <w:p w14:paraId="243B470D" w14:textId="77777777"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b/>
                <w:lang w:eastAsia="en-US"/>
              </w:rPr>
              <w:t>VODOVOD KANALIZACIJA SNAGA</w:t>
            </w:r>
            <w:r w:rsidRPr="004C1F13">
              <w:rPr>
                <w:rFonts w:ascii="Tahoma" w:eastAsia="Frutiger" w:hAnsi="Tahoma" w:cs="Tahoma"/>
                <w:lang w:eastAsia="en-US"/>
              </w:rPr>
              <w:t xml:space="preserve"> </w:t>
            </w:r>
            <w:r w:rsidRPr="004C1F13">
              <w:rPr>
                <w:rFonts w:ascii="Tahoma" w:eastAsia="Frutiger" w:hAnsi="Tahoma" w:cs="Tahoma"/>
                <w:b/>
                <w:lang w:eastAsia="en-US"/>
              </w:rPr>
              <w:t>d.o.o</w:t>
            </w:r>
            <w:r w:rsidRPr="004C1F13">
              <w:rPr>
                <w:rFonts w:ascii="Tahoma" w:eastAsia="Frutiger" w:hAnsi="Tahoma" w:cs="Tahoma"/>
                <w:lang w:eastAsia="en-US"/>
              </w:rPr>
              <w:t xml:space="preserve">. </w:t>
            </w:r>
          </w:p>
          <w:p w14:paraId="11218AC1" w14:textId="77777777" w:rsidR="00E90FDB" w:rsidRPr="004C1F13" w:rsidRDefault="00E90FDB" w:rsidP="00E63979">
            <w:pPr>
              <w:keepNext/>
              <w:keepLines/>
              <w:jc w:val="both"/>
              <w:rPr>
                <w:rFonts w:ascii="Tahoma" w:eastAsia="Frutiger" w:hAnsi="Tahoma" w:cs="Tahoma"/>
                <w:lang w:eastAsia="en-US"/>
              </w:rPr>
            </w:pPr>
            <w:r w:rsidRPr="004C1F13">
              <w:rPr>
                <w:rFonts w:ascii="Tahoma" w:eastAsia="Frutiger" w:hAnsi="Tahoma" w:cs="Tahoma"/>
                <w:lang w:eastAsia="en-US"/>
              </w:rPr>
              <w:t>Direktor:</w:t>
            </w:r>
          </w:p>
          <w:p w14:paraId="4ED4B719" w14:textId="3C1EA0C7" w:rsidR="00E90FDB" w:rsidRPr="004C1F13" w:rsidRDefault="005B466A" w:rsidP="00E63979">
            <w:pPr>
              <w:keepNext/>
              <w:keepLines/>
              <w:jc w:val="both"/>
              <w:rPr>
                <w:rFonts w:ascii="Tahoma" w:eastAsia="Frutiger" w:hAnsi="Tahoma" w:cs="Tahoma"/>
                <w:lang w:eastAsia="en-US"/>
              </w:rPr>
            </w:pPr>
            <w:r>
              <w:rPr>
                <w:rFonts w:ascii="Tahoma" w:eastAsia="Frutiger" w:hAnsi="Tahoma" w:cs="Tahoma"/>
                <w:lang w:eastAsia="en-US"/>
              </w:rPr>
              <w:t>David POLUTNIK</w:t>
            </w:r>
          </w:p>
        </w:tc>
      </w:tr>
    </w:tbl>
    <w:p w14:paraId="61F41EBD" w14:textId="69C88D8A" w:rsidR="00A055C4" w:rsidRDefault="00A055C4" w:rsidP="00E63979">
      <w:pPr>
        <w:keepNext/>
        <w:keepLines/>
        <w:jc w:val="both"/>
        <w:rPr>
          <w:rFonts w:ascii="Tahoma" w:hAnsi="Tahoma" w:cs="Tahoma"/>
          <w:b/>
        </w:rPr>
      </w:pPr>
    </w:p>
    <w:p w14:paraId="4DEACA90" w14:textId="3F3C1701" w:rsidR="003228EA" w:rsidRDefault="003228EA" w:rsidP="00E63979">
      <w:pPr>
        <w:keepNext/>
        <w:keepLines/>
        <w:jc w:val="both"/>
        <w:rPr>
          <w:rFonts w:ascii="Tahoma" w:hAnsi="Tahoma" w:cs="Tahoma"/>
          <w:b/>
        </w:rPr>
      </w:pPr>
    </w:p>
    <w:p w14:paraId="7F4B4731" w14:textId="461813BE" w:rsidR="0026093B" w:rsidRDefault="0026093B" w:rsidP="00E63979">
      <w:pPr>
        <w:keepNext/>
        <w:keepLines/>
        <w:jc w:val="both"/>
        <w:rPr>
          <w:rFonts w:ascii="Tahoma" w:hAnsi="Tahoma" w:cs="Tahoma"/>
          <w:b/>
        </w:rPr>
      </w:pPr>
    </w:p>
    <w:p w14:paraId="24BA458E" w14:textId="27300828" w:rsidR="0026093B" w:rsidRDefault="0026093B" w:rsidP="00E63979">
      <w:pPr>
        <w:keepNext/>
        <w:keepLines/>
        <w:jc w:val="both"/>
        <w:rPr>
          <w:rFonts w:ascii="Tahoma" w:hAnsi="Tahoma" w:cs="Tahoma"/>
          <w:b/>
        </w:rPr>
      </w:pPr>
    </w:p>
    <w:p w14:paraId="78B5B92D" w14:textId="7B97D60D" w:rsidR="0026093B" w:rsidRDefault="0026093B" w:rsidP="00E63979">
      <w:pPr>
        <w:keepNext/>
        <w:keepLines/>
        <w:jc w:val="both"/>
        <w:rPr>
          <w:rFonts w:ascii="Tahoma" w:hAnsi="Tahoma" w:cs="Tahoma"/>
          <w:b/>
        </w:rPr>
      </w:pPr>
    </w:p>
    <w:p w14:paraId="0AFBBB0B" w14:textId="1CCB90A3" w:rsidR="0026093B" w:rsidRDefault="0026093B" w:rsidP="00E63979">
      <w:pPr>
        <w:keepNext/>
        <w:keepLines/>
        <w:jc w:val="both"/>
        <w:rPr>
          <w:rFonts w:ascii="Tahoma" w:hAnsi="Tahoma" w:cs="Tahoma"/>
          <w:b/>
        </w:rPr>
      </w:pPr>
    </w:p>
    <w:p w14:paraId="48787569" w14:textId="2C4BA4ED" w:rsidR="0026093B" w:rsidRDefault="0026093B" w:rsidP="00E63979">
      <w:pPr>
        <w:keepNext/>
        <w:keepLines/>
        <w:jc w:val="both"/>
        <w:rPr>
          <w:rFonts w:ascii="Tahoma" w:hAnsi="Tahoma" w:cs="Tahoma"/>
          <w:b/>
        </w:rPr>
      </w:pPr>
    </w:p>
    <w:p w14:paraId="6D02D7B6" w14:textId="6B03688B" w:rsidR="0026093B" w:rsidRDefault="0026093B" w:rsidP="00E63979">
      <w:pPr>
        <w:keepNext/>
        <w:keepLines/>
        <w:jc w:val="both"/>
        <w:rPr>
          <w:rFonts w:ascii="Tahoma" w:hAnsi="Tahoma" w:cs="Tahoma"/>
          <w:b/>
        </w:rPr>
      </w:pPr>
    </w:p>
    <w:p w14:paraId="7CCE85FE" w14:textId="22CA3527" w:rsidR="0026093B" w:rsidRDefault="0026093B" w:rsidP="00E63979">
      <w:pPr>
        <w:keepNext/>
        <w:keepLines/>
        <w:jc w:val="both"/>
        <w:rPr>
          <w:rFonts w:ascii="Tahoma" w:hAnsi="Tahoma" w:cs="Tahoma"/>
          <w:b/>
        </w:rPr>
      </w:pPr>
    </w:p>
    <w:p w14:paraId="4265DEB4" w14:textId="0216FFD1" w:rsidR="00DF4CBB" w:rsidRDefault="00DF4CBB" w:rsidP="00E63979">
      <w:pPr>
        <w:keepNext/>
        <w:keepLines/>
        <w:jc w:val="both"/>
        <w:rPr>
          <w:rFonts w:ascii="Tahoma" w:hAnsi="Tahoma" w:cs="Tahoma"/>
          <w:b/>
        </w:rPr>
      </w:pPr>
    </w:p>
    <w:p w14:paraId="4760967E" w14:textId="6E9330D0" w:rsidR="00DF4CBB" w:rsidRDefault="00DF4CBB" w:rsidP="00E63979">
      <w:pPr>
        <w:keepNext/>
        <w:keepLines/>
        <w:jc w:val="both"/>
        <w:rPr>
          <w:rFonts w:ascii="Tahoma" w:hAnsi="Tahoma" w:cs="Tahoma"/>
          <w:b/>
        </w:rPr>
      </w:pPr>
    </w:p>
    <w:p w14:paraId="1FC47D6C" w14:textId="0F582261" w:rsidR="00DF4CBB" w:rsidRDefault="00DF4CBB" w:rsidP="00E63979">
      <w:pPr>
        <w:keepNext/>
        <w:keepLines/>
        <w:jc w:val="both"/>
        <w:rPr>
          <w:rFonts w:ascii="Tahoma" w:hAnsi="Tahoma" w:cs="Tahoma"/>
          <w:b/>
        </w:rPr>
      </w:pPr>
    </w:p>
    <w:p w14:paraId="432BAED7" w14:textId="75B0520E" w:rsidR="00DF4CBB" w:rsidRDefault="00DF4CBB" w:rsidP="00E63979">
      <w:pPr>
        <w:keepNext/>
        <w:keepLines/>
        <w:jc w:val="both"/>
        <w:rPr>
          <w:rFonts w:ascii="Tahoma" w:hAnsi="Tahoma" w:cs="Tahoma"/>
          <w:b/>
        </w:rPr>
      </w:pPr>
    </w:p>
    <w:p w14:paraId="0848DBF3" w14:textId="5CF621EC" w:rsidR="00DF4CBB" w:rsidRDefault="00DF4CBB" w:rsidP="00E63979">
      <w:pPr>
        <w:keepNext/>
        <w:keepLines/>
        <w:jc w:val="both"/>
        <w:rPr>
          <w:rFonts w:ascii="Tahoma" w:hAnsi="Tahoma" w:cs="Tahoma"/>
          <w:b/>
        </w:rPr>
      </w:pPr>
    </w:p>
    <w:p w14:paraId="69803C37" w14:textId="0128811B" w:rsidR="00DF4CBB" w:rsidRDefault="00DF4CBB" w:rsidP="00E63979">
      <w:pPr>
        <w:keepNext/>
        <w:keepLines/>
        <w:jc w:val="both"/>
        <w:rPr>
          <w:rFonts w:ascii="Tahoma" w:hAnsi="Tahoma" w:cs="Tahoma"/>
          <w:b/>
        </w:rPr>
      </w:pPr>
    </w:p>
    <w:p w14:paraId="09ED87AF" w14:textId="21B2B924" w:rsidR="00DF4CBB" w:rsidRDefault="00DF4CBB" w:rsidP="00E63979">
      <w:pPr>
        <w:keepNext/>
        <w:keepLines/>
        <w:jc w:val="both"/>
        <w:rPr>
          <w:rFonts w:ascii="Tahoma" w:hAnsi="Tahoma" w:cs="Tahoma"/>
          <w:b/>
        </w:rPr>
      </w:pPr>
    </w:p>
    <w:p w14:paraId="607553EC" w14:textId="3B6CAA67" w:rsidR="00DF4CBB" w:rsidRDefault="00DF4CBB" w:rsidP="00E63979">
      <w:pPr>
        <w:keepNext/>
        <w:keepLines/>
        <w:jc w:val="both"/>
        <w:rPr>
          <w:rFonts w:ascii="Tahoma" w:hAnsi="Tahoma" w:cs="Tahoma"/>
          <w:b/>
        </w:rPr>
      </w:pPr>
    </w:p>
    <w:p w14:paraId="52D211A0" w14:textId="5CADE850" w:rsidR="00DF4CBB" w:rsidRDefault="00DF4CBB" w:rsidP="00E63979">
      <w:pPr>
        <w:keepNext/>
        <w:keepLines/>
        <w:jc w:val="both"/>
        <w:rPr>
          <w:rFonts w:ascii="Tahoma" w:hAnsi="Tahoma" w:cs="Tahoma"/>
          <w:b/>
        </w:rPr>
      </w:pPr>
    </w:p>
    <w:p w14:paraId="16B61C6F" w14:textId="63D025D6" w:rsidR="00DF4CBB" w:rsidRDefault="00DF4CBB" w:rsidP="00E63979">
      <w:pPr>
        <w:keepNext/>
        <w:keepLines/>
        <w:jc w:val="both"/>
        <w:rPr>
          <w:rFonts w:ascii="Tahoma" w:hAnsi="Tahoma" w:cs="Tahoma"/>
          <w:b/>
        </w:rPr>
      </w:pPr>
    </w:p>
    <w:p w14:paraId="434866EC" w14:textId="6B0F3B09" w:rsidR="00DF4CBB" w:rsidRDefault="00DF4CBB" w:rsidP="00E63979">
      <w:pPr>
        <w:keepNext/>
        <w:keepLines/>
        <w:jc w:val="both"/>
        <w:rPr>
          <w:rFonts w:ascii="Tahoma" w:hAnsi="Tahoma" w:cs="Tahoma"/>
          <w:b/>
        </w:rPr>
      </w:pPr>
    </w:p>
    <w:p w14:paraId="4258ADCC" w14:textId="7179AC40" w:rsidR="00DF4CBB" w:rsidRDefault="00DF4CBB" w:rsidP="00E63979">
      <w:pPr>
        <w:keepNext/>
        <w:keepLines/>
        <w:jc w:val="both"/>
        <w:rPr>
          <w:rFonts w:ascii="Tahoma" w:hAnsi="Tahoma" w:cs="Tahoma"/>
          <w:b/>
        </w:rPr>
      </w:pPr>
    </w:p>
    <w:p w14:paraId="63D210E7" w14:textId="05CCB4DC" w:rsidR="00DF4CBB" w:rsidRDefault="00DF4CBB" w:rsidP="00E63979">
      <w:pPr>
        <w:keepNext/>
        <w:keepLines/>
        <w:jc w:val="both"/>
        <w:rPr>
          <w:rFonts w:ascii="Tahoma" w:hAnsi="Tahoma" w:cs="Tahoma"/>
          <w:b/>
        </w:rPr>
      </w:pPr>
    </w:p>
    <w:p w14:paraId="19431BD7" w14:textId="016A0067" w:rsidR="00DF4CBB" w:rsidRDefault="00DF4CBB" w:rsidP="00E63979">
      <w:pPr>
        <w:keepNext/>
        <w:keepLines/>
        <w:jc w:val="both"/>
        <w:rPr>
          <w:rFonts w:ascii="Tahoma" w:hAnsi="Tahoma" w:cs="Tahoma"/>
          <w:b/>
        </w:rPr>
      </w:pPr>
    </w:p>
    <w:p w14:paraId="5A9E24B1" w14:textId="37090A2F" w:rsidR="00DF4CBB" w:rsidRDefault="00DF4CBB" w:rsidP="00E63979">
      <w:pPr>
        <w:keepNext/>
        <w:keepLines/>
        <w:jc w:val="both"/>
        <w:rPr>
          <w:rFonts w:ascii="Tahoma" w:hAnsi="Tahoma" w:cs="Tahoma"/>
          <w:b/>
        </w:rPr>
      </w:pPr>
    </w:p>
    <w:p w14:paraId="70D888A2" w14:textId="5F969AAE" w:rsidR="00DF4CBB" w:rsidRDefault="00DF4CBB" w:rsidP="00E63979">
      <w:pPr>
        <w:keepNext/>
        <w:keepLines/>
        <w:jc w:val="both"/>
        <w:rPr>
          <w:rFonts w:ascii="Tahoma" w:hAnsi="Tahoma" w:cs="Tahoma"/>
          <w:b/>
        </w:rPr>
      </w:pPr>
    </w:p>
    <w:p w14:paraId="4D3B53C5" w14:textId="3B6075CB" w:rsidR="00DF4CBB" w:rsidRDefault="00DF4CBB" w:rsidP="00E63979">
      <w:pPr>
        <w:keepNext/>
        <w:keepLines/>
        <w:jc w:val="both"/>
        <w:rPr>
          <w:rFonts w:ascii="Tahoma" w:hAnsi="Tahoma" w:cs="Tahoma"/>
          <w:b/>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112425" w14:paraId="4A561376" w14:textId="77777777" w:rsidTr="00610C0E">
        <w:tc>
          <w:tcPr>
            <w:tcW w:w="8252" w:type="dxa"/>
          </w:tcPr>
          <w:p w14:paraId="2F3074B6" w14:textId="4F2D3706" w:rsidR="002216FE" w:rsidRPr="00112425" w:rsidRDefault="002216FE" w:rsidP="000F6DB6">
            <w:pPr>
              <w:keepNext/>
              <w:keepLines/>
              <w:jc w:val="both"/>
              <w:rPr>
                <w:rFonts w:ascii="Tahoma" w:hAnsi="Tahoma" w:cs="Tahoma"/>
              </w:rPr>
            </w:pPr>
            <w:r w:rsidRPr="00112425">
              <w:rPr>
                <w:rFonts w:ascii="Tahoma" w:hAnsi="Tahoma" w:cs="Tahoma"/>
              </w:rPr>
              <w:lastRenderedPageBreak/>
              <w:t xml:space="preserve">FINANČNO ZAVAROVANJE ZA DOBRO IZVEDBO OBVEZNOSTI </w:t>
            </w:r>
          </w:p>
        </w:tc>
        <w:tc>
          <w:tcPr>
            <w:tcW w:w="1463" w:type="dxa"/>
          </w:tcPr>
          <w:p w14:paraId="70FA387D" w14:textId="33C1207E" w:rsidR="002216FE" w:rsidRPr="00112425" w:rsidRDefault="002216FE" w:rsidP="00E63979">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w:t>
            </w:r>
            <w:r w:rsidR="00E63979">
              <w:rPr>
                <w:rFonts w:ascii="Tahoma" w:hAnsi="Tahoma" w:cs="Tahoma"/>
                <w:b/>
                <w:i/>
              </w:rPr>
              <w:t>8</w:t>
            </w:r>
          </w:p>
        </w:tc>
      </w:tr>
    </w:tbl>
    <w:p w14:paraId="6335800A" w14:textId="77777777" w:rsidR="00A60E5F" w:rsidRPr="00112425" w:rsidRDefault="00A60E5F"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167DE83C"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i/>
        </w:rPr>
        <w:t>Glava s podatki o garantu (zavarovalnici/banki) ali SWIFT ključ</w:t>
      </w:r>
    </w:p>
    <w:p w14:paraId="77430F26"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62A91E56"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Za:       </w:t>
      </w:r>
      <w:r w:rsidRPr="00112425">
        <w:rPr>
          <w:rFonts w:ascii="Tahoma" w:hAnsi="Tahoma" w:cs="Tahoma"/>
          <w:i/>
        </w:rPr>
        <w:fldChar w:fldCharType="begin">
          <w:ffData>
            <w:name w:val="Besedilo2"/>
            <w:enabled/>
            <w:calcOnExit w:val="0"/>
            <w:textInput/>
          </w:ffData>
        </w:fldChar>
      </w:r>
      <w:r w:rsidRPr="00112425">
        <w:rPr>
          <w:rFonts w:ascii="Tahoma" w:hAnsi="Tahoma" w:cs="Tahoma"/>
          <w:i/>
        </w:rPr>
        <w:instrText xml:space="preserve"> FORMTEXT </w:instrText>
      </w:r>
      <w:r w:rsidRPr="00112425">
        <w:rPr>
          <w:rFonts w:ascii="Tahoma" w:hAnsi="Tahoma" w:cs="Tahoma"/>
          <w:i/>
        </w:rPr>
      </w:r>
      <w:r w:rsidRPr="00112425">
        <w:rPr>
          <w:rFonts w:ascii="Tahoma" w:hAnsi="Tahoma" w:cs="Tahoma"/>
          <w:i/>
        </w:rPr>
        <w:fldChar w:fldCharType="separate"/>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noProof/>
        </w:rPr>
        <w:t> </w:t>
      </w:r>
      <w:r w:rsidRPr="00112425">
        <w:rPr>
          <w:rFonts w:ascii="Tahoma" w:hAnsi="Tahoma" w:cs="Tahoma"/>
          <w:i/>
        </w:rPr>
        <w:fldChar w:fldCharType="end"/>
      </w:r>
      <w:r w:rsidRPr="00112425">
        <w:rPr>
          <w:rFonts w:ascii="Tahoma" w:hAnsi="Tahoma" w:cs="Tahoma"/>
          <w:i/>
        </w:rPr>
        <w:t xml:space="preserve">  (vpiše se upravičenca tj. financerja)</w:t>
      </w:r>
    </w:p>
    <w:p w14:paraId="0CFDBB10"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rPr>
        <w:t xml:space="preserve">Datum: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izdaje)</w:t>
      </w:r>
    </w:p>
    <w:p w14:paraId="7CFE04EA"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0F7660"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VRSTA ZAVAROVANJA:</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vrsta zavarovanja: bančna garancija/kavcijsko zavarovanje)</w:t>
      </w:r>
    </w:p>
    <w:p w14:paraId="443D13F8"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633FBCA"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ŠTEVILKA: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številka zavarovanja)</w:t>
      </w:r>
    </w:p>
    <w:p w14:paraId="434F6766"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83E8700"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GARANT:</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banke/ zavarovalnice v kraju izdaje)</w:t>
      </w:r>
    </w:p>
    <w:p w14:paraId="71CDE7C2"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0340F8BD"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NAROČNIK: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in naslov naročnika zavarovanja, tj. v postopku javnega naročanja izbranega ponudnika)</w:t>
      </w:r>
    </w:p>
    <w:p w14:paraId="6E93167E"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BD2C395"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UPRAVIČENEC:</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naročnika javnega naročila)</w:t>
      </w:r>
    </w:p>
    <w:p w14:paraId="7FA5F395"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1C7E8DC6" w14:textId="495D82D2"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rPr>
      </w:pPr>
      <w:r w:rsidRPr="00112425">
        <w:rPr>
          <w:rFonts w:ascii="Tahoma" w:hAnsi="Tahoma" w:cs="Tahoma"/>
          <w:b/>
        </w:rPr>
        <w:t xml:space="preserve">OSNOVNI POSEL: </w:t>
      </w:r>
      <w:r w:rsidRPr="00112425">
        <w:rPr>
          <w:rFonts w:ascii="Tahoma" w:hAnsi="Tahoma" w:cs="Tahoma"/>
        </w:rPr>
        <w:t xml:space="preserve">obveznost naročnika zavarovanja iz </w:t>
      </w:r>
      <w:r w:rsidR="000F6DB6">
        <w:rPr>
          <w:rFonts w:ascii="Tahoma" w:hAnsi="Tahoma" w:cs="Tahoma"/>
        </w:rPr>
        <w:t>okvirnega sporazuma</w:t>
      </w:r>
      <w:r w:rsidR="000F6DB6" w:rsidRPr="004C1F13">
        <w:rPr>
          <w:rFonts w:ascii="Tahoma" w:eastAsia="Frutiger" w:hAnsi="Tahoma" w:cs="Tahoma"/>
          <w:lang w:eastAsia="en-US"/>
        </w:rPr>
        <w:t xml:space="preserve"> </w:t>
      </w:r>
      <w:r w:rsidRPr="00112425">
        <w:rPr>
          <w:rFonts w:ascii="Tahoma" w:hAnsi="Tahoma" w:cs="Tahoma"/>
        </w:rPr>
        <w:t xml:space="preserve">št.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z dne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 xml:space="preserve">(vpiše se številko in datum </w:t>
      </w:r>
      <w:r w:rsidR="000F6DB6" w:rsidRPr="000F6DB6">
        <w:rPr>
          <w:rFonts w:ascii="Tahoma" w:hAnsi="Tahoma" w:cs="Tahoma"/>
          <w:i/>
        </w:rPr>
        <w:t xml:space="preserve">iz okvirnega sporazuma </w:t>
      </w:r>
      <w:r w:rsidRPr="00112425">
        <w:rPr>
          <w:rFonts w:ascii="Tahoma" w:hAnsi="Tahoma" w:cs="Tahoma"/>
          <w:i/>
        </w:rPr>
        <w:t>o izvedbi javnega naročila, sklenjene na podlagi postopka z oznako XXXXXX)</w:t>
      </w:r>
      <w:r w:rsidRPr="00112425">
        <w:rPr>
          <w:rFonts w:ascii="Tahoma" w:hAnsi="Tahoma" w:cs="Tahoma"/>
        </w:rPr>
        <w:t xml:space="preserve"> za</w:t>
      </w:r>
      <w:r w:rsidRPr="00112425">
        <w:rPr>
          <w:rFonts w:ascii="Tahoma" w:hAnsi="Tahoma" w:cs="Tahoma"/>
          <w:i/>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predmet javnega naročila)</w:t>
      </w:r>
    </w:p>
    <w:p w14:paraId="3E11951C"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i/>
        </w:rPr>
        <w:t xml:space="preserve"> </w:t>
      </w:r>
    </w:p>
    <w:p w14:paraId="43922525"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ZNESEK IN VALUTA: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najvišji znesek s številko in besedo ter valuta)</w:t>
      </w:r>
    </w:p>
    <w:p w14:paraId="58A7CB57"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3830ACB6"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LISTINE, KI JIH JE POLEG IZJAVE TREBA PRILOŽITI ZAHTEVI ZA PLAČILO IN SE IZRECNO ZAHTEVAJO V SPODNJEM BESEDILU: </w:t>
      </w:r>
      <w:r w:rsidRPr="00112425">
        <w:rPr>
          <w:rFonts w:ascii="Tahoma" w:hAnsi="Tahoma" w:cs="Tahoma"/>
        </w:rPr>
        <w:t>nobena</w:t>
      </w:r>
    </w:p>
    <w:p w14:paraId="3E5E8F5E"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CAEED67"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JEZIK V ZAHTEVANIH LISTINAH:</w:t>
      </w:r>
      <w:r w:rsidRPr="00112425">
        <w:rPr>
          <w:rFonts w:ascii="Tahoma" w:hAnsi="Tahoma" w:cs="Tahoma"/>
        </w:rPr>
        <w:t xml:space="preserve"> slovenski</w:t>
      </w:r>
    </w:p>
    <w:p w14:paraId="6DD6639A"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54B80D52"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OBLIKA PREDLOŽITVE:</w:t>
      </w:r>
      <w:r w:rsidRPr="00112425">
        <w:rPr>
          <w:rFonts w:ascii="Tahoma" w:hAnsi="Tahoma" w:cs="Tahoma"/>
        </w:rPr>
        <w:t xml:space="preserve"> v papirni obliki s priporočeno pošto ali katerokoli obliko hitre pošte ali v elektronski obliki po SWIFT sistemu na naslov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(navede se SWIFT naslova garanta)</w:t>
      </w:r>
    </w:p>
    <w:p w14:paraId="33E3DEBA"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7E45A8A"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KRAJ PREDLOŽITVE: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(garant vpiše naslov podružnice, kjer se opravi predložitev papirnih listin, ali elektronski naslov za predložitev v elektronski obliki, kot na primer garantov SWIFT naslov)</w:t>
      </w:r>
      <w:r w:rsidRPr="00112425">
        <w:rPr>
          <w:rFonts w:ascii="Tahoma" w:hAnsi="Tahoma" w:cs="Tahoma"/>
        </w:rPr>
        <w:t xml:space="preserve"> </w:t>
      </w:r>
    </w:p>
    <w:p w14:paraId="1E72393A"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Ne glede na navedeno, se predložitev papirnih listin lahko opravi v katerikoli podružnici garanta na območju Republike Slovenije.</w:t>
      </w:r>
      <w:r w:rsidRPr="00112425" w:rsidDel="00D4087F">
        <w:rPr>
          <w:rFonts w:ascii="Tahoma" w:hAnsi="Tahoma" w:cs="Tahoma"/>
        </w:rPr>
        <w:t xml:space="preserve"> </w:t>
      </w:r>
    </w:p>
    <w:p w14:paraId="1F0A186D"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rPr>
        <w:t xml:space="preserve">  </w:t>
      </w:r>
    </w:p>
    <w:p w14:paraId="6157C378"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 xml:space="preserve">DATUM VELJAVNOSTI: </w:t>
      </w:r>
      <w:r w:rsidRPr="00112425">
        <w:rPr>
          <w:rFonts w:ascii="Tahoma" w:hAnsi="Tahoma" w:cs="Tahoma"/>
        </w:rPr>
        <w:fldChar w:fldCharType="begin">
          <w:ffData>
            <w:name w:val="Besedilo2"/>
            <w:enabled/>
            <w:calcOnExit w:val="0"/>
            <w:textInput>
              <w:default w:val="DD. MM. LLLL"/>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DD. MM. LLLL</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datum zapadlosti zavarovanja)</w:t>
      </w:r>
    </w:p>
    <w:p w14:paraId="7EF2C36F"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4240684B"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112425">
        <w:rPr>
          <w:rFonts w:ascii="Tahoma" w:hAnsi="Tahoma" w:cs="Tahoma"/>
          <w:b/>
        </w:rPr>
        <w:t>STRANKA, KI JE DOLŽNA PLAČATI STROŠKE:</w:t>
      </w:r>
      <w:r w:rsidRPr="00112425">
        <w:rPr>
          <w:rFonts w:ascii="Tahoma" w:hAnsi="Tahoma" w:cs="Tahoma"/>
        </w:rPr>
        <w:t xml:space="preserve"> </w:t>
      </w:r>
      <w:r w:rsidRPr="00112425">
        <w:rPr>
          <w:rFonts w:ascii="Tahoma" w:hAnsi="Tahoma" w:cs="Tahoma"/>
        </w:rPr>
        <w:fldChar w:fldCharType="begin">
          <w:ffData>
            <w:name w:val="Besedilo2"/>
            <w:enabled/>
            <w:calcOnExit w:val="0"/>
            <w:textInput/>
          </w:ffData>
        </w:fldChar>
      </w:r>
      <w:r w:rsidRPr="00112425">
        <w:rPr>
          <w:rFonts w:ascii="Tahoma" w:hAnsi="Tahoma" w:cs="Tahoma"/>
        </w:rPr>
        <w:instrText xml:space="preserve"> FORMTEXT </w:instrText>
      </w:r>
      <w:r w:rsidRPr="00112425">
        <w:rPr>
          <w:rFonts w:ascii="Tahoma" w:hAnsi="Tahoma" w:cs="Tahoma"/>
        </w:rPr>
      </w:r>
      <w:r w:rsidRPr="00112425">
        <w:rPr>
          <w:rFonts w:ascii="Tahoma" w:hAnsi="Tahoma" w:cs="Tahoma"/>
        </w:rPr>
        <w:fldChar w:fldCharType="separate"/>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noProof/>
        </w:rPr>
        <w:t> </w:t>
      </w:r>
      <w:r w:rsidRPr="00112425">
        <w:rPr>
          <w:rFonts w:ascii="Tahoma" w:hAnsi="Tahoma" w:cs="Tahoma"/>
        </w:rPr>
        <w:fldChar w:fldCharType="end"/>
      </w:r>
      <w:r w:rsidRPr="00112425">
        <w:rPr>
          <w:rFonts w:ascii="Tahoma" w:hAnsi="Tahoma" w:cs="Tahoma"/>
        </w:rPr>
        <w:t xml:space="preserve"> </w:t>
      </w:r>
      <w:r w:rsidRPr="00112425">
        <w:rPr>
          <w:rFonts w:ascii="Tahoma" w:hAnsi="Tahoma" w:cs="Tahoma"/>
          <w:i/>
        </w:rPr>
        <w:t>(vpiše se ime naročnika zavarovanja, tj. v postopku javnega naročanja izbranega ponudnika)</w:t>
      </w:r>
    </w:p>
    <w:p w14:paraId="3BEDDF89"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rPr>
      </w:pPr>
    </w:p>
    <w:p w14:paraId="2FA55FE4" w14:textId="77777777" w:rsidR="003300FC" w:rsidRPr="00112425" w:rsidRDefault="003300FC" w:rsidP="00E63979">
      <w:pPr>
        <w:keepNext/>
        <w:keepLines/>
        <w:jc w:val="both"/>
        <w:rPr>
          <w:rFonts w:ascii="Tahoma" w:hAnsi="Tahoma" w:cs="Tahoma"/>
        </w:rPr>
      </w:pPr>
      <w:r w:rsidRPr="00112425">
        <w:rPr>
          <w:rFonts w:ascii="Tahoma" w:hAnsi="Tahoma" w:cs="Tahoma"/>
        </w:rPr>
        <w:t>Kot garant se s tem zavarovanjem nepreklicno zavezujemo, da bomo upravičencu brezpogojno in na prvi poziv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765C6E7D" w14:textId="77777777" w:rsidR="003300FC" w:rsidRPr="00112425" w:rsidRDefault="003300FC" w:rsidP="00E63979">
      <w:pPr>
        <w:keepNext/>
        <w:keepLines/>
        <w:jc w:val="both"/>
        <w:rPr>
          <w:rFonts w:ascii="Tahoma" w:hAnsi="Tahoma" w:cs="Tahoma"/>
        </w:rPr>
      </w:pPr>
    </w:p>
    <w:p w14:paraId="5307A83F" w14:textId="77777777" w:rsidR="003300FC" w:rsidRPr="00112425" w:rsidRDefault="003300FC" w:rsidP="00E63979">
      <w:pPr>
        <w:keepNext/>
        <w:keepLines/>
        <w:jc w:val="both"/>
        <w:rPr>
          <w:rFonts w:ascii="Tahoma" w:hAnsi="Tahoma" w:cs="Tahoma"/>
        </w:rPr>
      </w:pPr>
      <w:r w:rsidRPr="00112425">
        <w:rPr>
          <w:rFonts w:ascii="Tahoma" w:hAnsi="Tahoma" w:cs="Tahoma"/>
        </w:rPr>
        <w:t>Katerokoli zahtevo za plačilo po tem zavarovanju moramo prejeti na datum veljavnosti zavarovanja ali pred njim v zgoraj navedenem kraju predložitve.</w:t>
      </w:r>
    </w:p>
    <w:p w14:paraId="67CE5605" w14:textId="77777777" w:rsidR="003300FC" w:rsidRPr="00112425" w:rsidRDefault="003300FC" w:rsidP="00E63979">
      <w:pPr>
        <w:keepNext/>
        <w:keepLines/>
        <w:jc w:val="both"/>
        <w:rPr>
          <w:rFonts w:ascii="Tahoma" w:hAnsi="Tahoma" w:cs="Tahoma"/>
        </w:rPr>
      </w:pPr>
    </w:p>
    <w:p w14:paraId="71C6F58D" w14:textId="77777777" w:rsidR="003300FC" w:rsidRPr="00112425" w:rsidRDefault="003300FC" w:rsidP="00E63979">
      <w:pPr>
        <w:keepNext/>
        <w:keepLines/>
        <w:jc w:val="both"/>
        <w:rPr>
          <w:rFonts w:ascii="Tahoma" w:hAnsi="Tahoma" w:cs="Tahoma"/>
        </w:rPr>
      </w:pPr>
      <w:r w:rsidRPr="00112425">
        <w:rPr>
          <w:rFonts w:ascii="Tahoma" w:hAnsi="Tahoma" w:cs="Tahoma"/>
        </w:rPr>
        <w:t>Morebitne spore v zvezi s tem zavarovanjem rešuje stvarno pristojno sodišče v Ljubljani po slovenskem pravu.</w:t>
      </w:r>
    </w:p>
    <w:p w14:paraId="78C70619" w14:textId="77777777" w:rsidR="003300FC" w:rsidRPr="00112425" w:rsidRDefault="003300FC" w:rsidP="00E63979">
      <w:pPr>
        <w:keepNext/>
        <w:keepLines/>
        <w:jc w:val="both"/>
        <w:rPr>
          <w:rFonts w:ascii="Tahoma" w:hAnsi="Tahoma" w:cs="Tahoma"/>
        </w:rPr>
      </w:pPr>
    </w:p>
    <w:p w14:paraId="0641F23C" w14:textId="77777777" w:rsidR="003300FC" w:rsidRPr="00112425" w:rsidRDefault="003300FC" w:rsidP="00E63979">
      <w:pPr>
        <w:keepNext/>
        <w:keepLines/>
        <w:jc w:val="both"/>
        <w:rPr>
          <w:rFonts w:ascii="Tahoma" w:hAnsi="Tahoma" w:cs="Tahoma"/>
        </w:rPr>
      </w:pPr>
      <w:r w:rsidRPr="00112425">
        <w:rPr>
          <w:rFonts w:ascii="Tahoma" w:hAnsi="Tahoma" w:cs="Tahoma"/>
        </w:rPr>
        <w:t>Za to zavarovanje veljajo Enotna pravila za garancije na poziv (EPGP) revizija iz leta 2010, izdana pri MTZ pod št. 758.</w:t>
      </w:r>
    </w:p>
    <w:p w14:paraId="2AF692BB" w14:textId="77777777" w:rsidR="003300FC" w:rsidRPr="00112425" w:rsidRDefault="003300FC" w:rsidP="00E63979">
      <w:pPr>
        <w:keepNext/>
        <w:keepLines/>
        <w:jc w:val="both"/>
        <w:rPr>
          <w:rFonts w:ascii="Tahoma" w:hAnsi="Tahoma" w:cs="Tahoma"/>
        </w:rPr>
      </w:pPr>
    </w:p>
    <w:p w14:paraId="5067ECD8"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rPr>
      </w:pPr>
    </w:p>
    <w:p w14:paraId="3DF5FD4D"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rFonts w:ascii="Tahoma" w:hAnsi="Tahoma" w:cs="Tahoma"/>
          <w:u w:val="single"/>
        </w:rPr>
      </w:pP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 xml:space="preserve">     garant</w:t>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r>
      <w:r w:rsidRPr="00112425">
        <w:rPr>
          <w:rFonts w:ascii="Tahoma" w:hAnsi="Tahoma" w:cs="Tahoma"/>
        </w:rPr>
        <w:tab/>
        <w:t>(žig in podpis)</w:t>
      </w:r>
    </w:p>
    <w:p w14:paraId="21033CDB" w14:textId="77777777" w:rsidR="003300FC" w:rsidRPr="00112425" w:rsidRDefault="003300FC" w:rsidP="00E63979">
      <w:pPr>
        <w:keepNext/>
        <w:keepLines/>
        <w:jc w:val="both"/>
        <w:rPr>
          <w:rFonts w:ascii="Tahoma" w:hAnsi="Tahoma" w:cs="Tahoma"/>
          <w:b/>
        </w:rPr>
      </w:pPr>
    </w:p>
    <w:p w14:paraId="144254C9" w14:textId="77777777" w:rsidR="003300FC" w:rsidRPr="00112425" w:rsidRDefault="003300FC" w:rsidP="00E63979">
      <w:pPr>
        <w:keepNext/>
        <w:keepLines/>
        <w:jc w:val="both"/>
        <w:rPr>
          <w:rFonts w:ascii="Tahoma" w:hAnsi="Tahoma" w:cs="Tahoma"/>
          <w:b/>
        </w:rPr>
      </w:pPr>
    </w:p>
    <w:p w14:paraId="4FBB5179" w14:textId="77777777" w:rsidR="001E382F" w:rsidRPr="00112425" w:rsidRDefault="001E382F"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p>
    <w:p w14:paraId="60318079"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661A82EA"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21D267F" w14:textId="77777777" w:rsidR="005E3D8D" w:rsidRPr="00112425" w:rsidRDefault="005E3D8D"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120"/>
        <w:jc w:val="both"/>
        <w:rPr>
          <w:rFonts w:ascii="Tahoma" w:hAnsi="Tahoma" w:cs="Tahoma"/>
          <w:b/>
          <w:i/>
          <w:u w:val="single"/>
          <w:lang w:eastAsia="en-US"/>
        </w:rPr>
      </w:pPr>
      <w:r w:rsidRPr="00112425">
        <w:rPr>
          <w:rFonts w:ascii="Tahoma" w:hAnsi="Tahoma" w:cs="Tahoma"/>
          <w:b/>
          <w:i/>
          <w:u w:val="single"/>
          <w:lang w:eastAsia="en-US"/>
        </w:rPr>
        <w:t>Opozorilo glede kavcijskega zavarovanja:</w:t>
      </w:r>
    </w:p>
    <w:p w14:paraId="535AA7A8" w14:textId="77777777" w:rsidR="005E3D8D" w:rsidRPr="00112425" w:rsidRDefault="005E3D8D" w:rsidP="00E63979">
      <w:pPr>
        <w:keepNext/>
        <w:keepLines/>
        <w:jc w:val="both"/>
        <w:rPr>
          <w:rFonts w:ascii="Tahoma" w:hAnsi="Tahoma" w:cs="Tahoma"/>
          <w:sz w:val="18"/>
        </w:rPr>
      </w:pPr>
      <w:r w:rsidRPr="00112425">
        <w:rPr>
          <w:rFonts w:ascii="Tahoma" w:hAnsi="Tahoma" w:cs="Tahoma"/>
          <w:i/>
          <w:sz w:val="18"/>
        </w:rPr>
        <w:t xml:space="preserve">Kavcijska zavarovanja </w:t>
      </w:r>
      <w:r w:rsidRPr="00112425">
        <w:rPr>
          <w:rFonts w:ascii="Tahoma" w:hAnsi="Tahoma" w:cs="Tahoma"/>
          <w:i/>
          <w:sz w:val="18"/>
          <w:u w:val="single"/>
        </w:rPr>
        <w:t>morajo</w:t>
      </w:r>
      <w:r w:rsidRPr="00112425">
        <w:rPr>
          <w:rFonts w:ascii="Tahoma" w:hAnsi="Tahoma" w:cs="Tahoma"/>
          <w:i/>
          <w:sz w:val="18"/>
        </w:rPr>
        <w:t xml:space="preserve"> vsebovati klavzulo: »Zahtevi za plačilo ni potrebno priložiti originalnega izvoda zavarovanja.« </w:t>
      </w:r>
    </w:p>
    <w:p w14:paraId="57DEC9D9" w14:textId="77777777" w:rsidR="005E3D8D" w:rsidRPr="00112425" w:rsidRDefault="005E3D8D"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4"/>
          <w:lang w:eastAsia="en-US"/>
        </w:rPr>
      </w:pPr>
    </w:p>
    <w:p w14:paraId="18F2604D"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256534FA" w14:textId="77777777" w:rsidR="003300FC" w:rsidRPr="00112425" w:rsidRDefault="003300FC"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36AE2DD7" w14:textId="77777777" w:rsidR="001E382F" w:rsidRPr="00112425" w:rsidRDefault="001E382F"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532174D6" w14:textId="77777777" w:rsidR="001E382F" w:rsidRPr="00112425" w:rsidRDefault="001E382F"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458C0684" w14:textId="77777777" w:rsidR="00A60E5F" w:rsidRPr="00112425" w:rsidRDefault="00A60E5F"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sz w:val="18"/>
        </w:rPr>
      </w:pPr>
    </w:p>
    <w:p w14:paraId="27E2C873" w14:textId="77777777" w:rsidR="00A60E5F" w:rsidRPr="00112425" w:rsidRDefault="00A60E5F" w:rsidP="00E63979">
      <w:pPr>
        <w:keepNext/>
        <w:keepLines/>
        <w:jc w:val="both"/>
        <w:rPr>
          <w:rFonts w:ascii="Tahoma" w:hAnsi="Tahoma" w:cs="Tahoma"/>
          <w:b/>
        </w:rPr>
      </w:pPr>
    </w:p>
    <w:p w14:paraId="4230BD18" w14:textId="77777777" w:rsidR="00A60E5F" w:rsidRPr="00112425" w:rsidRDefault="00A60E5F" w:rsidP="00E63979">
      <w:pPr>
        <w:keepNext/>
        <w:keepLines/>
        <w:jc w:val="both"/>
        <w:rPr>
          <w:rFonts w:ascii="Tahoma" w:hAnsi="Tahoma" w:cs="Tahoma"/>
          <w:b/>
        </w:rPr>
      </w:pPr>
    </w:p>
    <w:p w14:paraId="62D308F9" w14:textId="77777777" w:rsidR="00A60E5F" w:rsidRPr="00112425" w:rsidRDefault="00A60E5F" w:rsidP="00E63979">
      <w:pPr>
        <w:keepNext/>
        <w:keepLines/>
        <w:jc w:val="both"/>
        <w:rPr>
          <w:rFonts w:ascii="Tahoma" w:hAnsi="Tahoma" w:cs="Tahoma"/>
          <w:b/>
          <w:sz w:val="24"/>
        </w:rPr>
      </w:pPr>
    </w:p>
    <w:p w14:paraId="550C2EB1" w14:textId="77777777" w:rsidR="00A60E5F" w:rsidRPr="00112425" w:rsidRDefault="00A60E5F" w:rsidP="00E6397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b/>
          <w:i/>
          <w:u w:val="single"/>
          <w:lang w:eastAsia="en-US"/>
        </w:rPr>
      </w:pPr>
    </w:p>
    <w:p w14:paraId="4F682E44" w14:textId="77777777" w:rsidR="00A60E5F" w:rsidRPr="00112425" w:rsidRDefault="00A60E5F" w:rsidP="00E63979">
      <w:pPr>
        <w:keepNext/>
        <w:keepLines/>
        <w:jc w:val="right"/>
        <w:rPr>
          <w:rFonts w:ascii="Tahoma" w:hAnsi="Tahoma" w:cs="Tahoma"/>
          <w:b/>
        </w:rPr>
      </w:pPr>
    </w:p>
    <w:p w14:paraId="6AC3CB1B" w14:textId="77777777" w:rsidR="00A60E5F" w:rsidRPr="00112425" w:rsidRDefault="00A60E5F" w:rsidP="00E63979">
      <w:pPr>
        <w:keepNext/>
        <w:keepLines/>
        <w:jc w:val="both"/>
        <w:rPr>
          <w:rFonts w:ascii="Tahoma" w:hAnsi="Tahoma" w:cs="Tahoma"/>
          <w:sz w:val="10"/>
        </w:rPr>
      </w:pPr>
    </w:p>
    <w:p w14:paraId="7453B3EE" w14:textId="77777777" w:rsidR="00A60E5F" w:rsidRPr="00112425" w:rsidRDefault="00A60E5F" w:rsidP="00E63979">
      <w:pPr>
        <w:keepNext/>
        <w:keepLines/>
        <w:rPr>
          <w:rFonts w:ascii="Tahoma" w:hAnsi="Tahoma" w:cs="Tahoma"/>
          <w:sz w:val="10"/>
        </w:rPr>
      </w:pPr>
      <w:r w:rsidRPr="00112425">
        <w:rPr>
          <w:rFonts w:ascii="Tahoma" w:hAnsi="Tahoma" w:cs="Tahoma"/>
          <w:sz w:val="10"/>
        </w:rPr>
        <w:br w:type="page"/>
      </w:r>
    </w:p>
    <w:p w14:paraId="4A2AAB98" w14:textId="77777777" w:rsidR="00A60E5F" w:rsidRPr="00112425" w:rsidRDefault="00A60E5F" w:rsidP="00E63979">
      <w:pPr>
        <w:keepNext/>
        <w:keepLines/>
        <w:rPr>
          <w:rFonts w:ascii="Tahoma" w:hAnsi="Tahoma" w:cs="Tahoma"/>
          <w:sz w:val="10"/>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912"/>
        <w:gridCol w:w="404"/>
      </w:tblGrid>
      <w:tr w:rsidR="00B275B6" w:rsidRPr="00667509" w14:paraId="12546E5F" w14:textId="77777777" w:rsidTr="00A060A4">
        <w:tc>
          <w:tcPr>
            <w:tcW w:w="8252" w:type="dxa"/>
            <w:tcBorders>
              <w:top w:val="single" w:sz="4" w:space="0" w:color="auto"/>
              <w:bottom w:val="single" w:sz="4" w:space="0" w:color="auto"/>
            </w:tcBorders>
          </w:tcPr>
          <w:p w14:paraId="62A59B0C" w14:textId="77777777" w:rsidR="00B275B6" w:rsidRPr="00865F5E" w:rsidRDefault="00B275B6" w:rsidP="00A060A4">
            <w:pPr>
              <w:keepNext/>
              <w:keepLines/>
              <w:rPr>
                <w:rFonts w:ascii="Tahoma" w:hAnsi="Tahoma" w:cs="Tahoma"/>
              </w:rPr>
            </w:pPr>
            <w:r>
              <w:rPr>
                <w:rFonts w:ascii="Tahoma" w:hAnsi="Tahoma" w:cs="Tahoma"/>
              </w:rPr>
              <w:t>IZJAVA O OGLEDU NADZORNEGA SISTEMA V CENTRU VODENJA</w:t>
            </w:r>
          </w:p>
        </w:tc>
        <w:tc>
          <w:tcPr>
            <w:tcW w:w="912" w:type="dxa"/>
            <w:tcBorders>
              <w:top w:val="single" w:sz="4" w:space="0" w:color="auto"/>
              <w:bottom w:val="single" w:sz="4" w:space="0" w:color="auto"/>
              <w:right w:val="nil"/>
            </w:tcBorders>
          </w:tcPr>
          <w:p w14:paraId="063A0CE1" w14:textId="77777777" w:rsidR="00B275B6" w:rsidRPr="008A2081" w:rsidRDefault="00B275B6" w:rsidP="00A060A4">
            <w:pPr>
              <w:keepNext/>
              <w:keepLines/>
              <w:jc w:val="right"/>
              <w:rPr>
                <w:rFonts w:ascii="Tahoma" w:hAnsi="Tahoma" w:cs="Tahoma"/>
                <w:b/>
              </w:rPr>
            </w:pPr>
            <w:r>
              <w:rPr>
                <w:rFonts w:ascii="Tahoma" w:hAnsi="Tahoma" w:cs="Tahoma"/>
                <w:b/>
                <w:i/>
              </w:rPr>
              <w:t>P</w:t>
            </w:r>
            <w:r w:rsidRPr="008A2081">
              <w:rPr>
                <w:rFonts w:ascii="Tahoma" w:hAnsi="Tahoma" w:cs="Tahoma"/>
                <w:b/>
                <w:i/>
              </w:rPr>
              <w:t xml:space="preserve">riloga </w:t>
            </w:r>
          </w:p>
        </w:tc>
        <w:tc>
          <w:tcPr>
            <w:tcW w:w="404" w:type="dxa"/>
            <w:tcBorders>
              <w:top w:val="single" w:sz="4" w:space="0" w:color="auto"/>
              <w:left w:val="nil"/>
              <w:bottom w:val="single" w:sz="4" w:space="0" w:color="auto"/>
            </w:tcBorders>
          </w:tcPr>
          <w:p w14:paraId="7C0CCE54" w14:textId="77777777" w:rsidR="00B275B6" w:rsidRPr="008A2081" w:rsidRDefault="00B275B6" w:rsidP="00A060A4">
            <w:pPr>
              <w:keepNext/>
              <w:keepLines/>
              <w:rPr>
                <w:rFonts w:ascii="Tahoma" w:hAnsi="Tahoma" w:cs="Tahoma"/>
                <w:b/>
                <w:i/>
              </w:rPr>
            </w:pPr>
            <w:r>
              <w:rPr>
                <w:rFonts w:ascii="Tahoma" w:hAnsi="Tahoma" w:cs="Tahoma"/>
                <w:b/>
                <w:i/>
              </w:rPr>
              <w:t>9</w:t>
            </w:r>
          </w:p>
        </w:tc>
      </w:tr>
    </w:tbl>
    <w:p w14:paraId="3A546831" w14:textId="483A05ED" w:rsidR="00220F7D" w:rsidRDefault="00220F7D" w:rsidP="00E63979">
      <w:pPr>
        <w:keepNext/>
        <w:keepLines/>
        <w:spacing w:line="276" w:lineRule="auto"/>
        <w:jc w:val="center"/>
        <w:rPr>
          <w:rFonts w:asciiTheme="minorHAnsi" w:eastAsiaTheme="minorHAnsi" w:hAnsiTheme="minorHAnsi" w:cstheme="minorBidi"/>
          <w:b/>
          <w:sz w:val="22"/>
          <w:szCs w:val="22"/>
          <w:lang w:eastAsia="en-US"/>
        </w:rPr>
      </w:pPr>
    </w:p>
    <w:p w14:paraId="75023BBF" w14:textId="73FB2420" w:rsidR="00B275B6" w:rsidRDefault="00B275B6" w:rsidP="00E63979">
      <w:pPr>
        <w:keepNext/>
        <w:keepLines/>
        <w:spacing w:line="276" w:lineRule="auto"/>
        <w:jc w:val="center"/>
        <w:rPr>
          <w:rFonts w:asciiTheme="minorHAnsi" w:eastAsiaTheme="minorHAnsi" w:hAnsiTheme="minorHAnsi" w:cstheme="minorBidi"/>
          <w:b/>
          <w:sz w:val="22"/>
          <w:szCs w:val="22"/>
          <w:lang w:eastAsia="en-US"/>
        </w:rPr>
      </w:pPr>
    </w:p>
    <w:p w14:paraId="2210E486" w14:textId="77777777" w:rsidR="00B275B6" w:rsidRDefault="00B275B6" w:rsidP="00B275B6">
      <w:pPr>
        <w:keepLines/>
        <w:widowControl w:val="0"/>
        <w:rPr>
          <w:rFonts w:ascii="Tahoma" w:hAnsi="Tahoma" w:cs="Tahoma"/>
        </w:rPr>
      </w:pPr>
      <w:r>
        <w:rPr>
          <w:rFonts w:ascii="Tahoma" w:hAnsi="Tahoma" w:cs="Tahoma"/>
        </w:rPr>
        <w:t>Gospodarski subjekt</w:t>
      </w:r>
      <w:r w:rsidRPr="00897B91">
        <w:rPr>
          <w:rFonts w:ascii="Tahoma" w:hAnsi="Tahoma" w:cs="Tahoma"/>
        </w:rPr>
        <w:t>: ___________________________________________________________________</w:t>
      </w:r>
      <w:r>
        <w:rPr>
          <w:rFonts w:ascii="Tahoma" w:hAnsi="Tahoma" w:cs="Tahoma"/>
        </w:rPr>
        <w:t xml:space="preserve"> </w:t>
      </w:r>
      <w:r w:rsidRPr="00897B91">
        <w:rPr>
          <w:rFonts w:ascii="Tahoma" w:hAnsi="Tahoma" w:cs="Tahoma"/>
        </w:rPr>
        <w:t>,</w:t>
      </w:r>
    </w:p>
    <w:p w14:paraId="48664811" w14:textId="77777777" w:rsidR="00B275B6" w:rsidRDefault="00B275B6" w:rsidP="00B275B6">
      <w:pPr>
        <w:keepLines/>
        <w:widowControl w:val="0"/>
        <w:rPr>
          <w:rFonts w:ascii="Tahoma" w:hAnsi="Tahoma" w:cs="Tahoma"/>
        </w:rPr>
      </w:pPr>
    </w:p>
    <w:p w14:paraId="125D39F1" w14:textId="77777777" w:rsidR="00B275B6" w:rsidRDefault="00B275B6" w:rsidP="00B275B6">
      <w:pPr>
        <w:keepLines/>
        <w:widowControl w:val="0"/>
        <w:rPr>
          <w:rFonts w:ascii="Tahoma" w:hAnsi="Tahoma" w:cs="Tahoma"/>
        </w:rPr>
      </w:pPr>
      <w:r>
        <w:rPr>
          <w:rFonts w:ascii="Tahoma" w:hAnsi="Tahoma" w:cs="Tahoma"/>
        </w:rPr>
        <w:t>Ime in priimek predstavnika gospodarskega subjekta, ki se je udeležil ogleda:</w:t>
      </w:r>
    </w:p>
    <w:p w14:paraId="29AF94FA" w14:textId="77777777" w:rsidR="00B275B6" w:rsidRDefault="00B275B6" w:rsidP="00B275B6">
      <w:pPr>
        <w:keepLines/>
        <w:widowControl w:val="0"/>
        <w:rPr>
          <w:rFonts w:ascii="Tahoma" w:hAnsi="Tahoma" w:cs="Tahoma"/>
        </w:rPr>
      </w:pPr>
    </w:p>
    <w:p w14:paraId="7E95A873" w14:textId="234FF341" w:rsidR="00B275B6" w:rsidRDefault="00B275B6" w:rsidP="00B275B6">
      <w:pPr>
        <w:pStyle w:val="Odstavekseznama"/>
        <w:keepLines/>
        <w:widowControl w:val="0"/>
        <w:numPr>
          <w:ilvl w:val="0"/>
          <w:numId w:val="3"/>
        </w:numPr>
        <w:rPr>
          <w:rFonts w:ascii="Tahoma" w:hAnsi="Tahoma" w:cs="Tahoma"/>
          <w:i/>
        </w:rPr>
      </w:pPr>
      <w:r>
        <w:rPr>
          <w:rFonts w:ascii="Tahoma" w:hAnsi="Tahoma" w:cs="Tahoma"/>
        </w:rPr>
        <w:t>g./ga. ______________________________ (</w:t>
      </w:r>
      <w:r w:rsidRPr="00B275B6">
        <w:rPr>
          <w:rFonts w:ascii="Tahoma" w:hAnsi="Tahoma" w:cs="Tahoma"/>
          <w:i/>
        </w:rPr>
        <w:t xml:space="preserve">ime in priimek) </w:t>
      </w:r>
      <w:r>
        <w:rPr>
          <w:rFonts w:ascii="Tahoma" w:hAnsi="Tahoma" w:cs="Tahoma"/>
          <w:i/>
        </w:rPr>
        <w:t>,</w:t>
      </w:r>
    </w:p>
    <w:p w14:paraId="4D33D8E8" w14:textId="77777777" w:rsidR="00B275B6" w:rsidRDefault="00B275B6" w:rsidP="00B275B6">
      <w:pPr>
        <w:pStyle w:val="Odstavekseznama"/>
        <w:keepLines/>
        <w:widowControl w:val="0"/>
        <w:ind w:left="360"/>
        <w:rPr>
          <w:rFonts w:ascii="Tahoma" w:hAnsi="Tahoma" w:cs="Tahoma"/>
          <w:i/>
        </w:rPr>
      </w:pPr>
    </w:p>
    <w:p w14:paraId="13DCB2C2" w14:textId="77777777" w:rsidR="00B275B6" w:rsidRPr="00B275B6" w:rsidRDefault="00B275B6" w:rsidP="00B275B6">
      <w:pPr>
        <w:pStyle w:val="Odstavekseznama"/>
        <w:keepLines/>
        <w:widowControl w:val="0"/>
        <w:numPr>
          <w:ilvl w:val="0"/>
          <w:numId w:val="3"/>
        </w:numPr>
        <w:rPr>
          <w:rFonts w:ascii="Tahoma" w:hAnsi="Tahoma" w:cs="Tahoma"/>
          <w:i/>
        </w:rPr>
      </w:pPr>
      <w:r>
        <w:rPr>
          <w:rFonts w:ascii="Tahoma" w:hAnsi="Tahoma" w:cs="Tahoma"/>
        </w:rPr>
        <w:t>g./ga. ______________________________ (</w:t>
      </w:r>
      <w:r w:rsidRPr="00B275B6">
        <w:rPr>
          <w:rFonts w:ascii="Tahoma" w:hAnsi="Tahoma" w:cs="Tahoma"/>
          <w:i/>
        </w:rPr>
        <w:t xml:space="preserve">ime in priimek) </w:t>
      </w:r>
      <w:r>
        <w:rPr>
          <w:rFonts w:ascii="Tahoma" w:hAnsi="Tahoma" w:cs="Tahoma"/>
          <w:i/>
        </w:rPr>
        <w:t>,</w:t>
      </w:r>
    </w:p>
    <w:p w14:paraId="03C9D082" w14:textId="77777777" w:rsidR="00B275B6" w:rsidRPr="00B275B6" w:rsidRDefault="00B275B6" w:rsidP="00B275B6">
      <w:pPr>
        <w:pStyle w:val="Odstavekseznama"/>
        <w:keepLines/>
        <w:widowControl w:val="0"/>
        <w:ind w:left="360"/>
        <w:rPr>
          <w:rFonts w:ascii="Tahoma" w:hAnsi="Tahoma" w:cs="Tahoma"/>
          <w:i/>
        </w:rPr>
      </w:pPr>
    </w:p>
    <w:p w14:paraId="4E6C318C" w14:textId="77777777" w:rsidR="00B275B6" w:rsidRPr="00B275B6" w:rsidRDefault="00B275B6" w:rsidP="00B275B6">
      <w:pPr>
        <w:keepLines/>
        <w:widowControl w:val="0"/>
        <w:rPr>
          <w:rFonts w:ascii="Tahoma" w:hAnsi="Tahoma" w:cs="Tahoma"/>
          <w:i/>
        </w:rPr>
      </w:pPr>
    </w:p>
    <w:p w14:paraId="27B5A5BF" w14:textId="77777777" w:rsidR="00B275B6" w:rsidRPr="00897B91" w:rsidRDefault="00B275B6" w:rsidP="00B275B6">
      <w:pPr>
        <w:keepLines/>
        <w:widowControl w:val="0"/>
        <w:rPr>
          <w:rFonts w:ascii="Tahoma" w:hAnsi="Tahoma" w:cs="Tahoma"/>
        </w:rPr>
      </w:pPr>
      <w:r w:rsidRPr="00897B91">
        <w:rPr>
          <w:rFonts w:ascii="Tahoma" w:hAnsi="Tahoma" w:cs="Tahoma"/>
        </w:rPr>
        <w:t>ki oddajamo ponudbo za javno naročilo:</w:t>
      </w:r>
    </w:p>
    <w:p w14:paraId="7EA45AB6" w14:textId="77777777" w:rsidR="00B275B6" w:rsidRPr="00897B91" w:rsidRDefault="00B275B6" w:rsidP="00B275B6">
      <w:pPr>
        <w:keepLines/>
        <w:widowControl w:val="0"/>
        <w:rPr>
          <w:rFonts w:ascii="Tahoma" w:hAnsi="Tahoma" w:cs="Tahoma"/>
        </w:rPr>
      </w:pPr>
    </w:p>
    <w:p w14:paraId="0238FF84" w14:textId="0785FAEA" w:rsidR="00B275B6" w:rsidRPr="00897B91" w:rsidRDefault="00B275B6" w:rsidP="00B275B6">
      <w:pPr>
        <w:keepLines/>
        <w:widowControl w:val="0"/>
        <w:rPr>
          <w:rFonts w:ascii="Tahoma" w:hAnsi="Tahoma" w:cs="Tahoma"/>
        </w:rPr>
      </w:pPr>
      <w:r>
        <w:rPr>
          <w:rFonts w:ascii="Tahoma" w:hAnsi="Tahoma" w:cs="Tahoma"/>
          <w:b/>
        </w:rPr>
        <w:t>VKS-35/23</w:t>
      </w:r>
      <w:r w:rsidRPr="00112425">
        <w:rPr>
          <w:rFonts w:ascii="Tahoma" w:hAnsi="Tahoma" w:cs="Tahoma"/>
          <w:b/>
        </w:rPr>
        <w:t xml:space="preserve"> </w:t>
      </w:r>
      <w:r>
        <w:rPr>
          <w:rFonts w:ascii="Tahoma" w:hAnsi="Tahoma" w:cs="Tahoma"/>
          <w:b/>
          <w:color w:val="000000"/>
        </w:rPr>
        <w:t>Izbira administratorja sistema vodenja in nadzora delovanja CČN Ljubljana</w:t>
      </w:r>
    </w:p>
    <w:p w14:paraId="5FAF271E" w14:textId="77777777" w:rsidR="00B275B6" w:rsidRPr="00897B91" w:rsidRDefault="00B275B6" w:rsidP="00B275B6">
      <w:pPr>
        <w:keepLines/>
        <w:widowControl w:val="0"/>
        <w:rPr>
          <w:rFonts w:ascii="Tahoma" w:hAnsi="Tahoma" w:cs="Tahoma"/>
        </w:rPr>
      </w:pPr>
    </w:p>
    <w:p w14:paraId="5D7CA4A2" w14:textId="77777777" w:rsidR="00B275B6" w:rsidRPr="00897B91" w:rsidRDefault="00B275B6" w:rsidP="00B275B6">
      <w:pPr>
        <w:keepLines/>
        <w:widowControl w:val="0"/>
        <w:rPr>
          <w:rFonts w:ascii="Tahoma" w:hAnsi="Tahoma" w:cs="Tahoma"/>
        </w:rPr>
      </w:pPr>
    </w:p>
    <w:p w14:paraId="11C4B990" w14:textId="77777777" w:rsidR="00B275B6" w:rsidRPr="00897B91" w:rsidRDefault="00B275B6" w:rsidP="00B275B6">
      <w:pPr>
        <w:keepLines/>
        <w:widowControl w:val="0"/>
        <w:jc w:val="center"/>
        <w:rPr>
          <w:rFonts w:ascii="Tahoma" w:hAnsi="Tahoma" w:cs="Tahoma"/>
          <w:b/>
          <w:u w:val="single"/>
        </w:rPr>
      </w:pPr>
      <w:r w:rsidRPr="00897B91">
        <w:rPr>
          <w:rFonts w:ascii="Tahoma" w:hAnsi="Tahoma" w:cs="Tahoma"/>
          <w:b/>
          <w:u w:val="single"/>
        </w:rPr>
        <w:t>IZJAVLJAMO</w:t>
      </w:r>
    </w:p>
    <w:p w14:paraId="430F9391" w14:textId="77777777" w:rsidR="00B275B6" w:rsidRPr="00897B91" w:rsidRDefault="00B275B6" w:rsidP="00B275B6">
      <w:pPr>
        <w:keepLines/>
        <w:widowControl w:val="0"/>
        <w:rPr>
          <w:rFonts w:ascii="Tahoma" w:hAnsi="Tahoma" w:cs="Tahoma"/>
        </w:rPr>
      </w:pPr>
    </w:p>
    <w:p w14:paraId="479CFBBD" w14:textId="77777777" w:rsidR="00B275B6" w:rsidRPr="00897B91" w:rsidRDefault="00B275B6" w:rsidP="00B275B6">
      <w:pPr>
        <w:keepLines/>
        <w:widowControl w:val="0"/>
        <w:rPr>
          <w:rFonts w:ascii="Tahoma" w:hAnsi="Tahoma" w:cs="Tahoma"/>
        </w:rPr>
      </w:pPr>
    </w:p>
    <w:p w14:paraId="6C72683C" w14:textId="77777777" w:rsidR="00B275B6" w:rsidRPr="00897B91" w:rsidRDefault="00B275B6" w:rsidP="00B275B6">
      <w:pPr>
        <w:keepLines/>
        <w:widowControl w:val="0"/>
        <w:numPr>
          <w:ilvl w:val="0"/>
          <w:numId w:val="55"/>
        </w:numPr>
        <w:tabs>
          <w:tab w:val="num" w:pos="709"/>
        </w:tabs>
        <w:spacing w:after="120" w:line="276" w:lineRule="auto"/>
        <w:ind w:left="709" w:hanging="709"/>
        <w:jc w:val="both"/>
        <w:rPr>
          <w:rFonts w:ascii="Tahoma" w:hAnsi="Tahoma" w:cs="Tahoma"/>
        </w:rPr>
      </w:pPr>
      <w:r w:rsidRPr="00897B91">
        <w:rPr>
          <w:rFonts w:ascii="Tahoma" w:hAnsi="Tahoma" w:cs="Tahoma"/>
        </w:rPr>
        <w:t xml:space="preserve">da smo si v skladu z zahtevo naročnika, navedeno v razpisni dokumentaciji, ogledali nadzorni sistem v centru vodenja </w:t>
      </w:r>
      <w:r>
        <w:rPr>
          <w:rFonts w:ascii="Tahoma" w:hAnsi="Tahoma" w:cs="Tahoma"/>
        </w:rPr>
        <w:t xml:space="preserve">CČN Ljubljana </w:t>
      </w:r>
      <w:r w:rsidRPr="00897B91">
        <w:rPr>
          <w:rFonts w:ascii="Tahoma" w:hAnsi="Tahoma" w:cs="Tahoma"/>
        </w:rPr>
        <w:t>in objekt</w:t>
      </w:r>
      <w:r>
        <w:rPr>
          <w:rFonts w:ascii="Tahoma" w:hAnsi="Tahoma" w:cs="Tahoma"/>
        </w:rPr>
        <w:t>e</w:t>
      </w:r>
      <w:r w:rsidRPr="00897B91">
        <w:rPr>
          <w:rFonts w:ascii="Tahoma" w:hAnsi="Tahoma" w:cs="Tahoma"/>
          <w:noProof/>
        </w:rPr>
        <w:t xml:space="preserve"> na </w:t>
      </w:r>
      <w:r>
        <w:rPr>
          <w:rFonts w:ascii="Tahoma" w:hAnsi="Tahoma" w:cs="Tahoma"/>
          <w:noProof/>
        </w:rPr>
        <w:t>CČN Ljubljana</w:t>
      </w:r>
      <w:r w:rsidRPr="00897B91">
        <w:rPr>
          <w:rFonts w:ascii="Tahoma" w:hAnsi="Tahoma" w:cs="Tahoma"/>
          <w:noProof/>
        </w:rPr>
        <w:t>,</w:t>
      </w:r>
    </w:p>
    <w:p w14:paraId="7C15B92F" w14:textId="77777777" w:rsidR="00B275B6" w:rsidRPr="00897B91" w:rsidRDefault="00B275B6" w:rsidP="00B275B6">
      <w:pPr>
        <w:keepLines/>
        <w:widowControl w:val="0"/>
        <w:numPr>
          <w:ilvl w:val="0"/>
          <w:numId w:val="55"/>
        </w:numPr>
        <w:tabs>
          <w:tab w:val="num" w:pos="709"/>
        </w:tabs>
        <w:spacing w:after="120" w:line="276" w:lineRule="auto"/>
        <w:ind w:left="709" w:hanging="709"/>
        <w:jc w:val="both"/>
        <w:rPr>
          <w:rFonts w:ascii="Tahoma" w:hAnsi="Tahoma" w:cs="Tahoma"/>
        </w:rPr>
      </w:pPr>
      <w:r w:rsidRPr="00897B91">
        <w:rPr>
          <w:rFonts w:ascii="Tahoma" w:hAnsi="Tahoma" w:cs="Tahoma"/>
        </w:rPr>
        <w:t>da vsebina in obseg ogleda zadoščata oziroma smo na ogledu pridobili vse potrebne informacije, ki so potrebne za izdelavo ponudbe za navedeno javno naročilo in kvalitetno izvedbo predmeta javnega naročila.</w:t>
      </w:r>
    </w:p>
    <w:p w14:paraId="686E35C9" w14:textId="77777777" w:rsidR="00B275B6" w:rsidRPr="00897B91" w:rsidRDefault="00B275B6" w:rsidP="00B275B6">
      <w:pPr>
        <w:keepLines/>
        <w:widowControl w:val="0"/>
        <w:jc w:val="both"/>
        <w:rPr>
          <w:rFonts w:ascii="Tahoma" w:hAnsi="Tahoma" w:cs="Tahoma"/>
          <w:noProof/>
        </w:rPr>
      </w:pPr>
    </w:p>
    <w:p w14:paraId="671247A5" w14:textId="77777777" w:rsidR="00B275B6" w:rsidRPr="00897B91" w:rsidRDefault="00B275B6" w:rsidP="00B275B6">
      <w:pPr>
        <w:keepLines/>
        <w:widowControl w:val="0"/>
        <w:jc w:val="both"/>
        <w:rPr>
          <w:rFonts w:ascii="Tahoma" w:hAnsi="Tahoma" w:cs="Tahoma"/>
          <w:noProof/>
        </w:rPr>
      </w:pPr>
    </w:p>
    <w:p w14:paraId="435366CC" w14:textId="77777777" w:rsidR="00B275B6" w:rsidRPr="00897B91" w:rsidRDefault="00B275B6" w:rsidP="00B275B6">
      <w:pPr>
        <w:keepLines/>
        <w:widowControl w:val="0"/>
        <w:tabs>
          <w:tab w:val="left" w:pos="0"/>
        </w:tabs>
        <w:jc w:val="both"/>
        <w:rPr>
          <w:rFonts w:ascii="Tahoma" w:hAnsi="Tahoma" w:cs="Tahoma"/>
          <w:noProof/>
        </w:rPr>
      </w:pPr>
    </w:p>
    <w:p w14:paraId="719B827D" w14:textId="77777777" w:rsidR="00B275B6" w:rsidRPr="00897B91" w:rsidRDefault="00B275B6" w:rsidP="00B275B6">
      <w:pPr>
        <w:keepLines/>
        <w:widowControl w:val="0"/>
        <w:jc w:val="center"/>
        <w:rPr>
          <w:rFonts w:ascii="Tahoma" w:hAnsi="Tahoma" w:cs="Tahoma"/>
        </w:rPr>
      </w:pPr>
    </w:p>
    <w:p w14:paraId="75E9E234" w14:textId="77777777" w:rsidR="00B275B6" w:rsidRPr="00897B91" w:rsidRDefault="00B275B6" w:rsidP="00B275B6">
      <w:pPr>
        <w:keepLines/>
        <w:widowControl w:val="0"/>
        <w:rPr>
          <w:rFonts w:ascii="Tahoma" w:hAnsi="Tahoma" w:cs="Tahoma"/>
        </w:rPr>
      </w:pPr>
    </w:p>
    <w:p w14:paraId="2897DB34" w14:textId="77777777" w:rsidR="00B275B6" w:rsidRPr="00897B91" w:rsidRDefault="00B275B6" w:rsidP="00B275B6">
      <w:pPr>
        <w:keepLines/>
        <w:widowControl w:val="0"/>
        <w:rPr>
          <w:rFonts w:ascii="Tahoma" w:hAnsi="Tahoma" w:cs="Tahoma"/>
        </w:rPr>
      </w:pPr>
    </w:p>
    <w:p w14:paraId="64C12C89" w14:textId="77777777" w:rsidR="00B275B6" w:rsidRPr="00897B91" w:rsidRDefault="00B275B6" w:rsidP="00B275B6">
      <w:pPr>
        <w:keepLines/>
        <w:widowControl w:val="0"/>
        <w:spacing w:after="60"/>
        <w:rPr>
          <w:rFonts w:ascii="Tahoma" w:hAnsi="Tahoma" w:cs="Tahoma"/>
          <w:b/>
          <w:u w:val="single"/>
        </w:rPr>
      </w:pPr>
      <w:r w:rsidRPr="00897B91">
        <w:rPr>
          <w:rFonts w:ascii="Tahoma" w:hAnsi="Tahoma" w:cs="Tahoma"/>
          <w:b/>
          <w:u w:val="single"/>
        </w:rPr>
        <w:t>OPOMBA:</w:t>
      </w:r>
    </w:p>
    <w:p w14:paraId="61D66B05" w14:textId="11D6F8F1" w:rsidR="00B275B6" w:rsidRDefault="00B275B6" w:rsidP="00B275B6">
      <w:pPr>
        <w:keepLines/>
        <w:widowControl w:val="0"/>
        <w:jc w:val="both"/>
        <w:rPr>
          <w:rFonts w:ascii="Tahoma" w:hAnsi="Tahoma" w:cs="Tahoma"/>
          <w:i/>
        </w:rPr>
      </w:pPr>
      <w:r w:rsidRPr="00897B91">
        <w:rPr>
          <w:rFonts w:ascii="Tahoma" w:hAnsi="Tahoma" w:cs="Tahoma"/>
          <w:i/>
          <w:noProof/>
        </w:rPr>
        <w:t xml:space="preserve">Ogled je za ponudnike obvezen in pomeni v primeru neudeležbe avtomatično izločitev </w:t>
      </w:r>
      <w:r>
        <w:rPr>
          <w:rFonts w:ascii="Tahoma" w:hAnsi="Tahoma" w:cs="Tahoma"/>
          <w:i/>
          <w:noProof/>
        </w:rPr>
        <w:t>gospodarskega subjekta iz postopka oddaje javnega naročila</w:t>
      </w:r>
      <w:r w:rsidRPr="00897B91">
        <w:rPr>
          <w:rFonts w:ascii="Tahoma" w:hAnsi="Tahoma" w:cs="Tahoma"/>
          <w:i/>
          <w:noProof/>
        </w:rPr>
        <w:t>.</w:t>
      </w:r>
    </w:p>
    <w:p w14:paraId="46A30984" w14:textId="569E2D52" w:rsidR="00B275B6" w:rsidRDefault="00B275B6" w:rsidP="00B275B6">
      <w:pPr>
        <w:keepLines/>
        <w:widowControl w:val="0"/>
        <w:jc w:val="both"/>
        <w:rPr>
          <w:rFonts w:ascii="Tahoma" w:hAnsi="Tahoma" w:cs="Tahoma"/>
          <w:i/>
        </w:rPr>
      </w:pPr>
    </w:p>
    <w:p w14:paraId="0D3D87A5" w14:textId="77777777" w:rsidR="00B275B6" w:rsidRPr="00897B91" w:rsidRDefault="00B275B6" w:rsidP="00B275B6">
      <w:pPr>
        <w:keepLines/>
        <w:widowControl w:val="0"/>
        <w:jc w:val="both"/>
        <w:rPr>
          <w:rFonts w:ascii="Tahoma" w:hAnsi="Tahoma" w:cs="Tahoma"/>
          <w:i/>
        </w:rPr>
      </w:pPr>
    </w:p>
    <w:p w14:paraId="79D48431" w14:textId="77777777" w:rsidR="00B275B6" w:rsidRPr="00897B91" w:rsidRDefault="00B275B6" w:rsidP="00B275B6">
      <w:pPr>
        <w:keepLines/>
        <w:widowControl w:val="0"/>
        <w:rPr>
          <w:rFonts w:ascii="Tahoma" w:hAnsi="Tahoma" w:cs="Tahoma"/>
        </w:rPr>
      </w:pPr>
    </w:p>
    <w:p w14:paraId="676507DE" w14:textId="77777777" w:rsidR="00B275B6" w:rsidRPr="00897B91" w:rsidRDefault="00B275B6" w:rsidP="00B275B6">
      <w:pPr>
        <w:keepLines/>
        <w:widowControl w:val="0"/>
        <w:jc w:val="center"/>
        <w:rPr>
          <w:rFonts w:ascii="Tahoma" w:hAnsi="Tahoma" w:cs="Tahoma"/>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B275B6" w:rsidRPr="00897B91" w14:paraId="0ABE85BD" w14:textId="77777777" w:rsidTr="00A060A4">
        <w:trPr>
          <w:trHeight w:val="235"/>
        </w:trPr>
        <w:tc>
          <w:tcPr>
            <w:tcW w:w="3402" w:type="dxa"/>
            <w:tcBorders>
              <w:bottom w:val="single" w:sz="4" w:space="0" w:color="auto"/>
            </w:tcBorders>
          </w:tcPr>
          <w:p w14:paraId="29EBBC39" w14:textId="77777777" w:rsidR="00B275B6" w:rsidRPr="00897B91" w:rsidRDefault="00B275B6" w:rsidP="00A060A4">
            <w:pPr>
              <w:keepLines/>
              <w:widowControl w:val="0"/>
              <w:jc w:val="both"/>
              <w:rPr>
                <w:rFonts w:ascii="Tahoma" w:hAnsi="Tahoma" w:cs="Tahoma"/>
                <w:snapToGrid w:val="0"/>
              </w:rPr>
            </w:pPr>
          </w:p>
        </w:tc>
        <w:tc>
          <w:tcPr>
            <w:tcW w:w="2977" w:type="dxa"/>
          </w:tcPr>
          <w:p w14:paraId="53A091C0" w14:textId="77777777" w:rsidR="00B275B6" w:rsidRPr="00897B91" w:rsidRDefault="00B275B6" w:rsidP="00A060A4">
            <w:pPr>
              <w:keepLines/>
              <w:widowControl w:val="0"/>
              <w:jc w:val="center"/>
              <w:rPr>
                <w:rFonts w:ascii="Tahoma" w:hAnsi="Tahoma" w:cs="Tahoma"/>
                <w:snapToGrid w:val="0"/>
              </w:rPr>
            </w:pPr>
          </w:p>
        </w:tc>
        <w:tc>
          <w:tcPr>
            <w:tcW w:w="3119" w:type="dxa"/>
            <w:tcBorders>
              <w:bottom w:val="single" w:sz="4" w:space="0" w:color="auto"/>
            </w:tcBorders>
          </w:tcPr>
          <w:p w14:paraId="520451AF" w14:textId="77777777" w:rsidR="00B275B6" w:rsidRPr="00897B91" w:rsidRDefault="00B275B6" w:rsidP="00A060A4">
            <w:pPr>
              <w:keepLines/>
              <w:widowControl w:val="0"/>
              <w:tabs>
                <w:tab w:val="left" w:pos="567"/>
                <w:tab w:val="num" w:pos="851"/>
                <w:tab w:val="left" w:pos="993"/>
              </w:tabs>
              <w:jc w:val="both"/>
              <w:rPr>
                <w:rFonts w:ascii="Tahoma" w:hAnsi="Tahoma" w:cs="Tahoma"/>
                <w:snapToGrid w:val="0"/>
              </w:rPr>
            </w:pPr>
          </w:p>
        </w:tc>
      </w:tr>
      <w:tr w:rsidR="00B275B6" w:rsidRPr="00897B91" w14:paraId="14618670" w14:textId="77777777" w:rsidTr="00A060A4">
        <w:trPr>
          <w:trHeight w:val="235"/>
        </w:trPr>
        <w:tc>
          <w:tcPr>
            <w:tcW w:w="3402" w:type="dxa"/>
            <w:tcBorders>
              <w:top w:val="single" w:sz="4" w:space="0" w:color="auto"/>
            </w:tcBorders>
          </w:tcPr>
          <w:p w14:paraId="4A1D4AFF" w14:textId="77777777" w:rsidR="00B275B6" w:rsidRPr="00897B91" w:rsidRDefault="00B275B6" w:rsidP="00A060A4">
            <w:pPr>
              <w:keepLines/>
              <w:widowControl w:val="0"/>
              <w:jc w:val="center"/>
              <w:rPr>
                <w:rFonts w:ascii="Tahoma" w:hAnsi="Tahoma" w:cs="Tahoma"/>
                <w:snapToGrid w:val="0"/>
              </w:rPr>
            </w:pPr>
            <w:r w:rsidRPr="00897B91">
              <w:rPr>
                <w:rFonts w:ascii="Tahoma" w:hAnsi="Tahoma" w:cs="Tahoma"/>
                <w:snapToGrid w:val="0"/>
              </w:rPr>
              <w:t>(kraj, datum)</w:t>
            </w:r>
          </w:p>
        </w:tc>
        <w:tc>
          <w:tcPr>
            <w:tcW w:w="2977" w:type="dxa"/>
          </w:tcPr>
          <w:p w14:paraId="60D30056" w14:textId="77777777" w:rsidR="00B275B6" w:rsidRPr="00897B91" w:rsidRDefault="00B275B6" w:rsidP="00A060A4">
            <w:pPr>
              <w:keepLines/>
              <w:widowControl w:val="0"/>
              <w:jc w:val="center"/>
              <w:rPr>
                <w:rFonts w:ascii="Tahoma" w:hAnsi="Tahoma" w:cs="Tahoma"/>
                <w:snapToGrid w:val="0"/>
              </w:rPr>
            </w:pPr>
            <w:r w:rsidRPr="00897B91">
              <w:rPr>
                <w:rFonts w:ascii="Tahoma" w:hAnsi="Tahoma" w:cs="Tahoma"/>
                <w:snapToGrid w:val="0"/>
              </w:rPr>
              <w:t>žig</w:t>
            </w:r>
          </w:p>
        </w:tc>
        <w:tc>
          <w:tcPr>
            <w:tcW w:w="3119" w:type="dxa"/>
            <w:tcBorders>
              <w:top w:val="single" w:sz="4" w:space="0" w:color="auto"/>
            </w:tcBorders>
          </w:tcPr>
          <w:p w14:paraId="19C0CC12" w14:textId="5538D81C" w:rsidR="00B275B6" w:rsidRPr="00897B91" w:rsidRDefault="00B275B6" w:rsidP="00B275B6">
            <w:pPr>
              <w:keepLines/>
              <w:widowControl w:val="0"/>
              <w:jc w:val="center"/>
              <w:rPr>
                <w:rFonts w:ascii="Tahoma" w:hAnsi="Tahoma" w:cs="Tahoma"/>
                <w:snapToGrid w:val="0"/>
              </w:rPr>
            </w:pPr>
            <w:r w:rsidRPr="00897B91">
              <w:rPr>
                <w:rFonts w:ascii="Tahoma" w:hAnsi="Tahoma" w:cs="Tahoma"/>
                <w:snapToGrid w:val="0"/>
              </w:rPr>
              <w:t>(</w:t>
            </w:r>
            <w:r>
              <w:rPr>
                <w:rFonts w:ascii="Tahoma" w:hAnsi="Tahoma" w:cs="Tahoma"/>
                <w:snapToGrid w:val="0"/>
              </w:rPr>
              <w:t>Ime in priimek ter podpis predstavnika gospodarskega subjekta</w:t>
            </w:r>
            <w:r w:rsidRPr="00897B91">
              <w:rPr>
                <w:rFonts w:ascii="Tahoma" w:hAnsi="Tahoma" w:cs="Tahoma"/>
                <w:snapToGrid w:val="0"/>
              </w:rPr>
              <w:t>)</w:t>
            </w:r>
          </w:p>
        </w:tc>
      </w:tr>
    </w:tbl>
    <w:p w14:paraId="7C6F3D7E" w14:textId="77777777" w:rsidR="00B275B6" w:rsidRPr="00897B91" w:rsidRDefault="00B275B6" w:rsidP="00B275B6">
      <w:pPr>
        <w:keepLines/>
        <w:widowControl w:val="0"/>
      </w:pPr>
    </w:p>
    <w:p w14:paraId="04A5E2D4" w14:textId="45D7BD63" w:rsidR="00B275B6" w:rsidRDefault="00B275B6" w:rsidP="00E63979">
      <w:pPr>
        <w:keepNext/>
        <w:keepLines/>
        <w:spacing w:line="276" w:lineRule="auto"/>
        <w:jc w:val="center"/>
        <w:rPr>
          <w:rFonts w:asciiTheme="minorHAnsi" w:eastAsiaTheme="minorHAnsi" w:hAnsiTheme="minorHAnsi" w:cstheme="minorBidi"/>
          <w:b/>
          <w:sz w:val="22"/>
          <w:szCs w:val="22"/>
          <w:lang w:eastAsia="en-US"/>
        </w:rPr>
      </w:pPr>
    </w:p>
    <w:p w14:paraId="00894BC5" w14:textId="1F127766" w:rsidR="00B275B6" w:rsidRDefault="00B275B6" w:rsidP="00E63979">
      <w:pPr>
        <w:keepNext/>
        <w:keepLines/>
        <w:spacing w:line="276" w:lineRule="auto"/>
        <w:jc w:val="center"/>
        <w:rPr>
          <w:rFonts w:asciiTheme="minorHAnsi" w:eastAsiaTheme="minorHAnsi" w:hAnsiTheme="minorHAnsi" w:cstheme="minorBidi"/>
          <w:b/>
          <w:sz w:val="22"/>
          <w:szCs w:val="22"/>
          <w:lang w:eastAsia="en-US"/>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B275B6" w:rsidRPr="00897B91" w14:paraId="4090E386" w14:textId="77777777" w:rsidTr="00A060A4">
        <w:trPr>
          <w:trHeight w:val="235"/>
        </w:trPr>
        <w:tc>
          <w:tcPr>
            <w:tcW w:w="3402" w:type="dxa"/>
            <w:tcBorders>
              <w:bottom w:val="single" w:sz="4" w:space="0" w:color="auto"/>
            </w:tcBorders>
          </w:tcPr>
          <w:p w14:paraId="4BB46EBC" w14:textId="77777777" w:rsidR="00B275B6" w:rsidRPr="00897B91" w:rsidRDefault="00B275B6" w:rsidP="00A060A4">
            <w:pPr>
              <w:keepLines/>
              <w:widowControl w:val="0"/>
              <w:jc w:val="both"/>
              <w:rPr>
                <w:rFonts w:ascii="Tahoma" w:hAnsi="Tahoma" w:cs="Tahoma"/>
                <w:snapToGrid w:val="0"/>
              </w:rPr>
            </w:pPr>
          </w:p>
        </w:tc>
        <w:tc>
          <w:tcPr>
            <w:tcW w:w="2977" w:type="dxa"/>
          </w:tcPr>
          <w:p w14:paraId="6408F52A" w14:textId="77777777" w:rsidR="00B275B6" w:rsidRPr="00897B91" w:rsidRDefault="00B275B6" w:rsidP="00A060A4">
            <w:pPr>
              <w:keepLines/>
              <w:widowControl w:val="0"/>
              <w:jc w:val="center"/>
              <w:rPr>
                <w:rFonts w:ascii="Tahoma" w:hAnsi="Tahoma" w:cs="Tahoma"/>
                <w:snapToGrid w:val="0"/>
              </w:rPr>
            </w:pPr>
          </w:p>
        </w:tc>
        <w:tc>
          <w:tcPr>
            <w:tcW w:w="3119" w:type="dxa"/>
            <w:tcBorders>
              <w:bottom w:val="single" w:sz="4" w:space="0" w:color="auto"/>
            </w:tcBorders>
          </w:tcPr>
          <w:p w14:paraId="46B2486A" w14:textId="77777777" w:rsidR="00B275B6" w:rsidRPr="00897B91" w:rsidRDefault="00B275B6" w:rsidP="00A060A4">
            <w:pPr>
              <w:keepLines/>
              <w:widowControl w:val="0"/>
              <w:tabs>
                <w:tab w:val="left" w:pos="567"/>
                <w:tab w:val="num" w:pos="851"/>
                <w:tab w:val="left" w:pos="993"/>
              </w:tabs>
              <w:jc w:val="both"/>
              <w:rPr>
                <w:rFonts w:ascii="Tahoma" w:hAnsi="Tahoma" w:cs="Tahoma"/>
                <w:snapToGrid w:val="0"/>
              </w:rPr>
            </w:pPr>
          </w:p>
        </w:tc>
      </w:tr>
      <w:tr w:rsidR="00B275B6" w:rsidRPr="00897B91" w14:paraId="6935494C" w14:textId="77777777" w:rsidTr="00A060A4">
        <w:trPr>
          <w:trHeight w:val="235"/>
        </w:trPr>
        <w:tc>
          <w:tcPr>
            <w:tcW w:w="3402" w:type="dxa"/>
            <w:tcBorders>
              <w:top w:val="single" w:sz="4" w:space="0" w:color="auto"/>
            </w:tcBorders>
          </w:tcPr>
          <w:p w14:paraId="11755D6E" w14:textId="77777777" w:rsidR="00B275B6" w:rsidRPr="00897B91" w:rsidRDefault="00B275B6" w:rsidP="00A060A4">
            <w:pPr>
              <w:keepLines/>
              <w:widowControl w:val="0"/>
              <w:jc w:val="center"/>
              <w:rPr>
                <w:rFonts w:ascii="Tahoma" w:hAnsi="Tahoma" w:cs="Tahoma"/>
                <w:snapToGrid w:val="0"/>
              </w:rPr>
            </w:pPr>
            <w:r w:rsidRPr="00897B91">
              <w:rPr>
                <w:rFonts w:ascii="Tahoma" w:hAnsi="Tahoma" w:cs="Tahoma"/>
                <w:snapToGrid w:val="0"/>
              </w:rPr>
              <w:t>(kraj, datum)</w:t>
            </w:r>
          </w:p>
        </w:tc>
        <w:tc>
          <w:tcPr>
            <w:tcW w:w="2977" w:type="dxa"/>
          </w:tcPr>
          <w:p w14:paraId="5E8DFEF4" w14:textId="77777777" w:rsidR="00B275B6" w:rsidRPr="00897B91" w:rsidRDefault="00B275B6" w:rsidP="00A060A4">
            <w:pPr>
              <w:keepLines/>
              <w:widowControl w:val="0"/>
              <w:jc w:val="center"/>
              <w:rPr>
                <w:rFonts w:ascii="Tahoma" w:hAnsi="Tahoma" w:cs="Tahoma"/>
                <w:snapToGrid w:val="0"/>
              </w:rPr>
            </w:pPr>
            <w:r w:rsidRPr="00897B91">
              <w:rPr>
                <w:rFonts w:ascii="Tahoma" w:hAnsi="Tahoma" w:cs="Tahoma"/>
                <w:snapToGrid w:val="0"/>
              </w:rPr>
              <w:t>žig</w:t>
            </w:r>
          </w:p>
        </w:tc>
        <w:tc>
          <w:tcPr>
            <w:tcW w:w="3119" w:type="dxa"/>
            <w:tcBorders>
              <w:top w:val="single" w:sz="4" w:space="0" w:color="auto"/>
            </w:tcBorders>
          </w:tcPr>
          <w:p w14:paraId="087AC71D" w14:textId="46523C62" w:rsidR="00B275B6" w:rsidRPr="00897B91" w:rsidRDefault="00B275B6" w:rsidP="00B275B6">
            <w:pPr>
              <w:keepLines/>
              <w:widowControl w:val="0"/>
              <w:jc w:val="center"/>
              <w:rPr>
                <w:rFonts w:ascii="Tahoma" w:hAnsi="Tahoma" w:cs="Tahoma"/>
                <w:snapToGrid w:val="0"/>
              </w:rPr>
            </w:pPr>
            <w:r w:rsidRPr="00897B91">
              <w:rPr>
                <w:rFonts w:ascii="Tahoma" w:hAnsi="Tahoma" w:cs="Tahoma"/>
                <w:snapToGrid w:val="0"/>
              </w:rPr>
              <w:t>(</w:t>
            </w:r>
            <w:r>
              <w:rPr>
                <w:rFonts w:ascii="Tahoma" w:hAnsi="Tahoma" w:cs="Tahoma"/>
                <w:snapToGrid w:val="0"/>
              </w:rPr>
              <w:t>Ime in priimek ter podpis predstavnika naročnika</w:t>
            </w:r>
            <w:r w:rsidRPr="00897B91">
              <w:rPr>
                <w:rFonts w:ascii="Tahoma" w:hAnsi="Tahoma" w:cs="Tahoma"/>
                <w:snapToGrid w:val="0"/>
              </w:rPr>
              <w:t>)</w:t>
            </w:r>
          </w:p>
        </w:tc>
      </w:tr>
    </w:tbl>
    <w:p w14:paraId="227B5534" w14:textId="77777777" w:rsidR="00B275B6" w:rsidRPr="00112425" w:rsidRDefault="00B275B6" w:rsidP="00B275B6">
      <w:pPr>
        <w:keepNext/>
        <w:keepLines/>
        <w:spacing w:line="276" w:lineRule="auto"/>
        <w:rPr>
          <w:rFonts w:asciiTheme="minorHAnsi" w:eastAsiaTheme="minorHAnsi" w:hAnsiTheme="minorHAnsi" w:cstheme="minorBidi"/>
          <w:b/>
          <w:sz w:val="22"/>
          <w:szCs w:val="22"/>
          <w:lang w:eastAsia="en-US"/>
        </w:rPr>
        <w:sectPr w:rsidR="00B275B6" w:rsidRPr="00112425" w:rsidSect="00C96C37">
          <w:headerReference w:type="default" r:id="rId20"/>
          <w:footerReference w:type="default" r:id="rId21"/>
          <w:headerReference w:type="first" r:id="rId22"/>
          <w:footerReference w:type="first" r:id="rId23"/>
          <w:pgSz w:w="11906" w:h="16838" w:code="9"/>
          <w:pgMar w:top="1527" w:right="1274" w:bottom="1276" w:left="1276" w:header="284" w:footer="531" w:gutter="0"/>
          <w:pgNumType w:start="2"/>
          <w:cols w:space="708"/>
          <w:titlePg/>
        </w:sectPr>
      </w:pPr>
    </w:p>
    <w:p w14:paraId="75D4DB87" w14:textId="6135C517" w:rsidR="009271EA" w:rsidRDefault="009271EA" w:rsidP="00E63979">
      <w:pPr>
        <w:keepNext/>
        <w:keepLines/>
        <w:jc w:val="both"/>
        <w:rPr>
          <w:rFonts w:ascii="Tahoma" w:hAnsi="Tahoma" w:cs="Tahoma"/>
        </w:rPr>
      </w:pPr>
    </w:p>
    <w:sectPr w:rsidR="009271EA" w:rsidSect="00FE6940">
      <w:headerReference w:type="default" r:id="rId24"/>
      <w:headerReference w:type="first" r:id="rId25"/>
      <w:footerReference w:type="first" r:id="rId26"/>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AB3D47" w14:textId="77777777" w:rsidR="00C56149" w:rsidRDefault="00C56149">
      <w:r>
        <w:separator/>
      </w:r>
    </w:p>
  </w:endnote>
  <w:endnote w:type="continuationSeparator" w:id="0">
    <w:p w14:paraId="0F100010" w14:textId="77777777" w:rsidR="00C56149" w:rsidRDefault="00C561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Arial"/>
    <w:charset w:val="EE"/>
    <w:family w:val="auto"/>
    <w:pitch w:val="variable"/>
    <w:sig w:usb0="00000001"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3223" w14:textId="77777777" w:rsidR="00C56149" w:rsidRPr="007653AE" w:rsidRDefault="00C56149" w:rsidP="002303FA">
    <w:pPr>
      <w:pStyle w:val="Noga"/>
      <w:tabs>
        <w:tab w:val="clear" w:pos="4536"/>
        <w:tab w:val="clear" w:pos="9072"/>
      </w:tabs>
      <w:ind w:right="-1276"/>
      <w:jc w:val="right"/>
      <w:rPr>
        <w:sz w:val="16"/>
        <w:szCs w:val="16"/>
      </w:rPr>
    </w:pPr>
    <w:r>
      <w:rPr>
        <w:noProof/>
        <w:lang w:val="sl-SI"/>
      </w:rPr>
      <w:drawing>
        <wp:inline distT="0" distB="0" distL="0" distR="0" wp14:anchorId="3EC44F32" wp14:editId="0C1F0191">
          <wp:extent cx="3423285" cy="635635"/>
          <wp:effectExtent l="0" t="0" r="5715" b="0"/>
          <wp:docPr id="2" name="Slika 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1F77D" w14:textId="77777777" w:rsidR="00C56149" w:rsidRPr="00CF4AE1" w:rsidRDefault="00C56149" w:rsidP="00A32DAD">
    <w:pPr>
      <w:tabs>
        <w:tab w:val="center" w:pos="4536"/>
        <w:tab w:val="right" w:pos="9072"/>
      </w:tabs>
      <w:ind w:right="-1134"/>
      <w:jc w:val="right"/>
    </w:pPr>
    <w:r>
      <w:rPr>
        <w:sz w:val="16"/>
        <w:szCs w:val="16"/>
      </w:rPr>
      <w:t xml:space="preserve">                                                                                           </w:t>
    </w:r>
    <w:r w:rsidRPr="00B061B3">
      <w:rPr>
        <w:color w:val="808080"/>
        <w:sz w:val="15"/>
        <w:szCs w:val="15"/>
      </w:rPr>
      <w:t>Družba je imetnik polnega certifikata Družini prijazno podjetje.</w:t>
    </w:r>
    <w:r w:rsidRPr="00B061B3">
      <w:rPr>
        <w:color w:val="808080"/>
      </w:rPr>
      <w:t xml:space="preserve">                       </w:t>
    </w:r>
    <w:r w:rsidRPr="00685234">
      <w:tab/>
    </w:r>
    <w:r>
      <w:tab/>
    </w:r>
    <w:r>
      <w:rPr>
        <w:noProof/>
      </w:rPr>
      <w:drawing>
        <wp:inline distT="0" distB="0" distL="0" distR="0" wp14:anchorId="51A4C112" wp14:editId="388FB106">
          <wp:extent cx="3434715" cy="624205"/>
          <wp:effectExtent l="0" t="0" r="0" b="4445"/>
          <wp:docPr id="5" name="Slika 1"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dopis_no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4715" cy="62420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AB951" w14:textId="77777777" w:rsidR="00C56149" w:rsidRDefault="00C56149" w:rsidP="00220F7D">
    <w:pPr>
      <w:pStyle w:val="Noga"/>
      <w:tabs>
        <w:tab w:val="left" w:pos="1134"/>
        <w:tab w:val="left" w:pos="1985"/>
      </w:tabs>
      <w:ind w:right="-1134"/>
      <w:jc w:val="right"/>
    </w:pPr>
    <w:r>
      <w:t xml:space="preserve">                     </w:t>
    </w:r>
    <w:r>
      <w:rPr>
        <w:noProof/>
        <w:lang w:val="sl-SI"/>
      </w:rPr>
      <w:drawing>
        <wp:inline distT="0" distB="0" distL="0" distR="0" wp14:anchorId="24AA4741" wp14:editId="337C4D67">
          <wp:extent cx="3790800" cy="28800"/>
          <wp:effectExtent l="0" t="0" r="0" b="9525"/>
          <wp:docPr id="7" name="Slika 7"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E04096E" w14:textId="77777777" w:rsidR="00C56149" w:rsidRDefault="00C56149" w:rsidP="00220F7D">
    <w:pPr>
      <w:pStyle w:val="Noga"/>
      <w:jc w:val="center"/>
      <w:rPr>
        <w:sz w:val="16"/>
        <w:szCs w:val="16"/>
      </w:rPr>
    </w:pPr>
  </w:p>
  <w:p w14:paraId="3BEA92DC" w14:textId="48618DE7" w:rsidR="00C56149" w:rsidRPr="001B5040" w:rsidRDefault="00C56149"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B11D4">
      <w:rPr>
        <w:noProof/>
        <w:sz w:val="16"/>
        <w:szCs w:val="16"/>
      </w:rPr>
      <w:t>21</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FDC72" w14:textId="77777777" w:rsidR="00C56149" w:rsidRPr="00DA1ACE" w:rsidRDefault="00C56149" w:rsidP="009919D2">
    <w:pPr>
      <w:tabs>
        <w:tab w:val="center" w:pos="4536"/>
        <w:tab w:val="right" w:pos="9072"/>
      </w:tabs>
      <w:ind w:right="-1134"/>
      <w:jc w:val="right"/>
    </w:pPr>
    <w:r>
      <w:rPr>
        <w:sz w:val="16"/>
        <w:szCs w:val="16"/>
      </w:rPr>
      <w:tab/>
    </w:r>
    <w:r w:rsidRPr="00685234">
      <w:tab/>
    </w:r>
    <w:r w:rsidRPr="00685234">
      <w:tab/>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8F239" w14:textId="77777777" w:rsidR="00C56149" w:rsidRDefault="00C56149" w:rsidP="0073769E">
    <w:pPr>
      <w:pStyle w:val="Noga"/>
      <w:ind w:right="-1134"/>
      <w:jc w:val="right"/>
    </w:pPr>
    <w:r>
      <w:rPr>
        <w:noProof/>
        <w:lang w:val="sl-SI"/>
      </w:rPr>
      <w:drawing>
        <wp:inline distT="0" distB="0" distL="0" distR="0" wp14:anchorId="7933ACF2" wp14:editId="4E7EB194">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AF14482" w14:textId="77777777" w:rsidR="00C56149" w:rsidRDefault="00C56149" w:rsidP="0073769E">
    <w:pPr>
      <w:pStyle w:val="Noga"/>
      <w:jc w:val="center"/>
      <w:rPr>
        <w:sz w:val="16"/>
        <w:szCs w:val="16"/>
      </w:rPr>
    </w:pPr>
  </w:p>
  <w:p w14:paraId="04DDF3DD" w14:textId="77777777" w:rsidR="00C56149" w:rsidRDefault="00C56149"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51E12772" w14:textId="77777777" w:rsidR="00C56149" w:rsidRDefault="00C56149"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ED91F6" w14:textId="77777777" w:rsidR="00C56149" w:rsidRDefault="00C56149">
      <w:r>
        <w:separator/>
      </w:r>
    </w:p>
  </w:footnote>
  <w:footnote w:type="continuationSeparator" w:id="0">
    <w:p w14:paraId="44B7A6E8" w14:textId="77777777" w:rsidR="00C56149" w:rsidRDefault="00C56149">
      <w:r>
        <w:continuationSeparator/>
      </w:r>
    </w:p>
  </w:footnote>
  <w:footnote w:id="1">
    <w:p w14:paraId="6D6F69BB" w14:textId="77777777" w:rsidR="00C56149" w:rsidRDefault="00C56149">
      <w:pPr>
        <w:pStyle w:val="Sprotnaopomba-besedilo"/>
      </w:pPr>
      <w:r>
        <w:rPr>
          <w:rStyle w:val="Sprotnaopomba-sklic"/>
        </w:rPr>
        <w:footnoteRef/>
      </w:r>
      <w:r>
        <w:t xml:space="preserve"> </w:t>
      </w:r>
      <w:r w:rsidRPr="00771925">
        <w:rPr>
          <w:rFonts w:ascii="Tahoma" w:hAnsi="Tahoma" w:cs="Tahoma"/>
        </w:rPr>
        <w:t>Ponudnik, partner v primeru skupne ponudbe, podizvajalec</w:t>
      </w:r>
      <w:r>
        <w:rPr>
          <w:rFonts w:ascii="Tahoma" w:hAnsi="Tahoma" w:cs="Tahoma"/>
        </w:rPr>
        <w:t>, subjekt, katerega zmogljivost uporablja ponudnik</w:t>
      </w:r>
      <w:r w:rsidRPr="00771925">
        <w:rPr>
          <w:rFonts w:ascii="Tahoma" w:hAnsi="Tahoma" w:cs="Tahom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2D314" w14:textId="77777777" w:rsidR="00C56149" w:rsidRDefault="00C56149" w:rsidP="009670F5">
    <w:pPr>
      <w:pStyle w:val="Glava"/>
      <w:jc w:val="center"/>
    </w:pPr>
  </w:p>
  <w:p w14:paraId="3A288B32" w14:textId="77777777" w:rsidR="00C56149" w:rsidRDefault="00C56149" w:rsidP="002303FA">
    <w:pPr>
      <w:pStyle w:val="Glava"/>
      <w:tabs>
        <w:tab w:val="clear" w:pos="4536"/>
        <w:tab w:val="clear" w:pos="9072"/>
      </w:tabs>
      <w:ind w:right="-1276"/>
      <w:jc w:val="right"/>
    </w:pPr>
    <w:r>
      <w:rPr>
        <w:noProof/>
        <w:lang w:val="sl-SI"/>
      </w:rPr>
      <w:drawing>
        <wp:inline distT="0" distB="0" distL="0" distR="0" wp14:anchorId="5E117726" wp14:editId="5F14DF38">
          <wp:extent cx="4048125" cy="2018665"/>
          <wp:effectExtent l="0" t="0" r="9525" b="635"/>
          <wp:docPr id="1" name="Slika 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4070CA57" w14:textId="77777777" w:rsidR="00C56149" w:rsidRPr="009670F5" w:rsidRDefault="00C56149"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71028" w14:textId="77777777" w:rsidR="00C56149" w:rsidRDefault="00C56149" w:rsidP="00722C27">
    <w:pPr>
      <w:pStyle w:val="Glava"/>
      <w:tabs>
        <w:tab w:val="clear" w:pos="4536"/>
        <w:tab w:val="clear" w:pos="9072"/>
      </w:tabs>
      <w:ind w:right="-1276"/>
      <w:jc w:val="right"/>
    </w:pPr>
    <w:r>
      <w:rPr>
        <w:noProof/>
        <w:lang w:val="sl-SI"/>
      </w:rPr>
      <w:drawing>
        <wp:inline distT="0" distB="0" distL="0" distR="0" wp14:anchorId="1C8BC755" wp14:editId="396ACF70">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7BE391BD" w14:textId="77777777" w:rsidR="00C56149" w:rsidRDefault="00C56149"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0EBD2" w14:textId="77777777" w:rsidR="00C56149" w:rsidRDefault="00C56149" w:rsidP="00220F7D">
    <w:pPr>
      <w:pStyle w:val="Glava"/>
      <w:jc w:val="center"/>
    </w:pPr>
    <w:r>
      <w:rPr>
        <w:noProof/>
        <w:lang w:val="sl-SI"/>
      </w:rPr>
      <w:drawing>
        <wp:inline distT="0" distB="0" distL="0" distR="0" wp14:anchorId="7B86F2B7" wp14:editId="031A57E3">
          <wp:extent cx="828675" cy="609600"/>
          <wp:effectExtent l="19050" t="0" r="9525" b="0"/>
          <wp:docPr id="6" name="Slika 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65B3AB48" w14:textId="77777777" w:rsidR="00C56149" w:rsidRPr="00B97ED8" w:rsidRDefault="00C56149"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1C986B" w14:textId="77777777" w:rsidR="00C56149" w:rsidRDefault="00C56149" w:rsidP="00220F7D">
    <w:pPr>
      <w:pStyle w:val="Glava"/>
      <w:tabs>
        <w:tab w:val="clear" w:pos="4536"/>
        <w:tab w:val="clear" w:pos="9072"/>
        <w:tab w:val="left" w:pos="5930"/>
      </w:tabs>
      <w:jc w:val="center"/>
      <w:rPr>
        <w:sz w:val="12"/>
      </w:rPr>
    </w:pPr>
    <w:r>
      <w:rPr>
        <w:noProof/>
        <w:lang w:val="sl-SI"/>
      </w:rPr>
      <w:drawing>
        <wp:inline distT="0" distB="0" distL="0" distR="0" wp14:anchorId="42B22928" wp14:editId="47E1BAF9">
          <wp:extent cx="828675" cy="609600"/>
          <wp:effectExtent l="19050" t="0" r="9525" b="0"/>
          <wp:docPr id="10" name="Slika 1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2010341D" w14:textId="77777777" w:rsidR="00C56149" w:rsidRPr="00A660CE" w:rsidRDefault="00C56149"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F29C7" w14:textId="77777777" w:rsidR="00C56149" w:rsidRDefault="00C56149" w:rsidP="009670F5">
    <w:pPr>
      <w:pStyle w:val="Glava"/>
      <w:jc w:val="center"/>
    </w:pPr>
    <w:r>
      <w:rPr>
        <w:noProof/>
        <w:lang w:val="sl-SI"/>
      </w:rPr>
      <w:drawing>
        <wp:inline distT="0" distB="0" distL="0" distR="0" wp14:anchorId="39CEBB53" wp14:editId="4AF522F6">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2A429F85" w14:textId="77777777" w:rsidR="00C56149" w:rsidRPr="00667509" w:rsidRDefault="00C56149" w:rsidP="009670F5">
    <w:pPr>
      <w:pStyle w:val="Glava"/>
      <w:jc w:val="center"/>
      <w:rPr>
        <w:rFonts w:ascii="Tahoma" w:hAnsi="Tahoma" w:cs="Tahoma"/>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6C0593" w14:textId="77777777" w:rsidR="00C56149" w:rsidRDefault="00C56149" w:rsidP="000C1E30">
    <w:pPr>
      <w:pStyle w:val="Glava"/>
      <w:jc w:val="center"/>
    </w:pPr>
    <w:r>
      <w:rPr>
        <w:noProof/>
        <w:lang w:val="sl-SI"/>
      </w:rPr>
      <w:drawing>
        <wp:inline distT="0" distB="0" distL="0" distR="0" wp14:anchorId="394B1FF8" wp14:editId="12163674">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5B1EC832" w14:textId="77777777" w:rsidR="00C56149" w:rsidRDefault="00C56149" w:rsidP="009670F5">
    <w:pPr>
      <w:pStyle w:val="Glava"/>
      <w:spacing w:after="120"/>
      <w:jc w:val="center"/>
    </w:pPr>
  </w:p>
  <w:p w14:paraId="46F3004D" w14:textId="77777777" w:rsidR="00C56149" w:rsidRPr="00001A3E" w:rsidRDefault="00C56149"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05A37257"/>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8" w15:restartNumberingAfterBreak="0">
    <w:nsid w:val="05A77793"/>
    <w:multiLevelType w:val="singleLevel"/>
    <w:tmpl w:val="70B0713A"/>
    <w:lvl w:ilvl="0">
      <w:start w:val="24"/>
      <w:numFmt w:val="decimal"/>
      <w:lvlText w:val="%1."/>
      <w:lvlJc w:val="left"/>
      <w:pPr>
        <w:tabs>
          <w:tab w:val="num" w:pos="0"/>
        </w:tabs>
        <w:ind w:left="720" w:hanging="360"/>
      </w:pPr>
      <w:rPr>
        <w:rFonts w:ascii="Tahoma" w:eastAsia="Times New Roman" w:hAnsi="Tahoma" w:cs="Tahoma" w:hint="default"/>
      </w:rPr>
    </w:lvl>
  </w:abstractNum>
  <w:abstractNum w:abstractNumId="9"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53F3F62"/>
    <w:multiLevelType w:val="hybridMultilevel"/>
    <w:tmpl w:val="BA1A26CA"/>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1EA67F5A"/>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19" w15:restartNumberingAfterBreak="0">
    <w:nsid w:val="1F66563C"/>
    <w:multiLevelType w:val="hybridMultilevel"/>
    <w:tmpl w:val="E9863D2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37C0A98"/>
    <w:multiLevelType w:val="hybridMultilevel"/>
    <w:tmpl w:val="C0FABF1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25D505BA"/>
    <w:multiLevelType w:val="hybridMultilevel"/>
    <w:tmpl w:val="8BB41AB4"/>
    <w:lvl w:ilvl="0" w:tplc="61B83124">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2D7F131B"/>
    <w:multiLevelType w:val="hybridMultilevel"/>
    <w:tmpl w:val="637E418A"/>
    <w:lvl w:ilvl="0" w:tplc="DEC4A8F0">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2FFD2EE5"/>
    <w:multiLevelType w:val="singleLevel"/>
    <w:tmpl w:val="704A57CE"/>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27" w15:restartNumberingAfterBreak="0">
    <w:nsid w:val="32CC7600"/>
    <w:multiLevelType w:val="hybridMultilevel"/>
    <w:tmpl w:val="5D561010"/>
    <w:lvl w:ilvl="0" w:tplc="04240017">
      <w:start w:val="1"/>
      <w:numFmt w:val="lowerLetter"/>
      <w:lvlText w:val="%1)"/>
      <w:lvlJc w:val="left"/>
      <w:pPr>
        <w:ind w:left="720"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7893A87"/>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39327378"/>
    <w:multiLevelType w:val="hybridMultilevel"/>
    <w:tmpl w:val="1B34EDBE"/>
    <w:lvl w:ilvl="0" w:tplc="6B3C36DA">
      <w:start w:val="1000"/>
      <w:numFmt w:val="bullet"/>
      <w:lvlText w:val="-"/>
      <w:lvlJc w:val="left"/>
      <w:pPr>
        <w:tabs>
          <w:tab w:val="num" w:pos="360"/>
        </w:tabs>
        <w:ind w:left="360" w:hanging="360"/>
      </w:p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9D61303"/>
    <w:multiLevelType w:val="singleLevel"/>
    <w:tmpl w:val="D340D2A4"/>
    <w:lvl w:ilvl="0">
      <w:start w:val="1"/>
      <w:numFmt w:val="decimal"/>
      <w:lvlText w:val="%1."/>
      <w:lvlJc w:val="left"/>
      <w:pPr>
        <w:tabs>
          <w:tab w:val="num" w:pos="360"/>
        </w:tabs>
        <w:ind w:left="454" w:hanging="454"/>
      </w:pPr>
      <w:rPr>
        <w:rFonts w:hint="default"/>
      </w:rPr>
    </w:lvl>
  </w:abstractNum>
  <w:abstractNum w:abstractNumId="33" w15:restartNumberingAfterBreak="0">
    <w:nsid w:val="39F06202"/>
    <w:multiLevelType w:val="hybridMultilevel"/>
    <w:tmpl w:val="0A38525A"/>
    <w:lvl w:ilvl="0" w:tplc="1D2EC0EE">
      <w:start w:val="1"/>
      <w:numFmt w:val="bullet"/>
      <w:lvlText w:val=""/>
      <w:lvlJc w:val="left"/>
      <w:pPr>
        <w:ind w:left="1004" w:hanging="360"/>
      </w:pPr>
      <w:rPr>
        <w:rFonts w:ascii="Symbol" w:hAnsi="Symbol" w:hint="default"/>
      </w:rPr>
    </w:lvl>
    <w:lvl w:ilvl="1" w:tplc="E7042CF2">
      <w:numFmt w:val="bullet"/>
      <w:lvlText w:val="•"/>
      <w:lvlJc w:val="left"/>
      <w:pPr>
        <w:ind w:left="2069" w:hanging="705"/>
      </w:pPr>
      <w:rPr>
        <w:rFonts w:ascii="Tahoma" w:eastAsia="Times New Roman" w:hAnsi="Tahoma" w:cs="Tahoma"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34" w15:restartNumberingAfterBreak="0">
    <w:nsid w:val="3C622E3F"/>
    <w:multiLevelType w:val="hybridMultilevel"/>
    <w:tmpl w:val="FF26E852"/>
    <w:lvl w:ilvl="0" w:tplc="17B4CB0E">
      <w:start w:val="1"/>
      <w:numFmt w:val="lowerLetter"/>
      <w:lvlText w:val="%1)"/>
      <w:lvlJc w:val="left"/>
      <w:pPr>
        <w:ind w:left="720" w:hanging="360"/>
      </w:pPr>
      <w:rPr>
        <w:rFonts w:ascii="Tahoma" w:eastAsia="Times New Roman" w:hAnsi="Tahoma" w:cs="Tahoma"/>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3FA02F15"/>
    <w:multiLevelType w:val="hybridMultilevel"/>
    <w:tmpl w:val="4CE2DCA4"/>
    <w:lvl w:ilvl="0" w:tplc="04240001">
      <w:start w:val="1"/>
      <w:numFmt w:val="bullet"/>
      <w:lvlText w:val=""/>
      <w:lvlJc w:val="left"/>
      <w:pPr>
        <w:ind w:left="789" w:hanging="360"/>
      </w:pPr>
      <w:rPr>
        <w:rFonts w:ascii="Symbol" w:hAnsi="Symbol" w:hint="default"/>
      </w:rPr>
    </w:lvl>
    <w:lvl w:ilvl="1" w:tplc="08090003" w:tentative="1">
      <w:start w:val="1"/>
      <w:numFmt w:val="bullet"/>
      <w:lvlText w:val="o"/>
      <w:lvlJc w:val="left"/>
      <w:pPr>
        <w:ind w:left="1509" w:hanging="360"/>
      </w:pPr>
      <w:rPr>
        <w:rFonts w:ascii="Courier New" w:hAnsi="Courier New" w:cs="Courier New" w:hint="default"/>
      </w:rPr>
    </w:lvl>
    <w:lvl w:ilvl="2" w:tplc="08090005" w:tentative="1">
      <w:start w:val="1"/>
      <w:numFmt w:val="bullet"/>
      <w:lvlText w:val=""/>
      <w:lvlJc w:val="left"/>
      <w:pPr>
        <w:ind w:left="2229" w:hanging="360"/>
      </w:pPr>
      <w:rPr>
        <w:rFonts w:ascii="Wingdings" w:hAnsi="Wingdings" w:hint="default"/>
      </w:rPr>
    </w:lvl>
    <w:lvl w:ilvl="3" w:tplc="08090001" w:tentative="1">
      <w:start w:val="1"/>
      <w:numFmt w:val="bullet"/>
      <w:lvlText w:val=""/>
      <w:lvlJc w:val="left"/>
      <w:pPr>
        <w:ind w:left="2949" w:hanging="360"/>
      </w:pPr>
      <w:rPr>
        <w:rFonts w:ascii="Symbol" w:hAnsi="Symbol" w:hint="default"/>
      </w:rPr>
    </w:lvl>
    <w:lvl w:ilvl="4" w:tplc="08090003" w:tentative="1">
      <w:start w:val="1"/>
      <w:numFmt w:val="bullet"/>
      <w:lvlText w:val="o"/>
      <w:lvlJc w:val="left"/>
      <w:pPr>
        <w:ind w:left="3669" w:hanging="360"/>
      </w:pPr>
      <w:rPr>
        <w:rFonts w:ascii="Courier New" w:hAnsi="Courier New" w:cs="Courier New" w:hint="default"/>
      </w:rPr>
    </w:lvl>
    <w:lvl w:ilvl="5" w:tplc="08090005" w:tentative="1">
      <w:start w:val="1"/>
      <w:numFmt w:val="bullet"/>
      <w:lvlText w:val=""/>
      <w:lvlJc w:val="left"/>
      <w:pPr>
        <w:ind w:left="4389" w:hanging="360"/>
      </w:pPr>
      <w:rPr>
        <w:rFonts w:ascii="Wingdings" w:hAnsi="Wingdings" w:hint="default"/>
      </w:rPr>
    </w:lvl>
    <w:lvl w:ilvl="6" w:tplc="08090001" w:tentative="1">
      <w:start w:val="1"/>
      <w:numFmt w:val="bullet"/>
      <w:lvlText w:val=""/>
      <w:lvlJc w:val="left"/>
      <w:pPr>
        <w:ind w:left="5109" w:hanging="360"/>
      </w:pPr>
      <w:rPr>
        <w:rFonts w:ascii="Symbol" w:hAnsi="Symbol" w:hint="default"/>
      </w:rPr>
    </w:lvl>
    <w:lvl w:ilvl="7" w:tplc="08090003" w:tentative="1">
      <w:start w:val="1"/>
      <w:numFmt w:val="bullet"/>
      <w:lvlText w:val="o"/>
      <w:lvlJc w:val="left"/>
      <w:pPr>
        <w:ind w:left="5829" w:hanging="360"/>
      </w:pPr>
      <w:rPr>
        <w:rFonts w:ascii="Courier New" w:hAnsi="Courier New" w:cs="Courier New" w:hint="default"/>
      </w:rPr>
    </w:lvl>
    <w:lvl w:ilvl="8" w:tplc="08090005" w:tentative="1">
      <w:start w:val="1"/>
      <w:numFmt w:val="bullet"/>
      <w:lvlText w:val=""/>
      <w:lvlJc w:val="left"/>
      <w:pPr>
        <w:ind w:left="6549" w:hanging="360"/>
      </w:pPr>
      <w:rPr>
        <w:rFonts w:ascii="Wingdings" w:hAnsi="Wingdings" w:hint="default"/>
      </w:rPr>
    </w:lvl>
  </w:abstractNum>
  <w:abstractNum w:abstractNumId="36"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44D90E1D"/>
    <w:multiLevelType w:val="singleLevel"/>
    <w:tmpl w:val="0424000F"/>
    <w:lvl w:ilvl="0">
      <w:start w:val="1"/>
      <w:numFmt w:val="decimal"/>
      <w:lvlText w:val="%1."/>
      <w:lvlJc w:val="left"/>
      <w:pPr>
        <w:tabs>
          <w:tab w:val="num" w:pos="360"/>
        </w:tabs>
        <w:ind w:left="360" w:hanging="360"/>
      </w:pPr>
    </w:lvl>
  </w:abstractNum>
  <w:abstractNum w:abstractNumId="39"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0" w15:restartNumberingAfterBreak="0">
    <w:nsid w:val="4A7F2F76"/>
    <w:multiLevelType w:val="hybridMultilevel"/>
    <w:tmpl w:val="22187F1A"/>
    <w:lvl w:ilvl="0" w:tplc="04240015">
      <w:start w:val="1"/>
      <w:numFmt w:val="upp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1" w15:restartNumberingAfterBreak="0">
    <w:nsid w:val="4D2132FF"/>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2" w15:restartNumberingAfterBreak="0">
    <w:nsid w:val="4F4C5AC9"/>
    <w:multiLevelType w:val="hybridMultilevel"/>
    <w:tmpl w:val="407E7F54"/>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8806255"/>
    <w:multiLevelType w:val="hybridMultilevel"/>
    <w:tmpl w:val="840C3F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0FA2E0D"/>
    <w:multiLevelType w:val="hybridMultilevel"/>
    <w:tmpl w:val="D2C217D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614905AD"/>
    <w:multiLevelType w:val="multilevel"/>
    <w:tmpl w:val="03229D14"/>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068"/>
        </w:tabs>
        <w:ind w:left="1068" w:hanging="360"/>
      </w:pPr>
      <w:rPr>
        <w:rFonts w:ascii="Courier New" w:hAnsi="Courier New" w:cs="Times New Roman" w:hint="default"/>
      </w:rPr>
    </w:lvl>
    <w:lvl w:ilvl="2">
      <w:start w:val="1"/>
      <w:numFmt w:val="bullet"/>
      <w:lvlText w:val=""/>
      <w:lvlJc w:val="left"/>
      <w:pPr>
        <w:tabs>
          <w:tab w:val="num" w:pos="1788"/>
        </w:tabs>
        <w:ind w:left="1788" w:hanging="360"/>
      </w:pPr>
      <w:rPr>
        <w:rFonts w:ascii="Wingdings" w:hAnsi="Wingdings" w:hint="default"/>
      </w:rPr>
    </w:lvl>
    <w:lvl w:ilvl="3">
      <w:start w:val="1"/>
      <w:numFmt w:val="bullet"/>
      <w:lvlText w:val=""/>
      <w:lvlJc w:val="left"/>
      <w:pPr>
        <w:tabs>
          <w:tab w:val="num" w:pos="2508"/>
        </w:tabs>
        <w:ind w:left="2508" w:hanging="360"/>
      </w:pPr>
      <w:rPr>
        <w:rFonts w:ascii="Symbol" w:hAnsi="Symbol" w:hint="default"/>
      </w:rPr>
    </w:lvl>
    <w:lvl w:ilvl="4">
      <w:start w:val="1"/>
      <w:numFmt w:val="bullet"/>
      <w:lvlText w:val="o"/>
      <w:lvlJc w:val="left"/>
      <w:pPr>
        <w:tabs>
          <w:tab w:val="num" w:pos="3228"/>
        </w:tabs>
        <w:ind w:left="3228" w:hanging="360"/>
      </w:pPr>
      <w:rPr>
        <w:rFonts w:ascii="Courier New" w:hAnsi="Courier New" w:cs="Times New Roman" w:hint="default"/>
      </w:rPr>
    </w:lvl>
    <w:lvl w:ilvl="5">
      <w:start w:val="1"/>
      <w:numFmt w:val="bullet"/>
      <w:lvlText w:val=""/>
      <w:lvlJc w:val="left"/>
      <w:pPr>
        <w:tabs>
          <w:tab w:val="num" w:pos="3948"/>
        </w:tabs>
        <w:ind w:left="3948" w:hanging="360"/>
      </w:pPr>
      <w:rPr>
        <w:rFonts w:ascii="Wingdings" w:hAnsi="Wingdings" w:hint="default"/>
      </w:rPr>
    </w:lvl>
    <w:lvl w:ilvl="6">
      <w:start w:val="1"/>
      <w:numFmt w:val="bullet"/>
      <w:lvlText w:val=""/>
      <w:lvlJc w:val="left"/>
      <w:pPr>
        <w:tabs>
          <w:tab w:val="num" w:pos="4668"/>
        </w:tabs>
        <w:ind w:left="4668" w:hanging="360"/>
      </w:pPr>
      <w:rPr>
        <w:rFonts w:ascii="Symbol" w:hAnsi="Symbol" w:hint="default"/>
      </w:rPr>
    </w:lvl>
    <w:lvl w:ilvl="7">
      <w:start w:val="1"/>
      <w:numFmt w:val="bullet"/>
      <w:lvlText w:val="o"/>
      <w:lvlJc w:val="left"/>
      <w:pPr>
        <w:tabs>
          <w:tab w:val="num" w:pos="5388"/>
        </w:tabs>
        <w:ind w:left="5388" w:hanging="360"/>
      </w:pPr>
      <w:rPr>
        <w:rFonts w:ascii="Courier New" w:hAnsi="Courier New" w:cs="Times New Roman" w:hint="default"/>
      </w:rPr>
    </w:lvl>
    <w:lvl w:ilvl="8">
      <w:start w:val="1"/>
      <w:numFmt w:val="bullet"/>
      <w:lvlText w:val=""/>
      <w:lvlJc w:val="left"/>
      <w:pPr>
        <w:tabs>
          <w:tab w:val="num" w:pos="6108"/>
        </w:tabs>
        <w:ind w:left="6108" w:hanging="360"/>
      </w:pPr>
      <w:rPr>
        <w:rFonts w:ascii="Wingdings" w:hAnsi="Wingdings" w:hint="default"/>
      </w:rPr>
    </w:lvl>
  </w:abstractNum>
  <w:abstractNum w:abstractNumId="49"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936066D"/>
    <w:multiLevelType w:val="hybridMultilevel"/>
    <w:tmpl w:val="BADAE30E"/>
    <w:lvl w:ilvl="0" w:tplc="37D44BF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9DE3B49"/>
    <w:multiLevelType w:val="hybridMultilevel"/>
    <w:tmpl w:val="631ED88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C99709F"/>
    <w:multiLevelType w:val="hybridMultilevel"/>
    <w:tmpl w:val="CB588DE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70541472"/>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762A0BEC"/>
    <w:multiLevelType w:val="hybridMultilevel"/>
    <w:tmpl w:val="CB9A5512"/>
    <w:lvl w:ilvl="0" w:tplc="002E219C">
      <w:start w:val="1"/>
      <w:numFmt w:val="low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8" w15:restartNumberingAfterBreak="0">
    <w:nsid w:val="77135C6D"/>
    <w:multiLevelType w:val="hybridMultilevel"/>
    <w:tmpl w:val="1996098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5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1"/>
  </w:num>
  <w:num w:numId="2">
    <w:abstractNumId w:val="20"/>
  </w:num>
  <w:num w:numId="3">
    <w:abstractNumId w:val="39"/>
  </w:num>
  <w:num w:numId="4">
    <w:abstractNumId w:val="30"/>
  </w:num>
  <w:num w:numId="5">
    <w:abstractNumId w:val="36"/>
  </w:num>
  <w:num w:numId="6">
    <w:abstractNumId w:val="28"/>
  </w:num>
  <w:num w:numId="7">
    <w:abstractNumId w:val="15"/>
  </w:num>
  <w:num w:numId="8">
    <w:abstractNumId w:val="59"/>
  </w:num>
  <w:num w:numId="9">
    <w:abstractNumId w:val="57"/>
  </w:num>
  <w:num w:numId="10">
    <w:abstractNumId w:val="60"/>
  </w:num>
  <w:num w:numId="11">
    <w:abstractNumId w:val="10"/>
  </w:num>
  <w:num w:numId="12">
    <w:abstractNumId w:val="18"/>
  </w:num>
  <w:num w:numId="13">
    <w:abstractNumId w:val="48"/>
  </w:num>
  <w:num w:numId="14">
    <w:abstractNumId w:val="41"/>
  </w:num>
  <w:num w:numId="15">
    <w:abstractNumId w:val="7"/>
  </w:num>
  <w:num w:numId="16">
    <w:abstractNumId w:val="35"/>
  </w:num>
  <w:num w:numId="17">
    <w:abstractNumId w:val="38"/>
    <w:lvlOverride w:ilvl="0">
      <w:startOverride w:val="1"/>
    </w:lvlOverride>
  </w:num>
  <w:num w:numId="18">
    <w:abstractNumId w:val="26"/>
  </w:num>
  <w:num w:numId="19">
    <w:abstractNumId w:val="31"/>
  </w:num>
  <w:num w:numId="20">
    <w:abstractNumId w:val="12"/>
  </w:num>
  <w:num w:numId="21">
    <w:abstractNumId w:val="58"/>
  </w:num>
  <w:num w:numId="22">
    <w:abstractNumId w:val="17"/>
  </w:num>
  <w:num w:numId="23">
    <w:abstractNumId w:val="23"/>
  </w:num>
  <w:num w:numId="24">
    <w:abstractNumId w:val="32"/>
  </w:num>
  <w:num w:numId="25">
    <w:abstractNumId w:val="29"/>
  </w:num>
  <w:num w:numId="26">
    <w:abstractNumId w:val="9"/>
  </w:num>
  <w:num w:numId="27">
    <w:abstractNumId w:val="46"/>
  </w:num>
  <w:num w:numId="28">
    <w:abstractNumId w:val="13"/>
  </w:num>
  <w:num w:numId="29">
    <w:abstractNumId w:val="25"/>
  </w:num>
  <w:num w:numId="30">
    <w:abstractNumId w:val="22"/>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4"/>
  </w:num>
  <w:num w:numId="33">
    <w:abstractNumId w:val="49"/>
  </w:num>
  <w:num w:numId="34">
    <w:abstractNumId w:val="14"/>
  </w:num>
  <w:num w:numId="35">
    <w:abstractNumId w:val="34"/>
  </w:num>
  <w:num w:numId="36">
    <w:abstractNumId w:val="16"/>
  </w:num>
  <w:num w:numId="37">
    <w:abstractNumId w:val="54"/>
  </w:num>
  <w:num w:numId="38">
    <w:abstractNumId w:val="33"/>
  </w:num>
  <w:num w:numId="39">
    <w:abstractNumId w:val="53"/>
  </w:num>
  <w:num w:numId="40">
    <w:abstractNumId w:val="47"/>
  </w:num>
  <w:num w:numId="41">
    <w:abstractNumId w:val="24"/>
  </w:num>
  <w:num w:numId="42">
    <w:abstractNumId w:val="40"/>
  </w:num>
  <w:num w:numId="43">
    <w:abstractNumId w:val="19"/>
  </w:num>
  <w:num w:numId="44">
    <w:abstractNumId w:val="52"/>
  </w:num>
  <w:num w:numId="45">
    <w:abstractNumId w:val="42"/>
  </w:num>
  <w:num w:numId="46">
    <w:abstractNumId w:val="27"/>
  </w:num>
  <w:num w:numId="47">
    <w:abstractNumId w:val="56"/>
  </w:num>
  <w:num w:numId="48">
    <w:abstractNumId w:val="21"/>
  </w:num>
  <w:num w:numId="49">
    <w:abstractNumId w:val="55"/>
  </w:num>
  <w:num w:numId="50">
    <w:abstractNumId w:val="37"/>
  </w:num>
  <w:num w:numId="51">
    <w:abstractNumId w:val="50"/>
  </w:num>
  <w:num w:numId="52">
    <w:abstractNumId w:val="5"/>
  </w:num>
  <w:num w:numId="53">
    <w:abstractNumId w:val="43"/>
  </w:num>
  <w:num w:numId="54">
    <w:abstractNumId w:val="8"/>
  </w:num>
  <w:num w:numId="55">
    <w:abstractNumId w:val="4"/>
  </w:num>
  <w:num w:numId="56">
    <w:abstractNumId w:val="51"/>
  </w:num>
  <w:num w:numId="57">
    <w:abstractNumId w:val="4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9"/>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A76"/>
    <w:rsid w:val="00000C8A"/>
    <w:rsid w:val="000016A3"/>
    <w:rsid w:val="000018E7"/>
    <w:rsid w:val="00001A3E"/>
    <w:rsid w:val="0000206B"/>
    <w:rsid w:val="00002128"/>
    <w:rsid w:val="00002516"/>
    <w:rsid w:val="00002F77"/>
    <w:rsid w:val="00003E1B"/>
    <w:rsid w:val="000043F8"/>
    <w:rsid w:val="000049DE"/>
    <w:rsid w:val="00004F0B"/>
    <w:rsid w:val="0000525A"/>
    <w:rsid w:val="0000613B"/>
    <w:rsid w:val="0000632E"/>
    <w:rsid w:val="000067EA"/>
    <w:rsid w:val="0000689D"/>
    <w:rsid w:val="00007700"/>
    <w:rsid w:val="000104C0"/>
    <w:rsid w:val="00011059"/>
    <w:rsid w:val="00011089"/>
    <w:rsid w:val="00011B83"/>
    <w:rsid w:val="000128D6"/>
    <w:rsid w:val="000128FF"/>
    <w:rsid w:val="00012CF8"/>
    <w:rsid w:val="000132DD"/>
    <w:rsid w:val="000145A5"/>
    <w:rsid w:val="00014C4C"/>
    <w:rsid w:val="000156DB"/>
    <w:rsid w:val="0001610C"/>
    <w:rsid w:val="00016B2B"/>
    <w:rsid w:val="00016B4D"/>
    <w:rsid w:val="00016C1F"/>
    <w:rsid w:val="00016F7F"/>
    <w:rsid w:val="0001756F"/>
    <w:rsid w:val="0001763F"/>
    <w:rsid w:val="0001786E"/>
    <w:rsid w:val="00017E33"/>
    <w:rsid w:val="00020228"/>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2FF"/>
    <w:rsid w:val="00026CAA"/>
    <w:rsid w:val="0002764C"/>
    <w:rsid w:val="00027695"/>
    <w:rsid w:val="0003244D"/>
    <w:rsid w:val="00032754"/>
    <w:rsid w:val="00033F69"/>
    <w:rsid w:val="00034339"/>
    <w:rsid w:val="00036CAC"/>
    <w:rsid w:val="00037051"/>
    <w:rsid w:val="000378AD"/>
    <w:rsid w:val="00037AB0"/>
    <w:rsid w:val="00037D32"/>
    <w:rsid w:val="00037DDD"/>
    <w:rsid w:val="00041C5E"/>
    <w:rsid w:val="00041DD6"/>
    <w:rsid w:val="000438AC"/>
    <w:rsid w:val="000443C4"/>
    <w:rsid w:val="000453C1"/>
    <w:rsid w:val="0004599E"/>
    <w:rsid w:val="00045E2C"/>
    <w:rsid w:val="00047537"/>
    <w:rsid w:val="00047732"/>
    <w:rsid w:val="000478FE"/>
    <w:rsid w:val="00047A04"/>
    <w:rsid w:val="00047A4C"/>
    <w:rsid w:val="00047F19"/>
    <w:rsid w:val="00051141"/>
    <w:rsid w:val="0005123B"/>
    <w:rsid w:val="000514D8"/>
    <w:rsid w:val="0005162B"/>
    <w:rsid w:val="00051E9C"/>
    <w:rsid w:val="000524C5"/>
    <w:rsid w:val="0005290E"/>
    <w:rsid w:val="00052D5B"/>
    <w:rsid w:val="000538C0"/>
    <w:rsid w:val="000538E6"/>
    <w:rsid w:val="00053B0A"/>
    <w:rsid w:val="00053E2F"/>
    <w:rsid w:val="00054BA1"/>
    <w:rsid w:val="00060B3A"/>
    <w:rsid w:val="000611F7"/>
    <w:rsid w:val="00062286"/>
    <w:rsid w:val="00062317"/>
    <w:rsid w:val="00062896"/>
    <w:rsid w:val="00063039"/>
    <w:rsid w:val="00063A9D"/>
    <w:rsid w:val="00065F2E"/>
    <w:rsid w:val="00066178"/>
    <w:rsid w:val="00070790"/>
    <w:rsid w:val="000708EC"/>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502E"/>
    <w:rsid w:val="0007574B"/>
    <w:rsid w:val="00076A62"/>
    <w:rsid w:val="00076AC9"/>
    <w:rsid w:val="00076B4C"/>
    <w:rsid w:val="00076CE1"/>
    <w:rsid w:val="00076DDE"/>
    <w:rsid w:val="00077018"/>
    <w:rsid w:val="000770E8"/>
    <w:rsid w:val="00077899"/>
    <w:rsid w:val="000778AC"/>
    <w:rsid w:val="00077C1A"/>
    <w:rsid w:val="000808BD"/>
    <w:rsid w:val="00080ABE"/>
    <w:rsid w:val="00081916"/>
    <w:rsid w:val="000822AE"/>
    <w:rsid w:val="0008284A"/>
    <w:rsid w:val="00083AE8"/>
    <w:rsid w:val="00084441"/>
    <w:rsid w:val="00085254"/>
    <w:rsid w:val="00087C1C"/>
    <w:rsid w:val="00087D1D"/>
    <w:rsid w:val="0009013F"/>
    <w:rsid w:val="0009108D"/>
    <w:rsid w:val="00091F5D"/>
    <w:rsid w:val="00093B83"/>
    <w:rsid w:val="00094BB9"/>
    <w:rsid w:val="0009631F"/>
    <w:rsid w:val="000963B1"/>
    <w:rsid w:val="0009684C"/>
    <w:rsid w:val="00096C88"/>
    <w:rsid w:val="000975D4"/>
    <w:rsid w:val="000A076D"/>
    <w:rsid w:val="000A104F"/>
    <w:rsid w:val="000A1B77"/>
    <w:rsid w:val="000A22D9"/>
    <w:rsid w:val="000A22E0"/>
    <w:rsid w:val="000A2723"/>
    <w:rsid w:val="000A33DA"/>
    <w:rsid w:val="000A4A0A"/>
    <w:rsid w:val="000A4C1C"/>
    <w:rsid w:val="000A4F6E"/>
    <w:rsid w:val="000A57D6"/>
    <w:rsid w:val="000A589F"/>
    <w:rsid w:val="000A6530"/>
    <w:rsid w:val="000A6E22"/>
    <w:rsid w:val="000A6F22"/>
    <w:rsid w:val="000A777D"/>
    <w:rsid w:val="000A7EC5"/>
    <w:rsid w:val="000B00D1"/>
    <w:rsid w:val="000B012B"/>
    <w:rsid w:val="000B23F0"/>
    <w:rsid w:val="000B3585"/>
    <w:rsid w:val="000B474F"/>
    <w:rsid w:val="000B4901"/>
    <w:rsid w:val="000B4A57"/>
    <w:rsid w:val="000B52BE"/>
    <w:rsid w:val="000B70E6"/>
    <w:rsid w:val="000B7531"/>
    <w:rsid w:val="000C051B"/>
    <w:rsid w:val="000C1023"/>
    <w:rsid w:val="000C1295"/>
    <w:rsid w:val="000C1E30"/>
    <w:rsid w:val="000C28FF"/>
    <w:rsid w:val="000C3267"/>
    <w:rsid w:val="000C36A2"/>
    <w:rsid w:val="000C424C"/>
    <w:rsid w:val="000C4341"/>
    <w:rsid w:val="000C4BF7"/>
    <w:rsid w:val="000C52F6"/>
    <w:rsid w:val="000C58D2"/>
    <w:rsid w:val="000C5BDF"/>
    <w:rsid w:val="000C77F8"/>
    <w:rsid w:val="000C7AEC"/>
    <w:rsid w:val="000D11D5"/>
    <w:rsid w:val="000D1340"/>
    <w:rsid w:val="000D1988"/>
    <w:rsid w:val="000D2C51"/>
    <w:rsid w:val="000D3507"/>
    <w:rsid w:val="000D3E47"/>
    <w:rsid w:val="000D5042"/>
    <w:rsid w:val="000D52E3"/>
    <w:rsid w:val="000D55CA"/>
    <w:rsid w:val="000D5BA5"/>
    <w:rsid w:val="000D5DDC"/>
    <w:rsid w:val="000D6F21"/>
    <w:rsid w:val="000D748B"/>
    <w:rsid w:val="000D76EB"/>
    <w:rsid w:val="000D79BC"/>
    <w:rsid w:val="000D7E09"/>
    <w:rsid w:val="000D7F61"/>
    <w:rsid w:val="000E0371"/>
    <w:rsid w:val="000E0D70"/>
    <w:rsid w:val="000E1BF4"/>
    <w:rsid w:val="000E1C4B"/>
    <w:rsid w:val="000E2191"/>
    <w:rsid w:val="000E2293"/>
    <w:rsid w:val="000E2B07"/>
    <w:rsid w:val="000E450B"/>
    <w:rsid w:val="000E4A63"/>
    <w:rsid w:val="000E4D70"/>
    <w:rsid w:val="000E5D53"/>
    <w:rsid w:val="000E683E"/>
    <w:rsid w:val="000F0360"/>
    <w:rsid w:val="000F12A7"/>
    <w:rsid w:val="000F12C2"/>
    <w:rsid w:val="000F20BA"/>
    <w:rsid w:val="000F2296"/>
    <w:rsid w:val="000F2ACA"/>
    <w:rsid w:val="000F3CFA"/>
    <w:rsid w:val="000F48DB"/>
    <w:rsid w:val="000F4A51"/>
    <w:rsid w:val="000F4A74"/>
    <w:rsid w:val="000F5089"/>
    <w:rsid w:val="000F5416"/>
    <w:rsid w:val="000F5939"/>
    <w:rsid w:val="000F5AE8"/>
    <w:rsid w:val="000F5D5A"/>
    <w:rsid w:val="000F6570"/>
    <w:rsid w:val="000F695C"/>
    <w:rsid w:val="000F6CA3"/>
    <w:rsid w:val="000F6DB6"/>
    <w:rsid w:val="000F7352"/>
    <w:rsid w:val="00100668"/>
    <w:rsid w:val="00100A01"/>
    <w:rsid w:val="001010B1"/>
    <w:rsid w:val="001015DC"/>
    <w:rsid w:val="00102BE1"/>
    <w:rsid w:val="00103CBD"/>
    <w:rsid w:val="001041EB"/>
    <w:rsid w:val="001047BB"/>
    <w:rsid w:val="00104E2A"/>
    <w:rsid w:val="00105856"/>
    <w:rsid w:val="001060E9"/>
    <w:rsid w:val="00106233"/>
    <w:rsid w:val="0010683B"/>
    <w:rsid w:val="001070B0"/>
    <w:rsid w:val="001071F2"/>
    <w:rsid w:val="0010720B"/>
    <w:rsid w:val="001073E7"/>
    <w:rsid w:val="001101EB"/>
    <w:rsid w:val="00110BE2"/>
    <w:rsid w:val="00111C17"/>
    <w:rsid w:val="00111F91"/>
    <w:rsid w:val="00112425"/>
    <w:rsid w:val="001124A5"/>
    <w:rsid w:val="00113378"/>
    <w:rsid w:val="00113530"/>
    <w:rsid w:val="00114554"/>
    <w:rsid w:val="0011505E"/>
    <w:rsid w:val="00115804"/>
    <w:rsid w:val="001159B2"/>
    <w:rsid w:val="0011669D"/>
    <w:rsid w:val="00116838"/>
    <w:rsid w:val="00116877"/>
    <w:rsid w:val="0011771B"/>
    <w:rsid w:val="00120195"/>
    <w:rsid w:val="001204CE"/>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1C69"/>
    <w:rsid w:val="001322E7"/>
    <w:rsid w:val="001324DC"/>
    <w:rsid w:val="00132FD8"/>
    <w:rsid w:val="0013381C"/>
    <w:rsid w:val="00134107"/>
    <w:rsid w:val="0013461E"/>
    <w:rsid w:val="00135152"/>
    <w:rsid w:val="00135EEB"/>
    <w:rsid w:val="00136DA0"/>
    <w:rsid w:val="001372AD"/>
    <w:rsid w:val="00137BF1"/>
    <w:rsid w:val="001403D5"/>
    <w:rsid w:val="001417B7"/>
    <w:rsid w:val="00141D57"/>
    <w:rsid w:val="0014292D"/>
    <w:rsid w:val="00143243"/>
    <w:rsid w:val="00143913"/>
    <w:rsid w:val="00143AA2"/>
    <w:rsid w:val="00143AEF"/>
    <w:rsid w:val="001441BA"/>
    <w:rsid w:val="0014486A"/>
    <w:rsid w:val="00144AEB"/>
    <w:rsid w:val="00144B04"/>
    <w:rsid w:val="00145AB9"/>
    <w:rsid w:val="00145F0E"/>
    <w:rsid w:val="001468EB"/>
    <w:rsid w:val="00146A30"/>
    <w:rsid w:val="00146BBA"/>
    <w:rsid w:val="00146E76"/>
    <w:rsid w:val="0014775B"/>
    <w:rsid w:val="001514B7"/>
    <w:rsid w:val="00151FA1"/>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C20"/>
    <w:rsid w:val="00157CF1"/>
    <w:rsid w:val="001602BD"/>
    <w:rsid w:val="0016069E"/>
    <w:rsid w:val="0016514D"/>
    <w:rsid w:val="0016578F"/>
    <w:rsid w:val="00165C5E"/>
    <w:rsid w:val="00165E0E"/>
    <w:rsid w:val="001660D4"/>
    <w:rsid w:val="00167029"/>
    <w:rsid w:val="00167CDD"/>
    <w:rsid w:val="001705B4"/>
    <w:rsid w:val="00171476"/>
    <w:rsid w:val="001736C4"/>
    <w:rsid w:val="00173DE8"/>
    <w:rsid w:val="001740B8"/>
    <w:rsid w:val="00174928"/>
    <w:rsid w:val="00175156"/>
    <w:rsid w:val="001769DE"/>
    <w:rsid w:val="00177058"/>
    <w:rsid w:val="00177678"/>
    <w:rsid w:val="001802A4"/>
    <w:rsid w:val="00180C5C"/>
    <w:rsid w:val="00181CFB"/>
    <w:rsid w:val="00182A9D"/>
    <w:rsid w:val="0018369E"/>
    <w:rsid w:val="00184478"/>
    <w:rsid w:val="00185B2B"/>
    <w:rsid w:val="00185F8A"/>
    <w:rsid w:val="00186602"/>
    <w:rsid w:val="001872DC"/>
    <w:rsid w:val="00187759"/>
    <w:rsid w:val="001906CF"/>
    <w:rsid w:val="001929B7"/>
    <w:rsid w:val="0019332C"/>
    <w:rsid w:val="00193548"/>
    <w:rsid w:val="00193E0E"/>
    <w:rsid w:val="00194C32"/>
    <w:rsid w:val="001953EE"/>
    <w:rsid w:val="00195E67"/>
    <w:rsid w:val="001966E8"/>
    <w:rsid w:val="001967B1"/>
    <w:rsid w:val="00197D54"/>
    <w:rsid w:val="001A0819"/>
    <w:rsid w:val="001A230D"/>
    <w:rsid w:val="001A2465"/>
    <w:rsid w:val="001A2C12"/>
    <w:rsid w:val="001A3264"/>
    <w:rsid w:val="001A3F49"/>
    <w:rsid w:val="001A4502"/>
    <w:rsid w:val="001A4C49"/>
    <w:rsid w:val="001A4DCC"/>
    <w:rsid w:val="001A558C"/>
    <w:rsid w:val="001A58AB"/>
    <w:rsid w:val="001A624D"/>
    <w:rsid w:val="001A6C1F"/>
    <w:rsid w:val="001A6D49"/>
    <w:rsid w:val="001B0125"/>
    <w:rsid w:val="001B10C8"/>
    <w:rsid w:val="001B1358"/>
    <w:rsid w:val="001B23F1"/>
    <w:rsid w:val="001B4792"/>
    <w:rsid w:val="001B4909"/>
    <w:rsid w:val="001B4C04"/>
    <w:rsid w:val="001B6B7C"/>
    <w:rsid w:val="001B73BD"/>
    <w:rsid w:val="001B7B78"/>
    <w:rsid w:val="001C014E"/>
    <w:rsid w:val="001C0542"/>
    <w:rsid w:val="001C0FAC"/>
    <w:rsid w:val="001C24AB"/>
    <w:rsid w:val="001C29A6"/>
    <w:rsid w:val="001C2CC6"/>
    <w:rsid w:val="001C46A4"/>
    <w:rsid w:val="001C48A2"/>
    <w:rsid w:val="001C4D5E"/>
    <w:rsid w:val="001C5517"/>
    <w:rsid w:val="001C5613"/>
    <w:rsid w:val="001C56E7"/>
    <w:rsid w:val="001C5BC7"/>
    <w:rsid w:val="001C5E30"/>
    <w:rsid w:val="001C619A"/>
    <w:rsid w:val="001C6336"/>
    <w:rsid w:val="001C6509"/>
    <w:rsid w:val="001C6DAD"/>
    <w:rsid w:val="001C7160"/>
    <w:rsid w:val="001C7C6B"/>
    <w:rsid w:val="001D1728"/>
    <w:rsid w:val="001D2276"/>
    <w:rsid w:val="001D263F"/>
    <w:rsid w:val="001D27BC"/>
    <w:rsid w:val="001D2FDD"/>
    <w:rsid w:val="001D42EF"/>
    <w:rsid w:val="001D45B9"/>
    <w:rsid w:val="001D4BF8"/>
    <w:rsid w:val="001D5105"/>
    <w:rsid w:val="001D5263"/>
    <w:rsid w:val="001D586D"/>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7C3E"/>
    <w:rsid w:val="001F014D"/>
    <w:rsid w:val="001F1157"/>
    <w:rsid w:val="001F132C"/>
    <w:rsid w:val="001F157C"/>
    <w:rsid w:val="001F195B"/>
    <w:rsid w:val="001F2ECF"/>
    <w:rsid w:val="001F2F26"/>
    <w:rsid w:val="001F39E8"/>
    <w:rsid w:val="001F4055"/>
    <w:rsid w:val="001F4DA5"/>
    <w:rsid w:val="001F4DA9"/>
    <w:rsid w:val="001F50EE"/>
    <w:rsid w:val="001F56E5"/>
    <w:rsid w:val="001F68AB"/>
    <w:rsid w:val="001F6EA2"/>
    <w:rsid w:val="001F71AC"/>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122B"/>
    <w:rsid w:val="00211345"/>
    <w:rsid w:val="00212690"/>
    <w:rsid w:val="002134D1"/>
    <w:rsid w:val="00213ABE"/>
    <w:rsid w:val="00213E93"/>
    <w:rsid w:val="00214449"/>
    <w:rsid w:val="002150F8"/>
    <w:rsid w:val="002156D6"/>
    <w:rsid w:val="0021668E"/>
    <w:rsid w:val="00216F53"/>
    <w:rsid w:val="00217EC0"/>
    <w:rsid w:val="00220217"/>
    <w:rsid w:val="002207A1"/>
    <w:rsid w:val="00220C4C"/>
    <w:rsid w:val="00220D6A"/>
    <w:rsid w:val="00220F7D"/>
    <w:rsid w:val="002216FE"/>
    <w:rsid w:val="002231F6"/>
    <w:rsid w:val="00223656"/>
    <w:rsid w:val="002249BC"/>
    <w:rsid w:val="00224B82"/>
    <w:rsid w:val="002251F2"/>
    <w:rsid w:val="00225583"/>
    <w:rsid w:val="00225B84"/>
    <w:rsid w:val="002260D2"/>
    <w:rsid w:val="002271E2"/>
    <w:rsid w:val="002278F1"/>
    <w:rsid w:val="00227AF9"/>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593"/>
    <w:rsid w:val="0023782F"/>
    <w:rsid w:val="00237975"/>
    <w:rsid w:val="002410D4"/>
    <w:rsid w:val="002419A3"/>
    <w:rsid w:val="00242434"/>
    <w:rsid w:val="00243F99"/>
    <w:rsid w:val="0024588D"/>
    <w:rsid w:val="00245CB8"/>
    <w:rsid w:val="00246082"/>
    <w:rsid w:val="002465E8"/>
    <w:rsid w:val="0024670B"/>
    <w:rsid w:val="00246CC6"/>
    <w:rsid w:val="00246CFE"/>
    <w:rsid w:val="002505DE"/>
    <w:rsid w:val="00250832"/>
    <w:rsid w:val="002534EA"/>
    <w:rsid w:val="00253AB2"/>
    <w:rsid w:val="00254ECA"/>
    <w:rsid w:val="00256812"/>
    <w:rsid w:val="002569F7"/>
    <w:rsid w:val="00256CA6"/>
    <w:rsid w:val="00256D56"/>
    <w:rsid w:val="00256FE7"/>
    <w:rsid w:val="00260574"/>
    <w:rsid w:val="0026093B"/>
    <w:rsid w:val="0026110C"/>
    <w:rsid w:val="00261B43"/>
    <w:rsid w:val="00261B4D"/>
    <w:rsid w:val="002623C4"/>
    <w:rsid w:val="00262952"/>
    <w:rsid w:val="00263156"/>
    <w:rsid w:val="002632AE"/>
    <w:rsid w:val="002657B7"/>
    <w:rsid w:val="00265B46"/>
    <w:rsid w:val="00266155"/>
    <w:rsid w:val="002672BA"/>
    <w:rsid w:val="0026746C"/>
    <w:rsid w:val="00267BA6"/>
    <w:rsid w:val="00267C71"/>
    <w:rsid w:val="00267F19"/>
    <w:rsid w:val="0027040F"/>
    <w:rsid w:val="00271894"/>
    <w:rsid w:val="00271C81"/>
    <w:rsid w:val="00272513"/>
    <w:rsid w:val="002731C5"/>
    <w:rsid w:val="00273CD4"/>
    <w:rsid w:val="00273DFF"/>
    <w:rsid w:val="002750C1"/>
    <w:rsid w:val="002755B2"/>
    <w:rsid w:val="00275DC7"/>
    <w:rsid w:val="0027636D"/>
    <w:rsid w:val="002768C9"/>
    <w:rsid w:val="00277BDE"/>
    <w:rsid w:val="00277D7D"/>
    <w:rsid w:val="00277E1B"/>
    <w:rsid w:val="00281417"/>
    <w:rsid w:val="00281C09"/>
    <w:rsid w:val="00282833"/>
    <w:rsid w:val="00282B8D"/>
    <w:rsid w:val="00283781"/>
    <w:rsid w:val="0028458E"/>
    <w:rsid w:val="002849CC"/>
    <w:rsid w:val="00284CE2"/>
    <w:rsid w:val="00285208"/>
    <w:rsid w:val="00285F18"/>
    <w:rsid w:val="00286AA3"/>
    <w:rsid w:val="00286C9E"/>
    <w:rsid w:val="00286D1E"/>
    <w:rsid w:val="00287DE1"/>
    <w:rsid w:val="0029058B"/>
    <w:rsid w:val="002908E8"/>
    <w:rsid w:val="00290F3E"/>
    <w:rsid w:val="00291B3D"/>
    <w:rsid w:val="00291BCA"/>
    <w:rsid w:val="00292D87"/>
    <w:rsid w:val="002933E2"/>
    <w:rsid w:val="0029348C"/>
    <w:rsid w:val="00293950"/>
    <w:rsid w:val="00293B48"/>
    <w:rsid w:val="00294F86"/>
    <w:rsid w:val="0029557A"/>
    <w:rsid w:val="00295A10"/>
    <w:rsid w:val="0029692E"/>
    <w:rsid w:val="002A0C54"/>
    <w:rsid w:val="002A27AA"/>
    <w:rsid w:val="002A2A6B"/>
    <w:rsid w:val="002A460E"/>
    <w:rsid w:val="002A4640"/>
    <w:rsid w:val="002A482E"/>
    <w:rsid w:val="002A4DF3"/>
    <w:rsid w:val="002A4ECB"/>
    <w:rsid w:val="002A550C"/>
    <w:rsid w:val="002A5D90"/>
    <w:rsid w:val="002A5D9A"/>
    <w:rsid w:val="002A687B"/>
    <w:rsid w:val="002A6BE2"/>
    <w:rsid w:val="002B11D4"/>
    <w:rsid w:val="002B1399"/>
    <w:rsid w:val="002B2389"/>
    <w:rsid w:val="002B2B3A"/>
    <w:rsid w:val="002B2D0F"/>
    <w:rsid w:val="002B3693"/>
    <w:rsid w:val="002B3E04"/>
    <w:rsid w:val="002B5329"/>
    <w:rsid w:val="002B54C0"/>
    <w:rsid w:val="002B5C42"/>
    <w:rsid w:val="002B78A9"/>
    <w:rsid w:val="002B7DF6"/>
    <w:rsid w:val="002C00D8"/>
    <w:rsid w:val="002C03D2"/>
    <w:rsid w:val="002C0B2F"/>
    <w:rsid w:val="002C21F5"/>
    <w:rsid w:val="002C3000"/>
    <w:rsid w:val="002C43CE"/>
    <w:rsid w:val="002C5A51"/>
    <w:rsid w:val="002C6059"/>
    <w:rsid w:val="002C60A1"/>
    <w:rsid w:val="002C6799"/>
    <w:rsid w:val="002C6872"/>
    <w:rsid w:val="002C70CC"/>
    <w:rsid w:val="002C72F1"/>
    <w:rsid w:val="002C7D53"/>
    <w:rsid w:val="002D0222"/>
    <w:rsid w:val="002D05E7"/>
    <w:rsid w:val="002D1223"/>
    <w:rsid w:val="002D1C0E"/>
    <w:rsid w:val="002D280C"/>
    <w:rsid w:val="002D339A"/>
    <w:rsid w:val="002D3DD5"/>
    <w:rsid w:val="002D4200"/>
    <w:rsid w:val="002D488B"/>
    <w:rsid w:val="002D5EE1"/>
    <w:rsid w:val="002D6576"/>
    <w:rsid w:val="002D67CD"/>
    <w:rsid w:val="002E059C"/>
    <w:rsid w:val="002E07C4"/>
    <w:rsid w:val="002E14E4"/>
    <w:rsid w:val="002E50EF"/>
    <w:rsid w:val="002E6452"/>
    <w:rsid w:val="002E6A8B"/>
    <w:rsid w:val="002E6DA4"/>
    <w:rsid w:val="002E6E4A"/>
    <w:rsid w:val="002F0256"/>
    <w:rsid w:val="002F0EF0"/>
    <w:rsid w:val="002F0F08"/>
    <w:rsid w:val="002F1616"/>
    <w:rsid w:val="002F1C53"/>
    <w:rsid w:val="002F1FE6"/>
    <w:rsid w:val="002F248B"/>
    <w:rsid w:val="002F2490"/>
    <w:rsid w:val="002F2DD2"/>
    <w:rsid w:val="002F37E3"/>
    <w:rsid w:val="002F3B96"/>
    <w:rsid w:val="002F40F0"/>
    <w:rsid w:val="002F4376"/>
    <w:rsid w:val="002F4A49"/>
    <w:rsid w:val="002F4E5A"/>
    <w:rsid w:val="002F6AF4"/>
    <w:rsid w:val="002F7144"/>
    <w:rsid w:val="002F7590"/>
    <w:rsid w:val="00300D38"/>
    <w:rsid w:val="0030216A"/>
    <w:rsid w:val="0030280F"/>
    <w:rsid w:val="00303280"/>
    <w:rsid w:val="0030461C"/>
    <w:rsid w:val="00304ABD"/>
    <w:rsid w:val="00304F4A"/>
    <w:rsid w:val="00305132"/>
    <w:rsid w:val="003061FB"/>
    <w:rsid w:val="003079AB"/>
    <w:rsid w:val="003105CD"/>
    <w:rsid w:val="003106D8"/>
    <w:rsid w:val="0031118B"/>
    <w:rsid w:val="00312A62"/>
    <w:rsid w:val="0031341A"/>
    <w:rsid w:val="00313D65"/>
    <w:rsid w:val="00314B12"/>
    <w:rsid w:val="00314E07"/>
    <w:rsid w:val="0031519C"/>
    <w:rsid w:val="003153A2"/>
    <w:rsid w:val="00315AE1"/>
    <w:rsid w:val="00316474"/>
    <w:rsid w:val="003164CD"/>
    <w:rsid w:val="00316689"/>
    <w:rsid w:val="00316A5E"/>
    <w:rsid w:val="00317166"/>
    <w:rsid w:val="00317F3E"/>
    <w:rsid w:val="00320304"/>
    <w:rsid w:val="00320A1B"/>
    <w:rsid w:val="00321FFC"/>
    <w:rsid w:val="00322004"/>
    <w:rsid w:val="0032256F"/>
    <w:rsid w:val="003228EA"/>
    <w:rsid w:val="00322BBD"/>
    <w:rsid w:val="0032379D"/>
    <w:rsid w:val="00323D8E"/>
    <w:rsid w:val="00324BDA"/>
    <w:rsid w:val="00325548"/>
    <w:rsid w:val="003264EF"/>
    <w:rsid w:val="00326B14"/>
    <w:rsid w:val="00327A67"/>
    <w:rsid w:val="00327B0C"/>
    <w:rsid w:val="00327EB3"/>
    <w:rsid w:val="003300FC"/>
    <w:rsid w:val="003322FF"/>
    <w:rsid w:val="00332D2C"/>
    <w:rsid w:val="0033313E"/>
    <w:rsid w:val="003346CB"/>
    <w:rsid w:val="003357C0"/>
    <w:rsid w:val="00335D52"/>
    <w:rsid w:val="0033638B"/>
    <w:rsid w:val="00336F2F"/>
    <w:rsid w:val="00336FAD"/>
    <w:rsid w:val="00337464"/>
    <w:rsid w:val="00337D51"/>
    <w:rsid w:val="00337E4A"/>
    <w:rsid w:val="0034044D"/>
    <w:rsid w:val="0034095F"/>
    <w:rsid w:val="00340E89"/>
    <w:rsid w:val="003419FC"/>
    <w:rsid w:val="0034280C"/>
    <w:rsid w:val="00342A7D"/>
    <w:rsid w:val="00344027"/>
    <w:rsid w:val="003444EE"/>
    <w:rsid w:val="00344B3F"/>
    <w:rsid w:val="00344CE0"/>
    <w:rsid w:val="0034548F"/>
    <w:rsid w:val="00345B26"/>
    <w:rsid w:val="0034637A"/>
    <w:rsid w:val="003470A3"/>
    <w:rsid w:val="003470AA"/>
    <w:rsid w:val="0034712E"/>
    <w:rsid w:val="003504F7"/>
    <w:rsid w:val="003507D6"/>
    <w:rsid w:val="003508A3"/>
    <w:rsid w:val="003509D6"/>
    <w:rsid w:val="00350F16"/>
    <w:rsid w:val="0035149A"/>
    <w:rsid w:val="00352176"/>
    <w:rsid w:val="00352782"/>
    <w:rsid w:val="00352927"/>
    <w:rsid w:val="00352EA1"/>
    <w:rsid w:val="003534F1"/>
    <w:rsid w:val="00355386"/>
    <w:rsid w:val="003556C7"/>
    <w:rsid w:val="00356766"/>
    <w:rsid w:val="00357BC9"/>
    <w:rsid w:val="00361C09"/>
    <w:rsid w:val="00362492"/>
    <w:rsid w:val="00362905"/>
    <w:rsid w:val="00363506"/>
    <w:rsid w:val="00363745"/>
    <w:rsid w:val="003647C5"/>
    <w:rsid w:val="00364982"/>
    <w:rsid w:val="00365A69"/>
    <w:rsid w:val="00365ABA"/>
    <w:rsid w:val="0036621D"/>
    <w:rsid w:val="00366E6B"/>
    <w:rsid w:val="0037187E"/>
    <w:rsid w:val="003727E4"/>
    <w:rsid w:val="00373040"/>
    <w:rsid w:val="0037361A"/>
    <w:rsid w:val="00374657"/>
    <w:rsid w:val="003746A1"/>
    <w:rsid w:val="003747EA"/>
    <w:rsid w:val="00374DB8"/>
    <w:rsid w:val="0037613B"/>
    <w:rsid w:val="003768FA"/>
    <w:rsid w:val="00376BDF"/>
    <w:rsid w:val="00376D4F"/>
    <w:rsid w:val="0037703A"/>
    <w:rsid w:val="003772AA"/>
    <w:rsid w:val="0037750A"/>
    <w:rsid w:val="0038049C"/>
    <w:rsid w:val="003811D2"/>
    <w:rsid w:val="00381695"/>
    <w:rsid w:val="003821C8"/>
    <w:rsid w:val="00383246"/>
    <w:rsid w:val="00383E92"/>
    <w:rsid w:val="003844B0"/>
    <w:rsid w:val="00385E71"/>
    <w:rsid w:val="00386015"/>
    <w:rsid w:val="003865F8"/>
    <w:rsid w:val="003865FF"/>
    <w:rsid w:val="00386EE2"/>
    <w:rsid w:val="003875B4"/>
    <w:rsid w:val="003876B3"/>
    <w:rsid w:val="0038772B"/>
    <w:rsid w:val="0038776E"/>
    <w:rsid w:val="00387DC1"/>
    <w:rsid w:val="003906EC"/>
    <w:rsid w:val="00391627"/>
    <w:rsid w:val="00391FBD"/>
    <w:rsid w:val="00392053"/>
    <w:rsid w:val="003924BA"/>
    <w:rsid w:val="00392CD1"/>
    <w:rsid w:val="003949F5"/>
    <w:rsid w:val="00395702"/>
    <w:rsid w:val="00395842"/>
    <w:rsid w:val="00395BE7"/>
    <w:rsid w:val="00395D2B"/>
    <w:rsid w:val="003963C6"/>
    <w:rsid w:val="0039665F"/>
    <w:rsid w:val="00396A51"/>
    <w:rsid w:val="00397D57"/>
    <w:rsid w:val="003A29CA"/>
    <w:rsid w:val="003A2E38"/>
    <w:rsid w:val="003A3421"/>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176A"/>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2EF5"/>
    <w:rsid w:val="003C3655"/>
    <w:rsid w:val="003C3FCD"/>
    <w:rsid w:val="003C55BF"/>
    <w:rsid w:val="003C5E66"/>
    <w:rsid w:val="003D1610"/>
    <w:rsid w:val="003D1794"/>
    <w:rsid w:val="003D1969"/>
    <w:rsid w:val="003D21B1"/>
    <w:rsid w:val="003D27C2"/>
    <w:rsid w:val="003D3C32"/>
    <w:rsid w:val="003D3E5D"/>
    <w:rsid w:val="003D474F"/>
    <w:rsid w:val="003D49F3"/>
    <w:rsid w:val="003D581F"/>
    <w:rsid w:val="003D58F7"/>
    <w:rsid w:val="003D67F9"/>
    <w:rsid w:val="003D7413"/>
    <w:rsid w:val="003E0E55"/>
    <w:rsid w:val="003E1D36"/>
    <w:rsid w:val="003E1D94"/>
    <w:rsid w:val="003E22C5"/>
    <w:rsid w:val="003E2910"/>
    <w:rsid w:val="003E2F40"/>
    <w:rsid w:val="003E3489"/>
    <w:rsid w:val="003E34FB"/>
    <w:rsid w:val="003E38A6"/>
    <w:rsid w:val="003E445A"/>
    <w:rsid w:val="003E48A5"/>
    <w:rsid w:val="003E514D"/>
    <w:rsid w:val="003E5A1B"/>
    <w:rsid w:val="003E5A81"/>
    <w:rsid w:val="003E5C4C"/>
    <w:rsid w:val="003E6024"/>
    <w:rsid w:val="003E6041"/>
    <w:rsid w:val="003E65B5"/>
    <w:rsid w:val="003F0B7D"/>
    <w:rsid w:val="003F10E4"/>
    <w:rsid w:val="003F1EA8"/>
    <w:rsid w:val="003F2ADC"/>
    <w:rsid w:val="003F2E7C"/>
    <w:rsid w:val="003F32EF"/>
    <w:rsid w:val="003F3419"/>
    <w:rsid w:val="003F3442"/>
    <w:rsid w:val="003F38C2"/>
    <w:rsid w:val="003F4473"/>
    <w:rsid w:val="003F480B"/>
    <w:rsid w:val="003F4E7D"/>
    <w:rsid w:val="003F5593"/>
    <w:rsid w:val="003F64BB"/>
    <w:rsid w:val="003F7B8A"/>
    <w:rsid w:val="003F7C6F"/>
    <w:rsid w:val="00400A59"/>
    <w:rsid w:val="004010A5"/>
    <w:rsid w:val="0040123A"/>
    <w:rsid w:val="004024B1"/>
    <w:rsid w:val="00402885"/>
    <w:rsid w:val="004029AD"/>
    <w:rsid w:val="00402BC1"/>
    <w:rsid w:val="00402E6E"/>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3199"/>
    <w:rsid w:val="00413359"/>
    <w:rsid w:val="00413CB9"/>
    <w:rsid w:val="00413E3D"/>
    <w:rsid w:val="004140C9"/>
    <w:rsid w:val="0041451D"/>
    <w:rsid w:val="00414937"/>
    <w:rsid w:val="004151F8"/>
    <w:rsid w:val="004154CE"/>
    <w:rsid w:val="00415DF5"/>
    <w:rsid w:val="0041777B"/>
    <w:rsid w:val="004200A7"/>
    <w:rsid w:val="00420889"/>
    <w:rsid w:val="004213C6"/>
    <w:rsid w:val="00421DBA"/>
    <w:rsid w:val="00422341"/>
    <w:rsid w:val="00422687"/>
    <w:rsid w:val="00422D72"/>
    <w:rsid w:val="0042338B"/>
    <w:rsid w:val="004236DB"/>
    <w:rsid w:val="0042419F"/>
    <w:rsid w:val="004243D5"/>
    <w:rsid w:val="004244F8"/>
    <w:rsid w:val="004255AB"/>
    <w:rsid w:val="00425FE7"/>
    <w:rsid w:val="004270BD"/>
    <w:rsid w:val="00427518"/>
    <w:rsid w:val="004278C4"/>
    <w:rsid w:val="00427EF5"/>
    <w:rsid w:val="00431F6D"/>
    <w:rsid w:val="004320E0"/>
    <w:rsid w:val="00433345"/>
    <w:rsid w:val="004341E0"/>
    <w:rsid w:val="00434564"/>
    <w:rsid w:val="004345CD"/>
    <w:rsid w:val="00435319"/>
    <w:rsid w:val="00435705"/>
    <w:rsid w:val="00436657"/>
    <w:rsid w:val="00437150"/>
    <w:rsid w:val="00437BD0"/>
    <w:rsid w:val="00440318"/>
    <w:rsid w:val="004405F4"/>
    <w:rsid w:val="004406D2"/>
    <w:rsid w:val="00440A2E"/>
    <w:rsid w:val="00440B99"/>
    <w:rsid w:val="004413D4"/>
    <w:rsid w:val="0044238E"/>
    <w:rsid w:val="00442DD1"/>
    <w:rsid w:val="0044357E"/>
    <w:rsid w:val="0044526C"/>
    <w:rsid w:val="00445FFF"/>
    <w:rsid w:val="00447181"/>
    <w:rsid w:val="00447825"/>
    <w:rsid w:val="0045023B"/>
    <w:rsid w:val="004502BD"/>
    <w:rsid w:val="00450B01"/>
    <w:rsid w:val="00451EB5"/>
    <w:rsid w:val="0045284D"/>
    <w:rsid w:val="0045341C"/>
    <w:rsid w:val="0045356E"/>
    <w:rsid w:val="00454346"/>
    <w:rsid w:val="004543A0"/>
    <w:rsid w:val="0045490B"/>
    <w:rsid w:val="004569E9"/>
    <w:rsid w:val="00457302"/>
    <w:rsid w:val="00457982"/>
    <w:rsid w:val="00457C45"/>
    <w:rsid w:val="00460372"/>
    <w:rsid w:val="00460544"/>
    <w:rsid w:val="00460C04"/>
    <w:rsid w:val="00461414"/>
    <w:rsid w:val="00461504"/>
    <w:rsid w:val="00462372"/>
    <w:rsid w:val="004636C5"/>
    <w:rsid w:val="0046423D"/>
    <w:rsid w:val="00464EA7"/>
    <w:rsid w:val="0046576E"/>
    <w:rsid w:val="00465D1B"/>
    <w:rsid w:val="00467A95"/>
    <w:rsid w:val="00472446"/>
    <w:rsid w:val="00474527"/>
    <w:rsid w:val="004750EE"/>
    <w:rsid w:val="00475223"/>
    <w:rsid w:val="00475828"/>
    <w:rsid w:val="00475A78"/>
    <w:rsid w:val="0047610A"/>
    <w:rsid w:val="00476A9D"/>
    <w:rsid w:val="00477729"/>
    <w:rsid w:val="0048036B"/>
    <w:rsid w:val="004806E8"/>
    <w:rsid w:val="00481853"/>
    <w:rsid w:val="004833AD"/>
    <w:rsid w:val="00484818"/>
    <w:rsid w:val="00484E32"/>
    <w:rsid w:val="00485860"/>
    <w:rsid w:val="00486AF1"/>
    <w:rsid w:val="00487AD0"/>
    <w:rsid w:val="00487CD6"/>
    <w:rsid w:val="00490C99"/>
    <w:rsid w:val="004915A1"/>
    <w:rsid w:val="00491DF8"/>
    <w:rsid w:val="004930D6"/>
    <w:rsid w:val="0049349A"/>
    <w:rsid w:val="004939D0"/>
    <w:rsid w:val="004942AA"/>
    <w:rsid w:val="00495391"/>
    <w:rsid w:val="00495496"/>
    <w:rsid w:val="004955B6"/>
    <w:rsid w:val="004958CB"/>
    <w:rsid w:val="0049599C"/>
    <w:rsid w:val="00496A3D"/>
    <w:rsid w:val="00497684"/>
    <w:rsid w:val="00497D26"/>
    <w:rsid w:val="004A0604"/>
    <w:rsid w:val="004A144C"/>
    <w:rsid w:val="004A1752"/>
    <w:rsid w:val="004A1868"/>
    <w:rsid w:val="004A2656"/>
    <w:rsid w:val="004A32F0"/>
    <w:rsid w:val="004A4A50"/>
    <w:rsid w:val="004A4F5F"/>
    <w:rsid w:val="004A595E"/>
    <w:rsid w:val="004B0595"/>
    <w:rsid w:val="004B1383"/>
    <w:rsid w:val="004B15B4"/>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D047C"/>
    <w:rsid w:val="004D0903"/>
    <w:rsid w:val="004D191E"/>
    <w:rsid w:val="004D2DB8"/>
    <w:rsid w:val="004D34C7"/>
    <w:rsid w:val="004D3797"/>
    <w:rsid w:val="004D54AB"/>
    <w:rsid w:val="004D76B4"/>
    <w:rsid w:val="004D79F5"/>
    <w:rsid w:val="004D7DCB"/>
    <w:rsid w:val="004D7E63"/>
    <w:rsid w:val="004E042F"/>
    <w:rsid w:val="004E0A01"/>
    <w:rsid w:val="004E10F2"/>
    <w:rsid w:val="004E1662"/>
    <w:rsid w:val="004E34E4"/>
    <w:rsid w:val="004E3531"/>
    <w:rsid w:val="004E3A6A"/>
    <w:rsid w:val="004E5B60"/>
    <w:rsid w:val="004E644A"/>
    <w:rsid w:val="004E6B5E"/>
    <w:rsid w:val="004E73A5"/>
    <w:rsid w:val="004E7656"/>
    <w:rsid w:val="004E7686"/>
    <w:rsid w:val="004F00D9"/>
    <w:rsid w:val="004F0A28"/>
    <w:rsid w:val="004F161D"/>
    <w:rsid w:val="004F1672"/>
    <w:rsid w:val="004F272A"/>
    <w:rsid w:val="004F2741"/>
    <w:rsid w:val="004F3E1B"/>
    <w:rsid w:val="004F498B"/>
    <w:rsid w:val="004F4F38"/>
    <w:rsid w:val="004F5FEB"/>
    <w:rsid w:val="004F7C9D"/>
    <w:rsid w:val="005001BB"/>
    <w:rsid w:val="0050052F"/>
    <w:rsid w:val="005017C8"/>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AB"/>
    <w:rsid w:val="005119D7"/>
    <w:rsid w:val="0051252B"/>
    <w:rsid w:val="005132B2"/>
    <w:rsid w:val="005135D4"/>
    <w:rsid w:val="005141C5"/>
    <w:rsid w:val="0051437D"/>
    <w:rsid w:val="0051443B"/>
    <w:rsid w:val="0051464E"/>
    <w:rsid w:val="00515252"/>
    <w:rsid w:val="005154C7"/>
    <w:rsid w:val="00515749"/>
    <w:rsid w:val="00515B01"/>
    <w:rsid w:val="00515F9D"/>
    <w:rsid w:val="005175A3"/>
    <w:rsid w:val="005179F6"/>
    <w:rsid w:val="00520623"/>
    <w:rsid w:val="00521F60"/>
    <w:rsid w:val="00522C4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158"/>
    <w:rsid w:val="0053224C"/>
    <w:rsid w:val="005323B1"/>
    <w:rsid w:val="005325A1"/>
    <w:rsid w:val="0053285A"/>
    <w:rsid w:val="0053319D"/>
    <w:rsid w:val="005346DF"/>
    <w:rsid w:val="005347F7"/>
    <w:rsid w:val="00534944"/>
    <w:rsid w:val="005350AC"/>
    <w:rsid w:val="005354C2"/>
    <w:rsid w:val="00536746"/>
    <w:rsid w:val="005368B8"/>
    <w:rsid w:val="005376D4"/>
    <w:rsid w:val="005377E3"/>
    <w:rsid w:val="0054060F"/>
    <w:rsid w:val="0054173D"/>
    <w:rsid w:val="00541C22"/>
    <w:rsid w:val="00542462"/>
    <w:rsid w:val="00543342"/>
    <w:rsid w:val="00543C73"/>
    <w:rsid w:val="00544C84"/>
    <w:rsid w:val="005450C5"/>
    <w:rsid w:val="005455A5"/>
    <w:rsid w:val="005462AB"/>
    <w:rsid w:val="00546B3C"/>
    <w:rsid w:val="00547CFC"/>
    <w:rsid w:val="00547E77"/>
    <w:rsid w:val="005510DA"/>
    <w:rsid w:val="00551824"/>
    <w:rsid w:val="00551CF2"/>
    <w:rsid w:val="00552305"/>
    <w:rsid w:val="00552401"/>
    <w:rsid w:val="0055257E"/>
    <w:rsid w:val="00552729"/>
    <w:rsid w:val="0055321F"/>
    <w:rsid w:val="00553BC5"/>
    <w:rsid w:val="0055405A"/>
    <w:rsid w:val="00554A13"/>
    <w:rsid w:val="00555417"/>
    <w:rsid w:val="005558C5"/>
    <w:rsid w:val="00555F22"/>
    <w:rsid w:val="00557CA4"/>
    <w:rsid w:val="005611D7"/>
    <w:rsid w:val="00561F2D"/>
    <w:rsid w:val="005626AE"/>
    <w:rsid w:val="005629A1"/>
    <w:rsid w:val="0056309F"/>
    <w:rsid w:val="00563689"/>
    <w:rsid w:val="00564381"/>
    <w:rsid w:val="0056453C"/>
    <w:rsid w:val="00564949"/>
    <w:rsid w:val="005649BD"/>
    <w:rsid w:val="00565B27"/>
    <w:rsid w:val="00565BD3"/>
    <w:rsid w:val="0056639B"/>
    <w:rsid w:val="00566537"/>
    <w:rsid w:val="0056659C"/>
    <w:rsid w:val="005668F6"/>
    <w:rsid w:val="00567017"/>
    <w:rsid w:val="00570602"/>
    <w:rsid w:val="00572A07"/>
    <w:rsid w:val="00572E68"/>
    <w:rsid w:val="00573F4D"/>
    <w:rsid w:val="005742E3"/>
    <w:rsid w:val="00574C47"/>
    <w:rsid w:val="00575828"/>
    <w:rsid w:val="00575CCE"/>
    <w:rsid w:val="005762CA"/>
    <w:rsid w:val="00576326"/>
    <w:rsid w:val="00576404"/>
    <w:rsid w:val="00576F4B"/>
    <w:rsid w:val="005770E5"/>
    <w:rsid w:val="00577FA5"/>
    <w:rsid w:val="00580115"/>
    <w:rsid w:val="005807AD"/>
    <w:rsid w:val="005809CA"/>
    <w:rsid w:val="00581FA8"/>
    <w:rsid w:val="00582E4F"/>
    <w:rsid w:val="00583484"/>
    <w:rsid w:val="00585A6B"/>
    <w:rsid w:val="00585C50"/>
    <w:rsid w:val="00585CDF"/>
    <w:rsid w:val="00586216"/>
    <w:rsid w:val="005871AF"/>
    <w:rsid w:val="0059104E"/>
    <w:rsid w:val="005913C9"/>
    <w:rsid w:val="00591EAC"/>
    <w:rsid w:val="0059245B"/>
    <w:rsid w:val="00592DDD"/>
    <w:rsid w:val="00592F86"/>
    <w:rsid w:val="00595569"/>
    <w:rsid w:val="00596328"/>
    <w:rsid w:val="00596DA5"/>
    <w:rsid w:val="00597459"/>
    <w:rsid w:val="005A0B2E"/>
    <w:rsid w:val="005A13E4"/>
    <w:rsid w:val="005A1C2F"/>
    <w:rsid w:val="005A2020"/>
    <w:rsid w:val="005A2C38"/>
    <w:rsid w:val="005A2F76"/>
    <w:rsid w:val="005A3001"/>
    <w:rsid w:val="005B107D"/>
    <w:rsid w:val="005B12F2"/>
    <w:rsid w:val="005B15DC"/>
    <w:rsid w:val="005B19E0"/>
    <w:rsid w:val="005B26BE"/>
    <w:rsid w:val="005B288F"/>
    <w:rsid w:val="005B2B2C"/>
    <w:rsid w:val="005B2E09"/>
    <w:rsid w:val="005B3333"/>
    <w:rsid w:val="005B3CB1"/>
    <w:rsid w:val="005B43E7"/>
    <w:rsid w:val="005B466A"/>
    <w:rsid w:val="005B4855"/>
    <w:rsid w:val="005B5A95"/>
    <w:rsid w:val="005B5E3C"/>
    <w:rsid w:val="005B67DD"/>
    <w:rsid w:val="005B69DA"/>
    <w:rsid w:val="005C0559"/>
    <w:rsid w:val="005C0A41"/>
    <w:rsid w:val="005C2F39"/>
    <w:rsid w:val="005C4321"/>
    <w:rsid w:val="005C476A"/>
    <w:rsid w:val="005C4F9A"/>
    <w:rsid w:val="005C5602"/>
    <w:rsid w:val="005C5A5A"/>
    <w:rsid w:val="005C5ABF"/>
    <w:rsid w:val="005C619E"/>
    <w:rsid w:val="005C7118"/>
    <w:rsid w:val="005C7255"/>
    <w:rsid w:val="005C7429"/>
    <w:rsid w:val="005C745E"/>
    <w:rsid w:val="005C74EE"/>
    <w:rsid w:val="005C7683"/>
    <w:rsid w:val="005D16C8"/>
    <w:rsid w:val="005D1D6C"/>
    <w:rsid w:val="005D21AB"/>
    <w:rsid w:val="005D2387"/>
    <w:rsid w:val="005D25A3"/>
    <w:rsid w:val="005D2618"/>
    <w:rsid w:val="005D4649"/>
    <w:rsid w:val="005D562B"/>
    <w:rsid w:val="005D5C08"/>
    <w:rsid w:val="005D694D"/>
    <w:rsid w:val="005E1233"/>
    <w:rsid w:val="005E3499"/>
    <w:rsid w:val="005E3D5E"/>
    <w:rsid w:val="005E3D8D"/>
    <w:rsid w:val="005E4125"/>
    <w:rsid w:val="005E4813"/>
    <w:rsid w:val="005E606A"/>
    <w:rsid w:val="005E73CE"/>
    <w:rsid w:val="005E743E"/>
    <w:rsid w:val="005E77E8"/>
    <w:rsid w:val="005E7F25"/>
    <w:rsid w:val="005F043B"/>
    <w:rsid w:val="005F0926"/>
    <w:rsid w:val="005F28EB"/>
    <w:rsid w:val="005F4DEE"/>
    <w:rsid w:val="005F50D1"/>
    <w:rsid w:val="005F5E43"/>
    <w:rsid w:val="005F6E4D"/>
    <w:rsid w:val="005F6F29"/>
    <w:rsid w:val="0060010A"/>
    <w:rsid w:val="00600663"/>
    <w:rsid w:val="006009C0"/>
    <w:rsid w:val="00600E59"/>
    <w:rsid w:val="00600F77"/>
    <w:rsid w:val="006023E7"/>
    <w:rsid w:val="00602923"/>
    <w:rsid w:val="006036E7"/>
    <w:rsid w:val="0060538F"/>
    <w:rsid w:val="00605F9C"/>
    <w:rsid w:val="00606D23"/>
    <w:rsid w:val="0060701F"/>
    <w:rsid w:val="00610362"/>
    <w:rsid w:val="006109AD"/>
    <w:rsid w:val="00610C0E"/>
    <w:rsid w:val="00611934"/>
    <w:rsid w:val="00611D81"/>
    <w:rsid w:val="00613174"/>
    <w:rsid w:val="00613CF9"/>
    <w:rsid w:val="00613E0A"/>
    <w:rsid w:val="0061411C"/>
    <w:rsid w:val="00614F5D"/>
    <w:rsid w:val="006200BB"/>
    <w:rsid w:val="00621688"/>
    <w:rsid w:val="006229C2"/>
    <w:rsid w:val="00622A16"/>
    <w:rsid w:val="006230FB"/>
    <w:rsid w:val="00623689"/>
    <w:rsid w:val="00623B62"/>
    <w:rsid w:val="00623FC6"/>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6A36"/>
    <w:rsid w:val="006372F5"/>
    <w:rsid w:val="006374A0"/>
    <w:rsid w:val="00637A2C"/>
    <w:rsid w:val="00637F25"/>
    <w:rsid w:val="00640063"/>
    <w:rsid w:val="006402A9"/>
    <w:rsid w:val="00640975"/>
    <w:rsid w:val="00640D45"/>
    <w:rsid w:val="00640F3C"/>
    <w:rsid w:val="00641D52"/>
    <w:rsid w:val="0064381A"/>
    <w:rsid w:val="00644812"/>
    <w:rsid w:val="00644936"/>
    <w:rsid w:val="00644CEF"/>
    <w:rsid w:val="006452C8"/>
    <w:rsid w:val="0064590F"/>
    <w:rsid w:val="0064653F"/>
    <w:rsid w:val="00646FBE"/>
    <w:rsid w:val="00646FC7"/>
    <w:rsid w:val="00647086"/>
    <w:rsid w:val="0064743D"/>
    <w:rsid w:val="00647468"/>
    <w:rsid w:val="0064780E"/>
    <w:rsid w:val="00650419"/>
    <w:rsid w:val="00650A38"/>
    <w:rsid w:val="00650C75"/>
    <w:rsid w:val="00650EEB"/>
    <w:rsid w:val="00651714"/>
    <w:rsid w:val="00652148"/>
    <w:rsid w:val="006529ED"/>
    <w:rsid w:val="00652BEC"/>
    <w:rsid w:val="0065302A"/>
    <w:rsid w:val="00655D22"/>
    <w:rsid w:val="0065639F"/>
    <w:rsid w:val="00656A2B"/>
    <w:rsid w:val="00656EBB"/>
    <w:rsid w:val="00656F3D"/>
    <w:rsid w:val="0065782C"/>
    <w:rsid w:val="00657A97"/>
    <w:rsid w:val="00660691"/>
    <w:rsid w:val="00661254"/>
    <w:rsid w:val="00662FA6"/>
    <w:rsid w:val="00663151"/>
    <w:rsid w:val="0066345E"/>
    <w:rsid w:val="00666FB0"/>
    <w:rsid w:val="006670EB"/>
    <w:rsid w:val="00667509"/>
    <w:rsid w:val="0066794B"/>
    <w:rsid w:val="00670077"/>
    <w:rsid w:val="00670931"/>
    <w:rsid w:val="006719A1"/>
    <w:rsid w:val="00671F68"/>
    <w:rsid w:val="0067207E"/>
    <w:rsid w:val="00672F7B"/>
    <w:rsid w:val="00673771"/>
    <w:rsid w:val="0067388A"/>
    <w:rsid w:val="006739B3"/>
    <w:rsid w:val="00673A9D"/>
    <w:rsid w:val="006740FD"/>
    <w:rsid w:val="006748B9"/>
    <w:rsid w:val="0067582A"/>
    <w:rsid w:val="00675D6B"/>
    <w:rsid w:val="00676A5A"/>
    <w:rsid w:val="00677476"/>
    <w:rsid w:val="00681E22"/>
    <w:rsid w:val="00682213"/>
    <w:rsid w:val="00682247"/>
    <w:rsid w:val="00682FF4"/>
    <w:rsid w:val="00683E27"/>
    <w:rsid w:val="00683F3A"/>
    <w:rsid w:val="0068432A"/>
    <w:rsid w:val="0068458E"/>
    <w:rsid w:val="00685D3B"/>
    <w:rsid w:val="006860B7"/>
    <w:rsid w:val="00686279"/>
    <w:rsid w:val="0068683C"/>
    <w:rsid w:val="006871B2"/>
    <w:rsid w:val="006907E9"/>
    <w:rsid w:val="00692007"/>
    <w:rsid w:val="00694C64"/>
    <w:rsid w:val="00695813"/>
    <w:rsid w:val="00695C63"/>
    <w:rsid w:val="00697E9D"/>
    <w:rsid w:val="006A0A32"/>
    <w:rsid w:val="006A15FC"/>
    <w:rsid w:val="006A1B91"/>
    <w:rsid w:val="006A368E"/>
    <w:rsid w:val="006A4B58"/>
    <w:rsid w:val="006A531B"/>
    <w:rsid w:val="006A5327"/>
    <w:rsid w:val="006A5D86"/>
    <w:rsid w:val="006A613A"/>
    <w:rsid w:val="006A6E68"/>
    <w:rsid w:val="006A78F9"/>
    <w:rsid w:val="006B06D6"/>
    <w:rsid w:val="006B0866"/>
    <w:rsid w:val="006B0BE7"/>
    <w:rsid w:val="006B1834"/>
    <w:rsid w:val="006B1EDB"/>
    <w:rsid w:val="006B3081"/>
    <w:rsid w:val="006B30E9"/>
    <w:rsid w:val="006B3ED4"/>
    <w:rsid w:val="006B44D3"/>
    <w:rsid w:val="006B4D76"/>
    <w:rsid w:val="006B4E6F"/>
    <w:rsid w:val="006B562B"/>
    <w:rsid w:val="006B5B2B"/>
    <w:rsid w:val="006B67C5"/>
    <w:rsid w:val="006B6C6B"/>
    <w:rsid w:val="006B6E4E"/>
    <w:rsid w:val="006B73DD"/>
    <w:rsid w:val="006C0A71"/>
    <w:rsid w:val="006C0F10"/>
    <w:rsid w:val="006C211F"/>
    <w:rsid w:val="006C2FC7"/>
    <w:rsid w:val="006C3E29"/>
    <w:rsid w:val="006C41EC"/>
    <w:rsid w:val="006C489F"/>
    <w:rsid w:val="006C4BC4"/>
    <w:rsid w:val="006C54A5"/>
    <w:rsid w:val="006C5D48"/>
    <w:rsid w:val="006C6277"/>
    <w:rsid w:val="006C6470"/>
    <w:rsid w:val="006C65A8"/>
    <w:rsid w:val="006C74A1"/>
    <w:rsid w:val="006C78C2"/>
    <w:rsid w:val="006C79BA"/>
    <w:rsid w:val="006D03DC"/>
    <w:rsid w:val="006D0668"/>
    <w:rsid w:val="006D1041"/>
    <w:rsid w:val="006D2369"/>
    <w:rsid w:val="006D3316"/>
    <w:rsid w:val="006D360D"/>
    <w:rsid w:val="006D45F1"/>
    <w:rsid w:val="006D53B7"/>
    <w:rsid w:val="006D57D9"/>
    <w:rsid w:val="006D6E39"/>
    <w:rsid w:val="006D7DEE"/>
    <w:rsid w:val="006E0216"/>
    <w:rsid w:val="006E0A56"/>
    <w:rsid w:val="006E1B8B"/>
    <w:rsid w:val="006E278B"/>
    <w:rsid w:val="006E2AF4"/>
    <w:rsid w:val="006E350D"/>
    <w:rsid w:val="006E3F6B"/>
    <w:rsid w:val="006E3FD9"/>
    <w:rsid w:val="006E49FD"/>
    <w:rsid w:val="006E5AF6"/>
    <w:rsid w:val="006E608A"/>
    <w:rsid w:val="006E65FF"/>
    <w:rsid w:val="006E6FDD"/>
    <w:rsid w:val="006E71C3"/>
    <w:rsid w:val="006E7C2D"/>
    <w:rsid w:val="006F05F5"/>
    <w:rsid w:val="006F0770"/>
    <w:rsid w:val="006F0D6F"/>
    <w:rsid w:val="006F2B25"/>
    <w:rsid w:val="006F31E4"/>
    <w:rsid w:val="006F3C51"/>
    <w:rsid w:val="006F4206"/>
    <w:rsid w:val="006F4B76"/>
    <w:rsid w:val="006F4DD0"/>
    <w:rsid w:val="006F53DE"/>
    <w:rsid w:val="006F5550"/>
    <w:rsid w:val="006F56EA"/>
    <w:rsid w:val="006F5C66"/>
    <w:rsid w:val="006F5E2C"/>
    <w:rsid w:val="006F6B85"/>
    <w:rsid w:val="0070203D"/>
    <w:rsid w:val="00703249"/>
    <w:rsid w:val="00703B47"/>
    <w:rsid w:val="00704627"/>
    <w:rsid w:val="00704807"/>
    <w:rsid w:val="007049AC"/>
    <w:rsid w:val="00706821"/>
    <w:rsid w:val="00706A0E"/>
    <w:rsid w:val="00706C97"/>
    <w:rsid w:val="00706F0F"/>
    <w:rsid w:val="007079C1"/>
    <w:rsid w:val="007116AE"/>
    <w:rsid w:val="00712029"/>
    <w:rsid w:val="00712C35"/>
    <w:rsid w:val="00712CBB"/>
    <w:rsid w:val="00712EF3"/>
    <w:rsid w:val="00714B0A"/>
    <w:rsid w:val="007159A9"/>
    <w:rsid w:val="00715FDB"/>
    <w:rsid w:val="0071601B"/>
    <w:rsid w:val="00716F0D"/>
    <w:rsid w:val="00716F57"/>
    <w:rsid w:val="007176E4"/>
    <w:rsid w:val="00717732"/>
    <w:rsid w:val="0071786F"/>
    <w:rsid w:val="00717F3A"/>
    <w:rsid w:val="007209B7"/>
    <w:rsid w:val="00721034"/>
    <w:rsid w:val="0072252C"/>
    <w:rsid w:val="00722BFF"/>
    <w:rsid w:val="00722C27"/>
    <w:rsid w:val="00722E68"/>
    <w:rsid w:val="00723283"/>
    <w:rsid w:val="007237CA"/>
    <w:rsid w:val="00723B9D"/>
    <w:rsid w:val="0072423F"/>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1AD"/>
    <w:rsid w:val="0073593B"/>
    <w:rsid w:val="00735A38"/>
    <w:rsid w:val="0073769E"/>
    <w:rsid w:val="00740329"/>
    <w:rsid w:val="00741F43"/>
    <w:rsid w:val="007420A0"/>
    <w:rsid w:val="007428C4"/>
    <w:rsid w:val="007439FA"/>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558A"/>
    <w:rsid w:val="00756602"/>
    <w:rsid w:val="007566EF"/>
    <w:rsid w:val="00756C15"/>
    <w:rsid w:val="00756C7A"/>
    <w:rsid w:val="007573A6"/>
    <w:rsid w:val="0075744A"/>
    <w:rsid w:val="007576D4"/>
    <w:rsid w:val="007578D3"/>
    <w:rsid w:val="0076076B"/>
    <w:rsid w:val="007610BB"/>
    <w:rsid w:val="00761639"/>
    <w:rsid w:val="00762B2D"/>
    <w:rsid w:val="00763427"/>
    <w:rsid w:val="00763FCA"/>
    <w:rsid w:val="007648BE"/>
    <w:rsid w:val="00764D21"/>
    <w:rsid w:val="00764D5D"/>
    <w:rsid w:val="007653AE"/>
    <w:rsid w:val="0076685B"/>
    <w:rsid w:val="0076719B"/>
    <w:rsid w:val="00767B1D"/>
    <w:rsid w:val="00770BA7"/>
    <w:rsid w:val="00770FAF"/>
    <w:rsid w:val="007717F3"/>
    <w:rsid w:val="0077185C"/>
    <w:rsid w:val="00771F23"/>
    <w:rsid w:val="00771FCE"/>
    <w:rsid w:val="007721B3"/>
    <w:rsid w:val="007723D2"/>
    <w:rsid w:val="00772553"/>
    <w:rsid w:val="00774C04"/>
    <w:rsid w:val="007762AD"/>
    <w:rsid w:val="007779B6"/>
    <w:rsid w:val="00777A28"/>
    <w:rsid w:val="00777C67"/>
    <w:rsid w:val="0078076A"/>
    <w:rsid w:val="00780B68"/>
    <w:rsid w:val="00780DDE"/>
    <w:rsid w:val="007824BD"/>
    <w:rsid w:val="007827C9"/>
    <w:rsid w:val="00783304"/>
    <w:rsid w:val="00783E84"/>
    <w:rsid w:val="0078487E"/>
    <w:rsid w:val="007858D8"/>
    <w:rsid w:val="00786326"/>
    <w:rsid w:val="00786DCD"/>
    <w:rsid w:val="00787A19"/>
    <w:rsid w:val="007900E6"/>
    <w:rsid w:val="00790991"/>
    <w:rsid w:val="00790C1F"/>
    <w:rsid w:val="00791816"/>
    <w:rsid w:val="00792B66"/>
    <w:rsid w:val="00792C9F"/>
    <w:rsid w:val="007930F8"/>
    <w:rsid w:val="00793D49"/>
    <w:rsid w:val="00793DFD"/>
    <w:rsid w:val="00793F8D"/>
    <w:rsid w:val="007945EA"/>
    <w:rsid w:val="007946A6"/>
    <w:rsid w:val="00794754"/>
    <w:rsid w:val="00794965"/>
    <w:rsid w:val="007949E0"/>
    <w:rsid w:val="00796176"/>
    <w:rsid w:val="0079623D"/>
    <w:rsid w:val="0079624A"/>
    <w:rsid w:val="00796FBC"/>
    <w:rsid w:val="00797339"/>
    <w:rsid w:val="007973F4"/>
    <w:rsid w:val="00797B65"/>
    <w:rsid w:val="007A0F7D"/>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544D"/>
    <w:rsid w:val="007B607B"/>
    <w:rsid w:val="007B6BD0"/>
    <w:rsid w:val="007B6ED8"/>
    <w:rsid w:val="007B6F8E"/>
    <w:rsid w:val="007C04A3"/>
    <w:rsid w:val="007C07CC"/>
    <w:rsid w:val="007C0B40"/>
    <w:rsid w:val="007C0F6C"/>
    <w:rsid w:val="007C1A68"/>
    <w:rsid w:val="007C1F65"/>
    <w:rsid w:val="007C2635"/>
    <w:rsid w:val="007C2A43"/>
    <w:rsid w:val="007C2C5D"/>
    <w:rsid w:val="007C3844"/>
    <w:rsid w:val="007C3B98"/>
    <w:rsid w:val="007C4150"/>
    <w:rsid w:val="007C4273"/>
    <w:rsid w:val="007C4308"/>
    <w:rsid w:val="007C4447"/>
    <w:rsid w:val="007C4A1C"/>
    <w:rsid w:val="007C588C"/>
    <w:rsid w:val="007C5DF7"/>
    <w:rsid w:val="007C65D2"/>
    <w:rsid w:val="007C70A1"/>
    <w:rsid w:val="007C75FA"/>
    <w:rsid w:val="007C7D9D"/>
    <w:rsid w:val="007C7DE5"/>
    <w:rsid w:val="007C7F6D"/>
    <w:rsid w:val="007D1052"/>
    <w:rsid w:val="007D2154"/>
    <w:rsid w:val="007D29BA"/>
    <w:rsid w:val="007D2FB9"/>
    <w:rsid w:val="007D3BC3"/>
    <w:rsid w:val="007D4B3D"/>
    <w:rsid w:val="007D4F1A"/>
    <w:rsid w:val="007D57A1"/>
    <w:rsid w:val="007D5C7C"/>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1105"/>
    <w:rsid w:val="007F200A"/>
    <w:rsid w:val="007F2A6E"/>
    <w:rsid w:val="007F2BB2"/>
    <w:rsid w:val="007F367B"/>
    <w:rsid w:val="007F3A0A"/>
    <w:rsid w:val="007F60DA"/>
    <w:rsid w:val="007F6180"/>
    <w:rsid w:val="007F63F7"/>
    <w:rsid w:val="007F6935"/>
    <w:rsid w:val="007F7344"/>
    <w:rsid w:val="007F7568"/>
    <w:rsid w:val="007F76FD"/>
    <w:rsid w:val="00801AFA"/>
    <w:rsid w:val="008025EB"/>
    <w:rsid w:val="00802D47"/>
    <w:rsid w:val="00804576"/>
    <w:rsid w:val="00804B15"/>
    <w:rsid w:val="0080547E"/>
    <w:rsid w:val="008066AF"/>
    <w:rsid w:val="00806CF6"/>
    <w:rsid w:val="00806D09"/>
    <w:rsid w:val="0080784D"/>
    <w:rsid w:val="00810CF9"/>
    <w:rsid w:val="00811161"/>
    <w:rsid w:val="008113B6"/>
    <w:rsid w:val="0081145B"/>
    <w:rsid w:val="008123FF"/>
    <w:rsid w:val="0081255E"/>
    <w:rsid w:val="008129BF"/>
    <w:rsid w:val="00813A49"/>
    <w:rsid w:val="008142C7"/>
    <w:rsid w:val="0081434D"/>
    <w:rsid w:val="00814485"/>
    <w:rsid w:val="00814BC5"/>
    <w:rsid w:val="00814DF3"/>
    <w:rsid w:val="008152D8"/>
    <w:rsid w:val="00815E58"/>
    <w:rsid w:val="008167D8"/>
    <w:rsid w:val="00816F86"/>
    <w:rsid w:val="008173E4"/>
    <w:rsid w:val="008176F2"/>
    <w:rsid w:val="00817F13"/>
    <w:rsid w:val="00820164"/>
    <w:rsid w:val="00820298"/>
    <w:rsid w:val="00820944"/>
    <w:rsid w:val="00820F9B"/>
    <w:rsid w:val="00821200"/>
    <w:rsid w:val="0082197C"/>
    <w:rsid w:val="00821CE8"/>
    <w:rsid w:val="0082224C"/>
    <w:rsid w:val="008229D9"/>
    <w:rsid w:val="00822A63"/>
    <w:rsid w:val="0082423D"/>
    <w:rsid w:val="00824780"/>
    <w:rsid w:val="00825E2E"/>
    <w:rsid w:val="00826302"/>
    <w:rsid w:val="00826385"/>
    <w:rsid w:val="00827A45"/>
    <w:rsid w:val="00830818"/>
    <w:rsid w:val="00830E0B"/>
    <w:rsid w:val="008312D7"/>
    <w:rsid w:val="0083172D"/>
    <w:rsid w:val="008317D6"/>
    <w:rsid w:val="00831B2E"/>
    <w:rsid w:val="00832012"/>
    <w:rsid w:val="00832C13"/>
    <w:rsid w:val="008334D3"/>
    <w:rsid w:val="00833658"/>
    <w:rsid w:val="008338C8"/>
    <w:rsid w:val="00833EB0"/>
    <w:rsid w:val="00834D93"/>
    <w:rsid w:val="00835618"/>
    <w:rsid w:val="00835E31"/>
    <w:rsid w:val="008362FC"/>
    <w:rsid w:val="0083700F"/>
    <w:rsid w:val="008372F3"/>
    <w:rsid w:val="00837427"/>
    <w:rsid w:val="00837895"/>
    <w:rsid w:val="00837C77"/>
    <w:rsid w:val="00837E99"/>
    <w:rsid w:val="00840597"/>
    <w:rsid w:val="00840786"/>
    <w:rsid w:val="00840D9E"/>
    <w:rsid w:val="00841121"/>
    <w:rsid w:val="00841519"/>
    <w:rsid w:val="008415F9"/>
    <w:rsid w:val="00841B3B"/>
    <w:rsid w:val="00841F32"/>
    <w:rsid w:val="008423AB"/>
    <w:rsid w:val="00842ECD"/>
    <w:rsid w:val="00843095"/>
    <w:rsid w:val="00846410"/>
    <w:rsid w:val="00846EB6"/>
    <w:rsid w:val="008473A4"/>
    <w:rsid w:val="00847B22"/>
    <w:rsid w:val="00847FC6"/>
    <w:rsid w:val="00850117"/>
    <w:rsid w:val="008507AA"/>
    <w:rsid w:val="008513D7"/>
    <w:rsid w:val="0085166A"/>
    <w:rsid w:val="00851899"/>
    <w:rsid w:val="00852BA7"/>
    <w:rsid w:val="00852E15"/>
    <w:rsid w:val="00853888"/>
    <w:rsid w:val="008538F7"/>
    <w:rsid w:val="00856C2A"/>
    <w:rsid w:val="00856F7B"/>
    <w:rsid w:val="00857099"/>
    <w:rsid w:val="00857969"/>
    <w:rsid w:val="00857B7F"/>
    <w:rsid w:val="00860385"/>
    <w:rsid w:val="00860686"/>
    <w:rsid w:val="008619FC"/>
    <w:rsid w:val="00862BE1"/>
    <w:rsid w:val="00862E4D"/>
    <w:rsid w:val="00864212"/>
    <w:rsid w:val="00865D9C"/>
    <w:rsid w:val="00866041"/>
    <w:rsid w:val="0086655C"/>
    <w:rsid w:val="00866CA5"/>
    <w:rsid w:val="0086757F"/>
    <w:rsid w:val="00867760"/>
    <w:rsid w:val="00870FF7"/>
    <w:rsid w:val="00871DB7"/>
    <w:rsid w:val="008720E4"/>
    <w:rsid w:val="00872B92"/>
    <w:rsid w:val="008740EB"/>
    <w:rsid w:val="00875C01"/>
    <w:rsid w:val="00876572"/>
    <w:rsid w:val="00876CDD"/>
    <w:rsid w:val="00876D80"/>
    <w:rsid w:val="008777EC"/>
    <w:rsid w:val="00880986"/>
    <w:rsid w:val="00880BD9"/>
    <w:rsid w:val="00881E9A"/>
    <w:rsid w:val="0088204C"/>
    <w:rsid w:val="008823DE"/>
    <w:rsid w:val="0088272A"/>
    <w:rsid w:val="008827E0"/>
    <w:rsid w:val="00882F58"/>
    <w:rsid w:val="00882F7E"/>
    <w:rsid w:val="0088353E"/>
    <w:rsid w:val="0088391D"/>
    <w:rsid w:val="00883B5B"/>
    <w:rsid w:val="00883E91"/>
    <w:rsid w:val="0088494F"/>
    <w:rsid w:val="00884A87"/>
    <w:rsid w:val="00885358"/>
    <w:rsid w:val="008856B4"/>
    <w:rsid w:val="00885C27"/>
    <w:rsid w:val="00886163"/>
    <w:rsid w:val="008873D9"/>
    <w:rsid w:val="0089020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C8"/>
    <w:rsid w:val="008A3D58"/>
    <w:rsid w:val="008A4CC5"/>
    <w:rsid w:val="008A56AD"/>
    <w:rsid w:val="008A5E83"/>
    <w:rsid w:val="008A5FA6"/>
    <w:rsid w:val="008A60C0"/>
    <w:rsid w:val="008A7473"/>
    <w:rsid w:val="008A75A6"/>
    <w:rsid w:val="008A75FB"/>
    <w:rsid w:val="008A7CD3"/>
    <w:rsid w:val="008A7DC7"/>
    <w:rsid w:val="008B04F9"/>
    <w:rsid w:val="008B15BA"/>
    <w:rsid w:val="008B15FE"/>
    <w:rsid w:val="008B1B10"/>
    <w:rsid w:val="008B238F"/>
    <w:rsid w:val="008B258B"/>
    <w:rsid w:val="008B2813"/>
    <w:rsid w:val="008B2DBA"/>
    <w:rsid w:val="008B3218"/>
    <w:rsid w:val="008B3297"/>
    <w:rsid w:val="008B3571"/>
    <w:rsid w:val="008B469A"/>
    <w:rsid w:val="008B5092"/>
    <w:rsid w:val="008B517D"/>
    <w:rsid w:val="008B7D08"/>
    <w:rsid w:val="008C06C7"/>
    <w:rsid w:val="008C22F8"/>
    <w:rsid w:val="008C2784"/>
    <w:rsid w:val="008C28F1"/>
    <w:rsid w:val="008C2E9A"/>
    <w:rsid w:val="008C2FE1"/>
    <w:rsid w:val="008C303D"/>
    <w:rsid w:val="008C3165"/>
    <w:rsid w:val="008C3FC1"/>
    <w:rsid w:val="008C411A"/>
    <w:rsid w:val="008C4E52"/>
    <w:rsid w:val="008C5391"/>
    <w:rsid w:val="008C6000"/>
    <w:rsid w:val="008C7494"/>
    <w:rsid w:val="008C7A21"/>
    <w:rsid w:val="008C7D78"/>
    <w:rsid w:val="008D1188"/>
    <w:rsid w:val="008D1A04"/>
    <w:rsid w:val="008D2C80"/>
    <w:rsid w:val="008D31FA"/>
    <w:rsid w:val="008D4357"/>
    <w:rsid w:val="008D459A"/>
    <w:rsid w:val="008D501F"/>
    <w:rsid w:val="008D5E31"/>
    <w:rsid w:val="008D6434"/>
    <w:rsid w:val="008D650A"/>
    <w:rsid w:val="008D660E"/>
    <w:rsid w:val="008D6CC6"/>
    <w:rsid w:val="008D767B"/>
    <w:rsid w:val="008E0AED"/>
    <w:rsid w:val="008E150C"/>
    <w:rsid w:val="008E15B2"/>
    <w:rsid w:val="008E187B"/>
    <w:rsid w:val="008E3093"/>
    <w:rsid w:val="008E3702"/>
    <w:rsid w:val="008E4095"/>
    <w:rsid w:val="008E4176"/>
    <w:rsid w:val="008E5199"/>
    <w:rsid w:val="008E5296"/>
    <w:rsid w:val="008E62F2"/>
    <w:rsid w:val="008F13CA"/>
    <w:rsid w:val="008F1C2D"/>
    <w:rsid w:val="008F1F12"/>
    <w:rsid w:val="008F2C3A"/>
    <w:rsid w:val="008F3583"/>
    <w:rsid w:val="008F4A49"/>
    <w:rsid w:val="008F5749"/>
    <w:rsid w:val="008F600D"/>
    <w:rsid w:val="008F6099"/>
    <w:rsid w:val="008F62D7"/>
    <w:rsid w:val="008F674C"/>
    <w:rsid w:val="008F6861"/>
    <w:rsid w:val="008F6CF8"/>
    <w:rsid w:val="008F6EBC"/>
    <w:rsid w:val="008F7264"/>
    <w:rsid w:val="00900033"/>
    <w:rsid w:val="009000F9"/>
    <w:rsid w:val="009012A0"/>
    <w:rsid w:val="0090148B"/>
    <w:rsid w:val="009015C1"/>
    <w:rsid w:val="00901752"/>
    <w:rsid w:val="00902D82"/>
    <w:rsid w:val="0090331F"/>
    <w:rsid w:val="0090351C"/>
    <w:rsid w:val="00904ECF"/>
    <w:rsid w:val="009058D3"/>
    <w:rsid w:val="00905A92"/>
    <w:rsid w:val="00906709"/>
    <w:rsid w:val="00906B04"/>
    <w:rsid w:val="009071B3"/>
    <w:rsid w:val="00910E0F"/>
    <w:rsid w:val="00911A81"/>
    <w:rsid w:val="00912130"/>
    <w:rsid w:val="009121CF"/>
    <w:rsid w:val="00912AFC"/>
    <w:rsid w:val="00912DA9"/>
    <w:rsid w:val="00913139"/>
    <w:rsid w:val="0091402B"/>
    <w:rsid w:val="0091406E"/>
    <w:rsid w:val="009147A2"/>
    <w:rsid w:val="009168A2"/>
    <w:rsid w:val="00916975"/>
    <w:rsid w:val="00917FBB"/>
    <w:rsid w:val="009211A2"/>
    <w:rsid w:val="00921454"/>
    <w:rsid w:val="0092288B"/>
    <w:rsid w:val="00922ADB"/>
    <w:rsid w:val="00922B85"/>
    <w:rsid w:val="0092437A"/>
    <w:rsid w:val="00925D65"/>
    <w:rsid w:val="009265E0"/>
    <w:rsid w:val="00926CE6"/>
    <w:rsid w:val="00926D1C"/>
    <w:rsid w:val="00927173"/>
    <w:rsid w:val="009271EA"/>
    <w:rsid w:val="00931F2A"/>
    <w:rsid w:val="00932189"/>
    <w:rsid w:val="00932798"/>
    <w:rsid w:val="00933D25"/>
    <w:rsid w:val="00934635"/>
    <w:rsid w:val="009346BE"/>
    <w:rsid w:val="00934719"/>
    <w:rsid w:val="009351D4"/>
    <w:rsid w:val="009354B5"/>
    <w:rsid w:val="00935E5D"/>
    <w:rsid w:val="00936304"/>
    <w:rsid w:val="00936962"/>
    <w:rsid w:val="009372A4"/>
    <w:rsid w:val="00940008"/>
    <w:rsid w:val="009409AD"/>
    <w:rsid w:val="00940CEB"/>
    <w:rsid w:val="00941EAC"/>
    <w:rsid w:val="00943997"/>
    <w:rsid w:val="00943D13"/>
    <w:rsid w:val="00945806"/>
    <w:rsid w:val="00945D8F"/>
    <w:rsid w:val="009472A8"/>
    <w:rsid w:val="00947427"/>
    <w:rsid w:val="0094743D"/>
    <w:rsid w:val="0095014B"/>
    <w:rsid w:val="009504E5"/>
    <w:rsid w:val="0095068C"/>
    <w:rsid w:val="0095082D"/>
    <w:rsid w:val="00950D46"/>
    <w:rsid w:val="00950ED1"/>
    <w:rsid w:val="00951475"/>
    <w:rsid w:val="00952968"/>
    <w:rsid w:val="009553BD"/>
    <w:rsid w:val="00955BD8"/>
    <w:rsid w:val="009561A9"/>
    <w:rsid w:val="00956E80"/>
    <w:rsid w:val="00957E22"/>
    <w:rsid w:val="00957E2C"/>
    <w:rsid w:val="00957F65"/>
    <w:rsid w:val="00960D55"/>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5CD1"/>
    <w:rsid w:val="00975D54"/>
    <w:rsid w:val="009763A7"/>
    <w:rsid w:val="00976999"/>
    <w:rsid w:val="00976A92"/>
    <w:rsid w:val="00977247"/>
    <w:rsid w:val="0097733A"/>
    <w:rsid w:val="00977549"/>
    <w:rsid w:val="00977B57"/>
    <w:rsid w:val="009810A8"/>
    <w:rsid w:val="0098148C"/>
    <w:rsid w:val="0098185D"/>
    <w:rsid w:val="00981C12"/>
    <w:rsid w:val="009825A4"/>
    <w:rsid w:val="009828C4"/>
    <w:rsid w:val="00984023"/>
    <w:rsid w:val="00984DC8"/>
    <w:rsid w:val="009876E3"/>
    <w:rsid w:val="00987EC6"/>
    <w:rsid w:val="009902DC"/>
    <w:rsid w:val="009908BF"/>
    <w:rsid w:val="00990C38"/>
    <w:rsid w:val="009919D2"/>
    <w:rsid w:val="00991FCD"/>
    <w:rsid w:val="00993612"/>
    <w:rsid w:val="0099389B"/>
    <w:rsid w:val="009938CB"/>
    <w:rsid w:val="009939D4"/>
    <w:rsid w:val="0099406B"/>
    <w:rsid w:val="00994647"/>
    <w:rsid w:val="0099466C"/>
    <w:rsid w:val="009949ED"/>
    <w:rsid w:val="0099508C"/>
    <w:rsid w:val="0099563B"/>
    <w:rsid w:val="00995A41"/>
    <w:rsid w:val="00995C6A"/>
    <w:rsid w:val="009963ED"/>
    <w:rsid w:val="009975ED"/>
    <w:rsid w:val="0099760F"/>
    <w:rsid w:val="00997EB7"/>
    <w:rsid w:val="009A0D9B"/>
    <w:rsid w:val="009A1164"/>
    <w:rsid w:val="009A1F22"/>
    <w:rsid w:val="009A2A2E"/>
    <w:rsid w:val="009A36A7"/>
    <w:rsid w:val="009A3997"/>
    <w:rsid w:val="009A3DC9"/>
    <w:rsid w:val="009A5802"/>
    <w:rsid w:val="009A5CF0"/>
    <w:rsid w:val="009A5F76"/>
    <w:rsid w:val="009A6B0F"/>
    <w:rsid w:val="009A6DF9"/>
    <w:rsid w:val="009A7811"/>
    <w:rsid w:val="009B08F5"/>
    <w:rsid w:val="009B10A8"/>
    <w:rsid w:val="009B1B96"/>
    <w:rsid w:val="009B1E96"/>
    <w:rsid w:val="009B2B6D"/>
    <w:rsid w:val="009B371A"/>
    <w:rsid w:val="009B39D4"/>
    <w:rsid w:val="009B436F"/>
    <w:rsid w:val="009B4B8F"/>
    <w:rsid w:val="009B4F05"/>
    <w:rsid w:val="009B5BDC"/>
    <w:rsid w:val="009B5D96"/>
    <w:rsid w:val="009B6560"/>
    <w:rsid w:val="009B663C"/>
    <w:rsid w:val="009B6C3F"/>
    <w:rsid w:val="009B7908"/>
    <w:rsid w:val="009C0150"/>
    <w:rsid w:val="009C01E2"/>
    <w:rsid w:val="009C07FD"/>
    <w:rsid w:val="009C1A01"/>
    <w:rsid w:val="009C32C3"/>
    <w:rsid w:val="009C3789"/>
    <w:rsid w:val="009C397C"/>
    <w:rsid w:val="009C40D2"/>
    <w:rsid w:val="009C42E3"/>
    <w:rsid w:val="009C59C9"/>
    <w:rsid w:val="009C629E"/>
    <w:rsid w:val="009C631F"/>
    <w:rsid w:val="009C6B9A"/>
    <w:rsid w:val="009C70B4"/>
    <w:rsid w:val="009D030E"/>
    <w:rsid w:val="009D047D"/>
    <w:rsid w:val="009D059B"/>
    <w:rsid w:val="009D09D0"/>
    <w:rsid w:val="009D0A0F"/>
    <w:rsid w:val="009D1BCD"/>
    <w:rsid w:val="009D2493"/>
    <w:rsid w:val="009D30C5"/>
    <w:rsid w:val="009D3176"/>
    <w:rsid w:val="009D3405"/>
    <w:rsid w:val="009D3A88"/>
    <w:rsid w:val="009D3B4C"/>
    <w:rsid w:val="009D3D5B"/>
    <w:rsid w:val="009D4EFE"/>
    <w:rsid w:val="009D5236"/>
    <w:rsid w:val="009D61F2"/>
    <w:rsid w:val="009D6655"/>
    <w:rsid w:val="009D68DF"/>
    <w:rsid w:val="009D7D5C"/>
    <w:rsid w:val="009D7F31"/>
    <w:rsid w:val="009E05FD"/>
    <w:rsid w:val="009E06CB"/>
    <w:rsid w:val="009E0D1C"/>
    <w:rsid w:val="009E0DC3"/>
    <w:rsid w:val="009E1058"/>
    <w:rsid w:val="009E12E4"/>
    <w:rsid w:val="009E1850"/>
    <w:rsid w:val="009E1AED"/>
    <w:rsid w:val="009E29F0"/>
    <w:rsid w:val="009E40ED"/>
    <w:rsid w:val="009E5665"/>
    <w:rsid w:val="009E573B"/>
    <w:rsid w:val="009E5CA9"/>
    <w:rsid w:val="009F004D"/>
    <w:rsid w:val="009F033D"/>
    <w:rsid w:val="009F215E"/>
    <w:rsid w:val="009F2334"/>
    <w:rsid w:val="009F323D"/>
    <w:rsid w:val="009F3E46"/>
    <w:rsid w:val="009F4E76"/>
    <w:rsid w:val="009F4EAA"/>
    <w:rsid w:val="009F54D0"/>
    <w:rsid w:val="009F582C"/>
    <w:rsid w:val="009F5AC0"/>
    <w:rsid w:val="009F5D71"/>
    <w:rsid w:val="009F6C2B"/>
    <w:rsid w:val="009F6FCC"/>
    <w:rsid w:val="009F702A"/>
    <w:rsid w:val="009F77A3"/>
    <w:rsid w:val="009F7F17"/>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0A4"/>
    <w:rsid w:val="00A06829"/>
    <w:rsid w:val="00A069FC"/>
    <w:rsid w:val="00A10A27"/>
    <w:rsid w:val="00A10A67"/>
    <w:rsid w:val="00A10B9A"/>
    <w:rsid w:val="00A10D5D"/>
    <w:rsid w:val="00A126B4"/>
    <w:rsid w:val="00A129B6"/>
    <w:rsid w:val="00A13412"/>
    <w:rsid w:val="00A134C7"/>
    <w:rsid w:val="00A1373C"/>
    <w:rsid w:val="00A149A7"/>
    <w:rsid w:val="00A14AF0"/>
    <w:rsid w:val="00A14C1C"/>
    <w:rsid w:val="00A1573B"/>
    <w:rsid w:val="00A174C4"/>
    <w:rsid w:val="00A1784D"/>
    <w:rsid w:val="00A17A92"/>
    <w:rsid w:val="00A210A0"/>
    <w:rsid w:val="00A2121A"/>
    <w:rsid w:val="00A21445"/>
    <w:rsid w:val="00A22417"/>
    <w:rsid w:val="00A22571"/>
    <w:rsid w:val="00A238FA"/>
    <w:rsid w:val="00A23C64"/>
    <w:rsid w:val="00A23E4A"/>
    <w:rsid w:val="00A23F92"/>
    <w:rsid w:val="00A2426D"/>
    <w:rsid w:val="00A2446F"/>
    <w:rsid w:val="00A24E9D"/>
    <w:rsid w:val="00A25059"/>
    <w:rsid w:val="00A253A7"/>
    <w:rsid w:val="00A254C7"/>
    <w:rsid w:val="00A25CE2"/>
    <w:rsid w:val="00A2667F"/>
    <w:rsid w:val="00A271A0"/>
    <w:rsid w:val="00A279E9"/>
    <w:rsid w:val="00A27AEF"/>
    <w:rsid w:val="00A300E3"/>
    <w:rsid w:val="00A3030A"/>
    <w:rsid w:val="00A30A31"/>
    <w:rsid w:val="00A313BA"/>
    <w:rsid w:val="00A31DF6"/>
    <w:rsid w:val="00A32199"/>
    <w:rsid w:val="00A32827"/>
    <w:rsid w:val="00A32DAD"/>
    <w:rsid w:val="00A33201"/>
    <w:rsid w:val="00A339F7"/>
    <w:rsid w:val="00A3521A"/>
    <w:rsid w:val="00A35688"/>
    <w:rsid w:val="00A35B1E"/>
    <w:rsid w:val="00A362B2"/>
    <w:rsid w:val="00A362E2"/>
    <w:rsid w:val="00A37481"/>
    <w:rsid w:val="00A37ABC"/>
    <w:rsid w:val="00A40730"/>
    <w:rsid w:val="00A41BD8"/>
    <w:rsid w:val="00A41BE4"/>
    <w:rsid w:val="00A41E48"/>
    <w:rsid w:val="00A42535"/>
    <w:rsid w:val="00A43BA5"/>
    <w:rsid w:val="00A45060"/>
    <w:rsid w:val="00A4581A"/>
    <w:rsid w:val="00A46D15"/>
    <w:rsid w:val="00A47C0D"/>
    <w:rsid w:val="00A47FF0"/>
    <w:rsid w:val="00A5002E"/>
    <w:rsid w:val="00A5125D"/>
    <w:rsid w:val="00A51993"/>
    <w:rsid w:val="00A5202E"/>
    <w:rsid w:val="00A527D8"/>
    <w:rsid w:val="00A532A3"/>
    <w:rsid w:val="00A53EBA"/>
    <w:rsid w:val="00A545BB"/>
    <w:rsid w:val="00A54D57"/>
    <w:rsid w:val="00A562FB"/>
    <w:rsid w:val="00A56875"/>
    <w:rsid w:val="00A57447"/>
    <w:rsid w:val="00A57C4C"/>
    <w:rsid w:val="00A57E4F"/>
    <w:rsid w:val="00A602C3"/>
    <w:rsid w:val="00A60973"/>
    <w:rsid w:val="00A60D69"/>
    <w:rsid w:val="00A60E5F"/>
    <w:rsid w:val="00A61573"/>
    <w:rsid w:val="00A62057"/>
    <w:rsid w:val="00A62E32"/>
    <w:rsid w:val="00A638B4"/>
    <w:rsid w:val="00A65B45"/>
    <w:rsid w:val="00A65DE9"/>
    <w:rsid w:val="00A65EBB"/>
    <w:rsid w:val="00A6658E"/>
    <w:rsid w:val="00A66D9A"/>
    <w:rsid w:val="00A676F9"/>
    <w:rsid w:val="00A67B9E"/>
    <w:rsid w:val="00A71530"/>
    <w:rsid w:val="00A7164C"/>
    <w:rsid w:val="00A71BA9"/>
    <w:rsid w:val="00A71E03"/>
    <w:rsid w:val="00A71E2C"/>
    <w:rsid w:val="00A7249C"/>
    <w:rsid w:val="00A72ADB"/>
    <w:rsid w:val="00A73018"/>
    <w:rsid w:val="00A7327B"/>
    <w:rsid w:val="00A732D0"/>
    <w:rsid w:val="00A73B84"/>
    <w:rsid w:val="00A73BBF"/>
    <w:rsid w:val="00A74C3B"/>
    <w:rsid w:val="00A758F2"/>
    <w:rsid w:val="00A76569"/>
    <w:rsid w:val="00A76806"/>
    <w:rsid w:val="00A768DC"/>
    <w:rsid w:val="00A76D16"/>
    <w:rsid w:val="00A76F35"/>
    <w:rsid w:val="00A771EF"/>
    <w:rsid w:val="00A805A9"/>
    <w:rsid w:val="00A809DB"/>
    <w:rsid w:val="00A80A9D"/>
    <w:rsid w:val="00A80B7B"/>
    <w:rsid w:val="00A80DD1"/>
    <w:rsid w:val="00A81635"/>
    <w:rsid w:val="00A81E3C"/>
    <w:rsid w:val="00A820F9"/>
    <w:rsid w:val="00A82260"/>
    <w:rsid w:val="00A82B01"/>
    <w:rsid w:val="00A83441"/>
    <w:rsid w:val="00A850F7"/>
    <w:rsid w:val="00A857F4"/>
    <w:rsid w:val="00A85940"/>
    <w:rsid w:val="00A85E4E"/>
    <w:rsid w:val="00A861CB"/>
    <w:rsid w:val="00A86479"/>
    <w:rsid w:val="00A866FD"/>
    <w:rsid w:val="00A87352"/>
    <w:rsid w:val="00A87AFF"/>
    <w:rsid w:val="00A87EA6"/>
    <w:rsid w:val="00A91260"/>
    <w:rsid w:val="00A91333"/>
    <w:rsid w:val="00A91D7E"/>
    <w:rsid w:val="00A91E7C"/>
    <w:rsid w:val="00A91FC7"/>
    <w:rsid w:val="00A9293E"/>
    <w:rsid w:val="00A92F55"/>
    <w:rsid w:val="00A930EA"/>
    <w:rsid w:val="00A9342D"/>
    <w:rsid w:val="00A9387B"/>
    <w:rsid w:val="00A951BE"/>
    <w:rsid w:val="00A9533C"/>
    <w:rsid w:val="00A96153"/>
    <w:rsid w:val="00A963F3"/>
    <w:rsid w:val="00A96998"/>
    <w:rsid w:val="00A96FA6"/>
    <w:rsid w:val="00A97629"/>
    <w:rsid w:val="00AA024E"/>
    <w:rsid w:val="00AA0E8D"/>
    <w:rsid w:val="00AA1B4F"/>
    <w:rsid w:val="00AA2A0A"/>
    <w:rsid w:val="00AA39DE"/>
    <w:rsid w:val="00AA3CC2"/>
    <w:rsid w:val="00AA4585"/>
    <w:rsid w:val="00AA53E3"/>
    <w:rsid w:val="00AA589C"/>
    <w:rsid w:val="00AA58F2"/>
    <w:rsid w:val="00AA5981"/>
    <w:rsid w:val="00AA7323"/>
    <w:rsid w:val="00AA79ED"/>
    <w:rsid w:val="00AB0AF0"/>
    <w:rsid w:val="00AB0EDA"/>
    <w:rsid w:val="00AB153D"/>
    <w:rsid w:val="00AB1FE3"/>
    <w:rsid w:val="00AB3025"/>
    <w:rsid w:val="00AB395C"/>
    <w:rsid w:val="00AB3D5A"/>
    <w:rsid w:val="00AB48D2"/>
    <w:rsid w:val="00AB55A3"/>
    <w:rsid w:val="00AB56C2"/>
    <w:rsid w:val="00AB574A"/>
    <w:rsid w:val="00AB5EB8"/>
    <w:rsid w:val="00AC1005"/>
    <w:rsid w:val="00AC1A55"/>
    <w:rsid w:val="00AC1D05"/>
    <w:rsid w:val="00AC259A"/>
    <w:rsid w:val="00AC2635"/>
    <w:rsid w:val="00AC2D28"/>
    <w:rsid w:val="00AC30C9"/>
    <w:rsid w:val="00AC4259"/>
    <w:rsid w:val="00AC48C7"/>
    <w:rsid w:val="00AC49AC"/>
    <w:rsid w:val="00AC4C46"/>
    <w:rsid w:val="00AC4E56"/>
    <w:rsid w:val="00AC5909"/>
    <w:rsid w:val="00AC7255"/>
    <w:rsid w:val="00AD053B"/>
    <w:rsid w:val="00AD0713"/>
    <w:rsid w:val="00AD0C4F"/>
    <w:rsid w:val="00AD122A"/>
    <w:rsid w:val="00AD1F67"/>
    <w:rsid w:val="00AD2110"/>
    <w:rsid w:val="00AD2986"/>
    <w:rsid w:val="00AD368A"/>
    <w:rsid w:val="00AD4DAD"/>
    <w:rsid w:val="00AD567B"/>
    <w:rsid w:val="00AD5C9B"/>
    <w:rsid w:val="00AD5F70"/>
    <w:rsid w:val="00AD6217"/>
    <w:rsid w:val="00AD6544"/>
    <w:rsid w:val="00AE0304"/>
    <w:rsid w:val="00AE0704"/>
    <w:rsid w:val="00AE1276"/>
    <w:rsid w:val="00AE13F6"/>
    <w:rsid w:val="00AE1C52"/>
    <w:rsid w:val="00AE2096"/>
    <w:rsid w:val="00AE217E"/>
    <w:rsid w:val="00AE2CA5"/>
    <w:rsid w:val="00AE3610"/>
    <w:rsid w:val="00AE3BF9"/>
    <w:rsid w:val="00AE453C"/>
    <w:rsid w:val="00AE5219"/>
    <w:rsid w:val="00AE5A2E"/>
    <w:rsid w:val="00AE5A76"/>
    <w:rsid w:val="00AE6594"/>
    <w:rsid w:val="00AF00AB"/>
    <w:rsid w:val="00AF012E"/>
    <w:rsid w:val="00AF11D9"/>
    <w:rsid w:val="00AF22EC"/>
    <w:rsid w:val="00AF27F1"/>
    <w:rsid w:val="00AF3980"/>
    <w:rsid w:val="00AF3E7F"/>
    <w:rsid w:val="00AF3EC1"/>
    <w:rsid w:val="00AF4A03"/>
    <w:rsid w:val="00AF4DD1"/>
    <w:rsid w:val="00AF579B"/>
    <w:rsid w:val="00AF63F9"/>
    <w:rsid w:val="00AF7653"/>
    <w:rsid w:val="00AF7705"/>
    <w:rsid w:val="00B00292"/>
    <w:rsid w:val="00B0100E"/>
    <w:rsid w:val="00B03F92"/>
    <w:rsid w:val="00B040ED"/>
    <w:rsid w:val="00B04678"/>
    <w:rsid w:val="00B0505E"/>
    <w:rsid w:val="00B05E3A"/>
    <w:rsid w:val="00B06615"/>
    <w:rsid w:val="00B06651"/>
    <w:rsid w:val="00B06797"/>
    <w:rsid w:val="00B06AE2"/>
    <w:rsid w:val="00B06F86"/>
    <w:rsid w:val="00B1029A"/>
    <w:rsid w:val="00B10E8C"/>
    <w:rsid w:val="00B1262D"/>
    <w:rsid w:val="00B12749"/>
    <w:rsid w:val="00B129F5"/>
    <w:rsid w:val="00B12DD5"/>
    <w:rsid w:val="00B131AB"/>
    <w:rsid w:val="00B146E4"/>
    <w:rsid w:val="00B14766"/>
    <w:rsid w:val="00B14990"/>
    <w:rsid w:val="00B156A4"/>
    <w:rsid w:val="00B15E7B"/>
    <w:rsid w:val="00B16C2E"/>
    <w:rsid w:val="00B16DD1"/>
    <w:rsid w:val="00B174CB"/>
    <w:rsid w:val="00B175F8"/>
    <w:rsid w:val="00B17C4C"/>
    <w:rsid w:val="00B2025B"/>
    <w:rsid w:val="00B20901"/>
    <w:rsid w:val="00B22715"/>
    <w:rsid w:val="00B2427A"/>
    <w:rsid w:val="00B250E1"/>
    <w:rsid w:val="00B2573D"/>
    <w:rsid w:val="00B2594A"/>
    <w:rsid w:val="00B275B6"/>
    <w:rsid w:val="00B31724"/>
    <w:rsid w:val="00B33676"/>
    <w:rsid w:val="00B34294"/>
    <w:rsid w:val="00B3482B"/>
    <w:rsid w:val="00B348A1"/>
    <w:rsid w:val="00B34CB2"/>
    <w:rsid w:val="00B34D39"/>
    <w:rsid w:val="00B35E1F"/>
    <w:rsid w:val="00B3650B"/>
    <w:rsid w:val="00B368CF"/>
    <w:rsid w:val="00B36918"/>
    <w:rsid w:val="00B36C79"/>
    <w:rsid w:val="00B370CE"/>
    <w:rsid w:val="00B37873"/>
    <w:rsid w:val="00B37FFE"/>
    <w:rsid w:val="00B406A1"/>
    <w:rsid w:val="00B419EB"/>
    <w:rsid w:val="00B42357"/>
    <w:rsid w:val="00B42D78"/>
    <w:rsid w:val="00B4482E"/>
    <w:rsid w:val="00B47458"/>
    <w:rsid w:val="00B479AD"/>
    <w:rsid w:val="00B47F9F"/>
    <w:rsid w:val="00B50519"/>
    <w:rsid w:val="00B51B39"/>
    <w:rsid w:val="00B51CFB"/>
    <w:rsid w:val="00B5221D"/>
    <w:rsid w:val="00B52AE0"/>
    <w:rsid w:val="00B5323E"/>
    <w:rsid w:val="00B53B1F"/>
    <w:rsid w:val="00B54159"/>
    <w:rsid w:val="00B5432F"/>
    <w:rsid w:val="00B5597F"/>
    <w:rsid w:val="00B5661E"/>
    <w:rsid w:val="00B57131"/>
    <w:rsid w:val="00B57353"/>
    <w:rsid w:val="00B60912"/>
    <w:rsid w:val="00B60FB7"/>
    <w:rsid w:val="00B612E5"/>
    <w:rsid w:val="00B614A9"/>
    <w:rsid w:val="00B617CB"/>
    <w:rsid w:val="00B61CA6"/>
    <w:rsid w:val="00B625FB"/>
    <w:rsid w:val="00B62702"/>
    <w:rsid w:val="00B62851"/>
    <w:rsid w:val="00B62DCA"/>
    <w:rsid w:val="00B638BE"/>
    <w:rsid w:val="00B63C65"/>
    <w:rsid w:val="00B64147"/>
    <w:rsid w:val="00B6464B"/>
    <w:rsid w:val="00B64ABA"/>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CC9"/>
    <w:rsid w:val="00B75E4B"/>
    <w:rsid w:val="00B760FB"/>
    <w:rsid w:val="00B767D9"/>
    <w:rsid w:val="00B76D25"/>
    <w:rsid w:val="00B7741B"/>
    <w:rsid w:val="00B77584"/>
    <w:rsid w:val="00B8029E"/>
    <w:rsid w:val="00B80A02"/>
    <w:rsid w:val="00B80D89"/>
    <w:rsid w:val="00B80F75"/>
    <w:rsid w:val="00B81229"/>
    <w:rsid w:val="00B824F4"/>
    <w:rsid w:val="00B83705"/>
    <w:rsid w:val="00B83EB9"/>
    <w:rsid w:val="00B83FC2"/>
    <w:rsid w:val="00B840B8"/>
    <w:rsid w:val="00B856CF"/>
    <w:rsid w:val="00B8723D"/>
    <w:rsid w:val="00B878F3"/>
    <w:rsid w:val="00B87942"/>
    <w:rsid w:val="00B90CAD"/>
    <w:rsid w:val="00B91713"/>
    <w:rsid w:val="00B94379"/>
    <w:rsid w:val="00B9693B"/>
    <w:rsid w:val="00BA0E79"/>
    <w:rsid w:val="00BA0EF9"/>
    <w:rsid w:val="00BA1046"/>
    <w:rsid w:val="00BA177D"/>
    <w:rsid w:val="00BA195C"/>
    <w:rsid w:val="00BA1979"/>
    <w:rsid w:val="00BA1BB6"/>
    <w:rsid w:val="00BA1CF3"/>
    <w:rsid w:val="00BA21BC"/>
    <w:rsid w:val="00BA2B00"/>
    <w:rsid w:val="00BA31B4"/>
    <w:rsid w:val="00BA565C"/>
    <w:rsid w:val="00BA6100"/>
    <w:rsid w:val="00BA6432"/>
    <w:rsid w:val="00BA7291"/>
    <w:rsid w:val="00BA771A"/>
    <w:rsid w:val="00BA79F5"/>
    <w:rsid w:val="00BB0EF7"/>
    <w:rsid w:val="00BB1348"/>
    <w:rsid w:val="00BB142D"/>
    <w:rsid w:val="00BB16D3"/>
    <w:rsid w:val="00BB1FC8"/>
    <w:rsid w:val="00BB2A7E"/>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669"/>
    <w:rsid w:val="00BC1ADD"/>
    <w:rsid w:val="00BC1E04"/>
    <w:rsid w:val="00BC1E22"/>
    <w:rsid w:val="00BC1EEA"/>
    <w:rsid w:val="00BC316E"/>
    <w:rsid w:val="00BC4065"/>
    <w:rsid w:val="00BC4960"/>
    <w:rsid w:val="00BC4973"/>
    <w:rsid w:val="00BC5218"/>
    <w:rsid w:val="00BC5962"/>
    <w:rsid w:val="00BC5CB2"/>
    <w:rsid w:val="00BC63F1"/>
    <w:rsid w:val="00BC7A6F"/>
    <w:rsid w:val="00BD071C"/>
    <w:rsid w:val="00BD0B90"/>
    <w:rsid w:val="00BD0CA8"/>
    <w:rsid w:val="00BD10CA"/>
    <w:rsid w:val="00BD13B6"/>
    <w:rsid w:val="00BD1C47"/>
    <w:rsid w:val="00BD1FC4"/>
    <w:rsid w:val="00BD2322"/>
    <w:rsid w:val="00BD2AAD"/>
    <w:rsid w:val="00BD2B67"/>
    <w:rsid w:val="00BD2F69"/>
    <w:rsid w:val="00BD3750"/>
    <w:rsid w:val="00BD3DD5"/>
    <w:rsid w:val="00BD42F0"/>
    <w:rsid w:val="00BD4E06"/>
    <w:rsid w:val="00BD5274"/>
    <w:rsid w:val="00BD6AAA"/>
    <w:rsid w:val="00BD6DCC"/>
    <w:rsid w:val="00BD7331"/>
    <w:rsid w:val="00BE028A"/>
    <w:rsid w:val="00BE049C"/>
    <w:rsid w:val="00BE08B4"/>
    <w:rsid w:val="00BE16BB"/>
    <w:rsid w:val="00BE1B36"/>
    <w:rsid w:val="00BE3580"/>
    <w:rsid w:val="00BE35D4"/>
    <w:rsid w:val="00BE3600"/>
    <w:rsid w:val="00BE372D"/>
    <w:rsid w:val="00BE3C33"/>
    <w:rsid w:val="00BE6304"/>
    <w:rsid w:val="00BE6A19"/>
    <w:rsid w:val="00BE7492"/>
    <w:rsid w:val="00BE7D86"/>
    <w:rsid w:val="00BF1530"/>
    <w:rsid w:val="00BF1CD0"/>
    <w:rsid w:val="00BF1E5A"/>
    <w:rsid w:val="00BF1EE6"/>
    <w:rsid w:val="00BF205E"/>
    <w:rsid w:val="00BF23F0"/>
    <w:rsid w:val="00BF25C0"/>
    <w:rsid w:val="00BF33DD"/>
    <w:rsid w:val="00BF4CF9"/>
    <w:rsid w:val="00BF4D55"/>
    <w:rsid w:val="00BF6243"/>
    <w:rsid w:val="00BF68FA"/>
    <w:rsid w:val="00C005E6"/>
    <w:rsid w:val="00C01F76"/>
    <w:rsid w:val="00C02910"/>
    <w:rsid w:val="00C02A84"/>
    <w:rsid w:val="00C03688"/>
    <w:rsid w:val="00C037B5"/>
    <w:rsid w:val="00C03DC3"/>
    <w:rsid w:val="00C04079"/>
    <w:rsid w:val="00C04477"/>
    <w:rsid w:val="00C04815"/>
    <w:rsid w:val="00C051EB"/>
    <w:rsid w:val="00C058D9"/>
    <w:rsid w:val="00C0643C"/>
    <w:rsid w:val="00C07621"/>
    <w:rsid w:val="00C07709"/>
    <w:rsid w:val="00C10312"/>
    <w:rsid w:val="00C107FE"/>
    <w:rsid w:val="00C111EF"/>
    <w:rsid w:val="00C112B8"/>
    <w:rsid w:val="00C11FE0"/>
    <w:rsid w:val="00C12BB7"/>
    <w:rsid w:val="00C139E8"/>
    <w:rsid w:val="00C140BF"/>
    <w:rsid w:val="00C14D02"/>
    <w:rsid w:val="00C1514E"/>
    <w:rsid w:val="00C155A2"/>
    <w:rsid w:val="00C162B4"/>
    <w:rsid w:val="00C16868"/>
    <w:rsid w:val="00C16AD6"/>
    <w:rsid w:val="00C175D0"/>
    <w:rsid w:val="00C20265"/>
    <w:rsid w:val="00C2080A"/>
    <w:rsid w:val="00C21489"/>
    <w:rsid w:val="00C21C1E"/>
    <w:rsid w:val="00C21C7D"/>
    <w:rsid w:val="00C22FC5"/>
    <w:rsid w:val="00C23EB3"/>
    <w:rsid w:val="00C24A97"/>
    <w:rsid w:val="00C24F59"/>
    <w:rsid w:val="00C25753"/>
    <w:rsid w:val="00C27A1B"/>
    <w:rsid w:val="00C3177F"/>
    <w:rsid w:val="00C31CF6"/>
    <w:rsid w:val="00C31FDE"/>
    <w:rsid w:val="00C323F6"/>
    <w:rsid w:val="00C32864"/>
    <w:rsid w:val="00C3290F"/>
    <w:rsid w:val="00C33056"/>
    <w:rsid w:val="00C33322"/>
    <w:rsid w:val="00C34193"/>
    <w:rsid w:val="00C34459"/>
    <w:rsid w:val="00C3484D"/>
    <w:rsid w:val="00C34C2C"/>
    <w:rsid w:val="00C3547D"/>
    <w:rsid w:val="00C35D8C"/>
    <w:rsid w:val="00C365F7"/>
    <w:rsid w:val="00C36BD8"/>
    <w:rsid w:val="00C3707D"/>
    <w:rsid w:val="00C4006F"/>
    <w:rsid w:val="00C40A2E"/>
    <w:rsid w:val="00C40AD7"/>
    <w:rsid w:val="00C40E04"/>
    <w:rsid w:val="00C40F74"/>
    <w:rsid w:val="00C413E7"/>
    <w:rsid w:val="00C42A9F"/>
    <w:rsid w:val="00C43656"/>
    <w:rsid w:val="00C43FC8"/>
    <w:rsid w:val="00C4512C"/>
    <w:rsid w:val="00C455E5"/>
    <w:rsid w:val="00C46220"/>
    <w:rsid w:val="00C466BB"/>
    <w:rsid w:val="00C50422"/>
    <w:rsid w:val="00C50D7E"/>
    <w:rsid w:val="00C51443"/>
    <w:rsid w:val="00C5165E"/>
    <w:rsid w:val="00C51C0F"/>
    <w:rsid w:val="00C52A2D"/>
    <w:rsid w:val="00C52C57"/>
    <w:rsid w:val="00C5351C"/>
    <w:rsid w:val="00C544DD"/>
    <w:rsid w:val="00C54875"/>
    <w:rsid w:val="00C552B1"/>
    <w:rsid w:val="00C56149"/>
    <w:rsid w:val="00C563B3"/>
    <w:rsid w:val="00C56429"/>
    <w:rsid w:val="00C607DE"/>
    <w:rsid w:val="00C60A4F"/>
    <w:rsid w:val="00C60AF6"/>
    <w:rsid w:val="00C61153"/>
    <w:rsid w:val="00C6232C"/>
    <w:rsid w:val="00C62FEF"/>
    <w:rsid w:val="00C63E9D"/>
    <w:rsid w:val="00C6422D"/>
    <w:rsid w:val="00C643D3"/>
    <w:rsid w:val="00C64426"/>
    <w:rsid w:val="00C64A6C"/>
    <w:rsid w:val="00C64AF9"/>
    <w:rsid w:val="00C64D98"/>
    <w:rsid w:val="00C6520E"/>
    <w:rsid w:val="00C656B2"/>
    <w:rsid w:val="00C660C8"/>
    <w:rsid w:val="00C6747B"/>
    <w:rsid w:val="00C70857"/>
    <w:rsid w:val="00C71732"/>
    <w:rsid w:val="00C71C4A"/>
    <w:rsid w:val="00C73837"/>
    <w:rsid w:val="00C73F85"/>
    <w:rsid w:val="00C7565F"/>
    <w:rsid w:val="00C75C7F"/>
    <w:rsid w:val="00C75CC8"/>
    <w:rsid w:val="00C762E6"/>
    <w:rsid w:val="00C765A2"/>
    <w:rsid w:val="00C76792"/>
    <w:rsid w:val="00C770D0"/>
    <w:rsid w:val="00C777E0"/>
    <w:rsid w:val="00C805E5"/>
    <w:rsid w:val="00C80EDD"/>
    <w:rsid w:val="00C8123B"/>
    <w:rsid w:val="00C82067"/>
    <w:rsid w:val="00C82366"/>
    <w:rsid w:val="00C8241A"/>
    <w:rsid w:val="00C826DB"/>
    <w:rsid w:val="00C83659"/>
    <w:rsid w:val="00C83DFF"/>
    <w:rsid w:val="00C87462"/>
    <w:rsid w:val="00C87F0B"/>
    <w:rsid w:val="00C900EE"/>
    <w:rsid w:val="00C90404"/>
    <w:rsid w:val="00C9095B"/>
    <w:rsid w:val="00C91864"/>
    <w:rsid w:val="00C91A76"/>
    <w:rsid w:val="00C91DB1"/>
    <w:rsid w:val="00C923AC"/>
    <w:rsid w:val="00C92509"/>
    <w:rsid w:val="00C925FE"/>
    <w:rsid w:val="00C9314E"/>
    <w:rsid w:val="00C9317D"/>
    <w:rsid w:val="00C93259"/>
    <w:rsid w:val="00C9350E"/>
    <w:rsid w:val="00C93ACE"/>
    <w:rsid w:val="00C94491"/>
    <w:rsid w:val="00C94553"/>
    <w:rsid w:val="00C94D3F"/>
    <w:rsid w:val="00C95F59"/>
    <w:rsid w:val="00C9663C"/>
    <w:rsid w:val="00C969A6"/>
    <w:rsid w:val="00C96C37"/>
    <w:rsid w:val="00CA0137"/>
    <w:rsid w:val="00CA05C8"/>
    <w:rsid w:val="00CA0D85"/>
    <w:rsid w:val="00CA12AD"/>
    <w:rsid w:val="00CA14A2"/>
    <w:rsid w:val="00CA2554"/>
    <w:rsid w:val="00CA39CE"/>
    <w:rsid w:val="00CA4E8B"/>
    <w:rsid w:val="00CA5490"/>
    <w:rsid w:val="00CA600E"/>
    <w:rsid w:val="00CA6647"/>
    <w:rsid w:val="00CA68A8"/>
    <w:rsid w:val="00CA6930"/>
    <w:rsid w:val="00CA78BB"/>
    <w:rsid w:val="00CA7906"/>
    <w:rsid w:val="00CB06F0"/>
    <w:rsid w:val="00CB0AA4"/>
    <w:rsid w:val="00CB112D"/>
    <w:rsid w:val="00CB1927"/>
    <w:rsid w:val="00CB23D7"/>
    <w:rsid w:val="00CB2C6D"/>
    <w:rsid w:val="00CB39BE"/>
    <w:rsid w:val="00CB3FCE"/>
    <w:rsid w:val="00CB5A53"/>
    <w:rsid w:val="00CB5C45"/>
    <w:rsid w:val="00CB678B"/>
    <w:rsid w:val="00CB7BE0"/>
    <w:rsid w:val="00CB7C6B"/>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273A"/>
    <w:rsid w:val="00CD29C1"/>
    <w:rsid w:val="00CD31D6"/>
    <w:rsid w:val="00CD321A"/>
    <w:rsid w:val="00CD3F12"/>
    <w:rsid w:val="00CD5430"/>
    <w:rsid w:val="00CD5446"/>
    <w:rsid w:val="00CD548D"/>
    <w:rsid w:val="00CD68D0"/>
    <w:rsid w:val="00CD7463"/>
    <w:rsid w:val="00CD7968"/>
    <w:rsid w:val="00CD7EB1"/>
    <w:rsid w:val="00CE1340"/>
    <w:rsid w:val="00CE1A8B"/>
    <w:rsid w:val="00CE2124"/>
    <w:rsid w:val="00CE2334"/>
    <w:rsid w:val="00CE2724"/>
    <w:rsid w:val="00CE2A0E"/>
    <w:rsid w:val="00CE328F"/>
    <w:rsid w:val="00CE32EB"/>
    <w:rsid w:val="00CE43BD"/>
    <w:rsid w:val="00CE4B0A"/>
    <w:rsid w:val="00CE51D3"/>
    <w:rsid w:val="00CE5566"/>
    <w:rsid w:val="00CE6623"/>
    <w:rsid w:val="00CE6CA6"/>
    <w:rsid w:val="00CE71A9"/>
    <w:rsid w:val="00CE761D"/>
    <w:rsid w:val="00CE7DCD"/>
    <w:rsid w:val="00CF0343"/>
    <w:rsid w:val="00CF0C1D"/>
    <w:rsid w:val="00CF105C"/>
    <w:rsid w:val="00CF1883"/>
    <w:rsid w:val="00CF18EF"/>
    <w:rsid w:val="00CF2513"/>
    <w:rsid w:val="00CF40D5"/>
    <w:rsid w:val="00CF437B"/>
    <w:rsid w:val="00CF4459"/>
    <w:rsid w:val="00CF49DA"/>
    <w:rsid w:val="00CF5561"/>
    <w:rsid w:val="00CF5C20"/>
    <w:rsid w:val="00CF5DA4"/>
    <w:rsid w:val="00CF6D2F"/>
    <w:rsid w:val="00CF77FC"/>
    <w:rsid w:val="00CF7C92"/>
    <w:rsid w:val="00D00604"/>
    <w:rsid w:val="00D006BB"/>
    <w:rsid w:val="00D007E8"/>
    <w:rsid w:val="00D01473"/>
    <w:rsid w:val="00D01712"/>
    <w:rsid w:val="00D01BAC"/>
    <w:rsid w:val="00D0321F"/>
    <w:rsid w:val="00D033CD"/>
    <w:rsid w:val="00D0348E"/>
    <w:rsid w:val="00D039F8"/>
    <w:rsid w:val="00D03D8B"/>
    <w:rsid w:val="00D066B7"/>
    <w:rsid w:val="00D06B02"/>
    <w:rsid w:val="00D07420"/>
    <w:rsid w:val="00D07FD9"/>
    <w:rsid w:val="00D112A4"/>
    <w:rsid w:val="00D11E35"/>
    <w:rsid w:val="00D125B0"/>
    <w:rsid w:val="00D12766"/>
    <w:rsid w:val="00D12B57"/>
    <w:rsid w:val="00D13CCC"/>
    <w:rsid w:val="00D15DAF"/>
    <w:rsid w:val="00D15DD1"/>
    <w:rsid w:val="00D1723F"/>
    <w:rsid w:val="00D174A3"/>
    <w:rsid w:val="00D17A00"/>
    <w:rsid w:val="00D204B7"/>
    <w:rsid w:val="00D20B17"/>
    <w:rsid w:val="00D21180"/>
    <w:rsid w:val="00D21B6E"/>
    <w:rsid w:val="00D2286C"/>
    <w:rsid w:val="00D2306E"/>
    <w:rsid w:val="00D2399B"/>
    <w:rsid w:val="00D23F54"/>
    <w:rsid w:val="00D24087"/>
    <w:rsid w:val="00D2626D"/>
    <w:rsid w:val="00D26B96"/>
    <w:rsid w:val="00D307FF"/>
    <w:rsid w:val="00D3199C"/>
    <w:rsid w:val="00D31C58"/>
    <w:rsid w:val="00D32EE7"/>
    <w:rsid w:val="00D33260"/>
    <w:rsid w:val="00D33A5A"/>
    <w:rsid w:val="00D35A38"/>
    <w:rsid w:val="00D35F02"/>
    <w:rsid w:val="00D35FF3"/>
    <w:rsid w:val="00D36AA6"/>
    <w:rsid w:val="00D37058"/>
    <w:rsid w:val="00D377B2"/>
    <w:rsid w:val="00D379B9"/>
    <w:rsid w:val="00D37C2D"/>
    <w:rsid w:val="00D40067"/>
    <w:rsid w:val="00D41176"/>
    <w:rsid w:val="00D41BE0"/>
    <w:rsid w:val="00D424FF"/>
    <w:rsid w:val="00D42CE4"/>
    <w:rsid w:val="00D43A73"/>
    <w:rsid w:val="00D43A98"/>
    <w:rsid w:val="00D43D21"/>
    <w:rsid w:val="00D4472E"/>
    <w:rsid w:val="00D45EC6"/>
    <w:rsid w:val="00D45F33"/>
    <w:rsid w:val="00D45FC0"/>
    <w:rsid w:val="00D46335"/>
    <w:rsid w:val="00D471C0"/>
    <w:rsid w:val="00D47207"/>
    <w:rsid w:val="00D4726D"/>
    <w:rsid w:val="00D47936"/>
    <w:rsid w:val="00D47B93"/>
    <w:rsid w:val="00D50242"/>
    <w:rsid w:val="00D513B3"/>
    <w:rsid w:val="00D5270E"/>
    <w:rsid w:val="00D52FA3"/>
    <w:rsid w:val="00D530C3"/>
    <w:rsid w:val="00D53139"/>
    <w:rsid w:val="00D538E9"/>
    <w:rsid w:val="00D541E6"/>
    <w:rsid w:val="00D551F4"/>
    <w:rsid w:val="00D55359"/>
    <w:rsid w:val="00D55DFC"/>
    <w:rsid w:val="00D56D6D"/>
    <w:rsid w:val="00D6299A"/>
    <w:rsid w:val="00D62FA4"/>
    <w:rsid w:val="00D63CCA"/>
    <w:rsid w:val="00D642BB"/>
    <w:rsid w:val="00D6432E"/>
    <w:rsid w:val="00D64C9F"/>
    <w:rsid w:val="00D6649F"/>
    <w:rsid w:val="00D66A81"/>
    <w:rsid w:val="00D67677"/>
    <w:rsid w:val="00D67964"/>
    <w:rsid w:val="00D7017F"/>
    <w:rsid w:val="00D7115C"/>
    <w:rsid w:val="00D72173"/>
    <w:rsid w:val="00D7292F"/>
    <w:rsid w:val="00D72CAD"/>
    <w:rsid w:val="00D72F85"/>
    <w:rsid w:val="00D73CCB"/>
    <w:rsid w:val="00D75066"/>
    <w:rsid w:val="00D75177"/>
    <w:rsid w:val="00D7517E"/>
    <w:rsid w:val="00D76353"/>
    <w:rsid w:val="00D764CC"/>
    <w:rsid w:val="00D76596"/>
    <w:rsid w:val="00D76FB3"/>
    <w:rsid w:val="00D776DB"/>
    <w:rsid w:val="00D77EA5"/>
    <w:rsid w:val="00D80F51"/>
    <w:rsid w:val="00D819B1"/>
    <w:rsid w:val="00D8244F"/>
    <w:rsid w:val="00D82CAB"/>
    <w:rsid w:val="00D83045"/>
    <w:rsid w:val="00D83BC6"/>
    <w:rsid w:val="00D8431C"/>
    <w:rsid w:val="00D84F70"/>
    <w:rsid w:val="00D85302"/>
    <w:rsid w:val="00D85382"/>
    <w:rsid w:val="00D8563F"/>
    <w:rsid w:val="00D858E3"/>
    <w:rsid w:val="00D863A0"/>
    <w:rsid w:val="00D868BC"/>
    <w:rsid w:val="00D86BDB"/>
    <w:rsid w:val="00D87394"/>
    <w:rsid w:val="00D873BB"/>
    <w:rsid w:val="00D8779D"/>
    <w:rsid w:val="00D90535"/>
    <w:rsid w:val="00D9057A"/>
    <w:rsid w:val="00D90A8F"/>
    <w:rsid w:val="00D90DA0"/>
    <w:rsid w:val="00D90F1D"/>
    <w:rsid w:val="00D91F45"/>
    <w:rsid w:val="00D9227D"/>
    <w:rsid w:val="00D92D8C"/>
    <w:rsid w:val="00D92E41"/>
    <w:rsid w:val="00D9304E"/>
    <w:rsid w:val="00D94021"/>
    <w:rsid w:val="00D94389"/>
    <w:rsid w:val="00D94ABE"/>
    <w:rsid w:val="00D96277"/>
    <w:rsid w:val="00D9681E"/>
    <w:rsid w:val="00D9684D"/>
    <w:rsid w:val="00D96D62"/>
    <w:rsid w:val="00D972B9"/>
    <w:rsid w:val="00D972FE"/>
    <w:rsid w:val="00D97576"/>
    <w:rsid w:val="00DA07F7"/>
    <w:rsid w:val="00DA0D31"/>
    <w:rsid w:val="00DA14AC"/>
    <w:rsid w:val="00DA2246"/>
    <w:rsid w:val="00DA2A60"/>
    <w:rsid w:val="00DA33A6"/>
    <w:rsid w:val="00DA3A55"/>
    <w:rsid w:val="00DA4150"/>
    <w:rsid w:val="00DA46E6"/>
    <w:rsid w:val="00DA5B47"/>
    <w:rsid w:val="00DA65A9"/>
    <w:rsid w:val="00DA675D"/>
    <w:rsid w:val="00DA681A"/>
    <w:rsid w:val="00DA68C2"/>
    <w:rsid w:val="00DB005D"/>
    <w:rsid w:val="00DB01FF"/>
    <w:rsid w:val="00DB03F3"/>
    <w:rsid w:val="00DB0F17"/>
    <w:rsid w:val="00DB0F51"/>
    <w:rsid w:val="00DB2094"/>
    <w:rsid w:val="00DB2359"/>
    <w:rsid w:val="00DB239B"/>
    <w:rsid w:val="00DB36E7"/>
    <w:rsid w:val="00DB38DD"/>
    <w:rsid w:val="00DB4F81"/>
    <w:rsid w:val="00DB53A6"/>
    <w:rsid w:val="00DB54EB"/>
    <w:rsid w:val="00DB6CF3"/>
    <w:rsid w:val="00DB7430"/>
    <w:rsid w:val="00DB754D"/>
    <w:rsid w:val="00DB78BE"/>
    <w:rsid w:val="00DB7ED8"/>
    <w:rsid w:val="00DC07C4"/>
    <w:rsid w:val="00DC08D8"/>
    <w:rsid w:val="00DC3424"/>
    <w:rsid w:val="00DC638D"/>
    <w:rsid w:val="00DC7136"/>
    <w:rsid w:val="00DC7304"/>
    <w:rsid w:val="00DC765C"/>
    <w:rsid w:val="00DC7BE7"/>
    <w:rsid w:val="00DD0308"/>
    <w:rsid w:val="00DD04D4"/>
    <w:rsid w:val="00DD07DD"/>
    <w:rsid w:val="00DD1744"/>
    <w:rsid w:val="00DD1F1B"/>
    <w:rsid w:val="00DD2AF1"/>
    <w:rsid w:val="00DD2CE7"/>
    <w:rsid w:val="00DD4043"/>
    <w:rsid w:val="00DD48E0"/>
    <w:rsid w:val="00DD5308"/>
    <w:rsid w:val="00DD5AD1"/>
    <w:rsid w:val="00DD64BB"/>
    <w:rsid w:val="00DD6681"/>
    <w:rsid w:val="00DD679C"/>
    <w:rsid w:val="00DD6D39"/>
    <w:rsid w:val="00DE02A1"/>
    <w:rsid w:val="00DE149D"/>
    <w:rsid w:val="00DE14FF"/>
    <w:rsid w:val="00DE1ECB"/>
    <w:rsid w:val="00DE304A"/>
    <w:rsid w:val="00DE3254"/>
    <w:rsid w:val="00DE4F61"/>
    <w:rsid w:val="00DE5777"/>
    <w:rsid w:val="00DE5CFC"/>
    <w:rsid w:val="00DE5DB5"/>
    <w:rsid w:val="00DE6565"/>
    <w:rsid w:val="00DE7457"/>
    <w:rsid w:val="00DE76C0"/>
    <w:rsid w:val="00DF052D"/>
    <w:rsid w:val="00DF15A5"/>
    <w:rsid w:val="00DF29BA"/>
    <w:rsid w:val="00DF39AD"/>
    <w:rsid w:val="00DF3A89"/>
    <w:rsid w:val="00DF3CAE"/>
    <w:rsid w:val="00DF3EAD"/>
    <w:rsid w:val="00DF44AE"/>
    <w:rsid w:val="00DF4C42"/>
    <w:rsid w:val="00DF4CBB"/>
    <w:rsid w:val="00DF61CB"/>
    <w:rsid w:val="00DF62CA"/>
    <w:rsid w:val="00DF67D4"/>
    <w:rsid w:val="00DF6C38"/>
    <w:rsid w:val="00DF75DE"/>
    <w:rsid w:val="00E0044D"/>
    <w:rsid w:val="00E01147"/>
    <w:rsid w:val="00E012C3"/>
    <w:rsid w:val="00E01691"/>
    <w:rsid w:val="00E01739"/>
    <w:rsid w:val="00E01B8F"/>
    <w:rsid w:val="00E01E04"/>
    <w:rsid w:val="00E02E5F"/>
    <w:rsid w:val="00E03223"/>
    <w:rsid w:val="00E03C64"/>
    <w:rsid w:val="00E03CA7"/>
    <w:rsid w:val="00E03FCA"/>
    <w:rsid w:val="00E03FE3"/>
    <w:rsid w:val="00E04E9A"/>
    <w:rsid w:val="00E057A2"/>
    <w:rsid w:val="00E05BB1"/>
    <w:rsid w:val="00E0711B"/>
    <w:rsid w:val="00E0796B"/>
    <w:rsid w:val="00E07FE5"/>
    <w:rsid w:val="00E10032"/>
    <w:rsid w:val="00E10862"/>
    <w:rsid w:val="00E1093A"/>
    <w:rsid w:val="00E10D99"/>
    <w:rsid w:val="00E1162A"/>
    <w:rsid w:val="00E11ADF"/>
    <w:rsid w:val="00E11ED0"/>
    <w:rsid w:val="00E1252A"/>
    <w:rsid w:val="00E125C3"/>
    <w:rsid w:val="00E13285"/>
    <w:rsid w:val="00E13DD4"/>
    <w:rsid w:val="00E13EE4"/>
    <w:rsid w:val="00E1425D"/>
    <w:rsid w:val="00E14638"/>
    <w:rsid w:val="00E15144"/>
    <w:rsid w:val="00E160AE"/>
    <w:rsid w:val="00E1618B"/>
    <w:rsid w:val="00E200B0"/>
    <w:rsid w:val="00E20D25"/>
    <w:rsid w:val="00E21AD2"/>
    <w:rsid w:val="00E21DA7"/>
    <w:rsid w:val="00E21F15"/>
    <w:rsid w:val="00E22516"/>
    <w:rsid w:val="00E241F5"/>
    <w:rsid w:val="00E24E18"/>
    <w:rsid w:val="00E256ED"/>
    <w:rsid w:val="00E25CDA"/>
    <w:rsid w:val="00E2606F"/>
    <w:rsid w:val="00E2613D"/>
    <w:rsid w:val="00E26798"/>
    <w:rsid w:val="00E27801"/>
    <w:rsid w:val="00E27C01"/>
    <w:rsid w:val="00E27D4F"/>
    <w:rsid w:val="00E300A7"/>
    <w:rsid w:val="00E300B3"/>
    <w:rsid w:val="00E3034E"/>
    <w:rsid w:val="00E305F0"/>
    <w:rsid w:val="00E30FB9"/>
    <w:rsid w:val="00E31505"/>
    <w:rsid w:val="00E31996"/>
    <w:rsid w:val="00E323D3"/>
    <w:rsid w:val="00E32927"/>
    <w:rsid w:val="00E34C6F"/>
    <w:rsid w:val="00E35470"/>
    <w:rsid w:val="00E3549C"/>
    <w:rsid w:val="00E356AB"/>
    <w:rsid w:val="00E35C8A"/>
    <w:rsid w:val="00E363F4"/>
    <w:rsid w:val="00E365DD"/>
    <w:rsid w:val="00E366E5"/>
    <w:rsid w:val="00E379EF"/>
    <w:rsid w:val="00E40C8D"/>
    <w:rsid w:val="00E4175B"/>
    <w:rsid w:val="00E41760"/>
    <w:rsid w:val="00E4192C"/>
    <w:rsid w:val="00E42796"/>
    <w:rsid w:val="00E4305F"/>
    <w:rsid w:val="00E435B0"/>
    <w:rsid w:val="00E440C7"/>
    <w:rsid w:val="00E4434C"/>
    <w:rsid w:val="00E45784"/>
    <w:rsid w:val="00E459BF"/>
    <w:rsid w:val="00E4688C"/>
    <w:rsid w:val="00E46B5B"/>
    <w:rsid w:val="00E47BB0"/>
    <w:rsid w:val="00E47E00"/>
    <w:rsid w:val="00E47E28"/>
    <w:rsid w:val="00E47E2E"/>
    <w:rsid w:val="00E505F0"/>
    <w:rsid w:val="00E52E75"/>
    <w:rsid w:val="00E531DA"/>
    <w:rsid w:val="00E53DF4"/>
    <w:rsid w:val="00E5444F"/>
    <w:rsid w:val="00E55350"/>
    <w:rsid w:val="00E5553D"/>
    <w:rsid w:val="00E55631"/>
    <w:rsid w:val="00E55804"/>
    <w:rsid w:val="00E5588F"/>
    <w:rsid w:val="00E568AB"/>
    <w:rsid w:val="00E5746A"/>
    <w:rsid w:val="00E60912"/>
    <w:rsid w:val="00E62EC2"/>
    <w:rsid w:val="00E637E9"/>
    <w:rsid w:val="00E63979"/>
    <w:rsid w:val="00E640D1"/>
    <w:rsid w:val="00E64DAC"/>
    <w:rsid w:val="00E65851"/>
    <w:rsid w:val="00E65F36"/>
    <w:rsid w:val="00E67177"/>
    <w:rsid w:val="00E673C5"/>
    <w:rsid w:val="00E70D83"/>
    <w:rsid w:val="00E70E82"/>
    <w:rsid w:val="00E70FE9"/>
    <w:rsid w:val="00E71068"/>
    <w:rsid w:val="00E72E1D"/>
    <w:rsid w:val="00E731D0"/>
    <w:rsid w:val="00E73F57"/>
    <w:rsid w:val="00E74FBD"/>
    <w:rsid w:val="00E754A2"/>
    <w:rsid w:val="00E75740"/>
    <w:rsid w:val="00E75964"/>
    <w:rsid w:val="00E75B17"/>
    <w:rsid w:val="00E75C3E"/>
    <w:rsid w:val="00E75F66"/>
    <w:rsid w:val="00E765AC"/>
    <w:rsid w:val="00E76826"/>
    <w:rsid w:val="00E76F7B"/>
    <w:rsid w:val="00E77739"/>
    <w:rsid w:val="00E8009A"/>
    <w:rsid w:val="00E801D4"/>
    <w:rsid w:val="00E80285"/>
    <w:rsid w:val="00E808A2"/>
    <w:rsid w:val="00E80EE5"/>
    <w:rsid w:val="00E81E01"/>
    <w:rsid w:val="00E81E9A"/>
    <w:rsid w:val="00E82130"/>
    <w:rsid w:val="00E83947"/>
    <w:rsid w:val="00E8464C"/>
    <w:rsid w:val="00E84B8B"/>
    <w:rsid w:val="00E852E9"/>
    <w:rsid w:val="00E85BAE"/>
    <w:rsid w:val="00E85EA5"/>
    <w:rsid w:val="00E86D3C"/>
    <w:rsid w:val="00E86DB0"/>
    <w:rsid w:val="00E87360"/>
    <w:rsid w:val="00E877DE"/>
    <w:rsid w:val="00E90FDB"/>
    <w:rsid w:val="00E914A5"/>
    <w:rsid w:val="00E9210C"/>
    <w:rsid w:val="00E9212B"/>
    <w:rsid w:val="00E927DD"/>
    <w:rsid w:val="00E92A06"/>
    <w:rsid w:val="00E92CB8"/>
    <w:rsid w:val="00E93227"/>
    <w:rsid w:val="00E93E07"/>
    <w:rsid w:val="00E940CF"/>
    <w:rsid w:val="00E9456D"/>
    <w:rsid w:val="00E947B2"/>
    <w:rsid w:val="00E95241"/>
    <w:rsid w:val="00E97186"/>
    <w:rsid w:val="00E971AD"/>
    <w:rsid w:val="00E973A0"/>
    <w:rsid w:val="00EA0C12"/>
    <w:rsid w:val="00EA0CE9"/>
    <w:rsid w:val="00EA34B9"/>
    <w:rsid w:val="00EA376F"/>
    <w:rsid w:val="00EA448D"/>
    <w:rsid w:val="00EA4729"/>
    <w:rsid w:val="00EA4905"/>
    <w:rsid w:val="00EA593F"/>
    <w:rsid w:val="00EA5E0A"/>
    <w:rsid w:val="00EA5F2D"/>
    <w:rsid w:val="00EA61AF"/>
    <w:rsid w:val="00EA629F"/>
    <w:rsid w:val="00EA6D25"/>
    <w:rsid w:val="00EA6F98"/>
    <w:rsid w:val="00EB0215"/>
    <w:rsid w:val="00EB0FBB"/>
    <w:rsid w:val="00EB1E1C"/>
    <w:rsid w:val="00EB1E46"/>
    <w:rsid w:val="00EB2A76"/>
    <w:rsid w:val="00EB32A4"/>
    <w:rsid w:val="00EB3C11"/>
    <w:rsid w:val="00EB4E0A"/>
    <w:rsid w:val="00EB607A"/>
    <w:rsid w:val="00EB69B5"/>
    <w:rsid w:val="00EB6DDC"/>
    <w:rsid w:val="00EB7351"/>
    <w:rsid w:val="00EB79F6"/>
    <w:rsid w:val="00EC2ED4"/>
    <w:rsid w:val="00EC3224"/>
    <w:rsid w:val="00EC3448"/>
    <w:rsid w:val="00EC406B"/>
    <w:rsid w:val="00EC4F88"/>
    <w:rsid w:val="00EC69BB"/>
    <w:rsid w:val="00EC69E1"/>
    <w:rsid w:val="00EC6E2A"/>
    <w:rsid w:val="00EC7886"/>
    <w:rsid w:val="00ED390C"/>
    <w:rsid w:val="00ED3C3D"/>
    <w:rsid w:val="00ED43EA"/>
    <w:rsid w:val="00ED58BA"/>
    <w:rsid w:val="00ED5D9F"/>
    <w:rsid w:val="00ED60AD"/>
    <w:rsid w:val="00ED648B"/>
    <w:rsid w:val="00ED6E90"/>
    <w:rsid w:val="00ED71EA"/>
    <w:rsid w:val="00ED76AB"/>
    <w:rsid w:val="00ED7D09"/>
    <w:rsid w:val="00EE0722"/>
    <w:rsid w:val="00EE0B4F"/>
    <w:rsid w:val="00EE0BB3"/>
    <w:rsid w:val="00EE14A7"/>
    <w:rsid w:val="00EE172A"/>
    <w:rsid w:val="00EE1A13"/>
    <w:rsid w:val="00EE1A40"/>
    <w:rsid w:val="00EE2BBE"/>
    <w:rsid w:val="00EE37B1"/>
    <w:rsid w:val="00EE3FB0"/>
    <w:rsid w:val="00EE4699"/>
    <w:rsid w:val="00EE5829"/>
    <w:rsid w:val="00EE617A"/>
    <w:rsid w:val="00EE66FE"/>
    <w:rsid w:val="00EE6877"/>
    <w:rsid w:val="00EE6963"/>
    <w:rsid w:val="00EE6B81"/>
    <w:rsid w:val="00EE6D81"/>
    <w:rsid w:val="00EE7314"/>
    <w:rsid w:val="00EE7553"/>
    <w:rsid w:val="00EF304B"/>
    <w:rsid w:val="00EF3BE3"/>
    <w:rsid w:val="00EF3D56"/>
    <w:rsid w:val="00EF3FF3"/>
    <w:rsid w:val="00EF45F6"/>
    <w:rsid w:val="00EF4CAB"/>
    <w:rsid w:val="00EF5825"/>
    <w:rsid w:val="00EF617B"/>
    <w:rsid w:val="00EF6726"/>
    <w:rsid w:val="00EF6BCA"/>
    <w:rsid w:val="00EF6F2D"/>
    <w:rsid w:val="00EF706F"/>
    <w:rsid w:val="00EF7824"/>
    <w:rsid w:val="00EF7C01"/>
    <w:rsid w:val="00F002F3"/>
    <w:rsid w:val="00F00E5C"/>
    <w:rsid w:val="00F016D1"/>
    <w:rsid w:val="00F01D80"/>
    <w:rsid w:val="00F0234D"/>
    <w:rsid w:val="00F02E91"/>
    <w:rsid w:val="00F04620"/>
    <w:rsid w:val="00F04689"/>
    <w:rsid w:val="00F047D9"/>
    <w:rsid w:val="00F04D2A"/>
    <w:rsid w:val="00F04EB4"/>
    <w:rsid w:val="00F0592C"/>
    <w:rsid w:val="00F0665D"/>
    <w:rsid w:val="00F07459"/>
    <w:rsid w:val="00F1030C"/>
    <w:rsid w:val="00F103F8"/>
    <w:rsid w:val="00F10D73"/>
    <w:rsid w:val="00F113AF"/>
    <w:rsid w:val="00F113DC"/>
    <w:rsid w:val="00F117C5"/>
    <w:rsid w:val="00F119C1"/>
    <w:rsid w:val="00F11B4F"/>
    <w:rsid w:val="00F11F17"/>
    <w:rsid w:val="00F120F4"/>
    <w:rsid w:val="00F136EB"/>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7ADC"/>
    <w:rsid w:val="00F309C0"/>
    <w:rsid w:val="00F30F04"/>
    <w:rsid w:val="00F31C5C"/>
    <w:rsid w:val="00F31F8F"/>
    <w:rsid w:val="00F32302"/>
    <w:rsid w:val="00F323CC"/>
    <w:rsid w:val="00F3531C"/>
    <w:rsid w:val="00F3668A"/>
    <w:rsid w:val="00F40918"/>
    <w:rsid w:val="00F40C59"/>
    <w:rsid w:val="00F40F3C"/>
    <w:rsid w:val="00F40FDC"/>
    <w:rsid w:val="00F424B7"/>
    <w:rsid w:val="00F42522"/>
    <w:rsid w:val="00F4269D"/>
    <w:rsid w:val="00F430B5"/>
    <w:rsid w:val="00F4409F"/>
    <w:rsid w:val="00F4568C"/>
    <w:rsid w:val="00F46917"/>
    <w:rsid w:val="00F46CA6"/>
    <w:rsid w:val="00F4710C"/>
    <w:rsid w:val="00F47ADF"/>
    <w:rsid w:val="00F47B04"/>
    <w:rsid w:val="00F50D6A"/>
    <w:rsid w:val="00F50DC7"/>
    <w:rsid w:val="00F52314"/>
    <w:rsid w:val="00F523D0"/>
    <w:rsid w:val="00F52410"/>
    <w:rsid w:val="00F52575"/>
    <w:rsid w:val="00F525BE"/>
    <w:rsid w:val="00F53E2F"/>
    <w:rsid w:val="00F546A0"/>
    <w:rsid w:val="00F54EEB"/>
    <w:rsid w:val="00F552FF"/>
    <w:rsid w:val="00F557B7"/>
    <w:rsid w:val="00F57971"/>
    <w:rsid w:val="00F57F3D"/>
    <w:rsid w:val="00F60520"/>
    <w:rsid w:val="00F60567"/>
    <w:rsid w:val="00F61022"/>
    <w:rsid w:val="00F61524"/>
    <w:rsid w:val="00F619E1"/>
    <w:rsid w:val="00F62103"/>
    <w:rsid w:val="00F640CE"/>
    <w:rsid w:val="00F6468D"/>
    <w:rsid w:val="00F64A9D"/>
    <w:rsid w:val="00F65AB4"/>
    <w:rsid w:val="00F66493"/>
    <w:rsid w:val="00F66ADF"/>
    <w:rsid w:val="00F66C06"/>
    <w:rsid w:val="00F66D86"/>
    <w:rsid w:val="00F676B0"/>
    <w:rsid w:val="00F67780"/>
    <w:rsid w:val="00F67BEE"/>
    <w:rsid w:val="00F67E99"/>
    <w:rsid w:val="00F7030E"/>
    <w:rsid w:val="00F70B98"/>
    <w:rsid w:val="00F714BD"/>
    <w:rsid w:val="00F71A83"/>
    <w:rsid w:val="00F71D71"/>
    <w:rsid w:val="00F71EB1"/>
    <w:rsid w:val="00F72546"/>
    <w:rsid w:val="00F73080"/>
    <w:rsid w:val="00F73AED"/>
    <w:rsid w:val="00F73B16"/>
    <w:rsid w:val="00F7409E"/>
    <w:rsid w:val="00F74751"/>
    <w:rsid w:val="00F74B31"/>
    <w:rsid w:val="00F752AC"/>
    <w:rsid w:val="00F75A87"/>
    <w:rsid w:val="00F767E0"/>
    <w:rsid w:val="00F77523"/>
    <w:rsid w:val="00F801C7"/>
    <w:rsid w:val="00F8131C"/>
    <w:rsid w:val="00F81739"/>
    <w:rsid w:val="00F820CA"/>
    <w:rsid w:val="00F82282"/>
    <w:rsid w:val="00F829A4"/>
    <w:rsid w:val="00F82A67"/>
    <w:rsid w:val="00F82E4A"/>
    <w:rsid w:val="00F8420A"/>
    <w:rsid w:val="00F8443C"/>
    <w:rsid w:val="00F8447F"/>
    <w:rsid w:val="00F86EE2"/>
    <w:rsid w:val="00F90E15"/>
    <w:rsid w:val="00F91692"/>
    <w:rsid w:val="00F91B02"/>
    <w:rsid w:val="00F92384"/>
    <w:rsid w:val="00F9284A"/>
    <w:rsid w:val="00F93517"/>
    <w:rsid w:val="00F93884"/>
    <w:rsid w:val="00F93CED"/>
    <w:rsid w:val="00F93F9E"/>
    <w:rsid w:val="00F948D8"/>
    <w:rsid w:val="00F94980"/>
    <w:rsid w:val="00F9554B"/>
    <w:rsid w:val="00F95BEA"/>
    <w:rsid w:val="00F96117"/>
    <w:rsid w:val="00F9625E"/>
    <w:rsid w:val="00F9684E"/>
    <w:rsid w:val="00F96CBB"/>
    <w:rsid w:val="00F96DAE"/>
    <w:rsid w:val="00F96E48"/>
    <w:rsid w:val="00F97C10"/>
    <w:rsid w:val="00FA09BD"/>
    <w:rsid w:val="00FA0C03"/>
    <w:rsid w:val="00FA2083"/>
    <w:rsid w:val="00FA288E"/>
    <w:rsid w:val="00FA2B8C"/>
    <w:rsid w:val="00FA2D35"/>
    <w:rsid w:val="00FA3426"/>
    <w:rsid w:val="00FA4880"/>
    <w:rsid w:val="00FA5CD2"/>
    <w:rsid w:val="00FA66D0"/>
    <w:rsid w:val="00FA6ED8"/>
    <w:rsid w:val="00FA71A5"/>
    <w:rsid w:val="00FB00B5"/>
    <w:rsid w:val="00FB0B59"/>
    <w:rsid w:val="00FB1141"/>
    <w:rsid w:val="00FB1F9D"/>
    <w:rsid w:val="00FB2DD4"/>
    <w:rsid w:val="00FB3574"/>
    <w:rsid w:val="00FB4816"/>
    <w:rsid w:val="00FB5EE4"/>
    <w:rsid w:val="00FB640C"/>
    <w:rsid w:val="00FB73E6"/>
    <w:rsid w:val="00FC0600"/>
    <w:rsid w:val="00FC15A9"/>
    <w:rsid w:val="00FC2024"/>
    <w:rsid w:val="00FC2861"/>
    <w:rsid w:val="00FC2D38"/>
    <w:rsid w:val="00FC2F01"/>
    <w:rsid w:val="00FC307B"/>
    <w:rsid w:val="00FC30F4"/>
    <w:rsid w:val="00FC4421"/>
    <w:rsid w:val="00FC4451"/>
    <w:rsid w:val="00FC4A95"/>
    <w:rsid w:val="00FC6366"/>
    <w:rsid w:val="00FC65B4"/>
    <w:rsid w:val="00FC65F1"/>
    <w:rsid w:val="00FC7582"/>
    <w:rsid w:val="00FC75EA"/>
    <w:rsid w:val="00FD097B"/>
    <w:rsid w:val="00FD0A80"/>
    <w:rsid w:val="00FD1EFF"/>
    <w:rsid w:val="00FD2FAF"/>
    <w:rsid w:val="00FD3EDD"/>
    <w:rsid w:val="00FD42F5"/>
    <w:rsid w:val="00FD4636"/>
    <w:rsid w:val="00FD47B3"/>
    <w:rsid w:val="00FD4BB0"/>
    <w:rsid w:val="00FD4D2F"/>
    <w:rsid w:val="00FD6FC9"/>
    <w:rsid w:val="00FD7584"/>
    <w:rsid w:val="00FD7592"/>
    <w:rsid w:val="00FE0063"/>
    <w:rsid w:val="00FE0298"/>
    <w:rsid w:val="00FE0591"/>
    <w:rsid w:val="00FE09B7"/>
    <w:rsid w:val="00FE1422"/>
    <w:rsid w:val="00FE1FA4"/>
    <w:rsid w:val="00FE2C70"/>
    <w:rsid w:val="00FE38D5"/>
    <w:rsid w:val="00FE41C3"/>
    <w:rsid w:val="00FE4A03"/>
    <w:rsid w:val="00FE576D"/>
    <w:rsid w:val="00FE59AE"/>
    <w:rsid w:val="00FE5BDD"/>
    <w:rsid w:val="00FE6940"/>
    <w:rsid w:val="00FE70EF"/>
    <w:rsid w:val="00FE7BB5"/>
    <w:rsid w:val="00FF01FE"/>
    <w:rsid w:val="00FF068C"/>
    <w:rsid w:val="00FF0BBB"/>
    <w:rsid w:val="00FF0BDE"/>
    <w:rsid w:val="00FF0D18"/>
    <w:rsid w:val="00FF2FF5"/>
    <w:rsid w:val="00FF303A"/>
    <w:rsid w:val="00FF3042"/>
    <w:rsid w:val="00FF3C2E"/>
    <w:rsid w:val="00FF491F"/>
    <w:rsid w:val="00FF53C0"/>
    <w:rsid w:val="00FF5511"/>
    <w:rsid w:val="00FF5879"/>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154453CF"/>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2">
    <w:name w:val="Body Text 22"/>
    <w:basedOn w:val="Navaden"/>
    <w:rsid w:val="002534EA"/>
    <w:pPr>
      <w:widowControl w:val="0"/>
      <w:ind w:left="284" w:hanging="284"/>
      <w:jc w:val="both"/>
    </w:pPr>
    <w:rPr>
      <w:rFonts w:ascii="Tahoma" w:hAnsi="Tahoma" w:cs="Tahoma"/>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96872505">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39688652">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195312702">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393355372">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33593289">
      <w:bodyDiv w:val="1"/>
      <w:marLeft w:val="0"/>
      <w:marRight w:val="0"/>
      <w:marTop w:val="0"/>
      <w:marBottom w:val="0"/>
      <w:divBdr>
        <w:top w:val="none" w:sz="0" w:space="0" w:color="auto"/>
        <w:left w:val="none" w:sz="0" w:space="0" w:color="auto"/>
        <w:bottom w:val="none" w:sz="0" w:space="0" w:color="auto"/>
        <w:right w:val="none" w:sz="0" w:space="0" w:color="auto"/>
      </w:divBdr>
    </w:div>
    <w:div w:id="51827800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2833067">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89193707">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18142469">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636380538">
      <w:bodyDiv w:val="1"/>
      <w:marLeft w:val="0"/>
      <w:marRight w:val="0"/>
      <w:marTop w:val="0"/>
      <w:marBottom w:val="0"/>
      <w:divBdr>
        <w:top w:val="none" w:sz="0" w:space="0" w:color="auto"/>
        <w:left w:val="none" w:sz="0" w:space="0" w:color="auto"/>
        <w:bottom w:val="none" w:sz="0" w:space="0" w:color="auto"/>
        <w:right w:val="none" w:sz="0" w:space="0" w:color="auto"/>
      </w:divBdr>
    </w:div>
    <w:div w:id="68486767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28582256">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62272444">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0691284">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056806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75877645">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42129249">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26812022">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07114449">
      <w:bodyDiv w:val="1"/>
      <w:marLeft w:val="0"/>
      <w:marRight w:val="0"/>
      <w:marTop w:val="0"/>
      <w:marBottom w:val="0"/>
      <w:divBdr>
        <w:top w:val="none" w:sz="0" w:space="0" w:color="auto"/>
        <w:left w:val="none" w:sz="0" w:space="0" w:color="auto"/>
        <w:bottom w:val="none" w:sz="0" w:space="0" w:color="auto"/>
        <w:right w:val="none" w:sz="0" w:space="0" w:color="auto"/>
      </w:divBdr>
    </w:div>
    <w:div w:id="1830899446">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8714373">
      <w:bodyDiv w:val="1"/>
      <w:marLeft w:val="0"/>
      <w:marRight w:val="0"/>
      <w:marTop w:val="0"/>
      <w:marBottom w:val="0"/>
      <w:divBdr>
        <w:top w:val="none" w:sz="0" w:space="0" w:color="auto"/>
        <w:left w:val="none" w:sz="0" w:space="0" w:color="auto"/>
        <w:bottom w:val="none" w:sz="0" w:space="0" w:color="auto"/>
        <w:right w:val="none" w:sz="0" w:space="0" w:color="auto"/>
      </w:divBdr>
    </w:div>
    <w:div w:id="1874418525">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1834104">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ernest.mlakar@vokasnaga.si" TargetMode="External"/><Relationship Id="rId18" Type="http://schemas.openxmlformats.org/officeDocument/2006/relationships/hyperlink" Target="https://ejn.gov.si/"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tomaz.krzmanc@vokasnaga.si" TargetMode="External"/><Relationship Id="rId17" Type="http://schemas.openxmlformats.org/officeDocument/2006/relationships/hyperlink" Target="https://ejn.gov.si/"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eader" Target="header4.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26243-6B71-4F0A-939B-52A3EFD4A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62</Pages>
  <Words>23121</Words>
  <Characters>131796</Characters>
  <Application>Microsoft Office Word</Application>
  <DocSecurity>0</DocSecurity>
  <Lines>1098</Lines>
  <Paragraphs>309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154608</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Tina Bregar</cp:lastModifiedBy>
  <cp:revision>4</cp:revision>
  <cp:lastPrinted>2022-01-04T13:35:00Z</cp:lastPrinted>
  <dcterms:created xsi:type="dcterms:W3CDTF">2023-05-17T08:19:00Z</dcterms:created>
  <dcterms:modified xsi:type="dcterms:W3CDTF">2023-05-17T08:26:00Z</dcterms:modified>
</cp:coreProperties>
</file>