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5D559" w14:textId="77777777" w:rsidR="0059209E" w:rsidRPr="00C8579C" w:rsidRDefault="0059209E" w:rsidP="0063302D">
      <w:pPr>
        <w:keepNext/>
        <w:keepLines/>
        <w:ind w:right="1274"/>
      </w:pPr>
    </w:p>
    <w:p w14:paraId="2166924C" w14:textId="77777777" w:rsidR="007C70A1" w:rsidRPr="00C8579C" w:rsidRDefault="007C70A1" w:rsidP="0063302D">
      <w:pPr>
        <w:keepNext/>
        <w:keepLines/>
        <w:ind w:right="1274"/>
        <w:rPr>
          <w:rFonts w:ascii="Tahoma" w:hAnsi="Tahoma" w:cs="Tahoma"/>
          <w:b/>
        </w:rPr>
      </w:pPr>
      <w:r w:rsidRPr="00C8579C">
        <w:rPr>
          <w:rFonts w:ascii="Tahoma" w:hAnsi="Tahoma" w:cs="Tahoma"/>
          <w:b/>
        </w:rPr>
        <w:t>Naročnik:</w:t>
      </w:r>
    </w:p>
    <w:p w14:paraId="770734B7" w14:textId="77777777" w:rsidR="007C70A1" w:rsidRPr="00C8579C" w:rsidRDefault="007C70A1" w:rsidP="0063302D">
      <w:pPr>
        <w:keepNext/>
        <w:keepLines/>
        <w:rPr>
          <w:rFonts w:ascii="Tahoma" w:hAnsi="Tahoma" w:cs="Tahoma"/>
          <w:b/>
        </w:rPr>
      </w:pPr>
    </w:p>
    <w:p w14:paraId="6A7E38C7" w14:textId="77777777" w:rsidR="0094613F" w:rsidRPr="00C8579C" w:rsidRDefault="0094613F" w:rsidP="0063302D">
      <w:pPr>
        <w:keepNext/>
        <w:keepLines/>
        <w:rPr>
          <w:rFonts w:ascii="Tahoma" w:hAnsi="Tahoma" w:cs="Tahoma"/>
          <w:b/>
          <w:bCs/>
        </w:rPr>
      </w:pPr>
      <w:r w:rsidRPr="00C8579C">
        <w:rPr>
          <w:rFonts w:ascii="Tahoma" w:hAnsi="Tahoma" w:cs="Tahoma"/>
          <w:b/>
          <w:bCs/>
        </w:rPr>
        <w:t>JAVNO PODJETJE VODOVOD KANALIZACIJA SNAGA d.o.o.</w:t>
      </w:r>
    </w:p>
    <w:p w14:paraId="07552481" w14:textId="77777777" w:rsidR="0094613F" w:rsidRPr="00C8579C" w:rsidRDefault="0094613F" w:rsidP="0063302D">
      <w:pPr>
        <w:keepNext/>
        <w:keepLines/>
        <w:rPr>
          <w:rFonts w:ascii="Tahoma" w:hAnsi="Tahoma" w:cs="Tahoma"/>
        </w:rPr>
      </w:pPr>
      <w:r w:rsidRPr="00C8579C">
        <w:rPr>
          <w:rFonts w:ascii="Tahoma" w:hAnsi="Tahoma" w:cs="Tahoma"/>
        </w:rPr>
        <w:t>Vodovodna cesta 90</w:t>
      </w:r>
    </w:p>
    <w:p w14:paraId="68662627" w14:textId="77777777" w:rsidR="0094613F" w:rsidRPr="00C8579C" w:rsidRDefault="0094613F" w:rsidP="0063302D">
      <w:pPr>
        <w:keepNext/>
        <w:keepLines/>
        <w:rPr>
          <w:rFonts w:ascii="Tahoma" w:hAnsi="Tahoma" w:cs="Tahoma"/>
        </w:rPr>
      </w:pPr>
      <w:r w:rsidRPr="00C8579C">
        <w:rPr>
          <w:rFonts w:ascii="Tahoma" w:hAnsi="Tahoma" w:cs="Tahoma"/>
        </w:rPr>
        <w:t>1000 Ljubljana</w:t>
      </w:r>
    </w:p>
    <w:p w14:paraId="31D29656" w14:textId="77777777" w:rsidR="007C70A1" w:rsidRPr="00C8579C" w:rsidRDefault="007C70A1" w:rsidP="0063302D">
      <w:pPr>
        <w:keepNext/>
        <w:keepLines/>
        <w:rPr>
          <w:rFonts w:ascii="Tahoma" w:hAnsi="Tahoma" w:cs="Tahoma"/>
        </w:rPr>
      </w:pPr>
    </w:p>
    <w:p w14:paraId="76DE37DB" w14:textId="77777777" w:rsidR="007C70A1" w:rsidRPr="00C8579C" w:rsidRDefault="007C70A1" w:rsidP="0063302D">
      <w:pPr>
        <w:keepNext/>
        <w:keepLines/>
        <w:rPr>
          <w:rFonts w:ascii="Tahoma" w:hAnsi="Tahoma" w:cs="Tahoma"/>
          <w:b/>
        </w:rPr>
      </w:pPr>
      <w:r w:rsidRPr="00C8579C">
        <w:rPr>
          <w:rFonts w:ascii="Tahoma" w:hAnsi="Tahoma" w:cs="Tahoma"/>
          <w:b/>
        </w:rPr>
        <w:t>Po pooblastilu javno naročilo vodi:</w:t>
      </w:r>
    </w:p>
    <w:p w14:paraId="4611CBDD" w14:textId="77777777" w:rsidR="007C70A1" w:rsidRPr="00C8579C" w:rsidRDefault="007C70A1" w:rsidP="0063302D">
      <w:pPr>
        <w:keepNext/>
        <w:keepLines/>
        <w:rPr>
          <w:rFonts w:ascii="Tahoma" w:hAnsi="Tahoma" w:cs="Tahoma"/>
        </w:rPr>
      </w:pPr>
    </w:p>
    <w:p w14:paraId="33C6A824" w14:textId="77777777" w:rsidR="00A04160" w:rsidRPr="00C8579C" w:rsidRDefault="00A04160" w:rsidP="0063302D">
      <w:pPr>
        <w:keepNext/>
        <w:keepLines/>
        <w:rPr>
          <w:rFonts w:ascii="Tahoma" w:hAnsi="Tahoma" w:cs="Tahoma"/>
          <w:b/>
          <w:bCs/>
        </w:rPr>
      </w:pPr>
      <w:r w:rsidRPr="00C8579C">
        <w:rPr>
          <w:rFonts w:ascii="Tahoma" w:hAnsi="Tahoma" w:cs="Tahoma"/>
          <w:b/>
          <w:bCs/>
        </w:rPr>
        <w:t xml:space="preserve">JAVNI HOLDING Ljubljana, d.o.o. </w:t>
      </w:r>
    </w:p>
    <w:p w14:paraId="672D3229" w14:textId="77777777" w:rsidR="007C70A1" w:rsidRPr="00C8579C" w:rsidRDefault="00AA024E" w:rsidP="0063302D">
      <w:pPr>
        <w:keepNext/>
        <w:keepLines/>
        <w:rPr>
          <w:rFonts w:ascii="Tahoma" w:hAnsi="Tahoma" w:cs="Tahoma"/>
        </w:rPr>
      </w:pPr>
      <w:r w:rsidRPr="00C8579C">
        <w:rPr>
          <w:rFonts w:ascii="Tahoma" w:hAnsi="Tahoma" w:cs="Tahoma"/>
        </w:rPr>
        <w:t>Verovškova ulica 70</w:t>
      </w:r>
    </w:p>
    <w:p w14:paraId="4BEA3ADE" w14:textId="77777777" w:rsidR="00A04160" w:rsidRPr="00C8579C" w:rsidRDefault="00A04160" w:rsidP="0063302D">
      <w:pPr>
        <w:keepNext/>
        <w:keepLines/>
        <w:rPr>
          <w:rFonts w:ascii="Tahoma" w:hAnsi="Tahoma" w:cs="Tahoma"/>
        </w:rPr>
      </w:pPr>
      <w:r w:rsidRPr="00C8579C">
        <w:rPr>
          <w:rFonts w:ascii="Tahoma" w:hAnsi="Tahoma" w:cs="Tahoma"/>
        </w:rPr>
        <w:t>1000 Ljubljana</w:t>
      </w:r>
    </w:p>
    <w:p w14:paraId="73E126AB" w14:textId="77777777" w:rsidR="007C70A1" w:rsidRPr="00C8579C" w:rsidRDefault="007C70A1" w:rsidP="0063302D">
      <w:pPr>
        <w:keepNext/>
        <w:keepLines/>
        <w:rPr>
          <w:rFonts w:ascii="Tahoma" w:hAnsi="Tahoma" w:cs="Tahoma"/>
          <w:b/>
        </w:rPr>
      </w:pPr>
    </w:p>
    <w:p w14:paraId="1F956E07" w14:textId="77777777" w:rsidR="007C70A1" w:rsidRPr="00C8579C" w:rsidRDefault="007C70A1" w:rsidP="0063302D">
      <w:pPr>
        <w:keepNext/>
        <w:keepLines/>
        <w:jc w:val="center"/>
        <w:rPr>
          <w:rFonts w:ascii="Tahoma" w:hAnsi="Tahoma" w:cs="Tahoma"/>
        </w:rPr>
      </w:pPr>
    </w:p>
    <w:p w14:paraId="42AAB86B" w14:textId="5D829DAC" w:rsidR="004958CB" w:rsidRPr="00C8579C" w:rsidRDefault="007C70A1" w:rsidP="0063302D">
      <w:pPr>
        <w:keepNext/>
        <w:keepLines/>
        <w:rPr>
          <w:rFonts w:ascii="Tahoma" w:hAnsi="Tahoma" w:cs="Tahoma"/>
          <w:b/>
        </w:rPr>
      </w:pPr>
      <w:r w:rsidRPr="00C5623D">
        <w:rPr>
          <w:rFonts w:ascii="Tahoma" w:hAnsi="Tahoma" w:cs="Tahoma"/>
        </w:rPr>
        <w:t xml:space="preserve">Številka: </w:t>
      </w:r>
      <w:r w:rsidR="004C1CDA" w:rsidRPr="00C5623D">
        <w:rPr>
          <w:rFonts w:ascii="Tahoma" w:hAnsi="Tahoma" w:cs="Tahoma"/>
          <w:b/>
        </w:rPr>
        <w:t>VKS-</w:t>
      </w:r>
      <w:r w:rsidR="00F71405">
        <w:rPr>
          <w:rFonts w:ascii="Tahoma" w:hAnsi="Tahoma" w:cs="Tahoma"/>
          <w:b/>
        </w:rPr>
        <w:t>42/24</w:t>
      </w:r>
    </w:p>
    <w:p w14:paraId="2A71AB5A" w14:textId="1B198185" w:rsidR="007C70A1" w:rsidRPr="00C8579C" w:rsidRDefault="00DD73DB" w:rsidP="0063302D">
      <w:pPr>
        <w:keepNext/>
        <w:keepLines/>
        <w:rPr>
          <w:rFonts w:ascii="Tahoma" w:hAnsi="Tahoma" w:cs="Tahoma"/>
        </w:rPr>
      </w:pPr>
      <w:r w:rsidRPr="00C8579C">
        <w:rPr>
          <w:rFonts w:ascii="Tahoma" w:hAnsi="Tahoma" w:cs="Tahoma"/>
        </w:rPr>
        <w:t xml:space="preserve">Zadeva: </w:t>
      </w:r>
      <w:r w:rsidR="00D65052" w:rsidRPr="00D65052">
        <w:rPr>
          <w:rFonts w:ascii="Tahoma" w:hAnsi="Tahoma" w:cs="Tahoma"/>
        </w:rPr>
        <w:t>JHL-216-037/2024</w:t>
      </w:r>
    </w:p>
    <w:p w14:paraId="65C7644D" w14:textId="77777777" w:rsidR="004958CB" w:rsidRPr="00C8579C" w:rsidRDefault="004958CB" w:rsidP="0063302D">
      <w:pPr>
        <w:keepNext/>
        <w:keepLines/>
        <w:rPr>
          <w:rFonts w:ascii="Tahoma" w:hAnsi="Tahoma" w:cs="Tahoma"/>
        </w:rPr>
      </w:pPr>
    </w:p>
    <w:p w14:paraId="2D5FB830" w14:textId="77777777" w:rsidR="00171035" w:rsidRPr="00C8579C" w:rsidRDefault="00171035" w:rsidP="0063302D">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14:paraId="7C4080A3" w14:textId="77777777">
        <w:trPr>
          <w:trHeight w:val="851"/>
        </w:trPr>
        <w:tc>
          <w:tcPr>
            <w:tcW w:w="7094" w:type="dxa"/>
            <w:shd w:val="pct12" w:color="auto" w:fill="FFFFFF"/>
            <w:vAlign w:val="center"/>
          </w:tcPr>
          <w:p w14:paraId="55CBE707" w14:textId="77777777" w:rsidR="003D1A8A" w:rsidRPr="00285804" w:rsidRDefault="003D1A8A" w:rsidP="003D1A8A">
            <w:pPr>
              <w:keepNext/>
              <w:keepLines/>
              <w:spacing w:before="240"/>
              <w:jc w:val="center"/>
              <w:outlineLvl w:val="3"/>
              <w:rPr>
                <w:rFonts w:ascii="Tahoma" w:hAnsi="Tahoma" w:cs="Tahoma"/>
                <w:b/>
                <w:sz w:val="34"/>
                <w:szCs w:val="34"/>
              </w:rPr>
            </w:pPr>
            <w:r w:rsidRPr="00285804">
              <w:rPr>
                <w:rFonts w:ascii="Tahoma" w:hAnsi="Tahoma" w:cs="Tahoma"/>
                <w:b/>
                <w:sz w:val="32"/>
                <w:szCs w:val="34"/>
              </w:rPr>
              <w:t>DOKUMENTACIJA V ZVEZI Z ODDAJO JAVNEGA NAROČILA</w:t>
            </w:r>
          </w:p>
          <w:p w14:paraId="4C29D796" w14:textId="0A6AED2F" w:rsidR="007C70A1" w:rsidRPr="00C8579C" w:rsidRDefault="003D1A8A" w:rsidP="003D1A8A">
            <w:pPr>
              <w:keepNext/>
              <w:keepLines/>
              <w:jc w:val="center"/>
              <w:rPr>
                <w:rFonts w:ascii="Tahoma" w:hAnsi="Tahoma" w:cs="Tahoma"/>
                <w:b/>
                <w:sz w:val="28"/>
                <w:szCs w:val="28"/>
              </w:rPr>
            </w:pPr>
            <w:r w:rsidRPr="00285804">
              <w:rPr>
                <w:rFonts w:ascii="Tahoma" w:hAnsi="Tahoma" w:cs="Tahoma"/>
                <w:b/>
                <w:sz w:val="24"/>
                <w:szCs w:val="26"/>
              </w:rPr>
              <w:t>(</w:t>
            </w:r>
            <w:r w:rsidRPr="00285804">
              <w:rPr>
                <w:rFonts w:ascii="Tahoma" w:hAnsi="Tahoma" w:cs="Tahoma"/>
                <w:b/>
                <w:sz w:val="28"/>
                <w:szCs w:val="26"/>
              </w:rPr>
              <w:t>RAZPISNA  DOKUMENTACIJA</w:t>
            </w:r>
            <w:r w:rsidRPr="00285804">
              <w:rPr>
                <w:rFonts w:ascii="Tahoma" w:hAnsi="Tahoma" w:cs="Tahoma"/>
                <w:b/>
                <w:sz w:val="24"/>
                <w:szCs w:val="26"/>
              </w:rPr>
              <w:t>)</w:t>
            </w:r>
          </w:p>
        </w:tc>
      </w:tr>
    </w:tbl>
    <w:p w14:paraId="5193E3AD" w14:textId="77777777" w:rsidR="0047238D" w:rsidRPr="00C8579C" w:rsidRDefault="0047238D" w:rsidP="0063302D">
      <w:pPr>
        <w:keepNext/>
        <w:keepLines/>
        <w:ind w:right="424"/>
        <w:jc w:val="center"/>
        <w:rPr>
          <w:rFonts w:ascii="Tahoma" w:hAnsi="Tahoma" w:cs="Tahoma"/>
          <w:b/>
        </w:rPr>
      </w:pPr>
    </w:p>
    <w:p w14:paraId="3192446E" w14:textId="77777777" w:rsidR="004958CB" w:rsidRPr="00C8579C" w:rsidRDefault="00654AC8" w:rsidP="0063302D">
      <w:pPr>
        <w:keepNext/>
        <w:keepLines/>
        <w:ind w:right="424"/>
        <w:jc w:val="center"/>
        <w:rPr>
          <w:rFonts w:ascii="Tahoma" w:hAnsi="Tahoma" w:cs="Tahoma"/>
        </w:rPr>
      </w:pPr>
      <w:r w:rsidRPr="00C8579C">
        <w:rPr>
          <w:rFonts w:ascii="Tahoma" w:hAnsi="Tahoma" w:cs="Tahoma"/>
          <w:sz w:val="24"/>
        </w:rPr>
        <w:t xml:space="preserve">ZA ODDAJO JAVNEGA NAROČILA </w:t>
      </w:r>
      <w:r w:rsidR="004958CB" w:rsidRPr="00C8579C">
        <w:rPr>
          <w:rFonts w:ascii="Tahoma" w:hAnsi="Tahoma" w:cs="Tahoma"/>
          <w:sz w:val="24"/>
        </w:rPr>
        <w:t xml:space="preserve">PO </w:t>
      </w:r>
      <w:r w:rsidR="00AE4BEB" w:rsidRPr="00C8579C">
        <w:rPr>
          <w:rFonts w:ascii="Tahoma" w:hAnsi="Tahoma" w:cs="Tahoma"/>
          <w:sz w:val="24"/>
        </w:rPr>
        <w:t xml:space="preserve">ODPRTEM </w:t>
      </w:r>
      <w:r w:rsidR="00F047D9" w:rsidRPr="00C8579C">
        <w:rPr>
          <w:rFonts w:ascii="Tahoma" w:hAnsi="Tahoma" w:cs="Tahoma"/>
          <w:sz w:val="24"/>
        </w:rPr>
        <w:t>POSTOPKU</w:t>
      </w:r>
      <w:r w:rsidR="0094415D" w:rsidRPr="00C8579C">
        <w:rPr>
          <w:rFonts w:ascii="Tahoma" w:hAnsi="Tahoma" w:cs="Tahoma"/>
          <w:sz w:val="24"/>
        </w:rPr>
        <w:t xml:space="preserve"> ZA</w:t>
      </w:r>
    </w:p>
    <w:p w14:paraId="53580EF8" w14:textId="77777777" w:rsidR="004958CB" w:rsidRPr="00C8579C" w:rsidRDefault="004958CB" w:rsidP="0063302D">
      <w:pPr>
        <w:keepNext/>
        <w:keepLines/>
        <w:ind w:right="424"/>
        <w:jc w:val="center"/>
        <w:rPr>
          <w:rFonts w:ascii="Tahoma" w:hAnsi="Tahoma" w:cs="Tahoma"/>
        </w:rPr>
      </w:pPr>
    </w:p>
    <w:p w14:paraId="74432638" w14:textId="77777777" w:rsidR="00444E72" w:rsidRPr="00C8579C" w:rsidRDefault="00444E72" w:rsidP="0063302D">
      <w:pPr>
        <w:keepNext/>
        <w:keepLines/>
        <w:ind w:right="424"/>
        <w:jc w:val="center"/>
        <w:rPr>
          <w:rFonts w:ascii="Tahoma" w:hAnsi="Tahoma" w:cs="Tahoma"/>
        </w:rPr>
      </w:pPr>
    </w:p>
    <w:p w14:paraId="4F1E2249" w14:textId="5D225016" w:rsidR="004958CB" w:rsidRPr="00C8579C" w:rsidRDefault="00F71405" w:rsidP="0063302D">
      <w:pPr>
        <w:keepNext/>
        <w:keepLines/>
        <w:ind w:right="424"/>
        <w:jc w:val="center"/>
        <w:rPr>
          <w:rFonts w:ascii="Tahoma" w:hAnsi="Tahoma" w:cs="Tahoma"/>
          <w:b/>
        </w:rPr>
      </w:pPr>
      <w:r w:rsidRPr="00F4492B">
        <w:rPr>
          <w:rFonts w:ascii="Tahoma" w:hAnsi="Tahoma" w:cs="Tahoma"/>
          <w:b/>
          <w:bCs/>
          <w:color w:val="000000"/>
          <w:sz w:val="28"/>
          <w:szCs w:val="28"/>
        </w:rPr>
        <w:t>Prevzem digestata z EWC oznako 19 06 04 iz obdelave KO v RCERO za obdobje 36 mesecev</w:t>
      </w:r>
    </w:p>
    <w:p w14:paraId="521632BE" w14:textId="77777777" w:rsidR="004958CB" w:rsidRPr="00C8579C" w:rsidRDefault="004958CB" w:rsidP="0063302D">
      <w:pPr>
        <w:keepNext/>
        <w:keepLines/>
        <w:ind w:right="424"/>
        <w:jc w:val="center"/>
        <w:rPr>
          <w:rFonts w:ascii="Tahoma" w:hAnsi="Tahoma" w:cs="Tahoma"/>
          <w:b/>
        </w:rPr>
      </w:pPr>
    </w:p>
    <w:p w14:paraId="38A59644" w14:textId="77777777" w:rsidR="004958CB" w:rsidRPr="00C8579C" w:rsidRDefault="004958CB" w:rsidP="0063302D">
      <w:pPr>
        <w:keepNext/>
        <w:keepLines/>
        <w:ind w:right="424"/>
        <w:jc w:val="center"/>
        <w:rPr>
          <w:rFonts w:ascii="Tahoma" w:hAnsi="Tahoma" w:cs="Tahoma"/>
          <w:b/>
        </w:rPr>
      </w:pPr>
    </w:p>
    <w:p w14:paraId="4382701E" w14:textId="77777777" w:rsidR="004958CB" w:rsidRPr="00C8579C" w:rsidRDefault="004958CB" w:rsidP="0063302D">
      <w:pPr>
        <w:keepNext/>
        <w:keepLines/>
        <w:ind w:right="424"/>
        <w:jc w:val="center"/>
        <w:rPr>
          <w:rFonts w:ascii="Tahoma" w:hAnsi="Tahoma" w:cs="Tahoma"/>
          <w:b/>
        </w:rPr>
      </w:pPr>
    </w:p>
    <w:p w14:paraId="7E13F853" w14:textId="77777777" w:rsidR="007C70A1" w:rsidRPr="00C8579C" w:rsidRDefault="007C70A1" w:rsidP="0063302D">
      <w:pPr>
        <w:keepNext/>
        <w:keepLines/>
        <w:ind w:right="424"/>
        <w:jc w:val="center"/>
        <w:rPr>
          <w:rFonts w:ascii="Tahoma" w:hAnsi="Tahoma" w:cs="Tahoma"/>
        </w:rPr>
      </w:pPr>
    </w:p>
    <w:p w14:paraId="5F2A88A7" w14:textId="77777777" w:rsidR="00F46CA6" w:rsidRPr="00C8579C" w:rsidRDefault="00F46CA6" w:rsidP="0063302D">
      <w:pPr>
        <w:keepNext/>
        <w:keepLines/>
        <w:ind w:right="424"/>
        <w:jc w:val="center"/>
        <w:rPr>
          <w:rFonts w:ascii="Tahoma" w:hAnsi="Tahoma" w:cs="Tahoma"/>
          <w:noProof/>
        </w:rPr>
      </w:pPr>
    </w:p>
    <w:p w14:paraId="7DC95C49" w14:textId="77777777" w:rsidR="00650419" w:rsidRPr="00C8579C" w:rsidRDefault="00650419" w:rsidP="0063302D">
      <w:pPr>
        <w:keepNext/>
        <w:keepLines/>
        <w:ind w:right="424"/>
        <w:jc w:val="center"/>
        <w:rPr>
          <w:rFonts w:ascii="Tahoma" w:hAnsi="Tahoma" w:cs="Tahoma"/>
          <w:noProof/>
        </w:rPr>
      </w:pPr>
    </w:p>
    <w:p w14:paraId="30E652C2" w14:textId="77777777" w:rsidR="00F46CA6" w:rsidRPr="00C8579C" w:rsidRDefault="00F46CA6" w:rsidP="0063302D">
      <w:pPr>
        <w:keepNext/>
        <w:keepLines/>
        <w:ind w:right="424"/>
        <w:jc w:val="center"/>
        <w:rPr>
          <w:rFonts w:ascii="Tahoma" w:hAnsi="Tahoma" w:cs="Tahoma"/>
          <w:noProof/>
        </w:rPr>
      </w:pPr>
    </w:p>
    <w:p w14:paraId="0F01A83B" w14:textId="0B152786" w:rsidR="00413199" w:rsidRPr="00C8579C" w:rsidRDefault="000D748B" w:rsidP="0063302D">
      <w:pPr>
        <w:keepNext/>
        <w:keepLines/>
        <w:tabs>
          <w:tab w:val="left" w:pos="567"/>
        </w:tabs>
        <w:jc w:val="center"/>
        <w:rPr>
          <w:rFonts w:ascii="Tahoma" w:hAnsi="Tahoma" w:cs="Tahoma"/>
          <w:noProof/>
        </w:rPr>
        <w:sectPr w:rsidR="00413199" w:rsidRPr="00C8579C" w:rsidSect="001F39E8">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sectPr>
      </w:pPr>
      <w:r w:rsidRPr="00C8579C">
        <w:rPr>
          <w:rFonts w:ascii="Tahoma" w:hAnsi="Tahoma" w:cs="Tahoma"/>
          <w:noProof/>
        </w:rPr>
        <w:t>Ljubljana,</w:t>
      </w:r>
      <w:r w:rsidR="00AF2BCA" w:rsidRPr="00C8579C">
        <w:rPr>
          <w:rFonts w:ascii="Tahoma" w:hAnsi="Tahoma" w:cs="Tahoma"/>
          <w:noProof/>
        </w:rPr>
        <w:t xml:space="preserve"> </w:t>
      </w:r>
      <w:r w:rsidR="00F60C8F">
        <w:rPr>
          <w:rFonts w:ascii="Tahoma" w:hAnsi="Tahoma" w:cs="Tahoma"/>
          <w:noProof/>
        </w:rPr>
        <w:t xml:space="preserve">28. </w:t>
      </w:r>
      <w:bookmarkStart w:id="0" w:name="_GoBack"/>
      <w:bookmarkEnd w:id="0"/>
      <w:r w:rsidR="003D1A8A">
        <w:rPr>
          <w:rFonts w:ascii="Tahoma" w:hAnsi="Tahoma" w:cs="Tahoma"/>
          <w:noProof/>
        </w:rPr>
        <w:t xml:space="preserve">marec </w:t>
      </w:r>
      <w:r w:rsidR="00F71405">
        <w:rPr>
          <w:rFonts w:ascii="Tahoma" w:hAnsi="Tahoma" w:cs="Tahoma"/>
          <w:noProof/>
        </w:rPr>
        <w:t>2024</w:t>
      </w:r>
    </w:p>
    <w:p w14:paraId="4D9FAB69" w14:textId="77777777" w:rsidR="007C70A1" w:rsidRPr="00C8579C" w:rsidRDefault="007C70A1" w:rsidP="0063302D">
      <w:pPr>
        <w:pStyle w:val="Naslov1"/>
        <w:keepLines/>
        <w:jc w:val="center"/>
        <w:rPr>
          <w:rFonts w:ascii="Tahoma" w:hAnsi="Tahoma" w:cs="Tahoma"/>
          <w:sz w:val="28"/>
          <w:szCs w:val="28"/>
          <w:lang w:val="sl-SI"/>
        </w:rPr>
      </w:pPr>
      <w:bookmarkStart w:id="1" w:name="_Toc178483388"/>
      <w:r w:rsidRPr="00C8579C">
        <w:rPr>
          <w:rFonts w:ascii="Tahoma" w:hAnsi="Tahoma" w:cs="Tahoma"/>
          <w:sz w:val="28"/>
          <w:szCs w:val="28"/>
          <w:lang w:val="sl-SI"/>
        </w:rPr>
        <w:lastRenderedPageBreak/>
        <w:t xml:space="preserve">POVABILO K ODDAJI </w:t>
      </w:r>
      <w:bookmarkEnd w:id="1"/>
      <w:r w:rsidR="00037AB0" w:rsidRPr="00C8579C">
        <w:rPr>
          <w:rFonts w:ascii="Tahoma" w:hAnsi="Tahoma" w:cs="Tahoma"/>
          <w:sz w:val="28"/>
          <w:szCs w:val="28"/>
          <w:lang w:val="sl-SI"/>
        </w:rPr>
        <w:t>PONUDBE</w:t>
      </w:r>
    </w:p>
    <w:p w14:paraId="017FBC08" w14:textId="77777777" w:rsidR="007C70A1" w:rsidRPr="00C8579C" w:rsidRDefault="007C70A1" w:rsidP="0063302D">
      <w:pPr>
        <w:keepNext/>
        <w:keepLines/>
        <w:tabs>
          <w:tab w:val="left" w:pos="2895"/>
        </w:tabs>
        <w:rPr>
          <w:rFonts w:ascii="Tahoma" w:hAnsi="Tahoma" w:cs="Tahoma"/>
        </w:rPr>
      </w:pPr>
      <w:r w:rsidRPr="00C8579C">
        <w:rPr>
          <w:rFonts w:ascii="Tahoma" w:hAnsi="Tahoma" w:cs="Tahoma"/>
        </w:rPr>
        <w:tab/>
      </w:r>
    </w:p>
    <w:p w14:paraId="1C5D2D11" w14:textId="77777777" w:rsidR="007C70A1" w:rsidRPr="00C8579C" w:rsidRDefault="007C70A1" w:rsidP="0063302D">
      <w:pPr>
        <w:keepNext/>
        <w:keepLines/>
        <w:rPr>
          <w:rFonts w:ascii="Tahoma" w:hAnsi="Tahoma" w:cs="Tahoma"/>
        </w:rPr>
      </w:pPr>
    </w:p>
    <w:p w14:paraId="3D969475" w14:textId="77777777" w:rsidR="007C70A1" w:rsidRPr="00C8579C" w:rsidRDefault="007C70A1" w:rsidP="0063302D">
      <w:pPr>
        <w:keepNext/>
        <w:keepLines/>
        <w:rPr>
          <w:rFonts w:ascii="Tahoma" w:hAnsi="Tahoma" w:cs="Tahoma"/>
        </w:rPr>
      </w:pPr>
    </w:p>
    <w:p w14:paraId="54CA2315" w14:textId="77777777" w:rsidR="007C70A1" w:rsidRPr="00C8579C" w:rsidRDefault="007C70A1" w:rsidP="0063302D">
      <w:pPr>
        <w:keepNext/>
        <w:keepLines/>
        <w:rPr>
          <w:rFonts w:ascii="Tahoma" w:hAnsi="Tahoma" w:cs="Tahoma"/>
        </w:rPr>
      </w:pPr>
    </w:p>
    <w:p w14:paraId="69B0C53A" w14:textId="77777777" w:rsidR="007C70A1" w:rsidRPr="00C8579C" w:rsidRDefault="00A04160" w:rsidP="0063302D">
      <w:pPr>
        <w:keepNext/>
        <w:keepLines/>
        <w:jc w:val="both"/>
        <w:rPr>
          <w:rFonts w:ascii="Tahoma" w:hAnsi="Tahoma" w:cs="Tahoma"/>
        </w:rPr>
      </w:pPr>
      <w:r w:rsidRPr="00C8579C">
        <w:rPr>
          <w:rFonts w:ascii="Tahoma" w:hAnsi="Tahoma" w:cs="Tahoma"/>
        </w:rPr>
        <w:t xml:space="preserve">JAVNI HOLDING Ljubljana, d.o.o., </w:t>
      </w:r>
      <w:r w:rsidR="00AA024E" w:rsidRPr="00C8579C">
        <w:rPr>
          <w:rFonts w:ascii="Tahoma" w:hAnsi="Tahoma" w:cs="Tahoma"/>
        </w:rPr>
        <w:t>Verovškova ulica 70</w:t>
      </w:r>
      <w:r w:rsidR="008720E4" w:rsidRPr="00C8579C">
        <w:rPr>
          <w:rFonts w:ascii="Tahoma" w:hAnsi="Tahoma" w:cs="Tahoma"/>
        </w:rPr>
        <w:t xml:space="preserve">, </w:t>
      </w:r>
      <w:r w:rsidR="001E083D" w:rsidRPr="00C8579C">
        <w:rPr>
          <w:rFonts w:ascii="Tahoma" w:hAnsi="Tahoma" w:cs="Tahoma"/>
        </w:rPr>
        <w:t xml:space="preserve">1000 </w:t>
      </w:r>
      <w:r w:rsidR="008720E4" w:rsidRPr="00C8579C">
        <w:rPr>
          <w:rFonts w:ascii="Tahoma" w:hAnsi="Tahoma" w:cs="Tahoma"/>
        </w:rPr>
        <w:t>Ljubljana</w:t>
      </w:r>
      <w:r w:rsidR="007C70A1" w:rsidRPr="00C8579C">
        <w:rPr>
          <w:rFonts w:ascii="Tahoma" w:hAnsi="Tahoma" w:cs="Tahoma"/>
        </w:rPr>
        <w:t xml:space="preserve">, na podlagi </w:t>
      </w:r>
      <w:r w:rsidR="000778AC" w:rsidRPr="00C8579C">
        <w:rPr>
          <w:rFonts w:ascii="Tahoma" w:hAnsi="Tahoma" w:cs="Tahoma"/>
        </w:rPr>
        <w:t xml:space="preserve">pooblastila </w:t>
      </w:r>
      <w:r w:rsidR="0094613F" w:rsidRPr="00C8579C">
        <w:rPr>
          <w:rFonts w:ascii="Tahoma" w:hAnsi="Tahoma" w:cs="Tahoma"/>
        </w:rPr>
        <w:t xml:space="preserve">naročnika </w:t>
      </w:r>
      <w:r w:rsidR="0094613F" w:rsidRPr="00C8579C">
        <w:rPr>
          <w:rFonts w:ascii="Tahoma" w:hAnsi="Tahoma" w:cs="Tahoma"/>
          <w:bCs/>
          <w:noProof/>
        </w:rPr>
        <w:t>JAVNO PODJETJE VODOVOD KANALIZACIJA SNAGA d.o.o.</w:t>
      </w:r>
      <w:r w:rsidR="000778AC" w:rsidRPr="00C8579C">
        <w:rPr>
          <w:rFonts w:ascii="Tahoma" w:hAnsi="Tahoma" w:cs="Tahoma"/>
          <w:bCs/>
        </w:rPr>
        <w:t xml:space="preserve">, </w:t>
      </w:r>
    </w:p>
    <w:p w14:paraId="3D8B31CA" w14:textId="77777777" w:rsidR="007C70A1" w:rsidRPr="00C8579C" w:rsidRDefault="007C70A1" w:rsidP="0063302D">
      <w:pPr>
        <w:keepNext/>
        <w:keepLines/>
        <w:rPr>
          <w:rFonts w:ascii="Tahoma" w:hAnsi="Tahoma" w:cs="Tahoma"/>
        </w:rPr>
      </w:pPr>
    </w:p>
    <w:p w14:paraId="2001E58E" w14:textId="77777777" w:rsidR="007C70A1" w:rsidRPr="00C8579C" w:rsidRDefault="007C70A1" w:rsidP="0063302D">
      <w:pPr>
        <w:keepNext/>
        <w:keepLines/>
        <w:jc w:val="center"/>
        <w:rPr>
          <w:rFonts w:ascii="Tahoma" w:hAnsi="Tahoma" w:cs="Tahoma"/>
        </w:rPr>
      </w:pPr>
    </w:p>
    <w:p w14:paraId="03D043E5" w14:textId="77777777" w:rsidR="007C70A1" w:rsidRPr="00C8579C" w:rsidRDefault="007C70A1" w:rsidP="0063302D">
      <w:pPr>
        <w:keepNext/>
        <w:keepLines/>
        <w:rPr>
          <w:rFonts w:ascii="Tahoma" w:hAnsi="Tahoma" w:cs="Tahoma"/>
          <w:b/>
        </w:rPr>
      </w:pPr>
      <w:r w:rsidRPr="00C8579C">
        <w:rPr>
          <w:rFonts w:ascii="Tahoma" w:hAnsi="Tahoma" w:cs="Tahoma"/>
          <w:b/>
        </w:rPr>
        <w:t xml:space="preserve"> vabi </w:t>
      </w:r>
    </w:p>
    <w:p w14:paraId="67C94A5B" w14:textId="77777777" w:rsidR="007C70A1" w:rsidRPr="00C8579C" w:rsidRDefault="007C70A1" w:rsidP="0063302D">
      <w:pPr>
        <w:keepNext/>
        <w:keepLines/>
        <w:jc w:val="center"/>
        <w:rPr>
          <w:rFonts w:ascii="Tahoma" w:hAnsi="Tahoma" w:cs="Tahoma"/>
        </w:rPr>
      </w:pPr>
    </w:p>
    <w:p w14:paraId="30367EAB" w14:textId="77777777" w:rsidR="007C70A1" w:rsidRPr="00C8579C" w:rsidRDefault="007C70A1" w:rsidP="0063302D">
      <w:pPr>
        <w:keepNext/>
        <w:keepLines/>
        <w:jc w:val="center"/>
        <w:rPr>
          <w:rFonts w:ascii="Tahoma" w:hAnsi="Tahoma" w:cs="Tahoma"/>
        </w:rPr>
      </w:pPr>
    </w:p>
    <w:p w14:paraId="35A63865" w14:textId="77777777" w:rsidR="00D9227D" w:rsidRPr="00C8579C" w:rsidRDefault="00D9227D" w:rsidP="0063302D">
      <w:pPr>
        <w:keepNext/>
        <w:keepLines/>
        <w:jc w:val="center"/>
        <w:rPr>
          <w:rFonts w:ascii="Tahoma" w:hAnsi="Tahoma" w:cs="Tahoma"/>
        </w:rPr>
      </w:pPr>
    </w:p>
    <w:p w14:paraId="44CE3F1A" w14:textId="469B97BC" w:rsidR="007C70A1" w:rsidRPr="00C8579C" w:rsidRDefault="007C70A1" w:rsidP="0063302D">
      <w:pPr>
        <w:keepNext/>
        <w:keepLines/>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w:t>
      </w:r>
      <w:r w:rsidR="007F1692" w:rsidRPr="00C8579C">
        <w:rPr>
          <w:rFonts w:ascii="Tahoma" w:hAnsi="Tahoma" w:cs="Tahoma"/>
        </w:rPr>
        <w:t>dokumentacije</w:t>
      </w:r>
      <w:r w:rsidR="003D1A8A">
        <w:rPr>
          <w:rFonts w:ascii="Tahoma" w:hAnsi="Tahoma" w:cs="Tahoma"/>
        </w:rPr>
        <w:t xml:space="preserve"> v zvezi z oddajo javnega naročila (v nadaljevanju: razpisna dokumentacija) za</w:t>
      </w:r>
      <w:r w:rsidR="00905A92" w:rsidRPr="00C8579C">
        <w:rPr>
          <w:rFonts w:ascii="Tahoma" w:hAnsi="Tahoma" w:cs="Tahoma"/>
        </w:rPr>
        <w:t>:</w:t>
      </w:r>
    </w:p>
    <w:p w14:paraId="37579C11" w14:textId="77777777" w:rsidR="007C70A1" w:rsidRPr="00C8579C" w:rsidRDefault="007C70A1" w:rsidP="0063302D">
      <w:pPr>
        <w:keepNext/>
        <w:keepLines/>
        <w:rPr>
          <w:rFonts w:ascii="Tahoma" w:hAnsi="Tahoma" w:cs="Tahoma"/>
        </w:rPr>
      </w:pPr>
    </w:p>
    <w:p w14:paraId="370B06ED" w14:textId="77777777" w:rsidR="001B10C8" w:rsidRPr="00C8579C" w:rsidRDefault="001B10C8" w:rsidP="0063302D">
      <w:pPr>
        <w:keepNext/>
        <w:keepLines/>
        <w:rPr>
          <w:rFonts w:ascii="Tahoma" w:hAnsi="Tahoma" w:cs="Tahoma"/>
        </w:rPr>
      </w:pPr>
    </w:p>
    <w:p w14:paraId="3D158844" w14:textId="18FF9FBF" w:rsidR="009A5F76" w:rsidRPr="00C8579C" w:rsidRDefault="00FF0BBB" w:rsidP="0063302D">
      <w:pPr>
        <w:keepNext/>
        <w:keepLines/>
        <w:ind w:right="424"/>
        <w:jc w:val="center"/>
        <w:rPr>
          <w:rFonts w:ascii="Tahoma" w:hAnsi="Tahoma" w:cs="Tahoma"/>
          <w:b/>
          <w:color w:val="000000"/>
          <w:sz w:val="28"/>
          <w:szCs w:val="28"/>
        </w:rPr>
      </w:pPr>
      <w:r w:rsidRPr="00C8579C">
        <w:rPr>
          <w:rFonts w:ascii="Tahoma" w:hAnsi="Tahoma" w:cs="Tahoma"/>
          <w:b/>
          <w:color w:val="000000"/>
          <w:sz w:val="28"/>
          <w:szCs w:val="28"/>
        </w:rPr>
        <w:t>»</w:t>
      </w:r>
      <w:r w:rsidR="00F71405" w:rsidRPr="00F4492B">
        <w:rPr>
          <w:rFonts w:ascii="Tahoma" w:hAnsi="Tahoma" w:cs="Tahoma"/>
          <w:b/>
          <w:bCs/>
          <w:color w:val="000000"/>
          <w:sz w:val="28"/>
          <w:szCs w:val="28"/>
        </w:rPr>
        <w:t>Prevzem digestata z EWC oznako 19 06 04 iz obdelave KO v RCERO za obdobje 36 mesecev</w:t>
      </w:r>
      <w:r w:rsidRPr="00C8579C">
        <w:rPr>
          <w:rFonts w:ascii="Tahoma" w:hAnsi="Tahoma" w:cs="Tahoma"/>
          <w:b/>
          <w:color w:val="000000"/>
          <w:sz w:val="28"/>
          <w:szCs w:val="28"/>
        </w:rPr>
        <w:t>«</w:t>
      </w:r>
      <w:r w:rsidR="009A5F76" w:rsidRPr="00C8579C">
        <w:rPr>
          <w:rFonts w:ascii="Tahoma" w:hAnsi="Tahoma" w:cs="Tahoma"/>
          <w:b/>
          <w:color w:val="000000"/>
          <w:sz w:val="28"/>
          <w:szCs w:val="28"/>
        </w:rPr>
        <w:t xml:space="preserve"> </w:t>
      </w:r>
    </w:p>
    <w:p w14:paraId="7E196E31" w14:textId="77777777" w:rsidR="007C70A1" w:rsidRPr="00C8579C" w:rsidRDefault="007C70A1" w:rsidP="0063302D">
      <w:pPr>
        <w:keepNext/>
        <w:keepLines/>
        <w:jc w:val="center"/>
        <w:rPr>
          <w:rFonts w:ascii="Tahoma" w:hAnsi="Tahoma" w:cs="Tahoma"/>
        </w:rPr>
      </w:pPr>
    </w:p>
    <w:p w14:paraId="30A557AC" w14:textId="77777777" w:rsidR="007D7739" w:rsidRPr="00C8579C" w:rsidRDefault="007D7739" w:rsidP="0063302D">
      <w:pPr>
        <w:keepNext/>
        <w:keepLines/>
        <w:jc w:val="center"/>
        <w:rPr>
          <w:rFonts w:ascii="Tahoma" w:hAnsi="Tahoma" w:cs="Tahoma"/>
        </w:rPr>
      </w:pPr>
    </w:p>
    <w:p w14:paraId="52211D5A" w14:textId="77777777" w:rsidR="007F3A0A" w:rsidRPr="00C8579C" w:rsidRDefault="007F3A0A" w:rsidP="0063302D">
      <w:pPr>
        <w:keepNext/>
        <w:keepLines/>
        <w:jc w:val="both"/>
        <w:rPr>
          <w:rFonts w:ascii="Tahoma" w:hAnsi="Tahoma" w:cs="Tahoma"/>
        </w:rPr>
      </w:pPr>
    </w:p>
    <w:p w14:paraId="5B6FE48E" w14:textId="77777777" w:rsidR="00D9227D" w:rsidRPr="00C8579C" w:rsidRDefault="00D9227D" w:rsidP="0063302D">
      <w:pPr>
        <w:keepNext/>
        <w:keepLines/>
        <w:rPr>
          <w:rFonts w:ascii="Tahoma" w:hAnsi="Tahoma" w:cs="Tahoma"/>
        </w:rPr>
      </w:pPr>
    </w:p>
    <w:p w14:paraId="6E9FF3C6" w14:textId="77777777" w:rsidR="007C70A1" w:rsidRPr="00C8579C" w:rsidRDefault="006A1CBC" w:rsidP="0063302D">
      <w:pPr>
        <w:keepNext/>
        <w:keepLines/>
        <w:jc w:val="both"/>
        <w:rPr>
          <w:rFonts w:ascii="Tahoma" w:hAnsi="Tahoma" w:cs="Tahoma"/>
        </w:rPr>
      </w:pPr>
      <w:r w:rsidRPr="00C8579C">
        <w:rPr>
          <w:rFonts w:ascii="Tahoma" w:hAnsi="Tahoma" w:cs="Tahoma"/>
        </w:rPr>
        <w:t>Razpisna d</w:t>
      </w:r>
      <w:r w:rsidR="007F1692" w:rsidRPr="00C8579C">
        <w:rPr>
          <w:rFonts w:ascii="Tahoma" w:hAnsi="Tahoma" w:cs="Tahoma"/>
        </w:rPr>
        <w:t xml:space="preserve">okumentacija </w:t>
      </w:r>
      <w:r w:rsidR="007C70A1" w:rsidRPr="00C8579C">
        <w:rPr>
          <w:rFonts w:ascii="Tahoma" w:hAnsi="Tahoma" w:cs="Tahoma"/>
        </w:rPr>
        <w:t>določa pre</w:t>
      </w:r>
      <w:r w:rsidR="002B3693" w:rsidRPr="00C8579C">
        <w:rPr>
          <w:rFonts w:ascii="Tahoma" w:hAnsi="Tahoma" w:cs="Tahoma"/>
        </w:rPr>
        <w:t>dmet javnega naročila ter</w:t>
      </w:r>
      <w:r w:rsidR="007C70A1" w:rsidRPr="00C8579C">
        <w:rPr>
          <w:rFonts w:ascii="Tahoma" w:hAnsi="Tahoma" w:cs="Tahoma"/>
        </w:rPr>
        <w:t xml:space="preserve"> pogoje </w:t>
      </w:r>
      <w:r w:rsidR="002B3693" w:rsidRPr="00C8579C">
        <w:rPr>
          <w:rFonts w:ascii="Tahoma" w:hAnsi="Tahoma" w:cs="Tahoma"/>
        </w:rPr>
        <w:t xml:space="preserve">za </w:t>
      </w:r>
      <w:r w:rsidR="001F195B" w:rsidRPr="00C8579C">
        <w:rPr>
          <w:rFonts w:ascii="Tahoma" w:hAnsi="Tahoma" w:cs="Tahoma"/>
        </w:rPr>
        <w:t>izbiro najugodnejšega ponudnika</w:t>
      </w:r>
      <w:r w:rsidR="009A5F76" w:rsidRPr="00C8579C">
        <w:rPr>
          <w:rFonts w:ascii="Tahoma" w:hAnsi="Tahoma" w:cs="Tahoma"/>
        </w:rPr>
        <w:t>,</w:t>
      </w:r>
      <w:r w:rsidR="000D748B" w:rsidRPr="00C8579C">
        <w:rPr>
          <w:rFonts w:ascii="Tahoma" w:hAnsi="Tahoma" w:cs="Tahoma"/>
        </w:rPr>
        <w:t xml:space="preserve"> </w:t>
      </w:r>
      <w:r w:rsidR="001F195B" w:rsidRPr="00C8579C">
        <w:rPr>
          <w:rFonts w:ascii="Tahoma" w:hAnsi="Tahoma" w:cs="Tahoma"/>
        </w:rPr>
        <w:t>s katerim</w:t>
      </w:r>
      <w:r w:rsidR="002B3693" w:rsidRPr="00C8579C">
        <w:rPr>
          <w:rFonts w:ascii="Tahoma" w:hAnsi="Tahoma" w:cs="Tahoma"/>
        </w:rPr>
        <w:t xml:space="preserve"> bo sklen</w:t>
      </w:r>
      <w:r w:rsidR="008C6000" w:rsidRPr="00C8579C">
        <w:rPr>
          <w:rFonts w:ascii="Tahoma" w:hAnsi="Tahoma" w:cs="Tahoma"/>
        </w:rPr>
        <w:t>jen</w:t>
      </w:r>
      <w:r w:rsidR="00361C09" w:rsidRPr="00C8579C">
        <w:rPr>
          <w:rFonts w:ascii="Tahoma" w:hAnsi="Tahoma" w:cs="Tahoma"/>
        </w:rPr>
        <w:t xml:space="preserve"> </w:t>
      </w:r>
      <w:r w:rsidR="00D01E95" w:rsidRPr="00C8579C">
        <w:rPr>
          <w:rFonts w:ascii="Tahoma" w:hAnsi="Tahoma" w:cs="Tahoma"/>
        </w:rPr>
        <w:t>okvirni sporazum</w:t>
      </w:r>
      <w:r w:rsidR="00C82B33" w:rsidRPr="00C8579C">
        <w:rPr>
          <w:rFonts w:ascii="Tahoma" w:hAnsi="Tahoma" w:cs="Tahoma"/>
        </w:rPr>
        <w:t xml:space="preserve"> za </w:t>
      </w:r>
      <w:r w:rsidR="00C56429" w:rsidRPr="00C8579C">
        <w:rPr>
          <w:rFonts w:ascii="Tahoma" w:hAnsi="Tahoma" w:cs="Tahoma"/>
        </w:rPr>
        <w:t>predmetn</w:t>
      </w:r>
      <w:r w:rsidR="002B0FB8" w:rsidRPr="00C8579C">
        <w:rPr>
          <w:rFonts w:ascii="Tahoma" w:hAnsi="Tahoma" w:cs="Tahoma"/>
        </w:rPr>
        <w:t>o</w:t>
      </w:r>
      <w:r w:rsidR="00C56429" w:rsidRPr="00C8579C">
        <w:rPr>
          <w:rFonts w:ascii="Tahoma" w:hAnsi="Tahoma" w:cs="Tahoma"/>
        </w:rPr>
        <w:t xml:space="preserve"> </w:t>
      </w:r>
      <w:r w:rsidR="002B0FB8" w:rsidRPr="00C8579C">
        <w:rPr>
          <w:rFonts w:ascii="Tahoma" w:hAnsi="Tahoma" w:cs="Tahoma"/>
        </w:rPr>
        <w:t>javno naročilo</w:t>
      </w:r>
      <w:r w:rsidR="000D748B" w:rsidRPr="00C8579C">
        <w:rPr>
          <w:rFonts w:ascii="Tahoma" w:hAnsi="Tahoma" w:cs="Tahoma"/>
        </w:rPr>
        <w:t>.</w:t>
      </w:r>
    </w:p>
    <w:p w14:paraId="0957EB1E" w14:textId="77777777" w:rsidR="007C70A1" w:rsidRPr="00C8579C" w:rsidRDefault="007C70A1" w:rsidP="0063302D">
      <w:pPr>
        <w:keepNext/>
        <w:keepLines/>
        <w:rPr>
          <w:rFonts w:ascii="Tahoma" w:hAnsi="Tahoma" w:cs="Tahoma"/>
          <w:color w:val="FF0000"/>
        </w:rPr>
      </w:pPr>
    </w:p>
    <w:p w14:paraId="0CE39EDD" w14:textId="77777777" w:rsidR="007C70A1" w:rsidRPr="00C8579C" w:rsidRDefault="007C70A1" w:rsidP="0063302D">
      <w:pPr>
        <w:keepNext/>
        <w:keepLines/>
        <w:rPr>
          <w:rFonts w:ascii="Tahoma" w:hAnsi="Tahoma" w:cs="Tahoma"/>
          <w:color w:val="FF0000"/>
        </w:rPr>
      </w:pPr>
    </w:p>
    <w:p w14:paraId="13524A45" w14:textId="77777777" w:rsidR="007C70A1" w:rsidRPr="00C8579C" w:rsidRDefault="007C70A1" w:rsidP="0063302D">
      <w:pPr>
        <w:keepNext/>
        <w:keepLines/>
        <w:rPr>
          <w:rFonts w:ascii="Tahoma" w:hAnsi="Tahoma" w:cs="Tahoma"/>
          <w:color w:val="FF0000"/>
        </w:rPr>
      </w:pPr>
    </w:p>
    <w:p w14:paraId="56F80591" w14:textId="77777777" w:rsidR="007C70A1" w:rsidRPr="00C8579C" w:rsidRDefault="007C70A1" w:rsidP="0063302D">
      <w:pPr>
        <w:keepNext/>
        <w:keepLines/>
        <w:rPr>
          <w:rFonts w:ascii="Tahoma" w:hAnsi="Tahoma" w:cs="Tahoma"/>
          <w:color w:val="000000"/>
        </w:rPr>
      </w:pPr>
      <w:r w:rsidRPr="00C8579C">
        <w:rPr>
          <w:rFonts w:ascii="Tahoma" w:hAnsi="Tahoma" w:cs="Tahoma"/>
          <w:color w:val="000000"/>
        </w:rPr>
        <w:t>S spoštovanjem!</w:t>
      </w:r>
    </w:p>
    <w:p w14:paraId="03FA76FA" w14:textId="77777777" w:rsidR="00325548" w:rsidRPr="00C8579C" w:rsidRDefault="00325548" w:rsidP="0063302D">
      <w:pPr>
        <w:keepNext/>
        <w:keepLines/>
        <w:autoSpaceDE w:val="0"/>
        <w:autoSpaceDN w:val="0"/>
        <w:adjustRightInd w:val="0"/>
        <w:rPr>
          <w:rFonts w:ascii="Tahoma" w:hAnsi="Tahoma" w:cs="Tahoma"/>
        </w:rPr>
      </w:pPr>
    </w:p>
    <w:p w14:paraId="3AB30C7E" w14:textId="77777777" w:rsidR="00D9227D" w:rsidRPr="00C8579C" w:rsidRDefault="00D9227D" w:rsidP="0063302D">
      <w:pPr>
        <w:keepNext/>
        <w:keepLines/>
        <w:autoSpaceDE w:val="0"/>
        <w:autoSpaceDN w:val="0"/>
        <w:adjustRightInd w:val="0"/>
        <w:jc w:val="right"/>
        <w:rPr>
          <w:rFonts w:ascii="Tahoma" w:hAnsi="Tahoma" w:cs="Tahoma"/>
          <w:bCs/>
        </w:rPr>
      </w:pPr>
    </w:p>
    <w:p w14:paraId="01F3160B" w14:textId="77777777" w:rsidR="00325548" w:rsidRPr="00C8579C" w:rsidRDefault="00325548" w:rsidP="0063302D">
      <w:pPr>
        <w:keepNext/>
        <w:keepLines/>
        <w:autoSpaceDE w:val="0"/>
        <w:autoSpaceDN w:val="0"/>
        <w:adjustRightInd w:val="0"/>
        <w:jc w:val="right"/>
        <w:rPr>
          <w:rFonts w:ascii="Tahoma" w:hAnsi="Tahoma" w:cs="Tahoma"/>
          <w:bCs/>
        </w:rPr>
      </w:pPr>
    </w:p>
    <w:p w14:paraId="65A1566C" w14:textId="77777777" w:rsidR="00325548" w:rsidRPr="00C8579C" w:rsidRDefault="00325548" w:rsidP="0063302D">
      <w:pPr>
        <w:keepNext/>
        <w:keepLines/>
        <w:autoSpaceDE w:val="0"/>
        <w:autoSpaceDN w:val="0"/>
        <w:adjustRightInd w:val="0"/>
        <w:jc w:val="right"/>
        <w:rPr>
          <w:rFonts w:ascii="Tahoma" w:hAnsi="Tahoma" w:cs="Tahoma"/>
          <w:bCs/>
        </w:rPr>
      </w:pPr>
    </w:p>
    <w:p w14:paraId="797D5070" w14:textId="77777777" w:rsidR="00325548" w:rsidRPr="00C8579C" w:rsidRDefault="00325548" w:rsidP="0063302D">
      <w:pPr>
        <w:keepNext/>
        <w:keepLines/>
        <w:autoSpaceDE w:val="0"/>
        <w:autoSpaceDN w:val="0"/>
        <w:adjustRightInd w:val="0"/>
        <w:jc w:val="right"/>
        <w:rPr>
          <w:rFonts w:ascii="Tahoma" w:hAnsi="Tahoma" w:cs="Tahoma"/>
          <w:bCs/>
        </w:rPr>
      </w:pPr>
    </w:p>
    <w:p w14:paraId="52EAA1D6" w14:textId="5846E7EC" w:rsidR="00F71405" w:rsidRPr="007E1849" w:rsidRDefault="00F71405" w:rsidP="00F71405">
      <w:pPr>
        <w:keepLines/>
        <w:widowControl w:val="0"/>
        <w:autoSpaceDE w:val="0"/>
        <w:autoSpaceDN w:val="0"/>
        <w:adjustRightInd w:val="0"/>
        <w:ind w:left="4956" w:firstLine="708"/>
        <w:rPr>
          <w:rFonts w:ascii="Tahoma" w:hAnsi="Tahoma" w:cs="Tahoma"/>
          <w:bCs/>
        </w:rPr>
      </w:pPr>
      <w:r w:rsidRPr="007E1849">
        <w:rPr>
          <w:rFonts w:ascii="Tahoma" w:hAnsi="Tahoma" w:cs="Tahoma"/>
          <w:bCs/>
        </w:rPr>
        <w:t>JAVNI HOLDING Ljubljana, d.o.o.</w:t>
      </w:r>
    </w:p>
    <w:p w14:paraId="0E4F6463" w14:textId="77777777" w:rsidR="00F71405" w:rsidRPr="007E1849" w:rsidRDefault="00F71405" w:rsidP="00F71405">
      <w:pPr>
        <w:keepLines/>
        <w:widowControl w:val="0"/>
        <w:autoSpaceDE w:val="0"/>
        <w:autoSpaceDN w:val="0"/>
        <w:adjustRightInd w:val="0"/>
        <w:ind w:left="6372"/>
        <w:rPr>
          <w:rFonts w:ascii="Tahoma" w:hAnsi="Tahoma" w:cs="Tahoma"/>
          <w:bCs/>
        </w:rPr>
      </w:pPr>
      <w:r w:rsidRPr="007E1849">
        <w:rPr>
          <w:rFonts w:ascii="Tahoma" w:hAnsi="Tahoma" w:cs="Tahoma"/>
          <w:bCs/>
        </w:rPr>
        <w:t xml:space="preserve">     Direktor</w:t>
      </w:r>
    </w:p>
    <w:p w14:paraId="78AB8E92" w14:textId="11D07B08" w:rsidR="007C70A1" w:rsidRPr="00C8579C" w:rsidRDefault="003D1A8A" w:rsidP="00F71405">
      <w:pPr>
        <w:keepNext/>
        <w:keepLines/>
        <w:ind w:left="4956" w:firstLine="708"/>
        <w:rPr>
          <w:rFonts w:ascii="Tahoma" w:hAnsi="Tahoma" w:cs="Tahoma"/>
        </w:rPr>
      </w:pPr>
      <w:r>
        <w:rPr>
          <w:rFonts w:ascii="Tahoma" w:hAnsi="Tahoma" w:cs="Tahoma"/>
          <w:bCs/>
        </w:rPr>
        <w:t xml:space="preserve">        </w:t>
      </w:r>
      <w:r w:rsidR="00F71405" w:rsidRPr="007E1849">
        <w:rPr>
          <w:rFonts w:ascii="Tahoma" w:hAnsi="Tahoma" w:cs="Tahoma"/>
          <w:bCs/>
        </w:rPr>
        <w:t>l.r. Krištof Mlakar</w:t>
      </w:r>
    </w:p>
    <w:p w14:paraId="68895C7D" w14:textId="77777777" w:rsidR="007C70A1" w:rsidRPr="00C8579C" w:rsidRDefault="007C70A1" w:rsidP="0063302D">
      <w:pPr>
        <w:keepNext/>
        <w:keepLines/>
        <w:rPr>
          <w:rFonts w:ascii="Tahoma" w:hAnsi="Tahoma" w:cs="Tahoma"/>
        </w:rPr>
      </w:pPr>
    </w:p>
    <w:p w14:paraId="78AE2583" w14:textId="77777777" w:rsidR="00325548" w:rsidRPr="00C8579C" w:rsidRDefault="00325548" w:rsidP="0063302D">
      <w:pPr>
        <w:keepNext/>
        <w:keepLines/>
        <w:rPr>
          <w:rFonts w:ascii="Tahoma" w:hAnsi="Tahoma" w:cs="Tahoma"/>
        </w:rPr>
      </w:pPr>
    </w:p>
    <w:p w14:paraId="4BE20754" w14:textId="77777777" w:rsidR="00325548" w:rsidRPr="00C8579C" w:rsidRDefault="00325548" w:rsidP="0063302D">
      <w:pPr>
        <w:keepNext/>
        <w:keepLines/>
        <w:rPr>
          <w:rFonts w:ascii="Tahoma" w:hAnsi="Tahoma" w:cs="Tahoma"/>
        </w:rPr>
      </w:pPr>
    </w:p>
    <w:p w14:paraId="393FFB5B" w14:textId="77777777" w:rsidR="00325548" w:rsidRPr="00C8579C" w:rsidRDefault="00325548" w:rsidP="0063302D">
      <w:pPr>
        <w:keepNext/>
        <w:keepLines/>
        <w:rPr>
          <w:rFonts w:ascii="Tahoma" w:hAnsi="Tahoma" w:cs="Tahoma"/>
        </w:rPr>
      </w:pPr>
    </w:p>
    <w:p w14:paraId="669AA3BA" w14:textId="77777777" w:rsidR="00325548" w:rsidRPr="00C8579C" w:rsidRDefault="00325548" w:rsidP="0063302D">
      <w:pPr>
        <w:keepNext/>
        <w:keepLines/>
        <w:rPr>
          <w:rFonts w:ascii="Tahoma" w:hAnsi="Tahoma" w:cs="Tahoma"/>
        </w:rPr>
      </w:pPr>
    </w:p>
    <w:p w14:paraId="55881652" w14:textId="77777777" w:rsidR="00325548" w:rsidRPr="00C8579C" w:rsidRDefault="00325548" w:rsidP="0063302D">
      <w:pPr>
        <w:keepNext/>
        <w:keepLines/>
        <w:rPr>
          <w:rFonts w:ascii="Tahoma" w:hAnsi="Tahoma" w:cs="Tahoma"/>
        </w:rPr>
      </w:pPr>
    </w:p>
    <w:p w14:paraId="60CD3C60" w14:textId="77777777" w:rsidR="00542462" w:rsidRPr="00C8579C" w:rsidRDefault="00890FA5" w:rsidP="0063302D">
      <w:pPr>
        <w:keepNext/>
        <w:keepLines/>
        <w:numPr>
          <w:ilvl w:val="0"/>
          <w:numId w:val="2"/>
        </w:numPr>
        <w:jc w:val="both"/>
        <w:rPr>
          <w:rFonts w:ascii="Tahoma" w:hAnsi="Tahoma" w:cs="Tahoma"/>
          <w:b/>
          <w:sz w:val="24"/>
        </w:rPr>
      </w:pPr>
      <w:r w:rsidRPr="00C8579C">
        <w:rPr>
          <w:rFonts w:ascii="Tahoma" w:hAnsi="Tahoma" w:cs="Tahoma"/>
          <w:b/>
          <w:highlight w:val="lightGray"/>
        </w:rPr>
        <w:br w:type="page"/>
      </w:r>
      <w:r w:rsidR="00542462" w:rsidRPr="00C8579C">
        <w:rPr>
          <w:rFonts w:ascii="Tahoma" w:hAnsi="Tahoma" w:cs="Tahoma"/>
          <w:b/>
          <w:sz w:val="24"/>
        </w:rPr>
        <w:lastRenderedPageBreak/>
        <w:t xml:space="preserve">SPLOŠNA DOLOČILA </w:t>
      </w:r>
    </w:p>
    <w:p w14:paraId="3C9220FE" w14:textId="77777777" w:rsidR="007C70A1" w:rsidRPr="00C8579C" w:rsidRDefault="007C70A1" w:rsidP="0063302D">
      <w:pPr>
        <w:keepNext/>
        <w:keepLines/>
        <w:jc w:val="both"/>
        <w:rPr>
          <w:rFonts w:ascii="Tahoma" w:hAnsi="Tahoma" w:cs="Tahoma"/>
          <w:b/>
          <w:sz w:val="16"/>
          <w:szCs w:val="16"/>
        </w:rPr>
      </w:pPr>
    </w:p>
    <w:p w14:paraId="4D087C40" w14:textId="77777777" w:rsidR="007C70A1" w:rsidRPr="00C8579C" w:rsidRDefault="007C70A1" w:rsidP="0063302D">
      <w:pPr>
        <w:keepNext/>
        <w:keepLines/>
        <w:numPr>
          <w:ilvl w:val="1"/>
          <w:numId w:val="2"/>
        </w:numPr>
        <w:jc w:val="both"/>
        <w:rPr>
          <w:rFonts w:ascii="Tahoma" w:hAnsi="Tahoma" w:cs="Tahoma"/>
          <w:b/>
        </w:rPr>
      </w:pPr>
      <w:r w:rsidRPr="00C8579C">
        <w:rPr>
          <w:rFonts w:ascii="Tahoma" w:hAnsi="Tahoma" w:cs="Tahoma"/>
          <w:b/>
        </w:rPr>
        <w:t xml:space="preserve">Predmet javnega naročila </w:t>
      </w:r>
    </w:p>
    <w:p w14:paraId="59938422" w14:textId="77777777" w:rsidR="007C70A1" w:rsidRPr="00F2349A" w:rsidRDefault="007C70A1" w:rsidP="0063302D">
      <w:pPr>
        <w:keepNext/>
        <w:keepLines/>
        <w:jc w:val="both"/>
        <w:rPr>
          <w:rFonts w:ascii="Tahoma" w:hAnsi="Tahoma" w:cs="Tahoma"/>
          <w:color w:val="000000"/>
        </w:rPr>
      </w:pPr>
    </w:p>
    <w:p w14:paraId="0B40E0E0" w14:textId="427C9759" w:rsidR="00FE3DED" w:rsidRPr="00F2349A" w:rsidRDefault="00FE3DED" w:rsidP="0063302D">
      <w:pPr>
        <w:keepNext/>
        <w:keepLines/>
        <w:jc w:val="both"/>
        <w:rPr>
          <w:rFonts w:ascii="Tahoma" w:hAnsi="Tahoma" w:cs="Tahoma"/>
          <w:color w:val="000000"/>
        </w:rPr>
      </w:pPr>
      <w:r w:rsidRPr="00F2349A">
        <w:rPr>
          <w:rFonts w:ascii="Tahoma" w:hAnsi="Tahoma" w:cs="Tahoma"/>
          <w:color w:val="000000"/>
        </w:rPr>
        <w:t xml:space="preserve">Predmet javnega naročila </w:t>
      </w:r>
      <w:r w:rsidR="00F71405">
        <w:rPr>
          <w:rFonts w:ascii="Tahoma" w:hAnsi="Tahoma"/>
          <w:b/>
          <w:bCs/>
          <w:color w:val="000000"/>
        </w:rPr>
        <w:t>je p</w:t>
      </w:r>
      <w:r w:rsidR="00F71405" w:rsidRPr="00F71405">
        <w:rPr>
          <w:rFonts w:ascii="Tahoma" w:hAnsi="Tahoma"/>
          <w:b/>
          <w:bCs/>
          <w:color w:val="000000"/>
        </w:rPr>
        <w:t xml:space="preserve">revzem digestata z EWC oznako 19 06 04 </w:t>
      </w:r>
      <w:r w:rsidR="00E20210" w:rsidRPr="002058BA">
        <w:rPr>
          <w:rFonts w:ascii="Tahoma" w:hAnsi="Tahoma"/>
          <w:color w:val="000000"/>
        </w:rPr>
        <w:t>(v nadaljevanju tudi: produkt</w:t>
      </w:r>
      <w:r w:rsidR="00E20210">
        <w:rPr>
          <w:rFonts w:ascii="Tahoma" w:hAnsi="Tahoma" w:cs="Tahoma"/>
        </w:rPr>
        <w:t xml:space="preserve"> ali digestat</w:t>
      </w:r>
      <w:r w:rsidR="00E20210" w:rsidRPr="002058BA">
        <w:rPr>
          <w:rFonts w:ascii="Tahoma" w:hAnsi="Tahoma"/>
          <w:color w:val="000000"/>
        </w:rPr>
        <w:t>)</w:t>
      </w:r>
      <w:r w:rsidRPr="00F2349A">
        <w:rPr>
          <w:rFonts w:ascii="Tahoma" w:hAnsi="Tahoma" w:cs="Tahoma"/>
          <w:color w:val="000000"/>
        </w:rPr>
        <w:t xml:space="preserve"> </w:t>
      </w:r>
      <w:r w:rsidRPr="00F2349A">
        <w:rPr>
          <w:rFonts w:ascii="Tahoma" w:hAnsi="Tahoma" w:cs="Tahoma"/>
          <w:b/>
          <w:color w:val="000000"/>
        </w:rPr>
        <w:t>iz obdelave komunalnih odpadkov</w:t>
      </w:r>
      <w:r w:rsidRPr="00F2349A">
        <w:rPr>
          <w:rFonts w:ascii="Tahoma" w:hAnsi="Tahoma" w:cs="Tahoma"/>
          <w:color w:val="000000"/>
        </w:rPr>
        <w:t xml:space="preserve"> (v nadaljevanju KO), ki nastajajo v procesu obdelave odpadkov v obratu za mehansko-biološko obdelavo (v nadaljevanju: MBO) Regijskega centra za ravnanje z odpadki Ljubljana, Cesta dveh cesarjev 101, 1000 Ljubljana (v </w:t>
      </w:r>
      <w:r w:rsidR="006B7626" w:rsidRPr="00F2349A">
        <w:rPr>
          <w:rFonts w:ascii="Tahoma" w:hAnsi="Tahoma" w:cs="Tahoma"/>
          <w:color w:val="000000"/>
        </w:rPr>
        <w:t>nadaljevanju: RCERO Ljubljana).</w:t>
      </w:r>
    </w:p>
    <w:p w14:paraId="52FFA0A7" w14:textId="77777777" w:rsidR="00FE3DED" w:rsidRPr="00FE3DED" w:rsidRDefault="00FE3DED" w:rsidP="0063302D">
      <w:pPr>
        <w:keepNext/>
        <w:keepLines/>
        <w:jc w:val="both"/>
        <w:rPr>
          <w:rFonts w:ascii="Tahoma" w:hAnsi="Tahoma" w:cs="Tahoma"/>
        </w:rPr>
      </w:pPr>
    </w:p>
    <w:p w14:paraId="33C3181C" w14:textId="77777777" w:rsidR="00E20210" w:rsidRPr="00C8579C" w:rsidRDefault="00E20210" w:rsidP="0063302D">
      <w:pPr>
        <w:keepNext/>
        <w:keepLines/>
        <w:jc w:val="both"/>
        <w:rPr>
          <w:rFonts w:ascii="Tahoma" w:hAnsi="Tahoma" w:cs="Tahoma"/>
        </w:rPr>
      </w:pPr>
      <w:r w:rsidRPr="00C8579C">
        <w:rPr>
          <w:rFonts w:ascii="Tahoma" w:hAnsi="Tahoma" w:cs="Tahoma"/>
        </w:rPr>
        <w:t>Predviden je prevzem, odvoz in nadaljnja obdelava nastale količine produkta digestat.</w:t>
      </w:r>
    </w:p>
    <w:p w14:paraId="5E80C429" w14:textId="77777777" w:rsidR="003124D0" w:rsidRDefault="003124D0" w:rsidP="0063302D">
      <w:pPr>
        <w:keepNext/>
        <w:keepLines/>
        <w:jc w:val="both"/>
        <w:rPr>
          <w:rFonts w:ascii="Tahoma" w:hAnsi="Tahoma" w:cs="Tahoma"/>
        </w:rPr>
      </w:pPr>
    </w:p>
    <w:p w14:paraId="0CF23882" w14:textId="128879F2" w:rsidR="00E20210" w:rsidRPr="003124D0" w:rsidRDefault="00E20210" w:rsidP="0063302D">
      <w:pPr>
        <w:keepNext/>
        <w:keepLines/>
        <w:jc w:val="both"/>
        <w:rPr>
          <w:rFonts w:ascii="Tahoma" w:hAnsi="Tahoma" w:cs="Tahoma"/>
          <w:b/>
        </w:rPr>
      </w:pPr>
      <w:r w:rsidRPr="003124D0">
        <w:rPr>
          <w:rFonts w:ascii="Tahoma" w:hAnsi="Tahoma" w:cs="Tahoma"/>
          <w:color w:val="000000"/>
        </w:rPr>
        <w:t>Okvirni</w:t>
      </w:r>
      <w:r w:rsidRPr="003124D0">
        <w:rPr>
          <w:rFonts w:ascii="Tahoma" w:hAnsi="Tahoma"/>
          <w:color w:val="000000" w:themeColor="text1"/>
        </w:rPr>
        <w:t xml:space="preserve"> sporazum </w:t>
      </w:r>
      <w:r w:rsidRPr="003124D0">
        <w:rPr>
          <w:rFonts w:ascii="Tahoma" w:hAnsi="Tahoma" w:cs="Tahoma"/>
          <w:color w:val="000000"/>
        </w:rPr>
        <w:t xml:space="preserve">se sklepa </w:t>
      </w:r>
      <w:r w:rsidRPr="003124D0">
        <w:rPr>
          <w:rFonts w:ascii="Tahoma" w:hAnsi="Tahoma"/>
          <w:color w:val="000000" w:themeColor="text1"/>
        </w:rPr>
        <w:t xml:space="preserve">za obdobje </w:t>
      </w:r>
      <w:r w:rsidR="00F71405">
        <w:rPr>
          <w:rFonts w:ascii="Tahoma" w:hAnsi="Tahoma" w:cs="Tahoma"/>
          <w:color w:val="000000" w:themeColor="text1"/>
        </w:rPr>
        <w:t>36</w:t>
      </w:r>
      <w:r w:rsidR="00F71405" w:rsidRPr="003124D0">
        <w:rPr>
          <w:rFonts w:ascii="Tahoma" w:hAnsi="Tahoma"/>
          <w:color w:val="000000" w:themeColor="text1"/>
        </w:rPr>
        <w:t xml:space="preserve"> </w:t>
      </w:r>
      <w:r w:rsidRPr="003124D0">
        <w:rPr>
          <w:rFonts w:ascii="Tahoma" w:hAnsi="Tahoma"/>
          <w:color w:val="000000" w:themeColor="text1"/>
        </w:rPr>
        <w:t>mesecev od datuma sklenitve okvirnega sporazuma s strani obeh strank okvirnega sporazuma oziroma do izčrpanja vrednosti okvirnega sporazuma, kar nastopi prej.</w:t>
      </w:r>
      <w:r w:rsidRPr="003124D0">
        <w:rPr>
          <w:rFonts w:ascii="Tahoma" w:hAnsi="Tahoma" w:cs="Tahoma"/>
        </w:rPr>
        <w:t xml:space="preserve"> </w:t>
      </w:r>
    </w:p>
    <w:p w14:paraId="436E7E03" w14:textId="77777777" w:rsidR="003124D0" w:rsidRDefault="003124D0" w:rsidP="0063302D">
      <w:pPr>
        <w:keepNext/>
        <w:keepLines/>
        <w:jc w:val="both"/>
        <w:rPr>
          <w:rFonts w:ascii="Tahoma" w:hAnsi="Tahoma" w:cs="Tahoma"/>
        </w:rPr>
      </w:pPr>
    </w:p>
    <w:p w14:paraId="00E50812" w14:textId="71AE13B1" w:rsidR="000A474F" w:rsidRPr="00ED73C7" w:rsidRDefault="00E20210" w:rsidP="0063302D">
      <w:pPr>
        <w:keepNext/>
        <w:keepLines/>
        <w:jc w:val="both"/>
        <w:rPr>
          <w:rFonts w:ascii="Tahoma" w:hAnsi="Tahoma" w:cs="Tahoma"/>
        </w:rPr>
      </w:pPr>
      <w:r w:rsidRPr="00C8579C">
        <w:rPr>
          <w:rFonts w:ascii="Tahoma" w:hAnsi="Tahoma" w:cs="Tahoma"/>
        </w:rPr>
        <w:t xml:space="preserve">Okvirna skupna količina produkta, ki je predmet tega javnega naročila, znaša </w:t>
      </w:r>
      <w:r w:rsidR="00F71405">
        <w:rPr>
          <w:rFonts w:ascii="Tahoma" w:hAnsi="Tahoma" w:cs="Tahoma"/>
        </w:rPr>
        <w:t>20</w:t>
      </w:r>
      <w:r>
        <w:rPr>
          <w:rFonts w:ascii="Tahoma" w:hAnsi="Tahoma" w:cs="Tahoma"/>
        </w:rPr>
        <w:t>.000</w:t>
      </w:r>
      <w:r w:rsidRPr="00C8579C">
        <w:rPr>
          <w:rFonts w:ascii="Tahoma" w:hAnsi="Tahoma" w:cs="Tahoma"/>
        </w:rPr>
        <w:t xml:space="preserve"> ton digestata v razsutem stanju iz obdelave komunalnih odpadkov v RCERO Ljubljana. Navedene količine so okvirne in niso obvezujoče za naročnika</w:t>
      </w:r>
      <w:r w:rsidR="0021205A">
        <w:rPr>
          <w:rFonts w:ascii="Tahoma" w:hAnsi="Tahoma" w:cs="Tahoma"/>
        </w:rPr>
        <w:t>.</w:t>
      </w:r>
      <w:r w:rsidR="00ED73C7">
        <w:rPr>
          <w:rFonts w:ascii="Tahoma" w:hAnsi="Tahoma" w:cs="Tahoma"/>
        </w:rPr>
        <w:t xml:space="preserve"> Navedena skupna okvirna količina produkta predstavlja </w:t>
      </w:r>
      <w:r w:rsidR="00ED73C7" w:rsidRPr="00ED73C7">
        <w:rPr>
          <w:rFonts w:ascii="Tahoma" w:hAnsi="Tahoma" w:cs="Tahoma"/>
          <w:bCs/>
        </w:rPr>
        <w:t>maksimalno</w:t>
      </w:r>
      <w:r w:rsidR="002F5742">
        <w:rPr>
          <w:rFonts w:ascii="Tahoma" w:hAnsi="Tahoma" w:cs="Tahoma"/>
          <w:bCs/>
        </w:rPr>
        <w:t xml:space="preserve"> (zgornjo mejo)</w:t>
      </w:r>
      <w:r w:rsidR="00ED73C7" w:rsidRPr="00ED73C7">
        <w:rPr>
          <w:rFonts w:ascii="Tahoma" w:hAnsi="Tahoma" w:cs="Tahoma"/>
          <w:bCs/>
        </w:rPr>
        <w:t xml:space="preserve"> količino produkta, ki bo predmet prevzema na podlagi </w:t>
      </w:r>
      <w:r w:rsidR="00ED73C7">
        <w:rPr>
          <w:rFonts w:ascii="Tahoma" w:hAnsi="Tahoma" w:cs="Tahoma"/>
          <w:bCs/>
        </w:rPr>
        <w:t xml:space="preserve">sklenjena okvirnega sporazuma; </w:t>
      </w:r>
      <w:r w:rsidR="00ED73C7" w:rsidRPr="00ED73C7">
        <w:rPr>
          <w:rFonts w:ascii="Tahoma" w:hAnsi="Tahoma" w:cs="Tahoma"/>
          <w:bCs/>
        </w:rPr>
        <w:t>okvirni sporazum</w:t>
      </w:r>
      <w:r w:rsidR="00ED73C7">
        <w:rPr>
          <w:rFonts w:ascii="Tahoma" w:hAnsi="Tahoma" w:cs="Tahoma"/>
          <w:bCs/>
        </w:rPr>
        <w:t xml:space="preserve"> </w:t>
      </w:r>
      <w:r w:rsidR="00ED73C7" w:rsidRPr="00ED73C7">
        <w:rPr>
          <w:rFonts w:ascii="Tahoma" w:hAnsi="Tahoma" w:cs="Tahoma"/>
          <w:bCs/>
        </w:rPr>
        <w:t>preneha veljati,</w:t>
      </w:r>
      <w:r w:rsidR="00ED73C7">
        <w:rPr>
          <w:rFonts w:ascii="Tahoma" w:hAnsi="Tahoma" w:cs="Tahoma"/>
          <w:bCs/>
        </w:rPr>
        <w:t xml:space="preserve"> ko je ta zgornja meja dosežena</w:t>
      </w:r>
      <w:r w:rsidR="00ED73C7" w:rsidRPr="00ED73C7">
        <w:rPr>
          <w:rFonts w:ascii="Tahoma" w:hAnsi="Tahoma" w:cs="Tahoma"/>
          <w:bCs/>
        </w:rPr>
        <w:t>.</w:t>
      </w:r>
    </w:p>
    <w:p w14:paraId="6D7338E2" w14:textId="77777777" w:rsidR="00AD6596" w:rsidRPr="00C8579C" w:rsidRDefault="00AD6596" w:rsidP="0063302D">
      <w:pPr>
        <w:keepNext/>
        <w:keepLines/>
        <w:tabs>
          <w:tab w:val="left" w:pos="4958"/>
          <w:tab w:val="left" w:pos="7064"/>
        </w:tabs>
        <w:jc w:val="both"/>
        <w:rPr>
          <w:rFonts w:ascii="Tahoma" w:hAnsi="Tahoma" w:cs="Tahoma"/>
        </w:rPr>
      </w:pPr>
    </w:p>
    <w:p w14:paraId="785A2598" w14:textId="77777777" w:rsidR="008D27F8" w:rsidRPr="00C8579C" w:rsidRDefault="00DE5970" w:rsidP="0063302D">
      <w:pPr>
        <w:keepNext/>
        <w:keepLines/>
        <w:tabs>
          <w:tab w:val="left" w:pos="4958"/>
          <w:tab w:val="left" w:pos="7064"/>
        </w:tabs>
        <w:jc w:val="both"/>
        <w:rPr>
          <w:rFonts w:ascii="Tahoma" w:hAnsi="Tahoma" w:cs="Tahoma"/>
        </w:rPr>
      </w:pPr>
      <w:r w:rsidRPr="0036127C">
        <w:rPr>
          <w:rFonts w:ascii="Tahoma" w:hAnsi="Tahoma" w:cs="Tahoma"/>
        </w:rPr>
        <w:t>Podrobneje je predmet javnega naročila opredeljen v Poglav</w:t>
      </w:r>
      <w:r w:rsidR="00231638" w:rsidRPr="0036127C">
        <w:rPr>
          <w:rFonts w:ascii="Tahoma" w:hAnsi="Tahoma" w:cs="Tahoma"/>
        </w:rPr>
        <w:t>ju 2 te razpisne dokumentacije</w:t>
      </w:r>
      <w:r w:rsidRPr="0036127C">
        <w:rPr>
          <w:rFonts w:ascii="Tahoma" w:hAnsi="Tahoma" w:cs="Tahoma"/>
        </w:rPr>
        <w:t>.</w:t>
      </w:r>
      <w:r w:rsidRPr="00C8579C">
        <w:rPr>
          <w:rFonts w:ascii="Tahoma" w:hAnsi="Tahoma" w:cs="Tahoma"/>
        </w:rPr>
        <w:t xml:space="preserve"> </w:t>
      </w:r>
      <w:r w:rsidR="00E9188F" w:rsidRPr="00C8579C">
        <w:rPr>
          <w:rFonts w:ascii="Tahoma" w:hAnsi="Tahoma" w:cs="Tahoma"/>
        </w:rPr>
        <w:tab/>
      </w:r>
    </w:p>
    <w:p w14:paraId="35612863" w14:textId="77777777" w:rsidR="00777852" w:rsidRPr="00C8579C" w:rsidRDefault="00777852" w:rsidP="0063302D">
      <w:pPr>
        <w:keepNext/>
        <w:keepLines/>
        <w:jc w:val="both"/>
        <w:rPr>
          <w:rFonts w:ascii="Tahoma" w:hAnsi="Tahoma" w:cs="Tahoma"/>
          <w:highlight w:val="yellow"/>
        </w:rPr>
      </w:pPr>
    </w:p>
    <w:p w14:paraId="6B5734A8" w14:textId="77777777" w:rsidR="007C70A1" w:rsidRPr="00C8579C" w:rsidRDefault="007C70A1" w:rsidP="0063302D">
      <w:pPr>
        <w:keepNext/>
        <w:keepLines/>
        <w:numPr>
          <w:ilvl w:val="1"/>
          <w:numId w:val="2"/>
        </w:numPr>
        <w:jc w:val="both"/>
        <w:rPr>
          <w:rFonts w:ascii="Tahoma" w:hAnsi="Tahoma" w:cs="Tahoma"/>
          <w:b/>
        </w:rPr>
      </w:pPr>
      <w:r w:rsidRPr="00C8579C">
        <w:rPr>
          <w:rFonts w:ascii="Tahoma" w:hAnsi="Tahoma" w:cs="Tahoma"/>
          <w:b/>
        </w:rPr>
        <w:t>Podatki o naročniku</w:t>
      </w:r>
    </w:p>
    <w:p w14:paraId="0B8BF0F1" w14:textId="77777777" w:rsidR="007C70A1" w:rsidRPr="00C8579C" w:rsidRDefault="007C70A1" w:rsidP="0063302D">
      <w:pPr>
        <w:keepNext/>
        <w:keepLines/>
        <w:jc w:val="both"/>
        <w:rPr>
          <w:rFonts w:ascii="Tahoma" w:hAnsi="Tahoma" w:cs="Tahoma"/>
        </w:rPr>
      </w:pPr>
    </w:p>
    <w:p w14:paraId="12A71436" w14:textId="49D7B35E" w:rsidR="007C70A1" w:rsidRPr="00C8579C" w:rsidRDefault="007C70A1" w:rsidP="0063302D">
      <w:pPr>
        <w:keepNext/>
        <w:keepLines/>
        <w:jc w:val="both"/>
        <w:rPr>
          <w:rFonts w:ascii="Tahoma" w:hAnsi="Tahoma" w:cs="Tahoma"/>
          <w:snapToGrid w:val="0"/>
          <w:sz w:val="18"/>
          <w:szCs w:val="18"/>
        </w:rPr>
      </w:pPr>
      <w:r w:rsidRPr="00C8579C">
        <w:rPr>
          <w:rFonts w:ascii="Tahoma" w:hAnsi="Tahoma" w:cs="Tahoma"/>
        </w:rPr>
        <w:t xml:space="preserve">Naročnik javnega naročila je </w:t>
      </w:r>
      <w:r w:rsidR="0094613F" w:rsidRPr="00C8579C">
        <w:rPr>
          <w:rFonts w:ascii="Tahoma" w:hAnsi="Tahoma" w:cs="Tahoma"/>
          <w:bCs/>
          <w:noProof/>
        </w:rPr>
        <w:t>JAVNO PODJETJE VODOVOD KANALIZACIJA SNAGA d.o.o.</w:t>
      </w:r>
      <w:r w:rsidR="0059468A">
        <w:rPr>
          <w:rFonts w:ascii="Tahoma" w:hAnsi="Tahoma" w:cs="Tahoma"/>
          <w:bCs/>
          <w:noProof/>
        </w:rPr>
        <w:t xml:space="preserve"> (krajše: JP VOKA SNAGA d.o.o.)</w:t>
      </w:r>
      <w:r w:rsidR="00585C50" w:rsidRPr="00C8579C">
        <w:rPr>
          <w:rFonts w:ascii="Tahoma" w:hAnsi="Tahoma" w:cs="Tahoma"/>
          <w:bCs/>
          <w:noProof/>
        </w:rPr>
        <w:t xml:space="preserve">, </w:t>
      </w:r>
      <w:r w:rsidR="0094613F" w:rsidRPr="00C8579C">
        <w:rPr>
          <w:rFonts w:ascii="Tahoma" w:hAnsi="Tahoma" w:cs="Tahoma"/>
          <w:bCs/>
          <w:noProof/>
        </w:rPr>
        <w:t>Vodovodna cesta 90, 1000 Ljubljana</w:t>
      </w:r>
      <w:r w:rsidRPr="00C8579C">
        <w:rPr>
          <w:rFonts w:ascii="Tahoma" w:hAnsi="Tahoma" w:cs="Tahoma"/>
        </w:rPr>
        <w:t>, ki</w:t>
      </w:r>
      <w:r w:rsidR="008F6EBC" w:rsidRPr="00C8579C">
        <w:rPr>
          <w:rFonts w:ascii="Tahoma" w:hAnsi="Tahoma" w:cs="Tahoma"/>
        </w:rPr>
        <w:t xml:space="preserve"> je na podlagi </w:t>
      </w:r>
      <w:r w:rsidR="008720E4" w:rsidRPr="00C8579C">
        <w:rPr>
          <w:rFonts w:ascii="Tahoma" w:hAnsi="Tahoma" w:cs="Tahoma"/>
        </w:rPr>
        <w:t>pooblastila</w:t>
      </w:r>
      <w:r w:rsidR="00EB607A" w:rsidRPr="00C8579C">
        <w:rPr>
          <w:rFonts w:ascii="Tahoma" w:hAnsi="Tahoma" w:cs="Tahoma"/>
          <w:bCs/>
        </w:rPr>
        <w:t xml:space="preserve"> </w:t>
      </w:r>
      <w:r w:rsidR="0094613F" w:rsidRPr="00C8579C">
        <w:rPr>
          <w:rFonts w:ascii="Tahoma" w:hAnsi="Tahoma" w:cs="Tahoma"/>
          <w:bCs/>
        </w:rPr>
        <w:t>naročnika</w:t>
      </w:r>
      <w:r w:rsidR="008F6EBC" w:rsidRPr="00C8579C">
        <w:rPr>
          <w:rFonts w:ascii="Tahoma" w:hAnsi="Tahoma" w:cs="Tahoma"/>
        </w:rPr>
        <w:t>, prenesla</w:t>
      </w:r>
      <w:r w:rsidRPr="00C8579C">
        <w:rPr>
          <w:rFonts w:ascii="Tahoma" w:hAnsi="Tahoma" w:cs="Tahoma"/>
        </w:rPr>
        <w:t xml:space="preserve"> v izvedbo postop</w:t>
      </w:r>
      <w:r w:rsidR="002A1134" w:rsidRPr="00C8579C">
        <w:rPr>
          <w:rFonts w:ascii="Tahoma" w:hAnsi="Tahoma" w:cs="Tahoma"/>
        </w:rPr>
        <w:t>e</w:t>
      </w:r>
      <w:r w:rsidRPr="00C8579C">
        <w:rPr>
          <w:rFonts w:ascii="Tahoma" w:hAnsi="Tahoma" w:cs="Tahoma"/>
        </w:rPr>
        <w:t xml:space="preserve">k oddaje javnega naročila za </w:t>
      </w:r>
      <w:r w:rsidR="00B760FB" w:rsidRPr="00C8579C">
        <w:rPr>
          <w:rFonts w:ascii="Tahoma" w:hAnsi="Tahoma" w:cs="Tahoma"/>
        </w:rPr>
        <w:t>»</w:t>
      </w:r>
      <w:r w:rsidR="00F71405" w:rsidRPr="00F71405">
        <w:rPr>
          <w:rFonts w:ascii="Tahoma" w:hAnsi="Tahoma" w:cs="Tahoma"/>
          <w:b/>
          <w:bCs/>
        </w:rPr>
        <w:t>Prevzem digestata z EWC oznako 19 06 04 iz obdelave KO v RCERO za obdobje 36 mesecev</w:t>
      </w:r>
      <w:r w:rsidR="00B760FB" w:rsidRPr="00C8579C">
        <w:rPr>
          <w:rFonts w:ascii="Tahoma" w:hAnsi="Tahoma" w:cs="Tahoma"/>
        </w:rPr>
        <w:t xml:space="preserve">« </w:t>
      </w:r>
      <w:r w:rsidRPr="00C8579C">
        <w:rPr>
          <w:rFonts w:ascii="Tahoma" w:hAnsi="Tahoma" w:cs="Tahoma"/>
        </w:rPr>
        <w:t xml:space="preserve">na </w:t>
      </w:r>
      <w:r w:rsidR="008720E4" w:rsidRPr="00C8579C">
        <w:rPr>
          <w:rFonts w:ascii="Tahoma" w:hAnsi="Tahoma" w:cs="Tahoma"/>
        </w:rPr>
        <w:t>JAVNI HOLDING Ljubljana, d.o.o.</w:t>
      </w:r>
      <w:r w:rsidRPr="00C8579C">
        <w:rPr>
          <w:rFonts w:ascii="Tahoma" w:hAnsi="Tahoma" w:cs="Tahoma"/>
        </w:rPr>
        <w:t xml:space="preserve">, </w:t>
      </w:r>
      <w:r w:rsidR="00175156" w:rsidRPr="00C8579C">
        <w:rPr>
          <w:rFonts w:ascii="Tahoma" w:hAnsi="Tahoma" w:cs="Tahoma"/>
        </w:rPr>
        <w:t>Verovškova ulica 70</w:t>
      </w:r>
      <w:r w:rsidR="00165C5E" w:rsidRPr="00C8579C">
        <w:rPr>
          <w:rFonts w:ascii="Tahoma" w:hAnsi="Tahoma" w:cs="Tahoma"/>
        </w:rPr>
        <w:t xml:space="preserve">, 1000 Ljubljana. </w:t>
      </w:r>
    </w:p>
    <w:p w14:paraId="2EBF1A1C" w14:textId="77777777" w:rsidR="00E9188F" w:rsidRPr="00C8579C" w:rsidRDefault="00E9188F" w:rsidP="0063302D">
      <w:pPr>
        <w:keepNext/>
        <w:keepLines/>
        <w:ind w:left="708"/>
        <w:jc w:val="both"/>
        <w:rPr>
          <w:rFonts w:ascii="Tahoma" w:hAnsi="Tahoma" w:cs="Tahoma"/>
          <w:b/>
        </w:rPr>
      </w:pPr>
    </w:p>
    <w:p w14:paraId="74596A60" w14:textId="77777777" w:rsidR="007C70A1" w:rsidRPr="00C8579C" w:rsidRDefault="007C70A1" w:rsidP="0063302D">
      <w:pPr>
        <w:keepNext/>
        <w:keepLines/>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C8579C">
        <w:rPr>
          <w:rFonts w:ascii="Tahoma" w:hAnsi="Tahoma" w:cs="Tahoma"/>
          <w:b/>
        </w:rPr>
        <w:t>Pravna podlaga</w:t>
      </w:r>
      <w:r w:rsidR="00606533" w:rsidRPr="00C8579C">
        <w:rPr>
          <w:rFonts w:ascii="Tahoma" w:hAnsi="Tahoma" w:cs="Tahoma"/>
          <w:b/>
        </w:rPr>
        <w:t xml:space="preserve"> in opredelitev postopka</w:t>
      </w:r>
    </w:p>
    <w:p w14:paraId="2552ECA6" w14:textId="77777777" w:rsidR="007C70A1" w:rsidRPr="00C8579C" w:rsidRDefault="007C70A1" w:rsidP="0063302D">
      <w:pPr>
        <w:keepNext/>
        <w:keepLines/>
        <w:jc w:val="both"/>
      </w:pPr>
    </w:p>
    <w:p w14:paraId="794D54DF" w14:textId="77777777" w:rsidR="007C70A1" w:rsidRPr="00C8579C" w:rsidRDefault="007C70A1" w:rsidP="0063302D">
      <w:pPr>
        <w:pStyle w:val="Telobesedila3"/>
        <w:keepNext/>
        <w:keepLines/>
        <w:rPr>
          <w:rFonts w:ascii="Tahoma" w:hAnsi="Tahoma" w:cs="Tahoma"/>
          <w:lang w:val="sl-SI"/>
        </w:rPr>
      </w:pPr>
      <w:r w:rsidRPr="00C8579C">
        <w:rPr>
          <w:rFonts w:ascii="Tahoma" w:hAnsi="Tahoma" w:cs="Tahoma"/>
          <w:lang w:val="sl-SI"/>
        </w:rPr>
        <w:t>Javno naročilo se izvaja skladno s določbami:</w:t>
      </w:r>
    </w:p>
    <w:p w14:paraId="26BDF489" w14:textId="77777777" w:rsidR="00F1423B" w:rsidRPr="0012180C" w:rsidRDefault="00F1423B" w:rsidP="0063302D">
      <w:pPr>
        <w:keepNext/>
        <w:keepLines/>
        <w:numPr>
          <w:ilvl w:val="0"/>
          <w:numId w:val="27"/>
        </w:numPr>
        <w:jc w:val="both"/>
        <w:rPr>
          <w:rFonts w:ascii="Tahoma" w:hAnsi="Tahoma" w:cs="Tahoma"/>
          <w:kern w:val="16"/>
        </w:rPr>
      </w:pPr>
      <w:r w:rsidRPr="0012180C">
        <w:rPr>
          <w:rFonts w:ascii="Tahoma" w:hAnsi="Tahoma" w:cs="Tahoma"/>
          <w:kern w:val="16"/>
        </w:rPr>
        <w:t xml:space="preserve">Zakona o javnem naročanju (Ur. l. RS, </w:t>
      </w:r>
      <w:r w:rsidR="00CD2E32" w:rsidRPr="0012180C">
        <w:rPr>
          <w:rFonts w:ascii="Tahoma" w:hAnsi="Tahoma" w:cs="Tahoma"/>
          <w:kern w:val="16"/>
        </w:rPr>
        <w:t xml:space="preserve">št. </w:t>
      </w:r>
      <w:r w:rsidR="005C1BB3" w:rsidRPr="0012180C">
        <w:rPr>
          <w:rFonts w:ascii="Tahoma" w:hAnsi="Tahoma" w:cs="Tahoma"/>
          <w:kern w:val="16"/>
        </w:rPr>
        <w:t>91/15</w:t>
      </w:r>
      <w:r w:rsidR="00C87EE0" w:rsidRPr="0012180C">
        <w:rPr>
          <w:rFonts w:ascii="Tahoma" w:hAnsi="Tahoma" w:cs="Tahoma"/>
          <w:kern w:val="16"/>
        </w:rPr>
        <w:t xml:space="preserve"> </w:t>
      </w:r>
      <w:r w:rsidR="0045383F" w:rsidRPr="0012180C">
        <w:rPr>
          <w:rFonts w:ascii="Tahoma" w:hAnsi="Tahoma" w:cs="Tahoma"/>
          <w:kern w:val="16"/>
        </w:rPr>
        <w:t>s spremembami</w:t>
      </w:r>
      <w:r w:rsidR="00137300" w:rsidRPr="0012180C">
        <w:rPr>
          <w:rFonts w:ascii="Tahoma" w:hAnsi="Tahoma" w:cs="Tahoma"/>
          <w:kern w:val="16"/>
        </w:rPr>
        <w:t>; v nadaljevanju: ZJN-</w:t>
      </w:r>
      <w:r w:rsidR="005C1BB3" w:rsidRPr="0012180C">
        <w:rPr>
          <w:rFonts w:ascii="Tahoma" w:hAnsi="Tahoma" w:cs="Tahoma"/>
          <w:kern w:val="16"/>
        </w:rPr>
        <w:t>3</w:t>
      </w:r>
      <w:r w:rsidRPr="0012180C">
        <w:rPr>
          <w:rFonts w:ascii="Tahoma" w:hAnsi="Tahoma" w:cs="Tahoma"/>
          <w:kern w:val="16"/>
        </w:rPr>
        <w:t>),</w:t>
      </w:r>
    </w:p>
    <w:p w14:paraId="605AF99E" w14:textId="71D0BD6C" w:rsidR="00F1423B" w:rsidRPr="0012180C" w:rsidRDefault="00F1423B" w:rsidP="0063302D">
      <w:pPr>
        <w:keepNext/>
        <w:keepLines/>
        <w:numPr>
          <w:ilvl w:val="0"/>
          <w:numId w:val="27"/>
        </w:numPr>
        <w:jc w:val="both"/>
        <w:rPr>
          <w:rFonts w:ascii="Tahoma" w:hAnsi="Tahoma" w:cs="Tahoma"/>
          <w:kern w:val="16"/>
        </w:rPr>
      </w:pPr>
      <w:r w:rsidRPr="0012180C">
        <w:rPr>
          <w:rFonts w:ascii="Tahoma" w:hAnsi="Tahoma" w:cs="Tahoma"/>
          <w:kern w:val="16"/>
        </w:rPr>
        <w:t xml:space="preserve">Zakona o pravnem varstvu v postopkih javnega naročanja (Ur. l. RS, št. </w:t>
      </w:r>
      <w:r w:rsidR="00C7533B" w:rsidRPr="0012180C">
        <w:rPr>
          <w:rFonts w:ascii="Tahoma" w:hAnsi="Tahoma" w:cs="Tahoma"/>
          <w:kern w:val="16"/>
        </w:rPr>
        <w:t>43/11</w:t>
      </w:r>
      <w:r w:rsidR="0040603C">
        <w:rPr>
          <w:rFonts w:ascii="Tahoma" w:hAnsi="Tahoma" w:cs="Tahoma"/>
          <w:kern w:val="16"/>
        </w:rPr>
        <w:t xml:space="preserve"> </w:t>
      </w:r>
      <w:r w:rsidR="0097308F">
        <w:rPr>
          <w:rFonts w:ascii="Tahoma" w:hAnsi="Tahoma" w:cs="Tahoma"/>
          <w:kern w:val="16"/>
        </w:rPr>
        <w:t>s spremembami</w:t>
      </w:r>
      <w:r w:rsidR="00137300" w:rsidRPr="0012180C">
        <w:rPr>
          <w:rFonts w:ascii="Tahoma" w:hAnsi="Tahoma" w:cs="Tahoma"/>
          <w:kern w:val="16"/>
        </w:rPr>
        <w:t>; v nadaljevanju: ZPVPJN</w:t>
      </w:r>
      <w:r w:rsidRPr="0012180C">
        <w:rPr>
          <w:rFonts w:ascii="Tahoma" w:hAnsi="Tahoma" w:cs="Tahoma"/>
          <w:kern w:val="16"/>
        </w:rPr>
        <w:t>),</w:t>
      </w:r>
    </w:p>
    <w:p w14:paraId="1D27180A" w14:textId="51A1FD29" w:rsidR="00FE3DED" w:rsidRPr="0012180C" w:rsidRDefault="00FE3DED" w:rsidP="0063302D">
      <w:pPr>
        <w:keepNext/>
        <w:keepLines/>
        <w:numPr>
          <w:ilvl w:val="0"/>
          <w:numId w:val="27"/>
        </w:numPr>
        <w:jc w:val="both"/>
        <w:rPr>
          <w:rFonts w:ascii="Tahoma" w:hAnsi="Tahoma" w:cs="Tahoma"/>
          <w:kern w:val="16"/>
        </w:rPr>
      </w:pPr>
      <w:r w:rsidRPr="0012180C">
        <w:rPr>
          <w:rFonts w:ascii="Tahoma" w:hAnsi="Tahoma" w:cs="Tahoma"/>
          <w:kern w:val="16"/>
        </w:rPr>
        <w:t>Uredbe o odlagališčih odpadkov (Ur. l. RS, št. 10/14</w:t>
      </w:r>
      <w:r w:rsidR="00F74340">
        <w:rPr>
          <w:rFonts w:ascii="Tahoma" w:hAnsi="Tahoma" w:cs="Tahoma"/>
          <w:kern w:val="16"/>
        </w:rPr>
        <w:t xml:space="preserve"> s spremembami; v nadaljevanju: Uredba o odlagališčih odpadkov</w:t>
      </w:r>
      <w:r w:rsidRPr="0012180C">
        <w:rPr>
          <w:rFonts w:ascii="Tahoma" w:hAnsi="Tahoma" w:cs="Tahoma"/>
          <w:kern w:val="16"/>
        </w:rPr>
        <w:t>),</w:t>
      </w:r>
    </w:p>
    <w:p w14:paraId="7FD1F1D9" w14:textId="4E79FEE3" w:rsidR="00FE3DED" w:rsidRPr="0012180C" w:rsidRDefault="00FE3DED" w:rsidP="0063302D">
      <w:pPr>
        <w:keepNext/>
        <w:keepLines/>
        <w:numPr>
          <w:ilvl w:val="0"/>
          <w:numId w:val="27"/>
        </w:numPr>
        <w:jc w:val="both"/>
        <w:rPr>
          <w:rFonts w:ascii="Tahoma" w:hAnsi="Tahoma" w:cs="Tahoma"/>
          <w:kern w:val="16"/>
        </w:rPr>
      </w:pPr>
      <w:r w:rsidRPr="0012180C">
        <w:rPr>
          <w:rFonts w:ascii="Tahoma" w:hAnsi="Tahoma" w:cs="Tahoma"/>
          <w:kern w:val="16"/>
        </w:rPr>
        <w:t xml:space="preserve">Uredbe o odpadkih (Ur. l. RS, št. </w:t>
      </w:r>
      <w:r w:rsidR="00F74340">
        <w:rPr>
          <w:rFonts w:ascii="Tahoma" w:hAnsi="Tahoma" w:cs="Tahoma"/>
          <w:kern w:val="16"/>
        </w:rPr>
        <w:t>77/22 s spremembami, v nadaljevanju: Uredba o odpadkih</w:t>
      </w:r>
      <w:r w:rsidRPr="0012180C">
        <w:rPr>
          <w:rFonts w:ascii="Tahoma" w:hAnsi="Tahoma" w:cs="Tahoma"/>
          <w:kern w:val="16"/>
        </w:rPr>
        <w:t>),</w:t>
      </w:r>
    </w:p>
    <w:p w14:paraId="34381735" w14:textId="77777777" w:rsidR="00FD6FC9" w:rsidRPr="0012180C" w:rsidRDefault="00706C97" w:rsidP="0063302D">
      <w:pPr>
        <w:keepNext/>
        <w:keepLines/>
        <w:numPr>
          <w:ilvl w:val="0"/>
          <w:numId w:val="27"/>
        </w:numPr>
        <w:jc w:val="both"/>
        <w:rPr>
          <w:rFonts w:ascii="Tahoma" w:hAnsi="Tahoma" w:cs="Tahoma"/>
          <w:kern w:val="16"/>
        </w:rPr>
      </w:pPr>
      <w:r w:rsidRPr="0012180C">
        <w:rPr>
          <w:rFonts w:ascii="Tahoma" w:hAnsi="Tahoma" w:cs="Tahoma"/>
          <w:kern w:val="16"/>
        </w:rPr>
        <w:t xml:space="preserve">ostalih predpisov, ki temeljijo na zgoraj navedenih zakonih ter </w:t>
      </w:r>
      <w:r w:rsidR="00FD6FC9" w:rsidRPr="0012180C">
        <w:rPr>
          <w:rFonts w:ascii="Tahoma" w:hAnsi="Tahoma" w:cs="Tahoma"/>
          <w:kern w:val="16"/>
        </w:rPr>
        <w:t>veljavno zakonodajo, ki se nanaš</w:t>
      </w:r>
      <w:r w:rsidR="00177058" w:rsidRPr="0012180C">
        <w:rPr>
          <w:rFonts w:ascii="Tahoma" w:hAnsi="Tahoma" w:cs="Tahoma"/>
          <w:kern w:val="16"/>
        </w:rPr>
        <w:t>a</w:t>
      </w:r>
      <w:r w:rsidRPr="0012180C">
        <w:rPr>
          <w:rFonts w:ascii="Tahoma" w:hAnsi="Tahoma" w:cs="Tahoma"/>
          <w:kern w:val="16"/>
        </w:rPr>
        <w:t xml:space="preserve"> na predmet</w:t>
      </w:r>
      <w:r w:rsidR="00FD6FC9" w:rsidRPr="0012180C">
        <w:rPr>
          <w:rFonts w:ascii="Tahoma" w:hAnsi="Tahoma" w:cs="Tahoma"/>
          <w:kern w:val="16"/>
        </w:rPr>
        <w:t xml:space="preserve"> javnega</w:t>
      </w:r>
      <w:r w:rsidRPr="0012180C">
        <w:rPr>
          <w:rFonts w:ascii="Tahoma" w:hAnsi="Tahoma" w:cs="Tahoma"/>
          <w:kern w:val="16"/>
        </w:rPr>
        <w:t xml:space="preserve"> naročila.</w:t>
      </w:r>
    </w:p>
    <w:p w14:paraId="66DF0C04" w14:textId="77777777" w:rsidR="00E53959" w:rsidRPr="0012180C" w:rsidRDefault="00E53959" w:rsidP="0063302D">
      <w:pPr>
        <w:keepNext/>
        <w:keepLines/>
        <w:ind w:left="720"/>
        <w:jc w:val="both"/>
        <w:rPr>
          <w:rFonts w:ascii="Tahoma" w:hAnsi="Tahoma" w:cs="Tahoma"/>
          <w:kern w:val="16"/>
        </w:rPr>
      </w:pPr>
    </w:p>
    <w:p w14:paraId="1788200A" w14:textId="779570CB" w:rsidR="00F74340" w:rsidRDefault="00606533" w:rsidP="00F74340">
      <w:pPr>
        <w:keepNext/>
        <w:keepLines/>
        <w:jc w:val="both"/>
        <w:rPr>
          <w:rFonts w:ascii="Tahoma" w:hAnsi="Tahoma" w:cs="Tahoma"/>
        </w:rPr>
      </w:pPr>
      <w:r w:rsidRPr="001D5D59">
        <w:rPr>
          <w:rFonts w:ascii="Tahoma" w:hAnsi="Tahoma" w:cs="Tahoma"/>
        </w:rPr>
        <w:t xml:space="preserve">Naročnik izvaja javno naročilo </w:t>
      </w:r>
      <w:r w:rsidRPr="00F74340">
        <w:rPr>
          <w:rFonts w:ascii="Tahoma" w:hAnsi="Tahoma" w:cs="Tahoma"/>
          <w:b/>
          <w:u w:val="single"/>
        </w:rPr>
        <w:t>po odprtem postopku v skladu s 40. členom ZJN-3</w:t>
      </w:r>
      <w:r w:rsidRPr="001D5D59">
        <w:rPr>
          <w:rFonts w:ascii="Tahoma" w:hAnsi="Tahoma" w:cs="Tahoma"/>
        </w:rPr>
        <w:t xml:space="preserve">. </w:t>
      </w:r>
      <w:r w:rsidR="00F74340" w:rsidRPr="00285804">
        <w:rPr>
          <w:rFonts w:ascii="Tahoma" w:hAnsi="Tahoma" w:cs="Tahoma"/>
        </w:rPr>
        <w:t>Naročnik bo po pregledu in ocenjevanju ponudb</w:t>
      </w:r>
      <w:r w:rsidR="00F74340">
        <w:rPr>
          <w:rFonts w:ascii="Tahoma" w:hAnsi="Tahoma" w:cs="Tahoma"/>
        </w:rPr>
        <w:t xml:space="preserve"> </w:t>
      </w:r>
      <w:r w:rsidR="00F74340" w:rsidRPr="00285804">
        <w:rPr>
          <w:rFonts w:ascii="Tahoma" w:hAnsi="Tahoma" w:cs="Tahoma"/>
        </w:rPr>
        <w:t>izbral ponudnika z najugodnejšo ponudbo glede na postavljena merila.</w:t>
      </w:r>
    </w:p>
    <w:p w14:paraId="5C41E1F1" w14:textId="77777777" w:rsidR="00F74340" w:rsidRDefault="00F74340" w:rsidP="00F74340">
      <w:pPr>
        <w:keepNext/>
        <w:keepLines/>
        <w:jc w:val="both"/>
        <w:rPr>
          <w:rFonts w:ascii="Tahoma" w:hAnsi="Tahoma" w:cs="Tahoma"/>
        </w:rPr>
      </w:pPr>
    </w:p>
    <w:p w14:paraId="6685D13C" w14:textId="77777777" w:rsidR="00F74340" w:rsidRPr="00045E48" w:rsidRDefault="00F74340" w:rsidP="00F74340">
      <w:pPr>
        <w:keepNext/>
        <w:keepLines/>
        <w:jc w:val="both"/>
        <w:rPr>
          <w:rFonts w:ascii="Tahoma" w:hAnsi="Tahoma" w:cs="Tahoma"/>
        </w:rPr>
      </w:pPr>
      <w:r w:rsidRPr="00045E48">
        <w:rPr>
          <w:rFonts w:ascii="Tahoma" w:hAnsi="Tahoma" w:cs="Tahoma"/>
        </w:rPr>
        <w:t>Naročnik lahko, v skladu z določili 90. člena ZJN-3:</w:t>
      </w:r>
    </w:p>
    <w:p w14:paraId="36B8E036" w14:textId="77777777" w:rsidR="00F74340" w:rsidRPr="00045E48" w:rsidRDefault="00F74340" w:rsidP="00F74340">
      <w:pPr>
        <w:keepNext/>
        <w:keepLines/>
        <w:numPr>
          <w:ilvl w:val="0"/>
          <w:numId w:val="5"/>
        </w:numPr>
        <w:jc w:val="both"/>
        <w:rPr>
          <w:rFonts w:ascii="Tahoma" w:hAnsi="Tahoma" w:cs="Tahoma"/>
        </w:rPr>
      </w:pPr>
      <w:r w:rsidRPr="00045E48">
        <w:rPr>
          <w:rFonts w:ascii="Tahoma" w:hAnsi="Tahoma" w:cs="Tahoma"/>
        </w:rPr>
        <w:t>do roka za oddajo ponudb kadar koli ustavi postopek oddaje javnega naročila,</w:t>
      </w:r>
    </w:p>
    <w:p w14:paraId="6D7E434B" w14:textId="77777777" w:rsidR="00F74340" w:rsidRPr="00045E48" w:rsidRDefault="00F74340" w:rsidP="00F74340">
      <w:pPr>
        <w:keepNext/>
        <w:keepLines/>
        <w:numPr>
          <w:ilvl w:val="0"/>
          <w:numId w:val="5"/>
        </w:numPr>
        <w:jc w:val="both"/>
        <w:rPr>
          <w:rFonts w:ascii="Tahoma" w:hAnsi="Tahoma" w:cs="Tahoma"/>
        </w:rPr>
      </w:pPr>
      <w:r w:rsidRPr="00045E48">
        <w:rPr>
          <w:rFonts w:ascii="Tahoma" w:hAnsi="Tahoma" w:cs="Tahoma"/>
        </w:rPr>
        <w:t>na vseh stopnjah postopka oddaje javnega naročila, po izteku roka za odpiranje ponudb, zavrne vse ponudbe,</w:t>
      </w:r>
    </w:p>
    <w:p w14:paraId="1FE87F9F" w14:textId="77777777" w:rsidR="00F74340" w:rsidRDefault="00F74340" w:rsidP="00F74340">
      <w:pPr>
        <w:keepNext/>
        <w:keepLines/>
        <w:numPr>
          <w:ilvl w:val="0"/>
          <w:numId w:val="5"/>
        </w:numPr>
        <w:jc w:val="both"/>
        <w:rPr>
          <w:rFonts w:ascii="Tahoma" w:hAnsi="Tahoma" w:cs="Tahoma"/>
        </w:rPr>
      </w:pPr>
      <w:r w:rsidRPr="00045E48">
        <w:rPr>
          <w:rFonts w:ascii="Tahoma" w:hAnsi="Tahoma" w:cs="Tahoma"/>
        </w:rPr>
        <w:t>po pravnomočnosti odločitve o oddaji javnega naročila do datuma sklenitve okvirnega sporazuma o izvedbi javnega naročila, odstopi od izvedbe javnega naročila.</w:t>
      </w:r>
    </w:p>
    <w:p w14:paraId="3574B57A" w14:textId="77777777" w:rsidR="00F74340" w:rsidRPr="00045E48" w:rsidRDefault="00F74340" w:rsidP="00F74340">
      <w:pPr>
        <w:keepNext/>
        <w:keepLines/>
        <w:ind w:left="720"/>
        <w:jc w:val="both"/>
        <w:rPr>
          <w:rFonts w:ascii="Tahoma" w:hAnsi="Tahoma" w:cs="Tahoma"/>
        </w:rPr>
      </w:pPr>
    </w:p>
    <w:p w14:paraId="5962E46F" w14:textId="77777777" w:rsidR="00F74340" w:rsidRDefault="00F74340" w:rsidP="00F74340">
      <w:pPr>
        <w:keepNext/>
        <w:keepLines/>
        <w:jc w:val="both"/>
        <w:rPr>
          <w:rFonts w:ascii="Tahoma" w:hAnsi="Tahoma" w:cs="Tahoma"/>
        </w:rPr>
      </w:pPr>
      <w:r w:rsidRPr="00045E48">
        <w:rPr>
          <w:rFonts w:ascii="Tahoma" w:hAnsi="Tahoma" w:cs="Tahoma"/>
        </w:rPr>
        <w:t>V zgoraj navedenih primerih, ponudnik ni upravičen od naročnika zahtevati nikakršne odškodnine.</w:t>
      </w:r>
    </w:p>
    <w:p w14:paraId="41E24B5E" w14:textId="77777777" w:rsidR="00F74340" w:rsidRPr="00285804" w:rsidRDefault="00F74340" w:rsidP="00F74340">
      <w:pPr>
        <w:keepNext/>
        <w:keepLines/>
        <w:jc w:val="both"/>
        <w:rPr>
          <w:rFonts w:ascii="Tahoma" w:hAnsi="Tahoma" w:cs="Tahoma"/>
        </w:rPr>
      </w:pPr>
    </w:p>
    <w:p w14:paraId="21723535" w14:textId="025E3A35" w:rsidR="00F74340" w:rsidRDefault="00F74340" w:rsidP="00F74340">
      <w:pPr>
        <w:keepNext/>
        <w:keepLines/>
        <w:jc w:val="both"/>
        <w:rPr>
          <w:rFonts w:ascii="Tahoma" w:hAnsi="Tahoma" w:cs="Tahoma"/>
        </w:rPr>
      </w:pPr>
      <w:r w:rsidRPr="00285804">
        <w:rPr>
          <w:rFonts w:ascii="Tahoma" w:hAnsi="Tahoma" w:cs="Tahoma"/>
        </w:rPr>
        <w:lastRenderedPageBreak/>
        <w:t xml:space="preserve">Naročnik bo o vseh odločitvah v skladu s 90. členom ZJN-3 obvestil ponudnike na način, da bo podpisano odločitev iz tega člena objavil na Portalu javnih naročil. </w:t>
      </w:r>
    </w:p>
    <w:p w14:paraId="73EBC2F1" w14:textId="77777777" w:rsidR="00732C87" w:rsidRPr="00285804" w:rsidRDefault="00732C87" w:rsidP="00F74340">
      <w:pPr>
        <w:keepNext/>
        <w:keepLines/>
        <w:jc w:val="both"/>
        <w:rPr>
          <w:rFonts w:ascii="Tahoma" w:hAnsi="Tahoma" w:cs="Tahoma"/>
        </w:rPr>
      </w:pPr>
    </w:p>
    <w:p w14:paraId="25C38F72" w14:textId="77777777" w:rsidR="00F74340" w:rsidRPr="00285804" w:rsidRDefault="00F74340" w:rsidP="00F74340">
      <w:pPr>
        <w:keepNext/>
        <w:keepLines/>
        <w:jc w:val="both"/>
        <w:rPr>
          <w:rFonts w:ascii="Tahoma" w:hAnsi="Tahoma" w:cs="Tahoma"/>
        </w:rPr>
      </w:pPr>
      <w:r w:rsidRPr="00285804">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56593BC4" w14:textId="77777777" w:rsidR="001D5D59" w:rsidRPr="001D5D59" w:rsidRDefault="001D5D59" w:rsidP="0063302D">
      <w:pPr>
        <w:keepNext/>
        <w:keepLines/>
        <w:jc w:val="both"/>
        <w:rPr>
          <w:rFonts w:ascii="Tahoma" w:hAnsi="Tahoma" w:cs="Tahoma"/>
        </w:rPr>
      </w:pPr>
    </w:p>
    <w:p w14:paraId="3856B382" w14:textId="77777777" w:rsidR="007C70A1" w:rsidRPr="00C8579C" w:rsidRDefault="007C70A1" w:rsidP="0063302D">
      <w:pPr>
        <w:keepNext/>
        <w:keepLines/>
        <w:numPr>
          <w:ilvl w:val="1"/>
          <w:numId w:val="2"/>
        </w:numPr>
        <w:jc w:val="both"/>
        <w:rPr>
          <w:rFonts w:ascii="Tahoma" w:hAnsi="Tahoma" w:cs="Tahoma"/>
          <w:b/>
        </w:rPr>
      </w:pPr>
      <w:r w:rsidRPr="00C8579C">
        <w:rPr>
          <w:rFonts w:ascii="Tahoma" w:hAnsi="Tahoma" w:cs="Tahoma"/>
          <w:b/>
        </w:rPr>
        <w:t>Jezik in denarna enota</w:t>
      </w:r>
    </w:p>
    <w:p w14:paraId="71314BE1" w14:textId="77777777" w:rsidR="007C70A1" w:rsidRPr="00C8579C" w:rsidRDefault="007C70A1" w:rsidP="0063302D">
      <w:pPr>
        <w:keepNext/>
        <w:keepLines/>
        <w:jc w:val="both"/>
        <w:rPr>
          <w:rFonts w:ascii="Tahoma" w:hAnsi="Tahoma" w:cs="Tahoma"/>
          <w:b/>
        </w:rPr>
      </w:pPr>
    </w:p>
    <w:p w14:paraId="0B38E5C9" w14:textId="77777777" w:rsidR="00137300" w:rsidRPr="00C8579C" w:rsidRDefault="004C1CDA" w:rsidP="0063302D">
      <w:pPr>
        <w:keepNext/>
        <w:keepLines/>
        <w:jc w:val="both"/>
        <w:rPr>
          <w:rFonts w:ascii="Tahoma" w:hAnsi="Tahoma" w:cs="Tahoma"/>
          <w:color w:val="000000"/>
        </w:rPr>
      </w:pPr>
      <w:r>
        <w:rPr>
          <w:rFonts w:ascii="Tahoma" w:hAnsi="Tahoma" w:cs="Tahoma"/>
        </w:rPr>
        <w:t xml:space="preserve">Postopek javnega naročanja poteka v slovenskem jeziku. </w:t>
      </w:r>
      <w:r w:rsidR="002A23A6" w:rsidRPr="00C8579C">
        <w:rPr>
          <w:rFonts w:ascii="Tahoma" w:hAnsi="Tahoma" w:cs="Tahoma"/>
        </w:rPr>
        <w:t>Ponudniki predložijo ponudbo v slovenskem jeziku.</w:t>
      </w:r>
      <w:r w:rsidR="0002142C" w:rsidRPr="00C8579C">
        <w:rPr>
          <w:rFonts w:ascii="Tahoma" w:hAnsi="Tahoma" w:cs="Tahoma"/>
        </w:rPr>
        <w:t xml:space="preserve"> </w:t>
      </w:r>
      <w:r w:rsidR="00137300" w:rsidRPr="00C8579C">
        <w:rPr>
          <w:rFonts w:ascii="Tahoma" w:hAnsi="Tahoma" w:cs="Tahoma"/>
        </w:rPr>
        <w:t>V kolikor ponudnik v ponudbi priloži dokument</w:t>
      </w:r>
      <w:r w:rsidR="002D4194" w:rsidRPr="00C8579C">
        <w:rPr>
          <w:rFonts w:ascii="Tahoma" w:hAnsi="Tahoma" w:cs="Tahoma"/>
        </w:rPr>
        <w:t xml:space="preserve"> ponudbe ali del </w:t>
      </w:r>
      <w:r w:rsidR="00137300" w:rsidRPr="00C8579C">
        <w:rPr>
          <w:rFonts w:ascii="Tahoma" w:hAnsi="Tahoma" w:cs="Tahoma"/>
        </w:rPr>
        <w:t xml:space="preserve">ponudbe v tujem jeziku, si naročnik pridržuje pravico, da v fazi pregledovanja in ocenjevanja ponudb od ponudnika zahteva, da na lastne </w:t>
      </w:r>
      <w:r w:rsidR="002A4934" w:rsidRPr="00C8579C">
        <w:rPr>
          <w:rFonts w:ascii="Tahoma" w:hAnsi="Tahoma" w:cs="Tahoma"/>
          <w:color w:val="000000"/>
        </w:rPr>
        <w:t xml:space="preserve">stroške (tj. stroške ponudnika) predloži uradne prevode sodnega </w:t>
      </w:r>
      <w:r w:rsidR="00606533" w:rsidRPr="00C8579C">
        <w:rPr>
          <w:rFonts w:ascii="Tahoma" w:hAnsi="Tahoma" w:cs="Tahoma"/>
          <w:color w:val="000000"/>
        </w:rPr>
        <w:t>tolmača</w:t>
      </w:r>
      <w:r w:rsidR="00E53959" w:rsidRPr="00C8579C">
        <w:rPr>
          <w:rFonts w:ascii="Tahoma" w:hAnsi="Tahoma" w:cs="Tahoma"/>
          <w:color w:val="000000"/>
        </w:rPr>
        <w:t xml:space="preserve"> </w:t>
      </w:r>
      <w:r w:rsidR="002A4934" w:rsidRPr="00C8579C">
        <w:rPr>
          <w:rFonts w:ascii="Tahoma" w:hAnsi="Tahoma" w:cs="Tahoma"/>
          <w:color w:val="000000"/>
        </w:rPr>
        <w:t xml:space="preserve">za slovenski jezik, </w:t>
      </w:r>
      <w:r w:rsidR="00E53959" w:rsidRPr="00C8579C">
        <w:rPr>
          <w:rFonts w:ascii="Tahoma" w:hAnsi="Tahoma" w:cs="Tahoma"/>
          <w:color w:val="000000"/>
        </w:rPr>
        <w:t xml:space="preserve">dokumentov/dokazil, </w:t>
      </w:r>
      <w:r w:rsidR="002A4934" w:rsidRPr="00C8579C">
        <w:rPr>
          <w:rFonts w:ascii="Tahoma" w:hAnsi="Tahoma" w:cs="Tahoma"/>
          <w:color w:val="000000"/>
        </w:rPr>
        <w:t>ki so predloženi v tujem jeziku.</w:t>
      </w:r>
    </w:p>
    <w:p w14:paraId="20D40AFE" w14:textId="77777777" w:rsidR="0094613F" w:rsidRPr="00C8579C" w:rsidRDefault="0094613F" w:rsidP="0063302D">
      <w:pPr>
        <w:keepNext/>
        <w:keepLines/>
        <w:jc w:val="both"/>
        <w:rPr>
          <w:rFonts w:ascii="Tahoma" w:hAnsi="Tahoma" w:cs="Tahoma"/>
        </w:rPr>
      </w:pPr>
    </w:p>
    <w:p w14:paraId="01B663E1" w14:textId="77777777" w:rsidR="002A23A6" w:rsidRDefault="002A23A6" w:rsidP="0063302D">
      <w:pPr>
        <w:keepNext/>
        <w:keepLines/>
        <w:jc w:val="both"/>
        <w:rPr>
          <w:rFonts w:ascii="Tahoma" w:hAnsi="Tahoma" w:cs="Tahoma"/>
        </w:rPr>
      </w:pPr>
      <w:r w:rsidRPr="00C8579C">
        <w:rPr>
          <w:rFonts w:ascii="Tahoma" w:hAnsi="Tahoma" w:cs="Tahoma"/>
        </w:rPr>
        <w:t>Finančni podatki morajo biti podani v evrih, na do dve (2) decimalni mesti natančno.</w:t>
      </w:r>
    </w:p>
    <w:p w14:paraId="3C88D95C" w14:textId="77777777" w:rsidR="004C1CDA" w:rsidRDefault="004C1CDA" w:rsidP="0063302D">
      <w:pPr>
        <w:keepNext/>
        <w:keepLines/>
        <w:jc w:val="both"/>
        <w:rPr>
          <w:rFonts w:ascii="Tahoma" w:hAnsi="Tahoma" w:cs="Tahoma"/>
        </w:rPr>
      </w:pPr>
    </w:p>
    <w:p w14:paraId="69077A48" w14:textId="6F0539C8" w:rsidR="007C70A1" w:rsidRPr="00C8579C" w:rsidRDefault="00F74340" w:rsidP="0063302D">
      <w:pPr>
        <w:keepNext/>
        <w:keepLines/>
        <w:numPr>
          <w:ilvl w:val="1"/>
          <w:numId w:val="2"/>
        </w:numPr>
        <w:jc w:val="both"/>
        <w:rPr>
          <w:rFonts w:ascii="Tahoma" w:hAnsi="Tahoma" w:cs="Tahoma"/>
          <w:b/>
        </w:rPr>
      </w:pPr>
      <w:r>
        <w:rPr>
          <w:rFonts w:ascii="Tahoma" w:hAnsi="Tahoma" w:cs="Tahoma"/>
          <w:b/>
        </w:rPr>
        <w:t>Vprašanja oziroma d</w:t>
      </w:r>
      <w:r w:rsidR="007C70A1" w:rsidRPr="00C8579C">
        <w:rPr>
          <w:rFonts w:ascii="Tahoma" w:hAnsi="Tahoma" w:cs="Tahoma"/>
          <w:b/>
        </w:rPr>
        <w:t>odatna pojasnila ponudnikom</w:t>
      </w:r>
      <w:bookmarkEnd w:id="2"/>
      <w:bookmarkEnd w:id="3"/>
      <w:bookmarkEnd w:id="4"/>
      <w:bookmarkEnd w:id="5"/>
      <w:bookmarkEnd w:id="6"/>
    </w:p>
    <w:p w14:paraId="5EEB1085" w14:textId="77777777" w:rsidR="007C70A1" w:rsidRPr="00C8579C" w:rsidRDefault="007C70A1" w:rsidP="0063302D">
      <w:pPr>
        <w:keepNext/>
        <w:keepLines/>
        <w:jc w:val="both"/>
        <w:rPr>
          <w:rFonts w:ascii="Tahoma" w:hAnsi="Tahoma" w:cs="Tahoma"/>
        </w:rPr>
      </w:pPr>
    </w:p>
    <w:p w14:paraId="2DFDA859" w14:textId="0B57C73D" w:rsidR="00F74340" w:rsidRPr="00285804" w:rsidRDefault="00F74340" w:rsidP="00F74340">
      <w:pPr>
        <w:keepNext/>
        <w:keepLines/>
        <w:jc w:val="both"/>
        <w:rPr>
          <w:rFonts w:ascii="Tahoma" w:hAnsi="Tahoma" w:cs="Tahoma"/>
        </w:rPr>
      </w:pPr>
      <w:r w:rsidRPr="00285804">
        <w:rPr>
          <w:rFonts w:ascii="Tahoma" w:hAnsi="Tahoma" w:cs="Tahoma"/>
        </w:rPr>
        <w:t>Vprašanja oziroma dodatna pojasnila o javnem naročilu oziroma razpisni dokumentaciji, lahko ponudniki zahtevajo preko Portala javnih naročil,</w:t>
      </w:r>
      <w:r w:rsidRPr="00285804">
        <w:rPr>
          <w:rFonts w:ascii="Tahoma" w:hAnsi="Tahoma" w:cs="Tahoma"/>
          <w:color w:val="FF0000"/>
        </w:rPr>
        <w:t xml:space="preserve"> </w:t>
      </w:r>
      <w:r w:rsidRPr="00285804">
        <w:rPr>
          <w:rFonts w:ascii="Tahoma" w:hAnsi="Tahoma" w:cs="Tahoma"/>
          <w:b/>
          <w:u w:val="single"/>
        </w:rPr>
        <w:t xml:space="preserve">vendar najkasneje do </w:t>
      </w:r>
      <w:r w:rsidR="00741B4B">
        <w:rPr>
          <w:rFonts w:ascii="Tahoma" w:hAnsi="Tahoma" w:cs="Tahoma"/>
          <w:b/>
          <w:u w:val="single"/>
        </w:rPr>
        <w:t>18</w:t>
      </w:r>
      <w:r w:rsidRPr="00EC38A2">
        <w:rPr>
          <w:rFonts w:ascii="Tahoma" w:hAnsi="Tahoma" w:cs="Tahoma"/>
          <w:b/>
          <w:u w:val="single"/>
        </w:rPr>
        <w:t xml:space="preserve">. </w:t>
      </w:r>
      <w:r w:rsidR="00741B4B">
        <w:rPr>
          <w:rFonts w:ascii="Tahoma" w:hAnsi="Tahoma" w:cs="Tahoma"/>
          <w:b/>
          <w:u w:val="single"/>
        </w:rPr>
        <w:t>4</w:t>
      </w:r>
      <w:r w:rsidRPr="00285804">
        <w:rPr>
          <w:rFonts w:ascii="Tahoma" w:hAnsi="Tahoma" w:cs="Tahoma"/>
          <w:b/>
          <w:u w:val="single"/>
        </w:rPr>
        <w:t>. 202</w:t>
      </w:r>
      <w:r>
        <w:rPr>
          <w:rFonts w:ascii="Tahoma" w:hAnsi="Tahoma" w:cs="Tahoma"/>
          <w:b/>
          <w:u w:val="single"/>
        </w:rPr>
        <w:t>4</w:t>
      </w:r>
      <w:r w:rsidRPr="00285804">
        <w:rPr>
          <w:rFonts w:ascii="Tahoma" w:hAnsi="Tahoma" w:cs="Tahoma"/>
          <w:b/>
          <w:u w:val="single"/>
        </w:rPr>
        <w:t xml:space="preserve"> do 10:00 ure</w:t>
      </w:r>
      <w:r w:rsidRPr="00285804">
        <w:rPr>
          <w:rFonts w:ascii="Tahoma" w:hAnsi="Tahoma" w:cs="Tahoma"/>
        </w:rPr>
        <w:t>.</w:t>
      </w:r>
      <w:r w:rsidRPr="00285804">
        <w:rPr>
          <w:rFonts w:ascii="Tahoma" w:hAnsi="Tahoma" w:cs="Tahoma"/>
          <w:color w:val="FF0000"/>
        </w:rPr>
        <w:t xml:space="preserve">    </w:t>
      </w:r>
    </w:p>
    <w:p w14:paraId="77301BD8" w14:textId="77777777" w:rsidR="00F74340" w:rsidRPr="00285804" w:rsidRDefault="00F74340" w:rsidP="00F74340">
      <w:pPr>
        <w:keepNext/>
        <w:keepLines/>
        <w:jc w:val="both"/>
        <w:rPr>
          <w:rFonts w:ascii="Tahoma" w:hAnsi="Tahoma" w:cs="Tahoma"/>
          <w:sz w:val="18"/>
        </w:rPr>
      </w:pPr>
    </w:p>
    <w:p w14:paraId="58EC5617" w14:textId="0BA9328B" w:rsidR="00F74340" w:rsidRDefault="00F74340" w:rsidP="00F74340">
      <w:pPr>
        <w:keepNext/>
        <w:keepLines/>
        <w:jc w:val="both"/>
        <w:rPr>
          <w:rFonts w:ascii="Tahoma" w:hAnsi="Tahoma"/>
        </w:rPr>
      </w:pPr>
      <w:r w:rsidRPr="00285804">
        <w:rPr>
          <w:rFonts w:ascii="Tahoma" w:hAnsi="Tahoma" w:cs="Tahoma"/>
        </w:rPr>
        <w:t xml:space="preserve">Odgovori oziroma pojasnila bodo objavljeni na Portalu javnih naročil, </w:t>
      </w:r>
      <w:r w:rsidRPr="00EC38A2">
        <w:rPr>
          <w:rFonts w:ascii="Tahoma" w:hAnsi="Tahoma" w:cs="Tahoma"/>
          <w:b/>
          <w:u w:val="single"/>
        </w:rPr>
        <w:t xml:space="preserve">najkasneje </w:t>
      </w:r>
      <w:r>
        <w:rPr>
          <w:rFonts w:ascii="Tahoma" w:hAnsi="Tahoma" w:cs="Tahoma"/>
          <w:b/>
          <w:u w:val="single"/>
        </w:rPr>
        <w:t>šest (6) koledarskih dni pred rokom za predložitev ponudb</w:t>
      </w:r>
      <w:r w:rsidRPr="00285804">
        <w:rPr>
          <w:rFonts w:ascii="Tahoma" w:hAnsi="Tahoma" w:cs="Tahoma"/>
        </w:rPr>
        <w:t>, pod pogojem, da bo zahteva posredovana pravočasno.</w:t>
      </w:r>
      <w:r w:rsidRPr="00285804">
        <w:t xml:space="preserve"> </w:t>
      </w:r>
      <w:r w:rsidRPr="00285804">
        <w:rPr>
          <w:rFonts w:ascii="Tahoma" w:hAnsi="Tahoma" w:cs="Tahoma"/>
        </w:rPr>
        <w:t>Na drugače posredovane zahteve za dodatna pojasnila ali vprašanja naročnik ni dolžan odgovoriti.</w:t>
      </w:r>
    </w:p>
    <w:p w14:paraId="558C6262" w14:textId="77777777" w:rsidR="00AC3420" w:rsidRPr="00C8579C" w:rsidRDefault="00AC3420" w:rsidP="0063302D">
      <w:pPr>
        <w:keepNext/>
        <w:keepLines/>
        <w:jc w:val="both"/>
        <w:rPr>
          <w:rFonts w:ascii="Tahoma" w:hAnsi="Tahoma"/>
        </w:rPr>
      </w:pPr>
    </w:p>
    <w:p w14:paraId="05A72970" w14:textId="59901C5E" w:rsidR="007C70A1" w:rsidRPr="00C8579C" w:rsidRDefault="007C70A1" w:rsidP="0063302D">
      <w:pPr>
        <w:keepNext/>
        <w:keepLines/>
        <w:numPr>
          <w:ilvl w:val="1"/>
          <w:numId w:val="2"/>
        </w:numPr>
        <w:jc w:val="both"/>
        <w:rPr>
          <w:rFonts w:ascii="Tahoma" w:hAnsi="Tahoma" w:cs="Tahoma"/>
          <w:b/>
        </w:rPr>
      </w:pPr>
      <w:r w:rsidRPr="00C8579C">
        <w:rPr>
          <w:rFonts w:ascii="Tahoma" w:hAnsi="Tahoma" w:cs="Tahoma"/>
          <w:b/>
        </w:rPr>
        <w:t>Variantna</w:t>
      </w:r>
      <w:r w:rsidR="00F74340">
        <w:rPr>
          <w:rFonts w:ascii="Tahoma" w:hAnsi="Tahoma" w:cs="Tahoma"/>
          <w:b/>
        </w:rPr>
        <w:t>/opcijska</w:t>
      </w:r>
      <w:r w:rsidRPr="00C8579C">
        <w:rPr>
          <w:rFonts w:ascii="Tahoma" w:hAnsi="Tahoma" w:cs="Tahoma"/>
          <w:b/>
        </w:rPr>
        <w:t xml:space="preserve"> ponudba</w:t>
      </w:r>
    </w:p>
    <w:p w14:paraId="78ED6D60" w14:textId="77777777" w:rsidR="007C70A1" w:rsidRPr="00C8579C" w:rsidRDefault="007C70A1" w:rsidP="0063302D">
      <w:pPr>
        <w:pStyle w:val="BESEDILO"/>
        <w:keepNext/>
        <w:widowControl/>
        <w:tabs>
          <w:tab w:val="clear" w:pos="2155"/>
        </w:tabs>
        <w:rPr>
          <w:rFonts w:ascii="Tahoma" w:hAnsi="Tahoma" w:cs="Tahoma"/>
          <w:kern w:val="0"/>
        </w:rPr>
      </w:pPr>
    </w:p>
    <w:p w14:paraId="4789E4D9" w14:textId="3937B7AA" w:rsidR="00606533" w:rsidRPr="00C8579C" w:rsidRDefault="00F74340" w:rsidP="0063302D">
      <w:pPr>
        <w:keepNext/>
        <w:keepLines/>
        <w:jc w:val="both"/>
        <w:rPr>
          <w:rFonts w:ascii="Tahoma" w:hAnsi="Tahoma" w:cs="Tahoma"/>
        </w:rPr>
      </w:pPr>
      <w:r w:rsidRPr="00285804">
        <w:rPr>
          <w:rFonts w:ascii="Tahoma" w:hAnsi="Tahoma" w:cs="Tahoma"/>
        </w:rPr>
        <w:t>Naročnik ne dopušča predložitve variantne in opcijske ponudbe. Naročnik bo tako ponudbo zavrnil kot nedopustno.</w:t>
      </w:r>
    </w:p>
    <w:p w14:paraId="319CD5E5" w14:textId="77777777" w:rsidR="00EB78EB" w:rsidRPr="00C8579C" w:rsidRDefault="00EB78EB" w:rsidP="0063302D">
      <w:pPr>
        <w:keepNext/>
        <w:keepLines/>
        <w:jc w:val="both"/>
        <w:rPr>
          <w:rFonts w:ascii="Tahoma" w:hAnsi="Tahoma" w:cs="Tahoma"/>
        </w:rPr>
      </w:pPr>
    </w:p>
    <w:p w14:paraId="68C6794C" w14:textId="77777777" w:rsidR="00AE4BEB" w:rsidRPr="00C8579C" w:rsidRDefault="00C74881" w:rsidP="0063302D">
      <w:pPr>
        <w:keepNext/>
        <w:keepLines/>
        <w:numPr>
          <w:ilvl w:val="1"/>
          <w:numId w:val="2"/>
        </w:numPr>
        <w:jc w:val="both"/>
        <w:rPr>
          <w:rFonts w:ascii="Tahoma" w:hAnsi="Tahoma" w:cs="Tahoma"/>
          <w:b/>
        </w:rPr>
      </w:pPr>
      <w:bookmarkStart w:id="7" w:name="_Toc116720524"/>
      <w:bookmarkStart w:id="8" w:name="_Toc116720588"/>
      <w:bookmarkStart w:id="9" w:name="_Toc116783499"/>
      <w:bookmarkStart w:id="10" w:name="_Toc116792933"/>
      <w:bookmarkStart w:id="11" w:name="_Toc136417505"/>
      <w:r w:rsidRPr="00C8579C">
        <w:rPr>
          <w:rFonts w:ascii="Tahoma" w:hAnsi="Tahoma" w:cs="Tahoma"/>
          <w:b/>
        </w:rPr>
        <w:t>Okvirni sporazum</w:t>
      </w:r>
    </w:p>
    <w:p w14:paraId="212840E9" w14:textId="77777777" w:rsidR="00F1423B" w:rsidRPr="00C8579C" w:rsidRDefault="00F1423B" w:rsidP="0063302D">
      <w:pPr>
        <w:keepNext/>
        <w:keepLines/>
        <w:ind w:hanging="360"/>
        <w:jc w:val="both"/>
        <w:rPr>
          <w:rFonts w:ascii="Tahoma" w:hAnsi="Tahoma" w:cs="Tahoma"/>
        </w:rPr>
      </w:pPr>
    </w:p>
    <w:p w14:paraId="204EFE7E" w14:textId="659F266B" w:rsidR="00194AC2" w:rsidRPr="00C8579C" w:rsidRDefault="00194AC2" w:rsidP="0063302D">
      <w:pPr>
        <w:keepNext/>
        <w:keepLines/>
        <w:jc w:val="both"/>
        <w:rPr>
          <w:rFonts w:ascii="Tahoma" w:hAnsi="Tahoma" w:cs="Tahoma"/>
        </w:rPr>
      </w:pPr>
      <w:r w:rsidRPr="009D1DC5">
        <w:rPr>
          <w:rFonts w:ascii="Tahoma" w:hAnsi="Tahoma" w:cs="Tahoma"/>
        </w:rPr>
        <w:t>Okvirni sporazum z</w:t>
      </w:r>
      <w:r w:rsidR="00C0328F" w:rsidRPr="009D1DC5">
        <w:rPr>
          <w:rFonts w:ascii="Tahoma" w:hAnsi="Tahoma" w:cs="Tahoma"/>
        </w:rPr>
        <w:t xml:space="preserve"> </w:t>
      </w:r>
      <w:r w:rsidRPr="009D1DC5">
        <w:rPr>
          <w:rFonts w:ascii="Tahoma" w:hAnsi="Tahoma" w:cs="Tahoma"/>
        </w:rPr>
        <w:t>izbranim ponudnikom bo podpisal zakoniti zastopnik naročnika.</w:t>
      </w:r>
      <w:r w:rsidR="00F74340">
        <w:rPr>
          <w:rFonts w:ascii="Tahoma" w:hAnsi="Tahoma" w:cs="Tahoma"/>
        </w:rPr>
        <w:t xml:space="preserve"> Priloga okvirnega sporazuma je tudi pisni sporazum </w:t>
      </w:r>
    </w:p>
    <w:p w14:paraId="1185E511" w14:textId="77777777" w:rsidR="00194AC2" w:rsidRPr="00C8579C" w:rsidRDefault="00194AC2" w:rsidP="0063302D">
      <w:pPr>
        <w:keepNext/>
        <w:keepLines/>
        <w:jc w:val="both"/>
        <w:rPr>
          <w:rFonts w:ascii="Tahoma" w:hAnsi="Tahoma" w:cs="Tahoma"/>
        </w:rPr>
      </w:pPr>
    </w:p>
    <w:p w14:paraId="58B186FB" w14:textId="552FD2F0" w:rsidR="009A7FCB" w:rsidRPr="00C8579C" w:rsidRDefault="00194AC2" w:rsidP="0063302D">
      <w:pPr>
        <w:keepNext/>
        <w:keepLines/>
        <w:jc w:val="both"/>
        <w:rPr>
          <w:rFonts w:ascii="Tahoma" w:hAnsi="Tahoma" w:cs="Tahoma"/>
        </w:rPr>
      </w:pPr>
      <w:r w:rsidRPr="00C8579C">
        <w:rPr>
          <w:rFonts w:ascii="Tahoma" w:hAnsi="Tahoma" w:cs="Tahoma"/>
        </w:rPr>
        <w:t>Okvirni sporazum se bo pred podpisom vsebinsko prilagodil le glede na to, ali bo izbrani ponudnik predložil skupno ponudbo</w:t>
      </w:r>
      <w:r w:rsidR="00732C87">
        <w:rPr>
          <w:rFonts w:ascii="Tahoma" w:hAnsi="Tahoma" w:cs="Tahoma"/>
        </w:rPr>
        <w:t xml:space="preserve"> (upoštevaje dogovor med partnerjema v aktu o skupnem nastopu)</w:t>
      </w:r>
      <w:r w:rsidRPr="00C8579C">
        <w:rPr>
          <w:rFonts w:ascii="Tahoma" w:hAnsi="Tahoma" w:cs="Tahoma"/>
        </w:rPr>
        <w:t>, prijavil sodelovanje podizvajalcev in podobno.</w:t>
      </w:r>
    </w:p>
    <w:p w14:paraId="3621434A" w14:textId="77777777" w:rsidR="002B0FB8" w:rsidRDefault="002B0FB8" w:rsidP="0063302D">
      <w:pPr>
        <w:keepNext/>
        <w:keepLines/>
        <w:jc w:val="both"/>
        <w:rPr>
          <w:rFonts w:ascii="Tahoma" w:hAnsi="Tahoma" w:cs="Tahoma"/>
        </w:rPr>
      </w:pPr>
    </w:p>
    <w:p w14:paraId="351F2C00" w14:textId="77777777" w:rsidR="005F1B04" w:rsidRPr="00B106CF" w:rsidRDefault="005F1B04" w:rsidP="0063302D">
      <w:pPr>
        <w:keepNext/>
        <w:keepLines/>
        <w:jc w:val="both"/>
        <w:rPr>
          <w:rFonts w:ascii="Tahoma" w:hAnsi="Tahoma" w:cs="Tahoma"/>
        </w:rPr>
      </w:pPr>
      <w:r w:rsidRPr="000443E4">
        <w:rPr>
          <w:rFonts w:ascii="Tahoma" w:hAnsi="Tahoma" w:cs="Tahoma"/>
        </w:rPr>
        <w:t xml:space="preserve">Sestavni del (priloga) okvirnega sporazuma pomeni tudi pisni sporazum, ki ureja skupne varstvene ukrepe za zagotavljanje varnosti in zdravja pri delu, požarne varnosti in varovanja okolja ter obveznosti in pravice izvajalcev del in delavcev odgovornih za izvajanje teh ukrepov na skupnih deloviščih </w:t>
      </w:r>
      <w:r w:rsidRPr="00E27B63">
        <w:rPr>
          <w:rFonts w:ascii="Tahoma" w:hAnsi="Tahoma" w:cs="Tahoma"/>
        </w:rPr>
        <w:t>na RCERO Ljubljana na Cesti dveh cesarjev 101 v Ljubljani</w:t>
      </w:r>
      <w:r w:rsidRPr="000443E4">
        <w:rPr>
          <w:rFonts w:ascii="Tahoma" w:hAnsi="Tahoma" w:cs="Tahoma"/>
        </w:rPr>
        <w:t xml:space="preserve"> (v nadaljevanju: pisni sporazum varstvenih ukrepov), ki ga izbrani ponudnik podpiše z naročnikom.</w:t>
      </w:r>
    </w:p>
    <w:p w14:paraId="07E7C5BC" w14:textId="77777777" w:rsidR="005F1B04" w:rsidRDefault="005F1B04" w:rsidP="0063302D">
      <w:pPr>
        <w:keepNext/>
        <w:keepLines/>
        <w:jc w:val="both"/>
        <w:rPr>
          <w:rFonts w:ascii="Tahoma" w:hAnsi="Tahoma" w:cs="Tahoma"/>
        </w:rPr>
      </w:pPr>
    </w:p>
    <w:p w14:paraId="61996695" w14:textId="77777777" w:rsidR="004A5D86" w:rsidRPr="004A5D86" w:rsidRDefault="004A5D86" w:rsidP="0063302D">
      <w:pPr>
        <w:keepNext/>
        <w:keepLines/>
        <w:jc w:val="both"/>
        <w:rPr>
          <w:rFonts w:ascii="Tahoma" w:hAnsi="Tahoma" w:cs="Tahoma"/>
          <w:b/>
        </w:rPr>
      </w:pPr>
      <w:r w:rsidRPr="00C364F5">
        <w:rPr>
          <w:rFonts w:ascii="Tahoma" w:hAnsi="Tahoma" w:cs="Tahoma"/>
        </w:rPr>
        <w:t xml:space="preserve">Naročnik oddaja javno naročilo po odprtem postopku in bo po izvedenem postopku na podlagi a. točke sedmega odstavka 48. člena ZJN-3, sklenil okvirni sporazum </w:t>
      </w:r>
      <w:r w:rsidR="008448D8" w:rsidRPr="00C364F5">
        <w:rPr>
          <w:rFonts w:ascii="Tahoma" w:hAnsi="Tahoma" w:cs="Tahoma"/>
          <w:b/>
          <w:u w:val="single"/>
        </w:rPr>
        <w:t xml:space="preserve">z </w:t>
      </w:r>
      <w:r w:rsidRPr="00C364F5">
        <w:rPr>
          <w:rFonts w:ascii="Tahoma" w:hAnsi="Tahoma" w:cs="Tahoma"/>
          <w:b/>
          <w:u w:val="single"/>
        </w:rPr>
        <w:t>ekonomsko najugodnejšim ponudnikom</w:t>
      </w:r>
      <w:r w:rsidR="00E20E27" w:rsidRPr="00C364F5">
        <w:rPr>
          <w:rFonts w:ascii="Tahoma" w:hAnsi="Tahoma" w:cs="Tahoma"/>
          <w:b/>
        </w:rPr>
        <w:t xml:space="preserve">, </w:t>
      </w:r>
      <w:r w:rsidRPr="00C364F5">
        <w:rPr>
          <w:rFonts w:ascii="Tahoma" w:hAnsi="Tahoma" w:cs="Tahoma"/>
          <w:b/>
        </w:rPr>
        <w:t xml:space="preserve"> </w:t>
      </w:r>
      <w:r w:rsidRPr="00C364F5">
        <w:rPr>
          <w:rFonts w:ascii="Tahoma" w:hAnsi="Tahoma" w:cs="Tahoma"/>
        </w:rPr>
        <w:t>ki bo izpolnjeval pogoje in zahteve naročnika navedene v razpisni dokumentaciji.</w:t>
      </w:r>
    </w:p>
    <w:p w14:paraId="55013F30" w14:textId="77777777" w:rsidR="004A5D86" w:rsidRPr="00C8579C" w:rsidRDefault="004A5D86" w:rsidP="0063302D">
      <w:pPr>
        <w:keepNext/>
        <w:keepLines/>
        <w:jc w:val="both"/>
        <w:rPr>
          <w:rFonts w:ascii="Tahoma" w:hAnsi="Tahoma" w:cs="Tahoma"/>
        </w:rPr>
      </w:pPr>
    </w:p>
    <w:p w14:paraId="459F5C8D" w14:textId="54FE1604" w:rsidR="00B23776" w:rsidRPr="00C8579C" w:rsidRDefault="00B23776" w:rsidP="00B23776">
      <w:pPr>
        <w:keepNext/>
        <w:keepLines/>
        <w:jc w:val="both"/>
        <w:rPr>
          <w:rFonts w:ascii="Tahoma" w:hAnsi="Tahoma" w:cs="Tahoma"/>
        </w:rPr>
      </w:pPr>
      <w:r w:rsidRPr="00C8579C">
        <w:rPr>
          <w:rFonts w:ascii="Tahoma" w:hAnsi="Tahoma" w:cs="Tahoma"/>
        </w:rPr>
        <w:t>Vzorec okvirnega sporazuma</w:t>
      </w:r>
      <w:r>
        <w:rPr>
          <w:rFonts w:ascii="Tahoma" w:hAnsi="Tahoma" w:cs="Tahoma"/>
        </w:rPr>
        <w:t xml:space="preserve"> </w:t>
      </w:r>
      <w:r w:rsidRPr="00C8579C">
        <w:rPr>
          <w:rFonts w:ascii="Tahoma" w:hAnsi="Tahoma" w:cs="Tahoma"/>
        </w:rPr>
        <w:t xml:space="preserve">je kot </w:t>
      </w:r>
      <w:r w:rsidRPr="000B5760">
        <w:rPr>
          <w:rFonts w:ascii="Tahoma" w:hAnsi="Tahoma" w:cs="Tahoma"/>
        </w:rPr>
        <w:t xml:space="preserve">Priloga </w:t>
      </w:r>
      <w:r w:rsidR="003F7119">
        <w:rPr>
          <w:rFonts w:ascii="Tahoma" w:hAnsi="Tahoma" w:cs="Tahoma"/>
        </w:rPr>
        <w:t>10</w:t>
      </w:r>
      <w:r w:rsidR="003F7119" w:rsidRPr="000B5760">
        <w:rPr>
          <w:rFonts w:ascii="Tahoma" w:hAnsi="Tahoma" w:cs="Tahoma"/>
        </w:rPr>
        <w:t xml:space="preserve"> </w:t>
      </w:r>
      <w:r w:rsidRPr="000B5760">
        <w:rPr>
          <w:rFonts w:ascii="Tahoma" w:hAnsi="Tahoma" w:cs="Tahoma"/>
        </w:rPr>
        <w:t xml:space="preserve">sestavni del te razpisne dokumentacije. Ponudnik potrdi, da se strinja z vsebino okvirnega sporazuma in pisnega sporazuma varstvenih ukrepov s podpisom </w:t>
      </w:r>
      <w:r w:rsidRPr="000B5760">
        <w:rPr>
          <w:rFonts w:ascii="Tahoma" w:hAnsi="Tahoma" w:cs="Tahoma"/>
          <w:szCs w:val="22"/>
        </w:rPr>
        <w:t>Priloge 1</w:t>
      </w:r>
      <w:r w:rsidRPr="00C8579C">
        <w:rPr>
          <w:rFonts w:ascii="Tahoma" w:hAnsi="Tahoma" w:cs="Tahoma"/>
          <w:szCs w:val="22"/>
        </w:rPr>
        <w:t>.</w:t>
      </w:r>
      <w:r w:rsidRPr="00C8579C">
        <w:rPr>
          <w:rFonts w:ascii="Tahoma" w:hAnsi="Tahoma" w:cs="Tahoma"/>
        </w:rPr>
        <w:t xml:space="preserve"> </w:t>
      </w:r>
    </w:p>
    <w:p w14:paraId="18EE83E5" w14:textId="71223CA3" w:rsidR="00AD7483" w:rsidRDefault="00AD7483" w:rsidP="0063302D">
      <w:pPr>
        <w:keepNext/>
        <w:keepLines/>
        <w:jc w:val="both"/>
        <w:rPr>
          <w:rFonts w:ascii="Tahoma" w:hAnsi="Tahoma" w:cs="Tahoma"/>
        </w:rPr>
      </w:pPr>
    </w:p>
    <w:p w14:paraId="1146A02B" w14:textId="77777777" w:rsidR="007C70A1" w:rsidRPr="00C8579C" w:rsidRDefault="007C70A1" w:rsidP="0063302D">
      <w:pPr>
        <w:keepNext/>
        <w:keepLines/>
        <w:numPr>
          <w:ilvl w:val="1"/>
          <w:numId w:val="2"/>
        </w:numPr>
        <w:jc w:val="both"/>
        <w:rPr>
          <w:rFonts w:ascii="Tahoma" w:hAnsi="Tahoma" w:cs="Tahoma"/>
          <w:b/>
        </w:rPr>
      </w:pPr>
      <w:r w:rsidRPr="00C8579C">
        <w:rPr>
          <w:rFonts w:ascii="Tahoma" w:hAnsi="Tahoma" w:cs="Tahoma"/>
          <w:b/>
        </w:rPr>
        <w:lastRenderedPageBreak/>
        <w:t>Prav</w:t>
      </w:r>
      <w:bookmarkEnd w:id="7"/>
      <w:bookmarkEnd w:id="8"/>
      <w:bookmarkEnd w:id="9"/>
      <w:bookmarkEnd w:id="10"/>
      <w:bookmarkEnd w:id="11"/>
      <w:r w:rsidR="00712EF3" w:rsidRPr="00C8579C">
        <w:rPr>
          <w:rFonts w:ascii="Tahoma" w:hAnsi="Tahoma" w:cs="Tahoma"/>
          <w:b/>
        </w:rPr>
        <w:t>no varstvo</w:t>
      </w:r>
    </w:p>
    <w:p w14:paraId="5D7B3908" w14:textId="77777777" w:rsidR="007C70A1" w:rsidRPr="00C8579C" w:rsidRDefault="007C70A1" w:rsidP="0063302D">
      <w:pPr>
        <w:keepNext/>
        <w:keepLines/>
        <w:jc w:val="both"/>
        <w:rPr>
          <w:rFonts w:ascii="Tahoma" w:hAnsi="Tahoma" w:cs="Tahoma"/>
          <w:b/>
        </w:rPr>
      </w:pPr>
    </w:p>
    <w:p w14:paraId="38E38563" w14:textId="29FDC175" w:rsidR="00732C87" w:rsidRDefault="00B23776" w:rsidP="00B23776">
      <w:pPr>
        <w:keepNext/>
        <w:keepLines/>
        <w:autoSpaceDE w:val="0"/>
        <w:autoSpaceDN w:val="0"/>
        <w:adjustRightInd w:val="0"/>
        <w:jc w:val="both"/>
        <w:rPr>
          <w:rFonts w:ascii="Tahoma" w:hAnsi="Tahoma" w:cs="Tahoma"/>
        </w:rPr>
      </w:pPr>
      <w:r w:rsidRPr="00285804">
        <w:rPr>
          <w:rFonts w:ascii="Tahoma" w:hAnsi="Tahoma" w:cs="Tahoma"/>
        </w:rPr>
        <w:t xml:space="preserve">Ponudniku je zagotovljeno pravno varstvo, skladno z </w:t>
      </w:r>
      <w:r w:rsidRPr="00285804">
        <w:rPr>
          <w:rFonts w:ascii="Tahoma" w:hAnsi="Tahoma" w:cs="Tahoma"/>
          <w:bCs/>
        </w:rPr>
        <w:t>Zakonom o pravnem varstvu v postopkih javnega naročanja</w:t>
      </w:r>
      <w:r w:rsidRPr="00285804">
        <w:rPr>
          <w:rFonts w:ascii="Tahoma" w:hAnsi="Tahoma" w:cs="Tahoma"/>
        </w:rPr>
        <w:t xml:space="preserve"> (Ur. l. RS, št. 43/11 </w:t>
      </w:r>
      <w:r w:rsidR="0097308F">
        <w:rPr>
          <w:rFonts w:ascii="Tahoma" w:hAnsi="Tahoma" w:cs="Tahoma"/>
        </w:rPr>
        <w:t>s spremembami</w:t>
      </w:r>
      <w:r w:rsidRPr="00285804">
        <w:rPr>
          <w:rFonts w:ascii="Tahoma" w:hAnsi="Tahoma" w:cs="Tahoma"/>
        </w:rPr>
        <w:t>; v nadaljevanju: ZPVPJN).</w:t>
      </w:r>
    </w:p>
    <w:p w14:paraId="33F5BD5F" w14:textId="323E1272" w:rsidR="00B23776" w:rsidRPr="00285804" w:rsidRDefault="00B23776" w:rsidP="00B23776">
      <w:pPr>
        <w:keepNext/>
        <w:keepLines/>
        <w:autoSpaceDE w:val="0"/>
        <w:autoSpaceDN w:val="0"/>
        <w:adjustRightInd w:val="0"/>
        <w:jc w:val="both"/>
        <w:rPr>
          <w:rFonts w:ascii="Tahoma" w:hAnsi="Tahoma" w:cs="Tahoma"/>
        </w:rPr>
      </w:pPr>
    </w:p>
    <w:p w14:paraId="35A40660" w14:textId="77777777" w:rsidR="00B23776" w:rsidRPr="00285804" w:rsidRDefault="00B23776" w:rsidP="00B23776">
      <w:pPr>
        <w:keepNext/>
        <w:keepLines/>
        <w:autoSpaceDE w:val="0"/>
        <w:autoSpaceDN w:val="0"/>
        <w:adjustRightInd w:val="0"/>
        <w:jc w:val="both"/>
        <w:rPr>
          <w:rFonts w:ascii="Tahoma" w:hAnsi="Tahoma" w:cs="Tahoma"/>
        </w:rPr>
      </w:pPr>
      <w:r w:rsidRPr="00285804">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70956551" w14:textId="77777777" w:rsidR="00B23776" w:rsidRPr="00285804" w:rsidRDefault="00B23776" w:rsidP="00B23776">
      <w:pPr>
        <w:keepNext/>
        <w:keepLines/>
        <w:autoSpaceDE w:val="0"/>
        <w:autoSpaceDN w:val="0"/>
        <w:adjustRightInd w:val="0"/>
        <w:jc w:val="both"/>
        <w:rPr>
          <w:rFonts w:ascii="Tahoma" w:hAnsi="Tahoma" w:cs="Tahoma"/>
        </w:rPr>
      </w:pPr>
    </w:p>
    <w:p w14:paraId="2E5CC977" w14:textId="77777777" w:rsidR="00B23776" w:rsidRPr="00285804" w:rsidRDefault="00B23776" w:rsidP="00B23776">
      <w:pPr>
        <w:keepNext/>
        <w:keepLines/>
        <w:autoSpaceDE w:val="0"/>
        <w:autoSpaceDN w:val="0"/>
        <w:adjustRightInd w:val="0"/>
        <w:jc w:val="both"/>
        <w:rPr>
          <w:rFonts w:ascii="Tahoma" w:hAnsi="Tahoma" w:cs="Tahoma"/>
        </w:rPr>
      </w:pPr>
      <w:r w:rsidRPr="00285804">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38A9A995" w14:textId="77777777" w:rsidR="00B23776" w:rsidRPr="00285804" w:rsidRDefault="00B23776" w:rsidP="00B23776">
      <w:pPr>
        <w:keepNext/>
        <w:keepLines/>
        <w:autoSpaceDE w:val="0"/>
        <w:autoSpaceDN w:val="0"/>
        <w:adjustRightInd w:val="0"/>
        <w:jc w:val="both"/>
        <w:rPr>
          <w:rFonts w:ascii="Tahoma" w:hAnsi="Tahoma" w:cs="Tahoma"/>
        </w:rPr>
      </w:pPr>
    </w:p>
    <w:p w14:paraId="5FDB7A51" w14:textId="77777777" w:rsidR="00B23776" w:rsidRPr="00285804" w:rsidRDefault="00B23776" w:rsidP="00B23776">
      <w:pPr>
        <w:keepNext/>
        <w:keepLines/>
        <w:autoSpaceDE w:val="0"/>
        <w:autoSpaceDN w:val="0"/>
        <w:adjustRightInd w:val="0"/>
        <w:jc w:val="both"/>
        <w:rPr>
          <w:rFonts w:ascii="Tahoma" w:hAnsi="Tahoma" w:cs="Tahoma"/>
        </w:rPr>
      </w:pPr>
      <w:r w:rsidRPr="00285804">
        <w:rPr>
          <w:rFonts w:ascii="Tahoma" w:hAnsi="Tahoma" w:cs="Tahoma"/>
        </w:rPr>
        <w:t xml:space="preserve">Zahtevek za revizijo mora biti sestavljen v skladu z določili 15. člena ZPVPJN in se vloži prek portala eRevizija. Vlagatelj mora zahtevku za revizijo priložiti potrdilo o plačilu takse. Zahtevek za revizijo se vloži v roku iz 25. člena ZPVPJN. </w:t>
      </w:r>
    </w:p>
    <w:p w14:paraId="042DAC72" w14:textId="77777777" w:rsidR="003124D0" w:rsidRDefault="003124D0" w:rsidP="0063302D">
      <w:pPr>
        <w:keepNext/>
        <w:keepLines/>
        <w:autoSpaceDE w:val="0"/>
        <w:autoSpaceDN w:val="0"/>
        <w:adjustRightInd w:val="0"/>
        <w:jc w:val="both"/>
        <w:rPr>
          <w:rFonts w:ascii="Tahoma" w:hAnsi="Tahoma" w:cs="Tahoma"/>
        </w:rPr>
      </w:pPr>
    </w:p>
    <w:p w14:paraId="673D54C6" w14:textId="77777777" w:rsidR="007C70A1" w:rsidRDefault="007C70A1" w:rsidP="0063302D">
      <w:pPr>
        <w:keepNext/>
        <w:keepLines/>
        <w:numPr>
          <w:ilvl w:val="1"/>
          <w:numId w:val="2"/>
        </w:numPr>
        <w:jc w:val="both"/>
        <w:rPr>
          <w:rFonts w:ascii="Tahoma" w:hAnsi="Tahoma" w:cs="Tahoma"/>
          <w:b/>
        </w:rPr>
      </w:pPr>
      <w:bookmarkStart w:id="12" w:name="_Toc163615935"/>
      <w:r w:rsidRPr="00C8579C">
        <w:rPr>
          <w:rFonts w:ascii="Tahoma" w:hAnsi="Tahoma" w:cs="Tahoma"/>
          <w:b/>
        </w:rPr>
        <w:t>Zaupnost po</w:t>
      </w:r>
      <w:bookmarkEnd w:id="12"/>
      <w:r w:rsidR="00502E8E" w:rsidRPr="00C8579C">
        <w:rPr>
          <w:rFonts w:ascii="Tahoma" w:hAnsi="Tahoma" w:cs="Tahoma"/>
          <w:b/>
        </w:rPr>
        <w:t>datkov</w:t>
      </w:r>
      <w:r w:rsidR="004E252F">
        <w:rPr>
          <w:rFonts w:ascii="Tahoma" w:hAnsi="Tahoma" w:cs="Tahoma"/>
          <w:b/>
        </w:rPr>
        <w:t xml:space="preserve"> in vpogled</w:t>
      </w:r>
    </w:p>
    <w:p w14:paraId="36EA1515" w14:textId="77777777" w:rsidR="00896CF6" w:rsidRPr="00C8579C" w:rsidRDefault="00896CF6" w:rsidP="0063302D">
      <w:pPr>
        <w:keepNext/>
        <w:keepLines/>
        <w:ind w:left="720"/>
        <w:jc w:val="both"/>
        <w:rPr>
          <w:rFonts w:ascii="Tahoma" w:hAnsi="Tahoma" w:cs="Tahoma"/>
          <w:b/>
        </w:rPr>
      </w:pPr>
    </w:p>
    <w:p w14:paraId="4D37A8B6" w14:textId="77777777" w:rsidR="00025B4F" w:rsidRDefault="00025B4F" w:rsidP="0063302D">
      <w:pPr>
        <w:keepNext/>
        <w:keepLines/>
        <w:jc w:val="both"/>
        <w:rPr>
          <w:rFonts w:ascii="Tahoma" w:hAnsi="Tahoma" w:cs="Tahoma"/>
        </w:rPr>
      </w:pPr>
      <w:r w:rsidRPr="00C8579C">
        <w:rPr>
          <w:rFonts w:ascii="Tahoma" w:hAnsi="Tahoma" w:cs="Tahoma"/>
        </w:rPr>
        <w:t xml:space="preserve">Naročnik zagotavlja javnost in zaupnost podatkov skladno s </w:t>
      </w:r>
      <w:r w:rsidR="002A4934" w:rsidRPr="00C8579C">
        <w:rPr>
          <w:rFonts w:ascii="Tahoma" w:hAnsi="Tahoma" w:cs="Tahoma"/>
        </w:rPr>
        <w:t>35</w:t>
      </w:r>
      <w:r w:rsidRPr="00C8579C">
        <w:rPr>
          <w:rFonts w:ascii="Tahoma" w:hAnsi="Tahoma" w:cs="Tahoma"/>
        </w:rPr>
        <w:t>. členom ZJN-</w:t>
      </w:r>
      <w:r w:rsidR="002A4934" w:rsidRPr="00C8579C">
        <w:rPr>
          <w:rFonts w:ascii="Tahoma" w:hAnsi="Tahoma" w:cs="Tahoma"/>
        </w:rPr>
        <w:t>3</w:t>
      </w:r>
      <w:r w:rsidR="008A47C2" w:rsidRPr="00C8579C">
        <w:rPr>
          <w:rFonts w:ascii="Tahoma" w:hAnsi="Tahoma" w:cs="Tahoma"/>
        </w:rPr>
        <w:t>,</w:t>
      </w:r>
      <w:r w:rsidR="002A4934" w:rsidRPr="00C8579C">
        <w:rPr>
          <w:rFonts w:ascii="Tahoma" w:hAnsi="Tahoma" w:cs="Tahoma"/>
        </w:rPr>
        <w:t xml:space="preserve"> </w:t>
      </w:r>
      <w:r w:rsidRPr="00C8579C">
        <w:rPr>
          <w:rFonts w:ascii="Tahoma" w:hAnsi="Tahoma" w:cs="Tahoma"/>
        </w:rPr>
        <w:t>ob upoštevanju določb zakona, ki ureja varstvo osebnih podatkov, tajne podatke ali gospodarske družbe.</w:t>
      </w:r>
    </w:p>
    <w:p w14:paraId="6B501F0A" w14:textId="77777777" w:rsidR="00896CF6" w:rsidRPr="00C8579C" w:rsidRDefault="00896CF6" w:rsidP="0063302D">
      <w:pPr>
        <w:keepNext/>
        <w:keepLines/>
        <w:jc w:val="both"/>
        <w:rPr>
          <w:rFonts w:ascii="Tahoma" w:hAnsi="Tahoma" w:cs="Tahoma"/>
        </w:rPr>
      </w:pPr>
    </w:p>
    <w:p w14:paraId="7BC3A310" w14:textId="77777777" w:rsidR="00025B4F" w:rsidRDefault="00025B4F" w:rsidP="0063302D">
      <w:pPr>
        <w:keepNext/>
        <w:keepLines/>
        <w:jc w:val="both"/>
        <w:rPr>
          <w:rFonts w:ascii="Tahoma" w:hAnsi="Tahoma" w:cs="Tahoma"/>
        </w:rPr>
      </w:pPr>
      <w:r w:rsidRPr="00C8579C">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w:t>
      </w:r>
      <w:r w:rsidR="008A47C2" w:rsidRPr="00C8579C">
        <w:rPr>
          <w:rFonts w:ascii="Tahoma" w:hAnsi="Tahoma" w:cs="Tahoma"/>
        </w:rPr>
        <w:t>,</w:t>
      </w:r>
      <w:r w:rsidRPr="00C8579C">
        <w:rPr>
          <w:rFonts w:ascii="Tahoma" w:hAnsi="Tahoma" w:cs="Tahoma"/>
        </w:rPr>
        <w:t xml:space="preserve"> niti v nadaljevanju postopka ali kasneje. Naročnik bo v celoti odgovoren za varovanje zaupnosti tako dobljenih podatkov.</w:t>
      </w:r>
    </w:p>
    <w:p w14:paraId="1B539453" w14:textId="77777777" w:rsidR="00EB78EB" w:rsidRDefault="00EB78EB" w:rsidP="0063302D">
      <w:pPr>
        <w:keepNext/>
        <w:keepLines/>
        <w:jc w:val="both"/>
        <w:rPr>
          <w:rFonts w:ascii="Tahoma" w:hAnsi="Tahoma" w:cs="Tahoma"/>
        </w:rPr>
      </w:pPr>
    </w:p>
    <w:p w14:paraId="706E0333" w14:textId="77777777" w:rsidR="004E252F" w:rsidRPr="008C53AF" w:rsidRDefault="004E252F" w:rsidP="0063302D">
      <w:pPr>
        <w:keepNext/>
        <w:keepLines/>
        <w:jc w:val="both"/>
        <w:rPr>
          <w:rFonts w:ascii="Tahoma" w:hAnsi="Tahoma" w:cs="Tahoma"/>
        </w:rPr>
      </w:pPr>
      <w:r w:rsidRPr="008C53AF">
        <w:rPr>
          <w:rFonts w:ascii="Tahoma" w:hAnsi="Tahoma" w:cs="Tahoma"/>
        </w:rPr>
        <w:t>Naročnik bo omogočil vpogled v skl</w:t>
      </w:r>
      <w:r>
        <w:rPr>
          <w:rFonts w:ascii="Tahoma" w:hAnsi="Tahoma" w:cs="Tahoma"/>
        </w:rPr>
        <w:t>adu s 35. člena ZJN-3. Ponudnik</w:t>
      </w:r>
      <w:r w:rsidRPr="008C53AF">
        <w:rPr>
          <w:rFonts w:ascii="Tahoma" w:hAnsi="Tahoma" w:cs="Tahoma"/>
        </w:rPr>
        <w:t xml:space="preserve"> mora zahtevo za vpogled pravočasno posredovati naročniku pisno na naslov: JAVNI HOLDING Ljubljana, d.o.o.,  Verovškova ulica 70, 1000 Ljubljana ali po elektronski pošti na naslov: </w:t>
      </w:r>
      <w:r w:rsidRPr="006863AC">
        <w:rPr>
          <w:rFonts w:ascii="Tahoma" w:hAnsi="Tahoma" w:cs="Tahoma"/>
        </w:rPr>
        <w:t>sjn@jhl.si</w:t>
      </w:r>
      <w:r w:rsidRPr="008C53AF">
        <w:rPr>
          <w:rFonts w:ascii="Tahoma" w:hAnsi="Tahoma" w:cs="Tahoma"/>
        </w:rPr>
        <w:t xml:space="preserve"> ali na elektronski naslov kontaktne osebe, ki je navedena v Obvestilu o naročilu (Oddelek I: Javni naročnik), ki je objavljeno na Portalu javnih naročil.  </w:t>
      </w:r>
    </w:p>
    <w:p w14:paraId="477DAD91" w14:textId="77777777" w:rsidR="004E252F" w:rsidRPr="00C8579C" w:rsidRDefault="004E252F" w:rsidP="0063302D">
      <w:pPr>
        <w:keepNext/>
        <w:keepLines/>
        <w:jc w:val="both"/>
        <w:rPr>
          <w:rFonts w:ascii="Tahoma" w:hAnsi="Tahoma" w:cs="Tahoma"/>
        </w:rPr>
      </w:pPr>
    </w:p>
    <w:p w14:paraId="3B787F33" w14:textId="77777777" w:rsidR="007C70A1" w:rsidRPr="00C8579C" w:rsidRDefault="007C70A1" w:rsidP="0063302D">
      <w:pPr>
        <w:keepNext/>
        <w:keepLines/>
        <w:numPr>
          <w:ilvl w:val="1"/>
          <w:numId w:val="2"/>
        </w:numPr>
        <w:jc w:val="both"/>
        <w:rPr>
          <w:rFonts w:ascii="Tahoma" w:hAnsi="Tahoma" w:cs="Tahoma"/>
          <w:b/>
        </w:rPr>
      </w:pPr>
      <w:r w:rsidRPr="00C8579C">
        <w:rPr>
          <w:rFonts w:ascii="Tahoma" w:hAnsi="Tahoma" w:cs="Tahoma"/>
          <w:b/>
        </w:rPr>
        <w:t>Jamstvo za</w:t>
      </w:r>
      <w:r w:rsidR="00A96998" w:rsidRPr="00C8579C">
        <w:rPr>
          <w:rFonts w:ascii="Tahoma" w:hAnsi="Tahoma" w:cs="Tahoma"/>
          <w:b/>
        </w:rPr>
        <w:t xml:space="preserve"> </w:t>
      </w:r>
      <w:r w:rsidRPr="00C8579C">
        <w:rPr>
          <w:rFonts w:ascii="Tahoma" w:hAnsi="Tahoma" w:cs="Tahoma"/>
          <w:b/>
        </w:rPr>
        <w:t>napake</w:t>
      </w:r>
    </w:p>
    <w:p w14:paraId="18B4941B" w14:textId="77777777" w:rsidR="00777852" w:rsidRPr="00C8579C" w:rsidRDefault="00777852" w:rsidP="0063302D">
      <w:pPr>
        <w:keepNext/>
        <w:keepLines/>
        <w:ind w:left="720"/>
        <w:jc w:val="both"/>
        <w:rPr>
          <w:rFonts w:ascii="Tahoma" w:hAnsi="Tahoma" w:cs="Tahoma"/>
          <w:b/>
        </w:rPr>
      </w:pPr>
    </w:p>
    <w:p w14:paraId="62A29BB6" w14:textId="77777777" w:rsidR="007C70A1" w:rsidRPr="00C8579C" w:rsidRDefault="00787A19" w:rsidP="0063302D">
      <w:pPr>
        <w:keepNext/>
        <w:keepLines/>
        <w:jc w:val="both"/>
        <w:rPr>
          <w:rFonts w:ascii="Tahoma" w:hAnsi="Tahoma" w:cs="Tahoma"/>
        </w:rPr>
      </w:pPr>
      <w:r w:rsidRPr="00C8579C">
        <w:rPr>
          <w:rFonts w:ascii="Tahoma" w:hAnsi="Tahoma" w:cs="Tahoma"/>
        </w:rPr>
        <w:t>Izbrani ponudnik</w:t>
      </w:r>
      <w:r w:rsidR="007C70A1" w:rsidRPr="00C8579C">
        <w:rPr>
          <w:rFonts w:ascii="Tahoma" w:hAnsi="Tahoma" w:cs="Tahoma"/>
        </w:rPr>
        <w:t>, s kat</w:t>
      </w:r>
      <w:r w:rsidR="00502E8E" w:rsidRPr="00C8579C">
        <w:rPr>
          <w:rFonts w:ascii="Tahoma" w:hAnsi="Tahoma" w:cs="Tahoma"/>
        </w:rPr>
        <w:t xml:space="preserve">erim bo naročnik sklenil </w:t>
      </w:r>
      <w:r w:rsidR="004607A5" w:rsidRPr="00C8579C">
        <w:rPr>
          <w:rFonts w:ascii="Tahoma" w:hAnsi="Tahoma" w:cs="Tahoma"/>
        </w:rPr>
        <w:t>okvirni sporazum</w:t>
      </w:r>
      <w:r w:rsidR="007C70A1" w:rsidRPr="00C8579C">
        <w:rPr>
          <w:rFonts w:ascii="Tahoma" w:hAnsi="Tahoma" w:cs="Tahoma"/>
        </w:rPr>
        <w:t>, bo jamči</w:t>
      </w:r>
      <w:r w:rsidR="008A47C2" w:rsidRPr="00C8579C">
        <w:rPr>
          <w:rFonts w:ascii="Tahoma" w:hAnsi="Tahoma" w:cs="Tahoma"/>
        </w:rPr>
        <w:t>l</w:t>
      </w:r>
      <w:r w:rsidR="007C70A1" w:rsidRPr="00C8579C">
        <w:rPr>
          <w:rFonts w:ascii="Tahoma" w:hAnsi="Tahoma" w:cs="Tahoma"/>
        </w:rPr>
        <w:t xml:space="preserve"> za odpravo vseh vrst napak</w:t>
      </w:r>
      <w:r w:rsidR="00325548" w:rsidRPr="00C8579C">
        <w:rPr>
          <w:rFonts w:ascii="Tahoma" w:hAnsi="Tahoma" w:cs="Tahoma"/>
        </w:rPr>
        <w:t xml:space="preserve"> na predmetu javnega naročila</w:t>
      </w:r>
      <w:r w:rsidR="00A10B9A" w:rsidRPr="00C8579C">
        <w:rPr>
          <w:rFonts w:ascii="Tahoma" w:hAnsi="Tahoma" w:cs="Tahoma"/>
        </w:rPr>
        <w:t>,</w:t>
      </w:r>
      <w:r w:rsidR="007C70A1" w:rsidRPr="00C8579C">
        <w:rPr>
          <w:rFonts w:ascii="Tahoma" w:hAnsi="Tahoma" w:cs="Tahoma"/>
        </w:rPr>
        <w:t xml:space="preserve"> skladno z določili Obligacijskega zakonika.</w:t>
      </w:r>
    </w:p>
    <w:p w14:paraId="133C6F09" w14:textId="77777777" w:rsidR="002B3B8D" w:rsidRPr="00C8579C" w:rsidRDefault="002B3B8D" w:rsidP="0063302D">
      <w:pPr>
        <w:keepNext/>
        <w:keepLines/>
        <w:jc w:val="both"/>
        <w:rPr>
          <w:rFonts w:ascii="Tahoma" w:hAnsi="Tahoma" w:cs="Tahoma"/>
        </w:rPr>
      </w:pPr>
    </w:p>
    <w:p w14:paraId="107C5E8D" w14:textId="481AFC6E" w:rsidR="005D1D6C" w:rsidRPr="00C8579C" w:rsidRDefault="00837427" w:rsidP="0063302D">
      <w:pPr>
        <w:keepNext/>
        <w:keepLines/>
        <w:numPr>
          <w:ilvl w:val="1"/>
          <w:numId w:val="2"/>
        </w:numPr>
        <w:jc w:val="both"/>
        <w:rPr>
          <w:rFonts w:ascii="Tahoma" w:hAnsi="Tahoma" w:cs="Tahoma"/>
          <w:b/>
        </w:rPr>
      </w:pPr>
      <w:r w:rsidRPr="00C8579C">
        <w:rPr>
          <w:rFonts w:ascii="Tahoma" w:hAnsi="Tahoma" w:cs="Tahoma"/>
          <w:b/>
        </w:rPr>
        <w:t>Celovitost ponudbe</w:t>
      </w:r>
      <w:r w:rsidR="00B23776">
        <w:rPr>
          <w:rFonts w:ascii="Tahoma" w:hAnsi="Tahoma" w:cs="Tahoma"/>
          <w:b/>
        </w:rPr>
        <w:t>, dopustnost ponudbe, pregled in ocenjevanje ponudb</w:t>
      </w:r>
    </w:p>
    <w:p w14:paraId="0E43F622" w14:textId="77777777" w:rsidR="00C74881" w:rsidRDefault="00C74881" w:rsidP="0063302D">
      <w:pPr>
        <w:keepNext/>
        <w:keepLines/>
        <w:jc w:val="both"/>
        <w:rPr>
          <w:rFonts w:ascii="Tahoma" w:hAnsi="Tahoma" w:cs="Tahoma"/>
        </w:rPr>
      </w:pPr>
    </w:p>
    <w:p w14:paraId="60461E96" w14:textId="77777777" w:rsidR="00AC3420" w:rsidRDefault="00AC3420" w:rsidP="0063302D">
      <w:pPr>
        <w:keepNext/>
        <w:keepLines/>
        <w:jc w:val="both"/>
        <w:rPr>
          <w:rFonts w:ascii="Tahoma" w:hAnsi="Tahoma" w:cs="Tahoma"/>
        </w:rPr>
      </w:pPr>
      <w:r w:rsidRPr="00AC3420">
        <w:rPr>
          <w:rFonts w:ascii="Tahoma" w:hAnsi="Tahoma" w:cs="Tahoma"/>
          <w:b/>
        </w:rPr>
        <w:t xml:space="preserve">Ponudnik mora ponuditi celoten predmet javnega naročila </w:t>
      </w:r>
      <w:r w:rsidRPr="00AC3420">
        <w:rPr>
          <w:rFonts w:ascii="Tahoma" w:hAnsi="Tahoma" w:cs="Tahoma"/>
        </w:rPr>
        <w:t>(vse razpisane storitve), pri čemer mora predmet ponudbe ustrezati tehničnim in ostalim zahtevam, navedenim v predmetni razpisni dokumentaciji naročnika.</w:t>
      </w:r>
    </w:p>
    <w:p w14:paraId="7D104F15" w14:textId="77777777" w:rsidR="004C1CDA" w:rsidRDefault="004C1CDA" w:rsidP="0063302D">
      <w:pPr>
        <w:keepNext/>
        <w:keepLines/>
        <w:jc w:val="both"/>
        <w:rPr>
          <w:rFonts w:ascii="Tahoma" w:hAnsi="Tahoma" w:cs="Tahoma"/>
        </w:rPr>
      </w:pPr>
    </w:p>
    <w:p w14:paraId="75B6DCB9" w14:textId="77777777" w:rsidR="00085465" w:rsidRPr="00085465" w:rsidRDefault="00085465" w:rsidP="0063302D">
      <w:pPr>
        <w:keepNext/>
        <w:keepLines/>
        <w:jc w:val="both"/>
        <w:rPr>
          <w:rFonts w:ascii="Tahoma" w:hAnsi="Tahoma" w:cs="Tahoma"/>
        </w:rPr>
      </w:pPr>
      <w:r w:rsidRPr="00085465">
        <w:rPr>
          <w:rFonts w:ascii="Tahoma" w:hAnsi="Tahoma" w:cs="Tahoma"/>
        </w:rPr>
        <w:t>Ponudnik se s podpisom ponudbe in okvirnega sporazuma, v primeru izbora, zavezuje, da bo prevzel, odpeljal in obdelal celotno, s strani naročnika naročeno okvirno količino. Predmet ponudbe mora ustrezati zahtevam in pogojem, navedenim v predmetni dokumentaciji naročnika.</w:t>
      </w:r>
    </w:p>
    <w:p w14:paraId="033EAE68" w14:textId="77777777" w:rsidR="00085465" w:rsidRPr="00085465" w:rsidRDefault="00085465" w:rsidP="0063302D">
      <w:pPr>
        <w:keepNext/>
        <w:keepLines/>
        <w:jc w:val="both"/>
        <w:rPr>
          <w:rFonts w:ascii="Tahoma" w:hAnsi="Tahoma" w:cs="Tahoma"/>
        </w:rPr>
      </w:pPr>
    </w:p>
    <w:p w14:paraId="6C3303EF" w14:textId="77777777" w:rsidR="00B23776" w:rsidRPr="00285804" w:rsidRDefault="00B23776" w:rsidP="00B23776">
      <w:pPr>
        <w:keepNext/>
        <w:keepLines/>
        <w:jc w:val="both"/>
        <w:rPr>
          <w:rFonts w:ascii="Tahoma" w:hAnsi="Tahoma" w:cs="Tahoma"/>
        </w:rPr>
      </w:pPr>
      <w:r w:rsidRPr="00285804">
        <w:rPr>
          <w:rFonts w:ascii="Tahoma" w:hAnsi="Tahoma" w:cs="Tahoma"/>
        </w:rPr>
        <w:t>V primeru, da ponudba ne bo v skladu z vsemi zahtevami in pogoji razpisne dokumentacije ter v skladu z ZJN-3, bo naročnik tako ponudbo izključil iz sodelovanja v postopku oddaje javnega naročila.</w:t>
      </w:r>
    </w:p>
    <w:p w14:paraId="7C2AC64E" w14:textId="77777777" w:rsidR="00B23776" w:rsidRPr="00285804" w:rsidRDefault="00B23776" w:rsidP="00B23776">
      <w:pPr>
        <w:keepNext/>
        <w:keepLines/>
        <w:jc w:val="both"/>
        <w:rPr>
          <w:rFonts w:ascii="Tahoma" w:hAnsi="Tahoma" w:cs="Tahoma"/>
        </w:rPr>
      </w:pPr>
    </w:p>
    <w:p w14:paraId="1006A07D" w14:textId="77777777" w:rsidR="00B23776" w:rsidRPr="00285804" w:rsidRDefault="00B23776" w:rsidP="00B23776">
      <w:pPr>
        <w:keepNext/>
        <w:keepLines/>
        <w:jc w:val="both"/>
        <w:rPr>
          <w:rFonts w:ascii="Tahoma" w:hAnsi="Tahoma" w:cs="Tahoma"/>
          <w:sz w:val="18"/>
        </w:rPr>
      </w:pPr>
      <w:r w:rsidRPr="00285804">
        <w:rPr>
          <w:rFonts w:ascii="Tahoma" w:hAnsi="Tahoma" w:cs="Tahoma"/>
        </w:rPr>
        <w:lastRenderedPageBreak/>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285804">
        <w:rPr>
          <w:rFonts w:ascii="Tahoma" w:hAnsi="Tahoma" w:cs="Tahoma"/>
          <w:sz w:val="18"/>
        </w:rPr>
        <w:t xml:space="preserve">. </w:t>
      </w:r>
    </w:p>
    <w:p w14:paraId="6947A284" w14:textId="77777777" w:rsidR="00B23776" w:rsidRPr="00285804" w:rsidRDefault="00B23776" w:rsidP="00B23776">
      <w:pPr>
        <w:keepNext/>
        <w:keepLines/>
        <w:ind w:right="56"/>
        <w:jc w:val="both"/>
        <w:rPr>
          <w:rFonts w:ascii="Tahoma" w:hAnsi="Tahoma" w:cs="Tahoma"/>
        </w:rPr>
      </w:pPr>
    </w:p>
    <w:p w14:paraId="7C328A40" w14:textId="77777777" w:rsidR="00B23776" w:rsidRPr="00285804" w:rsidRDefault="00B23776" w:rsidP="00B23776">
      <w:pPr>
        <w:keepNext/>
        <w:keepLines/>
        <w:ind w:right="56"/>
        <w:jc w:val="both"/>
        <w:rPr>
          <w:rFonts w:ascii="Tahoma" w:hAnsi="Tahoma" w:cs="Tahoma"/>
        </w:rPr>
      </w:pPr>
      <w:r w:rsidRPr="00285804">
        <w:rPr>
          <w:rFonts w:ascii="Tahoma" w:hAnsi="Tahoma" w:cs="Tahoma"/>
        </w:rPr>
        <w:t>Naročnik lahko od ponudnikov zahteva razčlembo (analizo) ponudbenih cen. Zahtevek za dodatna pojasnila kot tudi odgovor morata biti posredovana v enaki obliki kot dodatna pojasnila.</w:t>
      </w:r>
    </w:p>
    <w:p w14:paraId="39EEB375" w14:textId="77777777" w:rsidR="00B23776" w:rsidRPr="00285804" w:rsidRDefault="00B23776" w:rsidP="00B23776">
      <w:pPr>
        <w:keepNext/>
        <w:keepLines/>
        <w:ind w:right="56"/>
        <w:jc w:val="both"/>
        <w:rPr>
          <w:rFonts w:ascii="Tahoma" w:hAnsi="Tahoma" w:cs="Tahoma"/>
        </w:rPr>
      </w:pPr>
    </w:p>
    <w:p w14:paraId="1567733D" w14:textId="77777777" w:rsidR="00B23776" w:rsidRPr="00285804" w:rsidRDefault="00B23776" w:rsidP="00B23776">
      <w:pPr>
        <w:keepNext/>
        <w:keepLines/>
        <w:ind w:right="56"/>
        <w:jc w:val="both"/>
        <w:rPr>
          <w:rFonts w:ascii="Tahoma" w:hAnsi="Tahoma" w:cs="Tahoma"/>
        </w:rPr>
      </w:pPr>
      <w:r w:rsidRPr="00285804">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497E7411" w14:textId="77777777" w:rsidR="00382D76" w:rsidRPr="00C8579C" w:rsidRDefault="00382D76" w:rsidP="0063302D">
      <w:pPr>
        <w:keepNext/>
        <w:keepLines/>
        <w:jc w:val="both"/>
        <w:rPr>
          <w:rFonts w:ascii="Tahoma" w:hAnsi="Tahoma" w:cs="Tahoma"/>
        </w:rPr>
      </w:pPr>
    </w:p>
    <w:p w14:paraId="133797E1" w14:textId="77777777" w:rsidR="00AE4BEB" w:rsidRPr="00C8579C" w:rsidRDefault="00AE4BEB" w:rsidP="0063302D">
      <w:pPr>
        <w:keepNext/>
        <w:keepLines/>
        <w:numPr>
          <w:ilvl w:val="1"/>
          <w:numId w:val="2"/>
        </w:numPr>
        <w:jc w:val="both"/>
        <w:rPr>
          <w:rFonts w:ascii="Tahoma" w:hAnsi="Tahoma" w:cs="Tahoma"/>
          <w:b/>
        </w:rPr>
      </w:pPr>
      <w:r w:rsidRPr="00C8579C">
        <w:rPr>
          <w:rFonts w:ascii="Tahoma" w:hAnsi="Tahoma" w:cs="Tahoma"/>
          <w:b/>
        </w:rPr>
        <w:t>Ponudniki s sedežem izven Republike Slovenije</w:t>
      </w:r>
    </w:p>
    <w:p w14:paraId="56CA5533" w14:textId="77777777" w:rsidR="00AE4BEB" w:rsidRPr="00C8579C" w:rsidRDefault="00AE4BEB" w:rsidP="0063302D">
      <w:pPr>
        <w:keepNext/>
        <w:keepLines/>
        <w:autoSpaceDE w:val="0"/>
        <w:autoSpaceDN w:val="0"/>
        <w:adjustRightInd w:val="0"/>
        <w:ind w:left="720"/>
        <w:jc w:val="both"/>
        <w:rPr>
          <w:rFonts w:ascii="Tahoma" w:eastAsia="Calibri" w:hAnsi="Tahoma" w:cs="Tahoma"/>
        </w:rPr>
      </w:pPr>
    </w:p>
    <w:p w14:paraId="2B3363CA" w14:textId="77777777" w:rsidR="00E51BA3" w:rsidRDefault="00E51BA3" w:rsidP="0063302D">
      <w:pPr>
        <w:keepNext/>
        <w:keepLines/>
        <w:autoSpaceDE w:val="0"/>
        <w:autoSpaceDN w:val="0"/>
        <w:adjustRightInd w:val="0"/>
        <w:jc w:val="both"/>
        <w:rPr>
          <w:rFonts w:ascii="Tahoma" w:hAnsi="Tahoma" w:cs="Tahoma"/>
        </w:rPr>
      </w:pPr>
      <w:r w:rsidRPr="00C8579C">
        <w:rPr>
          <w:rFonts w:ascii="Tahoma" w:hAnsi="Tahoma" w:cs="Tahoma"/>
        </w:rPr>
        <w:t xml:space="preserve">Ponudniki s sedežem </w:t>
      </w:r>
      <w:r>
        <w:rPr>
          <w:rFonts w:ascii="Tahoma" w:hAnsi="Tahoma" w:cs="Tahoma"/>
        </w:rPr>
        <w:t>izven Republike Slovenije</w:t>
      </w:r>
      <w:r w:rsidRPr="00C8579C">
        <w:rPr>
          <w:rFonts w:ascii="Tahoma" w:hAnsi="Tahoma" w:cs="Tahoma"/>
        </w:rPr>
        <w:t xml:space="preserve"> morajo izpolnjevati enake pogoje kot ponudniki s sedežem v Republiki Sloveniji, </w:t>
      </w:r>
      <w:r w:rsidRPr="0072622B">
        <w:rPr>
          <w:rFonts w:ascii="Tahoma" w:hAnsi="Tahoma" w:cs="Tahoma"/>
        </w:rPr>
        <w:t xml:space="preserve">ter </w:t>
      </w:r>
      <w:r w:rsidRPr="0072622B">
        <w:rPr>
          <w:rFonts w:ascii="Tahoma" w:eastAsiaTheme="minorHAnsi" w:hAnsi="Tahoma" w:cs="Tahoma"/>
          <w:lang w:val="x-none"/>
        </w:rPr>
        <w:t>morajo posamezno sposobnost dokazovati v skladu</w:t>
      </w:r>
      <w:r w:rsidRPr="0072622B">
        <w:rPr>
          <w:rFonts w:ascii="Tahoma" w:eastAsiaTheme="minorHAnsi" w:hAnsi="Tahoma" w:cs="Tahoma"/>
        </w:rPr>
        <w:t xml:space="preserve"> z zahtevami naročnika iz razpisne dokumentacije, ki velja za vse ponudnike</w:t>
      </w:r>
      <w:r w:rsidRPr="0072622B">
        <w:rPr>
          <w:rFonts w:ascii="Tahoma" w:eastAsiaTheme="minorHAnsi" w:hAnsi="Tahoma" w:cs="Tahoma"/>
          <w:lang w:val="x-none"/>
        </w:rPr>
        <w:t xml:space="preserve"> </w:t>
      </w:r>
      <w:r w:rsidRPr="0072622B">
        <w:rPr>
          <w:rFonts w:ascii="Tahoma" w:eastAsiaTheme="minorHAnsi" w:hAnsi="Tahoma" w:cs="Tahoma"/>
        </w:rPr>
        <w:t xml:space="preserve">ter v skladu </w:t>
      </w:r>
      <w:r w:rsidRPr="0072622B">
        <w:rPr>
          <w:rFonts w:ascii="Tahoma" w:eastAsiaTheme="minorHAnsi" w:hAnsi="Tahoma" w:cs="Tahoma"/>
          <w:lang w:val="x-none"/>
        </w:rPr>
        <w:t xml:space="preserve">z določili </w:t>
      </w:r>
      <w:r w:rsidRPr="0072622B">
        <w:rPr>
          <w:rFonts w:ascii="Tahoma" w:eastAsiaTheme="minorHAnsi" w:hAnsi="Tahoma" w:cs="Tahoma"/>
        </w:rPr>
        <w:t>četrtega odstavka 77</w:t>
      </w:r>
      <w:r w:rsidRPr="0072622B">
        <w:rPr>
          <w:rFonts w:ascii="Tahoma" w:eastAsiaTheme="minorHAnsi" w:hAnsi="Tahoma" w:cs="Tahoma"/>
          <w:lang w:val="x-none"/>
        </w:rPr>
        <w:t>. člena ZJN-</w:t>
      </w:r>
      <w:r w:rsidRPr="0072622B">
        <w:rPr>
          <w:rFonts w:ascii="Tahoma" w:eastAsiaTheme="minorHAnsi" w:hAnsi="Tahoma" w:cs="Tahoma"/>
        </w:rPr>
        <w:t>3</w:t>
      </w:r>
      <w:r w:rsidRPr="0072622B">
        <w:rPr>
          <w:rFonts w:ascii="Tahoma" w:eastAsiaTheme="minorHAnsi" w:hAnsi="Tahoma" w:cs="Tahoma"/>
          <w:lang w:val="x-none"/>
        </w:rPr>
        <w:t>.</w:t>
      </w:r>
    </w:p>
    <w:p w14:paraId="6D880330" w14:textId="77777777" w:rsidR="00E51BA3" w:rsidRPr="00C8579C" w:rsidRDefault="00E51BA3" w:rsidP="0063302D">
      <w:pPr>
        <w:keepNext/>
        <w:keepLines/>
        <w:autoSpaceDE w:val="0"/>
        <w:autoSpaceDN w:val="0"/>
        <w:adjustRightInd w:val="0"/>
        <w:jc w:val="both"/>
        <w:rPr>
          <w:rFonts w:ascii="Tahoma" w:hAnsi="Tahoma" w:cs="Tahoma"/>
        </w:rPr>
      </w:pPr>
    </w:p>
    <w:p w14:paraId="15EF3B3B" w14:textId="77777777" w:rsidR="00E51BA3" w:rsidRDefault="00E51BA3" w:rsidP="0063302D">
      <w:pPr>
        <w:keepNext/>
        <w:keepLines/>
        <w:autoSpaceDE w:val="0"/>
        <w:autoSpaceDN w:val="0"/>
        <w:adjustRightInd w:val="0"/>
        <w:jc w:val="both"/>
        <w:rPr>
          <w:rFonts w:ascii="Tahoma" w:hAnsi="Tahoma" w:cs="Tahoma"/>
        </w:rPr>
      </w:pPr>
      <w:r w:rsidRPr="0072622B">
        <w:rPr>
          <w:rFonts w:ascii="Tahoma" w:hAnsi="Tahoma" w:cs="Tahoma"/>
        </w:rPr>
        <w:t>Enako velja tudi v primeru, da ponudnik nastopa s partnerjem</w:t>
      </w:r>
      <w:r w:rsidRPr="0072622B">
        <w:rPr>
          <w:rFonts w:ascii="Tahoma" w:eastAsiaTheme="minorHAnsi" w:hAnsi="Tahoma" w:cs="Tahoma"/>
          <w:lang w:val="x-none"/>
        </w:rPr>
        <w:t xml:space="preserve"> v okviru skupne ponudbe</w:t>
      </w:r>
      <w:r w:rsidRPr="0072622B">
        <w:rPr>
          <w:rFonts w:ascii="Tahoma" w:hAnsi="Tahoma" w:cs="Tahoma"/>
        </w:rPr>
        <w:t xml:space="preserve"> ali podizvajalcem ali se sklicuje na uporabo zmogljivosti drugih subjektov s sedežem/i v tuji državi.</w:t>
      </w:r>
    </w:p>
    <w:p w14:paraId="15C00467" w14:textId="394C3DC6" w:rsidR="004B3EFC" w:rsidRDefault="004B3EFC" w:rsidP="0063302D">
      <w:pPr>
        <w:keepNext/>
        <w:keepLines/>
        <w:autoSpaceDE w:val="0"/>
        <w:autoSpaceDN w:val="0"/>
        <w:adjustRightInd w:val="0"/>
        <w:jc w:val="both"/>
        <w:rPr>
          <w:rFonts w:ascii="Tahoma" w:hAnsi="Tahoma" w:cs="Tahoma"/>
        </w:rPr>
      </w:pPr>
    </w:p>
    <w:p w14:paraId="2AE3DA30" w14:textId="77777777" w:rsidR="00B23776" w:rsidRPr="00285804" w:rsidRDefault="00B23776" w:rsidP="00B23776">
      <w:pPr>
        <w:keepNext/>
        <w:keepLines/>
        <w:numPr>
          <w:ilvl w:val="1"/>
          <w:numId w:val="2"/>
        </w:numPr>
        <w:spacing w:line="276" w:lineRule="auto"/>
        <w:jc w:val="both"/>
        <w:rPr>
          <w:rFonts w:ascii="Tahoma" w:hAnsi="Tahoma" w:cs="Tahoma"/>
          <w:b/>
        </w:rPr>
      </w:pPr>
      <w:r w:rsidRPr="00285804">
        <w:rPr>
          <w:rFonts w:ascii="Tahoma" w:hAnsi="Tahoma" w:cs="Tahoma"/>
          <w:b/>
        </w:rPr>
        <w:t>Termin »gospodarski subjekt«</w:t>
      </w:r>
    </w:p>
    <w:p w14:paraId="023620E2" w14:textId="77777777" w:rsidR="00B23776" w:rsidRPr="00285804" w:rsidRDefault="00B23776" w:rsidP="00B23776">
      <w:pPr>
        <w:keepNext/>
        <w:keepLines/>
        <w:jc w:val="both"/>
        <w:rPr>
          <w:rFonts w:ascii="Tahoma" w:hAnsi="Tahoma" w:cs="Tahoma"/>
          <w:sz w:val="14"/>
        </w:rPr>
      </w:pPr>
    </w:p>
    <w:p w14:paraId="71982F7A" w14:textId="77777777" w:rsidR="00B23776" w:rsidRDefault="00B23776" w:rsidP="00B23776">
      <w:pPr>
        <w:keepNext/>
        <w:keepLines/>
        <w:jc w:val="both"/>
        <w:rPr>
          <w:rFonts w:ascii="Tahoma" w:hAnsi="Tahoma" w:cs="Tahoma"/>
        </w:rPr>
      </w:pPr>
      <w:r w:rsidRPr="00285804">
        <w:rPr>
          <w:rFonts w:ascii="Tahoma" w:hAnsi="Tahoma" w:cs="Tahoma"/>
        </w:rPr>
        <w:t>Termin »gospodarski subjekt« se lahko nanaša na ponudnika, partnerja v okviru skupne (partnerske) ponudbe, na podizvajalca, ter na subjekta, katerih zmogljivosti bo uporabljal ponudnik.</w:t>
      </w:r>
    </w:p>
    <w:p w14:paraId="3CEAA3E8" w14:textId="77777777" w:rsidR="00B23776" w:rsidRPr="0072622B" w:rsidRDefault="00B23776" w:rsidP="0063302D">
      <w:pPr>
        <w:keepNext/>
        <w:keepLines/>
        <w:autoSpaceDE w:val="0"/>
        <w:autoSpaceDN w:val="0"/>
        <w:adjustRightInd w:val="0"/>
        <w:jc w:val="both"/>
        <w:rPr>
          <w:rFonts w:ascii="Tahoma" w:hAnsi="Tahoma" w:cs="Tahoma"/>
        </w:rPr>
      </w:pPr>
    </w:p>
    <w:p w14:paraId="02759F37" w14:textId="77777777" w:rsidR="00B0702A" w:rsidRDefault="00B0702A" w:rsidP="0063302D">
      <w:pPr>
        <w:keepNext/>
        <w:keepLines/>
        <w:numPr>
          <w:ilvl w:val="1"/>
          <w:numId w:val="2"/>
        </w:numPr>
        <w:jc w:val="both"/>
        <w:rPr>
          <w:rFonts w:ascii="Tahoma" w:hAnsi="Tahoma" w:cs="Tahoma"/>
          <w:b/>
        </w:rPr>
      </w:pPr>
      <w:r>
        <w:rPr>
          <w:rFonts w:ascii="Tahoma" w:hAnsi="Tahoma" w:cs="Tahoma"/>
          <w:b/>
        </w:rPr>
        <w:t>Samostojna ponudba</w:t>
      </w:r>
    </w:p>
    <w:p w14:paraId="7569B281" w14:textId="77777777" w:rsidR="00B0702A" w:rsidRPr="00B0702A" w:rsidRDefault="00B0702A" w:rsidP="0063302D">
      <w:pPr>
        <w:keepNext/>
        <w:keepLines/>
        <w:jc w:val="both"/>
        <w:rPr>
          <w:rFonts w:ascii="Tahoma" w:hAnsi="Tahoma" w:cs="Tahoma"/>
        </w:rPr>
      </w:pPr>
    </w:p>
    <w:p w14:paraId="72F2018A" w14:textId="77777777" w:rsidR="00B0702A" w:rsidRPr="00B0702A" w:rsidRDefault="00B0702A" w:rsidP="0063302D">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4931F3A8" w14:textId="77777777" w:rsidR="00B0702A" w:rsidRDefault="00B0702A" w:rsidP="0063302D">
      <w:pPr>
        <w:keepNext/>
        <w:keepLines/>
        <w:jc w:val="both"/>
        <w:rPr>
          <w:rFonts w:ascii="Tahoma" w:hAnsi="Tahoma" w:cs="Tahoma"/>
          <w:b/>
        </w:rPr>
      </w:pPr>
    </w:p>
    <w:p w14:paraId="1C5D5CDC" w14:textId="77777777" w:rsidR="003418E8" w:rsidRPr="00C8579C" w:rsidRDefault="003418E8" w:rsidP="0063302D">
      <w:pPr>
        <w:keepNext/>
        <w:keepLines/>
        <w:numPr>
          <w:ilvl w:val="1"/>
          <w:numId w:val="2"/>
        </w:numPr>
        <w:jc w:val="both"/>
        <w:rPr>
          <w:rFonts w:ascii="Tahoma" w:hAnsi="Tahoma" w:cs="Tahoma"/>
          <w:b/>
        </w:rPr>
      </w:pPr>
      <w:r w:rsidRPr="00C8579C">
        <w:rPr>
          <w:rFonts w:ascii="Tahoma" w:hAnsi="Tahoma" w:cs="Tahoma"/>
          <w:b/>
        </w:rPr>
        <w:t>Skupna ponudba</w:t>
      </w:r>
    </w:p>
    <w:p w14:paraId="44C01BD2" w14:textId="77777777" w:rsidR="00147135" w:rsidRPr="00C8579C" w:rsidRDefault="00147135" w:rsidP="0063302D">
      <w:pPr>
        <w:pStyle w:val="tekst1"/>
        <w:keepNext/>
        <w:keepLines/>
        <w:spacing w:before="0" w:line="240" w:lineRule="auto"/>
        <w:rPr>
          <w:rFonts w:ascii="Tahoma" w:hAnsi="Tahoma" w:cs="Tahoma"/>
          <w:sz w:val="20"/>
        </w:rPr>
      </w:pPr>
    </w:p>
    <w:p w14:paraId="18F80E19" w14:textId="77777777" w:rsidR="003418E8" w:rsidRPr="00C8579C" w:rsidRDefault="003418E8" w:rsidP="0063302D">
      <w:pPr>
        <w:pStyle w:val="tekst1"/>
        <w:keepNext/>
        <w:keepLines/>
        <w:spacing w:before="0" w:line="240" w:lineRule="auto"/>
        <w:rPr>
          <w:rFonts w:ascii="Tahoma" w:hAnsi="Tahoma" w:cs="Tahoma"/>
          <w:sz w:val="20"/>
        </w:rPr>
      </w:pPr>
      <w:r w:rsidRPr="00C8579C">
        <w:rPr>
          <w:rFonts w:ascii="Tahoma" w:hAnsi="Tahoma" w:cs="Tahoma"/>
          <w:sz w:val="20"/>
        </w:rPr>
        <w:t xml:space="preserve">Ponudbo lahko predloži skupina </w:t>
      </w:r>
      <w:r w:rsidR="00C75CAF" w:rsidRPr="00C8579C">
        <w:rPr>
          <w:rFonts w:ascii="Tahoma" w:hAnsi="Tahoma" w:cs="Tahoma"/>
          <w:sz w:val="20"/>
        </w:rPr>
        <w:t>ponudnikov</w:t>
      </w:r>
      <w:r w:rsidRPr="00C8579C">
        <w:rPr>
          <w:rFonts w:ascii="Tahoma" w:hAnsi="Tahoma" w:cs="Tahoma"/>
          <w:sz w:val="20"/>
        </w:rPr>
        <w:t>, ki mora</w:t>
      </w:r>
      <w:r w:rsidR="004607A5" w:rsidRPr="00C8579C">
        <w:rPr>
          <w:rFonts w:ascii="Tahoma" w:hAnsi="Tahoma" w:cs="Tahoma"/>
          <w:sz w:val="20"/>
        </w:rPr>
        <w:t>jo</w:t>
      </w:r>
      <w:r w:rsidRPr="00C8579C">
        <w:rPr>
          <w:rFonts w:ascii="Tahoma" w:hAnsi="Tahoma" w:cs="Tahoma"/>
          <w:sz w:val="20"/>
        </w:rPr>
        <w:t xml:space="preserve"> predložiti akt o skupni izvedbi naročila (za </w:t>
      </w:r>
      <w:r w:rsidR="003B2B5D" w:rsidRPr="00C8579C">
        <w:rPr>
          <w:rFonts w:ascii="Tahoma" w:hAnsi="Tahoma" w:cs="Tahoma"/>
          <w:sz w:val="20"/>
        </w:rPr>
        <w:t>P</w:t>
      </w:r>
      <w:r w:rsidRPr="00C8579C">
        <w:rPr>
          <w:rFonts w:ascii="Tahoma" w:hAnsi="Tahoma" w:cs="Tahoma"/>
          <w:sz w:val="20"/>
        </w:rPr>
        <w:t>rilogo 1). Navedeni akt mora opredeliti:</w:t>
      </w:r>
    </w:p>
    <w:p w14:paraId="7F41A181" w14:textId="77777777" w:rsidR="003418E8" w:rsidRPr="00EB78EB" w:rsidRDefault="003418E8" w:rsidP="0063302D">
      <w:pPr>
        <w:keepNext/>
        <w:keepLines/>
        <w:numPr>
          <w:ilvl w:val="0"/>
          <w:numId w:val="27"/>
        </w:numPr>
        <w:jc w:val="both"/>
        <w:rPr>
          <w:rFonts w:ascii="Tahoma" w:hAnsi="Tahoma" w:cs="Tahoma"/>
          <w:kern w:val="16"/>
        </w:rPr>
      </w:pPr>
      <w:r w:rsidRPr="00EB78EB">
        <w:rPr>
          <w:rFonts w:ascii="Tahoma" w:hAnsi="Tahoma" w:cs="Tahoma"/>
          <w:kern w:val="16"/>
        </w:rPr>
        <w:t>medsebojno odgovornost posameznih članov skupine za izvedbo naročila znotraj skupine,</w:t>
      </w:r>
    </w:p>
    <w:p w14:paraId="13DDDC8F" w14:textId="77777777" w:rsidR="003418E8" w:rsidRPr="00EB78EB" w:rsidRDefault="003418E8" w:rsidP="0063302D">
      <w:pPr>
        <w:keepNext/>
        <w:keepLines/>
        <w:numPr>
          <w:ilvl w:val="0"/>
          <w:numId w:val="27"/>
        </w:numPr>
        <w:jc w:val="both"/>
        <w:rPr>
          <w:rFonts w:ascii="Tahoma" w:hAnsi="Tahoma" w:cs="Tahoma"/>
          <w:kern w:val="16"/>
        </w:rPr>
      </w:pPr>
      <w:r w:rsidRPr="00EB78EB">
        <w:rPr>
          <w:rFonts w:ascii="Tahoma" w:hAnsi="Tahoma" w:cs="Tahoma"/>
          <w:kern w:val="16"/>
        </w:rPr>
        <w:t>neomejeno solidarno odgovornost članov skupine do naročnika glede vseh obveznosti,</w:t>
      </w:r>
    </w:p>
    <w:p w14:paraId="416315D1" w14:textId="77777777" w:rsidR="003418E8" w:rsidRPr="00EB78EB" w:rsidRDefault="003418E8" w:rsidP="0063302D">
      <w:pPr>
        <w:keepNext/>
        <w:keepLines/>
        <w:numPr>
          <w:ilvl w:val="0"/>
          <w:numId w:val="27"/>
        </w:numPr>
        <w:jc w:val="both"/>
        <w:rPr>
          <w:rFonts w:ascii="Tahoma" w:hAnsi="Tahoma" w:cs="Tahoma"/>
          <w:kern w:val="16"/>
        </w:rPr>
      </w:pPr>
      <w:r w:rsidRPr="00EB78EB">
        <w:rPr>
          <w:rFonts w:ascii="Tahoma" w:hAnsi="Tahoma" w:cs="Tahoma"/>
          <w:kern w:val="16"/>
        </w:rPr>
        <w:t>glavnega nosilca izvedbe obveznosti, s katerim bo naročnik komuniciral,</w:t>
      </w:r>
    </w:p>
    <w:p w14:paraId="1148D1CA" w14:textId="77777777" w:rsidR="003418E8" w:rsidRPr="00EB78EB" w:rsidRDefault="003418E8" w:rsidP="0063302D">
      <w:pPr>
        <w:keepNext/>
        <w:keepLines/>
        <w:numPr>
          <w:ilvl w:val="0"/>
          <w:numId w:val="27"/>
        </w:numPr>
        <w:jc w:val="both"/>
        <w:rPr>
          <w:rFonts w:ascii="Tahoma" w:hAnsi="Tahoma" w:cs="Tahoma"/>
          <w:kern w:val="16"/>
        </w:rPr>
      </w:pPr>
      <w:r w:rsidRPr="00EB78EB">
        <w:rPr>
          <w:rFonts w:ascii="Tahoma" w:hAnsi="Tahoma" w:cs="Tahoma"/>
          <w:kern w:val="16"/>
        </w:rPr>
        <w:t>nosilca finančnih obračunov in transakcij z navedbo transakcijskega računa, preko katerega se bo izvajalo plačevanje izvedenih obveznosti,</w:t>
      </w:r>
    </w:p>
    <w:p w14:paraId="31A4E436" w14:textId="77777777" w:rsidR="003418E8" w:rsidRPr="00EB78EB" w:rsidRDefault="003418E8" w:rsidP="0063302D">
      <w:pPr>
        <w:keepNext/>
        <w:keepLines/>
        <w:numPr>
          <w:ilvl w:val="0"/>
          <w:numId w:val="27"/>
        </w:numPr>
        <w:jc w:val="both"/>
        <w:rPr>
          <w:rFonts w:ascii="Tahoma" w:hAnsi="Tahoma" w:cs="Tahoma"/>
          <w:kern w:val="16"/>
        </w:rPr>
      </w:pPr>
      <w:r w:rsidRPr="00EB78EB">
        <w:rPr>
          <w:rFonts w:ascii="Tahoma" w:hAnsi="Tahoma" w:cs="Tahoma"/>
          <w:kern w:val="16"/>
        </w:rPr>
        <w:t>nosilca zavarovanja obveznost</w:t>
      </w:r>
      <w:r w:rsidR="008A47C2" w:rsidRPr="00EB78EB">
        <w:rPr>
          <w:rFonts w:ascii="Tahoma" w:hAnsi="Tahoma" w:cs="Tahoma"/>
          <w:kern w:val="16"/>
        </w:rPr>
        <w:t>i</w:t>
      </w:r>
      <w:r w:rsidRPr="00EB78EB">
        <w:rPr>
          <w:rFonts w:ascii="Tahoma" w:hAnsi="Tahoma" w:cs="Tahoma"/>
          <w:kern w:val="16"/>
        </w:rPr>
        <w:t xml:space="preserve"> iz naslova dobre izvedbe del, </w:t>
      </w:r>
    </w:p>
    <w:p w14:paraId="1DD3BD71" w14:textId="77777777" w:rsidR="003418E8" w:rsidRPr="00EB78EB" w:rsidRDefault="003418E8" w:rsidP="0063302D">
      <w:pPr>
        <w:keepNext/>
        <w:keepLines/>
        <w:numPr>
          <w:ilvl w:val="0"/>
          <w:numId w:val="27"/>
        </w:numPr>
        <w:jc w:val="both"/>
        <w:rPr>
          <w:rFonts w:ascii="Tahoma" w:hAnsi="Tahoma" w:cs="Tahoma"/>
          <w:kern w:val="16"/>
        </w:rPr>
      </w:pPr>
      <w:r w:rsidRPr="00EB78EB">
        <w:rPr>
          <w:rFonts w:ascii="Tahoma" w:hAnsi="Tahoma" w:cs="Tahoma"/>
          <w:kern w:val="16"/>
        </w:rPr>
        <w:t>določila v primeru izstopa partnerja,</w:t>
      </w:r>
    </w:p>
    <w:p w14:paraId="5F175903" w14:textId="77777777" w:rsidR="003418E8" w:rsidRPr="00EB78EB" w:rsidRDefault="003418E8" w:rsidP="0063302D">
      <w:pPr>
        <w:keepNext/>
        <w:keepLines/>
        <w:numPr>
          <w:ilvl w:val="0"/>
          <w:numId w:val="27"/>
        </w:numPr>
        <w:jc w:val="both"/>
        <w:rPr>
          <w:rFonts w:ascii="Tahoma" w:hAnsi="Tahoma" w:cs="Tahoma"/>
          <w:kern w:val="16"/>
        </w:rPr>
      </w:pPr>
      <w:r w:rsidRPr="00EB78EB">
        <w:rPr>
          <w:rFonts w:ascii="Tahoma" w:hAnsi="Tahoma" w:cs="Tahoma"/>
          <w:kern w:val="16"/>
        </w:rPr>
        <w:t>pooblastilo vodilnemu partnerju,</w:t>
      </w:r>
    </w:p>
    <w:p w14:paraId="1DBEB470" w14:textId="77777777" w:rsidR="003418E8" w:rsidRPr="00EB78EB" w:rsidRDefault="003418E8" w:rsidP="0063302D">
      <w:pPr>
        <w:keepNext/>
        <w:keepLines/>
        <w:numPr>
          <w:ilvl w:val="0"/>
          <w:numId w:val="27"/>
        </w:numPr>
        <w:jc w:val="both"/>
        <w:rPr>
          <w:rFonts w:ascii="Tahoma" w:hAnsi="Tahoma" w:cs="Tahoma"/>
          <w:kern w:val="16"/>
        </w:rPr>
      </w:pPr>
      <w:r w:rsidRPr="00EB78EB">
        <w:rPr>
          <w:rFonts w:ascii="Tahoma" w:hAnsi="Tahoma" w:cs="Tahoma"/>
          <w:kern w:val="16"/>
        </w:rPr>
        <w:t>opredelitev deležev in področje dela.</w:t>
      </w:r>
    </w:p>
    <w:p w14:paraId="381CF931" w14:textId="77777777" w:rsidR="00B0702A" w:rsidRDefault="00B0702A" w:rsidP="0063302D">
      <w:pPr>
        <w:pStyle w:val="tekst1"/>
        <w:keepNext/>
        <w:keepLines/>
        <w:tabs>
          <w:tab w:val="left" w:pos="180"/>
        </w:tabs>
        <w:spacing w:before="0" w:line="240" w:lineRule="auto"/>
        <w:rPr>
          <w:rFonts w:ascii="Tahoma" w:hAnsi="Tahoma" w:cs="Tahoma"/>
          <w:sz w:val="20"/>
        </w:rPr>
      </w:pPr>
    </w:p>
    <w:p w14:paraId="767960B4" w14:textId="77777777" w:rsidR="00B23776" w:rsidRPr="00112425" w:rsidRDefault="00B23776" w:rsidP="00B23776">
      <w:pPr>
        <w:pStyle w:val="tekst1"/>
        <w:keepNext/>
        <w:keepLines/>
        <w:tabs>
          <w:tab w:val="left" w:pos="180"/>
        </w:tabs>
        <w:suppressAutoHyphens/>
        <w:spacing w:before="0" w:line="240" w:lineRule="auto"/>
        <w:rPr>
          <w:rFonts w:ascii="Tahoma" w:hAnsi="Tahoma" w:cs="Tahoma"/>
          <w:sz w:val="20"/>
        </w:rPr>
      </w:pPr>
      <w:r w:rsidRPr="00112425">
        <w:rPr>
          <w:rFonts w:ascii="Tahoma" w:hAnsi="Tahoma" w:cs="Tahoma"/>
          <w:sz w:val="20"/>
        </w:rPr>
        <w:t xml:space="preserve">V primeru skupne ponudbe, </w:t>
      </w:r>
      <w:r w:rsidRPr="00E64132">
        <w:rPr>
          <w:rFonts w:ascii="Tahoma" w:hAnsi="Tahoma" w:cs="Tahoma"/>
          <w:sz w:val="20"/>
        </w:rPr>
        <w:t>okvirn</w:t>
      </w:r>
      <w:r>
        <w:rPr>
          <w:rFonts w:ascii="Tahoma" w:hAnsi="Tahoma" w:cs="Tahoma"/>
          <w:sz w:val="20"/>
        </w:rPr>
        <w:t>i sporazum</w:t>
      </w:r>
      <w:r w:rsidRPr="00E64132">
        <w:rPr>
          <w:rFonts w:ascii="Tahoma" w:hAnsi="Tahoma" w:cs="Tahoma"/>
          <w:sz w:val="20"/>
        </w:rPr>
        <w:t xml:space="preserve"> </w:t>
      </w:r>
      <w:r w:rsidRPr="00112425">
        <w:rPr>
          <w:rFonts w:ascii="Tahoma" w:hAnsi="Tahoma" w:cs="Tahoma"/>
          <w:sz w:val="20"/>
        </w:rPr>
        <w:t>podpišejo vsi partnerji v skupni ponudbi, če v pravnem aktu ni določeno</w:t>
      </w:r>
      <w:r>
        <w:rPr>
          <w:rFonts w:ascii="Tahoma" w:hAnsi="Tahoma" w:cs="Tahoma"/>
          <w:sz w:val="20"/>
        </w:rPr>
        <w:t xml:space="preserve"> (dogovorjeno med partnerji) </w:t>
      </w:r>
      <w:r w:rsidRPr="00112425">
        <w:rPr>
          <w:rFonts w:ascii="Tahoma" w:hAnsi="Tahoma" w:cs="Tahoma"/>
          <w:sz w:val="20"/>
        </w:rPr>
        <w:t>drugače. Vsak član skupine izvajalcev v okviru skupne ponudbe odgovarja naročniku neomejeno solidarno.</w:t>
      </w:r>
    </w:p>
    <w:p w14:paraId="297FD240" w14:textId="77777777" w:rsidR="00B23776" w:rsidRPr="00285804" w:rsidRDefault="00B23776" w:rsidP="00B23776">
      <w:pPr>
        <w:keepNext/>
        <w:keepLines/>
        <w:jc w:val="both"/>
        <w:rPr>
          <w:rFonts w:ascii="Tahoma" w:hAnsi="Tahoma" w:cs="Tahoma"/>
          <w:b/>
        </w:rPr>
      </w:pPr>
    </w:p>
    <w:p w14:paraId="27B1BAA4" w14:textId="77777777" w:rsidR="00B23776" w:rsidRPr="00A01E1E" w:rsidRDefault="00B23776" w:rsidP="00B23776">
      <w:pPr>
        <w:keepNext/>
        <w:keepLines/>
        <w:jc w:val="both"/>
        <w:rPr>
          <w:rFonts w:ascii="Tahoma" w:hAnsi="Tahoma" w:cs="Tahoma"/>
          <w:kern w:val="16"/>
        </w:rPr>
      </w:pPr>
      <w:r w:rsidRPr="00A01E1E">
        <w:rPr>
          <w:rFonts w:ascii="Tahoma" w:hAnsi="Tahoma" w:cs="Tahoma"/>
        </w:rPr>
        <w:t>V primeru skupne ponudbe mora glavni (vodilni) ponudnik za vse partnerje v skupni ponudbi k ponudbi v razdelek »SODELUJOČI«, del »IZJAVA – ostali sodelujoči« priložiti izpolnjeno in podpisano Prilogo 3 v .pdf formatu</w:t>
      </w:r>
      <w:r w:rsidRPr="00A01E1E">
        <w:rPr>
          <w:rFonts w:ascii="Tahoma" w:hAnsi="Tahoma" w:cs="Tahoma"/>
          <w:kern w:val="16"/>
        </w:rPr>
        <w:t xml:space="preserve">, ter v razdelek »DOKUMENTI«, del »Ostale priloge« </w:t>
      </w:r>
      <w:r w:rsidRPr="00A01E1E">
        <w:rPr>
          <w:rFonts w:ascii="Tahoma" w:hAnsi="Tahoma" w:cs="Tahoma"/>
          <w:bCs/>
        </w:rPr>
        <w:t>v .pdf formatu</w:t>
      </w:r>
      <w:r w:rsidRPr="00A01E1E">
        <w:rPr>
          <w:rFonts w:ascii="Tahoma" w:hAnsi="Tahoma" w:cs="Tahoma"/>
          <w:kern w:val="16"/>
        </w:rPr>
        <w:t>:</w:t>
      </w:r>
    </w:p>
    <w:p w14:paraId="6851F3CD" w14:textId="77777777" w:rsidR="00B23776" w:rsidRDefault="00B23776" w:rsidP="00B23776">
      <w:pPr>
        <w:keepNext/>
        <w:keepLines/>
        <w:numPr>
          <w:ilvl w:val="0"/>
          <w:numId w:val="27"/>
        </w:numPr>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1 PODATKI O </w:t>
      </w:r>
      <w:r>
        <w:rPr>
          <w:rFonts w:ascii="Tahoma" w:hAnsi="Tahoma" w:cs="Tahoma"/>
        </w:rPr>
        <w:t>PONUDNIKU,</w:t>
      </w:r>
    </w:p>
    <w:p w14:paraId="2B02F197" w14:textId="77777777" w:rsidR="00B23776" w:rsidRPr="001B4647" w:rsidRDefault="00B23776" w:rsidP="00B23776">
      <w:pPr>
        <w:keepNext/>
        <w:keepLines/>
        <w:numPr>
          <w:ilvl w:val="0"/>
          <w:numId w:val="27"/>
        </w:numPr>
        <w:jc w:val="both"/>
        <w:rPr>
          <w:rFonts w:ascii="Tahoma" w:hAnsi="Tahoma" w:cs="Tahoma"/>
        </w:rPr>
      </w:pPr>
      <w:r>
        <w:rPr>
          <w:rFonts w:ascii="Tahoma" w:hAnsi="Tahoma" w:cs="Tahoma"/>
          <w:kern w:val="16"/>
        </w:rPr>
        <w:t>Obrazec 1 k Prilogi 1</w:t>
      </w:r>
      <w:r w:rsidRPr="001B4647">
        <w:rPr>
          <w:rFonts w:ascii="Tahoma" w:hAnsi="Tahoma" w:cs="Tahoma"/>
        </w:rPr>
        <w:t xml:space="preserve"> PRAVNI AKT O SKUPNI IZVEDBI NAROČILA</w:t>
      </w:r>
      <w:r>
        <w:rPr>
          <w:rFonts w:ascii="Tahoma" w:hAnsi="Tahoma" w:cs="Tahoma"/>
        </w:rPr>
        <w:t xml:space="preserve"> (pravni akt pripravi ponudnik sam),</w:t>
      </w:r>
    </w:p>
    <w:p w14:paraId="2AFAF9D6" w14:textId="5CF3EF0F" w:rsidR="00B23776" w:rsidRDefault="00B23776" w:rsidP="00B23776">
      <w:pPr>
        <w:keepNext/>
        <w:keepLines/>
        <w:numPr>
          <w:ilvl w:val="0"/>
          <w:numId w:val="27"/>
        </w:numPr>
        <w:jc w:val="both"/>
        <w:rPr>
          <w:rFonts w:ascii="Tahoma" w:hAnsi="Tahoma" w:cs="Tahoma"/>
        </w:rPr>
      </w:pPr>
      <w:r w:rsidRPr="00C8579C">
        <w:rPr>
          <w:rFonts w:ascii="Tahoma" w:hAnsi="Tahoma" w:cs="Tahoma"/>
          <w:kern w:val="16"/>
        </w:rPr>
        <w:lastRenderedPageBreak/>
        <w:t>izpolnjeno, podpisano in žigosano</w:t>
      </w:r>
      <w:r>
        <w:rPr>
          <w:rFonts w:ascii="Tahoma" w:hAnsi="Tahoma" w:cs="Tahoma"/>
        </w:rPr>
        <w:t xml:space="preserve"> Prilogo 3</w:t>
      </w:r>
      <w:r w:rsidRPr="001B4647">
        <w:rPr>
          <w:rFonts w:ascii="Tahoma" w:hAnsi="Tahoma" w:cs="Tahoma"/>
        </w:rPr>
        <w:t xml:space="preserve"> </w:t>
      </w:r>
      <w:r>
        <w:rPr>
          <w:rFonts w:ascii="Tahoma" w:hAnsi="Tahoma" w:cs="Tahoma"/>
        </w:rPr>
        <w:t>ESPD,</w:t>
      </w:r>
    </w:p>
    <w:p w14:paraId="794F4142" w14:textId="77777777" w:rsidR="00B23776" w:rsidRPr="001B4647" w:rsidRDefault="00B23776" w:rsidP="00B23776">
      <w:pPr>
        <w:keepNext/>
        <w:keepLines/>
        <w:numPr>
          <w:ilvl w:val="0"/>
          <w:numId w:val="27"/>
        </w:numPr>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w:t>
      </w:r>
      <w:r>
        <w:rPr>
          <w:rFonts w:ascii="Tahoma" w:hAnsi="Tahoma" w:cs="Tahoma"/>
        </w:rPr>
        <w:t>4</w:t>
      </w:r>
      <w:r w:rsidRPr="001B4647">
        <w:rPr>
          <w:rFonts w:ascii="Tahoma" w:hAnsi="Tahoma" w:cs="Tahoma"/>
        </w:rPr>
        <w:t xml:space="preserve"> IZJAVA O UDELEŽBI FIZIČNIH IN PRAVNIH OSEB V LASTNIŠTVU GOSPODARSKEGA SUBJEKTA</w:t>
      </w:r>
      <w:r>
        <w:rPr>
          <w:rFonts w:ascii="Tahoma" w:hAnsi="Tahoma" w:cs="Tahoma"/>
        </w:rPr>
        <w:t>,</w:t>
      </w:r>
    </w:p>
    <w:p w14:paraId="70877BDB" w14:textId="77777777" w:rsidR="00B23776" w:rsidRDefault="00B23776" w:rsidP="00B23776">
      <w:pPr>
        <w:keepNext/>
        <w:keepLines/>
        <w:numPr>
          <w:ilvl w:val="0"/>
          <w:numId w:val="27"/>
        </w:numPr>
        <w:jc w:val="both"/>
        <w:rPr>
          <w:rFonts w:ascii="Tahoma" w:hAnsi="Tahoma" w:cs="Tahoma"/>
        </w:rPr>
      </w:pPr>
      <w:r w:rsidRPr="001B4647">
        <w:rPr>
          <w:rFonts w:ascii="Tahoma" w:hAnsi="Tahoma" w:cs="Tahoma"/>
        </w:rPr>
        <w:t>ostala dokazila, v kolikor/kot to izhaja iz posameznih točk v nadaljevanju razpisne dokumentacije.</w:t>
      </w:r>
    </w:p>
    <w:p w14:paraId="18A77C91" w14:textId="77777777" w:rsidR="00B23776" w:rsidRPr="001B4647" w:rsidRDefault="00B23776" w:rsidP="00B23776">
      <w:pPr>
        <w:keepNext/>
        <w:keepLines/>
        <w:ind w:left="720"/>
        <w:jc w:val="both"/>
        <w:rPr>
          <w:rFonts w:ascii="Tahoma" w:hAnsi="Tahoma" w:cs="Tahoma"/>
        </w:rPr>
      </w:pPr>
      <w:r w:rsidRPr="001B4647">
        <w:rPr>
          <w:rFonts w:ascii="Tahoma" w:hAnsi="Tahoma" w:cs="Tahoma"/>
        </w:rPr>
        <w:t xml:space="preserve"> </w:t>
      </w:r>
    </w:p>
    <w:p w14:paraId="6C6291D4" w14:textId="77777777" w:rsidR="00B23776" w:rsidRPr="00285804" w:rsidRDefault="00B23776" w:rsidP="00B23776">
      <w:pPr>
        <w:keepNext/>
        <w:keepLines/>
        <w:jc w:val="both"/>
        <w:rPr>
          <w:rFonts w:ascii="Tahoma" w:hAnsi="Tahoma" w:cs="Tahoma"/>
        </w:rPr>
      </w:pPr>
      <w:r w:rsidRPr="00285804">
        <w:rPr>
          <w:rFonts w:ascii="Tahoma" w:hAnsi="Tahoma" w:cs="Tahoma"/>
        </w:rPr>
        <w:t xml:space="preserve">Če ponudnik nastopa </w:t>
      </w:r>
      <w:r w:rsidRPr="00285804">
        <w:rPr>
          <w:rFonts w:ascii="Tahoma" w:hAnsi="Tahoma" w:cs="Tahoma"/>
          <w:b/>
          <w:u w:val="single"/>
        </w:rPr>
        <w:t>v skupni ponudbi</w:t>
      </w:r>
      <w:r w:rsidRPr="00285804">
        <w:rPr>
          <w:rFonts w:ascii="Tahoma" w:hAnsi="Tahoma" w:cs="Tahoma"/>
          <w:u w:val="single"/>
        </w:rPr>
        <w:t xml:space="preserve"> (s partner/ji)</w:t>
      </w:r>
      <w:r w:rsidRPr="00285804">
        <w:rPr>
          <w:rFonts w:ascii="Tahoma" w:hAnsi="Tahoma" w:cs="Tahoma"/>
        </w:rPr>
        <w:t xml:space="preserve">, mora </w:t>
      </w:r>
      <w:r w:rsidRPr="00285804">
        <w:rPr>
          <w:rFonts w:ascii="Tahoma" w:hAnsi="Tahoma" w:cs="Tahoma"/>
          <w:u w:val="single"/>
        </w:rPr>
        <w:t>poleg svojega</w:t>
      </w:r>
      <w:r w:rsidRPr="00285804">
        <w:rPr>
          <w:rFonts w:ascii="Tahoma" w:hAnsi="Tahoma" w:cs="Tahoma"/>
        </w:rPr>
        <w:t xml:space="preserve"> priložiti </w:t>
      </w:r>
      <w:r w:rsidRPr="00285804">
        <w:rPr>
          <w:rFonts w:ascii="Tahoma" w:hAnsi="Tahoma" w:cs="Tahoma"/>
          <w:u w:val="single"/>
        </w:rPr>
        <w:t>tudi</w:t>
      </w:r>
      <w:r w:rsidRPr="00285804">
        <w:rPr>
          <w:rFonts w:ascii="Tahoma" w:hAnsi="Tahoma" w:cs="Tahoma"/>
        </w:rPr>
        <w:t xml:space="preserve"> </w:t>
      </w:r>
      <w:r w:rsidRPr="00285804">
        <w:rPr>
          <w:rFonts w:ascii="Tahoma" w:hAnsi="Tahoma" w:cs="Tahoma"/>
          <w:b/>
        </w:rPr>
        <w:t>ločen</w:t>
      </w:r>
      <w:r w:rsidRPr="00285804">
        <w:t xml:space="preserve"> </w:t>
      </w:r>
      <w:r w:rsidRPr="00285804">
        <w:rPr>
          <w:rFonts w:ascii="Tahoma" w:hAnsi="Tahoma" w:cs="Tahoma"/>
        </w:rPr>
        <w:t xml:space="preserve">ESPD obrazec </w:t>
      </w:r>
      <w:r w:rsidRPr="00285804">
        <w:rPr>
          <w:rFonts w:ascii="Tahoma" w:hAnsi="Tahoma" w:cs="Tahoma"/>
          <w:u w:val="single"/>
        </w:rPr>
        <w:t xml:space="preserve">za </w:t>
      </w:r>
      <w:r w:rsidRPr="00285804">
        <w:rPr>
          <w:rFonts w:ascii="Tahoma" w:hAnsi="Tahoma" w:cs="Tahoma"/>
          <w:b/>
          <w:u w:val="single"/>
        </w:rPr>
        <w:t>vsakega</w:t>
      </w:r>
      <w:r w:rsidRPr="00285804">
        <w:rPr>
          <w:rFonts w:ascii="Tahoma" w:hAnsi="Tahoma" w:cs="Tahoma"/>
          <w:u w:val="single"/>
        </w:rPr>
        <w:t xml:space="preserve"> od sodelujočih partnerjev v skupni ponudbi</w:t>
      </w:r>
      <w:r w:rsidRPr="00285804">
        <w:rPr>
          <w:rFonts w:ascii="Tahoma" w:hAnsi="Tahoma" w:cs="Tahoma"/>
        </w:rPr>
        <w:t>.</w:t>
      </w:r>
    </w:p>
    <w:p w14:paraId="2C69B84C" w14:textId="77777777" w:rsidR="00613FEA" w:rsidRDefault="00613FEA" w:rsidP="0063302D">
      <w:pPr>
        <w:keepNext/>
        <w:keepLines/>
        <w:jc w:val="both"/>
        <w:rPr>
          <w:rFonts w:ascii="Tahoma" w:hAnsi="Tahoma" w:cs="Tahoma"/>
          <w:kern w:val="16"/>
        </w:rPr>
      </w:pPr>
    </w:p>
    <w:p w14:paraId="6ECFF693" w14:textId="77777777" w:rsidR="003418E8" w:rsidRPr="00C8579C" w:rsidRDefault="003418E8" w:rsidP="0063302D">
      <w:pPr>
        <w:keepNext/>
        <w:keepLines/>
        <w:numPr>
          <w:ilvl w:val="1"/>
          <w:numId w:val="2"/>
        </w:numPr>
        <w:jc w:val="both"/>
        <w:rPr>
          <w:rFonts w:ascii="Tahoma" w:hAnsi="Tahoma" w:cs="Tahoma"/>
          <w:b/>
        </w:rPr>
      </w:pPr>
      <w:r w:rsidRPr="00C8579C">
        <w:rPr>
          <w:rFonts w:ascii="Tahoma" w:hAnsi="Tahoma" w:cs="Tahoma"/>
          <w:b/>
        </w:rPr>
        <w:t>Ponudba s podizvajalci</w:t>
      </w:r>
    </w:p>
    <w:p w14:paraId="3B3363BB" w14:textId="77777777" w:rsidR="003418E8" w:rsidRPr="00C8579C" w:rsidRDefault="003418E8" w:rsidP="0063302D">
      <w:pPr>
        <w:keepNext/>
        <w:keepLines/>
        <w:ind w:left="720"/>
        <w:jc w:val="both"/>
        <w:rPr>
          <w:rFonts w:ascii="Tahoma" w:hAnsi="Tahoma" w:cs="Tahoma"/>
        </w:rPr>
      </w:pPr>
    </w:p>
    <w:p w14:paraId="0E115BFE" w14:textId="5CA07E57" w:rsidR="00B23776" w:rsidRPr="002D2581" w:rsidRDefault="00C53A34" w:rsidP="00B23776">
      <w:pPr>
        <w:keepNext/>
        <w:keepLines/>
        <w:jc w:val="both"/>
        <w:rPr>
          <w:rFonts w:ascii="Tahoma" w:hAnsi="Tahoma" w:cs="Tahoma"/>
        </w:rPr>
      </w:pPr>
      <w:r w:rsidRPr="00C8579C">
        <w:rPr>
          <w:rFonts w:ascii="Tahoma" w:hAnsi="Tahoma" w:cs="Tahoma"/>
        </w:rPr>
        <w:t xml:space="preserve">Ponudnik </w:t>
      </w:r>
      <w:r w:rsidRPr="00C8579C">
        <w:rPr>
          <w:rFonts w:ascii="Tahoma" w:eastAsia="Calibri" w:hAnsi="Tahoma" w:cs="Tahoma"/>
          <w:kern w:val="16"/>
        </w:rPr>
        <w:t xml:space="preserve">lahko del javnega naročila odda v podizvajanje. </w:t>
      </w:r>
      <w:r w:rsidR="00B23776" w:rsidRPr="002D2581">
        <w:rPr>
          <w:rFonts w:ascii="Tahoma" w:hAnsi="Tahoma" w:cs="Tahoma"/>
        </w:rPr>
        <w:t>V kolikor namerava ponudnik izvajati predmet javnega naročil s podizvajalci, mora v ponudbi:</w:t>
      </w:r>
    </w:p>
    <w:p w14:paraId="4B02C569" w14:textId="77777777" w:rsidR="00B23776" w:rsidRDefault="00B23776" w:rsidP="00B23776">
      <w:pPr>
        <w:pStyle w:val="Odstavekseznama"/>
        <w:keepNext/>
        <w:keepLines/>
        <w:numPr>
          <w:ilvl w:val="0"/>
          <w:numId w:val="55"/>
        </w:numPr>
        <w:jc w:val="both"/>
        <w:rPr>
          <w:rFonts w:ascii="Tahoma" w:hAnsi="Tahoma" w:cs="Tahoma"/>
        </w:rPr>
      </w:pPr>
      <w:r w:rsidRPr="002D2581">
        <w:rPr>
          <w:rFonts w:ascii="Tahoma" w:hAnsi="Tahoma" w:cs="Tahoma"/>
        </w:rPr>
        <w:t>predložiti izpolnjene priloge razpisne dokumentacije, ki se nanašajo na podizvajalce,</w:t>
      </w:r>
    </w:p>
    <w:p w14:paraId="445C3871" w14:textId="77777777" w:rsidR="00B23776" w:rsidRDefault="00B23776" w:rsidP="00B23776">
      <w:pPr>
        <w:pStyle w:val="Odstavekseznama"/>
        <w:keepNext/>
        <w:keepLines/>
        <w:numPr>
          <w:ilvl w:val="0"/>
          <w:numId w:val="55"/>
        </w:numPr>
        <w:jc w:val="both"/>
        <w:rPr>
          <w:rFonts w:ascii="Tahoma" w:hAnsi="Tahoma" w:cs="Tahoma"/>
        </w:rPr>
      </w:pPr>
      <w:r w:rsidRPr="002D2581">
        <w:rPr>
          <w:rFonts w:ascii="Tahoma" w:hAnsi="Tahoma" w:cs="Tahoma"/>
        </w:rPr>
        <w:t>navesti vse podizvajalce ter vsak del javnega naročila, ki ga namerava oddati v podizvajanje,</w:t>
      </w:r>
    </w:p>
    <w:p w14:paraId="20EE2517" w14:textId="77777777" w:rsidR="00B23776" w:rsidRDefault="00B23776" w:rsidP="00B23776">
      <w:pPr>
        <w:pStyle w:val="Odstavekseznama"/>
        <w:keepNext/>
        <w:keepLines/>
        <w:numPr>
          <w:ilvl w:val="0"/>
          <w:numId w:val="55"/>
        </w:numPr>
        <w:jc w:val="both"/>
        <w:rPr>
          <w:rFonts w:ascii="Tahoma" w:hAnsi="Tahoma" w:cs="Tahoma"/>
        </w:rPr>
      </w:pPr>
      <w:r w:rsidRPr="002D2581">
        <w:rPr>
          <w:rFonts w:ascii="Tahoma" w:hAnsi="Tahoma" w:cs="Tahoma"/>
        </w:rPr>
        <w:t>navesti kontaktne podatke in zakonite zastopnike predlaganih podizvajalcev,</w:t>
      </w:r>
    </w:p>
    <w:p w14:paraId="6B119541" w14:textId="6A53797B" w:rsidR="00B23776" w:rsidRDefault="00B23776" w:rsidP="00B23776">
      <w:pPr>
        <w:pStyle w:val="Odstavekseznama"/>
        <w:keepNext/>
        <w:keepLines/>
        <w:numPr>
          <w:ilvl w:val="0"/>
          <w:numId w:val="55"/>
        </w:numPr>
        <w:jc w:val="both"/>
        <w:rPr>
          <w:rFonts w:ascii="Tahoma" w:hAnsi="Tahoma" w:cs="Tahoma"/>
        </w:rPr>
      </w:pPr>
      <w:r w:rsidRPr="002D2581">
        <w:rPr>
          <w:rFonts w:ascii="Tahoma" w:hAnsi="Tahoma" w:cs="Tahoma"/>
        </w:rPr>
        <w:t>predložiti izpolnjen obrazec ESPD s strani podizvajalca/ev (Priloga 3),</w:t>
      </w:r>
    </w:p>
    <w:p w14:paraId="1C97DDC5" w14:textId="77777777" w:rsidR="00B23776" w:rsidRDefault="00B23776" w:rsidP="00B23776">
      <w:pPr>
        <w:pStyle w:val="Odstavekseznama"/>
        <w:keepNext/>
        <w:keepLines/>
        <w:numPr>
          <w:ilvl w:val="0"/>
          <w:numId w:val="55"/>
        </w:numPr>
        <w:jc w:val="both"/>
        <w:rPr>
          <w:rFonts w:ascii="Tahoma" w:hAnsi="Tahoma" w:cs="Tahoma"/>
        </w:rPr>
      </w:pPr>
      <w:r w:rsidRPr="002D2581">
        <w:rPr>
          <w:rFonts w:ascii="Tahoma" w:hAnsi="Tahoma" w:cs="Tahoma"/>
        </w:rPr>
        <w:t xml:space="preserve">predložiti izpolnjeno, podpisano in žigosano Prilogo </w:t>
      </w:r>
      <w:r>
        <w:rPr>
          <w:rFonts w:ascii="Tahoma" w:hAnsi="Tahoma" w:cs="Tahoma"/>
        </w:rPr>
        <w:t>4</w:t>
      </w:r>
      <w:r w:rsidRPr="002D2581">
        <w:rPr>
          <w:rFonts w:ascii="Tahoma" w:hAnsi="Tahoma" w:cs="Tahoma"/>
        </w:rPr>
        <w:t xml:space="preserve"> IZJAVA O UDELEŽBI FIZIČNIH IN PRAVNIH OSEB V LASTNIŠTVU GOSPODARSKEGA SUBJEKTA,</w:t>
      </w:r>
    </w:p>
    <w:p w14:paraId="09238B7D" w14:textId="77777777" w:rsidR="00B23776" w:rsidRDefault="00B23776" w:rsidP="00B23776">
      <w:pPr>
        <w:pStyle w:val="Odstavekseznama"/>
        <w:keepNext/>
        <w:keepLines/>
        <w:numPr>
          <w:ilvl w:val="0"/>
          <w:numId w:val="55"/>
        </w:numPr>
        <w:jc w:val="both"/>
        <w:rPr>
          <w:rFonts w:ascii="Tahoma" w:hAnsi="Tahoma" w:cs="Tahoma"/>
        </w:rPr>
      </w:pPr>
      <w:r w:rsidRPr="002D2581">
        <w:rPr>
          <w:rFonts w:ascii="Tahoma" w:hAnsi="Tahoma" w:cs="Tahoma"/>
        </w:rPr>
        <w:t xml:space="preserve">predložiti izpolnjen in podpisano Prilogo </w:t>
      </w:r>
      <w:r>
        <w:rPr>
          <w:rFonts w:ascii="Tahoma" w:hAnsi="Tahoma" w:cs="Tahoma"/>
        </w:rPr>
        <w:t>5</w:t>
      </w:r>
      <w:r w:rsidRPr="002D2581">
        <w:rPr>
          <w:rFonts w:ascii="Tahoma" w:hAnsi="Tahoma" w:cs="Tahoma"/>
        </w:rPr>
        <w:t xml:space="preserve"> UDELEŽBA PODIZVAJALCA,</w:t>
      </w:r>
    </w:p>
    <w:p w14:paraId="33AAE160" w14:textId="77777777" w:rsidR="00B23776" w:rsidRDefault="00B23776" w:rsidP="00B23776">
      <w:pPr>
        <w:pStyle w:val="Odstavekseznama"/>
        <w:keepNext/>
        <w:keepLines/>
        <w:numPr>
          <w:ilvl w:val="0"/>
          <w:numId w:val="55"/>
        </w:numPr>
        <w:jc w:val="both"/>
        <w:rPr>
          <w:rFonts w:ascii="Tahoma" w:hAnsi="Tahoma" w:cs="Tahoma"/>
        </w:rPr>
      </w:pPr>
      <w:r w:rsidRPr="002D2581">
        <w:rPr>
          <w:rFonts w:ascii="Tahoma" w:hAnsi="Tahoma" w:cs="Tahoma"/>
        </w:rPr>
        <w:t xml:space="preserve">predložiti izpolnjen, podpisan in žigosan Obrazec 1 k Prilogi </w:t>
      </w:r>
      <w:r>
        <w:rPr>
          <w:rFonts w:ascii="Tahoma" w:hAnsi="Tahoma" w:cs="Tahoma"/>
        </w:rPr>
        <w:t>5</w:t>
      </w:r>
      <w:r w:rsidRPr="002D2581">
        <w:rPr>
          <w:rFonts w:ascii="Tahoma" w:hAnsi="Tahoma" w:cs="Tahoma"/>
        </w:rPr>
        <w:t>/1 POOBLASTILO PONUDNIKA (v primeru zahteve posameznega podizvajalca za neposredna plačila, da naročnik na podlagi potrjenega računa oziroma situacije s strani glavnega izvajalca/ponudnika neposredno plačuje podizvajalcu),</w:t>
      </w:r>
    </w:p>
    <w:p w14:paraId="3D94E4BC" w14:textId="77777777" w:rsidR="00B23776" w:rsidRDefault="00B23776" w:rsidP="00B23776">
      <w:pPr>
        <w:pStyle w:val="Odstavekseznama"/>
        <w:keepNext/>
        <w:keepLines/>
        <w:numPr>
          <w:ilvl w:val="0"/>
          <w:numId w:val="55"/>
        </w:numPr>
        <w:jc w:val="both"/>
        <w:rPr>
          <w:rFonts w:ascii="Tahoma" w:hAnsi="Tahoma" w:cs="Tahoma"/>
        </w:rPr>
      </w:pPr>
      <w:r w:rsidRPr="002D2581">
        <w:rPr>
          <w:rFonts w:ascii="Tahoma" w:hAnsi="Tahoma" w:cs="Tahoma"/>
        </w:rPr>
        <w:t xml:space="preserve">predložiti izpolnjen, podpisan in žigosan Obrazec 2 k Prilogi </w:t>
      </w:r>
      <w:r>
        <w:rPr>
          <w:rFonts w:ascii="Tahoma" w:hAnsi="Tahoma" w:cs="Tahoma"/>
        </w:rPr>
        <w:t>5</w:t>
      </w:r>
      <w:r w:rsidRPr="002D2581">
        <w:rPr>
          <w:rFonts w:ascii="Tahoma" w:hAnsi="Tahoma" w:cs="Tahoma"/>
        </w:rPr>
        <w:t>/1 SOGLASJE PODIZVAJALCEV (v primeru zahteve posameznega podizvajalca za neposredna plačila, na podlagi katerega naročnik namesto ponudnika poravna podizvajalčevo terjatev do ponudnika),</w:t>
      </w:r>
    </w:p>
    <w:p w14:paraId="1417D75E" w14:textId="77777777" w:rsidR="00B23776" w:rsidRDefault="00B23776" w:rsidP="00B23776">
      <w:pPr>
        <w:pStyle w:val="Odstavekseznama"/>
        <w:keepNext/>
        <w:keepLines/>
        <w:numPr>
          <w:ilvl w:val="0"/>
          <w:numId w:val="55"/>
        </w:numPr>
        <w:jc w:val="both"/>
        <w:rPr>
          <w:rFonts w:ascii="Tahoma" w:hAnsi="Tahoma" w:cs="Tahoma"/>
        </w:rPr>
      </w:pPr>
      <w:r w:rsidRPr="002D2581">
        <w:rPr>
          <w:rFonts w:ascii="Tahoma" w:hAnsi="Tahoma" w:cs="Tahoma"/>
        </w:rPr>
        <w:t xml:space="preserve">predložiti sklenjen SPORAZUM O MEDSEBOJNEM SODELOVANJU (med ponudnikom in posameznim podizvajalcem) (Obrazec 3 k Prilogi </w:t>
      </w:r>
      <w:r>
        <w:rPr>
          <w:rFonts w:ascii="Tahoma" w:hAnsi="Tahoma" w:cs="Tahoma"/>
        </w:rPr>
        <w:t>5</w:t>
      </w:r>
      <w:r w:rsidRPr="002D2581">
        <w:rPr>
          <w:rFonts w:ascii="Tahoma" w:hAnsi="Tahoma" w:cs="Tahoma"/>
        </w:rPr>
        <w:t>/1),</w:t>
      </w:r>
    </w:p>
    <w:p w14:paraId="71ADE72B" w14:textId="77777777" w:rsidR="00B23776" w:rsidRPr="002D2581" w:rsidRDefault="00B23776" w:rsidP="00B23776">
      <w:pPr>
        <w:pStyle w:val="Odstavekseznama"/>
        <w:keepNext/>
        <w:keepLines/>
        <w:numPr>
          <w:ilvl w:val="0"/>
          <w:numId w:val="55"/>
        </w:numPr>
        <w:jc w:val="both"/>
        <w:rPr>
          <w:rFonts w:ascii="Tahoma" w:hAnsi="Tahoma" w:cs="Tahoma"/>
        </w:rPr>
      </w:pPr>
      <w:r w:rsidRPr="002D2581">
        <w:rPr>
          <w:rFonts w:ascii="Tahoma" w:hAnsi="Tahoma" w:cs="Tahoma"/>
        </w:rPr>
        <w:t>ter ostala dokazila, v kolikor/kot to izhaja iz posameznih točk v nadaljevanju razpisne dokumentacije.</w:t>
      </w:r>
    </w:p>
    <w:p w14:paraId="378A5B67" w14:textId="77777777" w:rsidR="00B23776" w:rsidRPr="002D2581" w:rsidRDefault="00B23776" w:rsidP="00B23776">
      <w:pPr>
        <w:keepNext/>
        <w:keepLines/>
        <w:jc w:val="both"/>
        <w:rPr>
          <w:rFonts w:ascii="Tahoma" w:hAnsi="Tahoma" w:cs="Tahoma"/>
        </w:rPr>
      </w:pPr>
    </w:p>
    <w:p w14:paraId="51E13EC8" w14:textId="77777777" w:rsidR="00B23776" w:rsidRPr="002D2581" w:rsidRDefault="00B23776" w:rsidP="00B23776">
      <w:pPr>
        <w:keepNext/>
        <w:keepLines/>
        <w:jc w:val="both"/>
        <w:rPr>
          <w:rFonts w:ascii="Tahoma" w:hAnsi="Tahoma" w:cs="Tahoma"/>
        </w:rPr>
      </w:pPr>
      <w:r w:rsidRPr="002D2581">
        <w:rPr>
          <w:rFonts w:ascii="Tahoma" w:hAnsi="Tahoma" w:cs="Tahoma"/>
        </w:rPr>
        <w:t>Priloge se izpolnijo za vsakega od sodelujočih podizvajalcev v ponudbi ločeno.</w:t>
      </w:r>
    </w:p>
    <w:p w14:paraId="4932599E" w14:textId="77777777" w:rsidR="00B23776" w:rsidRPr="002D2581" w:rsidRDefault="00B23776" w:rsidP="00B23776">
      <w:pPr>
        <w:keepNext/>
        <w:keepLines/>
        <w:jc w:val="both"/>
        <w:rPr>
          <w:rFonts w:ascii="Tahoma" w:hAnsi="Tahoma" w:cs="Tahoma"/>
        </w:rPr>
      </w:pPr>
    </w:p>
    <w:p w14:paraId="2BA4EFDF" w14:textId="77777777" w:rsidR="00B23776" w:rsidRPr="002D2581" w:rsidRDefault="00B23776" w:rsidP="00B23776">
      <w:pPr>
        <w:keepNext/>
        <w:keepLines/>
        <w:jc w:val="both"/>
        <w:rPr>
          <w:rFonts w:ascii="Tahoma" w:hAnsi="Tahoma" w:cs="Tahoma"/>
        </w:rPr>
      </w:pPr>
      <w:r w:rsidRPr="002D2581">
        <w:rPr>
          <w:rFonts w:ascii="Tahoma" w:hAnsi="Tahoma" w:cs="Tahoma"/>
        </w:rPr>
        <w:t>Naročnik bo zavrnil vsakega podizvajalca, če zanj obstajajo razlogi za izključitev iz tč. 3.1.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7192FFF2" w14:textId="77777777" w:rsidR="00B23776" w:rsidRPr="002D2581" w:rsidRDefault="00B23776" w:rsidP="00B23776">
      <w:pPr>
        <w:keepNext/>
        <w:keepLines/>
        <w:jc w:val="both"/>
        <w:rPr>
          <w:rFonts w:ascii="Tahoma" w:hAnsi="Tahoma" w:cs="Tahoma"/>
        </w:rPr>
      </w:pPr>
    </w:p>
    <w:p w14:paraId="2F71E120" w14:textId="77777777" w:rsidR="00B23776" w:rsidRPr="002D2581" w:rsidRDefault="00B23776" w:rsidP="00B23776">
      <w:pPr>
        <w:keepNext/>
        <w:keepLines/>
        <w:jc w:val="both"/>
        <w:rPr>
          <w:rFonts w:ascii="Tahoma" w:hAnsi="Tahoma" w:cs="Tahoma"/>
        </w:rPr>
      </w:pPr>
      <w:r w:rsidRPr="002D2581">
        <w:rPr>
          <w:rFonts w:ascii="Tahoma" w:hAnsi="Tahoma" w:cs="Tahoma"/>
        </w:rPr>
        <w:t>Ponudnik, kateremu bo javno naročilo oddano, bo v razmerju do naročnika v celoti odgovarjal za izvedbo prejetega naročila, ne glede na število podizvajalcev.</w:t>
      </w:r>
    </w:p>
    <w:p w14:paraId="3ED645FE" w14:textId="77777777" w:rsidR="00B23776" w:rsidRPr="002D2581" w:rsidRDefault="00B23776" w:rsidP="00B23776">
      <w:pPr>
        <w:keepNext/>
        <w:keepLines/>
        <w:jc w:val="both"/>
        <w:rPr>
          <w:rFonts w:ascii="Tahoma" w:hAnsi="Tahoma" w:cs="Tahoma"/>
        </w:rPr>
      </w:pPr>
    </w:p>
    <w:p w14:paraId="3D47F20C" w14:textId="77777777" w:rsidR="00B23776" w:rsidRPr="002D2581" w:rsidRDefault="00B23776" w:rsidP="00B23776">
      <w:pPr>
        <w:keepNext/>
        <w:keepLines/>
        <w:jc w:val="both"/>
        <w:rPr>
          <w:rFonts w:ascii="Tahoma" w:hAnsi="Tahoma" w:cs="Tahoma"/>
        </w:rPr>
      </w:pPr>
      <w:r w:rsidRPr="002D2581">
        <w:rPr>
          <w:rFonts w:ascii="Tahoma" w:hAnsi="Tahoma" w:cs="Tahoma"/>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0C1D88DC" w14:textId="77777777" w:rsidR="00B23776" w:rsidRPr="002D2581" w:rsidRDefault="00B23776" w:rsidP="00B23776">
      <w:pPr>
        <w:keepNext/>
        <w:keepLines/>
        <w:jc w:val="both"/>
        <w:rPr>
          <w:rFonts w:ascii="Tahoma" w:hAnsi="Tahoma" w:cs="Tahoma"/>
        </w:rPr>
      </w:pPr>
    </w:p>
    <w:p w14:paraId="641812DF" w14:textId="77777777" w:rsidR="00B23776" w:rsidRPr="002D2581" w:rsidRDefault="00B23776" w:rsidP="00B23776">
      <w:pPr>
        <w:keepNext/>
        <w:keepLines/>
        <w:jc w:val="both"/>
        <w:rPr>
          <w:rFonts w:ascii="Tahoma" w:hAnsi="Tahoma" w:cs="Tahoma"/>
        </w:rPr>
      </w:pPr>
      <w:r w:rsidRPr="002D2581">
        <w:rPr>
          <w:rFonts w:ascii="Tahoma" w:hAnsi="Tahoma" w:cs="Tahoma"/>
        </w:rPr>
        <w:t>Le če podizvajalec v skladu in na način, določen v drugem in tretjem odstavku 94. člena ZJN-3, zahteva neposredno plačilo, se šteje, da je neposredno plačilo podizvajalcu obvezno v skladu s ZJN-3 in obveznost zavezuje naročnika in glavnega izvajalca.</w:t>
      </w:r>
    </w:p>
    <w:p w14:paraId="0A98E2A3" w14:textId="77777777" w:rsidR="00B23776" w:rsidRPr="002D2581" w:rsidRDefault="00B23776" w:rsidP="00B23776">
      <w:pPr>
        <w:keepNext/>
        <w:keepLines/>
        <w:jc w:val="both"/>
        <w:rPr>
          <w:rFonts w:ascii="Tahoma" w:hAnsi="Tahoma" w:cs="Tahoma"/>
        </w:rPr>
      </w:pPr>
    </w:p>
    <w:p w14:paraId="263B30BA" w14:textId="77777777" w:rsidR="00B23776" w:rsidRPr="002D2581" w:rsidRDefault="00B23776" w:rsidP="00B23776">
      <w:pPr>
        <w:keepNext/>
        <w:keepLines/>
        <w:jc w:val="both"/>
        <w:rPr>
          <w:rFonts w:ascii="Tahoma" w:hAnsi="Tahoma" w:cs="Tahoma"/>
        </w:rPr>
      </w:pPr>
      <w:r w:rsidRPr="002D2581">
        <w:rPr>
          <w:rFonts w:ascii="Tahoma" w:hAnsi="Tahoma" w:cs="Tahoma"/>
        </w:rPr>
        <w:t>Če neposredno plačilo podizvajalcu ni obvezno v skladu s 94. členom ZJN-3, mora izbrani ponudnik naročniku najpozneje v 60 dneh od plačila končnega računa oziroma situacije poslati svojo pisno izjavo in pisno izjavo podizvajalca, da je podizvajalec prejel plačilo za izvedene gradnje ali storitve oziroma dobavljeno blago, neposredno povezano s predmetom javnega naročila.</w:t>
      </w:r>
    </w:p>
    <w:p w14:paraId="47C91B2C" w14:textId="77777777" w:rsidR="00B23776" w:rsidRPr="002D2581" w:rsidRDefault="00B23776" w:rsidP="00B23776">
      <w:pPr>
        <w:keepNext/>
        <w:keepLines/>
        <w:jc w:val="both"/>
        <w:rPr>
          <w:rFonts w:ascii="Tahoma" w:hAnsi="Tahoma" w:cs="Tahoma"/>
        </w:rPr>
      </w:pPr>
    </w:p>
    <w:p w14:paraId="09244B64" w14:textId="77777777" w:rsidR="00B23776" w:rsidRPr="002D2581" w:rsidRDefault="00B23776" w:rsidP="00B23776">
      <w:pPr>
        <w:keepNext/>
        <w:keepLines/>
        <w:jc w:val="both"/>
        <w:rPr>
          <w:rFonts w:ascii="Tahoma" w:hAnsi="Tahoma" w:cs="Tahoma"/>
        </w:rPr>
      </w:pPr>
      <w:r w:rsidRPr="002D2581">
        <w:rPr>
          <w:rFonts w:ascii="Tahoma" w:hAnsi="Tahoma" w:cs="Tahoma"/>
        </w:rPr>
        <w:lastRenderedPageBreak/>
        <w:t>Glavni izvajalec mora svojemu računu ali situaciji priložiti račun ali situacijo podizvajalca, ki ga je predhodno potrdil.</w:t>
      </w:r>
    </w:p>
    <w:p w14:paraId="506CFE17" w14:textId="77777777" w:rsidR="00B23776" w:rsidRPr="002D2581" w:rsidRDefault="00B23776" w:rsidP="00B23776">
      <w:pPr>
        <w:keepNext/>
        <w:keepLines/>
        <w:jc w:val="both"/>
        <w:rPr>
          <w:rFonts w:ascii="Tahoma" w:hAnsi="Tahoma" w:cs="Tahoma"/>
        </w:rPr>
      </w:pPr>
    </w:p>
    <w:p w14:paraId="7978844F" w14:textId="48BB2308" w:rsidR="00B23776" w:rsidRDefault="00B23776" w:rsidP="00B23776">
      <w:pPr>
        <w:keepNext/>
        <w:keepLines/>
        <w:jc w:val="both"/>
        <w:rPr>
          <w:rFonts w:ascii="Tahoma" w:hAnsi="Tahoma" w:cs="Tahoma"/>
        </w:rPr>
      </w:pPr>
      <w:r w:rsidRPr="002D2581">
        <w:rPr>
          <w:rFonts w:ascii="Tahoma" w:hAnsi="Tahoma" w:cs="Tahoma"/>
        </w:rPr>
        <w:t xml:space="preserve">V kolikor ponudnik ne ravna v skladu s 94. </w:t>
      </w:r>
      <w:r w:rsidR="00B70998" w:rsidRPr="002D2581">
        <w:rPr>
          <w:rFonts w:ascii="Tahoma" w:hAnsi="Tahoma" w:cs="Tahoma"/>
        </w:rPr>
        <w:t>člen</w:t>
      </w:r>
      <w:r w:rsidR="00B70998">
        <w:rPr>
          <w:rFonts w:ascii="Tahoma" w:hAnsi="Tahoma" w:cs="Tahoma"/>
        </w:rPr>
        <w:t>om</w:t>
      </w:r>
      <w:r w:rsidR="00B70998" w:rsidRPr="002D2581">
        <w:rPr>
          <w:rFonts w:ascii="Tahoma" w:hAnsi="Tahoma" w:cs="Tahoma"/>
        </w:rPr>
        <w:t xml:space="preserve"> </w:t>
      </w:r>
      <w:r w:rsidRPr="002D2581">
        <w:rPr>
          <w:rFonts w:ascii="Tahoma" w:hAnsi="Tahoma" w:cs="Tahoma"/>
        </w:rPr>
        <w:t xml:space="preserve">ZJN-3, bo naročnik Državni revizijski komisiji podal predlog za uvedbo postopka o prekršku iz 2. točke prvega odstavka 112. člena ZJN-3, kot to določa sedmi odstavek 94. člena ZJN-3. </w:t>
      </w:r>
    </w:p>
    <w:p w14:paraId="31CDEF52" w14:textId="77777777" w:rsidR="00F62FE4" w:rsidRPr="002D2581" w:rsidRDefault="00F62FE4" w:rsidP="00B23776">
      <w:pPr>
        <w:keepNext/>
        <w:keepLines/>
        <w:jc w:val="both"/>
        <w:rPr>
          <w:rFonts w:ascii="Tahoma" w:hAnsi="Tahoma" w:cs="Tahoma"/>
        </w:rPr>
      </w:pPr>
    </w:p>
    <w:p w14:paraId="1F78BEFE" w14:textId="30EB696D" w:rsidR="00B23776" w:rsidRDefault="00B23776" w:rsidP="00B23776">
      <w:pPr>
        <w:keepNext/>
        <w:keepLines/>
        <w:jc w:val="both"/>
        <w:rPr>
          <w:rFonts w:ascii="Tahoma" w:hAnsi="Tahoma" w:cs="Tahoma"/>
        </w:rPr>
      </w:pPr>
      <w:r w:rsidRPr="002D2581">
        <w:rPr>
          <w:rFonts w:ascii="Tahoma" w:hAnsi="Tahoma" w:cs="Tahoma"/>
        </w:rPr>
        <w:t>V kolikor ponudnik oddaja ponudbo brez podizvajalca/podizvajalcev, mu ni potrebno izpolniti/priložiti prilog, ki se nanašajo na podizvajalce.</w:t>
      </w:r>
    </w:p>
    <w:p w14:paraId="5238552F" w14:textId="77777777" w:rsidR="00732C87" w:rsidRPr="002D2581" w:rsidRDefault="00732C87" w:rsidP="00B23776">
      <w:pPr>
        <w:keepNext/>
        <w:keepLines/>
        <w:jc w:val="both"/>
        <w:rPr>
          <w:rFonts w:ascii="Tahoma" w:hAnsi="Tahoma" w:cs="Tahoma"/>
        </w:rPr>
      </w:pPr>
    </w:p>
    <w:p w14:paraId="62F044CB" w14:textId="77777777" w:rsidR="0074332C" w:rsidRPr="00C8579C" w:rsidRDefault="0074332C" w:rsidP="0063302D">
      <w:pPr>
        <w:keepNext/>
        <w:keepLines/>
        <w:jc w:val="both"/>
        <w:rPr>
          <w:rFonts w:ascii="Tahoma" w:hAnsi="Tahoma" w:cs="Tahoma"/>
        </w:rPr>
      </w:pPr>
      <w:r w:rsidRPr="00C8579C">
        <w:rPr>
          <w:rFonts w:ascii="Tahoma" w:hAnsi="Tahoma" w:cs="Tahoma"/>
        </w:rPr>
        <w:t xml:space="preserve">Obveznosti veljajo tudi za podizvajalce podizvajalcev glavnega izvajalca ali nadaljnje podizvajalce v podizvajalski verigi. </w:t>
      </w:r>
    </w:p>
    <w:p w14:paraId="368BFDC8" w14:textId="77777777" w:rsidR="00E51BA3" w:rsidRDefault="00E51BA3" w:rsidP="0063302D">
      <w:pPr>
        <w:keepNext/>
        <w:keepLines/>
        <w:jc w:val="both"/>
        <w:rPr>
          <w:rFonts w:ascii="Tahoma" w:hAnsi="Tahoma" w:cs="Tahoma"/>
        </w:rPr>
      </w:pPr>
    </w:p>
    <w:p w14:paraId="3393B9EC" w14:textId="77777777" w:rsidR="008A7FE3" w:rsidRPr="00C8579C" w:rsidRDefault="008A7FE3" w:rsidP="0063302D">
      <w:pPr>
        <w:keepNext/>
        <w:keepLines/>
        <w:numPr>
          <w:ilvl w:val="1"/>
          <w:numId w:val="2"/>
        </w:numPr>
        <w:jc w:val="both"/>
        <w:rPr>
          <w:rFonts w:ascii="Tahoma" w:hAnsi="Tahoma" w:cs="Tahoma"/>
          <w:b/>
        </w:rPr>
      </w:pPr>
      <w:r w:rsidRPr="00C8579C">
        <w:rPr>
          <w:rFonts w:ascii="Tahoma" w:hAnsi="Tahoma" w:cs="Tahoma"/>
          <w:b/>
        </w:rPr>
        <w:t>Uporaba zmogljivosti drugih subjektov</w:t>
      </w:r>
    </w:p>
    <w:p w14:paraId="45506B86" w14:textId="77777777" w:rsidR="008A7FE3" w:rsidRPr="00C8579C" w:rsidRDefault="008A7FE3" w:rsidP="0063302D">
      <w:pPr>
        <w:keepNext/>
        <w:keepLines/>
        <w:jc w:val="both"/>
        <w:rPr>
          <w:rFonts w:ascii="Tahoma" w:hAnsi="Tahoma" w:cs="Tahoma"/>
        </w:rPr>
      </w:pPr>
    </w:p>
    <w:p w14:paraId="3939D6E3" w14:textId="0B218109" w:rsidR="00DE5970" w:rsidRPr="00C8579C" w:rsidRDefault="00DE5970" w:rsidP="0063302D">
      <w:pPr>
        <w:keepNext/>
        <w:keepLines/>
        <w:jc w:val="both"/>
        <w:rPr>
          <w:rFonts w:ascii="Tahoma" w:hAnsi="Tahoma" w:cs="Tahoma"/>
        </w:rPr>
      </w:pPr>
      <w:r w:rsidRPr="00C8579C">
        <w:rPr>
          <w:rFonts w:ascii="Tahoma" w:hAnsi="Tahoma" w:cs="Tahoma"/>
        </w:rPr>
        <w:t>Ponudnik lahko za izvedbo javnega naročila uporabi zmogljivosti drugih subjektov, kot to določa 81.</w:t>
      </w:r>
      <w:r w:rsidR="00B70998">
        <w:rPr>
          <w:rFonts w:ascii="Tahoma" w:hAnsi="Tahoma" w:cs="Tahoma"/>
        </w:rPr>
        <w:t xml:space="preserve"> č</w:t>
      </w:r>
      <w:r w:rsidRPr="00C8579C">
        <w:rPr>
          <w:rFonts w:ascii="Tahoma" w:hAnsi="Tahoma" w:cs="Tahoma"/>
        </w:rPr>
        <w:t>len ZJN-3, pri čemer pri subjektih, katerih zmogljivosti bo uporabljal ponudnik, ne smejo obstajati razlogi za izključitev iz sodelovanja v postopku javnega naročanja iz točke 3.1 razpisne dokumentacije.</w:t>
      </w:r>
    </w:p>
    <w:p w14:paraId="7AF588D2" w14:textId="77777777" w:rsidR="00DE5970" w:rsidRPr="00C8579C" w:rsidRDefault="00DE5970" w:rsidP="0063302D">
      <w:pPr>
        <w:keepNext/>
        <w:keepLines/>
        <w:jc w:val="both"/>
        <w:rPr>
          <w:rFonts w:ascii="Tahoma" w:hAnsi="Tahoma" w:cs="Tahoma"/>
        </w:rPr>
      </w:pPr>
    </w:p>
    <w:p w14:paraId="388ECFA2" w14:textId="02E99F99" w:rsidR="00DE5970" w:rsidRDefault="00DE5970" w:rsidP="0063302D">
      <w:pPr>
        <w:pStyle w:val="Telobesedila2"/>
        <w:keepNext/>
        <w:keepLines/>
        <w:rPr>
          <w:rFonts w:ascii="Tahoma" w:hAnsi="Tahoma" w:cs="Tahoma"/>
          <w:b w:val="0"/>
          <w:lang w:val="sl-SI"/>
        </w:rPr>
      </w:pPr>
      <w:r w:rsidRPr="00C8579C">
        <w:rPr>
          <w:rFonts w:ascii="Tahoma" w:hAnsi="Tahoma" w:cs="Tahoma"/>
          <w:b w:val="0"/>
          <w:lang w:val="sl-SI"/>
        </w:rPr>
        <w:t xml:space="preserve">Če želi ponudnik uporabiti zmogljivosti drugih subjektov, mora v ponudbi dokazati, da bo imel na voljo sredstva, na primer s predložitvijo zagotovil teh subjektov za ta namen. Naročnik bo v tem primeru ravnal v skladu </w:t>
      </w:r>
      <w:r w:rsidR="00B70998">
        <w:rPr>
          <w:rFonts w:ascii="Tahoma" w:hAnsi="Tahoma" w:cs="Tahoma"/>
          <w:b w:val="0"/>
          <w:lang w:val="sl-SI"/>
        </w:rPr>
        <w:t>z</w:t>
      </w:r>
      <w:r w:rsidRPr="00C8579C">
        <w:rPr>
          <w:rFonts w:ascii="Tahoma" w:hAnsi="Tahoma" w:cs="Tahoma"/>
          <w:b w:val="0"/>
          <w:lang w:val="sl-SI"/>
        </w:rPr>
        <w:t xml:space="preserve"> drugim odstavkom 81. člena ZJN-3. </w:t>
      </w:r>
    </w:p>
    <w:p w14:paraId="59C050B1" w14:textId="77777777" w:rsidR="00E51BA3" w:rsidRDefault="00E51BA3" w:rsidP="0063302D">
      <w:pPr>
        <w:pStyle w:val="Telobesedila2"/>
        <w:keepNext/>
        <w:keepLines/>
        <w:rPr>
          <w:rFonts w:ascii="Tahoma" w:hAnsi="Tahoma" w:cs="Tahoma"/>
          <w:b w:val="0"/>
          <w:lang w:val="sl-SI"/>
        </w:rPr>
      </w:pPr>
    </w:p>
    <w:p w14:paraId="41E48425" w14:textId="77777777" w:rsidR="00E51BA3" w:rsidRPr="0072622B" w:rsidRDefault="00E51BA3" w:rsidP="0063302D">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podizvajalca</w:t>
      </w:r>
      <w:r w:rsidRPr="0072622B">
        <w:rPr>
          <w:rFonts w:ascii="Tahoma" w:hAnsi="Tahoma" w:cs="Tahoma"/>
        </w:rPr>
        <w:t xml:space="preserve">, </w:t>
      </w:r>
      <w:r w:rsidRPr="0072622B">
        <w:rPr>
          <w:rFonts w:ascii="Tahoma" w:hAnsi="Tahoma" w:cs="Tahoma"/>
          <w:u w:val="single"/>
        </w:rPr>
        <w:t xml:space="preserve">zato naj ga ponudnik nominira kot podizvajalca/e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76AE6438" w14:textId="77777777" w:rsidR="00E51BA3" w:rsidRPr="00C8579C" w:rsidRDefault="00E51BA3" w:rsidP="0063302D">
      <w:pPr>
        <w:pStyle w:val="Telobesedila2"/>
        <w:keepNext/>
        <w:keepLines/>
        <w:rPr>
          <w:rFonts w:ascii="Tahoma" w:hAnsi="Tahoma" w:cs="Tahoma"/>
          <w:b w:val="0"/>
          <w:lang w:val="sl-SI"/>
        </w:rPr>
      </w:pPr>
    </w:p>
    <w:p w14:paraId="23D757A3" w14:textId="77777777" w:rsidR="006B5BA1" w:rsidRPr="002D2581" w:rsidRDefault="006B5BA1" w:rsidP="006B5BA1">
      <w:pPr>
        <w:keepNext/>
        <w:keepLines/>
        <w:jc w:val="both"/>
        <w:rPr>
          <w:rFonts w:ascii="Tahoma" w:hAnsi="Tahoma" w:cs="Tahoma"/>
        </w:rPr>
      </w:pPr>
      <w:r w:rsidRPr="002D2581">
        <w:rPr>
          <w:rFonts w:ascii="Tahoma" w:hAnsi="Tahoma" w:cs="Tahoma"/>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1749C150" w14:textId="782A8883" w:rsidR="006B5BA1" w:rsidRPr="002D2581" w:rsidRDefault="006B5BA1" w:rsidP="006B5BA1">
      <w:pPr>
        <w:keepNext/>
        <w:keepLines/>
        <w:numPr>
          <w:ilvl w:val="0"/>
          <w:numId w:val="17"/>
        </w:numPr>
        <w:jc w:val="both"/>
        <w:rPr>
          <w:rFonts w:ascii="Tahoma" w:hAnsi="Tahoma" w:cs="Tahoma"/>
        </w:rPr>
      </w:pPr>
      <w:r w:rsidRPr="002D2581">
        <w:rPr>
          <w:rFonts w:ascii="Tahoma" w:hAnsi="Tahoma" w:cs="Tahoma"/>
        </w:rPr>
        <w:t>izpolnjeno in podpisano Priloga 3 ESPD s strani subjekta, katerega zmogljivost uporablja ponudnik,</w:t>
      </w:r>
    </w:p>
    <w:p w14:paraId="0389DD47" w14:textId="77777777" w:rsidR="006B5BA1" w:rsidRPr="002D2581" w:rsidRDefault="006B5BA1" w:rsidP="006B5BA1">
      <w:pPr>
        <w:keepNext/>
        <w:keepLines/>
        <w:numPr>
          <w:ilvl w:val="0"/>
          <w:numId w:val="17"/>
        </w:numPr>
        <w:jc w:val="both"/>
        <w:rPr>
          <w:rFonts w:ascii="Tahoma" w:hAnsi="Tahoma" w:cs="Tahoma"/>
        </w:rPr>
      </w:pPr>
      <w:r w:rsidRPr="002D2581">
        <w:rPr>
          <w:rFonts w:ascii="Tahoma" w:hAnsi="Tahoma" w:cs="Tahoma"/>
        </w:rPr>
        <w:t xml:space="preserve">izpolnjeno, podpisano in žigosano Prilogo </w:t>
      </w:r>
      <w:r>
        <w:rPr>
          <w:rFonts w:ascii="Tahoma" w:hAnsi="Tahoma" w:cs="Tahoma"/>
        </w:rPr>
        <w:t>4</w:t>
      </w:r>
      <w:r w:rsidRPr="002D2581">
        <w:rPr>
          <w:rFonts w:ascii="Tahoma" w:hAnsi="Tahoma" w:cs="Tahoma"/>
        </w:rPr>
        <w:t xml:space="preserve"> IZJAVA O UDELEŽBI FIZIČNIH IN PRAVNIH OSEB V LASTNIŠTVU GOSPODARSKEGA SUBJEKTA,</w:t>
      </w:r>
    </w:p>
    <w:p w14:paraId="5AFA9DA5" w14:textId="77777777" w:rsidR="006B5BA1" w:rsidRPr="002D2581" w:rsidRDefault="006B5BA1" w:rsidP="006B5BA1">
      <w:pPr>
        <w:keepNext/>
        <w:keepLines/>
        <w:numPr>
          <w:ilvl w:val="0"/>
          <w:numId w:val="17"/>
        </w:numPr>
        <w:jc w:val="both"/>
        <w:rPr>
          <w:rFonts w:ascii="Tahoma" w:hAnsi="Tahoma" w:cs="Tahoma"/>
        </w:rPr>
      </w:pPr>
      <w:r w:rsidRPr="002D2581">
        <w:rPr>
          <w:rFonts w:ascii="Tahoma" w:hAnsi="Tahoma" w:cs="Tahoma"/>
        </w:rPr>
        <w:t xml:space="preserve">izpolnjeno, podpisano in žigosano Prilogo </w:t>
      </w:r>
      <w:r>
        <w:rPr>
          <w:rFonts w:ascii="Tahoma" w:hAnsi="Tahoma" w:cs="Tahoma"/>
        </w:rPr>
        <w:t>6</w:t>
      </w:r>
      <w:r w:rsidRPr="002D2581">
        <w:rPr>
          <w:rFonts w:ascii="Tahoma" w:hAnsi="Tahoma" w:cs="Tahoma"/>
        </w:rPr>
        <w:t xml:space="preserve"> UDELEŽBA SUBJEKTA, KATEREGA ZMOGLJIVOST SE UPORABLJA,</w:t>
      </w:r>
    </w:p>
    <w:p w14:paraId="5B7EAD43" w14:textId="77777777" w:rsidR="006B5BA1" w:rsidRPr="002D2581" w:rsidRDefault="006B5BA1" w:rsidP="006B5BA1">
      <w:pPr>
        <w:keepNext/>
        <w:keepLines/>
        <w:numPr>
          <w:ilvl w:val="0"/>
          <w:numId w:val="17"/>
        </w:numPr>
        <w:jc w:val="both"/>
        <w:rPr>
          <w:rFonts w:ascii="Tahoma" w:hAnsi="Tahoma" w:cs="Tahoma"/>
        </w:rPr>
      </w:pPr>
      <w:r w:rsidRPr="002D2581">
        <w:rPr>
          <w:rFonts w:ascii="Tahoma" w:hAnsi="Tahoma" w:cs="Tahoma"/>
          <w:u w:val="single"/>
        </w:rPr>
        <w:t>dokazilo, da bo imel ponudnik na voljo sredstva, na primer s predložitvijo zagotovil teh subjektov za ta namen</w:t>
      </w:r>
      <w:r w:rsidRPr="002D2581">
        <w:rPr>
          <w:rFonts w:ascii="Tahoma" w:hAnsi="Tahoma" w:cs="Tahoma"/>
        </w:rPr>
        <w:t>.</w:t>
      </w:r>
    </w:p>
    <w:p w14:paraId="25C9D9E1" w14:textId="77777777" w:rsidR="006B5BA1" w:rsidRPr="002D2581" w:rsidRDefault="006B5BA1" w:rsidP="006B5BA1">
      <w:pPr>
        <w:keepNext/>
        <w:keepLines/>
        <w:jc w:val="both"/>
        <w:rPr>
          <w:rFonts w:ascii="Tahoma" w:hAnsi="Tahoma" w:cs="Tahoma"/>
        </w:rPr>
      </w:pPr>
    </w:p>
    <w:p w14:paraId="4BB84DDA" w14:textId="77777777" w:rsidR="006B5BA1" w:rsidRPr="002D2581" w:rsidRDefault="006B5BA1" w:rsidP="006B5BA1">
      <w:pPr>
        <w:keepNext/>
        <w:keepLines/>
        <w:jc w:val="both"/>
        <w:rPr>
          <w:rFonts w:ascii="Tahoma" w:hAnsi="Tahoma" w:cs="Tahoma"/>
        </w:rPr>
      </w:pPr>
      <w:r w:rsidRPr="002D2581">
        <w:rPr>
          <w:rFonts w:ascii="Tahoma" w:hAnsi="Tahoma" w:cs="Tahoma"/>
        </w:rPr>
        <w:t>Priloge se izpolnijo za vsakega od sodelujočih subjektov v ponudbi ločeno.</w:t>
      </w:r>
    </w:p>
    <w:p w14:paraId="788F781D" w14:textId="77777777" w:rsidR="006B5BA1" w:rsidRPr="002D2581" w:rsidRDefault="006B5BA1" w:rsidP="006B5BA1">
      <w:pPr>
        <w:keepNext/>
        <w:keepLines/>
        <w:jc w:val="both"/>
        <w:rPr>
          <w:rFonts w:ascii="Tahoma" w:hAnsi="Tahoma" w:cs="Tahoma"/>
        </w:rPr>
      </w:pPr>
    </w:p>
    <w:p w14:paraId="32FFDB29" w14:textId="77777777" w:rsidR="006B5BA1" w:rsidRPr="002D2581" w:rsidRDefault="006B5BA1" w:rsidP="006B5BA1">
      <w:pPr>
        <w:keepNext/>
        <w:keepLines/>
        <w:jc w:val="both"/>
        <w:rPr>
          <w:rFonts w:ascii="Tahoma" w:hAnsi="Tahoma" w:cs="Tahoma"/>
        </w:rPr>
      </w:pPr>
      <w:r w:rsidRPr="002D2581">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1C8779A8" w14:textId="77777777" w:rsidR="006B5BA1" w:rsidRPr="002D2581" w:rsidRDefault="006B5BA1" w:rsidP="006B5BA1">
      <w:pPr>
        <w:keepNext/>
        <w:keepLines/>
        <w:jc w:val="both"/>
        <w:rPr>
          <w:rFonts w:ascii="Tahoma" w:hAnsi="Tahoma" w:cs="Tahoma"/>
        </w:rPr>
      </w:pPr>
    </w:p>
    <w:p w14:paraId="1452D9A2" w14:textId="255117ED" w:rsidR="006B5BA1" w:rsidRDefault="006B5BA1" w:rsidP="006B5BA1">
      <w:pPr>
        <w:keepNext/>
        <w:keepLines/>
        <w:jc w:val="both"/>
        <w:rPr>
          <w:rFonts w:ascii="Tahoma" w:hAnsi="Tahoma" w:cs="Tahoma"/>
          <w:i/>
        </w:rPr>
      </w:pPr>
      <w:r w:rsidRPr="002D2581">
        <w:rPr>
          <w:rFonts w:ascii="Tahoma" w:hAnsi="Tahoma" w:cs="Tahoma"/>
          <w:i/>
        </w:rPr>
        <w:t>V kolikor ponudnik za izvedbo javnega naročila ne bo uporabil zmogljivosti drugih subjektov, mu ni potrebno upoštevati določil oz. izpolniti/priložiti prilog, ki se nanašajo na subjekt/e, katerih zmogljivost</w:t>
      </w:r>
      <w:r w:rsidRPr="002D2581">
        <w:rPr>
          <w:rFonts w:ascii="Tahoma" w:hAnsi="Tahoma" w:cs="Tahoma"/>
        </w:rPr>
        <w:t xml:space="preserve"> </w:t>
      </w:r>
      <w:r w:rsidRPr="002D2581">
        <w:rPr>
          <w:rFonts w:ascii="Tahoma" w:hAnsi="Tahoma" w:cs="Tahoma"/>
          <w:i/>
        </w:rPr>
        <w:t xml:space="preserve">uporablja ponudnik v ponudbi. </w:t>
      </w:r>
    </w:p>
    <w:p w14:paraId="6C267327" w14:textId="04A8EE94" w:rsidR="001D7684" w:rsidRPr="00C8579C" w:rsidRDefault="001D7684" w:rsidP="005F56D4">
      <w:pPr>
        <w:keepNext/>
        <w:keepLines/>
        <w:jc w:val="both"/>
        <w:rPr>
          <w:rFonts w:ascii="Tahoma" w:hAnsi="Tahoma" w:cs="Tahoma"/>
        </w:rPr>
      </w:pPr>
    </w:p>
    <w:p w14:paraId="1A1C7FD4" w14:textId="61E8F85A" w:rsidR="00C74881" w:rsidRPr="00C8579C" w:rsidRDefault="00F1423B" w:rsidP="0063302D">
      <w:pPr>
        <w:keepNext/>
        <w:keepLines/>
        <w:numPr>
          <w:ilvl w:val="1"/>
          <w:numId w:val="2"/>
        </w:numPr>
        <w:jc w:val="both"/>
        <w:rPr>
          <w:rFonts w:ascii="Tahoma" w:hAnsi="Tahoma" w:cs="Tahoma"/>
          <w:b/>
        </w:rPr>
      </w:pPr>
      <w:r w:rsidRPr="00C8579C">
        <w:rPr>
          <w:rFonts w:ascii="Tahoma" w:hAnsi="Tahoma" w:cs="Tahoma"/>
          <w:b/>
        </w:rPr>
        <w:t xml:space="preserve">Ponudbena </w:t>
      </w:r>
      <w:r w:rsidR="006B5BA1">
        <w:rPr>
          <w:rFonts w:ascii="Tahoma" w:hAnsi="Tahoma" w:cs="Tahoma"/>
          <w:b/>
        </w:rPr>
        <w:t>cena</w:t>
      </w:r>
    </w:p>
    <w:p w14:paraId="61116D3C" w14:textId="0B6C27D7" w:rsidR="00AA0A25" w:rsidRDefault="00D817A8" w:rsidP="0063302D">
      <w:pPr>
        <w:keepNext/>
        <w:keepLines/>
        <w:jc w:val="both"/>
        <w:rPr>
          <w:rFonts w:ascii="Tahoma" w:hAnsi="Tahoma" w:cs="Tahoma"/>
        </w:rPr>
      </w:pPr>
      <w:r>
        <w:rPr>
          <w:rFonts w:ascii="Tahoma" w:hAnsi="Tahoma" w:cs="Tahoma"/>
        </w:rPr>
        <w:t>Skupna p</w:t>
      </w:r>
      <w:r w:rsidR="00C53A34" w:rsidRPr="00C8579C">
        <w:rPr>
          <w:rFonts w:ascii="Tahoma" w:hAnsi="Tahoma" w:cs="Tahoma"/>
        </w:rPr>
        <w:t xml:space="preserve">onudbena </w:t>
      </w:r>
      <w:r w:rsidR="006B5BA1">
        <w:rPr>
          <w:rFonts w:ascii="Tahoma" w:hAnsi="Tahoma" w:cs="Tahoma"/>
        </w:rPr>
        <w:t xml:space="preserve">cena </w:t>
      </w:r>
      <w:r>
        <w:rPr>
          <w:rFonts w:ascii="Tahoma" w:hAnsi="Tahoma" w:cs="Tahoma"/>
        </w:rPr>
        <w:t>in cene na enoto mere</w:t>
      </w:r>
      <w:r w:rsidR="00C53A34" w:rsidRPr="00C8579C">
        <w:rPr>
          <w:rFonts w:ascii="Tahoma" w:hAnsi="Tahoma" w:cs="Tahoma"/>
        </w:rPr>
        <w:t xml:space="preserve"> mora</w:t>
      </w:r>
      <w:r>
        <w:rPr>
          <w:rFonts w:ascii="Tahoma" w:hAnsi="Tahoma" w:cs="Tahoma"/>
        </w:rPr>
        <w:t>jo</w:t>
      </w:r>
      <w:r w:rsidR="00C53A34" w:rsidRPr="00C8579C">
        <w:rPr>
          <w:rFonts w:ascii="Tahoma" w:hAnsi="Tahoma" w:cs="Tahoma"/>
        </w:rPr>
        <w:t xml:space="preserve"> biti izražen</w:t>
      </w:r>
      <w:r>
        <w:rPr>
          <w:rFonts w:ascii="Tahoma" w:hAnsi="Tahoma" w:cs="Tahoma"/>
        </w:rPr>
        <w:t>e</w:t>
      </w:r>
      <w:r w:rsidR="00C53A34" w:rsidRPr="00C8579C">
        <w:rPr>
          <w:rFonts w:ascii="Tahoma" w:hAnsi="Tahoma" w:cs="Tahoma"/>
        </w:rPr>
        <w:t xml:space="preserve"> v evrih, zaokrožen</w:t>
      </w:r>
      <w:r>
        <w:rPr>
          <w:rFonts w:ascii="Tahoma" w:hAnsi="Tahoma" w:cs="Tahoma"/>
        </w:rPr>
        <w:t>o</w:t>
      </w:r>
      <w:r w:rsidR="00C53A34" w:rsidRPr="00C8579C">
        <w:rPr>
          <w:rFonts w:ascii="Tahoma" w:hAnsi="Tahoma" w:cs="Tahoma"/>
        </w:rPr>
        <w:t xml:space="preserve"> na dve (2) decimalni mesti.</w:t>
      </w:r>
      <w:r w:rsidR="003724F1" w:rsidRPr="00C8579C">
        <w:rPr>
          <w:rFonts w:ascii="Tahoma" w:hAnsi="Tahoma" w:cs="Tahoma"/>
        </w:rPr>
        <w:t xml:space="preserve"> </w:t>
      </w:r>
    </w:p>
    <w:p w14:paraId="4F412A10" w14:textId="77777777" w:rsidR="00741B4B" w:rsidRDefault="00741B4B" w:rsidP="0063302D">
      <w:pPr>
        <w:keepNext/>
        <w:keepLines/>
        <w:jc w:val="both"/>
        <w:rPr>
          <w:rFonts w:ascii="Tahoma" w:hAnsi="Tahoma" w:cs="Tahoma"/>
        </w:rPr>
      </w:pPr>
    </w:p>
    <w:p w14:paraId="5D0D1831" w14:textId="328FDE1E" w:rsidR="006B5BA1" w:rsidRDefault="006B5BA1" w:rsidP="0063302D">
      <w:pPr>
        <w:keepNext/>
        <w:keepLines/>
        <w:jc w:val="both"/>
        <w:rPr>
          <w:rFonts w:ascii="Tahoma" w:hAnsi="Tahoma" w:cs="Tahoma"/>
        </w:rPr>
      </w:pPr>
      <w:r>
        <w:rPr>
          <w:rFonts w:ascii="Tahoma" w:hAnsi="Tahoma" w:cs="Tahoma"/>
        </w:rPr>
        <w:lastRenderedPageBreak/>
        <w:t>Ponudnik v Prilogo 2 vnese ceno na enoto mere v EUR brez DDV za prevzem 20.000 ton digestata in skupno ponudbeno ceno v EUR brez DDV za razpisano okvirno količino.</w:t>
      </w:r>
    </w:p>
    <w:p w14:paraId="5967059F" w14:textId="77777777" w:rsidR="006B5BA1" w:rsidRDefault="006B5BA1" w:rsidP="0063302D">
      <w:pPr>
        <w:keepNext/>
        <w:keepLines/>
        <w:jc w:val="both"/>
        <w:rPr>
          <w:rFonts w:ascii="Tahoma" w:hAnsi="Tahoma" w:cs="Tahoma"/>
        </w:rPr>
      </w:pPr>
    </w:p>
    <w:p w14:paraId="3E2B03B8" w14:textId="3CD13B54" w:rsidR="006B5BA1" w:rsidRDefault="006B5BA1" w:rsidP="006B5BA1">
      <w:pPr>
        <w:keepNext/>
        <w:keepLines/>
        <w:jc w:val="both"/>
        <w:rPr>
          <w:rFonts w:ascii="Tahoma" w:hAnsi="Tahoma" w:cs="Tahoma"/>
        </w:rPr>
      </w:pPr>
      <w:r w:rsidRPr="00C8579C">
        <w:rPr>
          <w:rFonts w:ascii="Tahoma" w:hAnsi="Tahoma" w:cs="Tahoma"/>
        </w:rPr>
        <w:t>Ponudnik mora</w:t>
      </w:r>
      <w:r>
        <w:rPr>
          <w:rFonts w:ascii="Tahoma" w:hAnsi="Tahoma" w:cs="Tahoma"/>
        </w:rPr>
        <w:t xml:space="preserve"> ceno na enoto mere in skupno ponudbeno ceno v EUR brez DDV prepisati v</w:t>
      </w:r>
      <w:r w:rsidRPr="00C8579C">
        <w:rPr>
          <w:rFonts w:ascii="Tahoma" w:hAnsi="Tahoma" w:cs="Tahoma"/>
        </w:rPr>
        <w:t xml:space="preserve"> </w:t>
      </w:r>
      <w:r w:rsidRPr="00195DEF">
        <w:rPr>
          <w:rFonts w:ascii="Tahoma" w:hAnsi="Tahoma" w:cs="Tahoma"/>
        </w:rPr>
        <w:t xml:space="preserve">Prilogo </w:t>
      </w:r>
      <w:r>
        <w:rPr>
          <w:rFonts w:ascii="Tahoma" w:hAnsi="Tahoma" w:cs="Tahoma"/>
        </w:rPr>
        <w:t>»POVZETEK PREDRAČUNA«; slednjo izpolni, natisne, podpiše in žigosa</w:t>
      </w:r>
      <w:r w:rsidRPr="00C8579C">
        <w:rPr>
          <w:rFonts w:ascii="Tahoma" w:hAnsi="Tahoma" w:cs="Tahoma"/>
        </w:rPr>
        <w:t xml:space="preserve"> ter jo</w:t>
      </w:r>
      <w:r>
        <w:rPr>
          <w:rFonts w:ascii="Tahoma" w:hAnsi="Tahoma" w:cs="Tahoma"/>
        </w:rPr>
        <w:t xml:space="preserve"> v pdf. formatu naloži</w:t>
      </w:r>
      <w:r w:rsidRPr="00C8579C">
        <w:rPr>
          <w:rFonts w:ascii="Tahoma" w:hAnsi="Tahoma" w:cs="Tahoma"/>
        </w:rPr>
        <w:t xml:space="preserve"> v informacijski sistem e-JN</w:t>
      </w:r>
      <w:r w:rsidRPr="00C8579C">
        <w:rPr>
          <w:rFonts w:ascii="Tahoma" w:hAnsi="Tahoma" w:cs="Tahoma"/>
          <w:b/>
        </w:rPr>
        <w:t xml:space="preserve"> </w:t>
      </w:r>
      <w:r w:rsidRPr="00581FDA">
        <w:rPr>
          <w:rFonts w:ascii="Tahoma" w:hAnsi="Tahoma" w:cs="Tahoma"/>
        </w:rPr>
        <w:t>v razdelek »Skupna ponudbena vrednost«</w:t>
      </w:r>
      <w:r w:rsidRPr="00C8579C">
        <w:rPr>
          <w:rFonts w:ascii="Tahoma" w:hAnsi="Tahoma" w:cs="Tahoma"/>
        </w:rPr>
        <w:t>.</w:t>
      </w:r>
      <w:r>
        <w:rPr>
          <w:rFonts w:ascii="Tahoma" w:hAnsi="Tahoma" w:cs="Tahoma"/>
        </w:rPr>
        <w:t xml:space="preserve"> </w:t>
      </w:r>
    </w:p>
    <w:p w14:paraId="133A8D6D" w14:textId="77777777" w:rsidR="006B5BA1" w:rsidRDefault="006B5BA1" w:rsidP="006B5BA1">
      <w:pPr>
        <w:keepNext/>
        <w:keepLines/>
        <w:jc w:val="both"/>
        <w:rPr>
          <w:rFonts w:ascii="Tahoma" w:hAnsi="Tahoma" w:cs="Tahoma"/>
        </w:rPr>
      </w:pPr>
    </w:p>
    <w:p w14:paraId="4850516F" w14:textId="63785B98" w:rsidR="006B5BA1" w:rsidRDefault="006B5BA1" w:rsidP="006B5BA1">
      <w:pPr>
        <w:keepNext/>
        <w:keepLines/>
        <w:jc w:val="both"/>
        <w:rPr>
          <w:rFonts w:ascii="Tahoma" w:hAnsi="Tahoma" w:cs="Tahoma"/>
        </w:rPr>
      </w:pPr>
      <w:r>
        <w:rPr>
          <w:rFonts w:ascii="Tahoma" w:hAnsi="Tahoma" w:cs="Tahoma"/>
        </w:rPr>
        <w:t>Ponudnik mora Prilogo 2 PONUDBA v celoti izpolniti, podpisati in žigosati ter jo v pdf. formatu priložiti k ponudbi v razdelek »</w:t>
      </w:r>
      <w:r w:rsidRPr="00581FDA">
        <w:rPr>
          <w:rFonts w:ascii="Tahoma" w:hAnsi="Tahoma" w:cs="Tahoma"/>
        </w:rPr>
        <w:t>Dokumenti«, del »Ostale priloge</w:t>
      </w:r>
      <w:r>
        <w:rPr>
          <w:rFonts w:ascii="Tahoma" w:hAnsi="Tahoma" w:cs="Tahoma"/>
        </w:rPr>
        <w:t xml:space="preserve">«. </w:t>
      </w:r>
    </w:p>
    <w:p w14:paraId="19481651" w14:textId="2C7EBECA" w:rsidR="00085465" w:rsidRDefault="00195DEF" w:rsidP="0063302D">
      <w:pPr>
        <w:keepNext/>
        <w:keepLines/>
        <w:jc w:val="both"/>
        <w:rPr>
          <w:rFonts w:ascii="Tahoma" w:hAnsi="Tahoma" w:cs="Tahoma"/>
        </w:rPr>
      </w:pPr>
      <w:r>
        <w:rPr>
          <w:rFonts w:ascii="Tahoma" w:hAnsi="Tahoma" w:cs="Tahoma"/>
        </w:rPr>
        <w:t xml:space="preserve"> </w:t>
      </w:r>
    </w:p>
    <w:p w14:paraId="6EE957DF" w14:textId="7EFAD6ED" w:rsidR="00C74881" w:rsidRDefault="0032545C" w:rsidP="0063302D">
      <w:pPr>
        <w:keepNext/>
        <w:keepLines/>
        <w:jc w:val="both"/>
        <w:rPr>
          <w:rFonts w:ascii="Tahoma" w:hAnsi="Tahoma" w:cs="Tahoma"/>
        </w:rPr>
      </w:pPr>
      <w:r w:rsidRPr="00C8579C">
        <w:rPr>
          <w:rFonts w:ascii="Tahoma" w:hAnsi="Tahoma" w:cs="Tahoma"/>
        </w:rPr>
        <w:t>Cen</w:t>
      </w:r>
      <w:r w:rsidR="0095655C">
        <w:rPr>
          <w:rFonts w:ascii="Tahoma" w:hAnsi="Tahoma" w:cs="Tahoma"/>
        </w:rPr>
        <w:t>a</w:t>
      </w:r>
      <w:r w:rsidRPr="00C8579C">
        <w:rPr>
          <w:rFonts w:ascii="Tahoma" w:hAnsi="Tahoma" w:cs="Tahoma"/>
        </w:rPr>
        <w:t xml:space="preserve"> </w:t>
      </w:r>
      <w:r w:rsidR="00C74881" w:rsidRPr="00C8579C">
        <w:rPr>
          <w:rFonts w:ascii="Tahoma" w:hAnsi="Tahoma" w:cs="Tahoma"/>
        </w:rPr>
        <w:t>na enoto mere</w:t>
      </w:r>
      <w:r>
        <w:rPr>
          <w:rFonts w:ascii="Tahoma" w:hAnsi="Tahoma" w:cs="Tahoma"/>
        </w:rPr>
        <w:t xml:space="preserve"> (v EUR brez DDV)</w:t>
      </w:r>
      <w:r w:rsidR="00C74881" w:rsidRPr="00C8579C">
        <w:rPr>
          <w:rFonts w:ascii="Tahoma" w:hAnsi="Tahoma" w:cs="Tahoma"/>
        </w:rPr>
        <w:t xml:space="preserve">, </w:t>
      </w:r>
      <w:r w:rsidRPr="00C8579C">
        <w:rPr>
          <w:rFonts w:ascii="Tahoma" w:hAnsi="Tahoma" w:cs="Tahoma"/>
        </w:rPr>
        <w:t>naveden</w:t>
      </w:r>
      <w:r w:rsidR="0095655C">
        <w:rPr>
          <w:rFonts w:ascii="Tahoma" w:hAnsi="Tahoma" w:cs="Tahoma"/>
        </w:rPr>
        <w:t>a</w:t>
      </w:r>
      <w:r w:rsidRPr="00C8579C">
        <w:rPr>
          <w:rFonts w:ascii="Tahoma" w:hAnsi="Tahoma" w:cs="Tahoma"/>
        </w:rPr>
        <w:t xml:space="preserve"> </w:t>
      </w:r>
      <w:r w:rsidR="00C74881" w:rsidRPr="00C8579C">
        <w:rPr>
          <w:rFonts w:ascii="Tahoma" w:hAnsi="Tahoma" w:cs="Tahoma"/>
        </w:rPr>
        <w:t xml:space="preserve">v </w:t>
      </w:r>
      <w:r w:rsidR="00D27D20">
        <w:rPr>
          <w:rFonts w:ascii="Tahoma" w:hAnsi="Tahoma" w:cs="Tahoma"/>
        </w:rPr>
        <w:t>ponudb</w:t>
      </w:r>
      <w:r w:rsidR="005E53D4">
        <w:rPr>
          <w:rFonts w:ascii="Tahoma" w:hAnsi="Tahoma" w:cs="Tahoma"/>
        </w:rPr>
        <w:t xml:space="preserve">i </w:t>
      </w:r>
      <w:r w:rsidR="003724F1" w:rsidRPr="00C8579C">
        <w:rPr>
          <w:rFonts w:ascii="Tahoma" w:hAnsi="Tahoma" w:cs="Tahoma"/>
        </w:rPr>
        <w:t>(</w:t>
      </w:r>
      <w:r w:rsidR="005E53D4" w:rsidRPr="005E53D4">
        <w:rPr>
          <w:rFonts w:ascii="Tahoma" w:hAnsi="Tahoma" w:cs="Tahoma"/>
        </w:rPr>
        <w:t>Prilog</w:t>
      </w:r>
      <w:r w:rsidR="005E53D4">
        <w:rPr>
          <w:rFonts w:ascii="Tahoma" w:hAnsi="Tahoma" w:cs="Tahoma"/>
        </w:rPr>
        <w:t>a</w:t>
      </w:r>
      <w:r w:rsidR="005E53D4" w:rsidRPr="005E53D4">
        <w:rPr>
          <w:rFonts w:ascii="Tahoma" w:hAnsi="Tahoma" w:cs="Tahoma"/>
        </w:rPr>
        <w:t xml:space="preserve"> 2</w:t>
      </w:r>
      <w:r w:rsidR="003124D0">
        <w:rPr>
          <w:rFonts w:ascii="Tahoma" w:hAnsi="Tahoma" w:cs="Tahoma"/>
        </w:rPr>
        <w:t xml:space="preserve"> </w:t>
      </w:r>
      <w:r w:rsidR="00832CAB">
        <w:rPr>
          <w:rFonts w:ascii="Tahoma" w:hAnsi="Tahoma" w:cs="Tahoma"/>
        </w:rPr>
        <w:t xml:space="preserve">- </w:t>
      </w:r>
      <w:r w:rsidR="003B483D">
        <w:rPr>
          <w:rFonts w:ascii="Tahoma" w:hAnsi="Tahoma" w:cs="Tahoma"/>
        </w:rPr>
        <w:t>PONUDBA</w:t>
      </w:r>
      <w:r w:rsidR="003724F1" w:rsidRPr="00C8579C">
        <w:rPr>
          <w:rFonts w:ascii="Tahoma" w:hAnsi="Tahoma" w:cs="Tahoma"/>
        </w:rPr>
        <w:t>)</w:t>
      </w:r>
      <w:r w:rsidR="00C74881" w:rsidRPr="00C8579C">
        <w:rPr>
          <w:rFonts w:ascii="Tahoma" w:hAnsi="Tahoma" w:cs="Tahoma"/>
        </w:rPr>
        <w:t xml:space="preserve"> mora biti v času veljavnosti okvirnega sporazuma </w:t>
      </w:r>
      <w:r w:rsidRPr="00C8579C">
        <w:rPr>
          <w:rFonts w:ascii="Tahoma" w:hAnsi="Tahoma" w:cs="Tahoma"/>
        </w:rPr>
        <w:t>fiksn</w:t>
      </w:r>
      <w:r w:rsidR="0095655C">
        <w:rPr>
          <w:rFonts w:ascii="Tahoma" w:hAnsi="Tahoma" w:cs="Tahoma"/>
        </w:rPr>
        <w:t>a</w:t>
      </w:r>
      <w:r w:rsidR="00C74881" w:rsidRPr="00C8579C">
        <w:rPr>
          <w:rFonts w:ascii="Tahoma" w:hAnsi="Tahoma" w:cs="Tahoma"/>
        </w:rPr>
        <w:t>, razen v primeru znižanja cen</w:t>
      </w:r>
      <w:r w:rsidR="00832CAB">
        <w:rPr>
          <w:rFonts w:ascii="Tahoma" w:hAnsi="Tahoma" w:cs="Tahoma"/>
        </w:rPr>
        <w:t>.</w:t>
      </w:r>
    </w:p>
    <w:p w14:paraId="37E3BC5A" w14:textId="488FE6D2" w:rsidR="00642331" w:rsidRDefault="00642331" w:rsidP="0063302D">
      <w:pPr>
        <w:keepNext/>
        <w:keepLines/>
        <w:jc w:val="both"/>
        <w:rPr>
          <w:rFonts w:ascii="Tahoma" w:hAnsi="Tahoma" w:cs="Tahoma"/>
        </w:rPr>
      </w:pPr>
    </w:p>
    <w:p w14:paraId="1DEEAFA6" w14:textId="77777777" w:rsidR="0045383F" w:rsidRDefault="0045383F" w:rsidP="0063302D">
      <w:pPr>
        <w:keepNext/>
        <w:keepLines/>
        <w:jc w:val="both"/>
        <w:rPr>
          <w:rFonts w:ascii="Tahoma" w:hAnsi="Tahoma" w:cs="Tahoma"/>
        </w:rPr>
      </w:pPr>
      <w:r>
        <w:rPr>
          <w:rFonts w:ascii="Tahoma" w:hAnsi="Tahoma" w:cs="Tahoma"/>
        </w:rPr>
        <w:t>Ponudnik</w:t>
      </w:r>
      <w:r w:rsidRPr="005D654E">
        <w:rPr>
          <w:rFonts w:ascii="Tahoma" w:hAnsi="Tahoma" w:cs="Tahoma"/>
        </w:rPr>
        <w:t xml:space="preserve"> mora pri pripravi ponudbe in določanju ponudbene cene upoštevati vse materialne in nematerialne stroške, ki bodo potrebni za kvalitetno in pravočasno izvedbo predmeta javnega naročila in mora v ceno prevzema vračunati tudi:</w:t>
      </w:r>
    </w:p>
    <w:p w14:paraId="68D53F21" w14:textId="77777777" w:rsidR="0045383F" w:rsidRPr="005D654E" w:rsidRDefault="0045383F" w:rsidP="0063302D">
      <w:pPr>
        <w:keepNext/>
        <w:keepLines/>
        <w:numPr>
          <w:ilvl w:val="0"/>
          <w:numId w:val="37"/>
        </w:numPr>
        <w:jc w:val="both"/>
        <w:rPr>
          <w:rFonts w:ascii="Tahoma" w:hAnsi="Tahoma" w:cs="Tahoma"/>
        </w:rPr>
      </w:pPr>
      <w:r w:rsidRPr="005D654E">
        <w:rPr>
          <w:rFonts w:ascii="Tahoma" w:hAnsi="Tahoma" w:cs="Tahoma"/>
        </w:rPr>
        <w:t xml:space="preserve">zagotavljanje opreme za prevoz ter celotno pripravo za odvoz </w:t>
      </w:r>
      <w:r>
        <w:rPr>
          <w:rFonts w:ascii="Tahoma" w:hAnsi="Tahoma" w:cs="Tahoma"/>
        </w:rPr>
        <w:t>produkta</w:t>
      </w:r>
      <w:r w:rsidRPr="005D654E">
        <w:rPr>
          <w:rFonts w:ascii="Tahoma" w:hAnsi="Tahoma" w:cs="Tahoma"/>
        </w:rPr>
        <w:t>,</w:t>
      </w:r>
    </w:p>
    <w:p w14:paraId="57E3CE4C" w14:textId="77777777" w:rsidR="0045383F" w:rsidRPr="005D654E" w:rsidRDefault="0045383F" w:rsidP="0063302D">
      <w:pPr>
        <w:keepNext/>
        <w:keepLines/>
        <w:numPr>
          <w:ilvl w:val="0"/>
          <w:numId w:val="37"/>
        </w:numPr>
        <w:jc w:val="both"/>
        <w:rPr>
          <w:rFonts w:ascii="Tahoma" w:hAnsi="Tahoma" w:cs="Tahoma"/>
        </w:rPr>
      </w:pPr>
      <w:r>
        <w:rPr>
          <w:rFonts w:ascii="Tahoma" w:hAnsi="Tahoma" w:cs="Tahoma"/>
        </w:rPr>
        <w:t>potrjevanje elektronskih</w:t>
      </w:r>
      <w:r w:rsidRPr="005D654E">
        <w:rPr>
          <w:rFonts w:ascii="Tahoma" w:hAnsi="Tahoma" w:cs="Tahoma"/>
        </w:rPr>
        <w:t xml:space="preserve"> evidenčnih listov,</w:t>
      </w:r>
    </w:p>
    <w:p w14:paraId="596E165F" w14:textId="77777777" w:rsidR="0045383F" w:rsidRPr="005D654E" w:rsidRDefault="0045383F" w:rsidP="0063302D">
      <w:pPr>
        <w:keepNext/>
        <w:keepLines/>
        <w:numPr>
          <w:ilvl w:val="0"/>
          <w:numId w:val="37"/>
        </w:numPr>
        <w:jc w:val="both"/>
        <w:rPr>
          <w:rFonts w:ascii="Tahoma" w:hAnsi="Tahoma" w:cs="Tahoma"/>
        </w:rPr>
      </w:pPr>
      <w:r w:rsidRPr="005D654E">
        <w:rPr>
          <w:rFonts w:ascii="Tahoma" w:hAnsi="Tahoma" w:cs="Tahoma"/>
        </w:rPr>
        <w:t xml:space="preserve">vse stroške, ki nastanejo glede pridobivanja predpisanih dovoljenj pri pošiljanju odpadkov v skladu z Uredbo 1013/2006/ES (priprava dokumentacije, finančna jamstva, itd.), </w:t>
      </w:r>
    </w:p>
    <w:p w14:paraId="6F5D0F67" w14:textId="77777777" w:rsidR="0045383F" w:rsidRPr="005D654E" w:rsidRDefault="0045383F" w:rsidP="0063302D">
      <w:pPr>
        <w:keepNext/>
        <w:keepLines/>
        <w:numPr>
          <w:ilvl w:val="0"/>
          <w:numId w:val="37"/>
        </w:numPr>
        <w:jc w:val="both"/>
        <w:rPr>
          <w:rFonts w:ascii="Tahoma" w:hAnsi="Tahoma" w:cs="Tahoma"/>
        </w:rPr>
      </w:pPr>
      <w:r w:rsidRPr="005D654E">
        <w:rPr>
          <w:rFonts w:ascii="Tahoma" w:hAnsi="Tahoma" w:cs="Tahoma"/>
        </w:rPr>
        <w:t>stroške dela, materiala, prevoza, stroške izdelave ponudbene dokumentacije, popuste in dajatve.</w:t>
      </w:r>
    </w:p>
    <w:p w14:paraId="6024DAE7" w14:textId="77777777" w:rsidR="001D7684" w:rsidRDefault="001D7684" w:rsidP="0063302D">
      <w:pPr>
        <w:keepNext/>
        <w:keepLines/>
        <w:jc w:val="both"/>
        <w:rPr>
          <w:rFonts w:ascii="Tahoma" w:hAnsi="Tahoma" w:cs="Tahoma"/>
        </w:rPr>
      </w:pPr>
    </w:p>
    <w:p w14:paraId="00EEACC2" w14:textId="77777777" w:rsidR="00195DEF" w:rsidRPr="00195DEF" w:rsidRDefault="00195DEF" w:rsidP="0063302D">
      <w:pPr>
        <w:keepNext/>
        <w:keepLines/>
        <w:jc w:val="both"/>
        <w:rPr>
          <w:rFonts w:ascii="Tahoma" w:hAnsi="Tahoma" w:cs="Tahoma"/>
          <w:b/>
        </w:rPr>
      </w:pPr>
      <w:r w:rsidRPr="00195DEF">
        <w:rPr>
          <w:rFonts w:ascii="Tahoma" w:hAnsi="Tahoma" w:cs="Tahoma"/>
          <w:b/>
        </w:rPr>
        <w:t xml:space="preserve">V primeru razhajanj med podatki v Prilogi »POVZETEK PREDRAČUNA« - naloženim v razdelek »Predračun«, in </w:t>
      </w:r>
      <w:r w:rsidR="005E53D4" w:rsidRPr="005E53D4">
        <w:rPr>
          <w:rFonts w:ascii="Tahoma" w:hAnsi="Tahoma" w:cs="Tahoma"/>
          <w:b/>
        </w:rPr>
        <w:t xml:space="preserve">Prilogo 2 </w:t>
      </w:r>
      <w:r w:rsidR="005E53D4">
        <w:rPr>
          <w:rFonts w:ascii="Tahoma" w:hAnsi="Tahoma" w:cs="Tahoma"/>
          <w:b/>
        </w:rPr>
        <w:t>»</w:t>
      </w:r>
      <w:r w:rsidR="005E53D4" w:rsidRPr="005E53D4">
        <w:rPr>
          <w:rFonts w:ascii="Tahoma" w:hAnsi="Tahoma" w:cs="Tahoma"/>
          <w:b/>
        </w:rPr>
        <w:t>PONUDBA</w:t>
      </w:r>
      <w:r w:rsidR="005E53D4">
        <w:rPr>
          <w:rFonts w:ascii="Tahoma" w:hAnsi="Tahoma" w:cs="Tahoma"/>
          <w:b/>
        </w:rPr>
        <w:t>«</w:t>
      </w:r>
      <w:r w:rsidR="005E53D4" w:rsidRPr="005E53D4">
        <w:rPr>
          <w:rFonts w:ascii="Tahoma" w:hAnsi="Tahoma" w:cs="Tahoma"/>
          <w:b/>
        </w:rPr>
        <w:t xml:space="preserve"> </w:t>
      </w:r>
      <w:r w:rsidRPr="00195DEF">
        <w:rPr>
          <w:rFonts w:ascii="Tahoma" w:hAnsi="Tahoma" w:cs="Tahoma"/>
          <w:b/>
        </w:rPr>
        <w:t xml:space="preserve">naloženim v razdelek »Druge priloge«, kot veljavni štejejo podatki v </w:t>
      </w:r>
      <w:r w:rsidR="005E53D4" w:rsidRPr="005E53D4">
        <w:rPr>
          <w:rFonts w:ascii="Tahoma" w:hAnsi="Tahoma" w:cs="Tahoma"/>
          <w:b/>
        </w:rPr>
        <w:t>Prilog</w:t>
      </w:r>
      <w:r w:rsidR="005E53D4">
        <w:rPr>
          <w:rFonts w:ascii="Tahoma" w:hAnsi="Tahoma" w:cs="Tahoma"/>
          <w:b/>
        </w:rPr>
        <w:t>i</w:t>
      </w:r>
      <w:r w:rsidR="005E53D4" w:rsidRPr="005E53D4">
        <w:rPr>
          <w:rFonts w:ascii="Tahoma" w:hAnsi="Tahoma" w:cs="Tahoma"/>
          <w:b/>
        </w:rPr>
        <w:t xml:space="preserve"> 2 </w:t>
      </w:r>
      <w:r w:rsidR="005E53D4">
        <w:rPr>
          <w:rFonts w:ascii="Tahoma" w:hAnsi="Tahoma" w:cs="Tahoma"/>
          <w:b/>
        </w:rPr>
        <w:t>»</w:t>
      </w:r>
      <w:r w:rsidR="005E53D4" w:rsidRPr="005E53D4">
        <w:rPr>
          <w:rFonts w:ascii="Tahoma" w:hAnsi="Tahoma" w:cs="Tahoma"/>
          <w:b/>
        </w:rPr>
        <w:t xml:space="preserve">PONUDBA </w:t>
      </w:r>
      <w:r w:rsidR="005E53D4">
        <w:rPr>
          <w:rFonts w:ascii="Tahoma" w:hAnsi="Tahoma" w:cs="Tahoma"/>
          <w:b/>
        </w:rPr>
        <w:t>«</w:t>
      </w:r>
      <w:r w:rsidRPr="00195DEF">
        <w:rPr>
          <w:rFonts w:ascii="Tahoma" w:hAnsi="Tahoma" w:cs="Tahoma"/>
          <w:b/>
        </w:rPr>
        <w:t xml:space="preserve">, naloženim v razdelku »Druge priloge«. </w:t>
      </w:r>
    </w:p>
    <w:p w14:paraId="5F6643F9" w14:textId="77777777" w:rsidR="003724F1" w:rsidRPr="00C8579C" w:rsidRDefault="003724F1" w:rsidP="0063302D">
      <w:pPr>
        <w:keepNext/>
        <w:keepLines/>
        <w:jc w:val="both"/>
        <w:rPr>
          <w:rFonts w:ascii="Tahoma" w:hAnsi="Tahoma" w:cs="Tahoma"/>
        </w:rPr>
      </w:pPr>
    </w:p>
    <w:p w14:paraId="714A9BD2" w14:textId="77777777" w:rsidR="0075292D" w:rsidRPr="00C8579C" w:rsidRDefault="00325548" w:rsidP="0063302D">
      <w:pPr>
        <w:keepNext/>
        <w:keepLines/>
        <w:numPr>
          <w:ilvl w:val="1"/>
          <w:numId w:val="2"/>
        </w:numPr>
        <w:jc w:val="both"/>
        <w:rPr>
          <w:rFonts w:ascii="Tahoma" w:hAnsi="Tahoma" w:cs="Tahoma"/>
          <w:b/>
        </w:rPr>
      </w:pPr>
      <w:r w:rsidRPr="00C8579C">
        <w:rPr>
          <w:rFonts w:ascii="Tahoma" w:hAnsi="Tahoma" w:cs="Tahoma"/>
          <w:b/>
        </w:rPr>
        <w:t>Veljavnost ponudbe</w:t>
      </w:r>
    </w:p>
    <w:p w14:paraId="5648AFF6" w14:textId="77777777" w:rsidR="00325548" w:rsidRPr="00C8579C" w:rsidRDefault="00325548" w:rsidP="0063302D">
      <w:pPr>
        <w:keepNext/>
        <w:keepLines/>
        <w:jc w:val="both"/>
        <w:rPr>
          <w:rFonts w:ascii="Tahoma" w:hAnsi="Tahoma" w:cs="Tahoma"/>
        </w:rPr>
      </w:pPr>
    </w:p>
    <w:p w14:paraId="71A23BE3" w14:textId="689D5D49" w:rsidR="006B5BA1" w:rsidRPr="00285804" w:rsidRDefault="006B5BA1" w:rsidP="006B5BA1">
      <w:pPr>
        <w:keepNext/>
        <w:keepLines/>
        <w:jc w:val="both"/>
        <w:rPr>
          <w:rFonts w:ascii="Tahoma" w:hAnsi="Tahoma" w:cs="Tahoma"/>
        </w:rPr>
      </w:pPr>
      <w:r w:rsidRPr="00285804">
        <w:rPr>
          <w:rFonts w:ascii="Tahoma" w:hAnsi="Tahoma" w:cs="Tahoma"/>
        </w:rPr>
        <w:t>Ponudba mora biti zavezujoča in veljavna še najmanj 4 (štiri) mesece od datum</w:t>
      </w:r>
      <w:r>
        <w:rPr>
          <w:rFonts w:ascii="Tahoma" w:hAnsi="Tahoma" w:cs="Tahoma"/>
        </w:rPr>
        <w:t>a določenega za oddajo ponudb. Ponudnik podatek o veljavnosti ponudbe vnese v Prilogo 2.</w:t>
      </w:r>
    </w:p>
    <w:p w14:paraId="5AE83301" w14:textId="77777777" w:rsidR="00102611" w:rsidRDefault="00102611" w:rsidP="0063302D">
      <w:pPr>
        <w:keepNext/>
        <w:keepLines/>
        <w:jc w:val="both"/>
        <w:rPr>
          <w:rFonts w:ascii="Tahoma" w:hAnsi="Tahoma" w:cs="Tahoma"/>
        </w:rPr>
      </w:pPr>
    </w:p>
    <w:p w14:paraId="18F99B49" w14:textId="77777777" w:rsidR="00193548" w:rsidRPr="00C8579C" w:rsidRDefault="00734DC1" w:rsidP="0063302D">
      <w:pPr>
        <w:keepNext/>
        <w:keepLines/>
        <w:numPr>
          <w:ilvl w:val="1"/>
          <w:numId w:val="2"/>
        </w:numPr>
        <w:jc w:val="both"/>
        <w:rPr>
          <w:rFonts w:ascii="Tahoma" w:hAnsi="Tahoma" w:cs="Tahoma"/>
          <w:b/>
        </w:rPr>
      </w:pPr>
      <w:r w:rsidRPr="00C8579C">
        <w:rPr>
          <w:rFonts w:ascii="Tahoma" w:hAnsi="Tahoma" w:cs="Tahoma"/>
          <w:b/>
        </w:rPr>
        <w:t>Način obračunavanja in p</w:t>
      </w:r>
      <w:r w:rsidR="00193548" w:rsidRPr="00C8579C">
        <w:rPr>
          <w:rFonts w:ascii="Tahoma" w:hAnsi="Tahoma" w:cs="Tahoma"/>
          <w:b/>
        </w:rPr>
        <w:t>lačilni pogoji</w:t>
      </w:r>
    </w:p>
    <w:p w14:paraId="3AC704E7" w14:textId="77777777" w:rsidR="003C01C9" w:rsidRPr="00C8579C" w:rsidRDefault="003C01C9" w:rsidP="0063302D">
      <w:pPr>
        <w:pStyle w:val="BESEDILO"/>
        <w:keepNext/>
        <w:widowControl/>
        <w:tabs>
          <w:tab w:val="clear" w:pos="2155"/>
        </w:tabs>
        <w:rPr>
          <w:rFonts w:ascii="Tahoma" w:hAnsi="Tahoma" w:cs="Tahoma"/>
        </w:rPr>
      </w:pPr>
    </w:p>
    <w:p w14:paraId="0013F367" w14:textId="77777777" w:rsidR="003418E8" w:rsidRPr="00C8579C" w:rsidRDefault="003418E8" w:rsidP="0063302D">
      <w:pPr>
        <w:pStyle w:val="BESEDILO"/>
        <w:keepNext/>
        <w:widowControl/>
        <w:tabs>
          <w:tab w:val="clear" w:pos="2155"/>
        </w:tabs>
        <w:rPr>
          <w:rFonts w:ascii="Tahoma" w:hAnsi="Tahoma" w:cs="Tahoma"/>
        </w:rPr>
      </w:pPr>
      <w:r w:rsidRPr="00C8579C">
        <w:rPr>
          <w:rFonts w:ascii="Tahoma" w:hAnsi="Tahoma" w:cs="Tahoma"/>
        </w:rPr>
        <w:t xml:space="preserve">Način obračunavanja in plačilni pogoji so razvidni </w:t>
      </w:r>
      <w:r w:rsidR="00777852" w:rsidRPr="00C8579C">
        <w:rPr>
          <w:rFonts w:ascii="Tahoma" w:hAnsi="Tahoma" w:cs="Tahoma"/>
        </w:rPr>
        <w:t xml:space="preserve">iz priloženega </w:t>
      </w:r>
      <w:r w:rsidRPr="00C8579C">
        <w:rPr>
          <w:rFonts w:ascii="Tahoma" w:hAnsi="Tahoma" w:cs="Tahoma"/>
        </w:rPr>
        <w:t>vzorc</w:t>
      </w:r>
      <w:r w:rsidR="00777852" w:rsidRPr="00C8579C">
        <w:rPr>
          <w:rFonts w:ascii="Tahoma" w:hAnsi="Tahoma" w:cs="Tahoma"/>
        </w:rPr>
        <w:t>a</w:t>
      </w:r>
      <w:r w:rsidRPr="00C8579C">
        <w:rPr>
          <w:rFonts w:ascii="Tahoma" w:hAnsi="Tahoma" w:cs="Tahoma"/>
        </w:rPr>
        <w:t xml:space="preserve"> </w:t>
      </w:r>
      <w:r w:rsidR="00C74881" w:rsidRPr="00C8579C">
        <w:rPr>
          <w:rFonts w:ascii="Tahoma" w:hAnsi="Tahoma" w:cs="Tahoma"/>
        </w:rPr>
        <w:t>okvirnega sporazuma</w:t>
      </w:r>
      <w:r w:rsidRPr="00C8579C">
        <w:rPr>
          <w:rFonts w:ascii="Tahoma" w:hAnsi="Tahoma" w:cs="Tahoma"/>
        </w:rPr>
        <w:t>.</w:t>
      </w:r>
    </w:p>
    <w:p w14:paraId="186D75F6" w14:textId="77777777" w:rsidR="00E51E22" w:rsidRDefault="00E51E22" w:rsidP="0063302D">
      <w:pPr>
        <w:keepNext/>
        <w:keepLines/>
        <w:rPr>
          <w:rFonts w:ascii="Tahoma" w:hAnsi="Tahoma" w:cs="Tahoma"/>
          <w:kern w:val="16"/>
        </w:rPr>
      </w:pPr>
    </w:p>
    <w:p w14:paraId="3A53130B" w14:textId="77777777" w:rsidR="00203567" w:rsidRPr="00C8579C" w:rsidRDefault="005E53D4" w:rsidP="0063302D">
      <w:pPr>
        <w:keepNext/>
        <w:keepLines/>
        <w:numPr>
          <w:ilvl w:val="0"/>
          <w:numId w:val="2"/>
        </w:numPr>
        <w:jc w:val="both"/>
        <w:rPr>
          <w:rFonts w:ascii="Tahoma" w:hAnsi="Tahoma" w:cs="Tahoma"/>
          <w:b/>
          <w:sz w:val="24"/>
        </w:rPr>
      </w:pPr>
      <w:r>
        <w:rPr>
          <w:rFonts w:ascii="Tahoma" w:hAnsi="Tahoma" w:cs="Tahoma"/>
          <w:b/>
          <w:sz w:val="24"/>
        </w:rPr>
        <w:t>OPIS PREDMETA JAVNEGA NAROČILA</w:t>
      </w:r>
      <w:r w:rsidR="00DE5970" w:rsidRPr="00C8579C">
        <w:rPr>
          <w:rFonts w:ascii="Tahoma" w:hAnsi="Tahoma" w:cs="Tahoma"/>
          <w:b/>
          <w:sz w:val="24"/>
        </w:rPr>
        <w:t xml:space="preserve"> TER OSTALI PONUDBENI POGOJI IN ZAHTEVE</w:t>
      </w:r>
    </w:p>
    <w:p w14:paraId="200E68BB" w14:textId="77777777" w:rsidR="00A621A7" w:rsidRPr="00C8579C" w:rsidRDefault="00A621A7" w:rsidP="0063302D">
      <w:pPr>
        <w:keepNext/>
        <w:keepLines/>
        <w:jc w:val="both"/>
        <w:rPr>
          <w:rFonts w:ascii="Tahoma" w:hAnsi="Tahoma" w:cs="Tahoma"/>
        </w:rPr>
      </w:pPr>
    </w:p>
    <w:p w14:paraId="63D48621" w14:textId="77777777" w:rsidR="00E51BA3" w:rsidRDefault="00E51BA3" w:rsidP="0063302D">
      <w:pPr>
        <w:keepNext/>
        <w:keepLines/>
        <w:numPr>
          <w:ilvl w:val="1"/>
          <w:numId w:val="2"/>
        </w:numPr>
        <w:jc w:val="both"/>
        <w:rPr>
          <w:rFonts w:ascii="Tahoma" w:hAnsi="Tahoma" w:cs="Tahoma"/>
          <w:b/>
        </w:rPr>
      </w:pPr>
      <w:r>
        <w:rPr>
          <w:rFonts w:ascii="Tahoma" w:hAnsi="Tahoma" w:cs="Tahoma"/>
          <w:b/>
        </w:rPr>
        <w:t>Opis predmeta javnega naročila</w:t>
      </w:r>
      <w:r w:rsidR="006B3825">
        <w:rPr>
          <w:rFonts w:ascii="Tahoma" w:hAnsi="Tahoma" w:cs="Tahoma"/>
          <w:b/>
        </w:rPr>
        <w:t xml:space="preserve"> </w:t>
      </w:r>
    </w:p>
    <w:p w14:paraId="6B2A82AB" w14:textId="77777777" w:rsidR="00F73BC8" w:rsidRDefault="00F73BC8" w:rsidP="0063302D">
      <w:pPr>
        <w:keepNext/>
        <w:keepLines/>
        <w:jc w:val="both"/>
        <w:rPr>
          <w:rFonts w:ascii="Tahoma" w:hAnsi="Tahoma" w:cs="Tahoma"/>
          <w:b/>
        </w:rPr>
      </w:pPr>
    </w:p>
    <w:p w14:paraId="58E3BC6D" w14:textId="77777777" w:rsidR="00F73BC8" w:rsidRPr="005D654E" w:rsidRDefault="00F73BC8" w:rsidP="0063302D">
      <w:pPr>
        <w:keepNext/>
        <w:keepLines/>
        <w:jc w:val="both"/>
        <w:rPr>
          <w:rFonts w:ascii="Tahoma" w:hAnsi="Tahoma" w:cs="Tahoma"/>
        </w:rPr>
      </w:pPr>
      <w:r w:rsidRPr="005D654E">
        <w:rPr>
          <w:rFonts w:ascii="Tahoma" w:hAnsi="Tahoma" w:cs="Tahoma"/>
        </w:rPr>
        <w:t xml:space="preserve">Predmet javnega naročila je </w:t>
      </w:r>
      <w:r w:rsidRPr="00E533B8">
        <w:rPr>
          <w:rFonts w:ascii="Tahoma" w:hAnsi="Tahoma" w:cs="Tahoma"/>
        </w:rPr>
        <w:t>prevzem produkta</w:t>
      </w:r>
      <w:r>
        <w:rPr>
          <w:rFonts w:ascii="Tahoma" w:hAnsi="Tahoma" w:cs="Tahoma"/>
        </w:rPr>
        <w:t xml:space="preserve"> </w:t>
      </w:r>
      <w:r w:rsidR="003B483D">
        <w:rPr>
          <w:rFonts w:ascii="Tahoma" w:hAnsi="Tahoma" w:cs="Tahoma"/>
        </w:rPr>
        <w:t xml:space="preserve">digestat </w:t>
      </w:r>
      <w:r>
        <w:rPr>
          <w:rFonts w:ascii="Tahoma" w:hAnsi="Tahoma" w:cs="Tahoma"/>
          <w:b/>
        </w:rPr>
        <w:t xml:space="preserve"> </w:t>
      </w:r>
      <w:r w:rsidRPr="00E533B8">
        <w:rPr>
          <w:rFonts w:ascii="Tahoma" w:hAnsi="Tahoma" w:cs="Tahoma"/>
        </w:rPr>
        <w:t xml:space="preserve">iz obdelave </w:t>
      </w:r>
      <w:r>
        <w:rPr>
          <w:rFonts w:ascii="Tahoma" w:hAnsi="Tahoma" w:cs="Tahoma"/>
        </w:rPr>
        <w:t>MKO</w:t>
      </w:r>
      <w:r w:rsidRPr="005D654E">
        <w:rPr>
          <w:rFonts w:ascii="Tahoma" w:hAnsi="Tahoma" w:cs="Tahoma"/>
        </w:rPr>
        <w:t xml:space="preserve">, ki </w:t>
      </w:r>
      <w:r>
        <w:rPr>
          <w:rFonts w:ascii="Tahoma" w:hAnsi="Tahoma" w:cs="Tahoma"/>
        </w:rPr>
        <w:t>nastaja</w:t>
      </w:r>
      <w:r w:rsidRPr="005D654E">
        <w:rPr>
          <w:rFonts w:ascii="Tahoma" w:hAnsi="Tahoma" w:cs="Tahoma"/>
        </w:rPr>
        <w:t xml:space="preserve"> </w:t>
      </w:r>
      <w:r>
        <w:rPr>
          <w:rFonts w:ascii="Tahoma" w:hAnsi="Tahoma" w:cs="Tahoma"/>
        </w:rPr>
        <w:t>v</w:t>
      </w:r>
      <w:r w:rsidRPr="005D654E">
        <w:rPr>
          <w:rFonts w:ascii="Tahoma" w:hAnsi="Tahoma" w:cs="Tahoma"/>
        </w:rPr>
        <w:t xml:space="preserve"> procesu obdelave odpadkov v obratu </w:t>
      </w:r>
      <w:r>
        <w:rPr>
          <w:rFonts w:ascii="Tahoma" w:hAnsi="Tahoma" w:cs="Tahoma"/>
        </w:rPr>
        <w:t xml:space="preserve">MBO </w:t>
      </w:r>
      <w:r w:rsidRPr="005D654E">
        <w:rPr>
          <w:rFonts w:ascii="Tahoma" w:hAnsi="Tahoma" w:cs="Tahoma"/>
        </w:rPr>
        <w:t>RCERO Ljubljana.</w:t>
      </w:r>
    </w:p>
    <w:p w14:paraId="33C0876D" w14:textId="77777777" w:rsidR="00F73BC8" w:rsidRDefault="00F73BC8" w:rsidP="0063302D">
      <w:pPr>
        <w:keepNext/>
        <w:keepLines/>
        <w:jc w:val="both"/>
        <w:rPr>
          <w:rFonts w:ascii="Tahoma" w:hAnsi="Tahoma" w:cs="Tahoma"/>
          <w:b/>
        </w:rPr>
      </w:pPr>
    </w:p>
    <w:p w14:paraId="7C1834AA" w14:textId="77777777" w:rsidR="003B483D" w:rsidRDefault="00F73BC8" w:rsidP="0063302D">
      <w:pPr>
        <w:keepNext/>
        <w:keepLines/>
        <w:jc w:val="both"/>
        <w:rPr>
          <w:rFonts w:ascii="Tahoma" w:hAnsi="Tahoma" w:cs="Tahoma"/>
        </w:rPr>
      </w:pPr>
      <w:r w:rsidRPr="005D654E">
        <w:rPr>
          <w:rFonts w:ascii="Tahoma" w:hAnsi="Tahoma" w:cs="Tahoma"/>
        </w:rPr>
        <w:t>Produkt obdelave odpadkov</w:t>
      </w:r>
      <w:r>
        <w:rPr>
          <w:rFonts w:ascii="Tahoma" w:hAnsi="Tahoma" w:cs="Tahoma"/>
        </w:rPr>
        <w:t xml:space="preserve"> </w:t>
      </w:r>
      <w:r w:rsidR="003B483D">
        <w:rPr>
          <w:rFonts w:ascii="Tahoma" w:hAnsi="Tahoma" w:cs="Tahoma"/>
          <w:b/>
        </w:rPr>
        <w:t>digestat</w:t>
      </w:r>
      <w:r>
        <w:rPr>
          <w:rFonts w:ascii="Tahoma" w:hAnsi="Tahoma" w:cs="Tahoma"/>
          <w:b/>
        </w:rPr>
        <w:t xml:space="preserve"> </w:t>
      </w:r>
      <w:r w:rsidRPr="005D654E">
        <w:rPr>
          <w:rFonts w:ascii="Tahoma" w:hAnsi="Tahoma" w:cs="Tahoma"/>
        </w:rPr>
        <w:t xml:space="preserve">predstavlja </w:t>
      </w:r>
      <w:r w:rsidR="0095655C">
        <w:rPr>
          <w:rFonts w:ascii="Tahoma" w:hAnsi="Tahoma" w:cs="Tahoma"/>
        </w:rPr>
        <w:t>produkt</w:t>
      </w:r>
      <w:r w:rsidRPr="005D654E">
        <w:rPr>
          <w:rFonts w:ascii="Tahoma" w:hAnsi="Tahoma" w:cs="Tahoma"/>
        </w:rPr>
        <w:t xml:space="preserve">, </w:t>
      </w:r>
      <w:r w:rsidR="003B483D" w:rsidRPr="00C8579C">
        <w:rPr>
          <w:rFonts w:ascii="Tahoma" w:hAnsi="Tahoma" w:cs="Tahoma"/>
        </w:rPr>
        <w:t>ki nastane v postopku anaerobne digestije – stabilizacije težke frakcije mešanih komunalnih odpadkov in v skladu s predpisom, ki ureja predelavo nenevarnih odpadkov, ustreza odpadku s klasifikacijsko številko odpadka 19 06 04. Potrditev klasifikacijske številke EWC 19 06 04 za produkt Digestat je izvedel pooblaščeni izvajalec z oceno odpadka, ki je priloga te razpisne dokumentacije.</w:t>
      </w:r>
    </w:p>
    <w:p w14:paraId="47A95651" w14:textId="77777777" w:rsidR="0095655C" w:rsidRPr="00C8579C" w:rsidRDefault="0095655C" w:rsidP="0063302D">
      <w:pPr>
        <w:keepNext/>
        <w:keepLines/>
        <w:jc w:val="both"/>
        <w:rPr>
          <w:rFonts w:ascii="Tahoma" w:hAnsi="Tahoma" w:cs="Tahoma"/>
          <w:color w:val="000000"/>
        </w:rPr>
      </w:pPr>
    </w:p>
    <w:p w14:paraId="4661454E" w14:textId="77777777" w:rsidR="0095655C" w:rsidRPr="0095655C" w:rsidRDefault="0095655C" w:rsidP="0063302D">
      <w:pPr>
        <w:keepNext/>
        <w:keepLines/>
        <w:jc w:val="both"/>
        <w:rPr>
          <w:rFonts w:ascii="Tahoma" w:hAnsi="Tahoma" w:cs="Tahoma"/>
          <w:color w:val="000000"/>
        </w:rPr>
      </w:pPr>
      <w:r w:rsidRPr="0095655C">
        <w:rPr>
          <w:rFonts w:ascii="Tahoma" w:hAnsi="Tahoma" w:cs="Tahoma"/>
          <w:color w:val="000000"/>
        </w:rPr>
        <w:t xml:space="preserve">Naročnik bo izvajalcu predajal produkt v razsutem stanju, naložen na kamion. </w:t>
      </w:r>
    </w:p>
    <w:p w14:paraId="1CACA00C" w14:textId="77777777" w:rsidR="0095655C" w:rsidRPr="0095655C" w:rsidRDefault="0095655C" w:rsidP="0063302D">
      <w:pPr>
        <w:keepNext/>
        <w:keepLines/>
        <w:jc w:val="both"/>
        <w:rPr>
          <w:rFonts w:ascii="Tahoma" w:hAnsi="Tahoma" w:cs="Tahoma"/>
          <w:b/>
          <w:color w:val="000000"/>
        </w:rPr>
      </w:pPr>
    </w:p>
    <w:p w14:paraId="2584B69E" w14:textId="77777777" w:rsidR="0095655C" w:rsidRPr="0095655C" w:rsidRDefault="0095655C" w:rsidP="0063302D">
      <w:pPr>
        <w:keepNext/>
        <w:keepLines/>
        <w:jc w:val="both"/>
        <w:rPr>
          <w:rFonts w:ascii="Tahoma" w:hAnsi="Tahoma" w:cs="Tahoma"/>
          <w:color w:val="000000"/>
        </w:rPr>
      </w:pPr>
      <w:r w:rsidRPr="0095655C">
        <w:rPr>
          <w:rFonts w:ascii="Tahoma" w:hAnsi="Tahoma" w:cs="Tahoma"/>
          <w:b/>
          <w:color w:val="000000"/>
        </w:rPr>
        <w:t xml:space="preserve">V obdobju veljavnosti okvirnega sporazuma bo izbrani izvajalec prevzemal s sporazumom določene količine produkta, nastalega pri obdelavi odpadkov v MBO RCERO Ljubljana v navedenem obdobju, glede na dejanske potrebe naročnika in dinamiko naročil. </w:t>
      </w:r>
    </w:p>
    <w:p w14:paraId="6F5E7F19" w14:textId="77777777" w:rsidR="008A21EB" w:rsidRDefault="008A21EB" w:rsidP="0063302D">
      <w:pPr>
        <w:keepNext/>
        <w:keepLines/>
        <w:jc w:val="both"/>
        <w:rPr>
          <w:rFonts w:ascii="Tahoma" w:hAnsi="Tahoma" w:cs="Tahoma"/>
          <w:color w:val="000000"/>
        </w:rPr>
      </w:pPr>
    </w:p>
    <w:p w14:paraId="173EC8A9" w14:textId="27959ADC" w:rsidR="0095655C" w:rsidRDefault="0095655C" w:rsidP="0063302D">
      <w:pPr>
        <w:keepNext/>
        <w:keepLines/>
        <w:jc w:val="both"/>
        <w:rPr>
          <w:rFonts w:ascii="Tahoma" w:hAnsi="Tahoma" w:cs="Tahoma"/>
          <w:color w:val="000000"/>
        </w:rPr>
      </w:pPr>
      <w:r w:rsidRPr="0095655C">
        <w:rPr>
          <w:rFonts w:ascii="Tahoma" w:hAnsi="Tahoma" w:cs="Tahoma"/>
          <w:color w:val="000000"/>
        </w:rPr>
        <w:lastRenderedPageBreak/>
        <w:t xml:space="preserve">Prevzem, odvoz in nadaljnja obdelava produkta bo potekala na podlagi posameznih naročil naročnika. </w:t>
      </w:r>
    </w:p>
    <w:p w14:paraId="5EA4C87F" w14:textId="77777777" w:rsidR="00F928ED" w:rsidRDefault="00F928ED" w:rsidP="0063302D">
      <w:pPr>
        <w:keepNext/>
        <w:keepLines/>
        <w:jc w:val="both"/>
        <w:rPr>
          <w:rFonts w:ascii="Tahoma" w:hAnsi="Tahoma" w:cs="Tahoma"/>
          <w:color w:val="000000"/>
        </w:rPr>
      </w:pPr>
    </w:p>
    <w:p w14:paraId="5FAEF392" w14:textId="77777777" w:rsidR="0095655C" w:rsidRPr="0095655C" w:rsidRDefault="0095655C" w:rsidP="0063302D">
      <w:pPr>
        <w:keepNext/>
        <w:keepLines/>
        <w:jc w:val="both"/>
        <w:rPr>
          <w:rFonts w:ascii="Tahoma" w:hAnsi="Tahoma" w:cs="Tahoma"/>
          <w:color w:val="000000"/>
        </w:rPr>
      </w:pPr>
      <w:r w:rsidRPr="0095655C">
        <w:rPr>
          <w:rFonts w:ascii="Tahoma" w:hAnsi="Tahoma" w:cs="Tahoma"/>
          <w:color w:val="000000"/>
        </w:rPr>
        <w:t xml:space="preserve">Naročnik si pridržuje pravico, da enostransko, brez odpovednega roka, odstopi od okvirnega sporazuma v primeru, da v sprejetem poslovnem načrtu ne bo imel predvidenih sredstev za izvedbo storitev, ki bo predmet sklenjenega okvirnega sporazuma. </w:t>
      </w:r>
    </w:p>
    <w:p w14:paraId="24CD24BC" w14:textId="77777777" w:rsidR="00F62FE4" w:rsidRDefault="00F62FE4" w:rsidP="0063302D">
      <w:pPr>
        <w:keepNext/>
        <w:keepLines/>
        <w:jc w:val="both"/>
        <w:rPr>
          <w:rFonts w:ascii="Tahoma" w:hAnsi="Tahoma" w:cs="Tahoma"/>
          <w:b/>
          <w:color w:val="000000"/>
        </w:rPr>
      </w:pPr>
    </w:p>
    <w:p w14:paraId="356563D3" w14:textId="0CBF5FDC" w:rsidR="0095655C" w:rsidRPr="00BD27BE" w:rsidRDefault="0095655C" w:rsidP="0063302D">
      <w:pPr>
        <w:keepNext/>
        <w:keepLines/>
        <w:jc w:val="both"/>
        <w:rPr>
          <w:rFonts w:ascii="Tahoma" w:hAnsi="Tahoma" w:cs="Tahoma"/>
          <w:color w:val="000000"/>
        </w:rPr>
      </w:pPr>
      <w:r w:rsidRPr="00BD27BE">
        <w:rPr>
          <w:rFonts w:ascii="Tahoma" w:hAnsi="Tahoma" w:cs="Tahoma"/>
          <w:b/>
          <w:color w:val="000000"/>
        </w:rPr>
        <w:t xml:space="preserve">Naročnik na podlagi </w:t>
      </w:r>
      <w:r w:rsidR="00F71405">
        <w:rPr>
          <w:rFonts w:ascii="Tahoma" w:hAnsi="Tahoma" w:cs="Tahoma"/>
          <w:b/>
          <w:color w:val="000000"/>
        </w:rPr>
        <w:t>izvedene Ocene odpadka s strani zunanjega akreditiranega laboratorija</w:t>
      </w:r>
      <w:r w:rsidRPr="00BD27BE">
        <w:rPr>
          <w:rFonts w:ascii="Tahoma" w:hAnsi="Tahoma" w:cs="Tahoma"/>
          <w:b/>
          <w:color w:val="000000"/>
        </w:rPr>
        <w:t xml:space="preserve"> </w:t>
      </w:r>
      <w:r w:rsidR="00F71405">
        <w:rPr>
          <w:rFonts w:ascii="Tahoma" w:hAnsi="Tahoma" w:cs="Tahoma"/>
          <w:b/>
          <w:color w:val="000000"/>
        </w:rPr>
        <w:t xml:space="preserve">in internih analiz </w:t>
      </w:r>
      <w:r w:rsidRPr="00BD27BE">
        <w:rPr>
          <w:rFonts w:ascii="Tahoma" w:hAnsi="Tahoma" w:cs="Tahoma"/>
          <w:b/>
          <w:color w:val="000000"/>
        </w:rPr>
        <w:t xml:space="preserve">produkta </w:t>
      </w:r>
      <w:r w:rsidR="00F71405">
        <w:rPr>
          <w:rFonts w:ascii="Tahoma" w:hAnsi="Tahoma" w:cs="Tahoma"/>
          <w:b/>
          <w:color w:val="000000"/>
        </w:rPr>
        <w:t xml:space="preserve"> </w:t>
      </w:r>
      <w:r w:rsidRPr="00BD27BE">
        <w:rPr>
          <w:rFonts w:ascii="Tahoma" w:hAnsi="Tahoma" w:cs="Tahoma"/>
          <w:b/>
          <w:color w:val="000000"/>
        </w:rPr>
        <w:t xml:space="preserve">v letu </w:t>
      </w:r>
      <w:r w:rsidR="00F71405" w:rsidRPr="00BD27BE">
        <w:rPr>
          <w:rFonts w:ascii="Tahoma" w:hAnsi="Tahoma" w:cs="Tahoma"/>
          <w:b/>
          <w:color w:val="000000"/>
        </w:rPr>
        <w:t>20</w:t>
      </w:r>
      <w:r w:rsidR="00F71405">
        <w:rPr>
          <w:rFonts w:ascii="Tahoma" w:hAnsi="Tahoma" w:cs="Tahoma"/>
          <w:b/>
          <w:color w:val="000000"/>
        </w:rPr>
        <w:t>24</w:t>
      </w:r>
      <w:r w:rsidR="00F71405" w:rsidRPr="00BD27BE">
        <w:rPr>
          <w:rFonts w:ascii="Tahoma" w:hAnsi="Tahoma" w:cs="Tahoma"/>
          <w:b/>
          <w:color w:val="000000"/>
        </w:rPr>
        <w:t xml:space="preserve"> </w:t>
      </w:r>
      <w:r w:rsidRPr="00BD27BE">
        <w:rPr>
          <w:rFonts w:ascii="Tahoma" w:hAnsi="Tahoma" w:cs="Tahoma"/>
          <w:b/>
          <w:color w:val="000000"/>
        </w:rPr>
        <w:t>ugotavlja naslednje lastnosti digestata:</w:t>
      </w:r>
    </w:p>
    <w:p w14:paraId="0DB3695A" w14:textId="77777777" w:rsidR="0095655C" w:rsidRPr="002F1E50" w:rsidRDefault="0095655C" w:rsidP="0063302D">
      <w:pPr>
        <w:keepNext/>
        <w:keepLines/>
        <w:jc w:val="both"/>
        <w:rPr>
          <w:rFonts w:ascii="Tahoma" w:hAnsi="Tahoma" w:cs="Tahoma"/>
          <w:color w:val="000000"/>
          <w:highlight w:val="green"/>
        </w:rPr>
      </w:pPr>
    </w:p>
    <w:tbl>
      <w:tblPr>
        <w:tblStyle w:val="Tabelamrea"/>
        <w:tblW w:w="0" w:type="auto"/>
        <w:tblInd w:w="108" w:type="dxa"/>
        <w:tblLook w:val="04A0" w:firstRow="1" w:lastRow="0" w:firstColumn="1" w:lastColumn="0" w:noHBand="0" w:noVBand="1"/>
      </w:tblPr>
      <w:tblGrid>
        <w:gridCol w:w="326"/>
        <w:gridCol w:w="4229"/>
        <w:gridCol w:w="4399"/>
      </w:tblGrid>
      <w:tr w:rsidR="003B483D" w:rsidRPr="00F62FE4" w14:paraId="60E90A4E" w14:textId="77777777" w:rsidTr="0095655C">
        <w:tc>
          <w:tcPr>
            <w:tcW w:w="326" w:type="dxa"/>
          </w:tcPr>
          <w:p w14:paraId="36DD510D" w14:textId="77777777" w:rsidR="003B483D" w:rsidRPr="00F62FE4" w:rsidRDefault="003B483D" w:rsidP="0063302D">
            <w:pPr>
              <w:keepNext/>
              <w:keepLines/>
              <w:jc w:val="both"/>
              <w:rPr>
                <w:rFonts w:ascii="Tahoma" w:hAnsi="Tahoma" w:cs="Tahoma"/>
                <w:b/>
                <w:highlight w:val="green"/>
              </w:rPr>
            </w:pPr>
          </w:p>
        </w:tc>
        <w:tc>
          <w:tcPr>
            <w:tcW w:w="4229" w:type="dxa"/>
          </w:tcPr>
          <w:p w14:paraId="637B31C4" w14:textId="77777777" w:rsidR="003B483D" w:rsidRPr="00F62FE4" w:rsidRDefault="003B483D" w:rsidP="0063302D">
            <w:pPr>
              <w:keepNext/>
              <w:keepLines/>
              <w:jc w:val="center"/>
              <w:rPr>
                <w:rFonts w:ascii="Tahoma" w:hAnsi="Tahoma" w:cs="Tahoma"/>
                <w:b/>
              </w:rPr>
            </w:pPr>
            <w:r w:rsidRPr="00F62FE4">
              <w:rPr>
                <w:rFonts w:ascii="Tahoma" w:hAnsi="Tahoma" w:cs="Tahoma"/>
                <w:b/>
              </w:rPr>
              <w:t>PARAMETER</w:t>
            </w:r>
          </w:p>
        </w:tc>
        <w:tc>
          <w:tcPr>
            <w:tcW w:w="4399" w:type="dxa"/>
          </w:tcPr>
          <w:p w14:paraId="08312870" w14:textId="77777777" w:rsidR="003B483D" w:rsidRPr="00F62FE4" w:rsidRDefault="003B483D" w:rsidP="0063302D">
            <w:pPr>
              <w:keepNext/>
              <w:keepLines/>
              <w:jc w:val="center"/>
              <w:rPr>
                <w:rFonts w:ascii="Tahoma" w:hAnsi="Tahoma" w:cs="Tahoma"/>
                <w:b/>
              </w:rPr>
            </w:pPr>
            <w:r w:rsidRPr="00F62FE4">
              <w:rPr>
                <w:rFonts w:ascii="Tahoma" w:hAnsi="Tahoma" w:cs="Tahoma"/>
                <w:b/>
              </w:rPr>
              <w:t>DIGESTAT</w:t>
            </w:r>
          </w:p>
        </w:tc>
      </w:tr>
      <w:tr w:rsidR="003B483D" w:rsidRPr="00F62FE4" w14:paraId="2902973F" w14:textId="77777777" w:rsidTr="0095655C">
        <w:tc>
          <w:tcPr>
            <w:tcW w:w="326" w:type="dxa"/>
          </w:tcPr>
          <w:p w14:paraId="673D4653" w14:textId="77777777" w:rsidR="003B483D" w:rsidRPr="00F62FE4" w:rsidRDefault="003B483D" w:rsidP="0063302D">
            <w:pPr>
              <w:keepNext/>
              <w:keepLines/>
              <w:jc w:val="both"/>
              <w:rPr>
                <w:rFonts w:ascii="Tahoma" w:hAnsi="Tahoma" w:cs="Tahoma"/>
              </w:rPr>
            </w:pPr>
            <w:r w:rsidRPr="00F62FE4">
              <w:rPr>
                <w:rFonts w:ascii="Tahoma" w:hAnsi="Tahoma" w:cs="Tahoma"/>
              </w:rPr>
              <w:t>1</w:t>
            </w:r>
          </w:p>
        </w:tc>
        <w:tc>
          <w:tcPr>
            <w:tcW w:w="4229" w:type="dxa"/>
          </w:tcPr>
          <w:p w14:paraId="34BFBEE3" w14:textId="77777777" w:rsidR="003B483D" w:rsidRPr="00F62FE4" w:rsidRDefault="003B483D" w:rsidP="0063302D">
            <w:pPr>
              <w:keepNext/>
              <w:keepLines/>
              <w:jc w:val="both"/>
              <w:rPr>
                <w:rFonts w:ascii="Tahoma" w:hAnsi="Tahoma" w:cs="Tahoma"/>
              </w:rPr>
            </w:pPr>
            <w:r w:rsidRPr="00F62FE4">
              <w:rPr>
                <w:rFonts w:ascii="Tahoma" w:hAnsi="Tahoma" w:cs="Tahoma"/>
              </w:rPr>
              <w:t>Spodnja kurilna vrednost v MJ/kg</w:t>
            </w:r>
          </w:p>
        </w:tc>
        <w:tc>
          <w:tcPr>
            <w:tcW w:w="4399" w:type="dxa"/>
          </w:tcPr>
          <w:p w14:paraId="3B0AD10C" w14:textId="5C04AA29" w:rsidR="003B483D" w:rsidRPr="00F62FE4" w:rsidRDefault="00F71405" w:rsidP="0063302D">
            <w:pPr>
              <w:keepNext/>
              <w:keepLines/>
              <w:jc w:val="center"/>
              <w:rPr>
                <w:rFonts w:ascii="Tahoma" w:hAnsi="Tahoma" w:cs="Tahoma"/>
              </w:rPr>
            </w:pPr>
            <w:r w:rsidRPr="00F62FE4">
              <w:rPr>
                <w:rFonts w:ascii="Tahoma" w:hAnsi="Tahoma" w:cs="Tahoma"/>
              </w:rPr>
              <w:t>7,2</w:t>
            </w:r>
          </w:p>
        </w:tc>
      </w:tr>
      <w:tr w:rsidR="003B483D" w:rsidRPr="00F62FE4" w14:paraId="52756E42" w14:textId="77777777" w:rsidTr="0095655C">
        <w:tc>
          <w:tcPr>
            <w:tcW w:w="326" w:type="dxa"/>
          </w:tcPr>
          <w:p w14:paraId="63711637" w14:textId="77777777" w:rsidR="003B483D" w:rsidRPr="00F62FE4" w:rsidRDefault="003B483D" w:rsidP="0063302D">
            <w:pPr>
              <w:keepNext/>
              <w:keepLines/>
              <w:jc w:val="both"/>
              <w:rPr>
                <w:rFonts w:ascii="Tahoma" w:hAnsi="Tahoma" w:cs="Tahoma"/>
              </w:rPr>
            </w:pPr>
            <w:r w:rsidRPr="00F62FE4">
              <w:rPr>
                <w:rFonts w:ascii="Tahoma" w:hAnsi="Tahoma" w:cs="Tahoma"/>
              </w:rPr>
              <w:t>2</w:t>
            </w:r>
          </w:p>
        </w:tc>
        <w:tc>
          <w:tcPr>
            <w:tcW w:w="4229" w:type="dxa"/>
            <w:vAlign w:val="center"/>
          </w:tcPr>
          <w:p w14:paraId="046E1D04" w14:textId="77777777" w:rsidR="003B483D" w:rsidRPr="00F62FE4" w:rsidRDefault="003B483D" w:rsidP="0063302D">
            <w:pPr>
              <w:keepNext/>
              <w:keepLines/>
              <w:rPr>
                <w:rFonts w:ascii="Tahoma" w:hAnsi="Tahoma" w:cs="Tahoma"/>
              </w:rPr>
            </w:pPr>
            <w:r w:rsidRPr="00F62FE4">
              <w:rPr>
                <w:rFonts w:ascii="Tahoma" w:hAnsi="Tahoma" w:cs="Tahoma"/>
              </w:rPr>
              <w:t>Vlaga v %</w:t>
            </w:r>
          </w:p>
        </w:tc>
        <w:tc>
          <w:tcPr>
            <w:tcW w:w="4399" w:type="dxa"/>
            <w:vAlign w:val="center"/>
          </w:tcPr>
          <w:p w14:paraId="0F5BDE8D" w14:textId="6CB91AA9" w:rsidR="003B483D" w:rsidRPr="00F62FE4" w:rsidRDefault="00F71405" w:rsidP="0063302D">
            <w:pPr>
              <w:keepNext/>
              <w:keepLines/>
              <w:jc w:val="center"/>
              <w:rPr>
                <w:rFonts w:ascii="Tahoma" w:hAnsi="Tahoma" w:cs="Tahoma"/>
              </w:rPr>
            </w:pPr>
            <w:r w:rsidRPr="00F62FE4">
              <w:rPr>
                <w:rFonts w:ascii="Tahoma" w:hAnsi="Tahoma" w:cs="Tahoma"/>
              </w:rPr>
              <w:t>47,2</w:t>
            </w:r>
          </w:p>
        </w:tc>
      </w:tr>
      <w:tr w:rsidR="003B483D" w:rsidRPr="00F62FE4" w14:paraId="6232B873" w14:textId="77777777" w:rsidTr="0095655C">
        <w:tc>
          <w:tcPr>
            <w:tcW w:w="326" w:type="dxa"/>
          </w:tcPr>
          <w:p w14:paraId="7E13CC2A" w14:textId="77777777" w:rsidR="003B483D" w:rsidRPr="00F62FE4" w:rsidRDefault="003B483D" w:rsidP="0063302D">
            <w:pPr>
              <w:keepNext/>
              <w:keepLines/>
              <w:jc w:val="both"/>
              <w:rPr>
                <w:rFonts w:ascii="Tahoma" w:hAnsi="Tahoma" w:cs="Tahoma"/>
              </w:rPr>
            </w:pPr>
            <w:r w:rsidRPr="00F62FE4">
              <w:rPr>
                <w:rFonts w:ascii="Tahoma" w:hAnsi="Tahoma" w:cs="Tahoma"/>
              </w:rPr>
              <w:t>3</w:t>
            </w:r>
          </w:p>
        </w:tc>
        <w:tc>
          <w:tcPr>
            <w:tcW w:w="4229" w:type="dxa"/>
            <w:vAlign w:val="center"/>
          </w:tcPr>
          <w:p w14:paraId="588C6091" w14:textId="77777777" w:rsidR="003B483D" w:rsidRPr="00F62FE4" w:rsidRDefault="003B483D" w:rsidP="0063302D">
            <w:pPr>
              <w:keepNext/>
              <w:keepLines/>
              <w:rPr>
                <w:rFonts w:ascii="Tahoma" w:hAnsi="Tahoma" w:cs="Tahoma"/>
              </w:rPr>
            </w:pPr>
            <w:r w:rsidRPr="00F62FE4">
              <w:rPr>
                <w:rFonts w:ascii="Tahoma" w:hAnsi="Tahoma" w:cs="Tahoma"/>
              </w:rPr>
              <w:t>Velikost delcev (povprečje)</w:t>
            </w:r>
          </w:p>
        </w:tc>
        <w:tc>
          <w:tcPr>
            <w:tcW w:w="4399" w:type="dxa"/>
            <w:vAlign w:val="center"/>
          </w:tcPr>
          <w:p w14:paraId="1C617784" w14:textId="77777777" w:rsidR="003B483D" w:rsidRPr="00F62FE4" w:rsidRDefault="003B483D" w:rsidP="0063302D">
            <w:pPr>
              <w:keepNext/>
              <w:keepLines/>
              <w:jc w:val="center"/>
              <w:rPr>
                <w:rFonts w:ascii="Tahoma" w:hAnsi="Tahoma" w:cs="Tahoma"/>
              </w:rPr>
            </w:pPr>
            <w:r w:rsidRPr="00F62FE4">
              <w:rPr>
                <w:rFonts w:ascii="Tahoma" w:hAnsi="Tahoma" w:cs="Tahoma"/>
              </w:rPr>
              <w:t>95% ≤ do 100 mm</w:t>
            </w:r>
          </w:p>
        </w:tc>
      </w:tr>
    </w:tbl>
    <w:p w14:paraId="4EDB0824" w14:textId="77777777" w:rsidR="00452792" w:rsidRPr="002F1E50" w:rsidRDefault="00452792" w:rsidP="0063302D">
      <w:pPr>
        <w:keepNext/>
        <w:keepLines/>
        <w:jc w:val="both"/>
        <w:rPr>
          <w:rFonts w:ascii="Tahoma" w:hAnsi="Tahoma" w:cs="Tahoma"/>
          <w:b/>
          <w:highlight w:val="green"/>
        </w:rPr>
      </w:pPr>
    </w:p>
    <w:p w14:paraId="43D42A4A" w14:textId="77777777" w:rsidR="0095655C" w:rsidRPr="00C8579C" w:rsidRDefault="0095655C" w:rsidP="0063302D">
      <w:pPr>
        <w:keepNext/>
        <w:keepLines/>
        <w:jc w:val="both"/>
        <w:rPr>
          <w:rFonts w:ascii="Tahoma" w:hAnsi="Tahoma" w:cs="Tahoma"/>
          <w:b/>
        </w:rPr>
      </w:pPr>
      <w:r w:rsidRPr="00BD27BE">
        <w:rPr>
          <w:rFonts w:ascii="Tahoma" w:hAnsi="Tahoma" w:cs="Tahoma"/>
          <w:b/>
        </w:rPr>
        <w:t>Podatki v zgornji tabeli so informativne narave in niso zavezujoči.</w:t>
      </w:r>
    </w:p>
    <w:p w14:paraId="3D673139" w14:textId="77777777" w:rsidR="0095655C" w:rsidRPr="00C8579C" w:rsidRDefault="0095655C" w:rsidP="0063302D">
      <w:pPr>
        <w:keepNext/>
        <w:keepLines/>
        <w:jc w:val="both"/>
        <w:rPr>
          <w:rFonts w:ascii="Tahoma" w:hAnsi="Tahoma" w:cs="Tahoma"/>
          <w:b/>
        </w:rPr>
      </w:pPr>
    </w:p>
    <w:p w14:paraId="3AD83777" w14:textId="77777777" w:rsidR="0095655C" w:rsidRPr="00C8579C" w:rsidRDefault="0095655C" w:rsidP="0063302D">
      <w:pPr>
        <w:keepNext/>
        <w:keepLines/>
        <w:jc w:val="both"/>
        <w:rPr>
          <w:rFonts w:ascii="Tahoma" w:hAnsi="Tahoma" w:cs="Tahoma"/>
        </w:rPr>
      </w:pPr>
      <w:r w:rsidRPr="00C8579C">
        <w:rPr>
          <w:rFonts w:ascii="Tahoma" w:hAnsi="Tahoma" w:cs="Tahoma"/>
        </w:rPr>
        <w:t>Naročnik razpisni dokumentaciji prilaga oceno odpadka, in sicer:</w:t>
      </w:r>
    </w:p>
    <w:p w14:paraId="13D4AF51" w14:textId="77777777" w:rsidR="0095655C" w:rsidRPr="003124D0" w:rsidRDefault="0095655C" w:rsidP="0063302D">
      <w:pPr>
        <w:pStyle w:val="Odstavekseznama"/>
        <w:keepNext/>
        <w:keepLines/>
        <w:numPr>
          <w:ilvl w:val="0"/>
          <w:numId w:val="54"/>
        </w:numPr>
        <w:jc w:val="both"/>
        <w:rPr>
          <w:rFonts w:ascii="Tahoma" w:hAnsi="Tahoma" w:cs="Tahoma"/>
          <w:b/>
        </w:rPr>
      </w:pPr>
      <w:r w:rsidRPr="003124D0">
        <w:rPr>
          <w:rFonts w:ascii="Tahoma" w:hAnsi="Tahoma" w:cs="Tahoma"/>
        </w:rPr>
        <w:t>Ocena odpadka za podjetje VOKA SNAGA d.</w:t>
      </w:r>
      <w:r w:rsidR="008A21EB" w:rsidRPr="003124D0">
        <w:rPr>
          <w:rFonts w:ascii="Tahoma" w:hAnsi="Tahoma" w:cs="Tahoma"/>
        </w:rPr>
        <w:t xml:space="preserve"> </w:t>
      </w:r>
      <w:r w:rsidRPr="003124D0">
        <w:rPr>
          <w:rFonts w:ascii="Tahoma" w:hAnsi="Tahoma" w:cs="Tahoma"/>
        </w:rPr>
        <w:t>o.</w:t>
      </w:r>
      <w:r w:rsidR="008A21EB" w:rsidRPr="003124D0">
        <w:rPr>
          <w:rFonts w:ascii="Tahoma" w:hAnsi="Tahoma" w:cs="Tahoma"/>
        </w:rPr>
        <w:t xml:space="preserve"> </w:t>
      </w:r>
      <w:r w:rsidRPr="003124D0">
        <w:rPr>
          <w:rFonts w:ascii="Tahoma" w:hAnsi="Tahoma" w:cs="Tahoma"/>
        </w:rPr>
        <w:t>o., (v slovenskem in angleškem jeziku).</w:t>
      </w:r>
    </w:p>
    <w:p w14:paraId="4E0C535A" w14:textId="77777777" w:rsidR="00E51BA3" w:rsidRDefault="00E51BA3" w:rsidP="0063302D">
      <w:pPr>
        <w:keepNext/>
        <w:keepLines/>
        <w:jc w:val="both"/>
        <w:rPr>
          <w:rFonts w:ascii="Tahoma" w:hAnsi="Tahoma" w:cs="Tahoma"/>
          <w:b/>
        </w:rPr>
      </w:pPr>
    </w:p>
    <w:p w14:paraId="49E68C25" w14:textId="77777777" w:rsidR="00404AFE" w:rsidRPr="00841111" w:rsidRDefault="00BB4F43" w:rsidP="0063302D">
      <w:pPr>
        <w:keepNext/>
        <w:keepLines/>
        <w:numPr>
          <w:ilvl w:val="1"/>
          <w:numId w:val="2"/>
        </w:numPr>
        <w:jc w:val="both"/>
        <w:rPr>
          <w:rFonts w:ascii="Tahoma" w:hAnsi="Tahoma" w:cs="Tahoma"/>
          <w:b/>
        </w:rPr>
      </w:pPr>
      <w:r>
        <w:rPr>
          <w:rFonts w:ascii="Tahoma" w:hAnsi="Tahoma" w:cs="Tahoma"/>
          <w:b/>
        </w:rPr>
        <w:t>Obseg storitev</w:t>
      </w:r>
    </w:p>
    <w:p w14:paraId="2C9B4939" w14:textId="77777777" w:rsidR="00404AFE" w:rsidRPr="00C8579C" w:rsidRDefault="00404AFE" w:rsidP="0063302D">
      <w:pPr>
        <w:keepNext/>
        <w:keepLines/>
        <w:jc w:val="both"/>
        <w:rPr>
          <w:rFonts w:ascii="Tahoma" w:hAnsi="Tahoma" w:cs="Tahoma"/>
        </w:rPr>
      </w:pPr>
    </w:p>
    <w:p w14:paraId="5C54EB1E" w14:textId="77777777" w:rsidR="00BB4F43" w:rsidRDefault="00BB4F43" w:rsidP="0063302D">
      <w:pPr>
        <w:keepNext/>
        <w:keepLines/>
        <w:jc w:val="both"/>
        <w:rPr>
          <w:rFonts w:ascii="Tahoma" w:hAnsi="Tahoma" w:cs="Tahoma"/>
          <w:u w:val="single"/>
        </w:rPr>
      </w:pPr>
      <w:r>
        <w:rPr>
          <w:rFonts w:ascii="Tahoma" w:hAnsi="Tahoma" w:cs="Tahoma"/>
        </w:rPr>
        <w:t>Ponudnik (samostojno ali skupaj s partnerji in/ali s podizvajalci)</w:t>
      </w:r>
      <w:r w:rsidRPr="008A7FE3">
        <w:rPr>
          <w:rFonts w:ascii="Tahoma" w:hAnsi="Tahoma" w:cs="Tahoma"/>
          <w:lang w:val="x-none"/>
        </w:rPr>
        <w:t xml:space="preserve"> </w:t>
      </w:r>
      <w:r w:rsidRPr="005D654E">
        <w:rPr>
          <w:rFonts w:ascii="Tahoma" w:hAnsi="Tahoma" w:cs="Tahoma"/>
        </w:rPr>
        <w:t xml:space="preserve">bo moral prevzeti in nadalje obdelati produkt v strukturah, ki nastanejo </w:t>
      </w:r>
      <w:r>
        <w:rPr>
          <w:rFonts w:ascii="Tahoma" w:hAnsi="Tahoma" w:cs="Tahoma"/>
        </w:rPr>
        <w:t>kot</w:t>
      </w:r>
      <w:r w:rsidRPr="005D654E">
        <w:rPr>
          <w:rFonts w:ascii="Tahoma" w:hAnsi="Tahoma" w:cs="Tahoma"/>
        </w:rPr>
        <w:t xml:space="preserve"> </w:t>
      </w:r>
      <w:r>
        <w:rPr>
          <w:rFonts w:ascii="Tahoma" w:hAnsi="Tahoma" w:cs="Tahoma"/>
        </w:rPr>
        <w:t xml:space="preserve">rezultat </w:t>
      </w:r>
      <w:r w:rsidRPr="005D654E">
        <w:rPr>
          <w:rFonts w:ascii="Tahoma" w:hAnsi="Tahoma" w:cs="Tahoma"/>
        </w:rPr>
        <w:t>obdelav</w:t>
      </w:r>
      <w:r>
        <w:rPr>
          <w:rFonts w:ascii="Tahoma" w:hAnsi="Tahoma" w:cs="Tahoma"/>
        </w:rPr>
        <w:t>e</w:t>
      </w:r>
      <w:r w:rsidRPr="005D654E">
        <w:rPr>
          <w:rFonts w:ascii="Tahoma" w:hAnsi="Tahoma" w:cs="Tahoma"/>
        </w:rPr>
        <w:t xml:space="preserve"> MKO v obratu MBO RCERO Ljubljana.</w:t>
      </w:r>
      <w:r>
        <w:rPr>
          <w:rFonts w:ascii="Tahoma" w:hAnsi="Tahoma" w:cs="Tahoma"/>
        </w:rPr>
        <w:t xml:space="preserve"> </w:t>
      </w:r>
      <w:r w:rsidRPr="005D654E">
        <w:rPr>
          <w:rFonts w:ascii="Tahoma" w:hAnsi="Tahoma" w:cs="Tahoma"/>
          <w:u w:val="single"/>
        </w:rPr>
        <w:t>Dejanske</w:t>
      </w:r>
      <w:r>
        <w:rPr>
          <w:rFonts w:ascii="Tahoma" w:hAnsi="Tahoma" w:cs="Tahoma"/>
          <w:u w:val="single"/>
        </w:rPr>
        <w:t xml:space="preserve"> </w:t>
      </w:r>
      <w:r w:rsidRPr="005D654E">
        <w:rPr>
          <w:rFonts w:ascii="Tahoma" w:hAnsi="Tahoma" w:cs="Tahoma"/>
          <w:u w:val="single"/>
        </w:rPr>
        <w:t xml:space="preserve">količine in dinamika prevzema se bodo določale na osnovi </w:t>
      </w:r>
      <w:r>
        <w:rPr>
          <w:rFonts w:ascii="Tahoma" w:hAnsi="Tahoma" w:cs="Tahoma"/>
          <w:u w:val="single"/>
        </w:rPr>
        <w:t xml:space="preserve">sprotnih </w:t>
      </w:r>
      <w:r w:rsidRPr="005D654E">
        <w:rPr>
          <w:rFonts w:ascii="Tahoma" w:hAnsi="Tahoma" w:cs="Tahoma"/>
          <w:u w:val="single"/>
        </w:rPr>
        <w:t xml:space="preserve">potreb naročnika. </w:t>
      </w:r>
      <w:r>
        <w:rPr>
          <w:rFonts w:ascii="Tahoma" w:hAnsi="Tahoma" w:cs="Tahoma"/>
          <w:u w:val="single"/>
        </w:rPr>
        <w:t>Ponudnik</w:t>
      </w:r>
      <w:r w:rsidRPr="004607A5">
        <w:rPr>
          <w:rFonts w:ascii="Tahoma" w:hAnsi="Tahoma" w:cs="Tahoma"/>
          <w:u w:val="single"/>
        </w:rPr>
        <w:t xml:space="preserve"> </w:t>
      </w:r>
      <w:r w:rsidRPr="005D654E">
        <w:rPr>
          <w:rFonts w:ascii="Tahoma" w:hAnsi="Tahoma" w:cs="Tahoma"/>
          <w:u w:val="single"/>
        </w:rPr>
        <w:t xml:space="preserve">ne bo mogel uveljavljati odškodnine zaradi morebitnega </w:t>
      </w:r>
      <w:r>
        <w:rPr>
          <w:rFonts w:ascii="Tahoma" w:hAnsi="Tahoma" w:cs="Tahoma"/>
          <w:u w:val="single"/>
        </w:rPr>
        <w:t>odstopanja</w:t>
      </w:r>
      <w:r w:rsidRPr="005D654E">
        <w:rPr>
          <w:rFonts w:ascii="Tahoma" w:hAnsi="Tahoma" w:cs="Tahoma"/>
          <w:u w:val="single"/>
        </w:rPr>
        <w:t xml:space="preserve"> količin. </w:t>
      </w:r>
    </w:p>
    <w:p w14:paraId="40CCCED1" w14:textId="3D9B2AC1" w:rsidR="000A3EF9" w:rsidRDefault="000A3EF9" w:rsidP="0063302D">
      <w:pPr>
        <w:keepNext/>
        <w:keepLines/>
        <w:jc w:val="both"/>
        <w:rPr>
          <w:rFonts w:ascii="Tahoma" w:hAnsi="Tahoma" w:cs="Tahoma"/>
          <w:u w:val="single"/>
        </w:rPr>
      </w:pPr>
    </w:p>
    <w:p w14:paraId="04C3F24D" w14:textId="0CA04CFD" w:rsidR="006B1D03" w:rsidRDefault="006B1D03" w:rsidP="0063302D">
      <w:pPr>
        <w:keepNext/>
        <w:keepLines/>
        <w:jc w:val="both"/>
        <w:rPr>
          <w:rFonts w:ascii="Tahoma" w:hAnsi="Tahoma" w:cs="Tahoma"/>
          <w:u w:val="single"/>
        </w:rPr>
      </w:pPr>
      <w:r w:rsidRPr="006B1D03">
        <w:rPr>
          <w:rFonts w:ascii="Tahoma" w:hAnsi="Tahoma" w:cs="Tahoma"/>
          <w:u w:val="single"/>
        </w:rPr>
        <w:t>Skupna okvirna količina digestata z EWC oznako 19 06 04, ki je predmet tega javnega naročila, znaša 20.000 ton</w:t>
      </w:r>
      <w:r w:rsidR="00700D31">
        <w:rPr>
          <w:rFonts w:ascii="Tahoma" w:hAnsi="Tahoma" w:cs="Tahoma"/>
          <w:u w:val="single"/>
        </w:rPr>
        <w:t xml:space="preserve"> v obdobju 36 mesecev</w:t>
      </w:r>
      <w:r>
        <w:rPr>
          <w:rFonts w:ascii="Tahoma" w:hAnsi="Tahoma" w:cs="Tahoma"/>
          <w:u w:val="single"/>
        </w:rPr>
        <w:t>.</w:t>
      </w:r>
    </w:p>
    <w:p w14:paraId="2AB99FAA" w14:textId="129BC9F2" w:rsidR="006B1D03" w:rsidRDefault="006B1D03" w:rsidP="0063302D">
      <w:pPr>
        <w:keepNext/>
        <w:keepLines/>
        <w:jc w:val="both"/>
        <w:rPr>
          <w:rFonts w:ascii="Tahoma" w:hAnsi="Tahoma" w:cs="Tahoma"/>
          <w:u w:val="single"/>
        </w:rPr>
      </w:pPr>
    </w:p>
    <w:p w14:paraId="33D1CEAB" w14:textId="77777777" w:rsidR="006B1D03" w:rsidRPr="006B1D03" w:rsidRDefault="006B1D03" w:rsidP="006B1D03">
      <w:pPr>
        <w:keepNext/>
        <w:keepLines/>
        <w:jc w:val="both"/>
        <w:rPr>
          <w:rFonts w:ascii="Tahoma" w:hAnsi="Tahoma" w:cs="Tahoma"/>
          <w:u w:val="single"/>
        </w:rPr>
      </w:pPr>
      <w:r w:rsidRPr="006B1D03">
        <w:rPr>
          <w:rFonts w:ascii="Tahoma" w:hAnsi="Tahoma" w:cs="Tahoma"/>
          <w:u w:val="single"/>
        </w:rPr>
        <w:t>Predvidene količine so okvirne in za naročnika nezavezujoče.</w:t>
      </w:r>
    </w:p>
    <w:p w14:paraId="29CCFB8C" w14:textId="540A428B" w:rsidR="006B1D03" w:rsidRDefault="006B1D03" w:rsidP="0063302D">
      <w:pPr>
        <w:keepNext/>
        <w:keepLines/>
        <w:jc w:val="both"/>
        <w:rPr>
          <w:rFonts w:ascii="Tahoma" w:hAnsi="Tahoma" w:cs="Tahoma"/>
          <w:u w:val="single"/>
        </w:rPr>
      </w:pPr>
    </w:p>
    <w:p w14:paraId="0C26F781" w14:textId="77777777" w:rsidR="00BB4F43" w:rsidRDefault="00BB4F43" w:rsidP="0063302D">
      <w:pPr>
        <w:keepNext/>
        <w:keepLines/>
        <w:jc w:val="both"/>
        <w:rPr>
          <w:rFonts w:ascii="Tahoma" w:hAnsi="Tahoma" w:cs="Tahoma"/>
        </w:rPr>
      </w:pPr>
      <w:r>
        <w:rPr>
          <w:rFonts w:ascii="Tahoma" w:hAnsi="Tahoma" w:cs="Tahoma"/>
        </w:rPr>
        <w:t>S</w:t>
      </w:r>
      <w:r w:rsidRPr="005D654E">
        <w:rPr>
          <w:rFonts w:ascii="Tahoma" w:hAnsi="Tahoma" w:cs="Tahoma"/>
        </w:rPr>
        <w:t>toritve je potrebno opravlj</w:t>
      </w:r>
      <w:r>
        <w:rPr>
          <w:rFonts w:ascii="Tahoma" w:hAnsi="Tahoma" w:cs="Tahoma"/>
        </w:rPr>
        <w:t>ati na način, kot ga predpisuje zakonodaja Republike Slovenije</w:t>
      </w:r>
      <w:r w:rsidRPr="005D654E">
        <w:rPr>
          <w:rFonts w:ascii="Tahoma" w:hAnsi="Tahoma" w:cs="Tahoma"/>
        </w:rPr>
        <w:t xml:space="preserve"> in v primeru </w:t>
      </w:r>
      <w:r>
        <w:rPr>
          <w:rFonts w:ascii="Tahoma" w:hAnsi="Tahoma" w:cs="Tahoma"/>
        </w:rPr>
        <w:t>čez</w:t>
      </w:r>
      <w:r w:rsidRPr="005D654E">
        <w:rPr>
          <w:rFonts w:ascii="Tahoma" w:hAnsi="Tahoma" w:cs="Tahoma"/>
        </w:rPr>
        <w:t>mejnega pošiljanja odpadkov tudi tuja zakonodaja. Ponudnik</w:t>
      </w:r>
      <w:r>
        <w:rPr>
          <w:rFonts w:ascii="Tahoma" w:hAnsi="Tahoma" w:cs="Tahoma"/>
        </w:rPr>
        <w:t xml:space="preserve"> (samostojno ali skupaj s partnerji in/ali skupaj s podizvajalci)</w:t>
      </w:r>
      <w:r w:rsidRPr="005D654E">
        <w:rPr>
          <w:rFonts w:ascii="Tahoma" w:hAnsi="Tahoma" w:cs="Tahoma"/>
        </w:rPr>
        <w:t xml:space="preserve"> mora zagotoviti vodenje potrebne dokumentacije in v mesecu odvoza </w:t>
      </w:r>
      <w:r w:rsidR="00D740F9">
        <w:rPr>
          <w:rFonts w:ascii="Tahoma" w:hAnsi="Tahoma" w:cs="Tahoma"/>
        </w:rPr>
        <w:t>produktov</w:t>
      </w:r>
      <w:r w:rsidRPr="005D654E">
        <w:rPr>
          <w:rFonts w:ascii="Tahoma" w:hAnsi="Tahoma" w:cs="Tahoma"/>
        </w:rPr>
        <w:t xml:space="preserve"> potrditi elektronske evidenčne liste oz. dostaviti naročniku potrjene </w:t>
      </w:r>
      <w:r>
        <w:rPr>
          <w:rFonts w:ascii="Tahoma" w:hAnsi="Tahoma" w:cs="Tahoma"/>
        </w:rPr>
        <w:t>t</w:t>
      </w:r>
      <w:r w:rsidRPr="005D654E">
        <w:rPr>
          <w:rFonts w:ascii="Tahoma" w:hAnsi="Tahoma" w:cs="Tahoma"/>
        </w:rPr>
        <w:t xml:space="preserve">ransportne dokumente za </w:t>
      </w:r>
      <w:r>
        <w:rPr>
          <w:rFonts w:ascii="Tahoma" w:hAnsi="Tahoma" w:cs="Tahoma"/>
        </w:rPr>
        <w:t xml:space="preserve">čezmejne </w:t>
      </w:r>
      <w:r w:rsidRPr="005D654E">
        <w:rPr>
          <w:rFonts w:ascii="Tahoma" w:hAnsi="Tahoma" w:cs="Tahoma"/>
        </w:rPr>
        <w:t xml:space="preserve">prehode pošiljk </w:t>
      </w:r>
      <w:r w:rsidR="00D740F9">
        <w:rPr>
          <w:rFonts w:ascii="Tahoma" w:hAnsi="Tahoma" w:cs="Tahoma"/>
        </w:rPr>
        <w:t>produktov</w:t>
      </w:r>
      <w:r w:rsidRPr="005D654E">
        <w:rPr>
          <w:rFonts w:ascii="Tahoma" w:hAnsi="Tahoma" w:cs="Tahoma"/>
        </w:rPr>
        <w:t xml:space="preserve"> za vsak</w:t>
      </w:r>
      <w:r>
        <w:rPr>
          <w:rFonts w:ascii="Tahoma" w:hAnsi="Tahoma" w:cs="Tahoma"/>
        </w:rPr>
        <w:t>o pošiljko</w:t>
      </w:r>
      <w:r w:rsidRPr="005D654E">
        <w:rPr>
          <w:rFonts w:ascii="Tahoma" w:hAnsi="Tahoma" w:cs="Tahoma"/>
        </w:rPr>
        <w:t xml:space="preserve"> odpadkov preko meje Republike Slovenije</w:t>
      </w:r>
      <w:r>
        <w:rPr>
          <w:rFonts w:ascii="Tahoma" w:hAnsi="Tahoma" w:cs="Tahoma"/>
        </w:rPr>
        <w:t xml:space="preserve"> posebej</w:t>
      </w:r>
      <w:r w:rsidRPr="005D654E">
        <w:rPr>
          <w:rFonts w:ascii="Tahoma" w:hAnsi="Tahoma" w:cs="Tahoma"/>
        </w:rPr>
        <w:t>.</w:t>
      </w:r>
    </w:p>
    <w:p w14:paraId="4DF1BF98" w14:textId="77777777" w:rsidR="001B6A28" w:rsidRPr="00C8579C" w:rsidRDefault="001B6A28" w:rsidP="0063302D">
      <w:pPr>
        <w:keepNext/>
        <w:keepLines/>
        <w:jc w:val="both"/>
        <w:rPr>
          <w:rFonts w:ascii="Tahoma" w:hAnsi="Tahoma" w:cs="Tahoma"/>
        </w:rPr>
      </w:pPr>
    </w:p>
    <w:p w14:paraId="4E4FF8BE" w14:textId="77777777" w:rsidR="00000C09" w:rsidRPr="00841111" w:rsidRDefault="00BB4F43" w:rsidP="0063302D">
      <w:pPr>
        <w:keepNext/>
        <w:keepLines/>
        <w:numPr>
          <w:ilvl w:val="1"/>
          <w:numId w:val="2"/>
        </w:numPr>
        <w:jc w:val="both"/>
        <w:rPr>
          <w:rFonts w:ascii="Tahoma" w:hAnsi="Tahoma" w:cs="Tahoma"/>
          <w:b/>
        </w:rPr>
      </w:pPr>
      <w:r>
        <w:rPr>
          <w:rFonts w:ascii="Tahoma" w:hAnsi="Tahoma" w:cs="Tahoma"/>
          <w:b/>
        </w:rPr>
        <w:t>Začetek odvoza produkta</w:t>
      </w:r>
    </w:p>
    <w:p w14:paraId="6D0678A6" w14:textId="77777777" w:rsidR="00000C09" w:rsidRDefault="00000C09" w:rsidP="0063302D">
      <w:pPr>
        <w:keepNext/>
        <w:keepLines/>
        <w:jc w:val="both"/>
        <w:rPr>
          <w:rFonts w:ascii="Tahoma" w:hAnsi="Tahoma" w:cs="Tahoma"/>
        </w:rPr>
      </w:pPr>
    </w:p>
    <w:p w14:paraId="05C34655" w14:textId="77777777" w:rsidR="00C309F2" w:rsidRDefault="000022D0" w:rsidP="0063302D">
      <w:pPr>
        <w:pStyle w:val="Pripombabesedilo"/>
        <w:keepNext/>
        <w:keepLines/>
        <w:jc w:val="both"/>
        <w:rPr>
          <w:rFonts w:ascii="Tahoma" w:hAnsi="Tahoma" w:cs="Tahoma"/>
          <w:bCs/>
          <w:lang w:val="sl-SI"/>
        </w:rPr>
      </w:pPr>
      <w:r w:rsidRPr="0045383F">
        <w:rPr>
          <w:rFonts w:ascii="Tahoma" w:hAnsi="Tahoma" w:cs="Tahoma"/>
          <w:bCs/>
          <w:lang w:val="sl-SI"/>
        </w:rPr>
        <w:t>Ponudnik mora biti za prvi prevzem in nadaljnjo obdelavo produkta, ki dnevno nastaja v obratu MBO RCERO Ljubljana, pripravljen najkasneje v osmih (8) dneh od podpisa okvirnega sporazuma s strani obeh strank okvirnega sporazuma</w:t>
      </w:r>
      <w:r w:rsidR="00F62FE4">
        <w:rPr>
          <w:rFonts w:ascii="Tahoma" w:hAnsi="Tahoma" w:cs="Tahoma"/>
          <w:bCs/>
          <w:lang w:val="sl-SI"/>
        </w:rPr>
        <w:t xml:space="preserve">, </w:t>
      </w:r>
      <w:r w:rsidR="00F62FE4">
        <w:rPr>
          <w:rFonts w:ascii="Tahoma" w:hAnsi="Tahoma" w:cs="Tahoma"/>
          <w:bCs/>
        </w:rPr>
        <w:t xml:space="preserve">razen v primeru, da se bo obdelava odpadkov izvajala izven meja </w:t>
      </w:r>
      <w:r w:rsidR="0022137B">
        <w:rPr>
          <w:rFonts w:ascii="Tahoma" w:hAnsi="Tahoma" w:cs="Tahoma"/>
          <w:bCs/>
          <w:lang w:val="sl-SI"/>
        </w:rPr>
        <w:t>R</w:t>
      </w:r>
      <w:r w:rsidR="00F62FE4">
        <w:rPr>
          <w:rFonts w:ascii="Tahoma" w:hAnsi="Tahoma" w:cs="Tahoma"/>
          <w:bCs/>
        </w:rPr>
        <w:t>epublike Slovenije in je navedeno razvidno iz ponudbe</w:t>
      </w:r>
      <w:r w:rsidRPr="0045383F">
        <w:rPr>
          <w:rFonts w:ascii="Tahoma" w:hAnsi="Tahoma" w:cs="Tahoma"/>
          <w:bCs/>
          <w:lang w:val="sl-SI"/>
        </w:rPr>
        <w:t>.</w:t>
      </w:r>
      <w:r w:rsidR="00F62FE4">
        <w:rPr>
          <w:rFonts w:ascii="Tahoma" w:hAnsi="Tahoma" w:cs="Tahoma"/>
          <w:bCs/>
          <w:lang w:val="sl-SI"/>
        </w:rPr>
        <w:t xml:space="preserve"> </w:t>
      </w:r>
    </w:p>
    <w:p w14:paraId="040C8783" w14:textId="77777777" w:rsidR="00C309F2" w:rsidRDefault="00C309F2" w:rsidP="0063302D">
      <w:pPr>
        <w:pStyle w:val="Pripombabesedilo"/>
        <w:keepNext/>
        <w:keepLines/>
        <w:jc w:val="both"/>
        <w:rPr>
          <w:rFonts w:ascii="Tahoma" w:hAnsi="Tahoma" w:cs="Tahoma"/>
          <w:bCs/>
          <w:lang w:val="sl-SI"/>
        </w:rPr>
      </w:pPr>
    </w:p>
    <w:p w14:paraId="7B42B96C" w14:textId="4E112D88" w:rsidR="00BB4F43" w:rsidRDefault="00F62FE4" w:rsidP="0063302D">
      <w:pPr>
        <w:pStyle w:val="Pripombabesedilo"/>
        <w:keepNext/>
        <w:keepLines/>
        <w:jc w:val="both"/>
        <w:rPr>
          <w:rFonts w:ascii="Tahoma" w:hAnsi="Tahoma" w:cs="Tahoma"/>
          <w:lang w:val="sl-SI"/>
        </w:rPr>
      </w:pPr>
      <w:r>
        <w:rPr>
          <w:rFonts w:ascii="Tahoma" w:hAnsi="Tahoma" w:cs="Tahoma"/>
        </w:rPr>
        <w:t xml:space="preserve">V primeru, da se bo </w:t>
      </w:r>
      <w:r w:rsidRPr="005D654E">
        <w:rPr>
          <w:rFonts w:ascii="Tahoma" w:hAnsi="Tahoma" w:cs="Tahoma"/>
        </w:rPr>
        <w:t xml:space="preserve">obdelava odpadkov </w:t>
      </w:r>
      <w:r>
        <w:rPr>
          <w:rFonts w:ascii="Tahoma" w:hAnsi="Tahoma" w:cs="Tahoma"/>
        </w:rPr>
        <w:t xml:space="preserve">izvajala </w:t>
      </w:r>
      <w:r w:rsidRPr="005D654E">
        <w:rPr>
          <w:rFonts w:ascii="Tahoma" w:hAnsi="Tahoma" w:cs="Tahoma"/>
        </w:rPr>
        <w:t xml:space="preserve">izven meja Republike Slovenije, bo moral </w:t>
      </w:r>
      <w:r>
        <w:rPr>
          <w:rFonts w:ascii="Tahoma" w:hAnsi="Tahoma" w:cs="Tahoma"/>
          <w:lang w:val="sl-SI"/>
        </w:rPr>
        <w:t xml:space="preserve">izbrani </w:t>
      </w:r>
      <w:r>
        <w:rPr>
          <w:rFonts w:ascii="Tahoma" w:hAnsi="Tahoma" w:cs="Tahoma"/>
        </w:rPr>
        <w:t xml:space="preserve">izvajalec </w:t>
      </w:r>
      <w:r w:rsidRPr="005D654E">
        <w:rPr>
          <w:rFonts w:ascii="Tahoma" w:hAnsi="Tahoma" w:cs="Tahoma"/>
        </w:rPr>
        <w:t xml:space="preserve">pridobiti vsa potrebna dovoljenja in listine v skladu z Uredbo (ES) št. 1013/2006 o pošiljkah odpadkov </w:t>
      </w:r>
      <w:r>
        <w:rPr>
          <w:rFonts w:ascii="Tahoma" w:hAnsi="Tahoma" w:cs="Tahoma"/>
        </w:rPr>
        <w:t>v roku 30 (trideset) koledarskih dni od sklenitve okvirnega sporazuma in jih predložiti naročniku</w:t>
      </w:r>
      <w:r>
        <w:rPr>
          <w:rFonts w:ascii="Tahoma" w:hAnsi="Tahoma" w:cs="Tahoma"/>
          <w:lang w:val="sl-SI"/>
        </w:rPr>
        <w:t xml:space="preserve"> ter pričeti z obdelavo produkta.</w:t>
      </w:r>
    </w:p>
    <w:p w14:paraId="30F103B3" w14:textId="71F695F7" w:rsidR="00C309F2" w:rsidRDefault="00C309F2" w:rsidP="0063302D">
      <w:pPr>
        <w:pStyle w:val="Pripombabesedilo"/>
        <w:keepNext/>
        <w:keepLines/>
        <w:jc w:val="both"/>
        <w:rPr>
          <w:rFonts w:ascii="Tahoma" w:hAnsi="Tahoma" w:cs="Tahoma"/>
          <w:lang w:val="sl-SI"/>
        </w:rPr>
      </w:pPr>
    </w:p>
    <w:p w14:paraId="1BE41E6B" w14:textId="7CFC2B51" w:rsidR="00C309F2" w:rsidRPr="00F62FE4" w:rsidRDefault="00C309F2" w:rsidP="0063302D">
      <w:pPr>
        <w:pStyle w:val="Pripombabesedilo"/>
        <w:keepNext/>
        <w:keepLines/>
        <w:jc w:val="both"/>
        <w:rPr>
          <w:rFonts w:ascii="Tahoma" w:hAnsi="Tahoma" w:cs="Tahoma"/>
          <w:bCs/>
          <w:lang w:val="sl-SI"/>
        </w:rPr>
      </w:pPr>
      <w:r>
        <w:rPr>
          <w:rFonts w:ascii="Tahoma" w:hAnsi="Tahoma" w:cs="Tahoma"/>
          <w:lang w:val="sl-SI"/>
        </w:rPr>
        <w:t xml:space="preserve">V primeru, navedenem v drugem odstavku te točke, </w:t>
      </w:r>
      <w:r w:rsidRPr="00C309F2">
        <w:rPr>
          <w:rFonts w:ascii="Tahoma" w:hAnsi="Tahoma" w:cs="Tahoma"/>
          <w:lang w:val="sl-SI"/>
        </w:rPr>
        <w:t>mora biti</w:t>
      </w:r>
      <w:r>
        <w:rPr>
          <w:rFonts w:ascii="Tahoma" w:hAnsi="Tahoma" w:cs="Tahoma"/>
          <w:lang w:val="sl-SI"/>
        </w:rPr>
        <w:t xml:space="preserve"> izvajalec</w:t>
      </w:r>
      <w:r w:rsidRPr="00C309F2">
        <w:rPr>
          <w:rFonts w:ascii="Tahoma" w:hAnsi="Tahoma" w:cs="Tahoma"/>
          <w:lang w:val="sl-SI"/>
        </w:rPr>
        <w:t xml:space="preserve"> za prvi prevzem in nadaljnjo obdelavo produkta, </w:t>
      </w:r>
      <w:r w:rsidRPr="00C309F2">
        <w:rPr>
          <w:rFonts w:ascii="Tahoma" w:hAnsi="Tahoma" w:cs="Tahoma"/>
          <w:bCs/>
          <w:lang w:val="sl-SI"/>
        </w:rPr>
        <w:t>ki dnevno nastaja v obratu MBO RCERO Ljubljana, pripravljen najkasneje v osmih (8) dneh od dneva predložitve Soglasja za večkratno pošiljanje odpadkov na predelavo med državami članicami Evropske skupnosti in potrditve ustreznosti predloženih dovoljenj in listin s strani naročnika; naročnik se zavezuje, da bo potrdil prejete dokumente najkasneje v roku treh delovnih dni od prejema.</w:t>
      </w:r>
    </w:p>
    <w:p w14:paraId="49D05EF7" w14:textId="77777777" w:rsidR="001E0C11" w:rsidRPr="000022D0" w:rsidRDefault="001E0C11" w:rsidP="0063302D">
      <w:pPr>
        <w:pStyle w:val="Pripombabesedilo"/>
        <w:keepNext/>
        <w:keepLines/>
        <w:jc w:val="both"/>
        <w:rPr>
          <w:rFonts w:ascii="Tahoma" w:hAnsi="Tahoma" w:cs="Tahoma"/>
        </w:rPr>
      </w:pPr>
    </w:p>
    <w:p w14:paraId="59D817F3" w14:textId="77777777" w:rsidR="00BB4F43" w:rsidRDefault="00BB4F43" w:rsidP="0063302D">
      <w:pPr>
        <w:pStyle w:val="Telobesedila211"/>
        <w:keepNext/>
        <w:keepLines/>
        <w:suppressAutoHyphens w:val="0"/>
        <w:rPr>
          <w:rFonts w:ascii="Tahoma" w:hAnsi="Tahoma" w:cs="Tahoma"/>
          <w:sz w:val="20"/>
          <w:szCs w:val="20"/>
        </w:rPr>
      </w:pPr>
      <w:r w:rsidRPr="00B25896">
        <w:rPr>
          <w:rFonts w:ascii="Tahoma" w:hAnsi="Tahoma" w:cs="Tahoma"/>
          <w:sz w:val="20"/>
          <w:szCs w:val="20"/>
        </w:rPr>
        <w:lastRenderedPageBreak/>
        <w:t xml:space="preserve">Naročnik bo v primeru začasne zaustavitve obdelave MKO (npr. zaradi tehničnih težav, ipd.) in s tem zaustavljenega </w:t>
      </w:r>
      <w:r>
        <w:rPr>
          <w:rFonts w:ascii="Tahoma" w:hAnsi="Tahoma" w:cs="Tahoma"/>
          <w:sz w:val="20"/>
          <w:szCs w:val="20"/>
        </w:rPr>
        <w:t>prevzema</w:t>
      </w:r>
      <w:r w:rsidRPr="00B25896">
        <w:rPr>
          <w:rFonts w:ascii="Tahoma" w:hAnsi="Tahoma" w:cs="Tahoma"/>
          <w:sz w:val="20"/>
          <w:szCs w:val="20"/>
        </w:rPr>
        <w:t xml:space="preserve"> produkt</w:t>
      </w:r>
      <w:r>
        <w:rPr>
          <w:rFonts w:ascii="Tahoma" w:hAnsi="Tahoma" w:cs="Tahoma"/>
          <w:sz w:val="20"/>
          <w:szCs w:val="20"/>
        </w:rPr>
        <w:t>a</w:t>
      </w:r>
      <w:r w:rsidRPr="00B25896">
        <w:rPr>
          <w:rFonts w:ascii="Tahoma" w:hAnsi="Tahoma" w:cs="Tahoma"/>
          <w:sz w:val="20"/>
          <w:szCs w:val="20"/>
        </w:rPr>
        <w:t xml:space="preserve"> o tem izbranega ponudnika obvestil takoj, oziroma najkasneje na dan, ko bo do zaustavitve prišlo.</w:t>
      </w:r>
      <w:r>
        <w:rPr>
          <w:rFonts w:ascii="Tahoma" w:hAnsi="Tahoma" w:cs="Tahoma"/>
          <w:sz w:val="20"/>
          <w:szCs w:val="20"/>
        </w:rPr>
        <w:t xml:space="preserve"> </w:t>
      </w:r>
    </w:p>
    <w:p w14:paraId="521BA689" w14:textId="77777777" w:rsidR="00245293" w:rsidRDefault="00245293" w:rsidP="0063302D">
      <w:pPr>
        <w:keepNext/>
        <w:keepLines/>
        <w:jc w:val="both"/>
        <w:rPr>
          <w:rFonts w:ascii="Tahoma" w:hAnsi="Tahoma" w:cs="Tahoma"/>
        </w:rPr>
      </w:pPr>
    </w:p>
    <w:p w14:paraId="09D0A6C5" w14:textId="77777777" w:rsidR="00BB4F43" w:rsidRDefault="00BB4F43" w:rsidP="0063302D">
      <w:pPr>
        <w:keepNext/>
        <w:keepLines/>
        <w:numPr>
          <w:ilvl w:val="1"/>
          <w:numId w:val="2"/>
        </w:numPr>
        <w:jc w:val="both"/>
        <w:rPr>
          <w:rFonts w:ascii="Tahoma" w:hAnsi="Tahoma" w:cs="Tahoma"/>
          <w:b/>
        </w:rPr>
      </w:pPr>
      <w:r>
        <w:rPr>
          <w:rFonts w:ascii="Tahoma" w:hAnsi="Tahoma" w:cs="Tahoma"/>
          <w:b/>
        </w:rPr>
        <w:t>Način in čas prevzema</w:t>
      </w:r>
    </w:p>
    <w:p w14:paraId="249A949B" w14:textId="77777777" w:rsidR="00BB4F43" w:rsidRDefault="00BB4F43" w:rsidP="0063302D">
      <w:pPr>
        <w:keepNext/>
        <w:keepLines/>
        <w:jc w:val="both"/>
        <w:rPr>
          <w:rFonts w:ascii="Tahoma" w:hAnsi="Tahoma" w:cs="Tahoma"/>
          <w:b/>
        </w:rPr>
      </w:pPr>
    </w:p>
    <w:p w14:paraId="5943CB42" w14:textId="77777777" w:rsidR="00BB4F43" w:rsidRDefault="00BB4F43" w:rsidP="0063302D">
      <w:pPr>
        <w:keepNext/>
        <w:keepLines/>
        <w:jc w:val="both"/>
        <w:rPr>
          <w:rFonts w:ascii="Tahoma" w:hAnsi="Tahoma" w:cs="Tahoma"/>
        </w:rPr>
      </w:pPr>
      <w:r w:rsidRPr="005D654E">
        <w:rPr>
          <w:rFonts w:ascii="Tahoma" w:hAnsi="Tahoma" w:cs="Tahoma"/>
        </w:rPr>
        <w:t xml:space="preserve">Vozila, s katerimi se bo odvažal produkt, se bodo morala pred prihodom in odhodom z lokacije </w:t>
      </w:r>
      <w:r>
        <w:rPr>
          <w:rFonts w:ascii="Tahoma" w:hAnsi="Tahoma" w:cs="Tahoma"/>
        </w:rPr>
        <w:t xml:space="preserve">RCERO Ljubljana </w:t>
      </w:r>
      <w:r w:rsidRPr="005D654E">
        <w:rPr>
          <w:rFonts w:ascii="Tahoma" w:hAnsi="Tahoma" w:cs="Tahoma"/>
        </w:rPr>
        <w:t>peljati preko uradno umerjene tehtnice na lokaciji RCERO Ljubljana. Osnova za obračun in vodenje evidenc je neto masa produkt</w:t>
      </w:r>
      <w:r>
        <w:rPr>
          <w:rFonts w:ascii="Tahoma" w:hAnsi="Tahoma" w:cs="Tahoma"/>
        </w:rPr>
        <w:t>a</w:t>
      </w:r>
      <w:r w:rsidRPr="005D654E">
        <w:rPr>
          <w:rFonts w:ascii="Tahoma" w:hAnsi="Tahoma" w:cs="Tahoma"/>
        </w:rPr>
        <w:t>, stehtana na</w:t>
      </w:r>
      <w:r>
        <w:rPr>
          <w:rFonts w:ascii="Tahoma" w:hAnsi="Tahoma" w:cs="Tahoma"/>
        </w:rPr>
        <w:t xml:space="preserve"> </w:t>
      </w:r>
      <w:r w:rsidRPr="005D654E">
        <w:rPr>
          <w:rFonts w:ascii="Tahoma" w:hAnsi="Tahoma" w:cs="Tahoma"/>
        </w:rPr>
        <w:t>uradno umerjen</w:t>
      </w:r>
      <w:r>
        <w:rPr>
          <w:rFonts w:ascii="Tahoma" w:hAnsi="Tahoma" w:cs="Tahoma"/>
        </w:rPr>
        <w:t>i</w:t>
      </w:r>
      <w:r w:rsidRPr="005D654E">
        <w:rPr>
          <w:rFonts w:ascii="Tahoma" w:hAnsi="Tahoma" w:cs="Tahoma"/>
        </w:rPr>
        <w:t xml:space="preserve"> tehtnici</w:t>
      </w:r>
      <w:r>
        <w:rPr>
          <w:rFonts w:ascii="Tahoma" w:hAnsi="Tahoma" w:cs="Tahoma"/>
        </w:rPr>
        <w:t xml:space="preserve"> </w:t>
      </w:r>
      <w:r w:rsidRPr="005D654E">
        <w:rPr>
          <w:rFonts w:ascii="Tahoma" w:hAnsi="Tahoma" w:cs="Tahoma"/>
        </w:rPr>
        <w:t>na lokaciji RCERO Ljubljana.</w:t>
      </w:r>
    </w:p>
    <w:p w14:paraId="18D991B9" w14:textId="77777777" w:rsidR="00BB4F43" w:rsidRPr="005D654E" w:rsidRDefault="00BB4F43" w:rsidP="0063302D">
      <w:pPr>
        <w:keepNext/>
        <w:keepLines/>
        <w:jc w:val="both"/>
        <w:rPr>
          <w:rFonts w:ascii="Tahoma" w:hAnsi="Tahoma" w:cs="Tahoma"/>
        </w:rPr>
      </w:pPr>
    </w:p>
    <w:p w14:paraId="6DB82B83" w14:textId="77777777" w:rsidR="00BB4F43" w:rsidRPr="005D654E" w:rsidRDefault="00BB4F43" w:rsidP="0063302D">
      <w:pPr>
        <w:keepNext/>
        <w:keepLines/>
        <w:jc w:val="both"/>
        <w:rPr>
          <w:rFonts w:ascii="Tahoma" w:hAnsi="Tahoma" w:cs="Tahoma"/>
        </w:rPr>
      </w:pPr>
      <w:r w:rsidRPr="005D654E">
        <w:rPr>
          <w:rFonts w:ascii="Tahoma" w:hAnsi="Tahoma" w:cs="Tahoma"/>
        </w:rPr>
        <w:t>Za prevzem in odvoz produkt</w:t>
      </w:r>
      <w:r>
        <w:rPr>
          <w:rFonts w:ascii="Tahoma" w:hAnsi="Tahoma" w:cs="Tahoma"/>
        </w:rPr>
        <w:t>a</w:t>
      </w:r>
      <w:r w:rsidRPr="005D654E">
        <w:rPr>
          <w:rFonts w:ascii="Tahoma" w:hAnsi="Tahoma" w:cs="Tahoma"/>
        </w:rPr>
        <w:t xml:space="preserve"> bo zadolžen </w:t>
      </w:r>
      <w:r w:rsidRPr="00162521">
        <w:rPr>
          <w:rFonts w:ascii="Tahoma" w:hAnsi="Tahoma" w:cs="Tahoma"/>
        </w:rPr>
        <w:t>vsak od izbranih ponudnikov</w:t>
      </w:r>
      <w:r w:rsidRPr="005D654E">
        <w:rPr>
          <w:rFonts w:ascii="Tahoma" w:hAnsi="Tahoma" w:cs="Tahoma"/>
        </w:rPr>
        <w:t xml:space="preserve">, ki bo moral pri izvajanju storitve upoštevati veljavna navodila in pogoje na lokaciji RCERO Ljubljana, </w:t>
      </w:r>
      <w:r>
        <w:rPr>
          <w:rFonts w:ascii="Tahoma" w:hAnsi="Tahoma" w:cs="Tahoma"/>
        </w:rPr>
        <w:t xml:space="preserve">s katerimi bo naročnik seznanil izbrane ponudnike pred pričetkom izvajanja storitev po okvirnem sporazumu in po potrebi tudi tekom veljavnosti sporazuma. </w:t>
      </w:r>
    </w:p>
    <w:p w14:paraId="4D6A4177" w14:textId="77777777" w:rsidR="00BB4F43" w:rsidRPr="005D654E" w:rsidRDefault="00BB4F43" w:rsidP="0063302D">
      <w:pPr>
        <w:keepNext/>
        <w:keepLines/>
        <w:jc w:val="both"/>
        <w:rPr>
          <w:rFonts w:ascii="Tahoma" w:hAnsi="Tahoma" w:cs="Tahoma"/>
        </w:rPr>
      </w:pPr>
    </w:p>
    <w:p w14:paraId="005E5C42" w14:textId="77777777" w:rsidR="00BB4F43" w:rsidRDefault="00BB4F43" w:rsidP="0063302D">
      <w:pPr>
        <w:keepNext/>
        <w:keepLines/>
        <w:jc w:val="both"/>
        <w:rPr>
          <w:rFonts w:ascii="Tahoma" w:hAnsi="Tahoma" w:cs="Tahoma"/>
        </w:rPr>
      </w:pPr>
      <w:r w:rsidRPr="005D654E">
        <w:rPr>
          <w:rFonts w:ascii="Tahoma" w:hAnsi="Tahoma" w:cs="Tahoma"/>
        </w:rPr>
        <w:t>Nakladanje</w:t>
      </w:r>
      <w:r>
        <w:rPr>
          <w:rFonts w:ascii="Tahoma" w:hAnsi="Tahoma" w:cs="Tahoma"/>
        </w:rPr>
        <w:t xml:space="preserve"> produkta</w:t>
      </w:r>
      <w:r w:rsidRPr="005D654E">
        <w:rPr>
          <w:rFonts w:ascii="Tahoma" w:hAnsi="Tahoma" w:cs="Tahoma"/>
        </w:rPr>
        <w:t xml:space="preserve"> in izdajo tehtalnih listov bo zagotovil naročnik.</w:t>
      </w:r>
      <w:r>
        <w:rPr>
          <w:rFonts w:ascii="Tahoma" w:hAnsi="Tahoma" w:cs="Tahoma"/>
        </w:rPr>
        <w:t xml:space="preserve"> P</w:t>
      </w:r>
      <w:r w:rsidRPr="005D654E">
        <w:rPr>
          <w:rFonts w:ascii="Tahoma" w:hAnsi="Tahoma" w:cs="Tahoma"/>
        </w:rPr>
        <w:t>rodukt se prevzema na oddajnih mestih v obratu MBO RCERO Ljubljana, vsak delovni dan</w:t>
      </w:r>
      <w:r>
        <w:rPr>
          <w:rFonts w:ascii="Tahoma" w:hAnsi="Tahoma" w:cs="Tahoma"/>
        </w:rPr>
        <w:t>, od ponedeljka do petka</w:t>
      </w:r>
      <w:r w:rsidR="0045383F">
        <w:rPr>
          <w:rFonts w:ascii="Tahoma" w:hAnsi="Tahoma" w:cs="Tahoma"/>
        </w:rPr>
        <w:t xml:space="preserve"> </w:t>
      </w:r>
      <w:r w:rsidR="0045383F" w:rsidRPr="003A6A9D">
        <w:rPr>
          <w:rFonts w:ascii="Tahoma" w:hAnsi="Tahoma" w:cs="Tahoma"/>
        </w:rPr>
        <w:t>ter izven praznikov in drugih dela prostih dni, ki veljajo v Republiki Sloveniji</w:t>
      </w:r>
      <w:r>
        <w:rPr>
          <w:rFonts w:ascii="Tahoma" w:hAnsi="Tahoma" w:cs="Tahoma"/>
        </w:rPr>
        <w:t>. Sprejem vozil na vhodni tehtnici je med 6</w:t>
      </w:r>
      <w:r w:rsidRPr="005D654E">
        <w:rPr>
          <w:rFonts w:ascii="Tahoma" w:hAnsi="Tahoma" w:cs="Tahoma"/>
        </w:rPr>
        <w:t xml:space="preserve">.00 </w:t>
      </w:r>
      <w:r>
        <w:rPr>
          <w:rFonts w:ascii="Tahoma" w:hAnsi="Tahoma" w:cs="Tahoma"/>
        </w:rPr>
        <w:t>in</w:t>
      </w:r>
      <w:r w:rsidRPr="005D654E">
        <w:rPr>
          <w:rFonts w:ascii="Tahoma" w:hAnsi="Tahoma" w:cs="Tahoma"/>
        </w:rPr>
        <w:t xml:space="preserve"> </w:t>
      </w:r>
      <w:r w:rsidR="00AC4341">
        <w:rPr>
          <w:rFonts w:ascii="Tahoma" w:hAnsi="Tahoma" w:cs="Tahoma"/>
        </w:rPr>
        <w:t>17</w:t>
      </w:r>
      <w:r w:rsidRPr="005D654E">
        <w:rPr>
          <w:rFonts w:ascii="Tahoma" w:hAnsi="Tahoma" w:cs="Tahoma"/>
        </w:rPr>
        <w:t>.</w:t>
      </w:r>
      <w:r w:rsidR="00AC4341">
        <w:rPr>
          <w:rFonts w:ascii="Tahoma" w:hAnsi="Tahoma" w:cs="Tahoma"/>
        </w:rPr>
        <w:t>15</w:t>
      </w:r>
      <w:r w:rsidRPr="005D654E">
        <w:rPr>
          <w:rFonts w:ascii="Tahoma" w:hAnsi="Tahoma" w:cs="Tahoma"/>
        </w:rPr>
        <w:t xml:space="preserve"> ur</w:t>
      </w:r>
      <w:r>
        <w:rPr>
          <w:rFonts w:ascii="Tahoma" w:hAnsi="Tahoma" w:cs="Tahoma"/>
        </w:rPr>
        <w:t>o oziroma v skladu z najavo naročnika. Nakladanje produkta ob sobotah je možno po predhodnem dogovoru</w:t>
      </w:r>
      <w:r w:rsidRPr="005D654E">
        <w:rPr>
          <w:rFonts w:ascii="Tahoma" w:hAnsi="Tahoma" w:cs="Tahoma"/>
        </w:rPr>
        <w:t xml:space="preserve">. </w:t>
      </w:r>
    </w:p>
    <w:p w14:paraId="3F060447" w14:textId="77777777" w:rsidR="00BB4F43" w:rsidRDefault="00BB4F43" w:rsidP="0063302D">
      <w:pPr>
        <w:keepNext/>
        <w:keepLines/>
        <w:jc w:val="both"/>
        <w:rPr>
          <w:rFonts w:ascii="Tahoma" w:hAnsi="Tahoma" w:cs="Tahoma"/>
          <w:b/>
        </w:rPr>
      </w:pPr>
    </w:p>
    <w:p w14:paraId="64DEE964" w14:textId="77777777" w:rsidR="00E937B2" w:rsidRPr="00841111" w:rsidRDefault="00E937B2" w:rsidP="0063302D">
      <w:pPr>
        <w:keepNext/>
        <w:keepLines/>
        <w:numPr>
          <w:ilvl w:val="1"/>
          <w:numId w:val="2"/>
        </w:numPr>
        <w:jc w:val="both"/>
        <w:rPr>
          <w:rFonts w:ascii="Tahoma" w:hAnsi="Tahoma" w:cs="Tahoma"/>
          <w:b/>
        </w:rPr>
      </w:pPr>
      <w:r w:rsidRPr="00841111">
        <w:rPr>
          <w:rFonts w:ascii="Tahoma" w:hAnsi="Tahoma" w:cs="Tahoma"/>
          <w:b/>
        </w:rPr>
        <w:t>Zagotavljanje varnosti in zdravja pri delu</w:t>
      </w:r>
    </w:p>
    <w:p w14:paraId="56AC8222" w14:textId="77777777" w:rsidR="00E937B2" w:rsidRPr="00C8579C" w:rsidRDefault="00E937B2" w:rsidP="0063302D">
      <w:pPr>
        <w:keepNext/>
        <w:keepLines/>
        <w:jc w:val="both"/>
        <w:rPr>
          <w:rFonts w:ascii="Tahoma" w:hAnsi="Tahoma" w:cs="Tahoma"/>
        </w:rPr>
      </w:pPr>
    </w:p>
    <w:p w14:paraId="33094644" w14:textId="77777777" w:rsidR="00E937B2" w:rsidRDefault="00E937B2" w:rsidP="0063302D">
      <w:pPr>
        <w:keepNext/>
        <w:keepLines/>
        <w:jc w:val="both"/>
        <w:rPr>
          <w:rFonts w:ascii="Tahoma" w:hAnsi="Tahoma" w:cs="Tahoma"/>
        </w:rPr>
      </w:pPr>
      <w:r w:rsidRPr="00C8579C">
        <w:rPr>
          <w:rFonts w:ascii="Tahoma" w:hAnsi="Tahoma" w:cs="Tahoma"/>
        </w:rPr>
        <w:t>Izbrani izvajalec bo moral dosledno upoštevati določbe Uredbe o zagotavljanju varnosti in zdravja pri delu na začasnih in premičnih gradbiščih (Ur. l. RS, št.</w:t>
      </w:r>
      <w:r w:rsidR="00CC7C3C">
        <w:rPr>
          <w:rFonts w:ascii="Tahoma" w:hAnsi="Tahoma" w:cs="Tahoma"/>
        </w:rPr>
        <w:t xml:space="preserve"> 83/05</w:t>
      </w:r>
      <w:r w:rsidR="00B25DEB" w:rsidRPr="00B25DEB">
        <w:rPr>
          <w:rFonts w:ascii="Tahoma" w:hAnsi="Tahoma" w:cs="Tahoma"/>
          <w:bCs/>
        </w:rPr>
        <w:t xml:space="preserve"> in </w:t>
      </w:r>
      <w:r w:rsidR="00CC7C3C">
        <w:rPr>
          <w:rFonts w:ascii="Tahoma" w:hAnsi="Tahoma" w:cs="Tahoma"/>
          <w:bCs/>
        </w:rPr>
        <w:t>43/11</w:t>
      </w:r>
      <w:r w:rsidR="00B25DEB" w:rsidRPr="00B25DEB">
        <w:rPr>
          <w:rFonts w:ascii="Tahoma" w:hAnsi="Tahoma" w:cs="Tahoma"/>
          <w:bCs/>
        </w:rPr>
        <w:t xml:space="preserve"> – ZVZD-1</w:t>
      </w:r>
      <w:r w:rsidRPr="00C8579C">
        <w:rPr>
          <w:rFonts w:ascii="Tahoma" w:hAnsi="Tahoma" w:cs="Tahoma"/>
        </w:rPr>
        <w:t xml:space="preserve">) ter ob sklenitvi okvirnega sporazuma z naročnikom skleniti tudi Pisni sporazum, ki ureja skupne varstvene ukrepe za zagotavljanje varstva in zdravja pri delu, ki jih je potrebno upoštevati na lokaciji RCERO Ljubljana oziroma MBO RCERO Ljubljana. Nespoštovanje določil je razlog za prekinitev okvirnega sporazuma. </w:t>
      </w:r>
    </w:p>
    <w:p w14:paraId="05D97879" w14:textId="77777777" w:rsidR="00E937B2" w:rsidRPr="00C8579C" w:rsidRDefault="00E937B2" w:rsidP="0063302D">
      <w:pPr>
        <w:keepNext/>
        <w:keepLines/>
        <w:jc w:val="both"/>
        <w:rPr>
          <w:rFonts w:ascii="Tahoma" w:hAnsi="Tahoma" w:cs="Tahoma"/>
        </w:rPr>
      </w:pPr>
    </w:p>
    <w:p w14:paraId="02EF5E4D" w14:textId="77777777" w:rsidR="00404AFE" w:rsidRPr="00841111" w:rsidRDefault="00520933" w:rsidP="0063302D">
      <w:pPr>
        <w:keepNext/>
        <w:keepLines/>
        <w:numPr>
          <w:ilvl w:val="1"/>
          <w:numId w:val="2"/>
        </w:numPr>
        <w:jc w:val="both"/>
        <w:rPr>
          <w:rFonts w:ascii="Tahoma" w:hAnsi="Tahoma" w:cs="Tahoma"/>
          <w:b/>
        </w:rPr>
      </w:pPr>
      <w:r>
        <w:rPr>
          <w:rFonts w:ascii="Tahoma" w:hAnsi="Tahoma" w:cs="Tahoma"/>
          <w:b/>
        </w:rPr>
        <w:t xml:space="preserve">Ogled produkta na lokaciji naročnika </w:t>
      </w:r>
    </w:p>
    <w:p w14:paraId="3401671F" w14:textId="77777777" w:rsidR="001360A5" w:rsidRPr="00C8579C" w:rsidRDefault="001360A5" w:rsidP="0063302D">
      <w:pPr>
        <w:keepNext/>
        <w:keepLines/>
        <w:jc w:val="both"/>
        <w:rPr>
          <w:rFonts w:ascii="Tahoma" w:hAnsi="Tahoma" w:cs="Tahoma"/>
        </w:rPr>
      </w:pPr>
    </w:p>
    <w:p w14:paraId="34DDDE1E" w14:textId="77777777" w:rsidR="002A0B40" w:rsidRDefault="00CD5A2B" w:rsidP="0063302D">
      <w:pPr>
        <w:keepNext/>
        <w:keepLines/>
        <w:jc w:val="both"/>
        <w:rPr>
          <w:rFonts w:ascii="Tahoma" w:hAnsi="Tahoma" w:cs="Tahoma"/>
        </w:rPr>
      </w:pPr>
      <w:r w:rsidRPr="00C8579C">
        <w:rPr>
          <w:rFonts w:ascii="Tahoma" w:hAnsi="Tahoma" w:cs="Tahoma"/>
        </w:rPr>
        <w:t xml:space="preserve">Neodvisno od podatkov, ki so vsebovani v razpisni dokumentaciji, lahko </w:t>
      </w:r>
      <w:r w:rsidR="00540BFA" w:rsidRPr="00C8579C">
        <w:rPr>
          <w:rFonts w:ascii="Tahoma" w:hAnsi="Tahoma" w:cs="Tahoma"/>
        </w:rPr>
        <w:t>zainteresirani ponudniki</w:t>
      </w:r>
      <w:r w:rsidR="004607A5" w:rsidRPr="00C8579C">
        <w:rPr>
          <w:rFonts w:ascii="Tahoma" w:hAnsi="Tahoma" w:cs="Tahoma"/>
        </w:rPr>
        <w:t xml:space="preserve"> </w:t>
      </w:r>
      <w:r w:rsidRPr="00C8579C">
        <w:rPr>
          <w:rFonts w:ascii="Tahoma" w:hAnsi="Tahoma" w:cs="Tahoma"/>
        </w:rPr>
        <w:t>pred oddajo ponudbe pridobi</w:t>
      </w:r>
      <w:r w:rsidR="00540BFA" w:rsidRPr="00C8579C">
        <w:rPr>
          <w:rFonts w:ascii="Tahoma" w:hAnsi="Tahoma" w:cs="Tahoma"/>
        </w:rPr>
        <w:t>jo</w:t>
      </w:r>
      <w:r w:rsidRPr="00C8579C">
        <w:rPr>
          <w:rFonts w:ascii="Tahoma" w:hAnsi="Tahoma" w:cs="Tahoma"/>
        </w:rPr>
        <w:t xml:space="preserve"> morebitne </w:t>
      </w:r>
      <w:r w:rsidR="00205398" w:rsidRPr="00C8579C">
        <w:rPr>
          <w:rFonts w:ascii="Tahoma" w:hAnsi="Tahoma" w:cs="Tahoma"/>
        </w:rPr>
        <w:t>druge</w:t>
      </w:r>
      <w:r w:rsidRPr="00C8579C">
        <w:rPr>
          <w:rFonts w:ascii="Tahoma" w:hAnsi="Tahoma" w:cs="Tahoma"/>
        </w:rPr>
        <w:t xml:space="preserve"> podatke, ki se nanašajo na izvedbo </w:t>
      </w:r>
      <w:r w:rsidR="00540BFA" w:rsidRPr="00C8579C">
        <w:rPr>
          <w:rFonts w:ascii="Tahoma" w:hAnsi="Tahoma" w:cs="Tahoma"/>
        </w:rPr>
        <w:t xml:space="preserve">storitev </w:t>
      </w:r>
      <w:r w:rsidRPr="00C8579C">
        <w:rPr>
          <w:rFonts w:ascii="Tahoma" w:hAnsi="Tahoma" w:cs="Tahoma"/>
        </w:rPr>
        <w:t>po tej razpisni dokumentaciji in ki lahko vplivajo na ponudnikovo ceno ali ponudnikove obveznosti in izvedbene zmogljivosti ter se seznani z dejanskimi razmerami v obratu MBO RCERO Ljubljana.</w:t>
      </w:r>
    </w:p>
    <w:p w14:paraId="3E9EE4D0" w14:textId="77777777" w:rsidR="00CD5A2B" w:rsidRPr="00C8579C" w:rsidRDefault="00CD5A2B" w:rsidP="0063302D">
      <w:pPr>
        <w:keepNext/>
        <w:keepLines/>
        <w:jc w:val="both"/>
        <w:rPr>
          <w:rFonts w:ascii="Tahoma" w:hAnsi="Tahoma" w:cs="Tahoma"/>
        </w:rPr>
      </w:pPr>
      <w:r w:rsidRPr="00C8579C">
        <w:rPr>
          <w:rFonts w:ascii="Tahoma" w:hAnsi="Tahoma" w:cs="Tahoma"/>
        </w:rPr>
        <w:t xml:space="preserve"> </w:t>
      </w:r>
    </w:p>
    <w:p w14:paraId="70BCD713" w14:textId="77777777" w:rsidR="00CD5A2B" w:rsidRPr="00C8579C" w:rsidRDefault="00CD5A2B" w:rsidP="0063302D">
      <w:pPr>
        <w:keepNext/>
        <w:keepLines/>
        <w:jc w:val="both"/>
        <w:rPr>
          <w:rFonts w:ascii="Tahoma" w:hAnsi="Tahoma" w:cs="Tahoma"/>
        </w:rPr>
      </w:pPr>
      <w:r w:rsidRPr="00C8579C">
        <w:rPr>
          <w:rFonts w:ascii="Tahoma" w:hAnsi="Tahoma" w:cs="Tahoma"/>
        </w:rPr>
        <w:t xml:space="preserve">Naročnik bo v ta namen ločeno organiziral </w:t>
      </w:r>
      <w:r w:rsidR="00520933">
        <w:rPr>
          <w:rFonts w:ascii="Tahoma" w:hAnsi="Tahoma" w:cs="Tahoma"/>
        </w:rPr>
        <w:t>oglede produkta</w:t>
      </w:r>
      <w:r w:rsidR="00520933" w:rsidRPr="00C8579C">
        <w:rPr>
          <w:rFonts w:ascii="Tahoma" w:hAnsi="Tahoma" w:cs="Tahoma"/>
        </w:rPr>
        <w:t xml:space="preserve"> </w:t>
      </w:r>
      <w:r w:rsidRPr="00C8579C">
        <w:rPr>
          <w:rFonts w:ascii="Tahoma" w:hAnsi="Tahoma" w:cs="Tahoma"/>
        </w:rPr>
        <w:t xml:space="preserve">z zainteresiranimi </w:t>
      </w:r>
      <w:r w:rsidR="00540BFA" w:rsidRPr="00C8579C">
        <w:rPr>
          <w:rFonts w:ascii="Tahoma" w:hAnsi="Tahoma" w:cs="Tahoma"/>
        </w:rPr>
        <w:t>ponudniki</w:t>
      </w:r>
      <w:r w:rsidR="003F441A" w:rsidRPr="00C8579C">
        <w:rPr>
          <w:rFonts w:ascii="Tahoma" w:hAnsi="Tahoma" w:cs="Tahoma"/>
        </w:rPr>
        <w:t xml:space="preserve"> </w:t>
      </w:r>
      <w:r w:rsidRPr="00C8579C">
        <w:rPr>
          <w:rFonts w:ascii="Tahoma" w:hAnsi="Tahoma" w:cs="Tahoma"/>
        </w:rPr>
        <w:t>na</w:t>
      </w:r>
      <w:r w:rsidRPr="00C8579C">
        <w:rPr>
          <w:rFonts w:ascii="Tahoma" w:hAnsi="Tahoma" w:cs="Tahoma"/>
          <w:bCs/>
        </w:rPr>
        <w:t xml:space="preserve"> lokaciji obrata MBO RCERO Ljubljana</w:t>
      </w:r>
      <w:r w:rsidRPr="00C8579C">
        <w:rPr>
          <w:rFonts w:ascii="Tahoma" w:hAnsi="Tahoma" w:cs="Tahoma"/>
        </w:rPr>
        <w:t xml:space="preserve">. </w:t>
      </w:r>
      <w:r w:rsidR="00540BFA" w:rsidRPr="00C8579C">
        <w:rPr>
          <w:rFonts w:ascii="Tahoma" w:hAnsi="Tahoma" w:cs="Tahoma"/>
        </w:rPr>
        <w:t xml:space="preserve">Ponudniki </w:t>
      </w:r>
      <w:r w:rsidRPr="00C8579C">
        <w:rPr>
          <w:rFonts w:ascii="Tahoma" w:hAnsi="Tahoma" w:cs="Tahoma"/>
        </w:rPr>
        <w:t>lahko kontaktira</w:t>
      </w:r>
      <w:r w:rsidR="00540BFA" w:rsidRPr="00C8579C">
        <w:rPr>
          <w:rFonts w:ascii="Tahoma" w:hAnsi="Tahoma" w:cs="Tahoma"/>
        </w:rPr>
        <w:t>jo</w:t>
      </w:r>
      <w:r w:rsidRPr="00C8579C">
        <w:rPr>
          <w:rFonts w:ascii="Tahoma" w:hAnsi="Tahoma" w:cs="Tahoma"/>
        </w:rPr>
        <w:t xml:space="preserve"> predstavnika naročnika in se dogovori</w:t>
      </w:r>
      <w:r w:rsidR="00540BFA" w:rsidRPr="00C8579C">
        <w:rPr>
          <w:rFonts w:ascii="Tahoma" w:hAnsi="Tahoma" w:cs="Tahoma"/>
        </w:rPr>
        <w:t>jo</w:t>
      </w:r>
      <w:r w:rsidRPr="00C8579C">
        <w:rPr>
          <w:rFonts w:ascii="Tahoma" w:hAnsi="Tahoma" w:cs="Tahoma"/>
        </w:rPr>
        <w:t xml:space="preserve"> za sestanek najkasneje do datuma, določenega za postavljanje vprašanj na Portalu javnih naročil</w:t>
      </w:r>
      <w:r w:rsidR="00343206" w:rsidRPr="00C8579C">
        <w:rPr>
          <w:rFonts w:ascii="Tahoma" w:hAnsi="Tahoma" w:cs="Tahoma"/>
        </w:rPr>
        <w:t>.</w:t>
      </w:r>
      <w:r w:rsidRPr="00C8579C">
        <w:rPr>
          <w:rFonts w:ascii="Tahoma" w:hAnsi="Tahoma" w:cs="Tahoma"/>
        </w:rPr>
        <w:t xml:space="preserve"> </w:t>
      </w:r>
    </w:p>
    <w:p w14:paraId="1793FA1A" w14:textId="77777777" w:rsidR="00CD5A2B" w:rsidRPr="00C8579C" w:rsidRDefault="00CD5A2B" w:rsidP="0063302D">
      <w:pPr>
        <w:keepNext/>
        <w:keepLines/>
        <w:jc w:val="both"/>
        <w:rPr>
          <w:rFonts w:ascii="Tahoma" w:hAnsi="Tahoma" w:cs="Tahoma"/>
        </w:rPr>
      </w:pPr>
    </w:p>
    <w:p w14:paraId="22EE7736" w14:textId="1CB97AB2" w:rsidR="00CD5A2B" w:rsidRDefault="00CD5A2B" w:rsidP="0063302D">
      <w:pPr>
        <w:keepNext/>
        <w:keepLines/>
        <w:jc w:val="both"/>
        <w:rPr>
          <w:rFonts w:ascii="Tahoma" w:hAnsi="Tahoma" w:cs="Tahoma"/>
        </w:rPr>
      </w:pPr>
      <w:r w:rsidRPr="00362702">
        <w:rPr>
          <w:rFonts w:ascii="Tahoma" w:hAnsi="Tahoma" w:cs="Tahoma"/>
        </w:rPr>
        <w:t xml:space="preserve">Kontaktna oseba za izvedbo sestanka in terenskega ogleda je g. </w:t>
      </w:r>
      <w:r w:rsidR="00BB4F43">
        <w:rPr>
          <w:rFonts w:ascii="Tahoma" w:hAnsi="Tahoma" w:cs="Tahoma"/>
        </w:rPr>
        <w:t>Jan Poglajen</w:t>
      </w:r>
      <w:r w:rsidRPr="00362702">
        <w:rPr>
          <w:rFonts w:ascii="Tahoma" w:hAnsi="Tahoma" w:cs="Tahoma"/>
        </w:rPr>
        <w:t xml:space="preserve">, elektronska pošta: </w:t>
      </w:r>
      <w:r w:rsidR="00BB4F43">
        <w:rPr>
          <w:rStyle w:val="Hiperpovezava"/>
          <w:rFonts w:ascii="Tahoma" w:hAnsi="Tahoma" w:cs="Tahoma"/>
        </w:rPr>
        <w:t>jan.poglajen</w:t>
      </w:r>
      <w:r w:rsidR="00362702" w:rsidRPr="00362702">
        <w:rPr>
          <w:rStyle w:val="Hiperpovezava"/>
          <w:rFonts w:ascii="Tahoma" w:hAnsi="Tahoma" w:cs="Tahoma"/>
        </w:rPr>
        <w:t>@vokasnaga.si</w:t>
      </w:r>
      <w:r w:rsidRPr="00362702">
        <w:rPr>
          <w:rFonts w:ascii="Tahoma" w:hAnsi="Tahoma" w:cs="Tahoma"/>
        </w:rPr>
        <w:t xml:space="preserve">, </w:t>
      </w:r>
      <w:r w:rsidR="00514460" w:rsidRPr="00362702">
        <w:rPr>
          <w:rFonts w:ascii="Tahoma" w:hAnsi="Tahoma" w:cs="Tahoma"/>
        </w:rPr>
        <w:t xml:space="preserve">telefon: 01 </w:t>
      </w:r>
      <w:r w:rsidR="006B1D03">
        <w:rPr>
          <w:rFonts w:ascii="Tahoma" w:hAnsi="Tahoma" w:cs="Tahoma"/>
        </w:rPr>
        <w:t>5808 028</w:t>
      </w:r>
      <w:r w:rsidR="00362702" w:rsidRPr="00362702">
        <w:rPr>
          <w:rFonts w:ascii="Tahoma" w:hAnsi="Tahoma" w:cs="Tahoma"/>
        </w:rPr>
        <w:t xml:space="preserve"> </w:t>
      </w:r>
      <w:r w:rsidR="00514460" w:rsidRPr="00362702">
        <w:rPr>
          <w:rFonts w:ascii="Tahoma" w:hAnsi="Tahoma" w:cs="Tahoma"/>
        </w:rPr>
        <w:t>ali</w:t>
      </w:r>
      <w:r w:rsidR="00356B57" w:rsidRPr="00362702">
        <w:rPr>
          <w:rFonts w:ascii="Tahoma" w:hAnsi="Tahoma" w:cs="Tahoma"/>
        </w:rPr>
        <w:t xml:space="preserve"> </w:t>
      </w:r>
      <w:r w:rsidR="00BB4F43">
        <w:rPr>
          <w:rFonts w:ascii="Tahoma" w:hAnsi="Tahoma" w:cs="Tahoma"/>
        </w:rPr>
        <w:t>051 224 824</w:t>
      </w:r>
      <w:r w:rsidRPr="00362702">
        <w:rPr>
          <w:rFonts w:ascii="Tahoma" w:hAnsi="Tahoma" w:cs="Tahoma"/>
        </w:rPr>
        <w:t>.</w:t>
      </w:r>
    </w:p>
    <w:p w14:paraId="31601C33" w14:textId="77777777" w:rsidR="003124D0" w:rsidRPr="00C8579C" w:rsidRDefault="003124D0" w:rsidP="0063302D">
      <w:pPr>
        <w:keepNext/>
        <w:keepLines/>
        <w:jc w:val="both"/>
        <w:rPr>
          <w:rFonts w:ascii="Tahoma" w:hAnsi="Tahoma" w:cs="Tahoma"/>
        </w:rPr>
      </w:pPr>
    </w:p>
    <w:p w14:paraId="4F26923D" w14:textId="77777777" w:rsidR="00065E94" w:rsidRDefault="00540BFA" w:rsidP="0063302D">
      <w:pPr>
        <w:keepNext/>
        <w:keepLines/>
        <w:jc w:val="both"/>
        <w:rPr>
          <w:rFonts w:ascii="Tahoma" w:hAnsi="Tahoma" w:cs="Tahoma"/>
        </w:rPr>
      </w:pPr>
      <w:r w:rsidRPr="00C8579C">
        <w:rPr>
          <w:rFonts w:ascii="Tahoma" w:hAnsi="Tahoma" w:cs="Tahoma"/>
        </w:rPr>
        <w:t>Ponudnik</w:t>
      </w:r>
      <w:r w:rsidR="003F441A" w:rsidRPr="00C8579C">
        <w:rPr>
          <w:rFonts w:ascii="Tahoma" w:hAnsi="Tahoma" w:cs="Tahoma"/>
        </w:rPr>
        <w:t xml:space="preserve"> </w:t>
      </w:r>
      <w:r w:rsidR="00CD5A2B" w:rsidRPr="00C8579C">
        <w:rPr>
          <w:rFonts w:ascii="Tahoma" w:hAnsi="Tahoma" w:cs="Tahoma"/>
        </w:rPr>
        <w:t xml:space="preserve">ne bo upravičen do povečanja cene, ki bi ga utemeljeval s tem, da ni bil polno obveščen o pogojih, ki se nanašajo na predmetne storitve. </w:t>
      </w:r>
    </w:p>
    <w:p w14:paraId="44851E25" w14:textId="5369E3D5" w:rsidR="001B6A28" w:rsidRDefault="001B6A28" w:rsidP="0063302D">
      <w:pPr>
        <w:keepNext/>
        <w:keepLines/>
        <w:jc w:val="both"/>
        <w:rPr>
          <w:rFonts w:ascii="Tahoma" w:hAnsi="Tahoma" w:cs="Tahoma"/>
        </w:rPr>
      </w:pPr>
    </w:p>
    <w:p w14:paraId="41E252A0" w14:textId="77777777" w:rsidR="007C70A1" w:rsidRPr="00C8579C" w:rsidRDefault="009F4E76" w:rsidP="0063302D">
      <w:pPr>
        <w:keepNext/>
        <w:keepLines/>
        <w:numPr>
          <w:ilvl w:val="0"/>
          <w:numId w:val="2"/>
        </w:numPr>
        <w:jc w:val="both"/>
        <w:rPr>
          <w:rFonts w:ascii="Tahoma" w:hAnsi="Tahoma" w:cs="Tahoma"/>
          <w:b/>
          <w:sz w:val="24"/>
        </w:rPr>
      </w:pPr>
      <w:r w:rsidRPr="00C8579C">
        <w:rPr>
          <w:rFonts w:ascii="Tahoma" w:hAnsi="Tahoma" w:cs="Tahoma"/>
          <w:b/>
          <w:sz w:val="24"/>
        </w:rPr>
        <w:t xml:space="preserve">UGOTAVLJANJE SPOSOBNOSTI </w:t>
      </w:r>
    </w:p>
    <w:p w14:paraId="22888E28" w14:textId="77777777" w:rsidR="007C70A1" w:rsidRPr="00C8579C" w:rsidRDefault="007C70A1" w:rsidP="0063302D">
      <w:pPr>
        <w:keepNext/>
        <w:keepLines/>
        <w:jc w:val="both"/>
        <w:rPr>
          <w:rFonts w:ascii="Tahoma" w:hAnsi="Tahoma" w:cs="Tahoma"/>
        </w:rPr>
      </w:pPr>
    </w:p>
    <w:p w14:paraId="6BC259B0" w14:textId="77777777" w:rsidR="00C53A34" w:rsidRPr="00C8579C" w:rsidRDefault="00C53A34" w:rsidP="0063302D">
      <w:pPr>
        <w:keepNext/>
        <w:keepLines/>
        <w:numPr>
          <w:ilvl w:val="0"/>
          <w:numId w:val="18"/>
        </w:numPr>
        <w:jc w:val="both"/>
        <w:rPr>
          <w:rFonts w:ascii="Tahoma" w:hAnsi="Tahoma" w:cs="Tahoma"/>
          <w:b/>
        </w:rPr>
      </w:pPr>
      <w:r w:rsidRPr="00C8579C">
        <w:rPr>
          <w:rFonts w:ascii="Tahoma" w:hAnsi="Tahoma" w:cs="Tahoma"/>
          <w:b/>
        </w:rPr>
        <w:t xml:space="preserve">Splošno: </w:t>
      </w:r>
    </w:p>
    <w:p w14:paraId="19F7A7E1" w14:textId="77777777" w:rsidR="00C53A34" w:rsidRPr="00C8579C" w:rsidRDefault="00C53A34" w:rsidP="0063302D">
      <w:pPr>
        <w:keepNext/>
        <w:keepLines/>
        <w:jc w:val="both"/>
        <w:rPr>
          <w:rFonts w:ascii="Tahoma" w:hAnsi="Tahoma" w:cs="Tahoma"/>
          <w:bCs/>
        </w:rPr>
      </w:pPr>
    </w:p>
    <w:p w14:paraId="52E681A0" w14:textId="77777777" w:rsidR="008E009F" w:rsidRPr="00285804" w:rsidRDefault="008E009F" w:rsidP="008E009F">
      <w:pPr>
        <w:keepNext/>
        <w:keepLines/>
        <w:jc w:val="both"/>
        <w:rPr>
          <w:rFonts w:ascii="Tahoma" w:hAnsi="Tahoma" w:cs="Tahoma"/>
          <w:bCs/>
        </w:rPr>
      </w:pPr>
      <w:r w:rsidRPr="00285804">
        <w:rPr>
          <w:rFonts w:ascii="Tahoma" w:hAnsi="Tahoma" w:cs="Tahoma"/>
          <w:bCs/>
        </w:rPr>
        <w:t xml:space="preserve">Za ugotavljanje sposobnosti mora ponudnik izpolnjevati pogoje in zahteve skladno z določbami ZJN-3, ter pogoje in zahteve, ki so določene v tej razpisni dokumentaciji. </w:t>
      </w:r>
    </w:p>
    <w:p w14:paraId="7007A6B2" w14:textId="77777777" w:rsidR="008E009F" w:rsidRPr="00285804" w:rsidRDefault="008E009F" w:rsidP="008E009F">
      <w:pPr>
        <w:keepNext/>
        <w:keepLines/>
        <w:jc w:val="both"/>
        <w:rPr>
          <w:rFonts w:ascii="Tahoma" w:hAnsi="Tahoma" w:cs="Tahoma"/>
          <w:bCs/>
        </w:rPr>
      </w:pPr>
    </w:p>
    <w:p w14:paraId="7092F71E" w14:textId="77777777" w:rsidR="008E009F" w:rsidRPr="00285804" w:rsidRDefault="008E009F" w:rsidP="008E009F">
      <w:pPr>
        <w:keepNext/>
        <w:keepLines/>
        <w:jc w:val="both"/>
        <w:rPr>
          <w:rFonts w:ascii="Tahoma" w:hAnsi="Tahoma" w:cs="Tahoma"/>
          <w:bCs/>
        </w:rPr>
      </w:pPr>
      <w:r w:rsidRPr="00285804">
        <w:rPr>
          <w:rFonts w:ascii="Tahoma" w:hAnsi="Tahoma" w:cs="Tahoma"/>
          <w:bCs/>
        </w:rPr>
        <w:lastRenderedPageBreak/>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511F2EDC" w14:textId="77777777" w:rsidR="008E009F" w:rsidRPr="00285804" w:rsidRDefault="008E009F" w:rsidP="008E009F">
      <w:pPr>
        <w:keepNext/>
        <w:keepLines/>
        <w:jc w:val="both"/>
        <w:rPr>
          <w:rFonts w:ascii="Tahoma" w:hAnsi="Tahoma" w:cs="Tahoma"/>
          <w:bCs/>
        </w:rPr>
      </w:pPr>
    </w:p>
    <w:p w14:paraId="34559C98" w14:textId="77777777" w:rsidR="008E009F" w:rsidRPr="00285804" w:rsidRDefault="008E009F" w:rsidP="008E009F">
      <w:pPr>
        <w:keepNext/>
        <w:keepLines/>
        <w:jc w:val="both"/>
        <w:rPr>
          <w:rFonts w:ascii="Tahoma" w:hAnsi="Tahoma" w:cs="Tahoma"/>
          <w:bCs/>
        </w:rPr>
      </w:pPr>
      <w:r w:rsidRPr="00285804">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5365318F" w14:textId="77777777" w:rsidR="008E009F" w:rsidRPr="00285804" w:rsidRDefault="008E009F" w:rsidP="008E009F">
      <w:pPr>
        <w:keepNext/>
        <w:keepLines/>
        <w:jc w:val="both"/>
        <w:rPr>
          <w:rFonts w:ascii="Tahoma" w:hAnsi="Tahoma" w:cs="Tahoma"/>
          <w:bCs/>
        </w:rPr>
      </w:pPr>
    </w:p>
    <w:p w14:paraId="3B58A33C" w14:textId="208B79AE" w:rsidR="00F25778" w:rsidRDefault="008E009F" w:rsidP="0063302D">
      <w:pPr>
        <w:keepNext/>
        <w:keepLines/>
        <w:jc w:val="both"/>
        <w:rPr>
          <w:rFonts w:ascii="Tahoma" w:hAnsi="Tahoma" w:cs="Tahoma"/>
          <w:bCs/>
          <w:i/>
        </w:rPr>
      </w:pPr>
      <w:r w:rsidRPr="00285804">
        <w:rPr>
          <w:rFonts w:ascii="Tahoma" w:hAnsi="Tahoma" w:cs="Tahoma"/>
          <w:bCs/>
        </w:rPr>
        <w:t xml:space="preserve">Naročnik je upravičen pred sprejemom odločitve o izbiri opraviti poizvedbe o izpolnjevanju pogojev in zahtev, zato si </w:t>
      </w:r>
      <w:r w:rsidRPr="00285804">
        <w:rPr>
          <w:rFonts w:ascii="Tahoma" w:hAnsi="Tahoma" w:cs="Tahoma"/>
          <w:b/>
          <w:bCs/>
        </w:rPr>
        <w:t>naročnik pridržuje pravico, da ponudnik na podlagi poziva naročnika v zahtevanem roku predloži dodatna dokazila o izpolnjevanju pogojev in zahtev v Poglavju</w:t>
      </w:r>
      <w:r w:rsidR="00B70998">
        <w:rPr>
          <w:rFonts w:ascii="Tahoma" w:hAnsi="Tahoma" w:cs="Tahoma"/>
          <w:b/>
          <w:bCs/>
        </w:rPr>
        <w:t xml:space="preserve"> </w:t>
      </w:r>
      <w:r w:rsidRPr="00285804">
        <w:rPr>
          <w:rFonts w:ascii="Tahoma" w:hAnsi="Tahoma" w:cs="Tahoma"/>
          <w:b/>
          <w:bCs/>
        </w:rPr>
        <w:t xml:space="preserve">3. </w:t>
      </w:r>
      <w:r w:rsidRPr="00285804">
        <w:rPr>
          <w:rFonts w:ascii="Tahoma" w:hAnsi="Tahoma" w:cs="Tahoma"/>
          <w:bCs/>
        </w:rPr>
        <w:t>Če navedbe glede izpolnjevanja pogojev in zahtev ne izkazujejo resničnega stanja</w:t>
      </w:r>
      <w:r w:rsidR="00B70998">
        <w:rPr>
          <w:rFonts w:ascii="Tahoma" w:hAnsi="Tahoma" w:cs="Tahoma"/>
          <w:bCs/>
        </w:rPr>
        <w:t>,</w:t>
      </w:r>
      <w:r w:rsidRPr="00285804">
        <w:rPr>
          <w:rFonts w:ascii="Tahoma" w:hAnsi="Tahoma" w:cs="Tahoma"/>
          <w:bCs/>
        </w:rPr>
        <w:t xml:space="preserve"> ga/jih naročnik ne bo upošteval.</w:t>
      </w:r>
    </w:p>
    <w:p w14:paraId="571287B2" w14:textId="77777777" w:rsidR="003124D0" w:rsidRDefault="003124D0" w:rsidP="0063302D">
      <w:pPr>
        <w:keepNext/>
        <w:keepLines/>
        <w:jc w:val="both"/>
        <w:rPr>
          <w:rFonts w:ascii="Tahoma" w:hAnsi="Tahoma" w:cs="Tahoma"/>
          <w:bCs/>
          <w:i/>
        </w:rPr>
      </w:pPr>
    </w:p>
    <w:p w14:paraId="1AC4D178" w14:textId="77777777" w:rsidR="00C53A34" w:rsidRPr="00C8579C" w:rsidRDefault="00C53A34" w:rsidP="0063302D">
      <w:pPr>
        <w:keepNext/>
        <w:keepLines/>
        <w:numPr>
          <w:ilvl w:val="0"/>
          <w:numId w:val="18"/>
        </w:numPr>
        <w:jc w:val="both"/>
        <w:rPr>
          <w:rFonts w:ascii="Tahoma" w:hAnsi="Tahoma" w:cs="Tahoma"/>
          <w:b/>
        </w:rPr>
      </w:pPr>
      <w:r w:rsidRPr="00C8579C">
        <w:rPr>
          <w:rFonts w:ascii="Tahoma" w:hAnsi="Tahoma" w:cs="Tahoma"/>
          <w:b/>
        </w:rPr>
        <w:t xml:space="preserve">Ponudnik: </w:t>
      </w:r>
    </w:p>
    <w:p w14:paraId="0BA4A690" w14:textId="77777777" w:rsidR="00C53A34" w:rsidRPr="00C8579C" w:rsidRDefault="00C53A34" w:rsidP="0063302D">
      <w:pPr>
        <w:keepNext/>
        <w:keepLines/>
        <w:jc w:val="both"/>
        <w:rPr>
          <w:rFonts w:ascii="Tahoma" w:hAnsi="Tahoma" w:cs="Tahoma"/>
        </w:rPr>
      </w:pPr>
    </w:p>
    <w:p w14:paraId="46969E1B" w14:textId="77777777" w:rsidR="00C53A34" w:rsidRPr="00C8579C" w:rsidRDefault="00C53A34" w:rsidP="0063302D">
      <w:pPr>
        <w:keepNext/>
        <w:keepLines/>
        <w:jc w:val="both"/>
        <w:rPr>
          <w:rFonts w:ascii="Tahoma" w:hAnsi="Tahoma" w:cs="Tahoma"/>
        </w:rPr>
      </w:pPr>
      <w:r w:rsidRPr="00C8579C">
        <w:rPr>
          <w:rFonts w:ascii="Tahoma" w:hAnsi="Tahoma" w:cs="Tahoma"/>
        </w:rPr>
        <w:t xml:space="preserve">Za ugotavljanje sposobnosti </w:t>
      </w:r>
      <w:r w:rsidRPr="00C8579C">
        <w:rPr>
          <w:rFonts w:ascii="Tahoma" w:hAnsi="Tahoma" w:cs="Tahoma"/>
          <w:b/>
        </w:rPr>
        <w:t>mora</w:t>
      </w:r>
      <w:r w:rsidRPr="00C8579C">
        <w:rPr>
          <w:rFonts w:ascii="Tahoma" w:hAnsi="Tahoma" w:cs="Tahoma"/>
        </w:rPr>
        <w:t xml:space="preserve"> ponudnik </w:t>
      </w:r>
      <w:r w:rsidRPr="00C8579C">
        <w:rPr>
          <w:rFonts w:ascii="Tahoma" w:hAnsi="Tahoma" w:cs="Tahoma"/>
          <w:u w:val="single"/>
        </w:rPr>
        <w:t>izpolniti in priložiti ESPD obrazec</w:t>
      </w:r>
      <w:r w:rsidRPr="00C8579C">
        <w:rPr>
          <w:rFonts w:ascii="Tahoma" w:hAnsi="Tahoma" w:cs="Tahoma"/>
        </w:rPr>
        <w:t xml:space="preserve">, ki je priloga te razpisne dokumentacije. </w:t>
      </w:r>
    </w:p>
    <w:p w14:paraId="1B3C49B4" w14:textId="77777777" w:rsidR="006927C4" w:rsidRPr="00C8579C" w:rsidRDefault="006927C4" w:rsidP="0063302D">
      <w:pPr>
        <w:keepNext/>
        <w:keepLines/>
        <w:jc w:val="both"/>
        <w:rPr>
          <w:rFonts w:ascii="Tahoma" w:hAnsi="Tahoma" w:cs="Tahoma"/>
        </w:rPr>
      </w:pPr>
    </w:p>
    <w:p w14:paraId="72E43456" w14:textId="77777777" w:rsidR="00C53A34" w:rsidRPr="00C8579C" w:rsidRDefault="00C53A34" w:rsidP="0063302D">
      <w:pPr>
        <w:keepNext/>
        <w:keepLines/>
        <w:numPr>
          <w:ilvl w:val="0"/>
          <w:numId w:val="18"/>
        </w:numPr>
        <w:jc w:val="both"/>
        <w:rPr>
          <w:rFonts w:ascii="Tahoma" w:hAnsi="Tahoma" w:cs="Tahoma"/>
          <w:b/>
        </w:rPr>
      </w:pPr>
      <w:r w:rsidRPr="00C8579C">
        <w:rPr>
          <w:rFonts w:ascii="Tahoma" w:hAnsi="Tahoma" w:cs="Tahoma"/>
          <w:b/>
        </w:rPr>
        <w:t>Skupna ponudba (s partnerjem/ji), ponudba s podizvajalci in/ali s subjekti, katerih zmogljivosti uporablja gospodarski subjekt:</w:t>
      </w:r>
    </w:p>
    <w:p w14:paraId="37B8BF0E" w14:textId="77777777" w:rsidR="006927C4" w:rsidRPr="00C8579C" w:rsidRDefault="006927C4" w:rsidP="0063302D">
      <w:pPr>
        <w:keepNext/>
        <w:keepLines/>
        <w:jc w:val="both"/>
        <w:rPr>
          <w:rFonts w:ascii="Tahoma" w:hAnsi="Tahoma" w:cs="Tahoma"/>
        </w:rPr>
      </w:pPr>
    </w:p>
    <w:p w14:paraId="458640A5" w14:textId="77777777" w:rsidR="00C53A34" w:rsidRPr="00C8579C" w:rsidRDefault="00C53A34" w:rsidP="0063302D">
      <w:pPr>
        <w:keepNext/>
        <w:keepLines/>
        <w:jc w:val="both"/>
        <w:rPr>
          <w:rFonts w:ascii="Tahoma" w:hAnsi="Tahoma" w:cs="Tahoma"/>
        </w:rPr>
      </w:pPr>
      <w:r w:rsidRPr="00C8579C">
        <w:rPr>
          <w:rFonts w:ascii="Tahoma" w:hAnsi="Tahoma" w:cs="Tahoma"/>
        </w:rPr>
        <w:t xml:space="preserve">Če ponudnik nastopa </w:t>
      </w:r>
      <w:r w:rsidRPr="00C8579C">
        <w:rPr>
          <w:rFonts w:ascii="Tahoma" w:hAnsi="Tahoma" w:cs="Tahoma"/>
          <w:u w:val="single"/>
        </w:rPr>
        <w:t>v skupni ponudbi (s partnerjem/ji)</w:t>
      </w:r>
      <w:r w:rsidRPr="00C8579C">
        <w:rPr>
          <w:rFonts w:ascii="Tahoma" w:hAnsi="Tahoma" w:cs="Tahoma"/>
        </w:rPr>
        <w:t xml:space="preserve">, </w:t>
      </w:r>
      <w:r w:rsidRPr="00C8579C">
        <w:rPr>
          <w:rFonts w:ascii="Tahoma" w:hAnsi="Tahoma" w:cs="Tahoma"/>
          <w:b/>
        </w:rPr>
        <w:t>mora</w:t>
      </w:r>
      <w:r w:rsidRPr="00C8579C">
        <w:rPr>
          <w:rFonts w:ascii="Tahoma" w:hAnsi="Tahoma" w:cs="Tahoma"/>
        </w:rPr>
        <w:t xml:space="preserve"> </w:t>
      </w:r>
      <w:r w:rsidRPr="00C8579C">
        <w:rPr>
          <w:rFonts w:ascii="Tahoma" w:hAnsi="Tahoma" w:cs="Tahoma"/>
          <w:u w:val="single"/>
        </w:rPr>
        <w:t>poleg svojega</w:t>
      </w:r>
      <w:r w:rsidRPr="00C8579C">
        <w:rPr>
          <w:rFonts w:ascii="Tahoma" w:hAnsi="Tahoma" w:cs="Tahoma"/>
        </w:rPr>
        <w:t xml:space="preserve"> priložiti tudi </w:t>
      </w:r>
      <w:r w:rsidRPr="00C8579C">
        <w:rPr>
          <w:rFonts w:ascii="Tahoma" w:hAnsi="Tahoma" w:cs="Tahoma"/>
          <w:b/>
          <w:u w:val="single"/>
        </w:rPr>
        <w:t>ločen</w:t>
      </w:r>
      <w:r w:rsidRPr="00C8579C">
        <w:rPr>
          <w:rFonts w:ascii="Tahoma" w:hAnsi="Tahoma" w:cs="Tahoma"/>
        </w:rPr>
        <w:t xml:space="preserve"> ESPD obrazec za vsakega od sodelujočih partnerjev v skupni ponudbi. </w:t>
      </w:r>
      <w:r w:rsidRPr="00C8579C">
        <w:rPr>
          <w:rFonts w:ascii="Tahoma" w:hAnsi="Tahoma" w:cs="Tahoma"/>
          <w:b/>
        </w:rPr>
        <w:t>Enako velja v primeru</w:t>
      </w:r>
      <w:r w:rsidRPr="00C8579C">
        <w:rPr>
          <w:rFonts w:ascii="Tahoma" w:hAnsi="Tahoma" w:cs="Tahoma"/>
        </w:rPr>
        <w:t xml:space="preserve">, če ponudnik sodeluje s </w:t>
      </w:r>
      <w:r w:rsidRPr="00C8579C">
        <w:rPr>
          <w:rFonts w:ascii="Tahoma" w:hAnsi="Tahoma" w:cs="Tahoma"/>
          <w:u w:val="single"/>
        </w:rPr>
        <w:t>podizvajalci</w:t>
      </w:r>
      <w:r w:rsidRPr="00C8579C">
        <w:rPr>
          <w:rFonts w:ascii="Tahoma" w:hAnsi="Tahoma" w:cs="Tahoma"/>
        </w:rPr>
        <w:t xml:space="preserve"> ali če se ponudnik pri izkazovanju svoje sposobnosti sklicuje </w:t>
      </w:r>
      <w:r w:rsidRPr="00C8579C">
        <w:rPr>
          <w:rFonts w:ascii="Tahoma" w:hAnsi="Tahoma" w:cs="Tahoma"/>
          <w:u w:val="single"/>
        </w:rPr>
        <w:t>na druge gospodarske subjekte</w:t>
      </w:r>
      <w:r w:rsidRPr="00C8579C">
        <w:rPr>
          <w:rFonts w:ascii="Tahoma" w:hAnsi="Tahoma" w:cs="Tahoma"/>
        </w:rPr>
        <w:t xml:space="preserve"> (priložiti je potrebno ločen ESPD obrazec zase kot ponudnika, ter ločene ESPD obrazce za vsakega podizvajalca in subjekta, katerih zmogljivosti uporablja ponudnik v ponudbi). </w:t>
      </w:r>
    </w:p>
    <w:p w14:paraId="4A6ADB7F" w14:textId="77777777" w:rsidR="00C53A34" w:rsidRPr="00C8579C" w:rsidRDefault="00C53A34" w:rsidP="0063302D">
      <w:pPr>
        <w:keepNext/>
        <w:keepLines/>
        <w:jc w:val="both"/>
        <w:rPr>
          <w:rFonts w:ascii="Tahoma" w:hAnsi="Tahoma" w:cs="Tahoma"/>
        </w:rPr>
      </w:pPr>
    </w:p>
    <w:p w14:paraId="00738403" w14:textId="77777777" w:rsidR="00C53A34" w:rsidRPr="00C8579C" w:rsidRDefault="00C53A34" w:rsidP="0063302D">
      <w:pPr>
        <w:keepNext/>
        <w:keepLines/>
        <w:numPr>
          <w:ilvl w:val="0"/>
          <w:numId w:val="18"/>
        </w:numPr>
        <w:jc w:val="both"/>
        <w:rPr>
          <w:rFonts w:ascii="Tahoma" w:hAnsi="Tahoma" w:cs="Tahoma"/>
          <w:b/>
        </w:rPr>
      </w:pPr>
      <w:r w:rsidRPr="00C8579C">
        <w:rPr>
          <w:rFonts w:ascii="Tahoma" w:hAnsi="Tahoma" w:cs="Tahoma"/>
          <w:b/>
        </w:rPr>
        <w:t>Navodila za ESPD obrazec:</w:t>
      </w:r>
    </w:p>
    <w:p w14:paraId="6A9C17A4" w14:textId="77777777" w:rsidR="00C53A34" w:rsidRPr="00C8579C" w:rsidRDefault="00C53A34" w:rsidP="0063302D">
      <w:pPr>
        <w:keepNext/>
        <w:keepLines/>
        <w:jc w:val="both"/>
        <w:rPr>
          <w:rFonts w:ascii="Tahoma" w:hAnsi="Tahoma" w:cs="Tahoma"/>
        </w:rPr>
      </w:pPr>
    </w:p>
    <w:p w14:paraId="0143E366" w14:textId="77777777" w:rsidR="00C53A34" w:rsidRPr="00C8579C" w:rsidRDefault="00C53A34" w:rsidP="0063302D">
      <w:pPr>
        <w:keepNext/>
        <w:keepLines/>
        <w:jc w:val="both"/>
        <w:rPr>
          <w:rFonts w:ascii="Tahoma" w:hAnsi="Tahoma" w:cs="Tahoma"/>
          <w:bCs/>
        </w:rPr>
      </w:pPr>
      <w:r w:rsidRPr="00C8579C">
        <w:rPr>
          <w:rFonts w:ascii="Tahoma" w:hAnsi="Tahoma" w:cs="Tahoma"/>
        </w:rPr>
        <w:t xml:space="preserve">ESPD predstavlja uradno izjavo gospodarskega subjekta, da ne obstajajo razlogi za izključitev in da izpolnjuje pogoje za sodelovanje, hkrati pa zagotavlja ustrezne informacije, ki jih zahteva naročnik. </w:t>
      </w:r>
    </w:p>
    <w:p w14:paraId="24775F74" w14:textId="77777777" w:rsidR="00D239BA" w:rsidRPr="00C8579C" w:rsidRDefault="00D239BA" w:rsidP="0063302D">
      <w:pPr>
        <w:keepNext/>
        <w:keepLines/>
        <w:jc w:val="both"/>
        <w:rPr>
          <w:rFonts w:ascii="Tahoma" w:hAnsi="Tahoma" w:cs="Tahoma"/>
          <w:bCs/>
        </w:rPr>
      </w:pPr>
    </w:p>
    <w:p w14:paraId="12959CBE" w14:textId="77777777" w:rsidR="00A3096A" w:rsidRDefault="00DA0B3F" w:rsidP="0063302D">
      <w:pPr>
        <w:keepNext/>
        <w:keepLines/>
        <w:jc w:val="both"/>
        <w:rPr>
          <w:rFonts w:ascii="Tahoma" w:hAnsi="Tahoma" w:cs="Tahoma"/>
          <w:bCs/>
        </w:rPr>
      </w:pPr>
      <w:bookmarkStart w:id="13" w:name="_Hlk511905322"/>
      <w:r w:rsidRPr="00C8579C">
        <w:rPr>
          <w:rFonts w:ascii="Tahoma" w:hAnsi="Tahoma" w:cs="Tahoma"/>
          <w:bCs/>
        </w:rPr>
        <w:t xml:space="preserve">Ponudnik, ki v sistemu e-JN oddaja ponudbo, naloži svoj ESPD v razdelek »ESPD – ponudnik«, ESPD ostalih sodelujočih pa naloži v razdelek »ESPD – ostali sodelujoči«. Ponudnik, ki v sistemu e-JN oddaja ponudbo, naloži elektronsko podpisan ESPD v xml. </w:t>
      </w:r>
      <w:r w:rsidR="0010602E">
        <w:rPr>
          <w:rFonts w:ascii="Tahoma" w:hAnsi="Tahoma" w:cs="Tahoma"/>
          <w:bCs/>
        </w:rPr>
        <w:t>formatu</w:t>
      </w:r>
      <w:r w:rsidRPr="00C8579C">
        <w:rPr>
          <w:rFonts w:ascii="Tahoma" w:hAnsi="Tahoma" w:cs="Tahoma"/>
          <w:bCs/>
        </w:rPr>
        <w:t xml:space="preserve"> ali nepodpisan ESPD v xml. </w:t>
      </w:r>
      <w:r w:rsidR="0010602E">
        <w:rPr>
          <w:rFonts w:ascii="Tahoma" w:hAnsi="Tahoma" w:cs="Tahoma"/>
          <w:bCs/>
        </w:rPr>
        <w:t>formatu</w:t>
      </w:r>
      <w:r w:rsidRPr="00C8579C">
        <w:rPr>
          <w:rFonts w:ascii="Tahoma" w:hAnsi="Tahoma" w:cs="Tahoma"/>
          <w:bCs/>
        </w:rPr>
        <w:t>, pri čemer se v slednjem primeru v skladu Splošnimi pogoji uporabe informacijskega sistema e-JN šteje, da je oddan pravno zavezujoč dokument, ki ima enako veljavnost kot podpisan.</w:t>
      </w:r>
    </w:p>
    <w:p w14:paraId="10AADB76" w14:textId="77777777" w:rsidR="00DA0B3F" w:rsidRPr="00C8579C" w:rsidRDefault="00DA0B3F" w:rsidP="0063302D">
      <w:pPr>
        <w:keepNext/>
        <w:keepLines/>
        <w:jc w:val="both"/>
        <w:rPr>
          <w:rFonts w:ascii="Tahoma" w:hAnsi="Tahoma" w:cs="Tahoma"/>
          <w:bCs/>
        </w:rPr>
      </w:pPr>
      <w:r w:rsidRPr="00C8579C">
        <w:rPr>
          <w:rFonts w:ascii="Tahoma" w:hAnsi="Tahoma" w:cs="Tahoma"/>
          <w:bCs/>
        </w:rPr>
        <w:t xml:space="preserve"> </w:t>
      </w:r>
    </w:p>
    <w:bookmarkEnd w:id="13"/>
    <w:p w14:paraId="05B20311" w14:textId="77777777" w:rsidR="00DA0B3F" w:rsidRPr="00C8579C" w:rsidRDefault="00DA0B3F" w:rsidP="0063302D">
      <w:pPr>
        <w:keepNext/>
        <w:keepLines/>
        <w:jc w:val="both"/>
        <w:rPr>
          <w:rFonts w:ascii="Tahoma" w:hAnsi="Tahoma" w:cs="Tahoma"/>
          <w:bCs/>
        </w:rPr>
      </w:pPr>
      <w:r w:rsidRPr="00C8579C">
        <w:rPr>
          <w:rFonts w:ascii="Tahoma" w:hAnsi="Tahoma" w:cs="Tahoma"/>
          <w:bCs/>
        </w:rPr>
        <w:t xml:space="preserve">Za ostale sodelujoče ponudnik v razdelek »ESPD – ostali sodelujoči« priloži podpisane ESPD v pdf. </w:t>
      </w:r>
      <w:r w:rsidR="0010602E">
        <w:rPr>
          <w:rFonts w:ascii="Tahoma" w:hAnsi="Tahoma" w:cs="Tahoma"/>
          <w:bCs/>
        </w:rPr>
        <w:t>formatu</w:t>
      </w:r>
      <w:r w:rsidRPr="00C8579C">
        <w:rPr>
          <w:rFonts w:ascii="Tahoma" w:hAnsi="Tahoma" w:cs="Tahoma"/>
          <w:bCs/>
        </w:rPr>
        <w:t xml:space="preserve"> ali v elektronski obliki podpisan xml.</w:t>
      </w:r>
    </w:p>
    <w:p w14:paraId="192C600F" w14:textId="77777777" w:rsidR="00AF7EF7" w:rsidRDefault="00AF7EF7" w:rsidP="0063302D">
      <w:pPr>
        <w:keepNext/>
        <w:keepLines/>
        <w:jc w:val="both"/>
        <w:rPr>
          <w:rFonts w:ascii="Tahoma" w:hAnsi="Tahoma" w:cs="Tahoma"/>
          <w:b/>
          <w:bCs/>
          <w:i/>
          <w:sz w:val="18"/>
        </w:rPr>
      </w:pPr>
    </w:p>
    <w:p w14:paraId="566DD61C" w14:textId="77777777" w:rsidR="00341A94" w:rsidRPr="008A3D17" w:rsidRDefault="00341A94" w:rsidP="0063302D">
      <w:pPr>
        <w:keepNext/>
        <w:keepLines/>
        <w:jc w:val="both"/>
        <w:rPr>
          <w:rFonts w:ascii="Tahoma" w:hAnsi="Tahoma" w:cs="Tahoma"/>
          <w:b/>
          <w:bCs/>
          <w:i/>
          <w:sz w:val="18"/>
        </w:rPr>
      </w:pPr>
      <w:r w:rsidRPr="008A3D17">
        <w:rPr>
          <w:rFonts w:ascii="Tahoma" w:hAnsi="Tahoma" w:cs="Tahoma"/>
          <w:b/>
          <w:bCs/>
          <w:i/>
          <w:sz w:val="18"/>
        </w:rPr>
        <w:t>Naročnik lahko ponudnike kadarkoli med postopkom pozove, da predložijo vsa dokazila ali del dokazil v zvezi z navedbami v izjavi (ESPD).</w:t>
      </w:r>
    </w:p>
    <w:p w14:paraId="518A76D4" w14:textId="6ED94633" w:rsidR="00741B4B" w:rsidRDefault="00741B4B" w:rsidP="0063302D">
      <w:pPr>
        <w:keepNext/>
        <w:keepLines/>
        <w:jc w:val="both"/>
        <w:rPr>
          <w:rFonts w:ascii="Tahoma" w:hAnsi="Tahoma" w:cs="Tahoma"/>
          <w:bCs/>
        </w:rPr>
      </w:pPr>
    </w:p>
    <w:p w14:paraId="154BB659" w14:textId="77777777" w:rsidR="00734DC1" w:rsidRPr="00C8579C" w:rsidRDefault="006B3202" w:rsidP="0063302D">
      <w:pPr>
        <w:keepNext/>
        <w:keepLines/>
        <w:numPr>
          <w:ilvl w:val="1"/>
          <w:numId w:val="2"/>
        </w:numPr>
        <w:jc w:val="both"/>
        <w:rPr>
          <w:rFonts w:ascii="Tahoma" w:hAnsi="Tahoma" w:cs="Tahoma"/>
          <w:b/>
        </w:rPr>
      </w:pPr>
      <w:r w:rsidRPr="00C8579C">
        <w:rPr>
          <w:rFonts w:ascii="Tahoma" w:hAnsi="Tahoma" w:cs="Tahoma"/>
          <w:b/>
        </w:rPr>
        <w:t>Razlogi za izključitev</w:t>
      </w:r>
    </w:p>
    <w:p w14:paraId="149F42C9" w14:textId="77777777" w:rsidR="00734DC1" w:rsidRDefault="00734DC1" w:rsidP="0063302D">
      <w:pPr>
        <w:keepNext/>
        <w:keepLines/>
        <w:jc w:val="both"/>
        <w:rPr>
          <w:rFonts w:ascii="Tahoma" w:hAnsi="Tahoma" w:cs="Tahoma"/>
        </w:rPr>
      </w:pPr>
    </w:p>
    <w:p w14:paraId="3CD1D350" w14:textId="77777777" w:rsidR="00204E9A" w:rsidRDefault="00204E9A" w:rsidP="0063302D">
      <w:pPr>
        <w:keepNext/>
        <w:keepLines/>
        <w:jc w:val="both"/>
        <w:rPr>
          <w:rFonts w:ascii="Tahoma" w:hAnsi="Tahoma" w:cs="Tahoma"/>
          <w:bCs/>
        </w:rPr>
      </w:pPr>
      <w:r w:rsidRPr="008A3D17">
        <w:rPr>
          <w:rFonts w:ascii="Tahoma" w:hAnsi="Tahoma" w:cs="Tahoma"/>
          <w:bCs/>
        </w:rPr>
        <w:t xml:space="preserve">Naročnik bo iz sodelovanja v postopku javnega naročanja izključil </w:t>
      </w:r>
      <w:r w:rsidRPr="008A3D17">
        <w:rPr>
          <w:rFonts w:ascii="Tahoma" w:hAnsi="Tahoma" w:cs="Tahoma"/>
        </w:rPr>
        <w:t>ponudnika</w:t>
      </w:r>
      <w:r w:rsidRPr="008A3D17">
        <w:rPr>
          <w:rFonts w:ascii="Tahoma" w:hAnsi="Tahoma" w:cs="Tahoma"/>
          <w:bCs/>
        </w:rPr>
        <w:t xml:space="preserve">, če pri preverjanju v skladu s z ZJN-3 ugotovi ali je drugače seznanjen, da ponudnik ne izpolnjuje pogojev v skladu </w:t>
      </w:r>
      <w:r w:rsidR="00703EC3">
        <w:rPr>
          <w:rFonts w:ascii="Tahoma" w:hAnsi="Tahoma" w:cs="Tahoma"/>
          <w:bCs/>
        </w:rPr>
        <w:t>s prvim, drugim in četrtim</w:t>
      </w:r>
      <w:r w:rsidRPr="008A3D17">
        <w:rPr>
          <w:rFonts w:ascii="Tahoma" w:hAnsi="Tahoma" w:cs="Tahoma"/>
          <w:bCs/>
        </w:rPr>
        <w:t xml:space="preserve"> odstavkom 75. člena ZJN-3. </w:t>
      </w:r>
    </w:p>
    <w:p w14:paraId="376F5311" w14:textId="77777777" w:rsidR="004E252F" w:rsidRPr="008A3D17" w:rsidRDefault="004E252F" w:rsidP="0063302D">
      <w:pPr>
        <w:keepNext/>
        <w:keepLines/>
        <w:jc w:val="both"/>
        <w:rPr>
          <w:rFonts w:ascii="Tahoma" w:hAnsi="Tahoma" w:cs="Tahoma"/>
          <w:bCs/>
        </w:rPr>
      </w:pPr>
    </w:p>
    <w:p w14:paraId="44D27EB4" w14:textId="62E1F9B1" w:rsidR="00CD1BD6" w:rsidRDefault="003D2D57" w:rsidP="0063302D">
      <w:pPr>
        <w:pStyle w:val="Telobesedila2"/>
        <w:keepNext/>
        <w:keepLines/>
        <w:rPr>
          <w:rFonts w:ascii="Tahoma" w:hAnsi="Tahoma" w:cs="Tahoma"/>
          <w:b w:val="0"/>
          <w:i/>
          <w:lang w:val="sl-SI"/>
        </w:rPr>
      </w:pPr>
      <w:r w:rsidRPr="00C8579C">
        <w:rPr>
          <w:rFonts w:ascii="Tahoma" w:hAnsi="Tahoma" w:cs="Tahoma"/>
          <w:b w:val="0"/>
          <w:i/>
          <w:lang w:val="sl-SI"/>
        </w:rPr>
        <w:lastRenderedPageBreak/>
        <w:t>Ponudnik mora izpolnjevati zahtevane pogoje v točki 3.1. V primeru, da ponudnik nastopa v skupni ponudbi</w:t>
      </w:r>
      <w:r w:rsidR="00B70998">
        <w:rPr>
          <w:rFonts w:ascii="Tahoma" w:hAnsi="Tahoma" w:cs="Tahoma"/>
          <w:b w:val="0"/>
          <w:i/>
          <w:lang w:val="sl-SI"/>
        </w:rPr>
        <w:t>,</w:t>
      </w:r>
      <w:r w:rsidRPr="00C8579C">
        <w:rPr>
          <w:rFonts w:ascii="Tahoma" w:hAnsi="Tahoma" w:cs="Tahoma"/>
          <w:b w:val="0"/>
          <w:i/>
          <w:lang w:val="sl-SI"/>
        </w:rPr>
        <w:t xml:space="preserve">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w:t>
      </w:r>
      <w:r w:rsidR="00821BE2" w:rsidRPr="00C8579C">
        <w:rPr>
          <w:rFonts w:ascii="Tahoma" w:hAnsi="Tahoma" w:cs="Tahoma"/>
          <w:b w:val="0"/>
          <w:i/>
          <w:lang w:val="sl-SI"/>
        </w:rPr>
        <w:t xml:space="preserve"> </w:t>
      </w:r>
      <w:r w:rsidR="00CD1BD6" w:rsidRPr="003E60B8">
        <w:rPr>
          <w:rFonts w:ascii="Tahoma" w:hAnsi="Tahoma" w:cs="Tahoma"/>
          <w:b w:val="0"/>
          <w:i/>
          <w:lang w:val="sl-SI"/>
        </w:rPr>
        <w:t>V podtočkah A, B in D uporabljen izraz »ponudnik«, je uporabljen kot nevtralni izraz za ponudnika, partnerja, podizvajalca in subjekta, katerega zmogljivost uporablja ponudnik.</w:t>
      </w:r>
    </w:p>
    <w:p w14:paraId="1FA106B7" w14:textId="44AFBF18" w:rsidR="008E7B84" w:rsidRPr="00CD1BD6" w:rsidRDefault="008E7B84" w:rsidP="0063302D">
      <w:pPr>
        <w:pStyle w:val="Telobesedila2"/>
        <w:keepNext/>
        <w:keepLines/>
        <w:rPr>
          <w:rFonts w:ascii="Tahoma" w:hAnsi="Tahoma" w:cs="Tahoma"/>
        </w:rPr>
      </w:pPr>
    </w:p>
    <w:p w14:paraId="54B437E6" w14:textId="13FD4373" w:rsidR="00B630AD" w:rsidRPr="00C8579C" w:rsidRDefault="00B630AD" w:rsidP="00C30F32">
      <w:pPr>
        <w:pStyle w:val="Telobesedila2"/>
        <w:keepNext/>
        <w:keepLines/>
        <w:tabs>
          <w:tab w:val="left" w:pos="5264"/>
        </w:tabs>
        <w:rPr>
          <w:rFonts w:ascii="Tahoma" w:hAnsi="Tahoma" w:cs="Tahoma"/>
          <w:lang w:val="sl-SI"/>
        </w:rPr>
      </w:pPr>
      <w:r w:rsidRPr="00C8579C">
        <w:rPr>
          <w:rFonts w:ascii="Tahoma" w:hAnsi="Tahoma" w:cs="Tahoma"/>
          <w:lang w:val="sl-SI"/>
        </w:rPr>
        <w:t xml:space="preserve">A: Razlogi, povezani s kazenskimi obsodbami </w:t>
      </w:r>
      <w:r w:rsidR="00C30F32">
        <w:rPr>
          <w:rFonts w:ascii="Tahoma" w:hAnsi="Tahoma" w:cs="Tahoma"/>
          <w:lang w:val="sl-SI"/>
        </w:rPr>
        <w:t>(prvi odstavek 75. člena ZJN-3)</w:t>
      </w:r>
    </w:p>
    <w:p w14:paraId="2F458BAC" w14:textId="52589B4F" w:rsidR="00C30F32" w:rsidRPr="003C0C04" w:rsidRDefault="00C30F32" w:rsidP="00C30F32">
      <w:pPr>
        <w:keepNext/>
        <w:keepLines/>
        <w:jc w:val="both"/>
        <w:rPr>
          <w:rFonts w:ascii="Tahoma" w:hAnsi="Tahoma" w:cs="Tahoma"/>
          <w:bCs/>
        </w:rPr>
      </w:pPr>
      <w:r w:rsidRPr="003C0C04">
        <w:rPr>
          <w:rFonts w:ascii="Tahoma" w:hAnsi="Tahoma" w:cs="Tahoma"/>
          <w:bCs/>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 l. RS, št. 50/12 – uradno prečiščeno besedilo</w:t>
      </w:r>
      <w:r w:rsidR="0097308F">
        <w:rPr>
          <w:rFonts w:ascii="Tahoma" w:hAnsi="Tahoma" w:cs="Tahoma"/>
          <w:bCs/>
        </w:rPr>
        <w:t xml:space="preserve"> s spremembami</w:t>
      </w:r>
      <w:r w:rsidRPr="003C0C04">
        <w:rPr>
          <w:rFonts w:ascii="Tahoma" w:hAnsi="Tahoma" w:cs="Tahoma"/>
          <w:bCs/>
        </w:rPr>
        <w:t>; v nadaljnjem besedilu: KZ-1), ki so opredeljena v prvem odstavku 75. člena ZJN-3, ali za primerljiva kazniva dejanja, ki so jih izrekla tuja sodišča.</w:t>
      </w:r>
    </w:p>
    <w:p w14:paraId="3BDF9A87" w14:textId="77777777" w:rsidR="0010602E" w:rsidRPr="00C8579C" w:rsidRDefault="0010602E" w:rsidP="0063302D">
      <w:pPr>
        <w:pStyle w:val="Odstavekseznama"/>
        <w:keepNext/>
        <w:keepLines/>
        <w:ind w:left="0"/>
        <w:jc w:val="both"/>
        <w:rPr>
          <w:rFonts w:ascii="Tahoma" w:hAnsi="Tahoma" w:cs="Tahoma"/>
          <w:szCs w:val="22"/>
        </w:rPr>
      </w:pPr>
    </w:p>
    <w:p w14:paraId="56622055" w14:textId="7227E4A4" w:rsidR="00C30F32" w:rsidRPr="00C8579C" w:rsidRDefault="00B630AD" w:rsidP="00C30F32">
      <w:pPr>
        <w:pStyle w:val="Telobesedila2"/>
        <w:keepNext/>
        <w:keepLines/>
        <w:rPr>
          <w:rFonts w:ascii="Tahoma" w:hAnsi="Tahoma" w:cs="Tahoma"/>
          <w:lang w:val="sl-SI"/>
        </w:rPr>
      </w:pPr>
      <w:r w:rsidRPr="00C8579C">
        <w:rPr>
          <w:rFonts w:ascii="Tahoma" w:hAnsi="Tahoma" w:cs="Tahoma"/>
          <w:lang w:val="sl-SI"/>
        </w:rPr>
        <w:t>B: Razlogi, povezani s plačilom davkov ali prispevkov za socialno varnost</w:t>
      </w:r>
      <w:r w:rsidR="00C30F32">
        <w:rPr>
          <w:rFonts w:ascii="Tahoma" w:hAnsi="Tahoma" w:cs="Tahoma"/>
          <w:lang w:val="sl-SI"/>
        </w:rPr>
        <w:t xml:space="preserve"> (drugi odstavek 75. člena ZJN-3)</w:t>
      </w:r>
    </w:p>
    <w:p w14:paraId="0C37F0DB" w14:textId="619F30CF" w:rsidR="00B630AD" w:rsidRPr="00C8579C" w:rsidRDefault="00B630AD" w:rsidP="0063302D">
      <w:pPr>
        <w:pStyle w:val="Telobesedila2"/>
        <w:keepNext/>
        <w:keepLines/>
        <w:ind w:right="0"/>
        <w:rPr>
          <w:rFonts w:ascii="Tahoma" w:hAnsi="Tahoma" w:cs="Tahoma"/>
          <w:lang w:val="sl-SI"/>
        </w:rPr>
      </w:pPr>
    </w:p>
    <w:p w14:paraId="4B0EF42D" w14:textId="77777777" w:rsidR="00C30F32" w:rsidRPr="00CE49D0" w:rsidRDefault="00C30F32" w:rsidP="00C30F32">
      <w:pPr>
        <w:keepNext/>
        <w:keepLines/>
        <w:jc w:val="both"/>
        <w:rPr>
          <w:rFonts w:ascii="Tahoma" w:hAnsi="Tahoma" w:cs="Tahoma"/>
        </w:rPr>
      </w:pPr>
      <w:r w:rsidRPr="00CE49D0">
        <w:rPr>
          <w:rFonts w:ascii="Tahoma" w:hAnsi="Tahoma" w:cs="Tahoma"/>
        </w:rPr>
        <w:t xml:space="preserve">Naročnik </w:t>
      </w:r>
      <w:r>
        <w:rPr>
          <w:rFonts w:ascii="Tahoma" w:hAnsi="Tahoma" w:cs="Tahoma"/>
        </w:rPr>
        <w:t>bo</w:t>
      </w:r>
      <w:r w:rsidRPr="00CE49D0">
        <w:rPr>
          <w:rFonts w:ascii="Tahoma" w:hAnsi="Tahoma" w:cs="Tahoma"/>
        </w:rPr>
        <w:t xml:space="preserve"> iz sodelovanja v posto</w:t>
      </w:r>
      <w:r>
        <w:rPr>
          <w:rFonts w:ascii="Tahoma" w:hAnsi="Tahoma" w:cs="Tahoma"/>
        </w:rPr>
        <w:t>pku javnega naročanja izključil</w:t>
      </w:r>
      <w:r w:rsidRPr="00CE49D0">
        <w:rPr>
          <w:rFonts w:ascii="Tahoma" w:hAnsi="Tahoma" w:cs="Tahoma"/>
        </w:rPr>
        <w:t xml:space="preserve">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055F84BA" w14:textId="77777777" w:rsidR="003124D0" w:rsidRPr="00C8579C" w:rsidRDefault="003124D0" w:rsidP="0063302D">
      <w:pPr>
        <w:pStyle w:val="Telobesedila2"/>
        <w:keepNext/>
        <w:keepLines/>
        <w:ind w:right="0"/>
        <w:rPr>
          <w:rFonts w:ascii="Tahoma" w:hAnsi="Tahoma" w:cs="Tahoma"/>
          <w:b w:val="0"/>
          <w:lang w:val="sl-SI"/>
        </w:rPr>
      </w:pPr>
    </w:p>
    <w:p w14:paraId="626E2197" w14:textId="77777777" w:rsidR="00C30F32" w:rsidRPr="00285804" w:rsidRDefault="00C30F32" w:rsidP="00C30F32">
      <w:pPr>
        <w:keepNext/>
        <w:keepLines/>
        <w:jc w:val="both"/>
        <w:rPr>
          <w:rFonts w:ascii="Tahoma" w:hAnsi="Tahoma" w:cs="Tahoma"/>
          <w:b/>
        </w:rPr>
      </w:pPr>
      <w:r w:rsidRPr="00285804">
        <w:rPr>
          <w:rFonts w:ascii="Tahoma" w:hAnsi="Tahoma" w:cs="Tahoma"/>
          <w:b/>
        </w:rPr>
        <w:t>D: Nacionalni razlogi za izključitev</w:t>
      </w:r>
    </w:p>
    <w:p w14:paraId="360B7EE3" w14:textId="77777777" w:rsidR="00C30F32" w:rsidRPr="00285804" w:rsidRDefault="00C30F32" w:rsidP="00C30F32">
      <w:pPr>
        <w:keepNext/>
        <w:keepLines/>
        <w:jc w:val="both"/>
        <w:rPr>
          <w:rFonts w:ascii="Tahoma" w:hAnsi="Tahoma" w:cs="Tahoma"/>
        </w:rPr>
      </w:pPr>
      <w:r w:rsidRPr="00285804">
        <w:rPr>
          <w:rFonts w:ascii="Tahoma" w:hAnsi="Tahoma" w:cs="Tahoma"/>
        </w:rPr>
        <w:t>Naročnik bo iz posameznega postopka javnega naročanja izključil gospodarski subjekt:</w:t>
      </w:r>
    </w:p>
    <w:p w14:paraId="720FACEB" w14:textId="77777777" w:rsidR="00C30F32" w:rsidRPr="00285804" w:rsidRDefault="00C30F32" w:rsidP="00C30F32">
      <w:pPr>
        <w:keepNext/>
        <w:keepLines/>
        <w:jc w:val="both"/>
        <w:rPr>
          <w:rFonts w:ascii="Tahoma" w:hAnsi="Tahoma" w:cs="Tahoma"/>
        </w:rPr>
      </w:pPr>
    </w:p>
    <w:p w14:paraId="5E69A722" w14:textId="77777777" w:rsidR="00C30F32" w:rsidRPr="00285804" w:rsidRDefault="00C30F32" w:rsidP="00C30F32">
      <w:pPr>
        <w:keepNext/>
        <w:keepLines/>
        <w:jc w:val="both"/>
        <w:rPr>
          <w:rFonts w:ascii="Tahoma" w:hAnsi="Tahoma" w:cs="Tahoma"/>
        </w:rPr>
      </w:pPr>
      <w:r w:rsidRPr="00285804">
        <w:rPr>
          <w:rFonts w:ascii="Tahoma" w:hAnsi="Tahoma" w:cs="Tahoma"/>
          <w:b/>
        </w:rPr>
        <w:t>D.1: Točka a) četrtega odstavka 75. člena ZJN-3</w:t>
      </w:r>
    </w:p>
    <w:p w14:paraId="163DB59F" w14:textId="77777777" w:rsidR="00C30F32" w:rsidRPr="00285804" w:rsidRDefault="00C30F32" w:rsidP="00C30F32">
      <w:pPr>
        <w:keepNext/>
        <w:keepLines/>
        <w:numPr>
          <w:ilvl w:val="0"/>
          <w:numId w:val="58"/>
        </w:numPr>
        <w:jc w:val="both"/>
        <w:rPr>
          <w:rFonts w:ascii="Tahoma" w:hAnsi="Tahoma" w:cs="Tahoma"/>
        </w:rPr>
      </w:pPr>
      <w:r w:rsidRPr="00285804">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586D4850" w14:textId="77777777" w:rsidR="00C30F32" w:rsidRPr="00285804" w:rsidRDefault="00C30F32" w:rsidP="00C30F32">
      <w:pPr>
        <w:keepNext/>
        <w:keepLines/>
        <w:jc w:val="both"/>
        <w:rPr>
          <w:rFonts w:ascii="Tahoma" w:hAnsi="Tahoma" w:cs="Tahoma"/>
          <w:b/>
        </w:rPr>
      </w:pPr>
    </w:p>
    <w:p w14:paraId="737BFDB3" w14:textId="77777777" w:rsidR="00C30F32" w:rsidRPr="00285804" w:rsidRDefault="00C30F32" w:rsidP="00C30F32">
      <w:pPr>
        <w:keepNext/>
        <w:keepLines/>
        <w:jc w:val="both"/>
        <w:rPr>
          <w:rFonts w:ascii="Tahoma" w:hAnsi="Tahoma" w:cs="Tahoma"/>
        </w:rPr>
      </w:pPr>
      <w:r w:rsidRPr="00285804">
        <w:rPr>
          <w:rFonts w:ascii="Tahoma" w:hAnsi="Tahoma" w:cs="Tahoma"/>
          <w:b/>
        </w:rPr>
        <w:t>D.2: Točka b) četrtega odstavka 75. člena ZJN-3</w:t>
      </w:r>
    </w:p>
    <w:p w14:paraId="76C0B7A8" w14:textId="77777777" w:rsidR="00C30F32" w:rsidRPr="00285804" w:rsidRDefault="00C30F32" w:rsidP="00C30F32">
      <w:pPr>
        <w:keepNext/>
        <w:keepLines/>
        <w:numPr>
          <w:ilvl w:val="0"/>
          <w:numId w:val="58"/>
        </w:numPr>
        <w:jc w:val="both"/>
        <w:rPr>
          <w:rFonts w:ascii="Tahoma" w:hAnsi="Tahoma" w:cs="Tahoma"/>
        </w:rPr>
      </w:pPr>
      <w:r w:rsidRPr="00285804">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98F6DE4" w14:textId="79E53F14" w:rsidR="00741B4B" w:rsidRDefault="00741B4B" w:rsidP="00C30F32">
      <w:pPr>
        <w:keepNext/>
        <w:keepLines/>
        <w:jc w:val="both"/>
        <w:rPr>
          <w:rFonts w:ascii="Tahoma" w:hAnsi="Tahoma" w:cs="Tahoma"/>
          <w:b/>
          <w:sz w:val="14"/>
        </w:rPr>
      </w:pPr>
    </w:p>
    <w:p w14:paraId="6AB1D02F" w14:textId="638EB82A" w:rsidR="005F56D4" w:rsidRDefault="005F56D4" w:rsidP="00C30F32">
      <w:pPr>
        <w:keepNext/>
        <w:keepLines/>
        <w:jc w:val="both"/>
        <w:rPr>
          <w:rFonts w:ascii="Tahoma" w:hAnsi="Tahoma" w:cs="Tahoma"/>
          <w:b/>
          <w:sz w:val="14"/>
        </w:rPr>
      </w:pPr>
    </w:p>
    <w:p w14:paraId="753C1825" w14:textId="1ED6CE0D" w:rsidR="005F56D4" w:rsidRDefault="005F56D4" w:rsidP="00C30F32">
      <w:pPr>
        <w:keepNext/>
        <w:keepLines/>
        <w:jc w:val="both"/>
        <w:rPr>
          <w:rFonts w:ascii="Tahoma" w:hAnsi="Tahoma" w:cs="Tahoma"/>
          <w:b/>
          <w:sz w:val="14"/>
        </w:rPr>
      </w:pPr>
    </w:p>
    <w:p w14:paraId="31AB9500" w14:textId="73D08835" w:rsidR="005F56D4" w:rsidRDefault="005F56D4" w:rsidP="00C30F32">
      <w:pPr>
        <w:keepNext/>
        <w:keepLines/>
        <w:jc w:val="both"/>
        <w:rPr>
          <w:rFonts w:ascii="Tahoma" w:hAnsi="Tahoma" w:cs="Tahoma"/>
          <w:b/>
          <w:sz w:val="14"/>
        </w:rPr>
      </w:pPr>
    </w:p>
    <w:p w14:paraId="220656C3" w14:textId="7E73EDCB" w:rsidR="005F56D4" w:rsidRDefault="005F56D4" w:rsidP="00C30F32">
      <w:pPr>
        <w:keepNext/>
        <w:keepLines/>
        <w:jc w:val="both"/>
        <w:rPr>
          <w:rFonts w:ascii="Tahoma" w:hAnsi="Tahoma" w:cs="Tahoma"/>
          <w:b/>
          <w:sz w:val="14"/>
        </w:rPr>
      </w:pPr>
    </w:p>
    <w:p w14:paraId="40768519" w14:textId="2C642C57" w:rsidR="005F56D4" w:rsidRDefault="005F56D4" w:rsidP="00C30F32">
      <w:pPr>
        <w:keepNext/>
        <w:keepLines/>
        <w:jc w:val="both"/>
        <w:rPr>
          <w:rFonts w:ascii="Tahoma" w:hAnsi="Tahoma" w:cs="Tahoma"/>
          <w:b/>
          <w:sz w:val="14"/>
        </w:rPr>
      </w:pPr>
    </w:p>
    <w:p w14:paraId="1A05E1C5" w14:textId="5E45A05F" w:rsidR="005F56D4" w:rsidRDefault="005F56D4" w:rsidP="00C30F32">
      <w:pPr>
        <w:keepNext/>
        <w:keepLines/>
        <w:jc w:val="both"/>
        <w:rPr>
          <w:rFonts w:ascii="Tahoma" w:hAnsi="Tahoma" w:cs="Tahoma"/>
          <w:b/>
          <w:sz w:val="14"/>
        </w:rPr>
      </w:pPr>
    </w:p>
    <w:p w14:paraId="30264EDB" w14:textId="0FDE4AA6" w:rsidR="005F56D4" w:rsidRDefault="005F56D4" w:rsidP="00C30F32">
      <w:pPr>
        <w:keepNext/>
        <w:keepLines/>
        <w:jc w:val="both"/>
        <w:rPr>
          <w:rFonts w:ascii="Tahoma" w:hAnsi="Tahoma" w:cs="Tahoma"/>
          <w:b/>
          <w:sz w:val="14"/>
        </w:rPr>
      </w:pPr>
    </w:p>
    <w:p w14:paraId="5DE26AEA" w14:textId="57FE7CD5" w:rsidR="005F56D4" w:rsidRDefault="005F56D4" w:rsidP="00C30F32">
      <w:pPr>
        <w:keepNext/>
        <w:keepLines/>
        <w:jc w:val="both"/>
        <w:rPr>
          <w:rFonts w:ascii="Tahoma" w:hAnsi="Tahoma" w:cs="Tahoma"/>
          <w:b/>
          <w:sz w:val="14"/>
        </w:rPr>
      </w:pPr>
    </w:p>
    <w:p w14:paraId="5907D869" w14:textId="394EC161" w:rsidR="005F56D4" w:rsidRDefault="005F56D4" w:rsidP="00C30F32">
      <w:pPr>
        <w:keepNext/>
        <w:keepLines/>
        <w:jc w:val="both"/>
        <w:rPr>
          <w:rFonts w:ascii="Tahoma" w:hAnsi="Tahoma" w:cs="Tahoma"/>
          <w:b/>
          <w:sz w:val="14"/>
        </w:rPr>
      </w:pPr>
    </w:p>
    <w:p w14:paraId="1D5D7F55" w14:textId="6C8519D0" w:rsidR="005F56D4" w:rsidRDefault="005F56D4" w:rsidP="00C30F32">
      <w:pPr>
        <w:keepNext/>
        <w:keepLines/>
        <w:jc w:val="both"/>
        <w:rPr>
          <w:rFonts w:ascii="Tahoma" w:hAnsi="Tahoma" w:cs="Tahoma"/>
          <w:b/>
          <w:sz w:val="14"/>
        </w:rPr>
      </w:pPr>
    </w:p>
    <w:p w14:paraId="493C3706" w14:textId="1A4939EA" w:rsidR="005F56D4" w:rsidRDefault="005F56D4" w:rsidP="00C30F32">
      <w:pPr>
        <w:keepNext/>
        <w:keepLines/>
        <w:jc w:val="both"/>
        <w:rPr>
          <w:rFonts w:ascii="Tahoma" w:hAnsi="Tahoma" w:cs="Tahoma"/>
          <w:b/>
          <w:sz w:val="14"/>
        </w:rPr>
      </w:pPr>
    </w:p>
    <w:p w14:paraId="063F9224" w14:textId="04C7A448" w:rsidR="005F56D4" w:rsidRDefault="005F56D4" w:rsidP="00C30F32">
      <w:pPr>
        <w:keepNext/>
        <w:keepLines/>
        <w:jc w:val="both"/>
        <w:rPr>
          <w:rFonts w:ascii="Tahoma" w:hAnsi="Tahoma" w:cs="Tahoma"/>
          <w:b/>
          <w:sz w:val="14"/>
        </w:rPr>
      </w:pPr>
    </w:p>
    <w:p w14:paraId="79F61EF7" w14:textId="77777777" w:rsidR="005F56D4" w:rsidRPr="00285804" w:rsidRDefault="005F56D4" w:rsidP="00C30F32">
      <w:pPr>
        <w:keepNext/>
        <w:keepLines/>
        <w:jc w:val="both"/>
        <w:rPr>
          <w:rFonts w:ascii="Tahoma" w:hAnsi="Tahoma" w:cs="Tahoma"/>
          <w:b/>
          <w:sz w:val="14"/>
        </w:rPr>
      </w:pPr>
    </w:p>
    <w:p w14:paraId="2E636AAF" w14:textId="77777777" w:rsidR="00C30F32" w:rsidRPr="00285804" w:rsidRDefault="00C30F32" w:rsidP="00C30F32">
      <w:pPr>
        <w:keepNext/>
        <w:keepLines/>
        <w:jc w:val="both"/>
        <w:rPr>
          <w:rFonts w:ascii="Tahoma" w:hAnsi="Tahoma" w:cs="Tahoma"/>
          <w:b/>
        </w:rPr>
      </w:pPr>
      <w:r w:rsidRPr="00285804">
        <w:rPr>
          <w:rFonts w:ascii="Tahoma" w:hAnsi="Tahoma" w:cs="Tahoma"/>
          <w:b/>
        </w:rPr>
        <w:lastRenderedPageBreak/>
        <w:t>D.3: Kršitev temeljnih pravic delavcev (196. člen KZ-1), prvi odstavek 75. člena ZJN-3</w:t>
      </w:r>
    </w:p>
    <w:p w14:paraId="37009809" w14:textId="3E672AF6" w:rsidR="00C30F32" w:rsidRPr="00285804" w:rsidRDefault="00C30F32" w:rsidP="00C30F32">
      <w:pPr>
        <w:keepNext/>
        <w:keepLines/>
        <w:numPr>
          <w:ilvl w:val="0"/>
          <w:numId w:val="58"/>
        </w:numPr>
        <w:jc w:val="both"/>
        <w:rPr>
          <w:rFonts w:ascii="Tahoma" w:hAnsi="Tahoma" w:cs="Tahoma"/>
        </w:rPr>
      </w:pPr>
      <w:r w:rsidRPr="00285804">
        <w:rPr>
          <w:rFonts w:ascii="Tahoma" w:hAnsi="Tahoma" w:cs="Tahoma"/>
        </w:rPr>
        <w:t xml:space="preserve">Naročnik </w:t>
      </w:r>
      <w:r>
        <w:rPr>
          <w:rFonts w:ascii="Tahoma" w:hAnsi="Tahoma" w:cs="Tahoma"/>
        </w:rPr>
        <w:t>bo</w:t>
      </w:r>
      <w:r w:rsidRPr="00285804">
        <w:rPr>
          <w:rFonts w:ascii="Tahoma" w:hAnsi="Tahoma" w:cs="Tahoma"/>
        </w:rPr>
        <w:t xml:space="preserve">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w:t>
      </w:r>
      <w:r w:rsidR="0097308F">
        <w:rPr>
          <w:rFonts w:ascii="Tahoma" w:hAnsi="Tahoma" w:cs="Tahoma"/>
        </w:rPr>
        <w:t>s spremembami</w:t>
      </w:r>
      <w:r w:rsidRPr="00285804">
        <w:rPr>
          <w:rFonts w:ascii="Tahoma" w:hAnsi="Tahoma" w:cs="Tahoma"/>
        </w:rPr>
        <w:t>) ali za primerljiva kazniva dejanja, ki so jih izrekla tuja sodišča, ki so opredeljena v prvem odstavku 75. člena ZJN-3.</w:t>
      </w:r>
    </w:p>
    <w:p w14:paraId="2CD570A8" w14:textId="74A936C4" w:rsidR="00C30F32" w:rsidRDefault="00C30F32" w:rsidP="00C30F32">
      <w:pPr>
        <w:keepNext/>
        <w:keepLines/>
        <w:jc w:val="both"/>
        <w:rPr>
          <w:rFonts w:ascii="Tahoma" w:hAnsi="Tahoma" w:cs="Tahoma"/>
          <w:b/>
        </w:rPr>
      </w:pPr>
    </w:p>
    <w:p w14:paraId="354BFFAD" w14:textId="77777777" w:rsidR="00C30F32" w:rsidRPr="003C0C04" w:rsidRDefault="00C30F32" w:rsidP="00C30F32">
      <w:pPr>
        <w:keepNext/>
        <w:keepLines/>
        <w:ind w:right="-2"/>
        <w:jc w:val="both"/>
        <w:rPr>
          <w:rFonts w:ascii="Tahoma" w:hAnsi="Tahoma" w:cs="Tahoma"/>
          <w:b/>
          <w:bCs/>
        </w:rPr>
      </w:pPr>
      <w:r w:rsidRPr="003C0C04">
        <w:rPr>
          <w:rFonts w:ascii="Tahoma" w:hAnsi="Tahoma" w:cs="Tahoma"/>
          <w:b/>
          <w:bCs/>
        </w:rPr>
        <w:t>OPOMBA:</w:t>
      </w:r>
    </w:p>
    <w:p w14:paraId="3F9C4E30" w14:textId="77777777" w:rsidR="00C30F32" w:rsidRPr="003C0C04" w:rsidRDefault="00C30F32" w:rsidP="00C30F32">
      <w:pPr>
        <w:keepNext/>
        <w:keepLines/>
        <w:ind w:right="-2"/>
        <w:jc w:val="both"/>
        <w:rPr>
          <w:rFonts w:ascii="Tahoma" w:hAnsi="Tahoma" w:cs="Tahoma"/>
          <w:bCs/>
          <w:i/>
        </w:rPr>
      </w:pPr>
      <w:r w:rsidRPr="003C0C04">
        <w:rPr>
          <w:rFonts w:ascii="Tahoma" w:hAnsi="Tahoma" w:cs="Tahoma"/>
          <w:bCs/>
          <w:i/>
        </w:rPr>
        <w:t>Skladno z Navodili za uporabo enotnega evropskega dokumenta v zvezi z oddajo javnega naročila – ESPD za ponudnike, april 2023 (str. 18) je iz Oddelka A je izpuščen obvezen razlog za izključitev glede kršitev temeljnih pravic delavcev (196. člen KZ-1), saj ga javnonaročniška zakonodaja EU ne ureja. Navedeni razlog za izključitev je naveden v Oddelku D, ki se nanaša na t. i. nacionalne razloge za izključitev.</w:t>
      </w:r>
    </w:p>
    <w:p w14:paraId="1AA6E368" w14:textId="2C8467F5" w:rsidR="00C30F32" w:rsidRDefault="00C30F32" w:rsidP="00C30F32">
      <w:pPr>
        <w:keepNext/>
        <w:keepLines/>
        <w:jc w:val="both"/>
        <w:rPr>
          <w:rFonts w:ascii="Tahoma" w:hAnsi="Tahoma" w:cs="Tahoma"/>
          <w:b/>
        </w:rPr>
      </w:pPr>
    </w:p>
    <w:p w14:paraId="51A32DD5" w14:textId="77777777" w:rsidR="00C30F32" w:rsidRPr="003C0C04" w:rsidRDefault="00C30F32" w:rsidP="00C30F32">
      <w:pPr>
        <w:keepNext/>
        <w:keepLines/>
        <w:jc w:val="both"/>
        <w:rPr>
          <w:rFonts w:ascii="Tahoma" w:hAnsi="Tahoma" w:cs="Tahoma"/>
          <w:b/>
        </w:rPr>
      </w:pPr>
      <w:r w:rsidRPr="003C0C04">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7C2233CB" w14:textId="77777777" w:rsidR="00C30F32" w:rsidRPr="003C0C04" w:rsidRDefault="00C30F32" w:rsidP="00C30F32">
      <w:pPr>
        <w:keepNext/>
        <w:keepLines/>
        <w:jc w:val="both"/>
        <w:rPr>
          <w:rFonts w:ascii="Tahoma" w:hAnsi="Tahoma" w:cs="Tahoma"/>
        </w:rPr>
      </w:pPr>
    </w:p>
    <w:p w14:paraId="4729F6C5" w14:textId="77777777" w:rsidR="00C30F32" w:rsidRPr="003C0C04" w:rsidRDefault="00C30F32" w:rsidP="00C30F32">
      <w:pPr>
        <w:keepNext/>
        <w:keepLines/>
        <w:spacing w:after="120"/>
        <w:jc w:val="both"/>
        <w:rPr>
          <w:rFonts w:ascii="Tahoma" w:hAnsi="Tahoma" w:cs="Tahoma"/>
          <w:b/>
          <w:bCs/>
        </w:rPr>
      </w:pPr>
      <w:r w:rsidRPr="003C0C04">
        <w:rPr>
          <w:rFonts w:ascii="Tahoma" w:hAnsi="Tahoma" w:cs="Tahoma"/>
        </w:rPr>
        <w:t>Naročnik bo v skladu s prvim odstavkom člena 1h sklepa Sveta (SZVP) 2022/578 z dne 8. aprila 2022 iz postopka javne</w:t>
      </w:r>
      <w:r>
        <w:rPr>
          <w:rFonts w:ascii="Tahoma" w:hAnsi="Tahoma" w:cs="Tahoma"/>
        </w:rPr>
        <w:t>ga</w:t>
      </w:r>
      <w:r w:rsidRPr="003C0C04">
        <w:rPr>
          <w:rFonts w:ascii="Tahoma" w:hAnsi="Tahoma" w:cs="Tahoma"/>
        </w:rPr>
        <w:t xml:space="preserve"> naročanja kadarkoli v postopku izključil gospodarski subjekt, če se izkaže, da je pred ali med postopkom javnega naročanja ta subjekt v položaju teh navodil kot sledi:</w:t>
      </w:r>
    </w:p>
    <w:p w14:paraId="2FECBF81" w14:textId="77777777" w:rsidR="00C30F32" w:rsidRPr="003C0C04" w:rsidRDefault="00C30F32" w:rsidP="00C30F32">
      <w:pPr>
        <w:keepNext/>
        <w:keepLines/>
        <w:numPr>
          <w:ilvl w:val="0"/>
          <w:numId w:val="12"/>
        </w:numPr>
        <w:ind w:left="284" w:hanging="284"/>
        <w:jc w:val="both"/>
        <w:rPr>
          <w:rFonts w:ascii="Tahoma" w:hAnsi="Tahoma" w:cs="Tahoma"/>
          <w:bCs/>
        </w:rPr>
      </w:pPr>
      <w:r w:rsidRPr="003C0C04">
        <w:rPr>
          <w:rFonts w:ascii="Tahoma" w:hAnsi="Tahoma" w:cs="Tahoma"/>
          <w:bCs/>
        </w:rPr>
        <w:t>ruski državljan ali fizična ali pravna oseba, subjekt ali organ s sedežem v Rusiji,</w:t>
      </w:r>
    </w:p>
    <w:p w14:paraId="287B8CD5" w14:textId="77777777" w:rsidR="00C30F32" w:rsidRPr="003C0C04" w:rsidRDefault="00C30F32" w:rsidP="00C30F32">
      <w:pPr>
        <w:keepNext/>
        <w:keepLines/>
        <w:numPr>
          <w:ilvl w:val="0"/>
          <w:numId w:val="12"/>
        </w:numPr>
        <w:ind w:left="284" w:hanging="284"/>
        <w:jc w:val="both"/>
        <w:rPr>
          <w:rFonts w:ascii="Tahoma" w:hAnsi="Tahoma" w:cs="Tahoma"/>
          <w:bCs/>
        </w:rPr>
      </w:pPr>
      <w:r w:rsidRPr="003C0C04">
        <w:rPr>
          <w:rFonts w:ascii="Tahoma" w:hAnsi="Tahoma" w:cs="Tahoma"/>
          <w:bCs/>
        </w:rPr>
        <w:t xml:space="preserve">pravna oseba, subjekt ali organ, katerih več kot 50-odstotni delež je v neposredni ali posredni lasti subjekta iz prejšnje alineje, ali </w:t>
      </w:r>
    </w:p>
    <w:p w14:paraId="26D6A078" w14:textId="77777777" w:rsidR="00C30F32" w:rsidRPr="003C0C04" w:rsidRDefault="00C30F32" w:rsidP="00C30F32">
      <w:pPr>
        <w:keepNext/>
        <w:keepLines/>
        <w:numPr>
          <w:ilvl w:val="0"/>
          <w:numId w:val="12"/>
        </w:numPr>
        <w:ind w:left="284" w:hanging="284"/>
        <w:jc w:val="both"/>
        <w:rPr>
          <w:rFonts w:ascii="Tahoma" w:hAnsi="Tahoma" w:cs="Tahoma"/>
          <w:bCs/>
        </w:rPr>
      </w:pPr>
      <w:r w:rsidRPr="003C0C04">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314A306C" w14:textId="77777777" w:rsidR="00C30F32" w:rsidRPr="00285804" w:rsidRDefault="00C30F32" w:rsidP="00C30F32">
      <w:pPr>
        <w:keepNext/>
        <w:keepLines/>
        <w:jc w:val="both"/>
        <w:rPr>
          <w:rFonts w:ascii="Tahoma" w:hAnsi="Tahoma" w:cs="Tahoma"/>
          <w:b/>
        </w:rPr>
      </w:pPr>
    </w:p>
    <w:p w14:paraId="134F9947" w14:textId="77777777" w:rsidR="00C30F32" w:rsidRPr="00285804" w:rsidRDefault="00C30F32" w:rsidP="00C30F32">
      <w:pPr>
        <w:keepNext/>
        <w:keepLines/>
        <w:ind w:right="-2"/>
        <w:jc w:val="both"/>
        <w:rPr>
          <w:rFonts w:ascii="Tahoma" w:hAnsi="Tahoma" w:cs="Tahoma"/>
          <w:b/>
          <w:smallCaps/>
          <w:sz w:val="22"/>
        </w:rPr>
      </w:pPr>
      <w:r w:rsidRPr="00285804">
        <w:rPr>
          <w:rFonts w:ascii="Tahoma" w:hAnsi="Tahoma" w:cs="Tahoma"/>
          <w:b/>
          <w:smallCaps/>
          <w:sz w:val="22"/>
        </w:rPr>
        <w:t>Dokazila (velja za vse pogoje zgoraj):</w:t>
      </w:r>
    </w:p>
    <w:p w14:paraId="6FB7EDC4" w14:textId="77777777" w:rsidR="00C30F32" w:rsidRPr="00285804" w:rsidRDefault="00C30F32" w:rsidP="00C30F32">
      <w:pPr>
        <w:keepNext/>
        <w:keepLines/>
        <w:jc w:val="both"/>
        <w:rPr>
          <w:rFonts w:ascii="Tahoma" w:hAnsi="Tahoma" w:cs="Tahoma"/>
        </w:rPr>
      </w:pPr>
      <w:r w:rsidRPr="00285804">
        <w:rPr>
          <w:rFonts w:ascii="Tahoma" w:hAnsi="Tahoma" w:cs="Tahoma"/>
        </w:rPr>
        <w:t xml:space="preserve">Priložen ESPD s strani vseh sodelujočih gospodarskih subjektov v ponudbi. </w:t>
      </w:r>
    </w:p>
    <w:p w14:paraId="7E296226" w14:textId="77777777" w:rsidR="00C30F32" w:rsidRPr="00285804" w:rsidRDefault="00C30F32" w:rsidP="00C30F32">
      <w:pPr>
        <w:keepNext/>
        <w:keepLines/>
        <w:jc w:val="both"/>
        <w:rPr>
          <w:rFonts w:ascii="Tahoma" w:hAnsi="Tahoma" w:cs="Tahoma"/>
          <w:b/>
          <w:bCs/>
        </w:rPr>
      </w:pPr>
    </w:p>
    <w:p w14:paraId="14A74604" w14:textId="77777777" w:rsidR="00C30F32" w:rsidRPr="00285804" w:rsidRDefault="00C30F32" w:rsidP="00C30F32">
      <w:pPr>
        <w:keepNext/>
        <w:keepLines/>
        <w:jc w:val="both"/>
        <w:rPr>
          <w:rFonts w:ascii="Tahoma" w:hAnsi="Tahoma" w:cs="Tahoma"/>
          <w:bCs/>
        </w:rPr>
      </w:pPr>
      <w:r w:rsidRPr="00285804">
        <w:rPr>
          <w:rFonts w:ascii="Tahoma" w:hAnsi="Tahoma" w:cs="Tahoma"/>
          <w:bCs/>
          <w:u w:val="single"/>
        </w:rPr>
        <w:t xml:space="preserve">Naročnik bo preveril izpolnjevanje pogojev iz </w:t>
      </w:r>
      <w:r>
        <w:rPr>
          <w:rFonts w:ascii="Tahoma" w:hAnsi="Tahoma" w:cs="Tahoma"/>
          <w:bCs/>
          <w:u w:val="single"/>
        </w:rPr>
        <w:t xml:space="preserve">prvega, drugega in četrtega </w:t>
      </w:r>
      <w:r w:rsidRPr="00285804">
        <w:rPr>
          <w:rFonts w:ascii="Tahoma" w:hAnsi="Tahoma" w:cs="Tahoma"/>
          <w:bCs/>
          <w:u w:val="single"/>
        </w:rPr>
        <w:t>odstavka 75. člena ZJN-3 preko informacijskega sistema e-Dosje</w:t>
      </w:r>
      <w:r w:rsidRPr="00285804">
        <w:rPr>
          <w:rFonts w:ascii="Tahoma" w:hAnsi="Tahoma" w:cs="Tahoma"/>
          <w:bCs/>
        </w:rPr>
        <w:t>, ki je namenjen elektronskem preverjanju ponudnikov (partnerjev), podizvajalcev in drugih gospodarskih subjektov, na čigar zmogljivosti se sklicuje ponudnik, v (predmetnih) nacionalnih uradnih evidencah.</w:t>
      </w:r>
      <w:r w:rsidRPr="00285804">
        <w:rPr>
          <w:rFonts w:ascii="Tahoma" w:hAnsi="Tahoma" w:cs="Tahoma"/>
          <w:bCs/>
          <w:i/>
        </w:rPr>
        <w:t xml:space="preserve"> </w:t>
      </w:r>
    </w:p>
    <w:p w14:paraId="7035C4D1" w14:textId="77777777" w:rsidR="00C30F32" w:rsidRDefault="00C30F32" w:rsidP="00C30F32">
      <w:pPr>
        <w:keepNext/>
        <w:keepLines/>
        <w:jc w:val="both"/>
        <w:rPr>
          <w:rFonts w:ascii="Tahoma" w:hAnsi="Tahoma" w:cs="Tahoma"/>
        </w:rPr>
      </w:pPr>
    </w:p>
    <w:p w14:paraId="59CC7D0F" w14:textId="77777777" w:rsidR="00C30F32" w:rsidRDefault="00C30F32" w:rsidP="00C30F32">
      <w:pPr>
        <w:keepNext/>
        <w:keepLines/>
        <w:jc w:val="both"/>
        <w:rPr>
          <w:rFonts w:ascii="Tahoma" w:hAnsi="Tahoma" w:cs="Tahoma"/>
          <w:bCs/>
        </w:rPr>
      </w:pPr>
      <w:r w:rsidRPr="00A90D76">
        <w:rPr>
          <w:rFonts w:ascii="Tahoma" w:hAnsi="Tahoma" w:cs="Tahoma"/>
          <w:bCs/>
        </w:rPr>
        <w:t xml:space="preserve">Naročnik lahko zahteva potrdila, izjave in druga dokazila iz </w:t>
      </w:r>
      <w:r>
        <w:rPr>
          <w:rFonts w:ascii="Tahoma" w:hAnsi="Tahoma" w:cs="Tahoma"/>
          <w:bCs/>
        </w:rPr>
        <w:t>77.</w:t>
      </w:r>
      <w:r w:rsidRPr="00A90D76">
        <w:rPr>
          <w:rFonts w:ascii="Tahoma" w:hAnsi="Tahoma" w:cs="Tahoma"/>
          <w:bCs/>
        </w:rPr>
        <w:t xml:space="preserve"> člena</w:t>
      </w:r>
      <w:r>
        <w:rPr>
          <w:rFonts w:ascii="Tahoma" w:hAnsi="Tahoma" w:cs="Tahoma"/>
          <w:bCs/>
        </w:rPr>
        <w:t xml:space="preserve"> ZJN-3</w:t>
      </w:r>
      <w:r w:rsidRPr="00A90D76">
        <w:rPr>
          <w:rFonts w:ascii="Tahoma" w:hAnsi="Tahoma" w:cs="Tahoma"/>
          <w:bCs/>
        </w:rPr>
        <w:t xml:space="preserve"> kot dokaz neobstoja razlogov za izključitev iz 75. člena </w:t>
      </w:r>
      <w:r>
        <w:rPr>
          <w:rFonts w:ascii="Tahoma" w:hAnsi="Tahoma" w:cs="Tahoma"/>
          <w:bCs/>
        </w:rPr>
        <w:t>ZJN-3.</w:t>
      </w:r>
    </w:p>
    <w:p w14:paraId="14E6A176" w14:textId="77777777" w:rsidR="00C30F32" w:rsidRDefault="00C30F32" w:rsidP="00C30F32">
      <w:pPr>
        <w:keepNext/>
        <w:keepLines/>
        <w:jc w:val="both"/>
        <w:rPr>
          <w:rFonts w:ascii="Tahoma" w:hAnsi="Tahoma" w:cs="Tahoma"/>
          <w:bCs/>
        </w:rPr>
      </w:pPr>
    </w:p>
    <w:p w14:paraId="6ECCECC1" w14:textId="77777777" w:rsidR="00C30F32" w:rsidRPr="003E5961" w:rsidRDefault="00C30F32" w:rsidP="00C30F32">
      <w:pPr>
        <w:keepNext/>
        <w:keepLines/>
        <w:jc w:val="both"/>
        <w:rPr>
          <w:rFonts w:ascii="Tahoma" w:hAnsi="Tahoma" w:cs="Tahoma"/>
          <w:bCs/>
        </w:rPr>
      </w:pPr>
      <w:r w:rsidRPr="003E5961">
        <w:rPr>
          <w:rFonts w:ascii="Tahoma" w:hAnsi="Tahoma" w:cs="Tahoma"/>
          <w:bCs/>
        </w:rPr>
        <w:t>V kolikor naročnik sam ne bo mogel preveriti (ne)obstoja zgoraj navedenih razlogov za izključitev, bo ponudnika pozval na predložitev ustreznih dokazil. Ponudnik bo moral naročniku, v roku, ki ga bo določil naročnik, predložiti naslednja dokazila:</w:t>
      </w:r>
    </w:p>
    <w:p w14:paraId="46A38D7E" w14:textId="77777777" w:rsidR="00C30F32" w:rsidRDefault="00C30F32" w:rsidP="00C30F32">
      <w:pPr>
        <w:pStyle w:val="Odstavekseznama"/>
        <w:keepNext/>
        <w:keepLines/>
        <w:numPr>
          <w:ilvl w:val="0"/>
          <w:numId w:val="59"/>
        </w:numPr>
        <w:jc w:val="both"/>
        <w:rPr>
          <w:rFonts w:ascii="Tahoma" w:hAnsi="Tahoma" w:cs="Tahoma"/>
          <w:bCs/>
        </w:rPr>
      </w:pPr>
      <w:r>
        <w:rPr>
          <w:rFonts w:ascii="Tahoma" w:hAnsi="Tahoma" w:cs="Tahoma"/>
          <w:bCs/>
        </w:rPr>
        <w:t xml:space="preserve">pooblastilo za preveritev gospodarskega subjekta in </w:t>
      </w:r>
      <w:r w:rsidRPr="00B0640B">
        <w:rPr>
          <w:rFonts w:ascii="Tahoma" w:hAnsi="Tahoma" w:cs="Tahoma"/>
          <w:bCs/>
        </w:rPr>
        <w:t>vse osebe, ki so člani upravnega, vodstvenega ali nadzornega organa gospodarskega subjekta ali ki imajo pooblastila za njegovo zastopanje ali odločanje ali nadzor</w:t>
      </w:r>
      <w:r>
        <w:rPr>
          <w:rFonts w:ascii="Tahoma" w:hAnsi="Tahoma" w:cs="Tahoma"/>
          <w:bCs/>
        </w:rPr>
        <w:t xml:space="preserve"> v kazenski evidenci ali</w:t>
      </w:r>
    </w:p>
    <w:p w14:paraId="0B77EB7A" w14:textId="77777777" w:rsidR="00C30F32" w:rsidRDefault="00C30F32" w:rsidP="00C30F32">
      <w:pPr>
        <w:pStyle w:val="Odstavekseznama"/>
        <w:keepNext/>
        <w:keepLines/>
        <w:numPr>
          <w:ilvl w:val="0"/>
          <w:numId w:val="59"/>
        </w:numPr>
        <w:jc w:val="both"/>
        <w:rPr>
          <w:rFonts w:ascii="Tahoma" w:hAnsi="Tahoma" w:cs="Tahoma"/>
          <w:bCs/>
        </w:rPr>
      </w:pPr>
      <w:r>
        <w:rPr>
          <w:rFonts w:ascii="Tahoma" w:hAnsi="Tahoma" w:cs="Tahoma"/>
          <w:bCs/>
        </w:rPr>
        <w:lastRenderedPageBreak/>
        <w:t>i</w:t>
      </w:r>
      <w:r w:rsidRPr="003E5961">
        <w:rPr>
          <w:rFonts w:ascii="Tahoma" w:hAnsi="Tahoma" w:cs="Tahoma"/>
          <w:bCs/>
        </w:rPr>
        <w:t xml:space="preserve">zpis </w:t>
      </w:r>
      <w:r w:rsidRPr="009D38D7">
        <w:rPr>
          <w:rFonts w:ascii="Tahoma" w:hAnsi="Tahoma" w:cs="Tahoma"/>
          <w:bCs/>
        </w:rPr>
        <w:t>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w:t>
      </w:r>
      <w:r>
        <w:rPr>
          <w:rFonts w:ascii="Tahoma" w:hAnsi="Tahoma" w:cs="Tahoma"/>
          <w:bCs/>
        </w:rPr>
        <w:t xml:space="preserve"> iz prvega odstavka 75. člena ZJN-3;</w:t>
      </w:r>
    </w:p>
    <w:p w14:paraId="12914C7D" w14:textId="77777777" w:rsidR="00C30F32" w:rsidRPr="00FC6B30" w:rsidRDefault="00C30F32" w:rsidP="00C30F32">
      <w:pPr>
        <w:pStyle w:val="Odstavekseznama"/>
        <w:keepNext/>
        <w:keepLines/>
        <w:numPr>
          <w:ilvl w:val="0"/>
          <w:numId w:val="59"/>
        </w:numPr>
        <w:jc w:val="both"/>
        <w:rPr>
          <w:rFonts w:ascii="Tahoma" w:hAnsi="Tahoma" w:cs="Tahoma"/>
          <w:bCs/>
        </w:rPr>
      </w:pPr>
      <w:r w:rsidRPr="00FC6B30">
        <w:rPr>
          <w:rFonts w:ascii="Tahoma" w:hAnsi="Tahoma" w:cs="Tahoma"/>
          <w:color w:val="000000"/>
        </w:rPr>
        <w:t xml:space="preserve">potrdilo, ki ga izda pristojni organ v Republiki Sloveniji, drugi državi članici ali tretji državi, </w:t>
      </w:r>
      <w:r w:rsidRPr="00FC6B30">
        <w:rPr>
          <w:rFonts w:ascii="Tahoma" w:hAnsi="Tahoma" w:cs="Tahoma"/>
          <w:bCs/>
        </w:rPr>
        <w:t>da ne obstajajo razlogi za izključitev iz drugega odstavka 75. člena ZJN-3</w:t>
      </w:r>
      <w:r w:rsidRPr="00FC6B30">
        <w:rPr>
          <w:rFonts w:ascii="Tahoma" w:hAnsi="Tahoma" w:cs="Tahoma"/>
          <w:color w:val="000000"/>
        </w:rPr>
        <w:t>;</w:t>
      </w:r>
    </w:p>
    <w:p w14:paraId="6B300E7B" w14:textId="77777777" w:rsidR="00C30F32" w:rsidRDefault="00C30F32" w:rsidP="00C30F32">
      <w:pPr>
        <w:pStyle w:val="Odstavekseznama"/>
        <w:keepNext/>
        <w:keepLines/>
        <w:numPr>
          <w:ilvl w:val="0"/>
          <w:numId w:val="59"/>
        </w:numPr>
        <w:jc w:val="both"/>
        <w:rPr>
          <w:rFonts w:ascii="Tahoma" w:hAnsi="Tahoma" w:cs="Tahoma"/>
          <w:bCs/>
        </w:rPr>
      </w:pPr>
      <w:r w:rsidRPr="00FC6B30">
        <w:rPr>
          <w:rFonts w:ascii="Tahoma" w:hAnsi="Tahoma" w:cs="Tahoma"/>
          <w:bCs/>
        </w:rPr>
        <w:t>zaprisežena izjavo, če ta v državi članici ali tretji državi ni predvidena, pa izjavo določene osebe, dano pred pristojnim sodnim ali upravnim organom, notarjem ali pred pristojno poklicno ali trgovinsko organizacijo v matični državi te osebe ali v državi, v kateri ima sedež gospodarski subjekt, da ne obstajajo razlogi za izključitev iz a) točke četrtega odstavka 75. člena ZJN-3;</w:t>
      </w:r>
    </w:p>
    <w:p w14:paraId="2DA871EE" w14:textId="77777777" w:rsidR="00C30F32" w:rsidRPr="00FC6B30" w:rsidRDefault="00C30F32" w:rsidP="00C30F32">
      <w:pPr>
        <w:pStyle w:val="Odstavekseznama"/>
        <w:keepNext/>
        <w:keepLines/>
        <w:numPr>
          <w:ilvl w:val="0"/>
          <w:numId w:val="59"/>
        </w:numPr>
        <w:jc w:val="both"/>
        <w:rPr>
          <w:rFonts w:ascii="Tahoma" w:hAnsi="Tahoma" w:cs="Tahoma"/>
          <w:bCs/>
        </w:rPr>
      </w:pPr>
      <w:r w:rsidRPr="00FC6B30">
        <w:rPr>
          <w:rFonts w:ascii="Tahoma" w:hAnsi="Tahoma" w:cs="Tahoma"/>
        </w:rPr>
        <w:t xml:space="preserve">izpis iz evidence o pravnomočnih odločbah o prekrških, ki jo vodi pristojni organ v Republiki Sloveniji, drugi državi članici ali tretji državi, </w:t>
      </w:r>
      <w:r w:rsidRPr="00FC6B30">
        <w:rPr>
          <w:rFonts w:ascii="Tahoma" w:hAnsi="Tahoma" w:cs="Tahoma"/>
          <w:bCs/>
        </w:rPr>
        <w:t>da ne obstajajo razlogi za izključitev iz b) točke četrtega odstavka 75. člena ZJN-3.</w:t>
      </w:r>
    </w:p>
    <w:p w14:paraId="32278B02" w14:textId="77777777" w:rsidR="00C30F32" w:rsidRDefault="00C30F32" w:rsidP="00C30F32">
      <w:pPr>
        <w:pStyle w:val="Odstavekseznama"/>
        <w:keepNext/>
        <w:keepLines/>
        <w:ind w:left="0"/>
        <w:jc w:val="both"/>
        <w:rPr>
          <w:rFonts w:ascii="Tahoma" w:hAnsi="Tahoma" w:cs="Tahoma"/>
          <w:szCs w:val="22"/>
        </w:rPr>
      </w:pPr>
    </w:p>
    <w:p w14:paraId="320C9382" w14:textId="77777777" w:rsidR="00C30F32" w:rsidRDefault="00C30F32" w:rsidP="00C30F32">
      <w:pPr>
        <w:pStyle w:val="Odstavekseznama"/>
        <w:keepNext/>
        <w:keepLines/>
        <w:ind w:left="0"/>
        <w:jc w:val="both"/>
        <w:rPr>
          <w:rFonts w:ascii="Tahoma" w:hAnsi="Tahoma" w:cs="Tahoma"/>
          <w:bCs/>
        </w:rPr>
      </w:pPr>
      <w:r w:rsidRPr="009D38D7">
        <w:rPr>
          <w:rFonts w:ascii="Tahoma" w:hAnsi="Tahoma" w:cs="Tahoma"/>
          <w:bCs/>
        </w:rPr>
        <w:t>Če država članica ali tretja država dokumentov in potrdil iz prejšnjega odstavka ne izdaja ali če ti ne zajemajo vseh primerov iz prvega</w:t>
      </w:r>
      <w:r>
        <w:rPr>
          <w:rFonts w:ascii="Tahoma" w:hAnsi="Tahoma" w:cs="Tahoma"/>
          <w:bCs/>
        </w:rPr>
        <w:t>, drugega in/ali četrtega</w:t>
      </w:r>
      <w:r w:rsidRPr="009D38D7">
        <w:rPr>
          <w:rFonts w:ascii="Tahoma" w:hAnsi="Tahoma" w:cs="Tahoma"/>
          <w:bCs/>
        </w:rPr>
        <w:t xml:space="preserve"> odstavka 75. člena </w:t>
      </w:r>
      <w:r>
        <w:rPr>
          <w:rFonts w:ascii="Tahoma" w:hAnsi="Tahoma" w:cs="Tahoma"/>
          <w:bCs/>
        </w:rPr>
        <w:t>ZJN-3</w:t>
      </w:r>
      <w:r w:rsidRPr="009D38D7">
        <w:rPr>
          <w:rFonts w:ascii="Tahoma" w:hAnsi="Tahoma" w:cs="Tahoma"/>
          <w:bCs/>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2783BC84" w14:textId="77777777" w:rsidR="00C30F32" w:rsidRPr="00285804" w:rsidRDefault="00C30F32" w:rsidP="00C30F32">
      <w:pPr>
        <w:keepNext/>
        <w:keepLines/>
        <w:jc w:val="both"/>
        <w:rPr>
          <w:rFonts w:ascii="Tahoma" w:hAnsi="Tahoma" w:cs="Tahoma"/>
        </w:rPr>
      </w:pPr>
    </w:p>
    <w:p w14:paraId="03E3E913" w14:textId="77777777" w:rsidR="00C30F32" w:rsidRPr="00285804" w:rsidRDefault="00C30F32" w:rsidP="00C30F32">
      <w:pPr>
        <w:keepNext/>
        <w:keepLines/>
        <w:jc w:val="both"/>
        <w:rPr>
          <w:rFonts w:ascii="Tahoma" w:hAnsi="Tahoma" w:cs="Tahoma"/>
        </w:rPr>
      </w:pPr>
      <w:r w:rsidRPr="00285804">
        <w:rPr>
          <w:rFonts w:ascii="Tahoma" w:hAnsi="Tahoma" w:cs="Tahoma"/>
        </w:rPr>
        <w:t>Gospodarski subjekt s sedežem izven Republike Slovenije bo moral potrdilo pristojnega organa predložiti sam, v kolikor takšnega potrdila iz ustreznega registra ne bo mogel pridobiti naročnik.</w:t>
      </w:r>
    </w:p>
    <w:p w14:paraId="59713E90" w14:textId="77777777" w:rsidR="00C30F32" w:rsidRPr="00285804" w:rsidRDefault="00C30F32" w:rsidP="00C30F32">
      <w:pPr>
        <w:keepNext/>
        <w:keepLines/>
        <w:jc w:val="both"/>
        <w:rPr>
          <w:rFonts w:ascii="Tahoma" w:hAnsi="Tahoma" w:cs="Tahoma"/>
        </w:rPr>
      </w:pPr>
    </w:p>
    <w:p w14:paraId="687A1126" w14:textId="77777777" w:rsidR="00C30F32" w:rsidRPr="00285804" w:rsidRDefault="00C30F32" w:rsidP="00C30F32">
      <w:pPr>
        <w:keepNext/>
        <w:keepLines/>
        <w:numPr>
          <w:ilvl w:val="0"/>
          <w:numId w:val="56"/>
        </w:numPr>
        <w:ind w:left="284" w:hanging="284"/>
        <w:jc w:val="both"/>
        <w:rPr>
          <w:rFonts w:ascii="Tahoma" w:hAnsi="Tahoma" w:cs="Tahoma"/>
          <w:b/>
          <w:bCs/>
        </w:rPr>
      </w:pPr>
      <w:r w:rsidRPr="00285804">
        <w:rPr>
          <w:rFonts w:ascii="Tahoma" w:hAnsi="Tahoma" w:cs="Tahoma"/>
          <w:b/>
          <w:bCs/>
        </w:rPr>
        <w:t>EMŠO:</w:t>
      </w:r>
    </w:p>
    <w:p w14:paraId="2DF0BBCB" w14:textId="77777777" w:rsidR="00C30F32" w:rsidRPr="00285804" w:rsidRDefault="00C30F32" w:rsidP="00C30F32">
      <w:pPr>
        <w:keepNext/>
        <w:keepLines/>
        <w:jc w:val="both"/>
        <w:rPr>
          <w:rFonts w:ascii="Tahoma" w:hAnsi="Tahoma" w:cs="Tahoma"/>
          <w:bCs/>
          <w:sz w:val="10"/>
        </w:rPr>
      </w:pPr>
    </w:p>
    <w:p w14:paraId="07611E2F" w14:textId="77777777" w:rsidR="00C30F32" w:rsidRPr="00285804" w:rsidRDefault="00C30F32" w:rsidP="00C30F32">
      <w:pPr>
        <w:keepNext/>
        <w:keepLines/>
        <w:jc w:val="both"/>
        <w:rPr>
          <w:rFonts w:ascii="Tahoma" w:hAnsi="Tahoma" w:cs="Tahoma"/>
          <w:bCs/>
        </w:rPr>
      </w:pPr>
      <w:r w:rsidRPr="00285804">
        <w:rPr>
          <w:rFonts w:ascii="Tahoma" w:hAnsi="Tahoma" w:cs="Tahoma"/>
          <w:bCs/>
        </w:rPr>
        <w:t xml:space="preserve">Za potrebe preverjanja v informacijskem sistemu e-Dosje </w:t>
      </w:r>
      <w:r w:rsidRPr="00285804">
        <w:rPr>
          <w:rFonts w:ascii="Tahoma" w:hAnsi="Tahoma" w:cs="Tahoma"/>
          <w:bCs/>
          <w:u w:val="single"/>
        </w:rPr>
        <w:t xml:space="preserve">ponudnik (in vsi ostali sodelujoči gospodarski subjekti v ponudbi) za </w:t>
      </w:r>
      <w:r w:rsidRPr="00285804">
        <w:rPr>
          <w:rFonts w:ascii="Tahoma" w:hAnsi="Tahoma" w:cs="Tahoma"/>
          <w:b/>
          <w:bCs/>
          <w:u w:val="single"/>
        </w:rPr>
        <w:t>VSE</w:t>
      </w:r>
      <w:r w:rsidRPr="00285804">
        <w:rPr>
          <w:rFonts w:ascii="Tahoma" w:hAnsi="Tahoma" w:cs="Tahoma"/>
          <w:bCs/>
          <w:u w:val="single"/>
        </w:rPr>
        <w:t xml:space="preserve"> osebe, ki so člani upravnega, vodstvenega </w:t>
      </w:r>
      <w:r w:rsidRPr="00285804">
        <w:rPr>
          <w:rFonts w:ascii="Tahoma" w:hAnsi="Tahoma" w:cs="Tahoma"/>
          <w:b/>
          <w:bCs/>
          <w:u w:val="single"/>
        </w:rPr>
        <w:t>ali</w:t>
      </w:r>
      <w:r w:rsidRPr="00285804">
        <w:rPr>
          <w:rFonts w:ascii="Tahoma" w:hAnsi="Tahoma" w:cs="Tahoma"/>
          <w:bCs/>
          <w:u w:val="single"/>
        </w:rPr>
        <w:t xml:space="preserve"> nadzornega organa gospodarskega subjekta </w:t>
      </w:r>
      <w:r w:rsidRPr="00285804">
        <w:rPr>
          <w:rFonts w:ascii="Tahoma" w:hAnsi="Tahoma" w:cs="Tahoma"/>
          <w:b/>
          <w:bCs/>
          <w:u w:val="single"/>
        </w:rPr>
        <w:t>ali</w:t>
      </w:r>
      <w:r w:rsidRPr="00285804">
        <w:rPr>
          <w:rFonts w:ascii="Tahoma" w:hAnsi="Tahoma" w:cs="Tahoma"/>
          <w:bCs/>
          <w:u w:val="single"/>
        </w:rPr>
        <w:t xml:space="preserve"> ki imajo pooblastila za njegovo zastopanje </w:t>
      </w:r>
      <w:r w:rsidRPr="00285804">
        <w:rPr>
          <w:rFonts w:ascii="Tahoma" w:hAnsi="Tahoma" w:cs="Tahoma"/>
          <w:b/>
          <w:bCs/>
          <w:u w:val="single"/>
        </w:rPr>
        <w:t>ali</w:t>
      </w:r>
      <w:r w:rsidRPr="00285804">
        <w:rPr>
          <w:rFonts w:ascii="Tahoma" w:hAnsi="Tahoma" w:cs="Tahoma"/>
          <w:bCs/>
          <w:u w:val="single"/>
        </w:rPr>
        <w:t xml:space="preserve"> odločanje </w:t>
      </w:r>
      <w:r w:rsidRPr="00285804">
        <w:rPr>
          <w:rFonts w:ascii="Tahoma" w:hAnsi="Tahoma" w:cs="Tahoma"/>
          <w:b/>
          <w:bCs/>
          <w:u w:val="single"/>
        </w:rPr>
        <w:t>ali</w:t>
      </w:r>
      <w:r w:rsidRPr="00285804">
        <w:rPr>
          <w:rFonts w:ascii="Tahoma" w:hAnsi="Tahoma" w:cs="Tahoma"/>
          <w:bCs/>
          <w:u w:val="single"/>
        </w:rPr>
        <w:t xml:space="preserve"> nadzor v njem</w:t>
      </w:r>
      <w:r w:rsidRPr="00285804">
        <w:rPr>
          <w:rFonts w:ascii="Tahoma" w:hAnsi="Tahoma" w:cs="Tahoma"/>
          <w:bCs/>
        </w:rPr>
        <w:t xml:space="preserve">, </w:t>
      </w:r>
      <w:r w:rsidRPr="00285804">
        <w:rPr>
          <w:rFonts w:ascii="Tahoma" w:hAnsi="Tahoma" w:cs="Tahoma"/>
          <w:b/>
          <w:bCs/>
        </w:rPr>
        <w:t>vnesejo/navedejo EMŠO:</w:t>
      </w:r>
      <w:r w:rsidRPr="00285804">
        <w:rPr>
          <w:rFonts w:ascii="Tahoma" w:hAnsi="Tahoma" w:cs="Tahoma"/>
          <w:bCs/>
        </w:rPr>
        <w:t xml:space="preserve"> </w:t>
      </w:r>
    </w:p>
    <w:p w14:paraId="33CFB6D5" w14:textId="77777777" w:rsidR="00C30F32" w:rsidRPr="00285804" w:rsidRDefault="00C30F32" w:rsidP="00C30F32">
      <w:pPr>
        <w:keepNext/>
        <w:keepLines/>
        <w:numPr>
          <w:ilvl w:val="0"/>
          <w:numId w:val="57"/>
        </w:numPr>
        <w:jc w:val="both"/>
        <w:rPr>
          <w:rFonts w:ascii="Tahoma" w:hAnsi="Tahoma" w:cs="Tahoma"/>
          <w:bCs/>
        </w:rPr>
      </w:pPr>
      <w:r w:rsidRPr="00285804">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285804">
        <w:rPr>
          <w:rFonts w:ascii="Tahoma" w:hAnsi="Tahoma" w:cs="Tahoma"/>
          <w:bCs/>
          <w:u w:val="single"/>
        </w:rPr>
        <w:t>ali</w:t>
      </w:r>
    </w:p>
    <w:p w14:paraId="42A5E757" w14:textId="77777777" w:rsidR="00C30F32" w:rsidRPr="00285804" w:rsidRDefault="00C30F32" w:rsidP="00C30F32">
      <w:pPr>
        <w:keepNext/>
        <w:keepLines/>
        <w:numPr>
          <w:ilvl w:val="0"/>
          <w:numId w:val="57"/>
        </w:numPr>
        <w:jc w:val="both"/>
        <w:rPr>
          <w:rFonts w:ascii="Tahoma" w:hAnsi="Tahoma" w:cs="Tahoma"/>
          <w:bCs/>
        </w:rPr>
      </w:pPr>
      <w:r w:rsidRPr="00285804">
        <w:rPr>
          <w:rFonts w:ascii="Tahoma" w:hAnsi="Tahoma" w:cs="Tahoma"/>
          <w:bCs/>
        </w:rPr>
        <w:t xml:space="preserve">v Prilogo 1 (ponudnik/partner), </w:t>
      </w:r>
      <w:r w:rsidRPr="00CF2783">
        <w:rPr>
          <w:rFonts w:ascii="Tahoma" w:hAnsi="Tahoma" w:cs="Tahoma"/>
          <w:bCs/>
        </w:rPr>
        <w:t>Prilogo 5 (podizvajalci), Prilogo 6 (subjekti</w:t>
      </w:r>
      <w:r w:rsidRPr="00285804">
        <w:rPr>
          <w:rFonts w:ascii="Tahoma" w:hAnsi="Tahoma" w:cs="Tahoma"/>
          <w:bCs/>
        </w:rPr>
        <w:t xml:space="preserve">, katerih zmogljivost uporablja ponudnik) </w:t>
      </w:r>
      <w:r w:rsidRPr="00285804">
        <w:rPr>
          <w:rFonts w:ascii="Tahoma" w:hAnsi="Tahoma" w:cs="Tahoma"/>
          <w:bCs/>
          <w:u w:val="single"/>
        </w:rPr>
        <w:t>ali</w:t>
      </w:r>
    </w:p>
    <w:p w14:paraId="71A8C5E6" w14:textId="77777777" w:rsidR="00C30F32" w:rsidRPr="00285804" w:rsidRDefault="00C30F32" w:rsidP="00C30F32">
      <w:pPr>
        <w:keepNext/>
        <w:keepLines/>
        <w:numPr>
          <w:ilvl w:val="0"/>
          <w:numId w:val="57"/>
        </w:numPr>
        <w:jc w:val="both"/>
        <w:rPr>
          <w:rFonts w:ascii="Tahoma" w:hAnsi="Tahoma" w:cs="Tahoma"/>
          <w:bCs/>
        </w:rPr>
      </w:pPr>
      <w:r w:rsidRPr="00285804">
        <w:rPr>
          <w:rFonts w:ascii="Tahoma" w:hAnsi="Tahoma" w:cs="Tahoma"/>
          <w:bCs/>
        </w:rPr>
        <w:t>na lastnem obrazcu.</w:t>
      </w:r>
    </w:p>
    <w:p w14:paraId="72BD0BD4" w14:textId="77777777" w:rsidR="00C30F32" w:rsidRPr="00285804" w:rsidRDefault="00C30F32" w:rsidP="00C30F32">
      <w:pPr>
        <w:keepNext/>
        <w:keepLines/>
        <w:jc w:val="both"/>
        <w:rPr>
          <w:rFonts w:ascii="Tahoma" w:hAnsi="Tahoma" w:cs="Tahoma"/>
          <w:sz w:val="14"/>
        </w:rPr>
      </w:pPr>
    </w:p>
    <w:p w14:paraId="77BC9CC8" w14:textId="77777777" w:rsidR="00C30F32" w:rsidRPr="00285804" w:rsidRDefault="00C30F32" w:rsidP="00C30F32">
      <w:pPr>
        <w:keepNext/>
        <w:keepLines/>
        <w:numPr>
          <w:ilvl w:val="0"/>
          <w:numId w:val="56"/>
        </w:numPr>
        <w:ind w:left="284" w:hanging="284"/>
        <w:jc w:val="both"/>
        <w:rPr>
          <w:rFonts w:ascii="Tahoma" w:hAnsi="Tahoma" w:cs="Tahoma"/>
          <w:b/>
          <w:bCs/>
        </w:rPr>
      </w:pPr>
      <w:r w:rsidRPr="00285804">
        <w:rPr>
          <w:rFonts w:ascii="Tahoma" w:hAnsi="Tahoma" w:cs="Tahoma"/>
          <w:b/>
          <w:bCs/>
        </w:rPr>
        <w:t>POPRAVNI MEHANIZMI:</w:t>
      </w:r>
    </w:p>
    <w:p w14:paraId="19D7AF93" w14:textId="77777777" w:rsidR="00C30F32" w:rsidRPr="00285804" w:rsidRDefault="00C30F32" w:rsidP="00C30F32">
      <w:pPr>
        <w:keepNext/>
        <w:keepLines/>
        <w:jc w:val="both"/>
        <w:rPr>
          <w:rFonts w:ascii="Tahoma" w:hAnsi="Tahoma" w:cs="Tahoma"/>
          <w:bCs/>
          <w:sz w:val="12"/>
        </w:rPr>
      </w:pPr>
    </w:p>
    <w:p w14:paraId="02776B41" w14:textId="77777777" w:rsidR="00C30F32" w:rsidRPr="00285804" w:rsidRDefault="00C30F32" w:rsidP="00C30F32">
      <w:pPr>
        <w:keepNext/>
        <w:keepLines/>
        <w:jc w:val="both"/>
        <w:rPr>
          <w:rFonts w:ascii="Tahoma" w:hAnsi="Tahoma" w:cs="Tahoma"/>
          <w:b/>
          <w:bCs/>
        </w:rPr>
      </w:pPr>
      <w:r w:rsidRPr="00285804">
        <w:rPr>
          <w:rFonts w:ascii="Tahoma" w:hAnsi="Tahoma" w:cs="Tahoma"/>
          <w:b/>
          <w:bCs/>
          <w:u w:val="single"/>
        </w:rPr>
        <w:t>2. odstavek 75. člena ZJN-3:</w:t>
      </w:r>
    </w:p>
    <w:p w14:paraId="3A5A4FB7" w14:textId="77777777" w:rsidR="00C30F32" w:rsidRPr="00285804" w:rsidRDefault="00C30F32" w:rsidP="00C30F32">
      <w:pPr>
        <w:keepNext/>
        <w:keepLines/>
        <w:jc w:val="both"/>
        <w:rPr>
          <w:rFonts w:ascii="Tahoma" w:hAnsi="Tahoma" w:cs="Tahoma"/>
          <w:bCs/>
          <w:sz w:val="8"/>
        </w:rPr>
      </w:pPr>
    </w:p>
    <w:p w14:paraId="35B0F4AD" w14:textId="77777777" w:rsidR="00C30F32" w:rsidRPr="00285804" w:rsidRDefault="00C30F32" w:rsidP="00C30F32">
      <w:pPr>
        <w:keepNext/>
        <w:keepLines/>
        <w:jc w:val="both"/>
        <w:rPr>
          <w:rFonts w:ascii="Tahoma" w:hAnsi="Tahoma" w:cs="Tahoma"/>
          <w:bCs/>
        </w:rPr>
      </w:pPr>
      <w:r w:rsidRPr="00285804">
        <w:rPr>
          <w:rFonts w:ascii="Tahoma" w:hAnsi="Tahoma" w:cs="Tahoma"/>
          <w:bCs/>
        </w:rPr>
        <w:t xml:space="preserve">Gospodarskega subjekta </w:t>
      </w:r>
      <w:r w:rsidRPr="00285804">
        <w:rPr>
          <w:rFonts w:ascii="Tahoma" w:hAnsi="Tahoma" w:cs="Tahoma"/>
          <w:b/>
          <w:bCs/>
          <w:u w:val="single"/>
        </w:rPr>
        <w:t>se ne izloči</w:t>
      </w:r>
      <w:r w:rsidRPr="00285804">
        <w:rPr>
          <w:rFonts w:ascii="Tahoma" w:hAnsi="Tahoma" w:cs="Tahoma"/>
          <w:bCs/>
        </w:rPr>
        <w:t xml:space="preserve">, če gospodarski subjekt </w:t>
      </w:r>
      <w:r w:rsidRPr="00285804">
        <w:rPr>
          <w:rFonts w:ascii="Tahoma" w:hAnsi="Tahoma" w:cs="Tahoma"/>
          <w:b/>
          <w:bCs/>
        </w:rPr>
        <w:t>do roka za oddajo ponudb</w:t>
      </w:r>
      <w:r w:rsidRPr="00285804">
        <w:rPr>
          <w:rFonts w:ascii="Tahoma" w:hAnsi="Tahoma" w:cs="Tahoma"/>
          <w:bCs/>
        </w:rPr>
        <w:t xml:space="preserve"> </w:t>
      </w:r>
      <w:r w:rsidRPr="00285804">
        <w:rPr>
          <w:rFonts w:ascii="Tahoma" w:hAnsi="Tahoma" w:cs="Tahoma"/>
          <w:b/>
          <w:bCs/>
        </w:rPr>
        <w:t>poravna</w:t>
      </w:r>
      <w:r w:rsidRPr="00285804">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60A76F7B" w14:textId="77777777" w:rsidR="00C30F32" w:rsidRPr="00285804" w:rsidRDefault="00C30F32" w:rsidP="00C30F32">
      <w:pPr>
        <w:keepNext/>
        <w:keepLines/>
        <w:jc w:val="both"/>
        <w:rPr>
          <w:rFonts w:ascii="Tahoma" w:hAnsi="Tahoma" w:cs="Tahoma"/>
          <w:bCs/>
        </w:rPr>
      </w:pPr>
    </w:p>
    <w:p w14:paraId="126CAB56" w14:textId="77777777" w:rsidR="00C30F32" w:rsidRPr="00285804" w:rsidRDefault="00C30F32" w:rsidP="00C30F32">
      <w:pPr>
        <w:keepNext/>
        <w:keepLines/>
        <w:jc w:val="both"/>
        <w:rPr>
          <w:rFonts w:ascii="Tahoma" w:hAnsi="Tahoma" w:cs="Tahoma"/>
          <w:b/>
          <w:bCs/>
          <w:u w:val="single"/>
        </w:rPr>
      </w:pPr>
      <w:r w:rsidRPr="00285804">
        <w:rPr>
          <w:rFonts w:ascii="Tahoma" w:hAnsi="Tahoma" w:cs="Tahoma"/>
          <w:b/>
          <w:bCs/>
          <w:u w:val="single"/>
        </w:rPr>
        <w:t>1. odstavek in b) točka 4. odstavka 75. člena ZJN-3:</w:t>
      </w:r>
    </w:p>
    <w:p w14:paraId="6DF5BA10" w14:textId="77777777" w:rsidR="00C30F32" w:rsidRPr="00285804" w:rsidRDefault="00C30F32" w:rsidP="00C30F32">
      <w:pPr>
        <w:keepNext/>
        <w:keepLines/>
        <w:jc w:val="both"/>
        <w:rPr>
          <w:rFonts w:ascii="Tahoma" w:hAnsi="Tahoma" w:cs="Tahoma"/>
          <w:bCs/>
          <w:sz w:val="8"/>
        </w:rPr>
      </w:pPr>
    </w:p>
    <w:p w14:paraId="06EFDE05" w14:textId="77777777" w:rsidR="00C30F32" w:rsidRPr="00285804" w:rsidRDefault="00C30F32" w:rsidP="00C30F32">
      <w:pPr>
        <w:keepNext/>
        <w:keepLines/>
        <w:jc w:val="both"/>
        <w:rPr>
          <w:rFonts w:ascii="Tahoma" w:hAnsi="Tahoma" w:cs="Tahoma"/>
          <w:bCs/>
        </w:rPr>
      </w:pPr>
      <w:r w:rsidRPr="00285804">
        <w:rPr>
          <w:rFonts w:ascii="Tahoma" w:hAnsi="Tahoma" w:cs="Tahoma"/>
          <w:bCs/>
        </w:rPr>
        <w:t xml:space="preserve">Gospodarski subjekt, ki je v enem od položajev iz 1. ali b) točke 4. odstavka 75. člena ZJN-3, lahko </w:t>
      </w:r>
      <w:r w:rsidRPr="00285804">
        <w:rPr>
          <w:rFonts w:ascii="Tahoma" w:hAnsi="Tahoma" w:cs="Tahoma"/>
          <w:b/>
          <w:bCs/>
        </w:rPr>
        <w:t>najkasneje do roka za oddajo ponudb</w:t>
      </w:r>
      <w:r w:rsidRPr="00285804">
        <w:rPr>
          <w:rFonts w:ascii="Tahoma" w:hAnsi="Tahoma" w:cs="Tahoma"/>
          <w:bCs/>
        </w:rPr>
        <w:t xml:space="preserve"> naročniku </w:t>
      </w:r>
      <w:r w:rsidRPr="00285804">
        <w:rPr>
          <w:rFonts w:ascii="Tahoma" w:hAnsi="Tahoma" w:cs="Tahoma"/>
          <w:bCs/>
          <w:u w:val="single"/>
        </w:rPr>
        <w:t>predloži dokaze</w:t>
      </w:r>
      <w:r w:rsidRPr="00285804">
        <w:rPr>
          <w:rFonts w:ascii="Tahoma" w:hAnsi="Tahoma" w:cs="Tahoma"/>
          <w:bCs/>
        </w:rPr>
        <w:t xml:space="preserve">, </w:t>
      </w:r>
      <w:r w:rsidRPr="00285804">
        <w:rPr>
          <w:rFonts w:ascii="Tahoma" w:hAnsi="Tahoma" w:cs="Tahoma"/>
          <w:bCs/>
          <w:u w:val="single"/>
        </w:rPr>
        <w:t>da je sprejel zadostne ukrepe</w:t>
      </w:r>
      <w:r w:rsidRPr="00285804">
        <w:rPr>
          <w:rFonts w:ascii="Tahoma" w:hAnsi="Tahoma" w:cs="Tahoma"/>
          <w:bCs/>
        </w:rPr>
        <w:t xml:space="preserve">, s katerimi lahko dokaže svojo zanesljivost kljub obstoju razlogov za izključitev. </w:t>
      </w:r>
    </w:p>
    <w:p w14:paraId="3B251000" w14:textId="77777777" w:rsidR="00C30F32" w:rsidRPr="00285804" w:rsidRDefault="00C30F32" w:rsidP="00C30F32">
      <w:pPr>
        <w:keepNext/>
        <w:keepLines/>
        <w:jc w:val="both"/>
        <w:rPr>
          <w:rFonts w:ascii="Tahoma" w:hAnsi="Tahoma" w:cs="Tahoma"/>
          <w:bCs/>
        </w:rPr>
      </w:pPr>
    </w:p>
    <w:p w14:paraId="17E3B3F5" w14:textId="77777777" w:rsidR="00C30F32" w:rsidRPr="00285804" w:rsidRDefault="00C30F32" w:rsidP="00C30F32">
      <w:pPr>
        <w:keepNext/>
        <w:keepLines/>
        <w:jc w:val="both"/>
        <w:rPr>
          <w:rFonts w:ascii="Tahoma" w:hAnsi="Tahoma" w:cs="Tahoma"/>
          <w:bCs/>
        </w:rPr>
      </w:pPr>
      <w:r w:rsidRPr="00285804">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157B7D52" w14:textId="77777777" w:rsidR="00C30F32" w:rsidRPr="00285804" w:rsidRDefault="00C30F32" w:rsidP="00C30F32">
      <w:pPr>
        <w:keepNext/>
        <w:keepLines/>
        <w:jc w:val="both"/>
        <w:rPr>
          <w:rFonts w:ascii="Tahoma" w:hAnsi="Tahoma" w:cs="Tahoma"/>
          <w:bCs/>
        </w:rPr>
      </w:pPr>
    </w:p>
    <w:p w14:paraId="3D8378EC" w14:textId="77777777" w:rsidR="00C30F32" w:rsidRPr="00285804" w:rsidRDefault="00C30F32" w:rsidP="00C30F32">
      <w:pPr>
        <w:keepNext/>
        <w:keepLines/>
        <w:jc w:val="both"/>
        <w:rPr>
          <w:rFonts w:ascii="Tahoma" w:hAnsi="Tahoma" w:cs="Tahoma"/>
          <w:bCs/>
        </w:rPr>
      </w:pPr>
      <w:r w:rsidRPr="00285804">
        <w:rPr>
          <w:rFonts w:ascii="Tahoma" w:hAnsi="Tahoma" w:cs="Tahoma"/>
          <w:bCs/>
        </w:rPr>
        <w:lastRenderedPageBreak/>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77C2D02B" w14:textId="77777777" w:rsidR="00C30F32" w:rsidRPr="00285804" w:rsidRDefault="00C30F32" w:rsidP="00C30F32">
      <w:pPr>
        <w:keepNext/>
        <w:keepLines/>
        <w:jc w:val="both"/>
        <w:rPr>
          <w:rFonts w:ascii="Tahoma" w:hAnsi="Tahoma" w:cs="Tahoma"/>
          <w:bCs/>
        </w:rPr>
      </w:pPr>
    </w:p>
    <w:p w14:paraId="29280E55" w14:textId="77777777" w:rsidR="00C30F32" w:rsidRPr="00C30F32" w:rsidRDefault="00C30F32" w:rsidP="00C30F32">
      <w:pPr>
        <w:pStyle w:val="Telobesedila2"/>
        <w:keepNext/>
        <w:keepLines/>
        <w:rPr>
          <w:rFonts w:ascii="Tahoma" w:hAnsi="Tahoma" w:cs="Tahoma"/>
          <w:b w:val="0"/>
          <w:bCs/>
        </w:rPr>
      </w:pPr>
      <w:r w:rsidRPr="00C30F32">
        <w:rPr>
          <w:rFonts w:ascii="Tahoma" w:hAnsi="Tahoma" w:cs="Tahoma"/>
          <w:b w:val="0"/>
          <w:bCs/>
        </w:rPr>
        <w:t xml:space="preserve">V kolikor je gospodarski subjekt v enem od položajev iz 1. ali b) točke 4. odstavka 75. člena ZJN-3 in uveljavlja popravni mehanizem, pri izpolnjevanju obrazca ESPD v predmetnem polju poda odgovor »DA«, ter v zato predvideno polje (»Opišite jih«) navede kršitve in ukrepe za samoočiščenje </w:t>
      </w:r>
      <w:r w:rsidRPr="00C30F32">
        <w:rPr>
          <w:rFonts w:ascii="Tahoma" w:hAnsi="Tahoma" w:cs="Tahoma"/>
          <w:b w:val="0"/>
          <w:bCs/>
          <w:u w:val="single"/>
        </w:rPr>
        <w:t>ali</w:t>
      </w:r>
      <w:r w:rsidRPr="00C30F32">
        <w:rPr>
          <w:rFonts w:ascii="Tahoma" w:hAnsi="Tahoma" w:cs="Tahoma"/>
          <w:b w:val="0"/>
          <w:bCs/>
        </w:rPr>
        <w:t xml:space="preserve"> predloži lastno izjavo z navedbo kršitev in ukrepov za samoočiščenje, ter predloži dokaze, da je sprejel zadostne ukrepe, s katerimi lahko dokaže svojo zanesljivost kljub obstoju razlogov za izključitev.</w:t>
      </w:r>
    </w:p>
    <w:p w14:paraId="223733F2" w14:textId="77777777" w:rsidR="008E7B84" w:rsidRDefault="008E7B84" w:rsidP="0063302D">
      <w:pPr>
        <w:keepNext/>
        <w:keepLines/>
        <w:jc w:val="both"/>
        <w:rPr>
          <w:rFonts w:ascii="Tahoma" w:hAnsi="Tahoma" w:cs="Tahoma"/>
        </w:rPr>
      </w:pPr>
    </w:p>
    <w:p w14:paraId="562E0892" w14:textId="77777777" w:rsidR="00440BF3" w:rsidRPr="00C8579C" w:rsidRDefault="00440BF3" w:rsidP="0063302D">
      <w:pPr>
        <w:keepNext/>
        <w:keepLines/>
        <w:numPr>
          <w:ilvl w:val="1"/>
          <w:numId w:val="2"/>
        </w:numPr>
        <w:jc w:val="both"/>
        <w:rPr>
          <w:rFonts w:ascii="Tahoma" w:hAnsi="Tahoma" w:cs="Tahoma"/>
          <w:b/>
        </w:rPr>
      </w:pPr>
      <w:r w:rsidRPr="00C8579C">
        <w:rPr>
          <w:rFonts w:ascii="Tahoma" w:hAnsi="Tahoma" w:cs="Tahoma"/>
          <w:b/>
        </w:rPr>
        <w:t>Pogoji za sodelovanje</w:t>
      </w:r>
      <w:r w:rsidR="006A26FA" w:rsidRPr="00C8579C">
        <w:rPr>
          <w:rFonts w:ascii="Tahoma" w:hAnsi="Tahoma" w:cs="Tahoma"/>
          <w:b/>
        </w:rPr>
        <w:t xml:space="preserve"> </w:t>
      </w:r>
    </w:p>
    <w:p w14:paraId="3F0BA820" w14:textId="77777777" w:rsidR="00440BF3" w:rsidRPr="00C8579C" w:rsidRDefault="00440BF3" w:rsidP="0063302D">
      <w:pPr>
        <w:keepNext/>
        <w:keepLines/>
        <w:ind w:left="720"/>
        <w:jc w:val="both"/>
        <w:rPr>
          <w:rFonts w:ascii="Tahoma" w:hAnsi="Tahoma" w:cs="Tahoma"/>
          <w:b/>
        </w:rPr>
      </w:pPr>
    </w:p>
    <w:p w14:paraId="3D3D9A5C" w14:textId="77777777" w:rsidR="00F04689" w:rsidRPr="00C8579C" w:rsidRDefault="00702B79" w:rsidP="0063302D">
      <w:pPr>
        <w:keepNext/>
        <w:keepLines/>
        <w:numPr>
          <w:ilvl w:val="2"/>
          <w:numId w:val="2"/>
        </w:numPr>
        <w:jc w:val="both"/>
        <w:rPr>
          <w:rFonts w:ascii="Tahoma" w:hAnsi="Tahoma" w:cs="Tahoma"/>
          <w:b/>
        </w:rPr>
      </w:pPr>
      <w:r w:rsidRPr="00C8579C">
        <w:rPr>
          <w:rFonts w:ascii="Tahoma" w:hAnsi="Tahoma" w:cs="Tahoma"/>
          <w:b/>
        </w:rPr>
        <w:t xml:space="preserve">Ustreznost </w:t>
      </w:r>
      <w:r w:rsidR="00395842" w:rsidRPr="00C8579C">
        <w:rPr>
          <w:rFonts w:ascii="Tahoma" w:hAnsi="Tahoma" w:cs="Tahoma"/>
          <w:b/>
        </w:rPr>
        <w:t>za opravljanje poklicne dejavnosti</w:t>
      </w:r>
    </w:p>
    <w:p w14:paraId="7F5780E0" w14:textId="77777777" w:rsidR="00E11ADF" w:rsidRPr="00C8579C" w:rsidRDefault="00E11ADF" w:rsidP="0063302D">
      <w:pPr>
        <w:keepNext/>
        <w:keepLines/>
        <w:jc w:val="both"/>
        <w:rPr>
          <w:rFonts w:ascii="Tahoma" w:hAnsi="Tahoma" w:cs="Tahoma"/>
        </w:rPr>
      </w:pPr>
    </w:p>
    <w:p w14:paraId="5AF82030" w14:textId="77777777" w:rsidR="00BF1947" w:rsidRPr="00C8579C" w:rsidRDefault="00702B79" w:rsidP="0063302D">
      <w:pPr>
        <w:keepNext/>
        <w:keepLines/>
        <w:jc w:val="both"/>
        <w:rPr>
          <w:rFonts w:ascii="Tahoma" w:hAnsi="Tahoma" w:cs="Tahoma"/>
        </w:rPr>
      </w:pPr>
      <w:r w:rsidRPr="00C8579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7BF7B35E" w14:textId="77777777" w:rsidR="00F20C0B" w:rsidRPr="00C8579C" w:rsidRDefault="00F20C0B" w:rsidP="0063302D">
      <w:pPr>
        <w:keepNext/>
        <w:keepLines/>
        <w:jc w:val="both"/>
        <w:rPr>
          <w:rFonts w:ascii="Tahoma" w:hAnsi="Tahoma" w:cs="Tahoma"/>
        </w:rPr>
      </w:pPr>
    </w:p>
    <w:p w14:paraId="68A9067F" w14:textId="77777777" w:rsidR="00702B79" w:rsidRDefault="00702B79" w:rsidP="0063302D">
      <w:pPr>
        <w:keepNext/>
        <w:keepLines/>
        <w:jc w:val="both"/>
        <w:rPr>
          <w:rFonts w:ascii="Tahoma" w:hAnsi="Tahoma" w:cs="Tahoma"/>
        </w:rPr>
      </w:pPr>
      <w:r w:rsidRPr="00C8579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376B1EF6" w14:textId="77777777" w:rsidR="00341A94" w:rsidRPr="00C8579C" w:rsidRDefault="00341A94" w:rsidP="0063302D">
      <w:pPr>
        <w:keepNext/>
        <w:keepLines/>
        <w:jc w:val="both"/>
        <w:rPr>
          <w:rFonts w:ascii="Tahoma" w:hAnsi="Tahoma" w:cs="Tahoma"/>
        </w:rPr>
      </w:pPr>
    </w:p>
    <w:p w14:paraId="238FA1A1" w14:textId="77777777" w:rsidR="00821BE2" w:rsidRPr="00C8579C" w:rsidRDefault="00821BE2" w:rsidP="0063302D">
      <w:pPr>
        <w:keepNext/>
        <w:keepLines/>
        <w:jc w:val="both"/>
        <w:rPr>
          <w:rFonts w:ascii="Tahoma" w:eastAsia="Calibri" w:hAnsi="Tahoma" w:cs="Tahoma"/>
          <w:bCs/>
          <w:i/>
          <w:sz w:val="19"/>
          <w:szCs w:val="19"/>
        </w:rPr>
      </w:pPr>
      <w:r w:rsidRPr="00C8579C">
        <w:rPr>
          <w:rFonts w:ascii="Tahoma" w:eastAsia="Calibri" w:hAnsi="Tahoma" w:cs="Tahoma"/>
          <w:bCs/>
          <w:i/>
          <w:sz w:val="19"/>
          <w:szCs w:val="19"/>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14:paraId="5838644B" w14:textId="77777777" w:rsidR="006A4A03" w:rsidRPr="00C8579C" w:rsidRDefault="006A4A03" w:rsidP="0063302D">
      <w:pPr>
        <w:keepNext/>
        <w:keepLines/>
        <w:jc w:val="both"/>
        <w:rPr>
          <w:rFonts w:ascii="Tahoma" w:eastAsia="Calibri" w:hAnsi="Tahoma" w:cs="Tahoma"/>
          <w:bCs/>
        </w:rPr>
      </w:pPr>
    </w:p>
    <w:p w14:paraId="066C840A" w14:textId="77777777" w:rsidR="00650E5C" w:rsidRPr="00C8579C" w:rsidRDefault="00650E5C" w:rsidP="0063302D">
      <w:pPr>
        <w:pStyle w:val="Telobesedila2"/>
        <w:keepNext/>
        <w:keepLines/>
        <w:rPr>
          <w:rFonts w:ascii="Tahoma" w:hAnsi="Tahoma" w:cs="Tahoma"/>
          <w:smallCaps/>
          <w:lang w:val="sl-SI"/>
        </w:rPr>
      </w:pPr>
      <w:r w:rsidRPr="00C8579C">
        <w:rPr>
          <w:rFonts w:ascii="Tahoma" w:hAnsi="Tahoma" w:cs="Tahoma"/>
          <w:smallCaps/>
          <w:lang w:val="sl-SI"/>
        </w:rPr>
        <w:t>Dokazila:</w:t>
      </w:r>
    </w:p>
    <w:p w14:paraId="6CF742B8" w14:textId="3B47F129" w:rsidR="00C30F32" w:rsidRPr="00C30F32" w:rsidRDefault="00C30F32" w:rsidP="00C30F32">
      <w:pPr>
        <w:keepNext/>
        <w:keepLines/>
        <w:jc w:val="both"/>
        <w:rPr>
          <w:rFonts w:ascii="Tahoma" w:hAnsi="Tahoma" w:cs="Tahoma"/>
          <w:bCs/>
          <w:szCs w:val="22"/>
        </w:rPr>
      </w:pPr>
      <w:r w:rsidRPr="00C30F32">
        <w:rPr>
          <w:rFonts w:ascii="Tahoma" w:hAnsi="Tahoma" w:cs="Tahoma"/>
          <w:bCs/>
          <w:szCs w:val="22"/>
        </w:rPr>
        <w:t>Priložen</w:t>
      </w:r>
      <w:r w:rsidR="00B03B44">
        <w:rPr>
          <w:rFonts w:ascii="Tahoma" w:hAnsi="Tahoma" w:cs="Tahoma"/>
          <w:bCs/>
          <w:szCs w:val="22"/>
        </w:rPr>
        <w:t xml:space="preserve"> izpolnjen</w:t>
      </w:r>
      <w:r w:rsidRPr="00C30F32">
        <w:rPr>
          <w:rFonts w:ascii="Tahoma" w:hAnsi="Tahoma" w:cs="Tahoma"/>
          <w:bCs/>
          <w:szCs w:val="22"/>
        </w:rPr>
        <w:t xml:space="preserve"> ESPD s strani vseh sodelujočih gospodarskih subjektov v ponudbi. </w:t>
      </w:r>
    </w:p>
    <w:p w14:paraId="64C76DB9" w14:textId="77777777" w:rsidR="00C30F32" w:rsidRPr="00C30F32" w:rsidRDefault="00C30F32" w:rsidP="00C30F32">
      <w:pPr>
        <w:keepNext/>
        <w:keepLines/>
        <w:jc w:val="both"/>
        <w:rPr>
          <w:rFonts w:ascii="Tahoma" w:hAnsi="Tahoma" w:cs="Tahoma"/>
          <w:i/>
          <w:sz w:val="16"/>
        </w:rPr>
      </w:pPr>
    </w:p>
    <w:p w14:paraId="51C94D2A" w14:textId="77777777" w:rsidR="00C30F32" w:rsidRPr="00C30F32" w:rsidRDefault="00C30F32" w:rsidP="00C30F32">
      <w:pPr>
        <w:keepNext/>
        <w:keepLines/>
        <w:jc w:val="both"/>
        <w:rPr>
          <w:rFonts w:ascii="Tahoma" w:hAnsi="Tahoma" w:cs="Tahoma"/>
          <w:i/>
        </w:rPr>
      </w:pPr>
      <w:r w:rsidRPr="00C30F32">
        <w:rPr>
          <w:rFonts w:ascii="Tahoma" w:hAnsi="Tahoma" w:cs="Tahoma"/>
          <w:i/>
        </w:rPr>
        <w:t>Naročnik si pridržuje pravico, da ponudnik na podlagi poziva naročnika v zahtevanem roku predloži dodatna dokazila oz. pojasnila o izpolnjevanju zahtevanih pogojev.</w:t>
      </w:r>
    </w:p>
    <w:p w14:paraId="31059CBD" w14:textId="77777777" w:rsidR="00D239BA" w:rsidRDefault="00D239BA" w:rsidP="008E7B84">
      <w:pPr>
        <w:pStyle w:val="Telobesedila2"/>
        <w:keepNext/>
        <w:keepLines/>
      </w:pPr>
    </w:p>
    <w:p w14:paraId="3F5AD68D" w14:textId="77777777" w:rsidR="005F1B04" w:rsidRDefault="005F1B04" w:rsidP="0063302D">
      <w:pPr>
        <w:pStyle w:val="Telobesedila2"/>
        <w:keepNext/>
        <w:keepLines/>
        <w:rPr>
          <w:rFonts w:ascii="Tahoma" w:hAnsi="Tahoma" w:cs="Tahoma"/>
          <w:b w:val="0"/>
          <w:szCs w:val="22"/>
          <w:lang w:val="sl-SI"/>
        </w:rPr>
      </w:pPr>
      <w:r>
        <w:rPr>
          <w:rFonts w:ascii="Tahoma" w:hAnsi="Tahoma" w:cs="Tahoma"/>
          <w:b w:val="0"/>
          <w:szCs w:val="22"/>
          <w:lang w:val="sl-SI"/>
        </w:rPr>
        <w:t xml:space="preserve">Naročnik bo preveril, ali je gospodarski subjekt s sedežem v </w:t>
      </w:r>
      <w:r w:rsidR="0056348F">
        <w:rPr>
          <w:rFonts w:ascii="Tahoma" w:hAnsi="Tahoma" w:cs="Tahoma"/>
          <w:b w:val="0"/>
          <w:szCs w:val="22"/>
          <w:lang w:val="sl-SI"/>
        </w:rPr>
        <w:t>R</w:t>
      </w:r>
      <w:r>
        <w:rPr>
          <w:rFonts w:ascii="Tahoma" w:hAnsi="Tahoma" w:cs="Tahoma"/>
          <w:b w:val="0"/>
          <w:szCs w:val="22"/>
          <w:lang w:val="sl-SI"/>
        </w:rPr>
        <w:t>epubliki Sloveniji vpisan v enega od poklicnih ali poslovnih registrov na način, da bo vpogledal v javno dostopne podatke AJPES. Naročnik si pridržuje pravico zahtevati ustrezna dokazila, v kolikor ne bo mogel dostopati do javno dostopnih podatkov. Ponudnik mora za gospodarski subjekt s sedežem izven Republike Sloveniji predložiti ustrezno dokazilo.</w:t>
      </w:r>
    </w:p>
    <w:p w14:paraId="1AE5BB89" w14:textId="77777777" w:rsidR="0056348F" w:rsidRDefault="0056348F" w:rsidP="0063302D">
      <w:pPr>
        <w:pStyle w:val="Telobesedila2"/>
        <w:keepNext/>
        <w:keepLines/>
        <w:rPr>
          <w:rFonts w:ascii="Tahoma" w:hAnsi="Tahoma" w:cs="Tahoma"/>
          <w:b w:val="0"/>
          <w:szCs w:val="22"/>
          <w:lang w:val="sl-SI"/>
        </w:rPr>
      </w:pPr>
    </w:p>
    <w:p w14:paraId="7A584837" w14:textId="77777777" w:rsidR="0056348F" w:rsidRDefault="0056348F" w:rsidP="0063302D">
      <w:pPr>
        <w:pStyle w:val="Telobesedila2"/>
        <w:keepNext/>
        <w:keepLines/>
        <w:rPr>
          <w:rFonts w:ascii="Tahoma" w:hAnsi="Tahoma" w:cs="Tahoma"/>
          <w:b w:val="0"/>
          <w:lang w:val="sl-SI"/>
        </w:rPr>
      </w:pPr>
      <w:r w:rsidRPr="00752313">
        <w:rPr>
          <w:rFonts w:ascii="Tahoma" w:hAnsi="Tahoma" w:cs="Tahoma"/>
          <w:b w:val="0"/>
          <w:lang w:val="sl-SI"/>
        </w:rPr>
        <w:t>Če ima ponudnik sedež izven Republike Slovenije, bo moral ponudnik, na poziv naročnika, dokazilo o vpisu v enega od poklicnih ali poslovnih registrov, ki se vodijo v državi članici, v kateri ima gospodarski subjekt sedež</w:t>
      </w:r>
      <w:r w:rsidRPr="00752313">
        <w:rPr>
          <w:rFonts w:ascii="Tahoma" w:hAnsi="Tahoma" w:cs="Tahoma"/>
          <w:lang w:val="sl-SI"/>
        </w:rPr>
        <w:t xml:space="preserve"> </w:t>
      </w:r>
      <w:r w:rsidRPr="00752313">
        <w:rPr>
          <w:rFonts w:ascii="Tahoma" w:hAnsi="Tahoma" w:cs="Tahoma"/>
          <w:b w:val="0"/>
          <w:lang w:val="sl-SI"/>
        </w:rPr>
        <w:t>predložiti sam. Navedeno dokazilo lahko ponudnik predloži že v ponudbi.</w:t>
      </w:r>
    </w:p>
    <w:p w14:paraId="27D750D4" w14:textId="77777777" w:rsidR="005F1B04" w:rsidRPr="00C8579C" w:rsidRDefault="005F1B04" w:rsidP="0063302D">
      <w:pPr>
        <w:pStyle w:val="Odstavekseznama"/>
        <w:keepNext/>
        <w:keepLines/>
        <w:ind w:left="0"/>
        <w:jc w:val="both"/>
        <w:rPr>
          <w:rFonts w:ascii="Tahoma" w:hAnsi="Tahoma" w:cs="Tahoma"/>
          <w:szCs w:val="22"/>
        </w:rPr>
      </w:pPr>
    </w:p>
    <w:p w14:paraId="0A44AFC2" w14:textId="77777777" w:rsidR="009729B6" w:rsidRPr="00C8579C" w:rsidRDefault="00307846" w:rsidP="0063302D">
      <w:pPr>
        <w:keepNext/>
        <w:keepLines/>
        <w:numPr>
          <w:ilvl w:val="2"/>
          <w:numId w:val="2"/>
        </w:numPr>
        <w:jc w:val="both"/>
        <w:rPr>
          <w:rFonts w:ascii="Tahoma" w:hAnsi="Tahoma" w:cs="Tahoma"/>
          <w:b/>
        </w:rPr>
      </w:pPr>
      <w:r>
        <w:rPr>
          <w:rFonts w:ascii="Tahoma" w:hAnsi="Tahoma" w:cs="Tahoma"/>
          <w:b/>
        </w:rPr>
        <w:t>Tehnična sposobnost</w:t>
      </w:r>
    </w:p>
    <w:p w14:paraId="081757AF" w14:textId="77777777" w:rsidR="000A1EC6" w:rsidRPr="00C8579C" w:rsidRDefault="000A1EC6" w:rsidP="0063302D">
      <w:pPr>
        <w:keepNext/>
        <w:keepLines/>
        <w:ind w:left="1080"/>
        <w:jc w:val="both"/>
        <w:rPr>
          <w:rFonts w:ascii="Tahoma" w:hAnsi="Tahoma" w:cs="Tahoma"/>
          <w:b/>
        </w:rPr>
      </w:pPr>
    </w:p>
    <w:p w14:paraId="028B7C84" w14:textId="77777777" w:rsidR="00703EC3" w:rsidRPr="00703EC3" w:rsidRDefault="00703EC3" w:rsidP="0063302D">
      <w:pPr>
        <w:pStyle w:val="Odstavekseznama"/>
        <w:keepNext/>
        <w:keepLines/>
        <w:numPr>
          <w:ilvl w:val="3"/>
          <w:numId w:val="2"/>
        </w:numPr>
        <w:jc w:val="both"/>
        <w:rPr>
          <w:rFonts w:ascii="Tahoma" w:hAnsi="Tahoma" w:cs="Tahoma"/>
          <w:bCs/>
        </w:rPr>
      </w:pPr>
      <w:r w:rsidRPr="00703EC3">
        <w:rPr>
          <w:rFonts w:ascii="Tahoma" w:hAnsi="Tahoma" w:cs="Tahoma"/>
          <w:bCs/>
        </w:rPr>
        <w:t>Dovoljenja</w:t>
      </w:r>
    </w:p>
    <w:p w14:paraId="3C348050" w14:textId="77777777" w:rsidR="00703EC3" w:rsidRDefault="00703EC3" w:rsidP="0063302D">
      <w:pPr>
        <w:keepNext/>
        <w:keepLines/>
        <w:jc w:val="both"/>
        <w:rPr>
          <w:rFonts w:ascii="Tahoma" w:hAnsi="Tahoma" w:cs="Tahoma"/>
          <w:bCs/>
        </w:rPr>
      </w:pPr>
    </w:p>
    <w:p w14:paraId="452B44EC" w14:textId="77777777" w:rsidR="00703EC3" w:rsidRPr="005D654E" w:rsidRDefault="00703EC3" w:rsidP="0063302D">
      <w:pPr>
        <w:keepNext/>
        <w:keepLines/>
        <w:jc w:val="both"/>
        <w:rPr>
          <w:rFonts w:ascii="Tahoma" w:hAnsi="Tahoma" w:cs="Tahoma"/>
        </w:rPr>
      </w:pPr>
      <w:r>
        <w:rPr>
          <w:rFonts w:ascii="Tahoma" w:hAnsi="Tahoma" w:cs="Tahoma"/>
        </w:rPr>
        <w:t>Ponudnik</w:t>
      </w:r>
      <w:r w:rsidRPr="005D654E">
        <w:rPr>
          <w:rFonts w:ascii="Tahoma" w:hAnsi="Tahoma" w:cs="Tahoma"/>
        </w:rPr>
        <w:t xml:space="preserve"> </w:t>
      </w:r>
      <w:r>
        <w:rPr>
          <w:rFonts w:ascii="Tahoma" w:hAnsi="Tahoma" w:cs="Tahoma"/>
          <w:bCs/>
        </w:rPr>
        <w:t>mora</w:t>
      </w:r>
      <w:r w:rsidR="00D81A2A">
        <w:rPr>
          <w:rFonts w:ascii="Tahoma" w:hAnsi="Tahoma" w:cs="Tahoma"/>
          <w:bCs/>
        </w:rPr>
        <w:t xml:space="preserve"> imeti </w:t>
      </w:r>
      <w:r w:rsidR="00D81A2A" w:rsidRPr="00D81A2A">
        <w:rPr>
          <w:rFonts w:ascii="Tahoma" w:hAnsi="Tahoma" w:cs="Tahoma"/>
          <w:bCs/>
        </w:rPr>
        <w:t>na dan, ko poteče rok za oddajo ponudb</w:t>
      </w:r>
      <w:r w:rsidR="00D81A2A">
        <w:rPr>
          <w:rFonts w:ascii="Tahoma" w:hAnsi="Tahoma" w:cs="Tahoma"/>
          <w:bCs/>
        </w:rPr>
        <w:t xml:space="preserve"> </w:t>
      </w:r>
      <w:r w:rsidRPr="005D654E">
        <w:rPr>
          <w:rFonts w:ascii="Tahoma" w:hAnsi="Tahoma" w:cs="Tahoma"/>
          <w:bCs/>
        </w:rPr>
        <w:t>vsa potrebna</w:t>
      </w:r>
      <w:r w:rsidR="00D81A2A">
        <w:rPr>
          <w:rFonts w:ascii="Tahoma" w:hAnsi="Tahoma" w:cs="Tahoma"/>
          <w:bCs/>
        </w:rPr>
        <w:t xml:space="preserve"> veljavna</w:t>
      </w:r>
      <w:r w:rsidRPr="005D654E">
        <w:rPr>
          <w:rFonts w:ascii="Tahoma" w:hAnsi="Tahoma" w:cs="Tahoma"/>
          <w:bCs/>
        </w:rPr>
        <w:t xml:space="preserve"> dovoljenja pristojnih institucij za izvajanje dejavnosti ravnanja z odpadki, ki so predmet tega javnega naročila, in sicer od prevzema produkt</w:t>
      </w:r>
      <w:r>
        <w:rPr>
          <w:rFonts w:ascii="Tahoma" w:hAnsi="Tahoma" w:cs="Tahoma"/>
          <w:bCs/>
        </w:rPr>
        <w:t xml:space="preserve">a </w:t>
      </w:r>
      <w:r w:rsidRPr="005D654E">
        <w:rPr>
          <w:rFonts w:ascii="Tahoma" w:hAnsi="Tahoma" w:cs="Tahoma"/>
          <w:bCs/>
        </w:rPr>
        <w:t xml:space="preserve">do </w:t>
      </w:r>
      <w:r>
        <w:rPr>
          <w:rFonts w:ascii="Tahoma" w:hAnsi="Tahoma" w:cs="Tahoma"/>
          <w:bCs/>
        </w:rPr>
        <w:t>njegove</w:t>
      </w:r>
      <w:r w:rsidRPr="005D654E">
        <w:rPr>
          <w:rFonts w:ascii="Tahoma" w:hAnsi="Tahoma" w:cs="Tahoma"/>
          <w:bCs/>
        </w:rPr>
        <w:t xml:space="preserve"> končne obdelave.</w:t>
      </w:r>
      <w:r w:rsidR="00D81A2A">
        <w:rPr>
          <w:rFonts w:ascii="Tahoma" w:hAnsi="Tahoma" w:cs="Tahoma"/>
          <w:bCs/>
        </w:rPr>
        <w:t xml:space="preserve"> </w:t>
      </w:r>
    </w:p>
    <w:p w14:paraId="27FFE3A2" w14:textId="77777777" w:rsidR="00703EC3" w:rsidRPr="005D654E" w:rsidRDefault="00703EC3" w:rsidP="0063302D">
      <w:pPr>
        <w:keepNext/>
        <w:keepLines/>
        <w:jc w:val="both"/>
        <w:rPr>
          <w:rFonts w:ascii="Tahoma" w:hAnsi="Tahoma" w:cs="Tahoma"/>
        </w:rPr>
      </w:pPr>
    </w:p>
    <w:p w14:paraId="1ECC85C9" w14:textId="5E44B2BE" w:rsidR="00703EC3" w:rsidRDefault="00703EC3" w:rsidP="0063302D">
      <w:pPr>
        <w:keepNext/>
        <w:keepLines/>
        <w:jc w:val="both"/>
        <w:rPr>
          <w:rFonts w:ascii="Tahoma" w:hAnsi="Tahoma" w:cs="Tahoma"/>
        </w:rPr>
      </w:pPr>
      <w:r>
        <w:rPr>
          <w:rFonts w:ascii="Tahoma" w:hAnsi="Tahoma" w:cs="Tahoma"/>
        </w:rPr>
        <w:lastRenderedPageBreak/>
        <w:t xml:space="preserve">Ponudnik </w:t>
      </w:r>
      <w:r w:rsidR="00D81A2A">
        <w:rPr>
          <w:rFonts w:ascii="Tahoma" w:hAnsi="Tahoma" w:cs="Tahoma"/>
        </w:rPr>
        <w:t>mora</w:t>
      </w:r>
      <w:r w:rsidRPr="005D654E">
        <w:rPr>
          <w:rFonts w:ascii="Tahoma" w:hAnsi="Tahoma" w:cs="Tahoma"/>
        </w:rPr>
        <w:t xml:space="preserve"> biti</w:t>
      </w:r>
      <w:r w:rsidR="00D81A2A">
        <w:rPr>
          <w:rFonts w:ascii="Tahoma" w:hAnsi="Tahoma" w:cs="Tahoma"/>
        </w:rPr>
        <w:t xml:space="preserve"> </w:t>
      </w:r>
      <w:r w:rsidR="00D81A2A" w:rsidRPr="00D81A2A">
        <w:rPr>
          <w:rFonts w:ascii="Tahoma" w:hAnsi="Tahoma" w:cs="Tahoma"/>
        </w:rPr>
        <w:t>na dan, ko poteče rok za oddajo ponudb</w:t>
      </w:r>
      <w:r w:rsidRPr="005D654E">
        <w:rPr>
          <w:rFonts w:ascii="Tahoma" w:hAnsi="Tahoma" w:cs="Tahoma"/>
        </w:rPr>
        <w:t xml:space="preserve"> vpisani v ustrezne evidence oseb, ki ravnajo z odpadki v skladu z Uredbo o odpadkih (Ur. l</w:t>
      </w:r>
      <w:r>
        <w:rPr>
          <w:rFonts w:ascii="Tahoma" w:hAnsi="Tahoma" w:cs="Tahoma"/>
        </w:rPr>
        <w:t xml:space="preserve">. </w:t>
      </w:r>
      <w:r w:rsidRPr="005D654E">
        <w:rPr>
          <w:rFonts w:ascii="Tahoma" w:hAnsi="Tahoma" w:cs="Tahoma"/>
        </w:rPr>
        <w:t>RS</w:t>
      </w:r>
      <w:r w:rsidR="0097308F">
        <w:rPr>
          <w:rFonts w:ascii="Tahoma" w:hAnsi="Tahoma" w:cs="Tahoma"/>
        </w:rPr>
        <w:t>,</w:t>
      </w:r>
      <w:r w:rsidRPr="005D654E">
        <w:rPr>
          <w:rFonts w:ascii="Tahoma" w:hAnsi="Tahoma" w:cs="Tahoma"/>
        </w:rPr>
        <w:t xml:space="preserve"> </w:t>
      </w:r>
      <w:r w:rsidR="0097308F" w:rsidRPr="0097308F">
        <w:rPr>
          <w:rFonts w:ascii="Tahoma" w:hAnsi="Tahoma" w:cs="Tahoma"/>
        </w:rPr>
        <w:t>št. 77/22 s spremembami</w:t>
      </w:r>
      <w:r w:rsidRPr="005D654E">
        <w:rPr>
          <w:rFonts w:ascii="Tahoma" w:hAnsi="Tahoma" w:cs="Tahoma"/>
        </w:rPr>
        <w:t>) in ostalo veljavno zakonodajo oz. v ustrezne evidence oseb, ki ravnajo z odpadki v skladu s predpisi, ki veljajo v državi, kjer ima ponudnik svoj sedež.</w:t>
      </w:r>
    </w:p>
    <w:p w14:paraId="273531E2" w14:textId="77777777" w:rsidR="00703EC3" w:rsidRPr="005D654E" w:rsidRDefault="00703EC3" w:rsidP="0063302D">
      <w:pPr>
        <w:keepNext/>
        <w:keepLines/>
        <w:jc w:val="both"/>
        <w:rPr>
          <w:rFonts w:ascii="Tahoma" w:hAnsi="Tahoma" w:cs="Tahoma"/>
        </w:rPr>
      </w:pPr>
    </w:p>
    <w:p w14:paraId="3EC777FA" w14:textId="7E7FD778" w:rsidR="00703EC3" w:rsidRPr="005D654E" w:rsidRDefault="00703EC3" w:rsidP="0063302D">
      <w:pPr>
        <w:keepNext/>
        <w:keepLines/>
        <w:jc w:val="both"/>
        <w:rPr>
          <w:rFonts w:ascii="Tahoma" w:hAnsi="Tahoma" w:cs="Tahoma"/>
        </w:rPr>
      </w:pPr>
      <w:r>
        <w:rPr>
          <w:rFonts w:ascii="Tahoma" w:hAnsi="Tahoma" w:cs="Tahoma"/>
        </w:rPr>
        <w:t xml:space="preserve">Ponudnik </w:t>
      </w:r>
      <w:r w:rsidRPr="00C2309E">
        <w:rPr>
          <w:rFonts w:ascii="Tahoma" w:hAnsi="Tahoma" w:cs="Tahoma"/>
        </w:rPr>
        <w:t>mora biti</w:t>
      </w:r>
      <w:r w:rsidR="00D81A2A">
        <w:rPr>
          <w:rFonts w:ascii="Tahoma" w:hAnsi="Tahoma" w:cs="Tahoma"/>
        </w:rPr>
        <w:t xml:space="preserve"> </w:t>
      </w:r>
      <w:r w:rsidR="00D81A2A" w:rsidRPr="00D81A2A">
        <w:rPr>
          <w:rFonts w:ascii="Tahoma" w:hAnsi="Tahoma" w:cs="Tahoma"/>
        </w:rPr>
        <w:t>na dan, ko poteče rok za oddajo ponudb</w:t>
      </w:r>
      <w:r w:rsidRPr="00C2309E">
        <w:rPr>
          <w:rFonts w:ascii="Tahoma" w:hAnsi="Tahoma" w:cs="Tahoma"/>
        </w:rPr>
        <w:t xml:space="preserve"> pooblaščen za ravnanje z vrstami odpadkov, kar dokazuje </w:t>
      </w:r>
      <w:r>
        <w:rPr>
          <w:rFonts w:ascii="Tahoma" w:hAnsi="Tahoma" w:cs="Tahoma"/>
        </w:rPr>
        <w:t>s</w:t>
      </w:r>
      <w:r w:rsidRPr="00C2309E">
        <w:rPr>
          <w:rFonts w:ascii="Tahoma" w:hAnsi="Tahoma" w:cs="Tahoma"/>
        </w:rPr>
        <w:t xml:space="preserve"> kopij</w:t>
      </w:r>
      <w:r w:rsidR="00D81A2A">
        <w:rPr>
          <w:rFonts w:ascii="Tahoma" w:hAnsi="Tahoma" w:cs="Tahoma"/>
        </w:rPr>
        <w:t>ami</w:t>
      </w:r>
      <w:r w:rsidRPr="00C2309E">
        <w:rPr>
          <w:rFonts w:ascii="Tahoma" w:hAnsi="Tahoma" w:cs="Tahoma"/>
        </w:rPr>
        <w:t xml:space="preserve"> odločbe Agencije Republike Slovenije za okolje o vpisu v ustrezne evidence oseb, ki ravnajo z odpadki v skladu z Uredbo o odpadkih (Ur. l</w:t>
      </w:r>
      <w:r>
        <w:rPr>
          <w:rFonts w:ascii="Tahoma" w:hAnsi="Tahoma" w:cs="Tahoma"/>
        </w:rPr>
        <w:t xml:space="preserve">. </w:t>
      </w:r>
      <w:r w:rsidRPr="00C2309E">
        <w:rPr>
          <w:rFonts w:ascii="Tahoma" w:hAnsi="Tahoma" w:cs="Tahoma"/>
        </w:rPr>
        <w:t>RS</w:t>
      </w:r>
      <w:r w:rsidR="0097308F">
        <w:rPr>
          <w:rFonts w:ascii="Tahoma" w:hAnsi="Tahoma" w:cs="Tahoma"/>
        </w:rPr>
        <w:t>,</w:t>
      </w:r>
      <w:r w:rsidRPr="00C2309E">
        <w:rPr>
          <w:rFonts w:ascii="Tahoma" w:hAnsi="Tahoma" w:cs="Tahoma"/>
        </w:rPr>
        <w:t xml:space="preserve"> </w:t>
      </w:r>
      <w:r w:rsidR="0097308F" w:rsidRPr="0097308F">
        <w:rPr>
          <w:rFonts w:ascii="Tahoma" w:hAnsi="Tahoma" w:cs="Tahoma"/>
        </w:rPr>
        <w:t>št. 77/22 s spremembami</w:t>
      </w:r>
      <w:r w:rsidRPr="00C2309E">
        <w:rPr>
          <w:rFonts w:ascii="Tahoma" w:hAnsi="Tahoma" w:cs="Tahoma"/>
        </w:rPr>
        <w:t>) oziroma s primerljivimi dokazili pooblaščenega tujega organa v primeru ponudnika, ki nima sedeža v Republiki Sloveniji v skladu za zahtevami Uredbe 1013/2006/ES.</w:t>
      </w:r>
      <w:r w:rsidRPr="005D654E">
        <w:rPr>
          <w:rFonts w:ascii="Tahoma" w:hAnsi="Tahoma" w:cs="Tahoma"/>
        </w:rPr>
        <w:t xml:space="preserve"> </w:t>
      </w:r>
    </w:p>
    <w:p w14:paraId="0552999A" w14:textId="77777777" w:rsidR="00703EC3" w:rsidRPr="005D654E" w:rsidRDefault="00703EC3" w:rsidP="0063302D">
      <w:pPr>
        <w:keepNext/>
        <w:keepLines/>
        <w:jc w:val="both"/>
        <w:rPr>
          <w:rFonts w:ascii="Tahoma" w:hAnsi="Tahoma" w:cs="Tahoma"/>
        </w:rPr>
      </w:pPr>
    </w:p>
    <w:p w14:paraId="4CDB4C03" w14:textId="77777777" w:rsidR="00703EC3" w:rsidRDefault="00703EC3" w:rsidP="0063302D">
      <w:pPr>
        <w:keepNext/>
        <w:keepLines/>
        <w:jc w:val="both"/>
        <w:rPr>
          <w:rFonts w:ascii="Tahoma" w:hAnsi="Tahoma" w:cs="Tahoma"/>
        </w:rPr>
      </w:pPr>
      <w:r w:rsidRPr="00800EDD">
        <w:rPr>
          <w:rFonts w:ascii="Tahoma" w:hAnsi="Tahoma" w:cs="Tahoma"/>
        </w:rPr>
        <w:t xml:space="preserve">V skladu z določili OVD RCERO Ljubljana 35406-56/2015-11 z dne 9. 8. 2016 mora </w:t>
      </w:r>
      <w:r>
        <w:rPr>
          <w:rFonts w:ascii="Tahoma" w:hAnsi="Tahoma" w:cs="Tahoma"/>
        </w:rPr>
        <w:t>ponudnik ali skupina ponudnikov ali skupaj z nominiranimi podizvajalci</w:t>
      </w:r>
      <w:r w:rsidRPr="005D654E">
        <w:rPr>
          <w:rFonts w:ascii="Tahoma" w:hAnsi="Tahoma" w:cs="Tahoma"/>
        </w:rPr>
        <w:t xml:space="preserve"> </w:t>
      </w:r>
      <w:r w:rsidRPr="00800EDD">
        <w:rPr>
          <w:rFonts w:ascii="Tahoma" w:hAnsi="Tahoma" w:cs="Tahoma"/>
        </w:rPr>
        <w:t>zagotavljati obdelavo odpadkov po postopku R1 ali D10</w:t>
      </w:r>
      <w:r>
        <w:rPr>
          <w:rFonts w:ascii="Tahoma" w:hAnsi="Tahoma" w:cs="Tahoma"/>
        </w:rPr>
        <w:t xml:space="preserve"> ali predelavo nenevarnih odpadkov v trdo gorivo po postopku R12</w:t>
      </w:r>
      <w:r w:rsidRPr="00800EDD">
        <w:rPr>
          <w:rFonts w:ascii="Tahoma" w:hAnsi="Tahoma" w:cs="Tahoma"/>
        </w:rPr>
        <w:t>.</w:t>
      </w:r>
    </w:p>
    <w:p w14:paraId="13FFE93B" w14:textId="77777777" w:rsidR="009848EE" w:rsidRPr="000F6B53" w:rsidRDefault="009848EE" w:rsidP="0063302D">
      <w:pPr>
        <w:keepNext/>
        <w:keepLines/>
        <w:jc w:val="both"/>
        <w:rPr>
          <w:rFonts w:ascii="Tahoma" w:hAnsi="Tahoma" w:cs="Tahoma"/>
        </w:rPr>
      </w:pPr>
    </w:p>
    <w:p w14:paraId="5BA3439D" w14:textId="66894483" w:rsidR="009848EE" w:rsidRDefault="009848EE" w:rsidP="0063302D">
      <w:pPr>
        <w:keepNext/>
        <w:keepLines/>
        <w:jc w:val="both"/>
        <w:rPr>
          <w:rFonts w:ascii="Tahoma" w:hAnsi="Tahoma" w:cs="Tahoma"/>
        </w:rPr>
      </w:pPr>
      <w:r w:rsidRPr="005D654E">
        <w:rPr>
          <w:rFonts w:ascii="Tahoma" w:hAnsi="Tahoma" w:cs="Tahoma"/>
        </w:rPr>
        <w:t xml:space="preserve">V primeru </w:t>
      </w:r>
      <w:r>
        <w:rPr>
          <w:rFonts w:ascii="Tahoma" w:hAnsi="Tahoma" w:cs="Tahoma"/>
        </w:rPr>
        <w:t xml:space="preserve">da se bo </w:t>
      </w:r>
      <w:r w:rsidRPr="005D654E">
        <w:rPr>
          <w:rFonts w:ascii="Tahoma" w:hAnsi="Tahoma" w:cs="Tahoma"/>
        </w:rPr>
        <w:t xml:space="preserve">obdelava odpadkov </w:t>
      </w:r>
      <w:r>
        <w:rPr>
          <w:rFonts w:ascii="Tahoma" w:hAnsi="Tahoma" w:cs="Tahoma"/>
        </w:rPr>
        <w:t xml:space="preserve">izvajala </w:t>
      </w:r>
      <w:r w:rsidRPr="005D654E">
        <w:rPr>
          <w:rFonts w:ascii="Tahoma" w:hAnsi="Tahoma" w:cs="Tahoma"/>
        </w:rPr>
        <w:t>izven meja Republike Slovenije</w:t>
      </w:r>
      <w:r w:rsidRPr="005D654E" w:rsidDel="009848EE">
        <w:rPr>
          <w:rFonts w:ascii="Tahoma" w:hAnsi="Tahoma" w:cs="Tahoma"/>
        </w:rPr>
        <w:t xml:space="preserve"> </w:t>
      </w:r>
      <w:r>
        <w:rPr>
          <w:rFonts w:ascii="Tahoma" w:hAnsi="Tahoma" w:cs="Tahoma"/>
        </w:rPr>
        <w:t>mora ponudnik</w:t>
      </w:r>
      <w:r w:rsidRPr="005D654E">
        <w:rPr>
          <w:rFonts w:ascii="Tahoma" w:hAnsi="Tahoma" w:cs="Tahoma"/>
        </w:rPr>
        <w:t xml:space="preserve"> </w:t>
      </w:r>
      <w:r w:rsidR="00547BA5">
        <w:rPr>
          <w:rFonts w:ascii="Tahoma" w:hAnsi="Tahoma" w:cs="Tahoma"/>
        </w:rPr>
        <w:t xml:space="preserve"> </w:t>
      </w:r>
      <w:r w:rsidR="00200658">
        <w:rPr>
          <w:rFonts w:ascii="Tahoma" w:hAnsi="Tahoma" w:cs="Tahoma"/>
        </w:rPr>
        <w:t xml:space="preserve">v ponudbi </w:t>
      </w:r>
      <w:r w:rsidRPr="005D654E">
        <w:rPr>
          <w:rFonts w:ascii="Tahoma" w:hAnsi="Tahoma" w:cs="Tahoma"/>
        </w:rPr>
        <w:t>predložiti še:</w:t>
      </w:r>
    </w:p>
    <w:p w14:paraId="2165CD4E" w14:textId="77777777" w:rsidR="009848EE" w:rsidRPr="005D654E" w:rsidRDefault="009848EE" w:rsidP="0063302D">
      <w:pPr>
        <w:keepNext/>
        <w:keepLines/>
        <w:numPr>
          <w:ilvl w:val="0"/>
          <w:numId w:val="23"/>
        </w:numPr>
        <w:jc w:val="both"/>
        <w:rPr>
          <w:rFonts w:ascii="Tahoma" w:hAnsi="Tahoma" w:cs="Tahoma"/>
        </w:rPr>
      </w:pPr>
      <w:r>
        <w:rPr>
          <w:rFonts w:ascii="Tahoma" w:hAnsi="Tahoma" w:cs="Tahoma"/>
        </w:rPr>
        <w:t>t</w:t>
      </w:r>
      <w:r w:rsidRPr="005D654E">
        <w:rPr>
          <w:rFonts w:ascii="Tahoma" w:hAnsi="Tahoma" w:cs="Tahoma"/>
        </w:rPr>
        <w:t>ehnični opis naprave za obdelavo,</w:t>
      </w:r>
    </w:p>
    <w:p w14:paraId="5981F90F" w14:textId="77777777" w:rsidR="009848EE" w:rsidRPr="005D654E" w:rsidRDefault="009848EE" w:rsidP="0063302D">
      <w:pPr>
        <w:keepNext/>
        <w:keepLines/>
        <w:numPr>
          <w:ilvl w:val="0"/>
          <w:numId w:val="23"/>
        </w:numPr>
        <w:jc w:val="both"/>
        <w:rPr>
          <w:rFonts w:ascii="Tahoma" w:hAnsi="Tahoma" w:cs="Tahoma"/>
        </w:rPr>
      </w:pPr>
      <w:r>
        <w:rPr>
          <w:rFonts w:ascii="Tahoma" w:hAnsi="Tahoma" w:cs="Tahoma"/>
        </w:rPr>
        <w:t>k</w:t>
      </w:r>
      <w:r w:rsidRPr="005D654E">
        <w:rPr>
          <w:rFonts w:ascii="Tahoma" w:hAnsi="Tahoma" w:cs="Tahoma"/>
        </w:rPr>
        <w:t>opijo dovoljenja za napravo v skladu s 4. in 5. členom Direktive 96/61/ES (Direktiva 2008/1/ES)</w:t>
      </w:r>
      <w:r>
        <w:rPr>
          <w:rFonts w:ascii="Tahoma" w:hAnsi="Tahoma" w:cs="Tahoma"/>
        </w:rPr>
        <w:t>.</w:t>
      </w:r>
      <w:r w:rsidRPr="005D654E">
        <w:rPr>
          <w:rFonts w:ascii="Tahoma" w:hAnsi="Tahoma" w:cs="Tahoma"/>
        </w:rPr>
        <w:t xml:space="preserve"> </w:t>
      </w:r>
    </w:p>
    <w:p w14:paraId="6A3C987A" w14:textId="77777777" w:rsidR="00703EC3" w:rsidRDefault="00703EC3" w:rsidP="0063302D">
      <w:pPr>
        <w:keepNext/>
        <w:keepLines/>
        <w:jc w:val="both"/>
        <w:rPr>
          <w:rFonts w:ascii="Tahoma" w:hAnsi="Tahoma" w:cs="Tahoma"/>
        </w:rPr>
      </w:pPr>
    </w:p>
    <w:p w14:paraId="31B26CF8" w14:textId="2A93FC49" w:rsidR="00703EC3" w:rsidRPr="005D654E" w:rsidRDefault="00703EC3" w:rsidP="0063302D">
      <w:pPr>
        <w:keepNext/>
        <w:keepLines/>
        <w:jc w:val="both"/>
        <w:rPr>
          <w:rFonts w:ascii="Tahoma" w:hAnsi="Tahoma" w:cs="Tahoma"/>
        </w:rPr>
      </w:pPr>
      <w:r>
        <w:rPr>
          <w:rFonts w:ascii="Tahoma" w:hAnsi="Tahoma" w:cs="Tahoma"/>
        </w:rPr>
        <w:t xml:space="preserve">V primeru, da se bo </w:t>
      </w:r>
      <w:r w:rsidRPr="005D654E">
        <w:rPr>
          <w:rFonts w:ascii="Tahoma" w:hAnsi="Tahoma" w:cs="Tahoma"/>
        </w:rPr>
        <w:t xml:space="preserve">obdelava odpadkov </w:t>
      </w:r>
      <w:r>
        <w:rPr>
          <w:rFonts w:ascii="Tahoma" w:hAnsi="Tahoma" w:cs="Tahoma"/>
        </w:rPr>
        <w:t xml:space="preserve">izvajala </w:t>
      </w:r>
      <w:r w:rsidRPr="005D654E">
        <w:rPr>
          <w:rFonts w:ascii="Tahoma" w:hAnsi="Tahoma" w:cs="Tahoma"/>
        </w:rPr>
        <w:t>izven meja Republike Slovenije, bo moral izbrani ponudnik pridobiti</w:t>
      </w:r>
      <w:r w:rsidR="008C1E4D">
        <w:rPr>
          <w:rFonts w:ascii="Tahoma" w:hAnsi="Tahoma" w:cs="Tahoma"/>
        </w:rPr>
        <w:t xml:space="preserve"> in naročniku predložiti</w:t>
      </w:r>
      <w:r w:rsidRPr="005D654E">
        <w:rPr>
          <w:rFonts w:ascii="Tahoma" w:hAnsi="Tahoma" w:cs="Tahoma"/>
        </w:rPr>
        <w:t xml:space="preserve"> vsa potrebna dovoljenja in listine v skladu z Uredbo (ES) št. 1013/2006 o pošiljkah odpadkov </w:t>
      </w:r>
      <w:r>
        <w:rPr>
          <w:rFonts w:ascii="Tahoma" w:hAnsi="Tahoma" w:cs="Tahoma"/>
        </w:rPr>
        <w:t xml:space="preserve">in </w:t>
      </w:r>
      <w:r w:rsidRPr="005D654E">
        <w:rPr>
          <w:rFonts w:ascii="Tahoma" w:hAnsi="Tahoma" w:cs="Tahoma"/>
        </w:rPr>
        <w:t>v skladu z določili te razpisne dokumentacije (</w:t>
      </w:r>
      <w:r w:rsidRPr="001B6A28">
        <w:rPr>
          <w:rFonts w:ascii="Tahoma" w:hAnsi="Tahoma" w:cs="Tahoma"/>
        </w:rPr>
        <w:t>točk</w:t>
      </w:r>
      <w:r w:rsidR="001B6A28" w:rsidRPr="001B6A28">
        <w:rPr>
          <w:rFonts w:ascii="Tahoma" w:hAnsi="Tahoma" w:cs="Tahoma"/>
        </w:rPr>
        <w:t>a</w:t>
      </w:r>
      <w:r w:rsidRPr="001B6A28">
        <w:rPr>
          <w:rFonts w:ascii="Tahoma" w:hAnsi="Tahoma" w:cs="Tahoma"/>
        </w:rPr>
        <w:t xml:space="preserve"> 2.3. razpisne dokumentacije (</w:t>
      </w:r>
      <w:r w:rsidR="001B6A28" w:rsidRPr="001B6A28">
        <w:rPr>
          <w:rFonts w:ascii="Tahoma" w:hAnsi="Tahoma" w:cs="Tahoma"/>
        </w:rPr>
        <w:t xml:space="preserve">2.3. </w:t>
      </w:r>
      <w:r w:rsidR="00D81A2A" w:rsidRPr="001B6A28">
        <w:rPr>
          <w:rFonts w:ascii="Tahoma" w:hAnsi="Tahoma" w:cs="Tahoma"/>
        </w:rPr>
        <w:t>Z</w:t>
      </w:r>
      <w:r w:rsidRPr="001B6A28">
        <w:rPr>
          <w:rFonts w:ascii="Tahoma" w:hAnsi="Tahoma" w:cs="Tahoma"/>
        </w:rPr>
        <w:t>ačet</w:t>
      </w:r>
      <w:r w:rsidR="00D81A2A" w:rsidRPr="001B6A28">
        <w:rPr>
          <w:rFonts w:ascii="Tahoma" w:hAnsi="Tahoma" w:cs="Tahoma"/>
        </w:rPr>
        <w:t>ek</w:t>
      </w:r>
      <w:r w:rsidRPr="001B6A28">
        <w:rPr>
          <w:rFonts w:ascii="Tahoma" w:hAnsi="Tahoma" w:cs="Tahoma"/>
        </w:rPr>
        <w:t xml:space="preserve"> odvoza produkta)</w:t>
      </w:r>
      <w:r w:rsidRPr="005D654E">
        <w:rPr>
          <w:rFonts w:ascii="Tahoma" w:hAnsi="Tahoma" w:cs="Tahoma"/>
        </w:rPr>
        <w:t>)</w:t>
      </w:r>
      <w:r w:rsidR="009848EE">
        <w:rPr>
          <w:rFonts w:ascii="Tahoma" w:hAnsi="Tahoma" w:cs="Tahoma"/>
        </w:rPr>
        <w:t xml:space="preserve"> v roku 30 dni od </w:t>
      </w:r>
      <w:r w:rsidR="00F420A4">
        <w:rPr>
          <w:rFonts w:ascii="Tahoma" w:hAnsi="Tahoma" w:cs="Tahoma"/>
        </w:rPr>
        <w:t>sklenitve okvirnega sporazuma</w:t>
      </w:r>
      <w:r w:rsidRPr="005D654E">
        <w:rPr>
          <w:rFonts w:ascii="Tahoma" w:hAnsi="Tahoma" w:cs="Tahoma"/>
        </w:rPr>
        <w:t xml:space="preserve">. </w:t>
      </w:r>
    </w:p>
    <w:p w14:paraId="06D1227B" w14:textId="77777777" w:rsidR="00703EC3" w:rsidRDefault="00703EC3" w:rsidP="0063302D">
      <w:pPr>
        <w:keepNext/>
        <w:keepLines/>
        <w:jc w:val="both"/>
        <w:rPr>
          <w:rFonts w:ascii="Tahoma" w:hAnsi="Tahoma" w:cs="Tahoma"/>
        </w:rPr>
      </w:pPr>
    </w:p>
    <w:p w14:paraId="20248D05" w14:textId="4B50529F" w:rsidR="00703EC3" w:rsidRDefault="00703EC3" w:rsidP="0063302D">
      <w:pPr>
        <w:keepNext/>
        <w:keepLines/>
        <w:jc w:val="both"/>
        <w:rPr>
          <w:rFonts w:ascii="Tahoma" w:hAnsi="Tahoma" w:cs="Tahoma"/>
        </w:rPr>
      </w:pPr>
      <w:r w:rsidRPr="005D654E">
        <w:rPr>
          <w:rFonts w:ascii="Tahoma" w:hAnsi="Tahoma" w:cs="Tahoma"/>
        </w:rPr>
        <w:t xml:space="preserve">V kolikor izbrani ponudnik </w:t>
      </w:r>
      <w:r w:rsidR="0097308F">
        <w:rPr>
          <w:rFonts w:ascii="Tahoma" w:hAnsi="Tahoma" w:cs="Tahoma"/>
        </w:rPr>
        <w:t xml:space="preserve">naročniku </w:t>
      </w:r>
      <w:r w:rsidRPr="005D654E">
        <w:rPr>
          <w:rFonts w:ascii="Tahoma" w:hAnsi="Tahoma" w:cs="Tahoma"/>
        </w:rPr>
        <w:t xml:space="preserve">ne bo pravočasno </w:t>
      </w:r>
      <w:r w:rsidR="0097308F">
        <w:rPr>
          <w:rFonts w:ascii="Tahoma" w:hAnsi="Tahoma" w:cs="Tahoma"/>
        </w:rPr>
        <w:t>predložil</w:t>
      </w:r>
      <w:r w:rsidRPr="005D654E">
        <w:rPr>
          <w:rFonts w:ascii="Tahoma" w:hAnsi="Tahoma" w:cs="Tahoma"/>
        </w:rPr>
        <w:t xml:space="preserve"> </w:t>
      </w:r>
      <w:r w:rsidR="00D81A2A">
        <w:rPr>
          <w:rFonts w:ascii="Tahoma" w:hAnsi="Tahoma" w:cs="Tahoma"/>
        </w:rPr>
        <w:t>ustreznih dovoljenj in listin</w:t>
      </w:r>
      <w:r w:rsidRPr="005D654E">
        <w:rPr>
          <w:rFonts w:ascii="Tahoma" w:hAnsi="Tahoma" w:cs="Tahoma"/>
        </w:rPr>
        <w:t xml:space="preserve">, ima naročnik pravico odstopiti od okvirnega sporazuma in unovčiti </w:t>
      </w:r>
      <w:r>
        <w:rPr>
          <w:rFonts w:ascii="Tahoma" w:hAnsi="Tahoma" w:cs="Tahoma"/>
        </w:rPr>
        <w:t xml:space="preserve">finančno zavarovanje dobre izvedbe </w:t>
      </w:r>
      <w:r w:rsidRPr="005D654E">
        <w:rPr>
          <w:rFonts w:ascii="Tahoma" w:hAnsi="Tahoma" w:cs="Tahoma"/>
        </w:rPr>
        <w:t xml:space="preserve">obveznosti. </w:t>
      </w:r>
    </w:p>
    <w:p w14:paraId="3542C578" w14:textId="77777777" w:rsidR="00703EC3" w:rsidRPr="005D654E" w:rsidRDefault="00703EC3" w:rsidP="0063302D">
      <w:pPr>
        <w:keepNext/>
        <w:keepLines/>
        <w:jc w:val="both"/>
        <w:rPr>
          <w:rFonts w:ascii="Tahoma" w:hAnsi="Tahoma" w:cs="Tahoma"/>
        </w:rPr>
      </w:pPr>
    </w:p>
    <w:p w14:paraId="5D9E5F77" w14:textId="77777777" w:rsidR="00703EC3" w:rsidRPr="005D654E" w:rsidRDefault="00703EC3" w:rsidP="0063302D">
      <w:pPr>
        <w:keepNext/>
        <w:keepLines/>
        <w:jc w:val="both"/>
        <w:rPr>
          <w:rFonts w:ascii="Tahoma" w:hAnsi="Tahoma" w:cs="Tahoma"/>
        </w:rPr>
      </w:pPr>
      <w:r w:rsidRPr="005D654E">
        <w:rPr>
          <w:rFonts w:ascii="Tahoma" w:hAnsi="Tahoma" w:cs="Tahoma"/>
        </w:rPr>
        <w:t>Izbrani ponudnik lahko za pridobitev dovoljenj pooblasti trgovca ali posrednika. V tem primeru mora za to predhodno pridobiti pooblastilo od naročnika.</w:t>
      </w:r>
    </w:p>
    <w:p w14:paraId="1FC12E07" w14:textId="77777777" w:rsidR="00DA15B1" w:rsidRDefault="00DA15B1" w:rsidP="0063302D">
      <w:pPr>
        <w:keepNext/>
        <w:keepLines/>
        <w:jc w:val="both"/>
        <w:rPr>
          <w:rFonts w:ascii="Tahoma" w:hAnsi="Tahoma" w:cs="Tahoma"/>
        </w:rPr>
      </w:pPr>
    </w:p>
    <w:p w14:paraId="510F7532" w14:textId="77777777" w:rsidR="00D81A2A" w:rsidRPr="00307846" w:rsidRDefault="00D81A2A" w:rsidP="0063302D">
      <w:pPr>
        <w:keepNext/>
        <w:keepLines/>
        <w:jc w:val="both"/>
        <w:rPr>
          <w:rFonts w:ascii="Tahoma" w:hAnsi="Tahoma" w:cs="Tahoma"/>
          <w:bCs/>
        </w:rPr>
      </w:pPr>
      <w:r w:rsidRPr="00307846">
        <w:rPr>
          <w:rFonts w:ascii="Tahoma" w:hAnsi="Tahoma" w:cs="Tahoma"/>
          <w:bCs/>
          <w:i/>
        </w:rPr>
        <w:t>Zgoraj navedeno tehnično sposobnost</w:t>
      </w:r>
      <w:r>
        <w:rPr>
          <w:rFonts w:ascii="Tahoma" w:hAnsi="Tahoma" w:cs="Tahoma"/>
          <w:bCs/>
          <w:i/>
        </w:rPr>
        <w:t xml:space="preserve"> (Dovoljenja)</w:t>
      </w:r>
      <w:r w:rsidRPr="00307846">
        <w:rPr>
          <w:rFonts w:ascii="Tahoma" w:hAnsi="Tahoma" w:cs="Tahoma"/>
          <w:bCs/>
          <w:i/>
        </w:rPr>
        <w:t xml:space="preserve"> lahko ponudnik izpolni samostojno, kot skupina ponudnikov (partnerji) v primeru skupne ponudbe ali skupaj s podizvajalci. V kolikor bo ponudnik izkazoval tehnično sposobnost skupaj s partnerjem in/ali skupaj s podizvajalcem, mora partner oziroma </w:t>
      </w:r>
      <w:r w:rsidRPr="00F11071">
        <w:rPr>
          <w:rFonts w:ascii="Tahoma" w:hAnsi="Tahoma" w:cs="Tahoma"/>
          <w:bCs/>
          <w:i/>
        </w:rPr>
        <w:t>nominirani podizvajalec sodelovati pri izvedbi del/storitev, za katere izkazuje tehnično sposobnost</w:t>
      </w:r>
      <w:r w:rsidRPr="00307846">
        <w:rPr>
          <w:rFonts w:ascii="Tahoma" w:hAnsi="Tahoma" w:cs="Tahoma"/>
          <w:bCs/>
        </w:rPr>
        <w:t>.</w:t>
      </w:r>
    </w:p>
    <w:p w14:paraId="590FD0E9" w14:textId="77777777" w:rsidR="00D81A2A" w:rsidRDefault="00D81A2A" w:rsidP="0063302D">
      <w:pPr>
        <w:keepNext/>
        <w:keepLines/>
        <w:jc w:val="both"/>
        <w:rPr>
          <w:rFonts w:ascii="Tahoma" w:hAnsi="Tahoma" w:cs="Tahoma"/>
        </w:rPr>
      </w:pPr>
    </w:p>
    <w:p w14:paraId="4ECE5B00" w14:textId="77777777" w:rsidR="00703EC3" w:rsidRPr="00A1220B" w:rsidRDefault="00703EC3" w:rsidP="0063302D">
      <w:pPr>
        <w:keepNext/>
        <w:keepLines/>
        <w:ind w:left="1080" w:hanging="1080"/>
        <w:jc w:val="both"/>
        <w:rPr>
          <w:rFonts w:ascii="Tahoma" w:hAnsi="Tahoma" w:cs="Tahoma"/>
          <w:b/>
          <w:smallCaps/>
        </w:rPr>
      </w:pPr>
      <w:r w:rsidRPr="00A1220B">
        <w:rPr>
          <w:rFonts w:ascii="Tahoma" w:hAnsi="Tahoma" w:cs="Tahoma"/>
          <w:b/>
          <w:smallCaps/>
        </w:rPr>
        <w:t>Dokazila:</w:t>
      </w:r>
    </w:p>
    <w:p w14:paraId="5D85FF77" w14:textId="59C3A5F0" w:rsidR="00703EC3" w:rsidRPr="0012180C" w:rsidRDefault="00B03B44" w:rsidP="0063302D">
      <w:pPr>
        <w:pStyle w:val="Odstavekseznama"/>
        <w:keepNext/>
        <w:keepLines/>
        <w:numPr>
          <w:ilvl w:val="0"/>
          <w:numId w:val="39"/>
        </w:numPr>
        <w:ind w:left="426" w:hanging="284"/>
        <w:jc w:val="both"/>
        <w:rPr>
          <w:rFonts w:ascii="Tahoma" w:hAnsi="Tahoma" w:cs="Tahoma"/>
          <w:szCs w:val="22"/>
        </w:rPr>
      </w:pPr>
      <w:r w:rsidRPr="00C30F32">
        <w:rPr>
          <w:rFonts w:ascii="Tahoma" w:hAnsi="Tahoma" w:cs="Tahoma"/>
          <w:bCs/>
          <w:szCs w:val="22"/>
        </w:rPr>
        <w:t>Priložen</w:t>
      </w:r>
      <w:r>
        <w:rPr>
          <w:rFonts w:ascii="Tahoma" w:hAnsi="Tahoma" w:cs="Tahoma"/>
          <w:bCs/>
          <w:szCs w:val="22"/>
        </w:rPr>
        <w:t xml:space="preserve"> izpolnjen</w:t>
      </w:r>
      <w:r w:rsidRPr="00C30F32">
        <w:rPr>
          <w:rFonts w:ascii="Tahoma" w:hAnsi="Tahoma" w:cs="Tahoma"/>
          <w:bCs/>
          <w:szCs w:val="22"/>
        </w:rPr>
        <w:t xml:space="preserve"> ESPD s strani sodelujočih g</w:t>
      </w:r>
      <w:r>
        <w:rPr>
          <w:rFonts w:ascii="Tahoma" w:hAnsi="Tahoma" w:cs="Tahoma"/>
          <w:bCs/>
          <w:szCs w:val="22"/>
        </w:rPr>
        <w:t>ospodarskih subjektov v ponudbi, ki bodo izkazovali tehnično sposobnost</w:t>
      </w:r>
      <w:r w:rsidR="008D1023" w:rsidRPr="0012180C">
        <w:rPr>
          <w:rFonts w:ascii="Tahoma" w:hAnsi="Tahoma" w:cs="Tahoma"/>
          <w:szCs w:val="22"/>
        </w:rPr>
        <w:t>;</w:t>
      </w:r>
    </w:p>
    <w:p w14:paraId="78A66AB8" w14:textId="0DCE0D5F" w:rsidR="00703EC3" w:rsidRPr="0012180C" w:rsidRDefault="00D81A2A" w:rsidP="0063302D">
      <w:pPr>
        <w:pStyle w:val="Odstavekseznama"/>
        <w:keepNext/>
        <w:keepLines/>
        <w:numPr>
          <w:ilvl w:val="0"/>
          <w:numId w:val="39"/>
        </w:numPr>
        <w:ind w:left="426" w:hanging="284"/>
        <w:jc w:val="both"/>
        <w:rPr>
          <w:rFonts w:ascii="Tahoma" w:hAnsi="Tahoma" w:cs="Tahoma"/>
          <w:szCs w:val="22"/>
        </w:rPr>
      </w:pPr>
      <w:r w:rsidRPr="0012180C">
        <w:rPr>
          <w:rFonts w:ascii="Tahoma" w:hAnsi="Tahoma" w:cs="Tahoma"/>
          <w:szCs w:val="22"/>
        </w:rPr>
        <w:t>K</w:t>
      </w:r>
      <w:r w:rsidR="00703EC3" w:rsidRPr="0012180C">
        <w:rPr>
          <w:rFonts w:ascii="Tahoma" w:hAnsi="Tahoma" w:cs="Tahoma"/>
          <w:szCs w:val="22"/>
        </w:rPr>
        <w:t xml:space="preserve">opije odločb/dovoljenj oziroma potrdil (in ostalih dokazil) o vpisu v ustrezne evidence oseb, ki ravnajo z odpadki s klasifikacijskimi številkami odpadkov in zahtevanimi postopki obdelave odpadkov (Priloga </w:t>
      </w:r>
      <w:r w:rsidR="0022137B">
        <w:rPr>
          <w:rFonts w:ascii="Tahoma" w:hAnsi="Tahoma" w:cs="Tahoma"/>
          <w:szCs w:val="22"/>
        </w:rPr>
        <w:t>7</w:t>
      </w:r>
      <w:r w:rsidR="00703EC3" w:rsidRPr="0012180C">
        <w:rPr>
          <w:rFonts w:ascii="Tahoma" w:hAnsi="Tahoma" w:cs="Tahoma"/>
          <w:szCs w:val="22"/>
        </w:rPr>
        <w:t>)</w:t>
      </w:r>
      <w:r w:rsidR="008D1023" w:rsidRPr="0012180C">
        <w:rPr>
          <w:rFonts w:ascii="Tahoma" w:hAnsi="Tahoma" w:cs="Tahoma"/>
          <w:szCs w:val="22"/>
        </w:rPr>
        <w:t>;</w:t>
      </w:r>
    </w:p>
    <w:p w14:paraId="235903AA" w14:textId="34E3B846" w:rsidR="0044224D" w:rsidRPr="0012180C" w:rsidRDefault="00703EC3" w:rsidP="0063302D">
      <w:pPr>
        <w:pStyle w:val="Odstavekseznama"/>
        <w:keepNext/>
        <w:keepLines/>
        <w:numPr>
          <w:ilvl w:val="0"/>
          <w:numId w:val="39"/>
        </w:numPr>
        <w:ind w:left="426" w:hanging="284"/>
        <w:jc w:val="both"/>
        <w:rPr>
          <w:rFonts w:ascii="Tahoma" w:hAnsi="Tahoma" w:cs="Tahoma"/>
          <w:szCs w:val="22"/>
        </w:rPr>
      </w:pPr>
      <w:r w:rsidRPr="0012180C">
        <w:rPr>
          <w:rFonts w:ascii="Tahoma" w:hAnsi="Tahoma" w:cs="Tahoma"/>
          <w:szCs w:val="22"/>
        </w:rPr>
        <w:t xml:space="preserve">V primeru </w:t>
      </w:r>
      <w:r w:rsidRPr="0012180C">
        <w:rPr>
          <w:rFonts w:ascii="Tahoma" w:hAnsi="Tahoma" w:cs="Tahoma"/>
        </w:rPr>
        <w:t xml:space="preserve">obdelave produkta izven meja Republike Slovenije vsa potrebna dovoljenja in listine v skladu z Uredbo (ES) št. 1013/2006, tehnični opis naprave za obdelavo ter kopijo dovoljenja za napravo v skladu s 4. in 5. členom Direktive 96/61/ES (Direktiva 2008/1/ES) (Priloga </w:t>
      </w:r>
      <w:r w:rsidR="0022137B">
        <w:rPr>
          <w:rFonts w:ascii="Tahoma" w:hAnsi="Tahoma" w:cs="Tahoma"/>
        </w:rPr>
        <w:t>7</w:t>
      </w:r>
      <w:r w:rsidRPr="0012180C">
        <w:rPr>
          <w:rFonts w:ascii="Tahoma" w:hAnsi="Tahoma" w:cs="Tahoma"/>
        </w:rPr>
        <w:t>).</w:t>
      </w:r>
    </w:p>
    <w:p w14:paraId="76EA53B1" w14:textId="16AABC9B" w:rsidR="00452792" w:rsidRDefault="00452792" w:rsidP="0063302D">
      <w:pPr>
        <w:keepNext/>
        <w:keepLines/>
        <w:jc w:val="both"/>
        <w:rPr>
          <w:rFonts w:ascii="Tahoma" w:hAnsi="Tahoma" w:cs="Tahoma"/>
          <w:bCs/>
        </w:rPr>
      </w:pPr>
    </w:p>
    <w:p w14:paraId="2F123AC2" w14:textId="13888551" w:rsidR="0022137B" w:rsidRDefault="0022137B" w:rsidP="0063302D">
      <w:pPr>
        <w:keepNext/>
        <w:keepLines/>
        <w:jc w:val="both"/>
        <w:rPr>
          <w:rFonts w:ascii="Tahoma" w:hAnsi="Tahoma" w:cs="Tahoma"/>
          <w:bCs/>
        </w:rPr>
      </w:pPr>
      <w:r>
        <w:rPr>
          <w:rFonts w:ascii="Tahoma" w:hAnsi="Tahoma" w:cs="Tahoma"/>
          <w:bCs/>
        </w:rPr>
        <w:t>V kolikor ponudnik ne bo predložil kopij dovoljenj, bo naročnik sam vpogledal v ustrezne registre. V kolikor naročnik ne bom mogel iz registrov pridobiti vseh podatkov, bo pozval ponudnika k predložitvi dokazil.</w:t>
      </w:r>
    </w:p>
    <w:p w14:paraId="776F1E3C" w14:textId="251536AB" w:rsidR="00D37EBB" w:rsidRDefault="00D37EBB" w:rsidP="0063302D">
      <w:pPr>
        <w:keepNext/>
        <w:keepLines/>
        <w:jc w:val="both"/>
        <w:rPr>
          <w:rFonts w:ascii="Tahoma" w:hAnsi="Tahoma" w:cs="Tahoma"/>
          <w:bCs/>
        </w:rPr>
      </w:pPr>
    </w:p>
    <w:p w14:paraId="39DF000F" w14:textId="664262E4" w:rsidR="00D37EBB" w:rsidRDefault="00D37EBB" w:rsidP="0063302D">
      <w:pPr>
        <w:keepNext/>
        <w:keepLines/>
        <w:jc w:val="both"/>
        <w:rPr>
          <w:rFonts w:ascii="Tahoma" w:hAnsi="Tahoma" w:cs="Tahoma"/>
          <w:bCs/>
        </w:rPr>
      </w:pPr>
    </w:p>
    <w:p w14:paraId="1BD8A62A" w14:textId="5178765B" w:rsidR="00D37EBB" w:rsidRDefault="00D37EBB" w:rsidP="0063302D">
      <w:pPr>
        <w:keepNext/>
        <w:keepLines/>
        <w:jc w:val="both"/>
        <w:rPr>
          <w:rFonts w:ascii="Tahoma" w:hAnsi="Tahoma" w:cs="Tahoma"/>
          <w:bCs/>
        </w:rPr>
      </w:pPr>
    </w:p>
    <w:p w14:paraId="156153C8" w14:textId="24BD7DFD" w:rsidR="00D37EBB" w:rsidRDefault="00D37EBB" w:rsidP="0063302D">
      <w:pPr>
        <w:keepNext/>
        <w:keepLines/>
        <w:jc w:val="both"/>
        <w:rPr>
          <w:rFonts w:ascii="Tahoma" w:hAnsi="Tahoma" w:cs="Tahoma"/>
          <w:bCs/>
        </w:rPr>
      </w:pPr>
    </w:p>
    <w:p w14:paraId="149712AD" w14:textId="77777777" w:rsidR="00D37EBB" w:rsidRDefault="00D37EBB" w:rsidP="0063302D">
      <w:pPr>
        <w:keepNext/>
        <w:keepLines/>
        <w:jc w:val="both"/>
        <w:rPr>
          <w:rFonts w:ascii="Tahoma" w:hAnsi="Tahoma" w:cs="Tahoma"/>
          <w:bCs/>
        </w:rPr>
      </w:pPr>
    </w:p>
    <w:p w14:paraId="78EEF79F" w14:textId="77777777" w:rsidR="0022137B" w:rsidRDefault="0022137B" w:rsidP="0063302D">
      <w:pPr>
        <w:keepNext/>
        <w:keepLines/>
        <w:jc w:val="both"/>
        <w:rPr>
          <w:rFonts w:ascii="Tahoma" w:hAnsi="Tahoma" w:cs="Tahoma"/>
          <w:bCs/>
        </w:rPr>
      </w:pPr>
    </w:p>
    <w:p w14:paraId="438A9FB7" w14:textId="77777777" w:rsidR="00172875" w:rsidRDefault="00172875" w:rsidP="00172875">
      <w:pPr>
        <w:pStyle w:val="Odstavekseznama"/>
        <w:keepNext/>
        <w:keepLines/>
        <w:numPr>
          <w:ilvl w:val="3"/>
          <w:numId w:val="2"/>
        </w:numPr>
        <w:jc w:val="both"/>
        <w:rPr>
          <w:rFonts w:ascii="Tahoma" w:hAnsi="Tahoma" w:cs="Tahoma"/>
          <w:bCs/>
        </w:rPr>
      </w:pPr>
      <w:r w:rsidRPr="00D81A2A">
        <w:rPr>
          <w:rFonts w:ascii="Tahoma" w:hAnsi="Tahoma" w:cs="Tahoma"/>
          <w:bCs/>
        </w:rPr>
        <w:lastRenderedPageBreak/>
        <w:t>Postopek ravnanja z odpadki</w:t>
      </w:r>
    </w:p>
    <w:p w14:paraId="381E13CF" w14:textId="77777777" w:rsidR="00172875" w:rsidRDefault="00172875" w:rsidP="00172875">
      <w:pPr>
        <w:keepNext/>
        <w:keepLines/>
        <w:jc w:val="both"/>
        <w:rPr>
          <w:rFonts w:ascii="Tahoma" w:hAnsi="Tahoma" w:cs="Tahoma"/>
          <w:bCs/>
        </w:rPr>
      </w:pPr>
    </w:p>
    <w:p w14:paraId="74EACE5A" w14:textId="77777777" w:rsidR="00172875" w:rsidRPr="00B445A2" w:rsidRDefault="00172875" w:rsidP="008C1E4D">
      <w:pPr>
        <w:keepNext/>
        <w:keepLines/>
        <w:tabs>
          <w:tab w:val="left" w:pos="8646"/>
        </w:tabs>
        <w:jc w:val="both"/>
        <w:rPr>
          <w:rFonts w:ascii="Tahoma" w:hAnsi="Tahoma" w:cs="Tahoma"/>
          <w:color w:val="000000"/>
        </w:rPr>
      </w:pPr>
      <w:r>
        <w:rPr>
          <w:rFonts w:ascii="Tahoma" w:hAnsi="Tahoma" w:cs="Tahoma"/>
        </w:rPr>
        <w:t>Ponudnik</w:t>
      </w:r>
      <w:r w:rsidRPr="005D654E">
        <w:rPr>
          <w:rFonts w:ascii="Tahoma" w:hAnsi="Tahoma" w:cs="Tahoma"/>
        </w:rPr>
        <w:t xml:space="preserve"> </w:t>
      </w:r>
      <w:r>
        <w:rPr>
          <w:rFonts w:ascii="Tahoma" w:hAnsi="Tahoma" w:cs="Tahoma"/>
        </w:rPr>
        <w:t xml:space="preserve">mora </w:t>
      </w:r>
      <w:r>
        <w:rPr>
          <w:rFonts w:ascii="Tahoma" w:hAnsi="Tahoma" w:cs="Tahoma"/>
          <w:bCs/>
          <w:szCs w:val="22"/>
        </w:rPr>
        <w:t xml:space="preserve"> v ponudbi opisati postopek </w:t>
      </w:r>
      <w:r w:rsidRPr="00D1171A">
        <w:rPr>
          <w:rFonts w:ascii="Tahoma" w:hAnsi="Tahoma" w:cs="Tahoma"/>
        </w:rPr>
        <w:t>ravnanja z odpadki od prevzema do vključno vseh postopkov nadaljnje</w:t>
      </w:r>
      <w:r>
        <w:rPr>
          <w:rFonts w:ascii="Tahoma" w:hAnsi="Tahoma" w:cs="Tahoma"/>
        </w:rPr>
        <w:t xml:space="preserve"> </w:t>
      </w:r>
      <w:r w:rsidRPr="00D1171A">
        <w:rPr>
          <w:rFonts w:ascii="Tahoma" w:hAnsi="Tahoma" w:cs="Tahoma"/>
        </w:rPr>
        <w:t xml:space="preserve">obdelave. </w:t>
      </w:r>
      <w:r>
        <w:rPr>
          <w:rFonts w:ascii="Tahoma" w:hAnsi="Tahoma" w:cs="Tahoma"/>
        </w:rPr>
        <w:t xml:space="preserve">Ponudnik </w:t>
      </w:r>
      <w:r w:rsidRPr="00C509F8">
        <w:rPr>
          <w:rFonts w:ascii="Tahoma" w:hAnsi="Tahoma" w:cs="Tahoma"/>
        </w:rPr>
        <w:t xml:space="preserve">mora navesti celoten postopek </w:t>
      </w:r>
      <w:r>
        <w:rPr>
          <w:rFonts w:ascii="Tahoma" w:hAnsi="Tahoma" w:cs="Tahoma"/>
        </w:rPr>
        <w:t xml:space="preserve">nadaljnjega </w:t>
      </w:r>
      <w:r w:rsidRPr="00C509F8">
        <w:rPr>
          <w:rFonts w:ascii="Tahoma" w:hAnsi="Tahoma" w:cs="Tahoma"/>
        </w:rPr>
        <w:t>ravnanja z odpadki</w:t>
      </w:r>
      <w:r>
        <w:rPr>
          <w:rFonts w:ascii="Tahoma" w:hAnsi="Tahoma" w:cs="Tahoma"/>
        </w:rPr>
        <w:t xml:space="preserve"> oziroma nadaljnje obdelave produkta</w:t>
      </w:r>
      <w:r w:rsidRPr="00C509F8">
        <w:rPr>
          <w:rFonts w:ascii="Tahoma" w:hAnsi="Tahoma" w:cs="Tahoma"/>
        </w:rPr>
        <w:t xml:space="preserve">, ki vključuje tudi tehnološki postopek </w:t>
      </w:r>
      <w:r>
        <w:rPr>
          <w:rFonts w:ascii="Tahoma" w:hAnsi="Tahoma" w:cs="Tahoma"/>
        </w:rPr>
        <w:t>obdelave</w:t>
      </w:r>
      <w:r w:rsidRPr="00C509F8">
        <w:rPr>
          <w:rFonts w:ascii="Tahoma" w:hAnsi="Tahoma" w:cs="Tahoma"/>
        </w:rPr>
        <w:t xml:space="preserve">, lokacijo ter opis </w:t>
      </w:r>
      <w:r>
        <w:rPr>
          <w:rFonts w:ascii="Tahoma" w:hAnsi="Tahoma" w:cs="Tahoma"/>
        </w:rPr>
        <w:t>izvajalca obdelave</w:t>
      </w:r>
      <w:r w:rsidRPr="00C509F8">
        <w:rPr>
          <w:rFonts w:ascii="Tahoma" w:hAnsi="Tahoma" w:cs="Tahoma"/>
        </w:rPr>
        <w:t xml:space="preserve"> (podjetje, naslov)</w:t>
      </w:r>
      <w:r w:rsidRPr="00C555C5">
        <w:rPr>
          <w:rFonts w:ascii="Tahoma" w:hAnsi="Tahoma" w:cs="Tahoma"/>
          <w:color w:val="FF0000"/>
        </w:rPr>
        <w:t xml:space="preserve"> </w:t>
      </w:r>
      <w:r w:rsidRPr="00B445A2">
        <w:rPr>
          <w:rFonts w:ascii="Tahoma" w:hAnsi="Tahoma" w:cs="Tahoma"/>
          <w:color w:val="000000"/>
        </w:rPr>
        <w:t>vključno z navedbo začasnega skladiščenja oziroma razpolaganja z objekti do pridobitve dovoljenj v primeru nadaljnje obdelave izven območja Republike Slovenije.</w:t>
      </w:r>
    </w:p>
    <w:p w14:paraId="6EFB50F2" w14:textId="77777777" w:rsidR="00172875" w:rsidRDefault="00172875" w:rsidP="008C1E4D">
      <w:pPr>
        <w:keepNext/>
        <w:keepLines/>
        <w:jc w:val="both"/>
        <w:rPr>
          <w:rFonts w:ascii="Tahoma" w:hAnsi="Tahoma" w:cs="Tahoma"/>
        </w:rPr>
      </w:pPr>
    </w:p>
    <w:p w14:paraId="3A5D56AA" w14:textId="77777777" w:rsidR="00172875" w:rsidRDefault="00172875" w:rsidP="00172875">
      <w:pPr>
        <w:keepNext/>
        <w:keepLines/>
        <w:jc w:val="both"/>
        <w:rPr>
          <w:rFonts w:ascii="Tahoma" w:hAnsi="Tahoma" w:cs="Tahoma"/>
        </w:rPr>
      </w:pPr>
      <w:r>
        <w:rPr>
          <w:rFonts w:ascii="Tahoma" w:hAnsi="Tahoma" w:cs="Tahoma"/>
        </w:rPr>
        <w:t>Ponudnik</w:t>
      </w:r>
      <w:r w:rsidRPr="005D654E">
        <w:rPr>
          <w:rFonts w:ascii="Tahoma" w:hAnsi="Tahoma" w:cs="Tahoma"/>
        </w:rPr>
        <w:t xml:space="preserve"> </w:t>
      </w:r>
      <w:r w:rsidRPr="00D1171A">
        <w:rPr>
          <w:rFonts w:ascii="Tahoma" w:hAnsi="Tahoma" w:cs="Tahoma"/>
        </w:rPr>
        <w:t>mora za navedene zbiralce oziroma izvajalce obdelave predložiti dokazila, da so vpisani v ustrezne evidence v skladu z Uredbo o ravnanju z odpadki oz. primerljiva dokazila pooblaščenega tujega organa v primeru ponudnika iz tujine v skladu za zahtevami Uredbe 1013/2006/ES.</w:t>
      </w:r>
    </w:p>
    <w:p w14:paraId="29D29040" w14:textId="77777777" w:rsidR="00172875" w:rsidRDefault="00172875" w:rsidP="00172875">
      <w:pPr>
        <w:keepNext/>
        <w:keepLines/>
        <w:jc w:val="both"/>
        <w:rPr>
          <w:rFonts w:ascii="Tahoma" w:hAnsi="Tahoma" w:cs="Tahoma"/>
        </w:rPr>
      </w:pPr>
    </w:p>
    <w:p w14:paraId="0DF4AE96" w14:textId="557EE232" w:rsidR="00172875" w:rsidRPr="00752313" w:rsidRDefault="00172875" w:rsidP="00172875">
      <w:pPr>
        <w:keepNext/>
        <w:keepLines/>
        <w:jc w:val="both"/>
        <w:rPr>
          <w:rFonts w:ascii="Tahoma" w:hAnsi="Tahoma" w:cs="Tahoma"/>
          <w:color w:val="000000" w:themeColor="text1"/>
        </w:rPr>
      </w:pPr>
      <w:r w:rsidRPr="00752313">
        <w:rPr>
          <w:rFonts w:ascii="Tahoma" w:hAnsi="Tahoma" w:cs="Tahoma"/>
          <w:color w:val="000000" w:themeColor="text1"/>
        </w:rPr>
        <w:t xml:space="preserve">V kolikor ponudnik ni hkrati tudi izvajalec prevoza produkta ali zbiralec oziroma izvajalec obdelave, mora za v Prilogi </w:t>
      </w:r>
      <w:r w:rsidR="002956CF">
        <w:rPr>
          <w:rFonts w:ascii="Tahoma" w:hAnsi="Tahoma" w:cs="Tahoma"/>
          <w:color w:val="000000" w:themeColor="text1"/>
        </w:rPr>
        <w:t>9</w:t>
      </w:r>
      <w:r w:rsidR="002956CF" w:rsidRPr="00752313">
        <w:rPr>
          <w:rFonts w:ascii="Tahoma" w:hAnsi="Tahoma" w:cs="Tahoma"/>
          <w:color w:val="000000" w:themeColor="text1"/>
        </w:rPr>
        <w:t xml:space="preserve"> </w:t>
      </w:r>
      <w:r w:rsidRPr="00752313">
        <w:rPr>
          <w:rFonts w:ascii="Tahoma" w:hAnsi="Tahoma" w:cs="Tahoma"/>
          <w:color w:val="000000" w:themeColor="text1"/>
        </w:rPr>
        <w:t>navedene gospodarske subjekte upoštevati določila tč. 1.15 razpisne dokumentacije (skupna ponudba) ali tč. 1.16 razpisne dokumentacije (ponudba s podizvajalci).</w:t>
      </w:r>
    </w:p>
    <w:p w14:paraId="7EDA60F8" w14:textId="77777777" w:rsidR="00172875" w:rsidRDefault="00172875" w:rsidP="00172875">
      <w:pPr>
        <w:keepNext/>
        <w:keepLines/>
        <w:jc w:val="both"/>
        <w:rPr>
          <w:rFonts w:ascii="Tahoma" w:hAnsi="Tahoma" w:cs="Tahoma"/>
          <w:bCs/>
        </w:rPr>
      </w:pPr>
    </w:p>
    <w:p w14:paraId="1AC6F7F1" w14:textId="77777777" w:rsidR="00172875" w:rsidRDefault="00172875" w:rsidP="00172875">
      <w:pPr>
        <w:keepNext/>
        <w:keepLines/>
        <w:jc w:val="both"/>
        <w:rPr>
          <w:rFonts w:ascii="Tahoma" w:hAnsi="Tahoma" w:cs="Tahoma"/>
          <w:b/>
          <w:smallCaps/>
        </w:rPr>
      </w:pPr>
      <w:r w:rsidRPr="00376D98">
        <w:rPr>
          <w:rFonts w:ascii="Tahoma" w:hAnsi="Tahoma" w:cs="Tahoma"/>
          <w:b/>
          <w:smallCaps/>
        </w:rPr>
        <w:t>Dokazila:</w:t>
      </w:r>
    </w:p>
    <w:p w14:paraId="700C2712" w14:textId="7FB888DA" w:rsidR="00172875" w:rsidRPr="00452792" w:rsidRDefault="00172875" w:rsidP="00172875">
      <w:pPr>
        <w:pStyle w:val="Odstavekseznama"/>
        <w:keepNext/>
        <w:keepLines/>
        <w:numPr>
          <w:ilvl w:val="0"/>
          <w:numId w:val="40"/>
        </w:numPr>
        <w:jc w:val="both"/>
        <w:rPr>
          <w:rFonts w:ascii="Tahoma" w:hAnsi="Tahoma" w:cs="Tahoma"/>
          <w:bCs/>
        </w:rPr>
      </w:pPr>
      <w:r w:rsidRPr="00452792">
        <w:rPr>
          <w:rFonts w:ascii="Tahoma" w:hAnsi="Tahoma" w:cs="Tahoma"/>
          <w:szCs w:val="22"/>
        </w:rPr>
        <w:t xml:space="preserve">Izpolnjena in podpisana </w:t>
      </w:r>
      <w:r w:rsidR="00B03B44" w:rsidRPr="00452792">
        <w:rPr>
          <w:rFonts w:ascii="Tahoma" w:hAnsi="Tahoma" w:cs="Tahoma"/>
          <w:szCs w:val="22"/>
        </w:rPr>
        <w:t>Prilog</w:t>
      </w:r>
      <w:r w:rsidR="00B03B44">
        <w:rPr>
          <w:rFonts w:ascii="Tahoma" w:hAnsi="Tahoma" w:cs="Tahoma"/>
          <w:szCs w:val="22"/>
        </w:rPr>
        <w:t>a</w:t>
      </w:r>
      <w:r w:rsidR="00B03B44" w:rsidRPr="00452792">
        <w:rPr>
          <w:rFonts w:ascii="Tahoma" w:hAnsi="Tahoma" w:cs="Tahoma"/>
          <w:szCs w:val="22"/>
        </w:rPr>
        <w:t xml:space="preserve"> </w:t>
      </w:r>
      <w:r w:rsidR="003F7119">
        <w:rPr>
          <w:rFonts w:ascii="Tahoma" w:hAnsi="Tahoma" w:cs="Tahoma"/>
          <w:szCs w:val="22"/>
        </w:rPr>
        <w:t>9</w:t>
      </w:r>
      <w:r w:rsidR="003F7119" w:rsidRPr="00452792">
        <w:rPr>
          <w:rFonts w:ascii="Tahoma" w:hAnsi="Tahoma" w:cs="Tahoma"/>
          <w:szCs w:val="22"/>
        </w:rPr>
        <w:t xml:space="preserve"> </w:t>
      </w:r>
      <w:r w:rsidRPr="00452792">
        <w:rPr>
          <w:rFonts w:ascii="Tahoma" w:hAnsi="Tahoma" w:cs="Tahoma"/>
          <w:szCs w:val="22"/>
        </w:rPr>
        <w:t xml:space="preserve">POSTOPEK RAVNANJA </w:t>
      </w:r>
      <w:r>
        <w:rPr>
          <w:rFonts w:ascii="Tahoma" w:hAnsi="Tahoma" w:cs="Tahoma"/>
          <w:szCs w:val="22"/>
        </w:rPr>
        <w:t>Z ODPADKI.</w:t>
      </w:r>
    </w:p>
    <w:p w14:paraId="08254130" w14:textId="77777777" w:rsidR="00172875" w:rsidRPr="00F420A4" w:rsidRDefault="00172875" w:rsidP="0063302D">
      <w:pPr>
        <w:keepNext/>
        <w:keepLines/>
        <w:jc w:val="both"/>
        <w:rPr>
          <w:rFonts w:ascii="Tahoma" w:hAnsi="Tahoma" w:cs="Tahoma"/>
          <w:bCs/>
        </w:rPr>
      </w:pPr>
    </w:p>
    <w:p w14:paraId="1699B333" w14:textId="77777777" w:rsidR="00AF6136" w:rsidRDefault="00AF6136" w:rsidP="0063302D">
      <w:pPr>
        <w:pStyle w:val="Odstavekseznama"/>
        <w:keepNext/>
        <w:keepLines/>
        <w:numPr>
          <w:ilvl w:val="3"/>
          <w:numId w:val="2"/>
        </w:numPr>
        <w:jc w:val="both"/>
        <w:rPr>
          <w:rFonts w:ascii="Tahoma" w:hAnsi="Tahoma" w:cs="Tahoma"/>
          <w:bCs/>
        </w:rPr>
      </w:pPr>
      <w:r>
        <w:rPr>
          <w:rFonts w:ascii="Tahoma" w:hAnsi="Tahoma" w:cs="Tahoma"/>
          <w:bCs/>
        </w:rPr>
        <w:t>Reference</w:t>
      </w:r>
    </w:p>
    <w:p w14:paraId="217C75C9" w14:textId="77777777" w:rsidR="00AF6136" w:rsidRDefault="00AF6136" w:rsidP="0063302D">
      <w:pPr>
        <w:keepNext/>
        <w:keepLines/>
        <w:jc w:val="both"/>
        <w:rPr>
          <w:rFonts w:ascii="Tahoma" w:hAnsi="Tahoma" w:cs="Tahoma"/>
          <w:bCs/>
        </w:rPr>
      </w:pPr>
    </w:p>
    <w:p w14:paraId="6C461C42" w14:textId="3986F799" w:rsidR="003D2D57" w:rsidRDefault="003D2D57" w:rsidP="0063302D">
      <w:pPr>
        <w:keepNext/>
        <w:keepLines/>
        <w:autoSpaceDE w:val="0"/>
        <w:autoSpaceDN w:val="0"/>
        <w:adjustRightInd w:val="0"/>
        <w:jc w:val="both"/>
        <w:rPr>
          <w:rFonts w:ascii="Tahoma" w:eastAsia="Calibri" w:hAnsi="Tahoma" w:cs="Tahoma"/>
          <w:b/>
          <w:bCs/>
          <w:i/>
          <w:u w:val="single"/>
        </w:rPr>
      </w:pPr>
      <w:r w:rsidRPr="00C8579C">
        <w:rPr>
          <w:rFonts w:ascii="Tahoma" w:eastAsia="Calibri" w:hAnsi="Tahoma" w:cs="Tahoma"/>
          <w:bCs/>
          <w:i/>
        </w:rPr>
        <w:t xml:space="preserve">Spodaj navedene referenčne zahteve lahko ponudnik izpolni samostojno, kot skupina ponudnikov </w:t>
      </w:r>
      <w:r w:rsidRPr="00C8579C">
        <w:rPr>
          <w:rFonts w:ascii="Tahoma" w:eastAsia="Calibri" w:hAnsi="Tahoma" w:cs="Tahoma"/>
          <w:bCs/>
          <w:i/>
          <w:sz w:val="18"/>
        </w:rPr>
        <w:t xml:space="preserve">(partnerji) </w:t>
      </w:r>
      <w:r w:rsidRPr="00C8579C">
        <w:rPr>
          <w:rFonts w:ascii="Tahoma" w:eastAsia="Calibri" w:hAnsi="Tahoma" w:cs="Tahoma"/>
          <w:bCs/>
          <w:i/>
        </w:rPr>
        <w:t>v primeru skupne ponudbe ali s</w:t>
      </w:r>
      <w:r w:rsidR="0097721A" w:rsidRPr="00C8579C">
        <w:rPr>
          <w:rFonts w:ascii="Tahoma" w:eastAsia="Calibri" w:hAnsi="Tahoma" w:cs="Tahoma"/>
          <w:bCs/>
          <w:i/>
        </w:rPr>
        <w:t>kupaj s</w:t>
      </w:r>
      <w:r w:rsidRPr="00C8579C">
        <w:rPr>
          <w:rFonts w:ascii="Tahoma" w:eastAsia="Calibri" w:hAnsi="Tahoma" w:cs="Tahoma"/>
          <w:bCs/>
          <w:i/>
        </w:rPr>
        <w:t xml:space="preserve"> podizvajalci</w:t>
      </w:r>
      <w:r w:rsidR="00096374" w:rsidRPr="00C8579C">
        <w:rPr>
          <w:rFonts w:ascii="Tahoma" w:eastAsia="Calibri" w:hAnsi="Tahoma" w:cs="Tahoma"/>
          <w:bCs/>
          <w:i/>
        </w:rPr>
        <w:t>,</w:t>
      </w:r>
      <w:r w:rsidRPr="00C8579C">
        <w:rPr>
          <w:rFonts w:ascii="Tahoma" w:eastAsia="Calibri" w:hAnsi="Tahoma" w:cs="Tahoma"/>
          <w:bCs/>
          <w:i/>
        </w:rPr>
        <w:t xml:space="preserve"> </w:t>
      </w:r>
      <w:r w:rsidR="00B03B44" w:rsidRPr="00285804">
        <w:rPr>
          <w:rFonts w:ascii="Tahoma" w:hAnsi="Tahoma" w:cs="Tahoma"/>
          <w:bCs/>
          <w:i/>
        </w:rPr>
        <w:t xml:space="preserve">(glede na dejavnosti, ki so predmet javnega naročila in jih bo v okviru ponudbe posamezni subjekt izvajal), </w:t>
      </w:r>
      <w:r w:rsidR="00B03B44" w:rsidRPr="00285804">
        <w:rPr>
          <w:rFonts w:ascii="Tahoma" w:hAnsi="Tahoma" w:cs="Tahoma"/>
          <w:bCs/>
          <w:i/>
          <w:u w:val="single"/>
        </w:rPr>
        <w:t>vendar bo moral ta subjekt (s katerim se izkazuje pogoje oz. sposobnost) predmetna del</w:t>
      </w:r>
      <w:r w:rsidR="00B03B44">
        <w:rPr>
          <w:rFonts w:ascii="Tahoma" w:hAnsi="Tahoma" w:cs="Tahoma"/>
          <w:bCs/>
          <w:i/>
          <w:u w:val="single"/>
        </w:rPr>
        <w:t>a javnega naročila tudi izvesti</w:t>
      </w:r>
      <w:r w:rsidRPr="00C8579C">
        <w:rPr>
          <w:rFonts w:ascii="Tahoma" w:eastAsia="Calibri" w:hAnsi="Tahoma" w:cs="Tahoma"/>
          <w:b/>
          <w:bCs/>
          <w:i/>
          <w:u w:val="single"/>
        </w:rPr>
        <w:t xml:space="preserve">. </w:t>
      </w:r>
    </w:p>
    <w:p w14:paraId="58B705B0" w14:textId="77777777" w:rsidR="002A4426" w:rsidRPr="00C8579C" w:rsidRDefault="002A4426" w:rsidP="0063302D">
      <w:pPr>
        <w:keepNext/>
        <w:keepLines/>
        <w:autoSpaceDE w:val="0"/>
        <w:autoSpaceDN w:val="0"/>
        <w:adjustRightInd w:val="0"/>
        <w:jc w:val="both"/>
        <w:rPr>
          <w:rFonts w:ascii="Tahoma" w:hAnsi="Tahoma" w:cs="Tahoma"/>
          <w:color w:val="000000"/>
        </w:rPr>
      </w:pPr>
    </w:p>
    <w:p w14:paraId="00621891" w14:textId="77777777" w:rsidR="000E0005" w:rsidRDefault="000E0005" w:rsidP="0063302D">
      <w:pPr>
        <w:pStyle w:val="Telobesedila"/>
        <w:keepNext/>
        <w:keepLines/>
        <w:widowControl/>
        <w:rPr>
          <w:rFonts w:ascii="Tahoma" w:hAnsi="Tahoma" w:cs="Tahoma"/>
          <w:b w:val="0"/>
          <w:u w:val="single"/>
        </w:rPr>
      </w:pPr>
      <w:r w:rsidRPr="000E0005">
        <w:rPr>
          <w:rFonts w:ascii="Tahoma" w:hAnsi="Tahoma" w:cs="Tahoma"/>
          <w:b w:val="0"/>
          <w:u w:val="single"/>
        </w:rPr>
        <w:t xml:space="preserve">Gospodarskim subjektom se bodo priznale reference le za tista dela/storitve, ki so jih neposredno (z lastnimi znanji in zmogljivostmi) izvedli sami. </w:t>
      </w:r>
    </w:p>
    <w:p w14:paraId="4E552E2B" w14:textId="77777777" w:rsidR="0090550B" w:rsidRDefault="0090550B" w:rsidP="0063302D">
      <w:pPr>
        <w:pStyle w:val="Telobesedila"/>
        <w:keepNext/>
        <w:keepLines/>
        <w:widowControl/>
        <w:rPr>
          <w:rFonts w:ascii="Tahoma" w:hAnsi="Tahoma" w:cs="Tahoma"/>
          <w:b w:val="0"/>
          <w:u w:val="single"/>
        </w:rPr>
      </w:pPr>
    </w:p>
    <w:p w14:paraId="34D90A01" w14:textId="5B056ADA" w:rsidR="0090550B" w:rsidRDefault="0090550B" w:rsidP="0063302D">
      <w:pPr>
        <w:keepNext/>
        <w:keepLines/>
        <w:jc w:val="both"/>
        <w:rPr>
          <w:rFonts w:ascii="Tahoma" w:hAnsi="Tahoma" w:cs="Tahoma"/>
        </w:rPr>
      </w:pPr>
      <w:r w:rsidRPr="00C8579C">
        <w:rPr>
          <w:rFonts w:ascii="Tahoma" w:hAnsi="Tahoma" w:cs="Tahoma"/>
        </w:rPr>
        <w:t xml:space="preserve">Ponudnik mora predložiti </w:t>
      </w:r>
      <w:r w:rsidRPr="0022137B">
        <w:rPr>
          <w:rFonts w:ascii="Tahoma" w:hAnsi="Tahoma" w:cs="Tahoma"/>
          <w:b/>
        </w:rPr>
        <w:t>vsaj 1 (eno) referenco</w:t>
      </w:r>
      <w:r w:rsidRPr="00C8579C">
        <w:rPr>
          <w:rFonts w:ascii="Tahoma" w:hAnsi="Tahoma" w:cs="Tahoma"/>
        </w:rPr>
        <w:t xml:space="preserve"> s katero izkazuje, da je v obdobju zadnjih 3 (treh) let, šteto do datuma, določenega za oddajo ponudb, zagotovil in izvedel storitev obdelave </w:t>
      </w:r>
      <w:r w:rsidRPr="00162215">
        <w:rPr>
          <w:rFonts w:ascii="Tahoma" w:hAnsi="Tahoma" w:cs="Tahoma"/>
        </w:rPr>
        <w:t>produkta</w:t>
      </w:r>
      <w:r w:rsidR="006B4E8F" w:rsidRPr="00162215">
        <w:rPr>
          <w:rFonts w:ascii="Tahoma" w:hAnsi="Tahoma" w:cs="Tahoma"/>
        </w:rPr>
        <w:t xml:space="preserve"> </w:t>
      </w:r>
      <w:r w:rsidR="006B4E8F" w:rsidRPr="00162215">
        <w:rPr>
          <w:rFonts w:ascii="Tahoma" w:hAnsi="Tahoma" w:cs="Tahoma"/>
          <w:bCs/>
        </w:rPr>
        <w:t>s klasifikacijsko številko odpadka 19 06 04</w:t>
      </w:r>
      <w:r w:rsidR="008E4C57" w:rsidRPr="00162215">
        <w:rPr>
          <w:rFonts w:ascii="Tahoma" w:hAnsi="Tahoma" w:cs="Tahoma"/>
          <w:bCs/>
        </w:rPr>
        <w:t xml:space="preserve"> </w:t>
      </w:r>
      <w:r w:rsidR="00D37EBB" w:rsidRPr="00162215">
        <w:rPr>
          <w:rFonts w:ascii="Tahoma" w:hAnsi="Tahoma" w:cs="Tahoma"/>
          <w:bCs/>
        </w:rPr>
        <w:t>ali</w:t>
      </w:r>
      <w:r w:rsidR="008E4C57" w:rsidRPr="00162215">
        <w:rPr>
          <w:rFonts w:ascii="Tahoma" w:hAnsi="Tahoma" w:cs="Tahoma"/>
          <w:bCs/>
        </w:rPr>
        <w:t xml:space="preserve"> z odpadkom z EWC oznako 19 12 12 (v tem primeru predelavo nenevarnih odpadkov v trdo gorivo po postopku R12) </w:t>
      </w:r>
      <w:r w:rsidRPr="00C8579C">
        <w:rPr>
          <w:rFonts w:ascii="Tahoma" w:hAnsi="Tahoma" w:cs="Tahoma"/>
        </w:rPr>
        <w:t xml:space="preserve">, v minimalni </w:t>
      </w:r>
      <w:r>
        <w:rPr>
          <w:rFonts w:ascii="Tahoma" w:hAnsi="Tahoma" w:cs="Tahoma"/>
        </w:rPr>
        <w:t xml:space="preserve">skupni </w:t>
      </w:r>
      <w:r w:rsidRPr="00C8579C">
        <w:rPr>
          <w:rFonts w:ascii="Tahoma" w:hAnsi="Tahoma" w:cs="Tahoma"/>
        </w:rPr>
        <w:t xml:space="preserve">količini </w:t>
      </w:r>
      <w:r w:rsidR="008E4C57">
        <w:rPr>
          <w:rFonts w:ascii="Tahoma" w:hAnsi="Tahoma" w:cs="Tahoma"/>
        </w:rPr>
        <w:t>10</w:t>
      </w:r>
      <w:r w:rsidR="00452792">
        <w:rPr>
          <w:rFonts w:ascii="Tahoma" w:hAnsi="Tahoma" w:cs="Tahoma"/>
        </w:rPr>
        <w:t>.000</w:t>
      </w:r>
      <w:r w:rsidRPr="00B845D2">
        <w:rPr>
          <w:rFonts w:ascii="Tahoma" w:hAnsi="Tahoma" w:cs="Tahoma"/>
        </w:rPr>
        <w:t xml:space="preserve"> ton</w:t>
      </w:r>
      <w:r w:rsidRPr="00C8579C">
        <w:rPr>
          <w:rFonts w:ascii="Tahoma" w:hAnsi="Tahoma" w:cs="Tahoma"/>
        </w:rPr>
        <w:t>.</w:t>
      </w:r>
    </w:p>
    <w:p w14:paraId="71B8388C" w14:textId="77777777" w:rsidR="00B03B44" w:rsidRPr="00C8579C" w:rsidRDefault="00B03B44" w:rsidP="0063302D">
      <w:pPr>
        <w:keepNext/>
        <w:keepLines/>
        <w:jc w:val="both"/>
        <w:rPr>
          <w:rFonts w:ascii="Tahoma" w:hAnsi="Tahoma" w:cs="Tahoma"/>
        </w:rPr>
      </w:pPr>
    </w:p>
    <w:p w14:paraId="05619D30" w14:textId="77777777" w:rsidR="00AF6136" w:rsidRPr="005853DD" w:rsidRDefault="00AF6136" w:rsidP="0063302D">
      <w:pPr>
        <w:keepNext/>
        <w:keepLines/>
        <w:jc w:val="both"/>
        <w:rPr>
          <w:rFonts w:ascii="Tahoma" w:hAnsi="Tahoma" w:cs="Tahoma"/>
        </w:rPr>
      </w:pPr>
      <w:r w:rsidRPr="005853DD">
        <w:rPr>
          <w:rFonts w:ascii="Tahoma" w:hAnsi="Tahoma" w:cs="Tahoma"/>
        </w:rPr>
        <w:t>Za referenčna naročila se štejejo tista naročila, ki izkazujejo, da je izvajalec kvalitetno in v skladu s pogodbenimi določili prevzel in obdelal navedene količine produkta v objektih z enakim načinom obdelave, kot jo ponuja.</w:t>
      </w:r>
      <w:r w:rsidR="002A4426">
        <w:rPr>
          <w:rFonts w:ascii="Tahoma" w:hAnsi="Tahoma" w:cs="Tahoma"/>
        </w:rPr>
        <w:t xml:space="preserve"> Reference morajo biti potrjene s strani končnega referenčnega naročnika (investitorja).</w:t>
      </w:r>
    </w:p>
    <w:p w14:paraId="0CD7DF3B" w14:textId="77777777" w:rsidR="004E252F" w:rsidRDefault="004E252F" w:rsidP="0063302D">
      <w:pPr>
        <w:pStyle w:val="Telobesedila2"/>
        <w:keepNext/>
        <w:keepLines/>
        <w:rPr>
          <w:rFonts w:ascii="Tahoma" w:hAnsi="Tahoma" w:cs="Tahoma"/>
          <w:smallCaps/>
          <w:lang w:val="sl-SI"/>
        </w:rPr>
      </w:pPr>
    </w:p>
    <w:p w14:paraId="509B9507" w14:textId="20B3A2A5" w:rsidR="00623F48" w:rsidRDefault="00623F48" w:rsidP="0063302D">
      <w:pPr>
        <w:pStyle w:val="Telobesedila2"/>
        <w:keepNext/>
        <w:keepLines/>
        <w:rPr>
          <w:rFonts w:ascii="Tahoma" w:hAnsi="Tahoma" w:cs="Tahoma"/>
          <w:smallCaps/>
          <w:lang w:val="sl-SI"/>
        </w:rPr>
      </w:pPr>
      <w:r w:rsidRPr="00C8579C">
        <w:rPr>
          <w:rFonts w:ascii="Tahoma" w:hAnsi="Tahoma" w:cs="Tahoma"/>
          <w:smallCaps/>
          <w:lang w:val="sl-SI"/>
        </w:rPr>
        <w:t>Dokazila:</w:t>
      </w:r>
    </w:p>
    <w:p w14:paraId="6B693D2D" w14:textId="43427535" w:rsidR="009E7351" w:rsidRPr="00285804" w:rsidRDefault="009E7351" w:rsidP="009E7351">
      <w:pPr>
        <w:keepNext/>
        <w:keepLines/>
        <w:jc w:val="both"/>
        <w:rPr>
          <w:rFonts w:ascii="Tahoma" w:hAnsi="Tahoma" w:cs="Tahoma"/>
          <w:bCs/>
          <w:szCs w:val="22"/>
        </w:rPr>
      </w:pPr>
      <w:r w:rsidRPr="00285804">
        <w:rPr>
          <w:rFonts w:ascii="Tahoma" w:hAnsi="Tahoma" w:cs="Tahoma"/>
          <w:bCs/>
          <w:szCs w:val="22"/>
        </w:rPr>
        <w:t>Naročnik bo pred oddajo javnega naročila od ponudnik</w:t>
      </w:r>
      <w:r>
        <w:rPr>
          <w:rFonts w:ascii="Tahoma" w:hAnsi="Tahoma" w:cs="Tahoma"/>
          <w:bCs/>
          <w:szCs w:val="22"/>
        </w:rPr>
        <w:t>a</w:t>
      </w:r>
      <w:r w:rsidRPr="00285804">
        <w:rPr>
          <w:rFonts w:ascii="Tahoma" w:hAnsi="Tahoma" w:cs="Tahoma"/>
          <w:bCs/>
          <w:szCs w:val="22"/>
        </w:rPr>
        <w:t xml:space="preserve">, ki </w:t>
      </w:r>
      <w:r>
        <w:rPr>
          <w:rFonts w:ascii="Tahoma" w:hAnsi="Tahoma" w:cs="Tahoma"/>
          <w:bCs/>
          <w:szCs w:val="22"/>
        </w:rPr>
        <w:t>je</w:t>
      </w:r>
      <w:r w:rsidRPr="00285804">
        <w:rPr>
          <w:rFonts w:ascii="Tahoma" w:hAnsi="Tahoma" w:cs="Tahoma"/>
          <w:bCs/>
          <w:szCs w:val="22"/>
        </w:rPr>
        <w:t xml:space="preserve"> glede na meril</w:t>
      </w:r>
      <w:r>
        <w:rPr>
          <w:rFonts w:ascii="Tahoma" w:hAnsi="Tahoma" w:cs="Tahoma"/>
          <w:bCs/>
          <w:szCs w:val="22"/>
        </w:rPr>
        <w:t>o za izbor ponudnika</w:t>
      </w:r>
      <w:r w:rsidRPr="00285804">
        <w:rPr>
          <w:rFonts w:ascii="Tahoma" w:hAnsi="Tahoma" w:cs="Tahoma"/>
          <w:bCs/>
          <w:szCs w:val="22"/>
        </w:rPr>
        <w:t xml:space="preserve"> najugodnejši in mu naročnik namerava oddati javno naročilo, kot dokazilo za izpolnjevanje zgoraj navedenih referenčnih pogojev, zahteval predložitev:</w:t>
      </w:r>
    </w:p>
    <w:p w14:paraId="3F5CE1C8" w14:textId="5A9D50DE" w:rsidR="009E7351" w:rsidRPr="00285804" w:rsidRDefault="009E7351" w:rsidP="009E7351">
      <w:pPr>
        <w:keepNext/>
        <w:keepLines/>
        <w:numPr>
          <w:ilvl w:val="0"/>
          <w:numId w:val="60"/>
        </w:numPr>
        <w:ind w:left="426" w:hanging="284"/>
        <w:jc w:val="both"/>
        <w:rPr>
          <w:rFonts w:ascii="Tahoma" w:hAnsi="Tahoma" w:cs="Tahoma"/>
          <w:bCs/>
          <w:szCs w:val="22"/>
        </w:rPr>
      </w:pPr>
      <w:r>
        <w:rPr>
          <w:rFonts w:ascii="Tahoma" w:hAnsi="Tahoma" w:cs="Tahoma"/>
          <w:bCs/>
          <w:szCs w:val="22"/>
        </w:rPr>
        <w:t>i</w:t>
      </w:r>
      <w:r w:rsidRPr="00285804">
        <w:rPr>
          <w:rFonts w:ascii="Tahoma" w:hAnsi="Tahoma" w:cs="Tahoma"/>
          <w:bCs/>
          <w:szCs w:val="22"/>
        </w:rPr>
        <w:t>zpolnjeno</w:t>
      </w:r>
      <w:r>
        <w:rPr>
          <w:rFonts w:ascii="Tahoma" w:hAnsi="Tahoma" w:cs="Tahoma"/>
          <w:bCs/>
          <w:szCs w:val="22"/>
        </w:rPr>
        <w:t xml:space="preserve"> in podpisano</w:t>
      </w:r>
      <w:r w:rsidRPr="00285804">
        <w:rPr>
          <w:rFonts w:ascii="Tahoma" w:hAnsi="Tahoma" w:cs="Tahoma"/>
          <w:bCs/>
          <w:szCs w:val="22"/>
        </w:rPr>
        <w:t xml:space="preserve"> </w:t>
      </w:r>
      <w:r>
        <w:rPr>
          <w:rFonts w:ascii="Tahoma" w:hAnsi="Tahoma" w:cs="Tahoma"/>
          <w:bCs/>
          <w:szCs w:val="22"/>
        </w:rPr>
        <w:t>P</w:t>
      </w:r>
      <w:r w:rsidRPr="00285804">
        <w:rPr>
          <w:rFonts w:ascii="Tahoma" w:hAnsi="Tahoma" w:cs="Tahoma"/>
          <w:bCs/>
          <w:szCs w:val="22"/>
        </w:rPr>
        <w:t>rilogo</w:t>
      </w:r>
      <w:r>
        <w:rPr>
          <w:rFonts w:ascii="Tahoma" w:hAnsi="Tahoma" w:cs="Tahoma"/>
          <w:bCs/>
          <w:szCs w:val="22"/>
        </w:rPr>
        <w:t xml:space="preserve"> </w:t>
      </w:r>
      <w:r w:rsidR="003F7119">
        <w:rPr>
          <w:rFonts w:ascii="Tahoma" w:hAnsi="Tahoma" w:cs="Tahoma"/>
          <w:bCs/>
          <w:szCs w:val="22"/>
        </w:rPr>
        <w:t>8</w:t>
      </w:r>
      <w:r>
        <w:rPr>
          <w:rFonts w:ascii="Tahoma" w:hAnsi="Tahoma" w:cs="Tahoma"/>
          <w:bCs/>
          <w:szCs w:val="22"/>
        </w:rPr>
        <w:t>/1</w:t>
      </w:r>
      <w:r w:rsidRPr="00285804">
        <w:rPr>
          <w:rFonts w:ascii="Tahoma" w:hAnsi="Tahoma" w:cs="Tahoma"/>
          <w:bCs/>
          <w:szCs w:val="22"/>
        </w:rPr>
        <w:t xml:space="preserve"> »Seznam</w:t>
      </w:r>
      <w:r>
        <w:rPr>
          <w:rFonts w:ascii="Tahoma" w:hAnsi="Tahoma" w:cs="Tahoma"/>
          <w:bCs/>
          <w:szCs w:val="22"/>
        </w:rPr>
        <w:t xml:space="preserve"> referenc«,</w:t>
      </w:r>
    </w:p>
    <w:p w14:paraId="694E8800" w14:textId="190DC3D6" w:rsidR="009E7351" w:rsidRPr="00285804" w:rsidRDefault="009E7351" w:rsidP="009E7351">
      <w:pPr>
        <w:keepNext/>
        <w:keepLines/>
        <w:numPr>
          <w:ilvl w:val="0"/>
          <w:numId w:val="60"/>
        </w:numPr>
        <w:ind w:left="426" w:hanging="284"/>
        <w:jc w:val="both"/>
        <w:rPr>
          <w:rFonts w:ascii="Tahoma" w:hAnsi="Tahoma" w:cs="Tahoma"/>
          <w:color w:val="000000"/>
        </w:rPr>
      </w:pPr>
      <w:r w:rsidRPr="00285804">
        <w:rPr>
          <w:rFonts w:ascii="Tahoma" w:hAnsi="Tahoma" w:cs="Tahoma"/>
          <w:bCs/>
          <w:szCs w:val="22"/>
        </w:rPr>
        <w:t>izpolnjen</w:t>
      </w:r>
      <w:r>
        <w:rPr>
          <w:rFonts w:ascii="Tahoma" w:hAnsi="Tahoma" w:cs="Tahoma"/>
          <w:bCs/>
          <w:szCs w:val="22"/>
        </w:rPr>
        <w:t>o</w:t>
      </w:r>
      <w:r w:rsidRPr="00285804">
        <w:rPr>
          <w:rFonts w:ascii="Tahoma" w:hAnsi="Tahoma" w:cs="Tahoma"/>
          <w:bCs/>
          <w:szCs w:val="22"/>
        </w:rPr>
        <w:t xml:space="preserve"> in </w:t>
      </w:r>
      <w:r>
        <w:rPr>
          <w:rFonts w:ascii="Tahoma" w:hAnsi="Tahoma" w:cs="Tahoma"/>
          <w:bCs/>
          <w:szCs w:val="22"/>
        </w:rPr>
        <w:t xml:space="preserve">podpisano Prilogo </w:t>
      </w:r>
      <w:r w:rsidR="003F7119">
        <w:rPr>
          <w:rFonts w:ascii="Tahoma" w:hAnsi="Tahoma" w:cs="Tahoma"/>
          <w:bCs/>
          <w:szCs w:val="22"/>
        </w:rPr>
        <w:t>8</w:t>
      </w:r>
      <w:r>
        <w:rPr>
          <w:rFonts w:ascii="Tahoma" w:hAnsi="Tahoma" w:cs="Tahoma"/>
          <w:bCs/>
          <w:szCs w:val="22"/>
        </w:rPr>
        <w:t>/2</w:t>
      </w:r>
      <w:r w:rsidRPr="00285804">
        <w:rPr>
          <w:rFonts w:ascii="Tahoma" w:hAnsi="Tahoma" w:cs="Tahoma"/>
        </w:rPr>
        <w:t xml:space="preserve"> »Potrditev referenc s</w:t>
      </w:r>
      <w:r>
        <w:rPr>
          <w:rFonts w:ascii="Tahoma" w:hAnsi="Tahoma" w:cs="Tahoma"/>
        </w:rPr>
        <w:t xml:space="preserve"> strani posameznih naročnikov«</w:t>
      </w:r>
      <w:r w:rsidRPr="00285804">
        <w:rPr>
          <w:rFonts w:ascii="Tahoma" w:hAnsi="Tahoma" w:cs="Tahoma"/>
        </w:rPr>
        <w:t>,</w:t>
      </w:r>
      <w:r w:rsidRPr="00285804">
        <w:rPr>
          <w:rFonts w:ascii="Tahoma" w:hAnsi="Tahoma" w:cs="Tahoma"/>
          <w:color w:val="000000"/>
        </w:rPr>
        <w:t xml:space="preserve"> s katerim potrjuje, da je ponudnik dela opravil strokovno pravilno, kvalitetno in v skladu s pogodbenimi določili.  </w:t>
      </w:r>
    </w:p>
    <w:p w14:paraId="04BBD4FB" w14:textId="77777777" w:rsidR="00363E6C" w:rsidRDefault="00363E6C" w:rsidP="0063302D">
      <w:pPr>
        <w:keepNext/>
        <w:keepLines/>
        <w:tabs>
          <w:tab w:val="left" w:pos="284"/>
        </w:tabs>
        <w:jc w:val="both"/>
        <w:rPr>
          <w:rFonts w:ascii="Tahoma" w:hAnsi="Tahoma" w:cs="Tahoma"/>
        </w:rPr>
      </w:pPr>
    </w:p>
    <w:p w14:paraId="011182AD" w14:textId="5BEE784A" w:rsidR="00363E6C" w:rsidRDefault="00363E6C" w:rsidP="0063302D">
      <w:pPr>
        <w:keepNext/>
        <w:keepLines/>
        <w:jc w:val="both"/>
        <w:rPr>
          <w:rFonts w:ascii="Tahoma" w:hAnsi="Tahoma" w:cs="Tahoma"/>
        </w:rPr>
      </w:pPr>
      <w:r w:rsidRPr="00C8579C">
        <w:rPr>
          <w:rFonts w:ascii="Tahoma" w:hAnsi="Tahoma" w:cs="Tahoma"/>
        </w:rPr>
        <w:t xml:space="preserve">Za reference, katerih referenčni naročnik je </w:t>
      </w:r>
      <w:r w:rsidR="00B845D2">
        <w:rPr>
          <w:rFonts w:ascii="Tahoma" w:hAnsi="Tahoma" w:cs="Tahoma"/>
        </w:rPr>
        <w:t>JAVNO PODJETJE VODOVOD KANALIZACIJA SNAGA d.o.o.</w:t>
      </w:r>
      <w:r w:rsidR="00D87002">
        <w:rPr>
          <w:rFonts w:ascii="Tahoma" w:hAnsi="Tahoma" w:cs="Tahoma"/>
        </w:rPr>
        <w:t xml:space="preserve"> </w:t>
      </w:r>
      <w:r w:rsidRPr="00C8579C">
        <w:rPr>
          <w:rFonts w:ascii="Tahoma" w:hAnsi="Tahoma" w:cs="Tahoma"/>
        </w:rPr>
        <w:t xml:space="preserve">ni potrebno predložiti </w:t>
      </w:r>
      <w:r w:rsidR="000E0005">
        <w:rPr>
          <w:rFonts w:ascii="Tahoma" w:hAnsi="Tahoma" w:cs="Tahoma"/>
        </w:rPr>
        <w:t>podpisane</w:t>
      </w:r>
      <w:r w:rsidRPr="00C8579C">
        <w:rPr>
          <w:rFonts w:ascii="Tahoma" w:hAnsi="Tahoma" w:cs="Tahoma"/>
        </w:rPr>
        <w:t xml:space="preserve"> Priloge </w:t>
      </w:r>
      <w:r w:rsidR="003F7119">
        <w:rPr>
          <w:rFonts w:ascii="Tahoma" w:hAnsi="Tahoma" w:cs="Tahoma"/>
        </w:rPr>
        <w:t>8</w:t>
      </w:r>
      <w:r w:rsidRPr="00C8579C">
        <w:rPr>
          <w:rFonts w:ascii="Tahoma" w:hAnsi="Tahoma" w:cs="Tahoma"/>
        </w:rPr>
        <w:t>/2</w:t>
      </w:r>
      <w:r w:rsidR="000E0005">
        <w:rPr>
          <w:rFonts w:ascii="Tahoma" w:hAnsi="Tahoma" w:cs="Tahoma"/>
        </w:rPr>
        <w:t xml:space="preserve"> (mora pa biti priloga izpolnjena v delu, ki se nanaša na predstavitev</w:t>
      </w:r>
      <w:r w:rsidR="00146312">
        <w:rPr>
          <w:rFonts w:ascii="Tahoma" w:hAnsi="Tahoma" w:cs="Tahoma"/>
        </w:rPr>
        <w:t>/opis</w:t>
      </w:r>
      <w:r w:rsidR="000E0005">
        <w:rPr>
          <w:rFonts w:ascii="Tahoma" w:hAnsi="Tahoma" w:cs="Tahoma"/>
        </w:rPr>
        <w:t xml:space="preserve"> reference)</w:t>
      </w:r>
      <w:r w:rsidRPr="00C8579C">
        <w:rPr>
          <w:rFonts w:ascii="Tahoma" w:hAnsi="Tahoma" w:cs="Tahoma"/>
        </w:rPr>
        <w:t>.</w:t>
      </w:r>
    </w:p>
    <w:p w14:paraId="5C62BEA5" w14:textId="3DF7E48A" w:rsidR="009E7351" w:rsidRDefault="009E7351" w:rsidP="0063302D">
      <w:pPr>
        <w:keepNext/>
        <w:keepLines/>
        <w:jc w:val="both"/>
        <w:rPr>
          <w:rFonts w:ascii="Tahoma" w:hAnsi="Tahoma" w:cs="Tahoma"/>
        </w:rPr>
      </w:pPr>
    </w:p>
    <w:p w14:paraId="6A075740" w14:textId="7118AD38" w:rsidR="00961346" w:rsidRDefault="00961346" w:rsidP="0063302D">
      <w:pPr>
        <w:keepNext/>
        <w:keepLines/>
        <w:jc w:val="both"/>
        <w:rPr>
          <w:rFonts w:ascii="Tahoma" w:hAnsi="Tahoma" w:cs="Tahoma"/>
        </w:rPr>
      </w:pPr>
    </w:p>
    <w:p w14:paraId="5ABA1EF9" w14:textId="4917D56E" w:rsidR="00961346" w:rsidRDefault="00961346" w:rsidP="0063302D">
      <w:pPr>
        <w:keepNext/>
        <w:keepLines/>
        <w:jc w:val="both"/>
        <w:rPr>
          <w:rFonts w:ascii="Tahoma" w:hAnsi="Tahoma" w:cs="Tahoma"/>
        </w:rPr>
      </w:pPr>
    </w:p>
    <w:p w14:paraId="3263B348" w14:textId="77777777" w:rsidR="00961346" w:rsidRDefault="00961346" w:rsidP="0063302D">
      <w:pPr>
        <w:keepNext/>
        <w:keepLines/>
        <w:jc w:val="both"/>
        <w:rPr>
          <w:rFonts w:ascii="Tahoma" w:hAnsi="Tahoma" w:cs="Tahoma"/>
        </w:rPr>
      </w:pPr>
    </w:p>
    <w:p w14:paraId="4EEB9915" w14:textId="76F40B0A" w:rsidR="009E7351" w:rsidRPr="00285804" w:rsidRDefault="009E7351" w:rsidP="009E7351">
      <w:pPr>
        <w:keepNext/>
        <w:keepLines/>
        <w:jc w:val="both"/>
        <w:rPr>
          <w:rFonts w:ascii="Tahoma" w:hAnsi="Tahoma" w:cs="Tahoma"/>
        </w:rPr>
      </w:pPr>
      <w:r w:rsidRPr="00285804">
        <w:rPr>
          <w:rFonts w:ascii="Tahoma" w:hAnsi="Tahoma" w:cs="Tahoma"/>
          <w:b/>
          <w:szCs w:val="22"/>
        </w:rPr>
        <w:lastRenderedPageBreak/>
        <w:t xml:space="preserve">Ponudnik </w:t>
      </w:r>
      <w:r w:rsidRPr="00285804">
        <w:rPr>
          <w:rFonts w:ascii="Tahoma" w:hAnsi="Tahoma" w:cs="Tahoma"/>
          <w:b/>
          <w:szCs w:val="22"/>
          <w:u w:val="single"/>
        </w:rPr>
        <w:t>lahko že ob oddaji ponudbe</w:t>
      </w:r>
      <w:r w:rsidRPr="00285804">
        <w:rPr>
          <w:rFonts w:ascii="Tahoma" w:hAnsi="Tahoma" w:cs="Tahoma"/>
          <w:b/>
          <w:szCs w:val="22"/>
        </w:rPr>
        <w:t xml:space="preserve"> kot dokazilo predloži prilogo »Seznam referenc« (Priloga </w:t>
      </w:r>
      <w:r w:rsidR="003F7119">
        <w:rPr>
          <w:rFonts w:ascii="Tahoma" w:hAnsi="Tahoma" w:cs="Tahoma"/>
          <w:b/>
          <w:szCs w:val="22"/>
        </w:rPr>
        <w:t>8</w:t>
      </w:r>
      <w:r>
        <w:rPr>
          <w:rFonts w:ascii="Tahoma" w:hAnsi="Tahoma" w:cs="Tahoma"/>
          <w:b/>
          <w:szCs w:val="22"/>
        </w:rPr>
        <w:t>/1</w:t>
      </w:r>
      <w:r w:rsidRPr="00285804">
        <w:rPr>
          <w:rFonts w:ascii="Tahoma" w:hAnsi="Tahoma" w:cs="Tahoma"/>
          <w:b/>
          <w:szCs w:val="22"/>
        </w:rPr>
        <w:t xml:space="preserve">) in prilogo »Potrditev referenc s strani posameznih naročnikov« (Priloga </w:t>
      </w:r>
      <w:r w:rsidR="003F7119">
        <w:rPr>
          <w:rFonts w:ascii="Tahoma" w:hAnsi="Tahoma" w:cs="Tahoma"/>
          <w:b/>
          <w:szCs w:val="22"/>
        </w:rPr>
        <w:t>8</w:t>
      </w:r>
      <w:r>
        <w:rPr>
          <w:rFonts w:ascii="Tahoma" w:hAnsi="Tahoma" w:cs="Tahoma"/>
          <w:b/>
          <w:szCs w:val="22"/>
        </w:rPr>
        <w:t>/2)</w:t>
      </w:r>
      <w:r w:rsidRPr="00285804">
        <w:rPr>
          <w:rFonts w:ascii="Tahoma" w:hAnsi="Tahoma" w:cs="Tahoma"/>
          <w:szCs w:val="22"/>
        </w:rPr>
        <w:t>.</w:t>
      </w:r>
    </w:p>
    <w:p w14:paraId="3F5CAD1F" w14:textId="77777777" w:rsidR="009E7351" w:rsidRDefault="009E7351" w:rsidP="009E7351">
      <w:pPr>
        <w:keepNext/>
        <w:keepLines/>
        <w:autoSpaceDE w:val="0"/>
        <w:autoSpaceDN w:val="0"/>
        <w:adjustRightInd w:val="0"/>
        <w:jc w:val="both"/>
        <w:rPr>
          <w:rFonts w:ascii="Tahoma" w:hAnsi="Tahoma" w:cs="Tahoma"/>
          <w:color w:val="000000"/>
        </w:rPr>
      </w:pPr>
    </w:p>
    <w:p w14:paraId="1149020C" w14:textId="77777777" w:rsidR="009E7351" w:rsidRPr="00285804" w:rsidRDefault="009E7351" w:rsidP="009E7351">
      <w:pPr>
        <w:keepNext/>
        <w:keepLines/>
        <w:jc w:val="both"/>
        <w:rPr>
          <w:rFonts w:ascii="Tahoma" w:hAnsi="Tahoma" w:cs="Tahoma"/>
        </w:rPr>
      </w:pPr>
      <w:r w:rsidRPr="00285804">
        <w:rPr>
          <w:rFonts w:ascii="Tahoma" w:hAnsi="Tahoma" w:cs="Tahoma"/>
        </w:rPr>
        <w:t xml:space="preserve">Naročnik je upravičen pred sprejemom odločitve o izbiri opraviti poizvedbe o navedenih referencah, zato </w:t>
      </w:r>
      <w:r w:rsidRPr="00285804">
        <w:rPr>
          <w:rFonts w:ascii="Tahoma" w:hAnsi="Tahoma" w:cs="Tahoma"/>
          <w:b/>
        </w:rPr>
        <w:t>naročnik pridržuje pravico, da ponudnik na podlagi poziva naročnika v zahtevanem roku predloži dodatna dokazila o uspešni izvedbi navedenih referenčnih del</w:t>
      </w:r>
      <w:r w:rsidRPr="00285804">
        <w:rPr>
          <w:rFonts w:ascii="Tahoma" w:hAnsi="Tahoma" w:cs="Tahoma"/>
        </w:rPr>
        <w:t xml:space="preserve">. Če navedene reference ne izkazujejo resničnega stanja jih naročnik ne bo upošteval. </w:t>
      </w:r>
      <w:r w:rsidRPr="00285804">
        <w:rPr>
          <w:rFonts w:ascii="Tahoma" w:hAnsi="Tahoma" w:cs="Tahoma"/>
          <w:u w:val="single"/>
        </w:rPr>
        <w:t>Gospodarskim subjektom se bodo priznale reference le za tista dela (dobave/storitve), ki so jih neposredno (z lastnimi znanji in zmogljivostmi) izvedli sami.</w:t>
      </w:r>
    </w:p>
    <w:p w14:paraId="38E0387D" w14:textId="77777777" w:rsidR="009E7351" w:rsidRPr="00285804" w:rsidRDefault="009E7351" w:rsidP="009E7351">
      <w:pPr>
        <w:keepNext/>
        <w:keepLines/>
        <w:jc w:val="both"/>
        <w:rPr>
          <w:rFonts w:ascii="Tahoma" w:hAnsi="Tahoma" w:cs="Tahoma"/>
        </w:rPr>
      </w:pPr>
    </w:p>
    <w:p w14:paraId="0CE3DABF" w14:textId="414938DF" w:rsidR="009E7351" w:rsidRDefault="009E7351" w:rsidP="009E7351">
      <w:pPr>
        <w:keepNext/>
        <w:keepLines/>
        <w:jc w:val="both"/>
        <w:rPr>
          <w:rFonts w:ascii="Tahoma" w:hAnsi="Tahoma" w:cs="Tahoma"/>
        </w:rPr>
      </w:pPr>
      <w:r w:rsidRPr="00285804">
        <w:rPr>
          <w:rFonts w:ascii="Tahoma" w:hAnsi="Tahoma" w:cs="Tahoma"/>
        </w:rPr>
        <w:t xml:space="preserve">Ponudnik se z oddajo svoje ponudbe strinja, da naročnik pri naročniku/kupcu (izdajatelju reference) preveri navedbe iz priloženih referenc oziroma uspešno izvedenih poslov ponudnika. </w:t>
      </w:r>
    </w:p>
    <w:p w14:paraId="311797AF" w14:textId="77777777" w:rsidR="003F7119" w:rsidRDefault="003F7119" w:rsidP="009E7351">
      <w:pPr>
        <w:keepNext/>
        <w:keepLines/>
        <w:jc w:val="both"/>
        <w:rPr>
          <w:rFonts w:ascii="Tahoma" w:hAnsi="Tahoma" w:cs="Tahoma"/>
        </w:rPr>
      </w:pPr>
    </w:p>
    <w:p w14:paraId="17C1E922" w14:textId="337EC7FA" w:rsidR="009E7351" w:rsidRDefault="009E7351" w:rsidP="009E7351">
      <w:pPr>
        <w:keepNext/>
        <w:keepLines/>
        <w:autoSpaceDE w:val="0"/>
        <w:autoSpaceDN w:val="0"/>
        <w:adjustRightInd w:val="0"/>
        <w:jc w:val="both"/>
        <w:rPr>
          <w:rFonts w:ascii="Tahoma" w:eastAsia="Calibri" w:hAnsi="Tahoma" w:cs="Tahoma"/>
          <w:b/>
          <w:bCs/>
          <w:i/>
          <w:u w:val="single"/>
        </w:rPr>
      </w:pPr>
      <w:r w:rsidRPr="00285804">
        <w:rPr>
          <w:rFonts w:ascii="Tahoma" w:eastAsia="Calibri" w:hAnsi="Tahoma" w:cs="Tahoma"/>
          <w:bCs/>
          <w:i/>
        </w:rPr>
        <w:t xml:space="preserve">Zgoraj naveden/e referenčni/e pogoj/e lahko ponudnik izpolni samostojno, kot skupina ponudnikov </w:t>
      </w:r>
      <w:r w:rsidRPr="00285804">
        <w:rPr>
          <w:rFonts w:ascii="Tahoma" w:eastAsia="Calibri" w:hAnsi="Tahoma" w:cs="Tahoma"/>
          <w:bCs/>
          <w:i/>
          <w:sz w:val="18"/>
        </w:rPr>
        <w:t xml:space="preserve">(partnerji) </w:t>
      </w:r>
      <w:r w:rsidRPr="00285804">
        <w:rPr>
          <w:rFonts w:ascii="Tahoma" w:eastAsia="Calibri" w:hAnsi="Tahoma" w:cs="Tahoma"/>
          <w:bCs/>
          <w:i/>
        </w:rPr>
        <w:t xml:space="preserve">v primeru skupne ponudbe ali s podizvajalci, </w:t>
      </w:r>
      <w:r w:rsidRPr="00285804">
        <w:rPr>
          <w:rFonts w:ascii="Tahoma" w:eastAsia="Calibri" w:hAnsi="Tahoma" w:cs="Tahoma"/>
          <w:b/>
          <w:bCs/>
          <w:i/>
          <w:u w:val="single"/>
        </w:rPr>
        <w:t>vendar bo moral ta subjekt (s katerim se izkazuje reference) predmetna dela javnega naročila (za katera se bo priložila ref</w:t>
      </w:r>
      <w:r>
        <w:rPr>
          <w:rFonts w:ascii="Tahoma" w:eastAsia="Calibri" w:hAnsi="Tahoma" w:cs="Tahoma"/>
          <w:b/>
          <w:bCs/>
          <w:i/>
          <w:u w:val="single"/>
        </w:rPr>
        <w:t>erenca v ponudbi) tudi izvesti.</w:t>
      </w:r>
    </w:p>
    <w:p w14:paraId="21CA8F00" w14:textId="2A9CDC32" w:rsidR="009E7351" w:rsidRDefault="009E7351" w:rsidP="009E7351">
      <w:pPr>
        <w:keepNext/>
        <w:keepLines/>
        <w:autoSpaceDE w:val="0"/>
        <w:autoSpaceDN w:val="0"/>
        <w:adjustRightInd w:val="0"/>
        <w:jc w:val="both"/>
        <w:rPr>
          <w:rFonts w:ascii="Tahoma" w:eastAsia="Calibri" w:hAnsi="Tahoma" w:cs="Tahoma"/>
          <w:b/>
          <w:bCs/>
          <w:i/>
          <w:u w:val="single"/>
        </w:rPr>
      </w:pPr>
    </w:p>
    <w:p w14:paraId="5EB8456D" w14:textId="57743B25" w:rsidR="009E7351" w:rsidRPr="00285804" w:rsidRDefault="009E7351" w:rsidP="009E7351">
      <w:pPr>
        <w:keepNext/>
        <w:keepLines/>
        <w:autoSpaceDE w:val="0"/>
        <w:autoSpaceDN w:val="0"/>
        <w:adjustRightInd w:val="0"/>
        <w:jc w:val="both"/>
        <w:rPr>
          <w:rFonts w:ascii="Tahoma" w:hAnsi="Tahoma" w:cs="Tahoma"/>
          <w:color w:val="000000"/>
        </w:rPr>
      </w:pPr>
      <w:r w:rsidRPr="001854C2">
        <w:rPr>
          <w:rFonts w:ascii="Tahoma" w:hAnsi="Tahoma" w:cs="Tahoma"/>
          <w:i/>
          <w:iCs/>
        </w:rPr>
        <w:t>Referenčna potrdila (reference) lahko potrdi izključno končni naročnik/investitor/plačnik referenčnega posla. Ponudnik, partner v primeru skupne ponudbe in/ali nominirani podizvajalec</w:t>
      </w:r>
      <w:r>
        <w:rPr>
          <w:rFonts w:ascii="Tahoma" w:hAnsi="Tahoma" w:cs="Tahoma"/>
          <w:i/>
          <w:iCs/>
        </w:rPr>
        <w:t xml:space="preserve"> in/ali subjekt, katerega zmogljivost uporablja ponudnik</w:t>
      </w:r>
      <w:r w:rsidRPr="001854C2">
        <w:rPr>
          <w:rFonts w:ascii="Tahoma" w:hAnsi="Tahoma" w:cs="Tahoma"/>
          <w:i/>
          <w:iCs/>
        </w:rPr>
        <w:t xml:space="preserve"> ne more biti hkrati tudi končni naročnik/investitor/plačnik referenčnega posla (izdajatelj reference); naročnik takšne reference ne bo priznal. Prav tako naročnik ne bo priznal reference</w:t>
      </w:r>
      <w:r>
        <w:rPr>
          <w:rFonts w:ascii="Tahoma" w:hAnsi="Tahoma" w:cs="Tahoma"/>
          <w:i/>
          <w:iCs/>
        </w:rPr>
        <w:t>,</w:t>
      </w:r>
      <w:r w:rsidRPr="001854C2">
        <w:rPr>
          <w:rFonts w:ascii="Tahoma" w:hAnsi="Tahoma" w:cs="Tahoma"/>
          <w:i/>
          <w:iCs/>
        </w:rPr>
        <w:t xml:space="preserve"> ki jo bo ponudniku potrdil tretji gospodarski subjekt, katerega lastnik oziroma ustanovitelj oziroma družbenik je ponudnik in/ali je zakoniti zastopnik ponudnika (direktor, prokurist, ipd</w:t>
      </w:r>
      <w:r>
        <w:rPr>
          <w:rFonts w:ascii="Tahoma" w:hAnsi="Tahoma" w:cs="Tahoma"/>
          <w:i/>
          <w:iCs/>
        </w:rPr>
        <w:t>.</w:t>
      </w:r>
      <w:r w:rsidRPr="001854C2">
        <w:rPr>
          <w:rFonts w:ascii="Tahoma" w:hAnsi="Tahoma" w:cs="Tahoma"/>
          <w:i/>
          <w:iCs/>
        </w:rPr>
        <w:t>)</w:t>
      </w:r>
      <w:r>
        <w:rPr>
          <w:rFonts w:ascii="Tahoma" w:hAnsi="Tahoma" w:cs="Tahoma"/>
          <w:i/>
          <w:iCs/>
        </w:rPr>
        <w:t>,</w:t>
      </w:r>
      <w:r w:rsidRPr="001854C2">
        <w:rPr>
          <w:rFonts w:ascii="Tahoma" w:hAnsi="Tahoma" w:cs="Tahoma"/>
          <w:i/>
          <w:iCs/>
        </w:rPr>
        <w:t xml:space="preserve"> član poslovodstva tega tretjega gospodarskega subjekta (navedeno pomeni, da referenčnega potrdila ponudnik ne more potrditi sam sebi). Enako velja za partnerja v primeru skupne ponudbe oz. nominiranega podizvajalca.</w:t>
      </w:r>
    </w:p>
    <w:p w14:paraId="05197BC5" w14:textId="77777777" w:rsidR="009E7351" w:rsidRDefault="009E7351" w:rsidP="009E7351">
      <w:pPr>
        <w:keepNext/>
        <w:keepLines/>
        <w:jc w:val="both"/>
        <w:rPr>
          <w:rFonts w:ascii="Tahoma" w:hAnsi="Tahoma" w:cs="Tahoma"/>
          <w:sz w:val="16"/>
          <w:u w:val="single"/>
        </w:rPr>
      </w:pPr>
    </w:p>
    <w:p w14:paraId="3DADF3CE" w14:textId="77777777" w:rsidR="009E7351" w:rsidRPr="00602923" w:rsidRDefault="009E7351" w:rsidP="009E7351">
      <w:pPr>
        <w:keepNext/>
        <w:keepLines/>
        <w:jc w:val="both"/>
        <w:rPr>
          <w:rFonts w:ascii="Tahoma" w:hAnsi="Tahoma" w:cs="Tahoma"/>
        </w:rPr>
      </w:pPr>
      <w:r>
        <w:rPr>
          <w:rFonts w:ascii="Tahoma" w:hAnsi="Tahoma" w:cs="Tahoma"/>
        </w:rPr>
        <w:t>Ponudnik lahko priloži referenčno potrdilo, podpisano in žigosano (če se žig uporablja) s strani investitorja (izdajatelja reference) tudi na lastnem obrazcu, v kolikor iz takšnega obrazca izhaja izpolnjevanje zahtevane vsebine.</w:t>
      </w:r>
    </w:p>
    <w:p w14:paraId="17CEE437" w14:textId="77777777" w:rsidR="00343206" w:rsidRPr="00C8579C" w:rsidRDefault="00343206" w:rsidP="0063302D">
      <w:pPr>
        <w:keepNext/>
        <w:keepLines/>
        <w:tabs>
          <w:tab w:val="left" w:pos="284"/>
        </w:tabs>
        <w:jc w:val="both"/>
        <w:rPr>
          <w:rFonts w:ascii="Tahoma" w:hAnsi="Tahoma" w:cs="Tahoma"/>
        </w:rPr>
      </w:pPr>
    </w:p>
    <w:p w14:paraId="7715E2C0" w14:textId="77777777" w:rsidR="004F741F" w:rsidRPr="00C8579C" w:rsidRDefault="004F741F" w:rsidP="0063302D">
      <w:pPr>
        <w:keepNext/>
        <w:keepLines/>
        <w:numPr>
          <w:ilvl w:val="1"/>
          <w:numId w:val="2"/>
        </w:numPr>
        <w:jc w:val="both"/>
        <w:rPr>
          <w:rFonts w:ascii="Tahoma" w:hAnsi="Tahoma" w:cs="Tahoma"/>
          <w:b/>
        </w:rPr>
      </w:pPr>
      <w:r w:rsidRPr="00C8579C">
        <w:rPr>
          <w:rFonts w:ascii="Tahoma" w:hAnsi="Tahoma" w:cs="Tahoma"/>
          <w:b/>
        </w:rPr>
        <w:t>Ostale zahteve in pogoji naročnika</w:t>
      </w:r>
    </w:p>
    <w:p w14:paraId="1DA8E41D" w14:textId="77777777" w:rsidR="004F741F" w:rsidRPr="00C8579C" w:rsidRDefault="004F741F" w:rsidP="0063302D">
      <w:pPr>
        <w:keepNext/>
        <w:keepLines/>
        <w:jc w:val="both"/>
        <w:rPr>
          <w:rFonts w:ascii="Tahoma" w:hAnsi="Tahoma" w:cs="Tahoma"/>
          <w:highlight w:val="yellow"/>
        </w:rPr>
      </w:pPr>
    </w:p>
    <w:p w14:paraId="20CC623D" w14:textId="21B281C7" w:rsidR="00F03EDC" w:rsidRPr="00285804" w:rsidRDefault="00F03EDC" w:rsidP="00F03EDC">
      <w:pPr>
        <w:keepNext/>
        <w:keepLines/>
        <w:jc w:val="both"/>
        <w:rPr>
          <w:rFonts w:ascii="Tahoma" w:hAnsi="Tahoma" w:cs="Tahoma"/>
          <w:i/>
          <w:szCs w:val="19"/>
        </w:rPr>
      </w:pPr>
      <w:r w:rsidRPr="00285804">
        <w:rPr>
          <w:rFonts w:ascii="Tahoma" w:hAnsi="Tahoma" w:cs="Tahoma"/>
          <w:i/>
          <w:szCs w:val="19"/>
        </w:rPr>
        <w:t>Spodaj navedeni pogoji v točki 3.</w:t>
      </w:r>
      <w:r>
        <w:rPr>
          <w:rFonts w:ascii="Tahoma" w:hAnsi="Tahoma" w:cs="Tahoma"/>
          <w:i/>
          <w:szCs w:val="19"/>
        </w:rPr>
        <w:t>3</w:t>
      </w:r>
      <w:r w:rsidRPr="00285804">
        <w:rPr>
          <w:rFonts w:ascii="Tahoma" w:hAnsi="Tahoma" w:cs="Tahoma"/>
          <w:i/>
          <w:szCs w:val="19"/>
        </w:rPr>
        <w:t xml:space="preserve"> veljajo tudi za posamezne člane skupine ponudnikov v okviru skupne ponudbe, za vse v ponudbi navedene podizvajalce in za vse druge subjekte, katerih zmogljivosti uporablja gospodarski subjekt. </w:t>
      </w:r>
    </w:p>
    <w:p w14:paraId="5BE176A8" w14:textId="77777777" w:rsidR="00F03EDC" w:rsidRPr="00285804" w:rsidRDefault="00F03EDC" w:rsidP="00F03EDC">
      <w:pPr>
        <w:keepNext/>
        <w:keepLines/>
        <w:rPr>
          <w:rFonts w:ascii="Tahoma" w:hAnsi="Tahoma" w:cs="Tahoma"/>
          <w:b/>
          <w:szCs w:val="21"/>
        </w:rPr>
      </w:pPr>
    </w:p>
    <w:p w14:paraId="7391E338" w14:textId="0D87A7B8" w:rsidR="00F03EDC" w:rsidRPr="00285804" w:rsidRDefault="00F03EDC" w:rsidP="00F03EDC">
      <w:pPr>
        <w:keepNext/>
        <w:keepLines/>
        <w:tabs>
          <w:tab w:val="left" w:pos="-1560"/>
        </w:tabs>
        <w:jc w:val="both"/>
        <w:rPr>
          <w:rFonts w:ascii="Tahoma" w:hAnsi="Tahoma" w:cs="Tahoma"/>
        </w:rPr>
      </w:pPr>
      <w:r w:rsidRPr="00285804">
        <w:rPr>
          <w:rFonts w:ascii="Tahoma" w:hAnsi="Tahoma" w:cs="Tahoma"/>
          <w:b/>
        </w:rPr>
        <w:t xml:space="preserve">A. </w:t>
      </w:r>
      <w:r w:rsidRPr="00285804">
        <w:rPr>
          <w:rFonts w:ascii="Tahoma" w:hAnsi="Tahoma" w:cs="Tahoma"/>
        </w:rPr>
        <w:t xml:space="preserve">Ponudnik, skupina ponudnikov v okviru skupne ponudbe, vsi v ponudbi navedeni podizvajalci ter </w:t>
      </w:r>
      <w:r w:rsidRPr="00285804">
        <w:rPr>
          <w:rFonts w:ascii="Tahoma" w:hAnsi="Tahoma" w:cs="Tahoma"/>
          <w:bCs/>
        </w:rPr>
        <w:t>subjekti, katerega zmogljivost bo ponudnik uporabil,</w:t>
      </w:r>
      <w:r w:rsidRPr="00285804">
        <w:rPr>
          <w:rFonts w:ascii="Tahoma" w:hAnsi="Tahoma" w:cs="Tahoma"/>
        </w:rPr>
        <w:t xml:space="preserve"> ne sme/jo biti uvrščen na seznam poslovnih subjektov, s katerimi na podlagi 35. člena Zakona o integriteti in preprečevanju korupcije (Ur. l. RS, št. 69/11-UPB2</w:t>
      </w:r>
      <w:r w:rsidR="008C1E4D">
        <w:rPr>
          <w:rFonts w:ascii="Tahoma" w:hAnsi="Tahoma" w:cs="Tahoma"/>
        </w:rPr>
        <w:t>,</w:t>
      </w:r>
      <w:r w:rsidR="008C1E4D" w:rsidRPr="008C1E4D">
        <w:rPr>
          <w:rFonts w:ascii="Arial" w:hAnsi="Arial" w:cs="Arial"/>
          <w:color w:val="484848"/>
          <w:sz w:val="26"/>
          <w:szCs w:val="26"/>
          <w:shd w:val="clear" w:color="auto" w:fill="FFFFFF"/>
        </w:rPr>
        <w:t xml:space="preserve"> </w:t>
      </w:r>
      <w:r w:rsidR="008C1E4D" w:rsidRPr="008C1E4D">
        <w:rPr>
          <w:rFonts w:ascii="Tahoma" w:hAnsi="Tahoma" w:cs="Tahoma"/>
        </w:rPr>
        <w:t xml:space="preserve">58/20, 3/22 </w:t>
      </w:r>
      <w:r w:rsidR="008C1E4D">
        <w:rPr>
          <w:rFonts w:ascii="Tahoma" w:hAnsi="Tahoma" w:cs="Tahoma"/>
        </w:rPr>
        <w:t>–</w:t>
      </w:r>
      <w:r w:rsidR="008C1E4D" w:rsidRPr="008C1E4D">
        <w:rPr>
          <w:rFonts w:ascii="Tahoma" w:hAnsi="Tahoma" w:cs="Tahoma"/>
        </w:rPr>
        <w:t xml:space="preserve"> Zdeb</w:t>
      </w:r>
      <w:r w:rsidR="008C1E4D">
        <w:rPr>
          <w:rFonts w:ascii="Tahoma" w:hAnsi="Tahoma" w:cs="Tahoma"/>
        </w:rPr>
        <w:t xml:space="preserve"> in</w:t>
      </w:r>
      <w:r w:rsidR="008C1E4D" w:rsidRPr="008C1E4D">
        <w:rPr>
          <w:rFonts w:ascii="Tahoma" w:hAnsi="Tahoma" w:cs="Tahoma"/>
        </w:rPr>
        <w:t xml:space="preserve"> 16/23 - ZZPri</w:t>
      </w:r>
      <w:r w:rsidRPr="00285804">
        <w:rPr>
          <w:rFonts w:ascii="Tahoma" w:hAnsi="Tahoma" w:cs="Tahoma"/>
        </w:rPr>
        <w:t>, v nadaljevanju: ZIntPK), naročniki ne smejo sodelovati.</w:t>
      </w:r>
    </w:p>
    <w:p w14:paraId="3EC6D387" w14:textId="77777777" w:rsidR="00F03EDC" w:rsidRPr="00285804" w:rsidRDefault="00F03EDC" w:rsidP="00F03EDC">
      <w:pPr>
        <w:keepNext/>
        <w:keepLines/>
        <w:jc w:val="both"/>
        <w:rPr>
          <w:rFonts w:ascii="Tahoma" w:hAnsi="Tahoma" w:cs="Tahoma"/>
          <w:b/>
          <w:smallCaps/>
          <w:sz w:val="16"/>
        </w:rPr>
      </w:pPr>
    </w:p>
    <w:p w14:paraId="6CADC95E" w14:textId="77777777" w:rsidR="00F03EDC" w:rsidRPr="00285804" w:rsidRDefault="00F03EDC" w:rsidP="00F03EDC">
      <w:pPr>
        <w:keepNext/>
        <w:keepLines/>
        <w:jc w:val="both"/>
        <w:rPr>
          <w:rFonts w:ascii="Tahoma" w:hAnsi="Tahoma" w:cs="Tahoma"/>
          <w:b/>
          <w:smallCaps/>
        </w:rPr>
      </w:pPr>
      <w:r w:rsidRPr="00285804">
        <w:rPr>
          <w:rFonts w:ascii="Tahoma" w:hAnsi="Tahoma" w:cs="Tahoma"/>
          <w:b/>
          <w:smallCaps/>
        </w:rPr>
        <w:t>Dokazila:</w:t>
      </w:r>
    </w:p>
    <w:p w14:paraId="6213077E" w14:textId="77777777" w:rsidR="00F03EDC" w:rsidRPr="00285804" w:rsidRDefault="00F03EDC" w:rsidP="00F03EDC">
      <w:pPr>
        <w:keepNext/>
        <w:keepLines/>
        <w:jc w:val="both"/>
        <w:rPr>
          <w:rFonts w:ascii="Tahoma" w:hAnsi="Tahoma" w:cs="Tahoma"/>
          <w:szCs w:val="22"/>
        </w:rPr>
      </w:pPr>
      <w:r w:rsidRPr="00285804">
        <w:rPr>
          <w:rFonts w:ascii="Tahoma" w:hAnsi="Tahoma" w:cs="Tahoma"/>
          <w:szCs w:val="22"/>
        </w:rPr>
        <w:t>Priložen ESPD s strani vseh sodelujočih gospodarskih subjektov v ponudbi.</w:t>
      </w:r>
    </w:p>
    <w:p w14:paraId="0F135FCB" w14:textId="77777777" w:rsidR="00F03EDC" w:rsidRPr="00285804" w:rsidRDefault="00F03EDC" w:rsidP="00F03EDC">
      <w:pPr>
        <w:keepNext/>
        <w:keepLines/>
        <w:jc w:val="both"/>
        <w:rPr>
          <w:rFonts w:ascii="Tahoma" w:hAnsi="Tahoma" w:cs="Tahoma"/>
          <w:szCs w:val="22"/>
        </w:rPr>
      </w:pPr>
    </w:p>
    <w:p w14:paraId="754E9B40" w14:textId="0E8BB446" w:rsidR="00F03EDC" w:rsidRPr="00285804" w:rsidRDefault="00F03EDC" w:rsidP="00F03EDC">
      <w:pPr>
        <w:keepNext/>
        <w:keepLines/>
        <w:tabs>
          <w:tab w:val="left" w:pos="284"/>
        </w:tabs>
        <w:jc w:val="both"/>
        <w:rPr>
          <w:rFonts w:ascii="Tahoma" w:hAnsi="Tahoma" w:cs="Tahoma"/>
        </w:rPr>
      </w:pPr>
      <w:r w:rsidRPr="00285804">
        <w:rPr>
          <w:rFonts w:ascii="Tahoma" w:hAnsi="Tahoma" w:cs="Tahoma"/>
          <w:b/>
        </w:rPr>
        <w:t xml:space="preserve">B. </w:t>
      </w:r>
      <w:r w:rsidRPr="00285804">
        <w:rPr>
          <w:rFonts w:ascii="Tahoma" w:hAnsi="Tahoma" w:cs="Tahoma"/>
        </w:rPr>
        <w:t>V skladu s šestim odstavkom 14. člena ZIntPK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4).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63A6E268" w14:textId="77777777" w:rsidR="00F03EDC" w:rsidRPr="00285804" w:rsidRDefault="00F03EDC" w:rsidP="00F03EDC">
      <w:pPr>
        <w:keepNext/>
        <w:keepLines/>
        <w:jc w:val="both"/>
        <w:rPr>
          <w:rFonts w:ascii="Tahoma" w:hAnsi="Tahoma" w:cs="Tahoma"/>
          <w:b/>
          <w:smallCaps/>
        </w:rPr>
      </w:pPr>
    </w:p>
    <w:p w14:paraId="144888E0" w14:textId="77777777" w:rsidR="00F03EDC" w:rsidRPr="00285804" w:rsidRDefault="00F03EDC" w:rsidP="00F03EDC">
      <w:pPr>
        <w:keepNext/>
        <w:keepLines/>
        <w:jc w:val="both"/>
        <w:rPr>
          <w:rFonts w:ascii="Tahoma" w:hAnsi="Tahoma" w:cs="Tahoma"/>
          <w:b/>
          <w:smallCaps/>
        </w:rPr>
      </w:pPr>
      <w:r w:rsidRPr="00285804">
        <w:rPr>
          <w:rFonts w:ascii="Tahoma" w:hAnsi="Tahoma" w:cs="Tahoma"/>
          <w:b/>
          <w:smallCaps/>
        </w:rPr>
        <w:t>Dokazila:</w:t>
      </w:r>
    </w:p>
    <w:p w14:paraId="3B787518" w14:textId="77777777" w:rsidR="00F03EDC" w:rsidRDefault="00F03EDC" w:rsidP="0063302D">
      <w:pPr>
        <w:pStyle w:val="Odstavekseznama"/>
        <w:keepNext/>
        <w:keepLines/>
        <w:ind w:left="0"/>
        <w:jc w:val="both"/>
        <w:rPr>
          <w:rFonts w:ascii="Tahoma" w:hAnsi="Tahoma" w:cs="Tahoma"/>
          <w:szCs w:val="22"/>
        </w:rPr>
      </w:pPr>
      <w:r w:rsidRPr="00285804">
        <w:rPr>
          <w:rFonts w:ascii="Tahoma" w:hAnsi="Tahoma" w:cs="Tahoma"/>
          <w:szCs w:val="22"/>
        </w:rPr>
        <w:t>Priložen ESPD s strani vseh sodelujočih gospodarskih subjektov v ponudbi.</w:t>
      </w:r>
    </w:p>
    <w:p w14:paraId="05B067E0" w14:textId="77777777" w:rsidR="00F03EDC" w:rsidRDefault="00F03EDC" w:rsidP="0063302D">
      <w:pPr>
        <w:pStyle w:val="Odstavekseznama"/>
        <w:keepNext/>
        <w:keepLines/>
        <w:ind w:left="0"/>
        <w:jc w:val="both"/>
        <w:rPr>
          <w:rFonts w:ascii="Tahoma" w:hAnsi="Tahoma" w:cs="Tahoma"/>
          <w:szCs w:val="22"/>
        </w:rPr>
      </w:pPr>
      <w:r w:rsidRPr="00285804">
        <w:rPr>
          <w:rFonts w:ascii="Tahoma" w:hAnsi="Tahoma" w:cs="Tahoma"/>
          <w:b/>
          <w:szCs w:val="22"/>
        </w:rPr>
        <w:lastRenderedPageBreak/>
        <w:t xml:space="preserve">Ponudnik </w:t>
      </w:r>
      <w:r w:rsidRPr="00285804">
        <w:rPr>
          <w:rFonts w:ascii="Tahoma" w:hAnsi="Tahoma" w:cs="Tahoma"/>
          <w:b/>
          <w:szCs w:val="22"/>
          <w:u w:val="single"/>
        </w:rPr>
        <w:t>lahko že ob oddaji ponudbe</w:t>
      </w:r>
      <w:r w:rsidRPr="00285804">
        <w:rPr>
          <w:rFonts w:ascii="Tahoma" w:hAnsi="Tahoma" w:cs="Tahoma"/>
          <w:b/>
          <w:szCs w:val="22"/>
        </w:rPr>
        <w:t xml:space="preserve"> predloži predmetno Prilogo 4, </w:t>
      </w:r>
      <w:r w:rsidRPr="00285804">
        <w:rPr>
          <w:rFonts w:ascii="Tahoma" w:hAnsi="Tahoma" w:cs="Tahoma"/>
          <w:szCs w:val="22"/>
        </w:rPr>
        <w:t xml:space="preserve">in sicer </w:t>
      </w:r>
      <w:r w:rsidRPr="00285804">
        <w:rPr>
          <w:rFonts w:ascii="Tahoma" w:hAnsi="Tahoma" w:cs="Tahoma"/>
          <w:szCs w:val="22"/>
          <w:u w:val="single"/>
        </w:rPr>
        <w:t>za vse</w:t>
      </w:r>
      <w:r w:rsidRPr="00285804">
        <w:rPr>
          <w:rFonts w:ascii="Tahoma" w:hAnsi="Tahoma" w:cs="Tahoma"/>
          <w:szCs w:val="22"/>
        </w:rPr>
        <w:t xml:space="preserve"> gospodarske subjekte, ki nastopajo v ponudbi skupaj s ponudnikom (za vse partnerje, podizvajalce in/ali s subjekte, katerih zmogljivosti uporablja gospodarski subjekt).</w:t>
      </w:r>
    </w:p>
    <w:p w14:paraId="5FD8465D" w14:textId="7E7BA1F2" w:rsidR="00F03EDC" w:rsidRDefault="00F03EDC" w:rsidP="0063302D">
      <w:pPr>
        <w:pStyle w:val="Odstavekseznama"/>
        <w:keepNext/>
        <w:keepLines/>
        <w:ind w:left="0"/>
        <w:jc w:val="both"/>
        <w:rPr>
          <w:rFonts w:ascii="Tahoma" w:hAnsi="Tahoma" w:cs="Tahoma"/>
          <w:szCs w:val="22"/>
        </w:rPr>
      </w:pPr>
    </w:p>
    <w:p w14:paraId="0EF8C9AC" w14:textId="77777777" w:rsidR="007C70A1" w:rsidRPr="00C8579C" w:rsidRDefault="008873D9" w:rsidP="0063302D">
      <w:pPr>
        <w:keepNext/>
        <w:keepLines/>
        <w:numPr>
          <w:ilvl w:val="0"/>
          <w:numId w:val="2"/>
        </w:numPr>
        <w:jc w:val="both"/>
        <w:rPr>
          <w:rFonts w:ascii="Tahoma" w:hAnsi="Tahoma" w:cs="Tahoma"/>
          <w:b/>
          <w:sz w:val="24"/>
        </w:rPr>
      </w:pPr>
      <w:r w:rsidRPr="00C8579C">
        <w:rPr>
          <w:rFonts w:ascii="Tahoma" w:hAnsi="Tahoma" w:cs="Tahoma"/>
          <w:b/>
          <w:sz w:val="24"/>
        </w:rPr>
        <w:t>FINANČNA ZAVAROVANJA</w:t>
      </w:r>
    </w:p>
    <w:p w14:paraId="795D7272" w14:textId="77777777" w:rsidR="00D36B07" w:rsidRPr="00C8579C" w:rsidRDefault="00D36B07" w:rsidP="0063302D">
      <w:pPr>
        <w:keepNext/>
        <w:keepLines/>
      </w:pPr>
    </w:p>
    <w:p w14:paraId="10FC6AA4" w14:textId="77777777" w:rsidR="003B60C4" w:rsidRPr="00C8579C" w:rsidRDefault="003B60C4" w:rsidP="0063302D">
      <w:pPr>
        <w:keepNext/>
        <w:keepLines/>
        <w:numPr>
          <w:ilvl w:val="1"/>
          <w:numId w:val="2"/>
        </w:numPr>
        <w:jc w:val="both"/>
        <w:rPr>
          <w:rFonts w:ascii="Tahoma" w:hAnsi="Tahoma" w:cs="Tahoma"/>
          <w:b/>
        </w:rPr>
      </w:pPr>
      <w:r w:rsidRPr="00C8579C">
        <w:rPr>
          <w:rFonts w:ascii="Tahoma" w:hAnsi="Tahoma" w:cs="Tahoma"/>
          <w:b/>
        </w:rPr>
        <w:t>Splošno</w:t>
      </w:r>
    </w:p>
    <w:p w14:paraId="3E93C65B" w14:textId="77777777" w:rsidR="00F90FE3" w:rsidRDefault="00F90FE3" w:rsidP="0063302D">
      <w:pPr>
        <w:keepNext/>
        <w:keepLines/>
        <w:jc w:val="both"/>
        <w:rPr>
          <w:rFonts w:ascii="Tahoma" w:hAnsi="Tahoma" w:cs="Tahoma"/>
        </w:rPr>
      </w:pPr>
    </w:p>
    <w:p w14:paraId="462D746A" w14:textId="77777777" w:rsidR="00F30DAF" w:rsidRPr="00C8579C" w:rsidRDefault="00F30DAF" w:rsidP="0063302D">
      <w:pPr>
        <w:keepNext/>
        <w:keepLines/>
        <w:jc w:val="both"/>
        <w:rPr>
          <w:rFonts w:ascii="Tahoma" w:hAnsi="Tahoma" w:cs="Tahoma"/>
        </w:rPr>
      </w:pPr>
      <w:r w:rsidRPr="00C8579C">
        <w:rPr>
          <w:rFonts w:ascii="Tahoma" w:hAnsi="Tahoma" w:cs="Tahoma"/>
        </w:rPr>
        <w:t xml:space="preserve">Ponudnik mora za zavarovanje izpolnitve svoje obveznosti do naročnika, naročniku predložiti </w:t>
      </w:r>
      <w:r w:rsidR="004F7D02" w:rsidRPr="00C8579C">
        <w:rPr>
          <w:rFonts w:ascii="Tahoma" w:hAnsi="Tahoma" w:cs="Tahoma"/>
        </w:rPr>
        <w:t>finančn</w:t>
      </w:r>
      <w:r w:rsidR="004F7D02">
        <w:rPr>
          <w:rFonts w:ascii="Tahoma" w:hAnsi="Tahoma" w:cs="Tahoma"/>
        </w:rPr>
        <w:t>o</w:t>
      </w:r>
      <w:r w:rsidR="004F7D02" w:rsidRPr="00C8579C">
        <w:rPr>
          <w:rFonts w:ascii="Tahoma" w:hAnsi="Tahoma" w:cs="Tahoma"/>
        </w:rPr>
        <w:t xml:space="preserve"> </w:t>
      </w:r>
      <w:r w:rsidR="006A1AB1">
        <w:rPr>
          <w:rFonts w:ascii="Tahoma" w:hAnsi="Tahoma" w:cs="Tahoma"/>
        </w:rPr>
        <w:t xml:space="preserve">zavarovanje </w:t>
      </w:r>
      <w:r w:rsidRPr="00C8579C">
        <w:rPr>
          <w:rFonts w:ascii="Tahoma" w:hAnsi="Tahoma" w:cs="Tahoma"/>
        </w:rPr>
        <w:t xml:space="preserve">v skladu z zahtevami glede finančnih zavarovanj v posameznih podtočkah tega poglavja. </w:t>
      </w:r>
      <w:r w:rsidRPr="004F7D02">
        <w:rPr>
          <w:rFonts w:ascii="Tahoma" w:hAnsi="Tahoma" w:cs="Tahoma"/>
        </w:rPr>
        <w:t>V primeru finančnih zavarovanj v obliki bančne garancije oziroma kavcijskega zavarovanja, morata le-ta biti izdana s strani banke ali zavarovalnice, ki ima sedež v Republiki Sloveniji in v slovenskem jeziku.</w:t>
      </w:r>
      <w:r w:rsidRPr="00C8579C">
        <w:rPr>
          <w:rFonts w:ascii="Tahoma" w:hAnsi="Tahoma" w:cs="Tahoma"/>
        </w:rPr>
        <w:t xml:space="preserve"> Finančno zavarovanje mora biti nepreklicno, brezpogojno in plačljivo na prvi poziv ter izdano po vzorcu iz razpisne dokumentacije.</w:t>
      </w:r>
    </w:p>
    <w:p w14:paraId="58D7DACD" w14:textId="77777777" w:rsidR="00F30DAF" w:rsidRPr="00C8579C" w:rsidRDefault="00F30DAF" w:rsidP="0063302D">
      <w:pPr>
        <w:keepNext/>
        <w:keepLines/>
        <w:jc w:val="both"/>
        <w:rPr>
          <w:rFonts w:ascii="Tahoma" w:hAnsi="Tahoma" w:cs="Tahoma"/>
        </w:rPr>
      </w:pPr>
    </w:p>
    <w:p w14:paraId="6BF1D192" w14:textId="77777777" w:rsidR="00F30DAF" w:rsidRPr="006A1AB1" w:rsidRDefault="00F30DAF" w:rsidP="0063302D">
      <w:pPr>
        <w:keepNext/>
        <w:keepLines/>
        <w:jc w:val="both"/>
        <w:rPr>
          <w:rFonts w:ascii="Tahoma" w:hAnsi="Tahoma" w:cs="Tahoma"/>
          <w:i/>
          <w:kern w:val="16"/>
        </w:rPr>
      </w:pPr>
      <w:bookmarkStart w:id="14" w:name="_Hlk508788160"/>
      <w:r w:rsidRPr="006A1AB1">
        <w:rPr>
          <w:rFonts w:ascii="Tahoma" w:hAnsi="Tahoma" w:cs="Tahoma"/>
          <w:i/>
          <w:kern w:val="16"/>
        </w:rPr>
        <w:t>Bančne garancije</w:t>
      </w:r>
      <w:r w:rsidR="00166577">
        <w:rPr>
          <w:rFonts w:ascii="Tahoma" w:hAnsi="Tahoma" w:cs="Tahoma"/>
          <w:i/>
          <w:kern w:val="16"/>
        </w:rPr>
        <w:t xml:space="preserve"> in kavcijska zavarovanja</w:t>
      </w:r>
      <w:r w:rsidRPr="006A1AB1">
        <w:rPr>
          <w:rFonts w:ascii="Tahoma" w:hAnsi="Tahoma" w:cs="Tahoma"/>
          <w:i/>
          <w:kern w:val="16"/>
        </w:rPr>
        <w:t xml:space="preserve"> morajo vsebovati klavzulo: »Za to zavarovanje veljajo Enotna pravila za garancije na poziv (EPGP) revizija iz leta 2010, izdana pri MTZ pod št. 758.«</w:t>
      </w:r>
    </w:p>
    <w:p w14:paraId="3701CBD8" w14:textId="77777777" w:rsidR="00F30DAF" w:rsidRPr="006A1AB1" w:rsidRDefault="00F30DAF" w:rsidP="0063302D">
      <w:pPr>
        <w:keepNext/>
        <w:keepLines/>
        <w:jc w:val="both"/>
        <w:rPr>
          <w:rFonts w:ascii="Tahoma" w:hAnsi="Tahoma" w:cs="Tahoma"/>
          <w:i/>
          <w:kern w:val="16"/>
        </w:rPr>
      </w:pPr>
    </w:p>
    <w:p w14:paraId="5AF5F668" w14:textId="77777777" w:rsidR="00F30DAF" w:rsidRPr="006A1AB1" w:rsidRDefault="00F30DAF" w:rsidP="0063302D">
      <w:pPr>
        <w:keepNext/>
        <w:keepLines/>
        <w:jc w:val="both"/>
        <w:rPr>
          <w:rFonts w:ascii="Tahoma" w:hAnsi="Tahoma" w:cs="Tahoma"/>
          <w:i/>
          <w:kern w:val="16"/>
        </w:rPr>
      </w:pPr>
      <w:r w:rsidRPr="006A1AB1">
        <w:rPr>
          <w:rFonts w:ascii="Tahoma" w:hAnsi="Tahoma" w:cs="Tahoma"/>
          <w:i/>
          <w:kern w:val="16"/>
        </w:rPr>
        <w:t xml:space="preserve">Kavcijsko zavarovanje mora vsebovati klavzulo: »Zahtevi za plačilo ni potrebno priložiti originalnega izvoda zavarovanja.« </w:t>
      </w:r>
    </w:p>
    <w:bookmarkEnd w:id="14"/>
    <w:p w14:paraId="28FAE4ED" w14:textId="77777777" w:rsidR="004F7D02" w:rsidRPr="006A1AB1" w:rsidRDefault="004F7D02" w:rsidP="0063302D">
      <w:pPr>
        <w:keepNext/>
        <w:keepLines/>
        <w:jc w:val="both"/>
        <w:rPr>
          <w:rFonts w:ascii="Tahoma" w:hAnsi="Tahoma" w:cs="Tahoma"/>
        </w:rPr>
      </w:pPr>
    </w:p>
    <w:p w14:paraId="3C2D1637" w14:textId="257C6962" w:rsidR="00F30DAF" w:rsidRDefault="00F30DAF" w:rsidP="0063302D">
      <w:pPr>
        <w:keepNext/>
        <w:keepLines/>
        <w:jc w:val="both"/>
        <w:rPr>
          <w:rFonts w:ascii="Tahoma" w:hAnsi="Tahoma" w:cs="Tahoma"/>
        </w:rPr>
      </w:pPr>
      <w:r w:rsidRPr="00C8579C">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Enako velja za zavarovanje v obliki kavcijskega zavarovanja.</w:t>
      </w:r>
    </w:p>
    <w:p w14:paraId="28BA05B6" w14:textId="3ECB0F73" w:rsidR="00957AEB" w:rsidRPr="00C8579C" w:rsidRDefault="00957AEB" w:rsidP="0063302D">
      <w:pPr>
        <w:keepNext/>
        <w:keepLines/>
        <w:jc w:val="both"/>
        <w:rPr>
          <w:rFonts w:ascii="Tahoma" w:hAnsi="Tahoma" w:cs="Tahoma"/>
          <w:b/>
        </w:rPr>
      </w:pPr>
    </w:p>
    <w:p w14:paraId="0379E6C5" w14:textId="77777777" w:rsidR="00AF6136" w:rsidRDefault="00AF6136" w:rsidP="0063302D">
      <w:pPr>
        <w:keepNext/>
        <w:keepLines/>
        <w:numPr>
          <w:ilvl w:val="1"/>
          <w:numId w:val="2"/>
        </w:numPr>
        <w:jc w:val="both"/>
        <w:rPr>
          <w:rFonts w:ascii="Tahoma" w:hAnsi="Tahoma" w:cs="Tahoma"/>
          <w:b/>
        </w:rPr>
      </w:pPr>
      <w:r>
        <w:rPr>
          <w:rFonts w:ascii="Tahoma" w:hAnsi="Tahoma" w:cs="Tahoma"/>
          <w:b/>
        </w:rPr>
        <w:t>Zavarovanje resnosti ponudbe</w:t>
      </w:r>
    </w:p>
    <w:p w14:paraId="7696CA43" w14:textId="77777777" w:rsidR="00AF6136" w:rsidRDefault="00AF6136" w:rsidP="0063302D">
      <w:pPr>
        <w:keepNext/>
        <w:keepLines/>
        <w:jc w:val="both"/>
        <w:rPr>
          <w:rFonts w:ascii="Tahoma" w:hAnsi="Tahoma" w:cs="Tahoma"/>
          <w:b/>
        </w:rPr>
      </w:pPr>
    </w:p>
    <w:p w14:paraId="11DA5D1C" w14:textId="77777777" w:rsidR="00AF6136" w:rsidRDefault="00AF6136" w:rsidP="0063302D">
      <w:pPr>
        <w:keepNext/>
        <w:keepLines/>
        <w:jc w:val="both"/>
        <w:rPr>
          <w:rFonts w:ascii="Tahoma" w:hAnsi="Tahoma" w:cs="Tahoma"/>
        </w:rPr>
      </w:pPr>
      <w:r w:rsidRPr="00C73DA4">
        <w:rPr>
          <w:rFonts w:ascii="Tahoma" w:hAnsi="Tahoma" w:cs="Tahoma"/>
        </w:rPr>
        <w:t xml:space="preserve">Ponudnik mora za zavarovanje resnosti ponudbe predložiti naročniku nepreklicno in brezpogojno </w:t>
      </w:r>
    </w:p>
    <w:p w14:paraId="0132BCE3" w14:textId="77777777" w:rsidR="00AF6136" w:rsidRPr="0012180C" w:rsidRDefault="00AF6136" w:rsidP="0063302D">
      <w:pPr>
        <w:pStyle w:val="Odstavekseznama"/>
        <w:keepNext/>
        <w:keepLines/>
        <w:numPr>
          <w:ilvl w:val="0"/>
          <w:numId w:val="42"/>
        </w:numPr>
        <w:jc w:val="both"/>
        <w:rPr>
          <w:rFonts w:ascii="Tahoma" w:hAnsi="Tahoma" w:cs="Tahoma"/>
        </w:rPr>
      </w:pPr>
      <w:r w:rsidRPr="0012180C">
        <w:rPr>
          <w:rFonts w:ascii="Tahoma" w:hAnsi="Tahoma" w:cs="Tahoma"/>
        </w:rPr>
        <w:t xml:space="preserve">bančno garancijo za resnost ponudbe ali </w:t>
      </w:r>
    </w:p>
    <w:p w14:paraId="12850F68" w14:textId="77777777" w:rsidR="00AA118C" w:rsidRPr="000E4408" w:rsidRDefault="00AF6136" w:rsidP="0063302D">
      <w:pPr>
        <w:pStyle w:val="Odstavekseznama"/>
        <w:keepNext/>
        <w:keepLines/>
        <w:numPr>
          <w:ilvl w:val="0"/>
          <w:numId w:val="42"/>
        </w:numPr>
        <w:jc w:val="both"/>
        <w:rPr>
          <w:rFonts w:ascii="Tahoma" w:hAnsi="Tahoma" w:cs="Tahoma"/>
          <w:b/>
          <w:u w:val="single"/>
        </w:rPr>
      </w:pPr>
      <w:r w:rsidRPr="000E4408">
        <w:rPr>
          <w:rFonts w:ascii="Tahoma" w:hAnsi="Tahoma" w:cs="Tahoma"/>
        </w:rPr>
        <w:t xml:space="preserve">kavcijsko zavarovanje </w:t>
      </w:r>
    </w:p>
    <w:p w14:paraId="15ACD271" w14:textId="42A9B550" w:rsidR="002A4426" w:rsidRPr="00451CB9" w:rsidRDefault="00AF6136" w:rsidP="0063302D">
      <w:pPr>
        <w:keepNext/>
        <w:keepLines/>
        <w:jc w:val="both"/>
        <w:rPr>
          <w:rFonts w:ascii="Tahoma" w:hAnsi="Tahoma" w:cs="Tahoma"/>
        </w:rPr>
      </w:pPr>
      <w:r w:rsidRPr="000E4408">
        <w:rPr>
          <w:rFonts w:ascii="Tahoma" w:hAnsi="Tahoma" w:cs="Tahoma"/>
          <w:b/>
          <w:u w:val="single"/>
        </w:rPr>
        <w:t xml:space="preserve">v višini </w:t>
      </w:r>
      <w:r w:rsidR="008E4C57">
        <w:rPr>
          <w:rFonts w:ascii="Tahoma" w:hAnsi="Tahoma" w:cs="Tahoma"/>
          <w:b/>
          <w:u w:val="single"/>
        </w:rPr>
        <w:t>40</w:t>
      </w:r>
      <w:r w:rsidR="00845BE9" w:rsidRPr="000E4408">
        <w:rPr>
          <w:rFonts w:ascii="Tahoma" w:hAnsi="Tahoma" w:cs="Tahoma"/>
          <w:b/>
          <w:u w:val="single"/>
        </w:rPr>
        <w:t>.000</w:t>
      </w:r>
      <w:r w:rsidR="00056E74">
        <w:rPr>
          <w:rFonts w:ascii="Tahoma" w:hAnsi="Tahoma" w:cs="Tahoma"/>
          <w:b/>
          <w:u w:val="single"/>
        </w:rPr>
        <w:t>,00</w:t>
      </w:r>
      <w:r w:rsidR="00845BE9" w:rsidRPr="000E4408">
        <w:rPr>
          <w:rFonts w:ascii="Tahoma" w:hAnsi="Tahoma" w:cs="Tahoma"/>
          <w:b/>
          <w:u w:val="single"/>
        </w:rPr>
        <w:t xml:space="preserve"> EUR</w:t>
      </w:r>
      <w:r w:rsidR="00845BE9">
        <w:rPr>
          <w:rFonts w:ascii="Tahoma" w:hAnsi="Tahoma" w:cs="Tahoma"/>
        </w:rPr>
        <w:t xml:space="preserve"> </w:t>
      </w:r>
      <w:r w:rsidR="002A4426" w:rsidRPr="00451CB9">
        <w:rPr>
          <w:rFonts w:ascii="Tahoma" w:hAnsi="Tahoma" w:cs="Tahoma"/>
        </w:rPr>
        <w:t xml:space="preserve">in z dobo veljavnosti </w:t>
      </w:r>
      <w:r w:rsidR="00451CB9" w:rsidRPr="00451CB9">
        <w:rPr>
          <w:rFonts w:ascii="Tahoma" w:hAnsi="Tahoma" w:cs="Tahoma"/>
        </w:rPr>
        <w:t>ponudbe oziroma do predložitve zavarovanja za dobro izvedbo obveznosti po okvirnem sporazumu.</w:t>
      </w:r>
    </w:p>
    <w:p w14:paraId="2211E6DF" w14:textId="77777777" w:rsidR="002A4426" w:rsidRDefault="002A4426" w:rsidP="0063302D">
      <w:pPr>
        <w:keepNext/>
        <w:keepLines/>
        <w:jc w:val="both"/>
        <w:rPr>
          <w:rFonts w:ascii="Tahoma" w:hAnsi="Tahoma" w:cs="Tahoma"/>
          <w:i/>
        </w:rPr>
      </w:pPr>
    </w:p>
    <w:p w14:paraId="23D2C27B" w14:textId="77777777" w:rsidR="00AF6136" w:rsidRDefault="00AF6136" w:rsidP="0063302D">
      <w:pPr>
        <w:keepNext/>
        <w:keepLines/>
        <w:jc w:val="both"/>
        <w:rPr>
          <w:rFonts w:ascii="Tahoma" w:hAnsi="Tahoma" w:cs="Tahoma"/>
        </w:rPr>
      </w:pPr>
      <w:r w:rsidRPr="00C73DA4">
        <w:rPr>
          <w:rFonts w:ascii="Tahoma" w:hAnsi="Tahoma" w:cs="Tahoma"/>
        </w:rPr>
        <w:t>Če bo ponudnik v ponudbi navedel daljši rok veljavnosti ponudbe od zahtevanega, mora biti le-ta pokrit z zavarovanjem za resnost ponudbe.</w:t>
      </w:r>
    </w:p>
    <w:p w14:paraId="677BB31F" w14:textId="77777777" w:rsidR="00AF6136" w:rsidRPr="00C73DA4" w:rsidRDefault="00AF6136" w:rsidP="0063302D">
      <w:pPr>
        <w:keepNext/>
        <w:keepLines/>
        <w:jc w:val="both"/>
        <w:rPr>
          <w:rFonts w:ascii="Tahoma" w:hAnsi="Tahoma" w:cs="Tahoma"/>
        </w:rPr>
      </w:pPr>
    </w:p>
    <w:p w14:paraId="0F93AAEE" w14:textId="3E31F8DF" w:rsidR="00AF6136" w:rsidRPr="00C73DA4" w:rsidRDefault="00AF6136" w:rsidP="0063302D">
      <w:pPr>
        <w:keepNext/>
        <w:keepLines/>
        <w:jc w:val="both"/>
        <w:rPr>
          <w:rFonts w:ascii="Tahoma" w:hAnsi="Tahoma" w:cs="Tahoma"/>
        </w:rPr>
      </w:pPr>
      <w:r w:rsidRPr="00C73DA4">
        <w:rPr>
          <w:rFonts w:ascii="Tahoma" w:hAnsi="Tahoma" w:cs="Tahoma"/>
          <w:u w:val="single"/>
        </w:rPr>
        <w:t xml:space="preserve">Upravičenec do izplačila iz naslova finančnega zavarovanja za zavarovanje resnosti ponudbe, je </w:t>
      </w:r>
      <w:r>
        <w:rPr>
          <w:rFonts w:ascii="Tahoma" w:hAnsi="Tahoma" w:cs="Tahoma"/>
          <w:u w:val="single"/>
        </w:rPr>
        <w:t>J</w:t>
      </w:r>
      <w:r w:rsidR="00B92A42">
        <w:rPr>
          <w:rFonts w:ascii="Tahoma" w:hAnsi="Tahoma" w:cs="Tahoma"/>
          <w:u w:val="single"/>
        </w:rPr>
        <w:t xml:space="preserve">AVNO </w:t>
      </w:r>
      <w:r>
        <w:rPr>
          <w:rFonts w:ascii="Tahoma" w:hAnsi="Tahoma" w:cs="Tahoma"/>
          <w:u w:val="single"/>
        </w:rPr>
        <w:t>P</w:t>
      </w:r>
      <w:r w:rsidR="00B92A42">
        <w:rPr>
          <w:rFonts w:ascii="Tahoma" w:hAnsi="Tahoma" w:cs="Tahoma"/>
          <w:u w:val="single"/>
        </w:rPr>
        <w:t>ODJETJE</w:t>
      </w:r>
      <w:r>
        <w:rPr>
          <w:rFonts w:ascii="Tahoma" w:hAnsi="Tahoma" w:cs="Tahoma"/>
          <w:u w:val="single"/>
        </w:rPr>
        <w:t xml:space="preserve"> VO</w:t>
      </w:r>
      <w:r w:rsidR="00B92A42">
        <w:rPr>
          <w:rFonts w:ascii="Tahoma" w:hAnsi="Tahoma" w:cs="Tahoma"/>
          <w:u w:val="single"/>
        </w:rPr>
        <w:t xml:space="preserve">DOVOD </w:t>
      </w:r>
      <w:r>
        <w:rPr>
          <w:rFonts w:ascii="Tahoma" w:hAnsi="Tahoma" w:cs="Tahoma"/>
          <w:u w:val="single"/>
        </w:rPr>
        <w:t>KA</w:t>
      </w:r>
      <w:r w:rsidR="00B92A42">
        <w:rPr>
          <w:rFonts w:ascii="Tahoma" w:hAnsi="Tahoma" w:cs="Tahoma"/>
          <w:u w:val="single"/>
        </w:rPr>
        <w:t>NALIZACIJA</w:t>
      </w:r>
      <w:r>
        <w:rPr>
          <w:rFonts w:ascii="Tahoma" w:hAnsi="Tahoma" w:cs="Tahoma"/>
          <w:u w:val="single"/>
        </w:rPr>
        <w:t xml:space="preserve">  SNAGA d.o.o., Vodovodna cesta 90</w:t>
      </w:r>
      <w:r w:rsidRPr="00C73DA4">
        <w:rPr>
          <w:rFonts w:ascii="Tahoma" w:hAnsi="Tahoma" w:cs="Tahoma"/>
          <w:u w:val="single"/>
        </w:rPr>
        <w:t>, 1000 Ljubljana</w:t>
      </w:r>
      <w:r w:rsidRPr="00C73DA4">
        <w:rPr>
          <w:rFonts w:ascii="Tahoma" w:hAnsi="Tahoma" w:cs="Tahoma"/>
        </w:rPr>
        <w:t>.</w:t>
      </w:r>
    </w:p>
    <w:p w14:paraId="2F113598" w14:textId="77777777" w:rsidR="00AF6136" w:rsidRPr="00C73DA4" w:rsidRDefault="00AF6136" w:rsidP="0063302D">
      <w:pPr>
        <w:keepNext/>
        <w:keepLines/>
        <w:jc w:val="both"/>
        <w:rPr>
          <w:rFonts w:ascii="Tahoma" w:hAnsi="Tahoma" w:cs="Tahoma"/>
        </w:rPr>
      </w:pPr>
      <w:r w:rsidRPr="00C73DA4">
        <w:rPr>
          <w:rFonts w:ascii="Tahoma" w:hAnsi="Tahoma" w:cs="Tahoma"/>
        </w:rPr>
        <w:t xml:space="preserve"> </w:t>
      </w:r>
    </w:p>
    <w:p w14:paraId="4241C67C" w14:textId="77777777" w:rsidR="0001373F" w:rsidRDefault="0001373F" w:rsidP="0063302D">
      <w:pPr>
        <w:keepNext/>
        <w:keepLines/>
        <w:jc w:val="both"/>
        <w:rPr>
          <w:rFonts w:ascii="Tahoma" w:hAnsi="Tahoma" w:cs="Tahoma"/>
        </w:rPr>
      </w:pPr>
      <w:r>
        <w:rPr>
          <w:rFonts w:ascii="Tahoma" w:hAnsi="Tahoma" w:cs="Tahoma"/>
        </w:rPr>
        <w:t>Zavarovanje resnosti ponudbe se lahko unovči iz naslednjih razlogov:</w:t>
      </w:r>
    </w:p>
    <w:p w14:paraId="70685AB6" w14:textId="77777777" w:rsidR="0001373F" w:rsidRPr="00C73DA4" w:rsidRDefault="0001373F" w:rsidP="0063302D">
      <w:pPr>
        <w:keepNext/>
        <w:keepLines/>
        <w:numPr>
          <w:ilvl w:val="0"/>
          <w:numId w:val="16"/>
        </w:numPr>
        <w:ind w:left="426" w:hanging="284"/>
        <w:jc w:val="both"/>
        <w:rPr>
          <w:rFonts w:ascii="Tahoma" w:hAnsi="Tahoma" w:cs="Tahoma"/>
          <w:lang w:eastAsia="en-US"/>
        </w:rPr>
      </w:pPr>
      <w:r w:rsidRPr="00C73DA4">
        <w:rPr>
          <w:rFonts w:ascii="Tahoma" w:hAnsi="Tahoma" w:cs="Tahoma"/>
          <w:lang w:eastAsia="en-US"/>
        </w:rPr>
        <w:t>naročnik zavarovanja</w:t>
      </w:r>
      <w:r>
        <w:rPr>
          <w:rFonts w:ascii="Tahoma" w:hAnsi="Tahoma" w:cs="Tahoma"/>
          <w:lang w:eastAsia="en-US"/>
        </w:rPr>
        <w:t xml:space="preserve"> (tj. ponudnik)</w:t>
      </w:r>
      <w:r w:rsidRPr="00C73DA4">
        <w:rPr>
          <w:rFonts w:ascii="Tahoma" w:hAnsi="Tahoma" w:cs="Tahoma"/>
          <w:lang w:eastAsia="en-US"/>
        </w:rPr>
        <w:t xml:space="preserve"> je umaknil ponudbo po poteku roka za prejem ponudb ali nedopustno spremenil ponudbo v času njene veljavnosti; ali</w:t>
      </w:r>
    </w:p>
    <w:p w14:paraId="6E6CE5E2" w14:textId="77777777" w:rsidR="0001373F" w:rsidRPr="00C73DA4" w:rsidRDefault="0001373F" w:rsidP="0063302D">
      <w:pPr>
        <w:keepNext/>
        <w:keepLines/>
        <w:numPr>
          <w:ilvl w:val="0"/>
          <w:numId w:val="16"/>
        </w:numPr>
        <w:ind w:left="426" w:hanging="284"/>
        <w:jc w:val="both"/>
        <w:rPr>
          <w:rFonts w:ascii="Tahoma" w:hAnsi="Tahoma" w:cs="Tahoma"/>
          <w:lang w:eastAsia="en-US"/>
        </w:rPr>
      </w:pPr>
      <w:r w:rsidRPr="00C73DA4">
        <w:rPr>
          <w:rFonts w:ascii="Tahoma" w:hAnsi="Tahoma" w:cs="Tahoma"/>
          <w:lang w:eastAsia="en-US"/>
        </w:rPr>
        <w:t>izbrani naročnik</w:t>
      </w:r>
      <w:r>
        <w:rPr>
          <w:rFonts w:ascii="Tahoma" w:hAnsi="Tahoma" w:cs="Tahoma"/>
          <w:lang w:eastAsia="en-US"/>
        </w:rPr>
        <w:t xml:space="preserve"> (tj. izbrani ponudnik)</w:t>
      </w:r>
      <w:r w:rsidRPr="00C73DA4">
        <w:rPr>
          <w:rFonts w:ascii="Tahoma" w:hAnsi="Tahoma" w:cs="Tahoma"/>
          <w:lang w:eastAsia="en-US"/>
        </w:rPr>
        <w:t xml:space="preserve"> zavarovanja na poziv upravičenca ni podpisal </w:t>
      </w:r>
      <w:r>
        <w:rPr>
          <w:rFonts w:ascii="Tahoma" w:hAnsi="Tahoma" w:cs="Tahoma"/>
          <w:lang w:eastAsia="en-US"/>
        </w:rPr>
        <w:t>okvirnega sporazuma</w:t>
      </w:r>
      <w:r w:rsidRPr="00C73DA4">
        <w:rPr>
          <w:rFonts w:ascii="Tahoma" w:hAnsi="Tahoma" w:cs="Tahoma"/>
          <w:lang w:eastAsia="en-US"/>
        </w:rPr>
        <w:t>; ali</w:t>
      </w:r>
    </w:p>
    <w:p w14:paraId="62BC1359" w14:textId="6D74BE2C" w:rsidR="0001373F" w:rsidRPr="00C73DA4" w:rsidRDefault="0001373F" w:rsidP="0063302D">
      <w:pPr>
        <w:keepNext/>
        <w:keepLines/>
        <w:numPr>
          <w:ilvl w:val="0"/>
          <w:numId w:val="16"/>
        </w:numPr>
        <w:ind w:left="426" w:hanging="284"/>
        <w:jc w:val="both"/>
        <w:rPr>
          <w:rFonts w:ascii="Tahoma" w:hAnsi="Tahoma" w:cs="Tahoma"/>
          <w:lang w:eastAsia="en-US"/>
        </w:rPr>
      </w:pPr>
      <w:r w:rsidRPr="00C73DA4">
        <w:rPr>
          <w:rFonts w:ascii="Tahoma" w:hAnsi="Tahoma" w:cs="Tahoma"/>
          <w:lang w:eastAsia="en-US"/>
        </w:rPr>
        <w:t>izbrani naročnik</w:t>
      </w:r>
      <w:r>
        <w:rPr>
          <w:rFonts w:ascii="Tahoma" w:hAnsi="Tahoma" w:cs="Tahoma"/>
          <w:lang w:eastAsia="en-US"/>
        </w:rPr>
        <w:t xml:space="preserve"> (tj. izbrani ponudnik)</w:t>
      </w:r>
      <w:r w:rsidRPr="00C73DA4">
        <w:rPr>
          <w:rFonts w:ascii="Tahoma" w:hAnsi="Tahoma" w:cs="Tahoma"/>
          <w:lang w:eastAsia="en-US"/>
        </w:rPr>
        <w:t xml:space="preserve"> zavarovanja ni predložil zavarovanja za dobro izvedbo obveznosti v skladu s pogoji </w:t>
      </w:r>
      <w:r w:rsidR="008C1E4D">
        <w:rPr>
          <w:rFonts w:ascii="Tahoma" w:hAnsi="Tahoma" w:cs="Tahoma"/>
          <w:lang w:eastAsia="en-US"/>
        </w:rPr>
        <w:t xml:space="preserve">javnega </w:t>
      </w:r>
      <w:r w:rsidRPr="00C73DA4">
        <w:rPr>
          <w:rFonts w:ascii="Tahoma" w:hAnsi="Tahoma" w:cs="Tahoma"/>
          <w:lang w:eastAsia="en-US"/>
        </w:rPr>
        <w:t>naročila.</w:t>
      </w:r>
    </w:p>
    <w:p w14:paraId="643F2E19" w14:textId="77777777" w:rsidR="0001373F" w:rsidRDefault="0001373F" w:rsidP="0063302D">
      <w:pPr>
        <w:keepNext/>
        <w:keepLines/>
        <w:jc w:val="both"/>
        <w:rPr>
          <w:rFonts w:ascii="Tahoma" w:hAnsi="Tahoma" w:cs="Tahoma"/>
        </w:rPr>
      </w:pPr>
    </w:p>
    <w:p w14:paraId="66D85D15" w14:textId="77777777" w:rsidR="0001373F" w:rsidRDefault="0001373F" w:rsidP="0063302D">
      <w:pPr>
        <w:keepNext/>
        <w:keepLines/>
        <w:jc w:val="both"/>
        <w:rPr>
          <w:rFonts w:ascii="Tahoma" w:hAnsi="Tahoma" w:cs="Tahoma"/>
        </w:rPr>
      </w:pPr>
      <w:r>
        <w:rPr>
          <w:rFonts w:ascii="Tahoma" w:hAnsi="Tahoma" w:cs="Tahoma"/>
        </w:rPr>
        <w:t xml:space="preserve">Šteje se, da izbrani ponudnik na poziv naročnika ni podpisal okvirnega sporazuma, v kolikor izbrani ponudnik </w:t>
      </w:r>
      <w:r w:rsidRPr="00295F9E">
        <w:rPr>
          <w:rFonts w:ascii="Tahoma" w:hAnsi="Tahoma" w:cs="Tahoma"/>
        </w:rPr>
        <w:t xml:space="preserve">podpisanega </w:t>
      </w:r>
      <w:r>
        <w:rPr>
          <w:rFonts w:ascii="Tahoma" w:hAnsi="Tahoma" w:cs="Tahoma"/>
        </w:rPr>
        <w:t>okvirnega sporazuma</w:t>
      </w:r>
      <w:r w:rsidRPr="00295F9E">
        <w:rPr>
          <w:rFonts w:ascii="Tahoma" w:hAnsi="Tahoma" w:cs="Tahoma"/>
        </w:rPr>
        <w:t xml:space="preserve"> </w:t>
      </w:r>
      <w:r>
        <w:rPr>
          <w:rFonts w:ascii="Tahoma" w:hAnsi="Tahoma" w:cs="Tahoma"/>
        </w:rPr>
        <w:t xml:space="preserve">(z morebitnimi prilogami) </w:t>
      </w:r>
      <w:r w:rsidRPr="00295F9E">
        <w:rPr>
          <w:rFonts w:ascii="Tahoma" w:hAnsi="Tahoma" w:cs="Tahoma"/>
        </w:rPr>
        <w:t>ne vrne</w:t>
      </w:r>
      <w:r>
        <w:rPr>
          <w:rFonts w:ascii="Tahoma" w:hAnsi="Tahoma" w:cs="Tahoma"/>
        </w:rPr>
        <w:t>/pošlje naročniku</w:t>
      </w:r>
      <w:r w:rsidRPr="00295F9E">
        <w:rPr>
          <w:rFonts w:ascii="Tahoma" w:hAnsi="Tahoma" w:cs="Tahoma"/>
        </w:rPr>
        <w:t xml:space="preserve"> v roku </w:t>
      </w:r>
      <w:r>
        <w:rPr>
          <w:rFonts w:ascii="Tahoma" w:hAnsi="Tahoma" w:cs="Tahoma"/>
        </w:rPr>
        <w:t>osmih (</w:t>
      </w:r>
      <w:r w:rsidRPr="00295F9E">
        <w:rPr>
          <w:rFonts w:ascii="Tahoma" w:hAnsi="Tahoma" w:cs="Tahoma"/>
        </w:rPr>
        <w:t>8</w:t>
      </w:r>
      <w:r>
        <w:rPr>
          <w:rFonts w:ascii="Tahoma" w:hAnsi="Tahoma" w:cs="Tahoma"/>
        </w:rPr>
        <w:t>) koledarskih</w:t>
      </w:r>
      <w:r w:rsidRPr="00295F9E">
        <w:rPr>
          <w:rFonts w:ascii="Tahoma" w:hAnsi="Tahoma" w:cs="Tahoma"/>
        </w:rPr>
        <w:t xml:space="preserve"> dni </w:t>
      </w:r>
      <w:r>
        <w:rPr>
          <w:rFonts w:ascii="Tahoma" w:hAnsi="Tahoma" w:cs="Tahoma"/>
        </w:rPr>
        <w:t xml:space="preserve">od datuma prejema okvirnega sporazuma </w:t>
      </w:r>
      <w:r w:rsidRPr="00295F9E">
        <w:rPr>
          <w:rFonts w:ascii="Tahoma" w:hAnsi="Tahoma" w:cs="Tahoma"/>
        </w:rPr>
        <w:t>v podpis.</w:t>
      </w:r>
      <w:r>
        <w:rPr>
          <w:rFonts w:ascii="Tahoma" w:hAnsi="Tahoma" w:cs="Tahoma"/>
        </w:rPr>
        <w:t xml:space="preserve"> </w:t>
      </w:r>
    </w:p>
    <w:p w14:paraId="1577CCF7" w14:textId="77777777" w:rsidR="0001373F" w:rsidRDefault="0001373F" w:rsidP="0063302D">
      <w:pPr>
        <w:keepNext/>
        <w:keepLines/>
        <w:jc w:val="both"/>
        <w:rPr>
          <w:rFonts w:ascii="Tahoma" w:hAnsi="Tahoma" w:cs="Tahoma"/>
        </w:rPr>
      </w:pPr>
    </w:p>
    <w:p w14:paraId="2FFEED82" w14:textId="77777777" w:rsidR="0001373F" w:rsidRDefault="0001373F" w:rsidP="0063302D">
      <w:pPr>
        <w:keepNext/>
        <w:keepLines/>
        <w:jc w:val="both"/>
        <w:rPr>
          <w:rFonts w:ascii="Tahoma" w:hAnsi="Tahoma" w:cs="Tahoma"/>
        </w:rPr>
      </w:pPr>
      <w:r>
        <w:rPr>
          <w:rFonts w:ascii="Tahoma" w:hAnsi="Tahoma" w:cs="Tahoma"/>
        </w:rPr>
        <w:t xml:space="preserve">Šteje se, da izbrani ponudnik ni predložil </w:t>
      </w:r>
      <w:r w:rsidRPr="00C73DA4">
        <w:rPr>
          <w:rFonts w:ascii="Tahoma" w:hAnsi="Tahoma" w:cs="Tahoma"/>
          <w:lang w:eastAsia="en-US"/>
        </w:rPr>
        <w:t>zavarovanja za dobro izvedbo obveznosti</w:t>
      </w:r>
      <w:r>
        <w:rPr>
          <w:rFonts w:ascii="Tahoma" w:hAnsi="Tahoma" w:cs="Tahoma"/>
          <w:lang w:eastAsia="en-US"/>
        </w:rPr>
        <w:t xml:space="preserve">, v kolikor to ne stori v skladu z določili </w:t>
      </w:r>
      <w:r w:rsidRPr="001B6A28">
        <w:rPr>
          <w:rFonts w:ascii="Tahoma" w:hAnsi="Tahoma" w:cs="Tahoma"/>
          <w:lang w:eastAsia="en-US"/>
        </w:rPr>
        <w:t>tč. 4.3 razpisne dokumentacije</w:t>
      </w:r>
      <w:r>
        <w:rPr>
          <w:rFonts w:ascii="Tahoma" w:hAnsi="Tahoma" w:cs="Tahoma"/>
          <w:lang w:eastAsia="en-US"/>
        </w:rPr>
        <w:t xml:space="preserve"> oziroma določili okvirnega sporazuma.</w:t>
      </w:r>
    </w:p>
    <w:p w14:paraId="61EA5C88" w14:textId="77777777" w:rsidR="00AF6136" w:rsidRDefault="00AF6136" w:rsidP="0063302D">
      <w:pPr>
        <w:keepNext/>
        <w:keepLines/>
        <w:jc w:val="both"/>
        <w:rPr>
          <w:rFonts w:ascii="Tahoma" w:hAnsi="Tahoma" w:cs="Tahoma"/>
        </w:rPr>
      </w:pPr>
    </w:p>
    <w:p w14:paraId="76ECB21B" w14:textId="3F54F198" w:rsidR="00AF6136" w:rsidRDefault="00AF6136" w:rsidP="0063302D">
      <w:pPr>
        <w:keepNext/>
        <w:keepLines/>
        <w:jc w:val="both"/>
        <w:rPr>
          <w:rFonts w:ascii="Tahoma" w:hAnsi="Tahoma" w:cs="Tahoma"/>
        </w:rPr>
      </w:pPr>
      <w:r w:rsidRPr="006A1BB3">
        <w:rPr>
          <w:rFonts w:ascii="Tahoma" w:hAnsi="Tahoma" w:cs="Tahoma"/>
        </w:rPr>
        <w:lastRenderedPageBreak/>
        <w:t xml:space="preserve">Vzorec bančne garancije je priložen v </w:t>
      </w:r>
      <w:r w:rsidRPr="00313C14">
        <w:rPr>
          <w:rFonts w:ascii="Tahoma" w:hAnsi="Tahoma" w:cs="Tahoma"/>
        </w:rPr>
        <w:t xml:space="preserve">Prilogi </w:t>
      </w:r>
      <w:r w:rsidR="00F3309A">
        <w:rPr>
          <w:rFonts w:ascii="Tahoma" w:hAnsi="Tahoma" w:cs="Tahoma"/>
        </w:rPr>
        <w:t>11</w:t>
      </w:r>
      <w:r w:rsidRPr="00313C14">
        <w:rPr>
          <w:rFonts w:ascii="Tahoma" w:hAnsi="Tahoma" w:cs="Tahoma"/>
        </w:rPr>
        <w:t>/1</w:t>
      </w:r>
      <w:r w:rsidRPr="006A1BB3">
        <w:rPr>
          <w:rFonts w:ascii="Tahoma" w:hAnsi="Tahoma" w:cs="Tahoma"/>
        </w:rPr>
        <w:t>.</w:t>
      </w:r>
      <w:r w:rsidR="00112C33">
        <w:rPr>
          <w:rFonts w:ascii="Tahoma" w:hAnsi="Tahoma" w:cs="Tahoma"/>
        </w:rPr>
        <w:t xml:space="preserve"> </w:t>
      </w:r>
      <w:r w:rsidR="002D1FAE">
        <w:rPr>
          <w:rFonts w:ascii="Tahoma" w:hAnsi="Tahoma" w:cs="Tahoma"/>
        </w:rPr>
        <w:t>G</w:t>
      </w:r>
      <w:r w:rsidR="002D1FAE" w:rsidRPr="005D654E">
        <w:rPr>
          <w:rFonts w:ascii="Tahoma" w:hAnsi="Tahoma" w:cs="Tahoma"/>
        </w:rPr>
        <w:t>arancija je lahko izdana tudi v obliki kavcijskega zavarovanja, izdanega s strani zavarovalnic</w:t>
      </w:r>
      <w:r w:rsidR="002D1FAE">
        <w:rPr>
          <w:rFonts w:ascii="Tahoma" w:hAnsi="Tahoma" w:cs="Tahoma"/>
        </w:rPr>
        <w:t>e</w:t>
      </w:r>
      <w:r w:rsidR="002D1FAE" w:rsidRPr="005D654E">
        <w:rPr>
          <w:rFonts w:ascii="Tahoma" w:hAnsi="Tahoma" w:cs="Tahoma"/>
        </w:rPr>
        <w:t>.</w:t>
      </w:r>
      <w:r w:rsidR="002D1FAE">
        <w:rPr>
          <w:rFonts w:ascii="Tahoma" w:hAnsi="Tahoma" w:cs="Tahoma"/>
        </w:rPr>
        <w:t xml:space="preserve"> </w:t>
      </w:r>
      <w:r w:rsidR="00112C33">
        <w:rPr>
          <w:rFonts w:ascii="Tahoma" w:hAnsi="Tahoma" w:cs="Tahoma"/>
        </w:rPr>
        <w:t>Morebitno kavcijsko zavarovanje ne sme odstopati od vzorca bančne garancije</w:t>
      </w:r>
      <w:r w:rsidR="002D1FAE">
        <w:rPr>
          <w:rFonts w:ascii="Tahoma" w:hAnsi="Tahoma" w:cs="Tahoma"/>
        </w:rPr>
        <w:t xml:space="preserve"> (po vsebini mora biti enako vzorcu bančne garancije)</w:t>
      </w:r>
      <w:r w:rsidR="00112C33">
        <w:rPr>
          <w:rFonts w:ascii="Tahoma" w:hAnsi="Tahoma" w:cs="Tahoma"/>
        </w:rPr>
        <w:t>.</w:t>
      </w:r>
    </w:p>
    <w:p w14:paraId="7179BACE" w14:textId="5040DF51" w:rsidR="00752313" w:rsidRDefault="00752313" w:rsidP="0063302D">
      <w:pPr>
        <w:keepNext/>
        <w:keepLines/>
        <w:jc w:val="both"/>
        <w:rPr>
          <w:rFonts w:ascii="Tahoma" w:hAnsi="Tahoma" w:cs="Tahoma"/>
        </w:rPr>
      </w:pPr>
    </w:p>
    <w:p w14:paraId="7A760413" w14:textId="77777777" w:rsidR="00F236A5" w:rsidRPr="00C73DA4" w:rsidRDefault="00F236A5" w:rsidP="00F236A5">
      <w:pPr>
        <w:keepNext/>
        <w:keepLines/>
        <w:numPr>
          <w:ilvl w:val="0"/>
          <w:numId w:val="62"/>
        </w:numPr>
        <w:ind w:left="284" w:hanging="284"/>
        <w:jc w:val="both"/>
        <w:rPr>
          <w:rFonts w:ascii="Tahoma" w:hAnsi="Tahoma" w:cs="Tahoma"/>
          <w:u w:val="single"/>
        </w:rPr>
      </w:pPr>
      <w:r w:rsidRPr="00C73DA4">
        <w:rPr>
          <w:rFonts w:ascii="Tahoma" w:hAnsi="Tahoma" w:cs="Tahoma"/>
          <w:b/>
        </w:rPr>
        <w:t>Zahteve glede predložitve bančne garancije za resnost ponudbe</w:t>
      </w:r>
      <w:r w:rsidRPr="00C73DA4">
        <w:rPr>
          <w:rFonts w:ascii="Tahoma" w:hAnsi="Tahoma" w:cs="Tahoma"/>
        </w:rPr>
        <w:t xml:space="preserve"> </w:t>
      </w:r>
    </w:p>
    <w:p w14:paraId="1C873834" w14:textId="77777777" w:rsidR="00F236A5" w:rsidRDefault="00F236A5" w:rsidP="00F236A5">
      <w:pPr>
        <w:keepNext/>
        <w:keepLines/>
        <w:ind w:left="284"/>
        <w:jc w:val="both"/>
        <w:rPr>
          <w:rFonts w:ascii="Tahoma" w:hAnsi="Tahoma" w:cs="Tahoma"/>
        </w:rPr>
      </w:pPr>
      <w:r w:rsidRPr="00C73DA4">
        <w:rPr>
          <w:rFonts w:ascii="Tahoma" w:hAnsi="Tahoma" w:cs="Tahoma"/>
        </w:rPr>
        <w:t xml:space="preserve">Za to zavarovanje </w:t>
      </w:r>
      <w:r>
        <w:rPr>
          <w:rFonts w:ascii="Tahoma" w:hAnsi="Tahoma" w:cs="Tahoma"/>
        </w:rPr>
        <w:t xml:space="preserve">morajo </w:t>
      </w:r>
      <w:r w:rsidRPr="00C73DA4">
        <w:rPr>
          <w:rFonts w:ascii="Tahoma" w:hAnsi="Tahoma" w:cs="Tahoma"/>
        </w:rPr>
        <w:t>velja</w:t>
      </w:r>
      <w:r>
        <w:rPr>
          <w:rFonts w:ascii="Tahoma" w:hAnsi="Tahoma" w:cs="Tahoma"/>
        </w:rPr>
        <w:t>ti</w:t>
      </w:r>
      <w:r w:rsidRPr="00C73DA4">
        <w:rPr>
          <w:rFonts w:ascii="Tahoma" w:hAnsi="Tahoma" w:cs="Tahoma"/>
        </w:rPr>
        <w:t xml:space="preserve"> Enotna pravila za garancije na poziv (EPGP) revizija iz leta 2010, izdana pri MTZ pod št. 758. V skladu s temi pravili pri unovčenju garancije predložitev originalne garancije ni obvezna. Zato naročnik ne zahteva, da je kot pogoj za unovčitev finančnega zavarovanja za resnost ponudbe potrebno predložiti original zavarovanja in tako </w:t>
      </w:r>
      <w:r w:rsidRPr="00557A9A">
        <w:rPr>
          <w:rFonts w:ascii="Tahoma" w:hAnsi="Tahoma" w:cs="Tahoma"/>
          <w:b/>
        </w:rPr>
        <w:t>zahteva predložitev skeniranega izvoda originala izdane bančne garancije na informacijski sistem e-JN v</w:t>
      </w:r>
      <w:r>
        <w:rPr>
          <w:rFonts w:ascii="Tahoma" w:hAnsi="Tahoma" w:cs="Tahoma"/>
        </w:rPr>
        <w:t xml:space="preserve"> </w:t>
      </w:r>
      <w:r w:rsidRPr="00BA3F91">
        <w:rPr>
          <w:rFonts w:ascii="Tahoma" w:hAnsi="Tahoma" w:cs="Tahoma"/>
          <w:b/>
        </w:rPr>
        <w:t xml:space="preserve">razdelek </w:t>
      </w:r>
      <w:r w:rsidRPr="008D459A">
        <w:rPr>
          <w:rFonts w:ascii="Tahoma" w:hAnsi="Tahoma" w:cs="Tahoma"/>
          <w:b/>
        </w:rPr>
        <w:t>»DOKUMENTI«, del »Ostale priloge«</w:t>
      </w:r>
      <w:r w:rsidRPr="00C73DA4">
        <w:rPr>
          <w:rFonts w:ascii="Tahoma" w:hAnsi="Tahoma" w:cs="Tahoma"/>
        </w:rPr>
        <w:t>.</w:t>
      </w:r>
    </w:p>
    <w:p w14:paraId="0A83DA91" w14:textId="77777777" w:rsidR="00F236A5" w:rsidRDefault="00F236A5" w:rsidP="00F236A5">
      <w:pPr>
        <w:keepNext/>
        <w:keepLines/>
        <w:ind w:left="284"/>
        <w:jc w:val="both"/>
        <w:rPr>
          <w:rFonts w:ascii="Tahoma" w:hAnsi="Tahoma" w:cs="Tahoma"/>
        </w:rPr>
      </w:pPr>
    </w:p>
    <w:p w14:paraId="7F649E93" w14:textId="77777777" w:rsidR="00F236A5" w:rsidRDefault="00F236A5" w:rsidP="00F236A5">
      <w:pPr>
        <w:keepNext/>
        <w:keepLines/>
        <w:numPr>
          <w:ilvl w:val="0"/>
          <w:numId w:val="62"/>
        </w:numPr>
        <w:ind w:left="284" w:hanging="284"/>
        <w:jc w:val="both"/>
        <w:rPr>
          <w:rFonts w:ascii="Tahoma" w:hAnsi="Tahoma" w:cs="Tahoma"/>
          <w:b/>
        </w:rPr>
      </w:pPr>
      <w:r w:rsidRPr="00C73DA4">
        <w:rPr>
          <w:rFonts w:ascii="Tahoma" w:hAnsi="Tahoma" w:cs="Tahoma"/>
          <w:b/>
        </w:rPr>
        <w:t xml:space="preserve">Zahteve glede predložitve </w:t>
      </w:r>
      <w:r>
        <w:rPr>
          <w:rFonts w:ascii="Tahoma" w:hAnsi="Tahoma" w:cs="Tahoma"/>
          <w:b/>
        </w:rPr>
        <w:t>kavcijskega zavarovanja</w:t>
      </w:r>
      <w:r w:rsidRPr="00C73DA4">
        <w:rPr>
          <w:rFonts w:ascii="Tahoma" w:hAnsi="Tahoma" w:cs="Tahoma"/>
          <w:b/>
        </w:rPr>
        <w:t xml:space="preserve"> za resnost ponudbe</w:t>
      </w:r>
    </w:p>
    <w:p w14:paraId="52246C8E" w14:textId="77777777" w:rsidR="00F236A5" w:rsidRPr="00557A9A" w:rsidRDefault="00F236A5" w:rsidP="00F236A5">
      <w:pPr>
        <w:pStyle w:val="Odstavekseznama"/>
        <w:keepNext/>
        <w:keepLines/>
        <w:ind w:left="360"/>
        <w:jc w:val="both"/>
        <w:rPr>
          <w:rFonts w:ascii="Tahoma" w:hAnsi="Tahoma" w:cs="Tahoma"/>
        </w:rPr>
      </w:pPr>
      <w:r>
        <w:rPr>
          <w:rFonts w:ascii="Tahoma" w:hAnsi="Tahoma" w:cs="Tahoma"/>
        </w:rPr>
        <w:t>N</w:t>
      </w:r>
      <w:r w:rsidRPr="00557A9A">
        <w:rPr>
          <w:rFonts w:ascii="Tahoma" w:hAnsi="Tahoma" w:cs="Tahoma"/>
        </w:rPr>
        <w:t xml:space="preserve">aročnik ne zahteva, da je kot pogoj za unovčitev finančnega zavarovanja za resnost ponudbe potrebno predložiti original zavarovanja in tako </w:t>
      </w:r>
      <w:r w:rsidRPr="00557A9A">
        <w:rPr>
          <w:rFonts w:ascii="Tahoma" w:hAnsi="Tahoma" w:cs="Tahoma"/>
          <w:b/>
        </w:rPr>
        <w:t>zahteva predložitev skeniranega izvoda originala izdane</w:t>
      </w:r>
      <w:r>
        <w:rPr>
          <w:rFonts w:ascii="Tahoma" w:hAnsi="Tahoma" w:cs="Tahoma"/>
          <w:b/>
        </w:rPr>
        <w:t>ga kavcijskega zavarovanja</w:t>
      </w:r>
      <w:r w:rsidRPr="00557A9A">
        <w:rPr>
          <w:rFonts w:ascii="Tahoma" w:hAnsi="Tahoma" w:cs="Tahoma"/>
          <w:b/>
        </w:rPr>
        <w:t xml:space="preserve"> na informacijski sistem e-JN v</w:t>
      </w:r>
      <w:r w:rsidRPr="00557A9A">
        <w:rPr>
          <w:rFonts w:ascii="Tahoma" w:hAnsi="Tahoma" w:cs="Tahoma"/>
        </w:rPr>
        <w:t xml:space="preserve"> </w:t>
      </w:r>
      <w:r w:rsidRPr="00557A9A">
        <w:rPr>
          <w:rFonts w:ascii="Tahoma" w:hAnsi="Tahoma" w:cs="Tahoma"/>
          <w:b/>
        </w:rPr>
        <w:t xml:space="preserve">razdelek </w:t>
      </w:r>
      <w:r w:rsidRPr="008D459A">
        <w:rPr>
          <w:rFonts w:ascii="Tahoma" w:hAnsi="Tahoma" w:cs="Tahoma"/>
          <w:b/>
        </w:rPr>
        <w:t>»DOKUMENTI«, del »Ostale priloge«</w:t>
      </w:r>
      <w:r w:rsidRPr="00557A9A">
        <w:rPr>
          <w:rFonts w:ascii="Tahoma" w:hAnsi="Tahoma" w:cs="Tahoma"/>
        </w:rPr>
        <w:t>.</w:t>
      </w:r>
    </w:p>
    <w:p w14:paraId="63C3FBFE" w14:textId="77777777" w:rsidR="00F236A5" w:rsidRDefault="00F236A5" w:rsidP="0063302D">
      <w:pPr>
        <w:keepNext/>
        <w:keepLines/>
        <w:jc w:val="both"/>
        <w:rPr>
          <w:rFonts w:ascii="Tahoma" w:hAnsi="Tahoma" w:cs="Tahoma"/>
        </w:rPr>
      </w:pPr>
    </w:p>
    <w:p w14:paraId="66005A8F" w14:textId="77777777" w:rsidR="00357AF8" w:rsidRPr="00C8579C" w:rsidRDefault="00357AF8" w:rsidP="0063302D">
      <w:pPr>
        <w:keepNext/>
        <w:keepLines/>
        <w:numPr>
          <w:ilvl w:val="1"/>
          <w:numId w:val="2"/>
        </w:numPr>
        <w:jc w:val="both"/>
        <w:rPr>
          <w:rFonts w:ascii="Tahoma" w:hAnsi="Tahoma" w:cs="Tahoma"/>
          <w:b/>
        </w:rPr>
      </w:pPr>
      <w:r w:rsidRPr="00C8579C">
        <w:rPr>
          <w:rFonts w:ascii="Tahoma" w:hAnsi="Tahoma" w:cs="Tahoma"/>
          <w:b/>
        </w:rPr>
        <w:t>Zavarovanje dobre izvedbe obveznosti</w:t>
      </w:r>
    </w:p>
    <w:p w14:paraId="369F052E" w14:textId="77777777" w:rsidR="00357AF8" w:rsidRPr="00C8579C" w:rsidRDefault="00357AF8" w:rsidP="0063302D">
      <w:pPr>
        <w:keepNext/>
        <w:keepLines/>
        <w:jc w:val="both"/>
        <w:rPr>
          <w:rFonts w:ascii="Tahoma" w:hAnsi="Tahoma" w:cs="Tahoma"/>
          <w:color w:val="FF0000"/>
        </w:rPr>
      </w:pPr>
    </w:p>
    <w:p w14:paraId="0D967867" w14:textId="77777777" w:rsidR="002D1FAE" w:rsidRPr="005D654E" w:rsidRDefault="002D1FAE" w:rsidP="0063302D">
      <w:pPr>
        <w:pStyle w:val="Pripombabesedilo"/>
        <w:keepNext/>
        <w:keepLines/>
        <w:jc w:val="both"/>
        <w:rPr>
          <w:rFonts w:ascii="Tahoma" w:hAnsi="Tahoma" w:cs="Tahoma"/>
          <w:strike/>
        </w:rPr>
      </w:pPr>
      <w:r w:rsidRPr="005D654E">
        <w:rPr>
          <w:rFonts w:ascii="Tahoma" w:hAnsi="Tahoma" w:cs="Tahoma"/>
        </w:rPr>
        <w:t xml:space="preserve">Izbrani ponudnik mora najkasneje v roku </w:t>
      </w:r>
      <w:r>
        <w:rPr>
          <w:rFonts w:ascii="Tahoma" w:hAnsi="Tahoma" w:cs="Tahoma"/>
        </w:rPr>
        <w:t>15</w:t>
      </w:r>
      <w:r w:rsidRPr="005D654E">
        <w:rPr>
          <w:rFonts w:ascii="Tahoma" w:hAnsi="Tahoma" w:cs="Tahoma"/>
        </w:rPr>
        <w:t xml:space="preserve"> (</w:t>
      </w:r>
      <w:r>
        <w:rPr>
          <w:rFonts w:ascii="Tahoma" w:hAnsi="Tahoma" w:cs="Tahoma"/>
        </w:rPr>
        <w:t>petnajstih</w:t>
      </w:r>
      <w:r w:rsidRPr="005D654E">
        <w:rPr>
          <w:rFonts w:ascii="Tahoma" w:hAnsi="Tahoma" w:cs="Tahoma"/>
        </w:rPr>
        <w:t>)</w:t>
      </w:r>
      <w:r>
        <w:rPr>
          <w:rFonts w:ascii="Tahoma" w:hAnsi="Tahoma" w:cs="Tahoma"/>
          <w:lang w:val="sl-SI"/>
        </w:rPr>
        <w:t xml:space="preserve"> koledarskih</w:t>
      </w:r>
      <w:r w:rsidRPr="005D654E">
        <w:rPr>
          <w:rFonts w:ascii="Tahoma" w:hAnsi="Tahoma" w:cs="Tahoma"/>
        </w:rPr>
        <w:t xml:space="preserve"> dni od sklenitve okvirnega sporazuma, predložiti naročniku </w:t>
      </w:r>
      <w:r>
        <w:rPr>
          <w:rFonts w:ascii="Tahoma" w:hAnsi="Tahoma" w:cs="Tahoma"/>
          <w:lang w:val="sl-SI"/>
        </w:rPr>
        <w:t xml:space="preserve">izvirnik </w:t>
      </w:r>
      <w:r w:rsidRPr="005D654E">
        <w:rPr>
          <w:rFonts w:ascii="Tahoma" w:hAnsi="Tahoma" w:cs="Tahoma"/>
        </w:rPr>
        <w:t>bančn</w:t>
      </w:r>
      <w:r>
        <w:rPr>
          <w:rFonts w:ascii="Tahoma" w:hAnsi="Tahoma" w:cs="Tahoma"/>
          <w:lang w:val="sl-SI"/>
        </w:rPr>
        <w:t>e</w:t>
      </w:r>
      <w:r w:rsidRPr="005D654E">
        <w:rPr>
          <w:rFonts w:ascii="Tahoma" w:hAnsi="Tahoma" w:cs="Tahoma"/>
        </w:rPr>
        <w:t xml:space="preserve"> garancij</w:t>
      </w:r>
      <w:r>
        <w:rPr>
          <w:rFonts w:ascii="Tahoma" w:hAnsi="Tahoma" w:cs="Tahoma"/>
          <w:lang w:val="sl-SI"/>
        </w:rPr>
        <w:t>e ali kavcijskega zavarovanja</w:t>
      </w:r>
      <w:r w:rsidRPr="005D654E">
        <w:rPr>
          <w:rFonts w:ascii="Tahoma" w:hAnsi="Tahoma" w:cs="Tahoma"/>
        </w:rPr>
        <w:t xml:space="preserve"> za zavarovanje dobre izvedbe obveznosti iz okvirnega sporazuma v </w:t>
      </w:r>
      <w:r w:rsidRPr="00110CA3">
        <w:rPr>
          <w:rFonts w:ascii="Tahoma" w:hAnsi="Tahoma" w:cs="Tahoma"/>
        </w:rPr>
        <w:t xml:space="preserve">višini </w:t>
      </w:r>
      <w:r w:rsidR="006B4E8F">
        <w:rPr>
          <w:rFonts w:ascii="Tahoma" w:hAnsi="Tahoma" w:cs="Tahoma"/>
          <w:lang w:val="sl-SI"/>
        </w:rPr>
        <w:t>10</w:t>
      </w:r>
      <w:r w:rsidR="006B4E8F" w:rsidRPr="00110CA3">
        <w:rPr>
          <w:rFonts w:ascii="Tahoma" w:hAnsi="Tahoma" w:cs="Tahoma"/>
          <w:lang w:val="sl-SI"/>
        </w:rPr>
        <w:t xml:space="preserve"> </w:t>
      </w:r>
      <w:r w:rsidRPr="00110CA3">
        <w:rPr>
          <w:rFonts w:ascii="Tahoma" w:hAnsi="Tahoma" w:cs="Tahoma"/>
          <w:lang w:val="sl-SI"/>
        </w:rPr>
        <w:t>% (</w:t>
      </w:r>
      <w:r w:rsidR="000E4408">
        <w:rPr>
          <w:rFonts w:ascii="Tahoma" w:hAnsi="Tahoma" w:cs="Tahoma"/>
          <w:lang w:val="sl-SI"/>
        </w:rPr>
        <w:t xml:space="preserve">deset </w:t>
      </w:r>
      <w:r w:rsidRPr="00110CA3">
        <w:rPr>
          <w:rFonts w:ascii="Tahoma" w:hAnsi="Tahoma" w:cs="Tahoma"/>
          <w:lang w:val="sl-SI"/>
        </w:rPr>
        <w:t>odstotkov)</w:t>
      </w:r>
      <w:r>
        <w:rPr>
          <w:rFonts w:ascii="Tahoma" w:hAnsi="Tahoma" w:cs="Tahoma"/>
          <w:lang w:val="sl-SI"/>
        </w:rPr>
        <w:t xml:space="preserve"> vrednosti okvirnega sporazuma brez DDV in </w:t>
      </w:r>
      <w:r w:rsidRPr="005D654E">
        <w:rPr>
          <w:rFonts w:ascii="Tahoma" w:hAnsi="Tahoma" w:cs="Tahoma"/>
        </w:rPr>
        <w:t>z dobo veljavnosti še najmanj 30 dni po preteku veljavnosti okvirnega sporazuma.</w:t>
      </w:r>
      <w:r>
        <w:rPr>
          <w:rFonts w:ascii="Tahoma" w:hAnsi="Tahoma" w:cs="Tahoma"/>
        </w:rPr>
        <w:t xml:space="preserve"> </w:t>
      </w:r>
    </w:p>
    <w:p w14:paraId="6095ADDB" w14:textId="77777777" w:rsidR="002D1FAE" w:rsidRPr="005D654E" w:rsidRDefault="002D1FAE" w:rsidP="0063302D">
      <w:pPr>
        <w:keepNext/>
        <w:keepLines/>
        <w:jc w:val="both"/>
        <w:rPr>
          <w:rFonts w:ascii="Tahoma" w:hAnsi="Tahoma" w:cs="Tahoma"/>
        </w:rPr>
      </w:pPr>
    </w:p>
    <w:p w14:paraId="693B8B5D" w14:textId="77777777" w:rsidR="002D1FAE" w:rsidRDefault="002D1FAE" w:rsidP="0063302D">
      <w:pPr>
        <w:keepNext/>
        <w:keepLines/>
        <w:jc w:val="both"/>
        <w:rPr>
          <w:rFonts w:ascii="Tahoma" w:hAnsi="Tahoma" w:cs="Tahoma"/>
        </w:rPr>
      </w:pPr>
      <w:r w:rsidRPr="00772523">
        <w:rPr>
          <w:rFonts w:ascii="Tahoma" w:hAnsi="Tahoma" w:cs="Tahoma"/>
        </w:rPr>
        <w:t>V kolikor izbrani ponudnik ne bo izpolnjeval svojih obveznosti po okvirnem sporazumu, bo lahko</w:t>
      </w:r>
      <w:r w:rsidRPr="005D654E">
        <w:rPr>
          <w:rFonts w:ascii="Tahoma" w:hAnsi="Tahoma" w:cs="Tahoma"/>
        </w:rPr>
        <w:t xml:space="preserve"> naročnik unovčil bančno garancijo za zavarovanje dobre izvedbe obveznosti iz okvirnega sporazuma in odstopil od okvirnega sporazuma, brez kakršnekoli obveznosti do izvajalca. Naročnik bo pred unovčenjem garancije izbranega ponudnika pisno pozval k izpolnjevanju obveznosti po okvirnem sporazumu in mu določil rok za izpolnitev.</w:t>
      </w:r>
    </w:p>
    <w:p w14:paraId="2C5E62B3" w14:textId="77777777" w:rsidR="001E0C11" w:rsidRDefault="001E0C11" w:rsidP="0063302D">
      <w:pPr>
        <w:keepNext/>
        <w:keepLines/>
        <w:jc w:val="both"/>
        <w:rPr>
          <w:rFonts w:ascii="Tahoma" w:hAnsi="Tahoma" w:cs="Tahoma"/>
        </w:rPr>
      </w:pPr>
    </w:p>
    <w:p w14:paraId="3BFD46CB" w14:textId="0975062A" w:rsidR="002D1FAE" w:rsidRDefault="002D1FAE" w:rsidP="0063302D">
      <w:pPr>
        <w:keepNext/>
        <w:keepLines/>
        <w:jc w:val="both"/>
        <w:rPr>
          <w:rFonts w:ascii="Tahoma" w:hAnsi="Tahoma" w:cs="Tahoma"/>
        </w:rPr>
      </w:pPr>
      <w:r w:rsidRPr="005D654E">
        <w:rPr>
          <w:rFonts w:ascii="Tahoma" w:hAnsi="Tahoma" w:cs="Tahoma"/>
        </w:rPr>
        <w:t xml:space="preserve">V kolikor izbrani ponudnik v roku </w:t>
      </w:r>
      <w:r>
        <w:rPr>
          <w:rFonts w:ascii="Tahoma" w:hAnsi="Tahoma" w:cs="Tahoma"/>
        </w:rPr>
        <w:t>15</w:t>
      </w:r>
      <w:r w:rsidRPr="005D654E">
        <w:rPr>
          <w:rFonts w:ascii="Tahoma" w:hAnsi="Tahoma" w:cs="Tahoma"/>
        </w:rPr>
        <w:t xml:space="preserve"> (</w:t>
      </w:r>
      <w:r>
        <w:rPr>
          <w:rFonts w:ascii="Tahoma" w:hAnsi="Tahoma" w:cs="Tahoma"/>
        </w:rPr>
        <w:t>petnajstih</w:t>
      </w:r>
      <w:r w:rsidRPr="005D654E">
        <w:rPr>
          <w:rFonts w:ascii="Tahoma" w:hAnsi="Tahoma" w:cs="Tahoma"/>
        </w:rPr>
        <w:t xml:space="preserve">) </w:t>
      </w:r>
      <w:r>
        <w:rPr>
          <w:rFonts w:ascii="Tahoma" w:hAnsi="Tahoma" w:cs="Tahoma"/>
        </w:rPr>
        <w:t>koledarskih</w:t>
      </w:r>
      <w:r w:rsidRPr="005D654E">
        <w:rPr>
          <w:rFonts w:ascii="Tahoma" w:hAnsi="Tahoma" w:cs="Tahoma"/>
        </w:rPr>
        <w:t xml:space="preserve"> dni od sklenitve okvirnega sporazuma in naknadnem naročnikovem pozivu ne bo predložil </w:t>
      </w:r>
      <w:r>
        <w:rPr>
          <w:rFonts w:ascii="Tahoma" w:hAnsi="Tahoma" w:cs="Tahoma"/>
        </w:rPr>
        <w:t>finančnega</w:t>
      </w:r>
      <w:r w:rsidRPr="005D654E">
        <w:rPr>
          <w:rFonts w:ascii="Tahoma" w:hAnsi="Tahoma" w:cs="Tahoma"/>
        </w:rPr>
        <w:t xml:space="preserve"> zavarovanj</w:t>
      </w:r>
      <w:r>
        <w:rPr>
          <w:rFonts w:ascii="Tahoma" w:hAnsi="Tahoma" w:cs="Tahoma"/>
        </w:rPr>
        <w:t>a</w:t>
      </w:r>
      <w:r w:rsidRPr="005D654E">
        <w:rPr>
          <w:rFonts w:ascii="Tahoma" w:hAnsi="Tahoma" w:cs="Tahoma"/>
        </w:rPr>
        <w:t xml:space="preserve"> dobre izvedbe obveznosti po okvirnem sporazumu v višini</w:t>
      </w:r>
      <w:r w:rsidR="000E4408">
        <w:rPr>
          <w:rFonts w:ascii="Tahoma" w:hAnsi="Tahoma" w:cs="Tahoma"/>
        </w:rPr>
        <w:t xml:space="preserve">, </w:t>
      </w:r>
      <w:r>
        <w:rPr>
          <w:rFonts w:ascii="Tahoma" w:hAnsi="Tahoma" w:cs="Tahoma"/>
        </w:rPr>
        <w:t xml:space="preserve"> </w:t>
      </w:r>
      <w:r w:rsidRPr="005C28A5">
        <w:rPr>
          <w:rFonts w:ascii="Tahoma" w:hAnsi="Tahoma" w:cs="Tahoma"/>
        </w:rPr>
        <w:t xml:space="preserve">kot je opredeljeno </w:t>
      </w:r>
      <w:r w:rsidR="00B70998">
        <w:rPr>
          <w:rFonts w:ascii="Tahoma" w:hAnsi="Tahoma" w:cs="Tahoma"/>
        </w:rPr>
        <w:t>zgoraj, skladno z zahtevami in vzorcem iz razpisne dokumentacije</w:t>
      </w:r>
      <w:r>
        <w:rPr>
          <w:rFonts w:ascii="Tahoma" w:hAnsi="Tahoma" w:cs="Tahoma"/>
        </w:rPr>
        <w:t xml:space="preserve">, </w:t>
      </w:r>
      <w:r w:rsidRPr="005D654E">
        <w:rPr>
          <w:rFonts w:ascii="Tahoma" w:hAnsi="Tahoma" w:cs="Tahoma"/>
        </w:rPr>
        <w:t xml:space="preserve">se </w:t>
      </w:r>
      <w:r>
        <w:rPr>
          <w:rFonts w:ascii="Tahoma" w:hAnsi="Tahoma" w:cs="Tahoma"/>
        </w:rPr>
        <w:t xml:space="preserve">bo </w:t>
      </w:r>
      <w:r w:rsidRPr="005D654E">
        <w:rPr>
          <w:rFonts w:ascii="Tahoma" w:hAnsi="Tahoma" w:cs="Tahoma"/>
        </w:rPr>
        <w:t>šte</w:t>
      </w:r>
      <w:r>
        <w:rPr>
          <w:rFonts w:ascii="Tahoma" w:hAnsi="Tahoma" w:cs="Tahoma"/>
        </w:rPr>
        <w:t>lo,</w:t>
      </w:r>
      <w:r w:rsidRPr="005D654E">
        <w:rPr>
          <w:rFonts w:ascii="Tahoma" w:hAnsi="Tahoma" w:cs="Tahoma"/>
        </w:rPr>
        <w:t xml:space="preserve"> da odstopa od sklenitve okvirnega sporazuma in velja, da okvirni sporazum ni bil nikoli sklenjen. </w:t>
      </w:r>
      <w:r w:rsidRPr="00083AEA">
        <w:rPr>
          <w:rFonts w:ascii="Tahoma" w:hAnsi="Tahoma" w:cs="Tahoma"/>
        </w:rPr>
        <w:t>V tem primeru bo naročnik unovčil zavarovanje resnosti ponudbe, brez kakršnekoli obveznosti do izvajalca.</w:t>
      </w:r>
    </w:p>
    <w:p w14:paraId="7E91A472" w14:textId="77777777" w:rsidR="002D1FAE" w:rsidRPr="005D654E" w:rsidRDefault="002D1FAE" w:rsidP="0063302D">
      <w:pPr>
        <w:keepNext/>
        <w:keepLines/>
        <w:jc w:val="both"/>
        <w:rPr>
          <w:rFonts w:ascii="Tahoma" w:hAnsi="Tahoma" w:cs="Tahoma"/>
        </w:rPr>
      </w:pPr>
    </w:p>
    <w:p w14:paraId="345EAD4A" w14:textId="5E362CD0" w:rsidR="002D1FAE" w:rsidRDefault="002D1FAE" w:rsidP="0063302D">
      <w:pPr>
        <w:keepNext/>
        <w:keepLines/>
        <w:jc w:val="both"/>
        <w:rPr>
          <w:rFonts w:ascii="Tahoma" w:hAnsi="Tahoma" w:cs="Tahoma"/>
        </w:rPr>
      </w:pPr>
      <w:r w:rsidRPr="005D654E">
        <w:rPr>
          <w:rFonts w:ascii="Tahoma" w:hAnsi="Tahoma" w:cs="Tahoma"/>
        </w:rPr>
        <w:t>Vzorec bančne garancije za dobro izvedbo obveznosti po okvirnem sporazumu je priloga razpisne dokumentacije (</w:t>
      </w:r>
      <w:r w:rsidRPr="00A1220B">
        <w:rPr>
          <w:rFonts w:ascii="Tahoma" w:hAnsi="Tahoma" w:cs="Tahoma"/>
        </w:rPr>
        <w:t xml:space="preserve">Priloga </w:t>
      </w:r>
      <w:r w:rsidR="00F3309A">
        <w:rPr>
          <w:rFonts w:ascii="Tahoma" w:hAnsi="Tahoma" w:cs="Tahoma"/>
        </w:rPr>
        <w:t>11</w:t>
      </w:r>
      <w:r>
        <w:rPr>
          <w:rFonts w:ascii="Tahoma" w:hAnsi="Tahoma" w:cs="Tahoma"/>
        </w:rPr>
        <w:t>/2</w:t>
      </w:r>
      <w:r w:rsidRPr="005D654E">
        <w:rPr>
          <w:rFonts w:ascii="Tahoma" w:hAnsi="Tahoma" w:cs="Tahoma"/>
        </w:rPr>
        <w:t xml:space="preserve">). </w:t>
      </w:r>
      <w:r>
        <w:rPr>
          <w:rFonts w:ascii="Tahoma" w:hAnsi="Tahoma" w:cs="Tahoma"/>
        </w:rPr>
        <w:t>G</w:t>
      </w:r>
      <w:r w:rsidRPr="005D654E">
        <w:rPr>
          <w:rFonts w:ascii="Tahoma" w:hAnsi="Tahoma" w:cs="Tahoma"/>
        </w:rPr>
        <w:t>arancija je lahko izdana tudi v obliki kavcijskega zavarovanja, izdanega s strani zavarovalnic</w:t>
      </w:r>
      <w:r>
        <w:rPr>
          <w:rFonts w:ascii="Tahoma" w:hAnsi="Tahoma" w:cs="Tahoma"/>
        </w:rPr>
        <w:t>e</w:t>
      </w:r>
      <w:r w:rsidRPr="005D654E">
        <w:rPr>
          <w:rFonts w:ascii="Tahoma" w:hAnsi="Tahoma" w:cs="Tahoma"/>
        </w:rPr>
        <w:t xml:space="preserve">. Kavcijsko zavarovanje mora </w:t>
      </w:r>
      <w:r>
        <w:rPr>
          <w:rFonts w:ascii="Tahoma" w:hAnsi="Tahoma" w:cs="Tahoma"/>
        </w:rPr>
        <w:t xml:space="preserve">po vsebini </w:t>
      </w:r>
      <w:r w:rsidRPr="005D654E">
        <w:rPr>
          <w:rFonts w:ascii="Tahoma" w:hAnsi="Tahoma" w:cs="Tahoma"/>
        </w:rPr>
        <w:t>us</w:t>
      </w:r>
      <w:r>
        <w:rPr>
          <w:rFonts w:ascii="Tahoma" w:hAnsi="Tahoma" w:cs="Tahoma"/>
        </w:rPr>
        <w:t>trezati vzorcu bančne garancije.</w:t>
      </w:r>
    </w:p>
    <w:p w14:paraId="2F2ABDBC" w14:textId="77777777" w:rsidR="00313C14" w:rsidRDefault="00313C14" w:rsidP="0063302D">
      <w:pPr>
        <w:keepNext/>
        <w:keepLines/>
        <w:jc w:val="both"/>
        <w:rPr>
          <w:rFonts w:ascii="Tahoma" w:hAnsi="Tahoma" w:cs="Tahoma"/>
        </w:rPr>
      </w:pPr>
    </w:p>
    <w:p w14:paraId="15BDA493" w14:textId="77777777" w:rsidR="002D1FAE" w:rsidRPr="001679B4" w:rsidRDefault="002D1FAE" w:rsidP="0063302D">
      <w:pPr>
        <w:keepNext/>
        <w:keepLines/>
        <w:numPr>
          <w:ilvl w:val="1"/>
          <w:numId w:val="2"/>
        </w:numPr>
        <w:jc w:val="both"/>
        <w:rPr>
          <w:rFonts w:ascii="Tahoma" w:hAnsi="Tahoma" w:cs="Tahoma"/>
          <w:b/>
        </w:rPr>
      </w:pPr>
      <w:r>
        <w:rPr>
          <w:rFonts w:ascii="Tahoma" w:hAnsi="Tahoma" w:cs="Tahoma"/>
          <w:b/>
        </w:rPr>
        <w:t>Dodatna zavarovanja</w:t>
      </w:r>
    </w:p>
    <w:p w14:paraId="275F55A0" w14:textId="77777777" w:rsidR="002D1FAE" w:rsidRPr="001679B4" w:rsidRDefault="002D1FAE" w:rsidP="0063302D">
      <w:pPr>
        <w:keepNext/>
        <w:keepLines/>
        <w:jc w:val="both"/>
        <w:rPr>
          <w:rFonts w:ascii="Tahoma" w:hAnsi="Tahoma" w:cs="Tahoma"/>
        </w:rPr>
      </w:pPr>
    </w:p>
    <w:p w14:paraId="0F6493C6" w14:textId="77777777" w:rsidR="002D1FAE" w:rsidRDefault="002D1FAE" w:rsidP="0063302D">
      <w:pPr>
        <w:keepNext/>
        <w:keepLines/>
        <w:jc w:val="both"/>
        <w:rPr>
          <w:rFonts w:ascii="Tahoma" w:hAnsi="Tahoma" w:cs="Tahoma"/>
        </w:rPr>
      </w:pPr>
      <w:r w:rsidRPr="00645EF5">
        <w:rPr>
          <w:rFonts w:ascii="Tahoma" w:hAnsi="Tahoma" w:cs="Tahoma"/>
        </w:rPr>
        <w:t>V primeru zahteve Agencije Republike Slovenije za okolje (v nadaljevanju: ARSO) ali katere druge institucije v Republiki Sloveniji ali drugi državi, kjer se izvaja transport ali nadaljnja obdelava, mora izbrani ponudnik storitev po okvirnem sporazumu predložiti tem organom ali institucijam dodatna zavarovanja v svojem imenu ali v imenu naročnika in za svoj račun oz. zavarovanja v skladu z Uredbo (ES) št. 1013/2006 o čezmejnem pošiljanju odpadkov</w:t>
      </w:r>
      <w:r>
        <w:rPr>
          <w:rFonts w:ascii="Tahoma" w:hAnsi="Tahoma" w:cs="Tahoma"/>
        </w:rPr>
        <w:t>.</w:t>
      </w:r>
    </w:p>
    <w:p w14:paraId="2085D2B2" w14:textId="1756D217" w:rsidR="004E252F" w:rsidRDefault="004E252F" w:rsidP="0063302D">
      <w:pPr>
        <w:keepNext/>
        <w:keepLines/>
        <w:jc w:val="both"/>
        <w:rPr>
          <w:rFonts w:ascii="Tahoma" w:hAnsi="Tahoma" w:cs="Tahoma"/>
        </w:rPr>
      </w:pPr>
    </w:p>
    <w:p w14:paraId="78C66E2E" w14:textId="19820FF1" w:rsidR="00741B4B" w:rsidRDefault="00741B4B" w:rsidP="0063302D">
      <w:pPr>
        <w:keepNext/>
        <w:keepLines/>
        <w:jc w:val="both"/>
        <w:rPr>
          <w:rFonts w:ascii="Tahoma" w:hAnsi="Tahoma" w:cs="Tahoma"/>
        </w:rPr>
      </w:pPr>
    </w:p>
    <w:p w14:paraId="2DAA54D0" w14:textId="26C8A979" w:rsidR="00741B4B" w:rsidRDefault="00741B4B" w:rsidP="0063302D">
      <w:pPr>
        <w:keepNext/>
        <w:keepLines/>
        <w:jc w:val="both"/>
        <w:rPr>
          <w:rFonts w:ascii="Tahoma" w:hAnsi="Tahoma" w:cs="Tahoma"/>
        </w:rPr>
      </w:pPr>
    </w:p>
    <w:p w14:paraId="7B1A479E" w14:textId="7B889058" w:rsidR="00741B4B" w:rsidRDefault="00741B4B" w:rsidP="0063302D">
      <w:pPr>
        <w:keepNext/>
        <w:keepLines/>
        <w:jc w:val="both"/>
        <w:rPr>
          <w:rFonts w:ascii="Tahoma" w:hAnsi="Tahoma" w:cs="Tahoma"/>
        </w:rPr>
      </w:pPr>
    </w:p>
    <w:p w14:paraId="411684BE" w14:textId="2F7D5310" w:rsidR="00741B4B" w:rsidRDefault="00741B4B" w:rsidP="0063302D">
      <w:pPr>
        <w:keepNext/>
        <w:keepLines/>
        <w:jc w:val="both"/>
        <w:rPr>
          <w:rFonts w:ascii="Tahoma" w:hAnsi="Tahoma" w:cs="Tahoma"/>
        </w:rPr>
      </w:pPr>
    </w:p>
    <w:p w14:paraId="75E84FDF" w14:textId="77777777" w:rsidR="00741B4B" w:rsidRDefault="00741B4B" w:rsidP="0063302D">
      <w:pPr>
        <w:keepNext/>
        <w:keepLines/>
        <w:jc w:val="both"/>
        <w:rPr>
          <w:rFonts w:ascii="Tahoma" w:hAnsi="Tahoma" w:cs="Tahoma"/>
        </w:rPr>
      </w:pPr>
    </w:p>
    <w:p w14:paraId="48F0C03E" w14:textId="77777777" w:rsidR="00112D9C" w:rsidRPr="00C8579C" w:rsidRDefault="00112D9C" w:rsidP="0063302D">
      <w:pPr>
        <w:keepNext/>
        <w:keepLines/>
        <w:numPr>
          <w:ilvl w:val="0"/>
          <w:numId w:val="2"/>
        </w:numPr>
        <w:jc w:val="both"/>
        <w:rPr>
          <w:rFonts w:ascii="Tahoma" w:hAnsi="Tahoma" w:cs="Tahoma"/>
          <w:b/>
          <w:sz w:val="24"/>
        </w:rPr>
      </w:pPr>
      <w:r w:rsidRPr="00C8579C">
        <w:rPr>
          <w:rFonts w:ascii="Tahoma" w:hAnsi="Tahoma" w:cs="Tahoma"/>
          <w:b/>
          <w:sz w:val="24"/>
        </w:rPr>
        <w:lastRenderedPageBreak/>
        <w:t>MERILA ZA IZBIRO PONUDNIKOV</w:t>
      </w:r>
    </w:p>
    <w:p w14:paraId="570BF299" w14:textId="77777777" w:rsidR="00873008" w:rsidRDefault="00873008" w:rsidP="0063302D">
      <w:pPr>
        <w:keepNext/>
        <w:keepLines/>
        <w:jc w:val="both"/>
        <w:rPr>
          <w:rFonts w:ascii="Tahoma" w:hAnsi="Tahoma" w:cs="Tahoma"/>
          <w:b/>
          <w:lang w:val="x-none"/>
        </w:rPr>
      </w:pPr>
    </w:p>
    <w:p w14:paraId="0066BCE4" w14:textId="77777777" w:rsidR="00895645" w:rsidRPr="000E4408" w:rsidRDefault="00895645" w:rsidP="0063302D">
      <w:pPr>
        <w:keepNext/>
        <w:keepLines/>
        <w:numPr>
          <w:ilvl w:val="1"/>
          <w:numId w:val="2"/>
        </w:numPr>
        <w:jc w:val="both"/>
        <w:rPr>
          <w:rFonts w:ascii="Tahoma" w:hAnsi="Tahoma" w:cs="Tahoma"/>
          <w:b/>
        </w:rPr>
      </w:pPr>
      <w:r w:rsidRPr="00845BE9">
        <w:rPr>
          <w:rFonts w:ascii="Tahoma" w:hAnsi="Tahoma" w:cs="Tahoma"/>
          <w:b/>
        </w:rPr>
        <w:t xml:space="preserve">Merilo za izbiro ponudnikov </w:t>
      </w:r>
    </w:p>
    <w:p w14:paraId="00691A20" w14:textId="77777777" w:rsidR="000E4408" w:rsidRDefault="000E4408" w:rsidP="0063302D">
      <w:pPr>
        <w:pStyle w:val="Default"/>
        <w:keepNext/>
        <w:keepLines/>
        <w:jc w:val="both"/>
        <w:rPr>
          <w:rFonts w:ascii="Tahoma" w:hAnsi="Tahoma" w:cs="Tahoma"/>
          <w:sz w:val="20"/>
        </w:rPr>
      </w:pPr>
    </w:p>
    <w:p w14:paraId="5B1BDFF1" w14:textId="4D854240" w:rsidR="00895645" w:rsidRPr="00B25896" w:rsidRDefault="00895645" w:rsidP="0063302D">
      <w:pPr>
        <w:pStyle w:val="Default"/>
        <w:keepNext/>
        <w:keepLines/>
        <w:jc w:val="both"/>
        <w:rPr>
          <w:rFonts w:ascii="Tahoma" w:hAnsi="Tahoma" w:cs="Tahoma"/>
          <w:sz w:val="20"/>
        </w:rPr>
      </w:pPr>
      <w:r w:rsidRPr="00B25896">
        <w:rPr>
          <w:rFonts w:ascii="Tahoma" w:hAnsi="Tahoma" w:cs="Tahoma"/>
          <w:sz w:val="20"/>
        </w:rPr>
        <w:t xml:space="preserve">Merilo za izbiro ekonomsko najugodnejše ponudbe je </w:t>
      </w:r>
      <w:r w:rsidRPr="00B25896">
        <w:rPr>
          <w:rFonts w:ascii="Tahoma" w:hAnsi="Tahoma" w:cs="Tahoma"/>
          <w:b/>
          <w:sz w:val="20"/>
        </w:rPr>
        <w:t>najnižja ponudbena cena brez DDV, in sicer najnižja cena na enoto mere brez DDV (tj. EUR/tono)</w:t>
      </w:r>
      <w:r w:rsidR="006B4E8F">
        <w:rPr>
          <w:rFonts w:ascii="Tahoma" w:hAnsi="Tahoma" w:cs="Tahoma"/>
          <w:b/>
          <w:sz w:val="20"/>
        </w:rPr>
        <w:t>, navedena v Prilogi 2</w:t>
      </w:r>
      <w:r w:rsidR="006B4E8F" w:rsidRPr="00C8579C">
        <w:rPr>
          <w:rFonts w:ascii="Tahoma" w:hAnsi="Tahoma" w:cs="Tahoma"/>
          <w:b/>
          <w:sz w:val="20"/>
        </w:rPr>
        <w:t>»PONUDBA«</w:t>
      </w:r>
      <w:r w:rsidR="006B4E8F" w:rsidRPr="00C8579C">
        <w:rPr>
          <w:rFonts w:ascii="Tahoma" w:hAnsi="Tahoma" w:cs="Tahoma"/>
          <w:sz w:val="20"/>
        </w:rPr>
        <w:t>.</w:t>
      </w:r>
      <w:r w:rsidRPr="00B25896">
        <w:rPr>
          <w:rFonts w:ascii="Tahoma" w:hAnsi="Tahoma" w:cs="Tahoma"/>
          <w:sz w:val="20"/>
        </w:rPr>
        <w:t xml:space="preserve"> </w:t>
      </w:r>
    </w:p>
    <w:p w14:paraId="576B101B" w14:textId="77777777" w:rsidR="00895645" w:rsidRDefault="00895645" w:rsidP="0063302D">
      <w:pPr>
        <w:keepNext/>
        <w:keepLines/>
        <w:jc w:val="both"/>
        <w:rPr>
          <w:rFonts w:ascii="Tahoma" w:hAnsi="Tahoma" w:cs="Tahoma"/>
        </w:rPr>
      </w:pPr>
    </w:p>
    <w:p w14:paraId="11F81E07" w14:textId="474757FC" w:rsidR="006B4E8F" w:rsidRDefault="006B4E8F" w:rsidP="0063302D">
      <w:pPr>
        <w:keepNext/>
        <w:keepLines/>
        <w:jc w:val="both"/>
        <w:rPr>
          <w:rFonts w:ascii="Tahoma" w:hAnsi="Tahoma" w:cs="Tahoma"/>
        </w:rPr>
      </w:pPr>
      <w:r w:rsidRPr="006B4E8F">
        <w:rPr>
          <w:rFonts w:ascii="Tahoma" w:hAnsi="Tahoma" w:cs="Tahoma"/>
        </w:rPr>
        <w:t xml:space="preserve">Ponudnik lahko odda ponudbo samo za celotno </w:t>
      </w:r>
      <w:r w:rsidR="0022137B">
        <w:rPr>
          <w:rFonts w:ascii="Tahoma" w:hAnsi="Tahoma" w:cs="Tahoma"/>
        </w:rPr>
        <w:t xml:space="preserve">skupno </w:t>
      </w:r>
      <w:r w:rsidRPr="006B4E8F">
        <w:rPr>
          <w:rFonts w:ascii="Tahoma" w:hAnsi="Tahoma" w:cs="Tahoma"/>
        </w:rPr>
        <w:t>okvirno količino.</w:t>
      </w:r>
      <w:r w:rsidRPr="00172875">
        <w:rPr>
          <w:rFonts w:ascii="Tahoma" w:hAnsi="Tahoma" w:cs="Tahoma"/>
          <w:color w:val="FF0000"/>
        </w:rPr>
        <w:t xml:space="preserve"> </w:t>
      </w:r>
    </w:p>
    <w:p w14:paraId="38AB1E45" w14:textId="77777777" w:rsidR="00F90FE3" w:rsidRPr="00F90FE3" w:rsidRDefault="00F90FE3" w:rsidP="0063302D">
      <w:pPr>
        <w:keepNext/>
        <w:keepLines/>
        <w:jc w:val="both"/>
        <w:rPr>
          <w:rFonts w:ascii="Tahoma" w:hAnsi="Tahoma" w:cs="Tahoma"/>
          <w:bCs/>
        </w:rPr>
      </w:pPr>
    </w:p>
    <w:p w14:paraId="17B51243" w14:textId="156EEE99" w:rsidR="00363E6C" w:rsidRDefault="00363E6C" w:rsidP="0063302D">
      <w:pPr>
        <w:keepNext/>
        <w:keepLines/>
        <w:numPr>
          <w:ilvl w:val="0"/>
          <w:numId w:val="2"/>
        </w:numPr>
        <w:jc w:val="both"/>
        <w:rPr>
          <w:rFonts w:ascii="Tahoma" w:hAnsi="Tahoma" w:cs="Tahoma"/>
          <w:b/>
          <w:sz w:val="24"/>
        </w:rPr>
      </w:pPr>
      <w:r w:rsidRPr="00C8579C">
        <w:rPr>
          <w:rFonts w:ascii="Tahoma" w:hAnsi="Tahoma" w:cs="Tahoma"/>
          <w:b/>
          <w:sz w:val="24"/>
        </w:rPr>
        <w:t>ROK ZA PREDLOŽITEV PONUDB IN ODPIRANJE PONUDB, NAVODILA PONUDNIKOM ZA IZDELAVO PONUDBE, NAČIN ZA PREDLOŽITEV PONUDB in VSEBINA PONUDB</w:t>
      </w:r>
    </w:p>
    <w:p w14:paraId="5BC41123" w14:textId="77777777" w:rsidR="00F03EDC" w:rsidRPr="00C8579C" w:rsidRDefault="00F03EDC" w:rsidP="008E7B84">
      <w:pPr>
        <w:keepNext/>
        <w:keepLines/>
        <w:ind w:left="360"/>
        <w:jc w:val="both"/>
        <w:rPr>
          <w:rFonts w:ascii="Tahoma" w:hAnsi="Tahoma" w:cs="Tahoma"/>
          <w:b/>
          <w:sz w:val="24"/>
        </w:rPr>
      </w:pPr>
    </w:p>
    <w:p w14:paraId="0EF72BD0" w14:textId="77777777" w:rsidR="00363E6C" w:rsidRPr="00C8579C" w:rsidRDefault="00363E6C" w:rsidP="0063302D">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14:paraId="3B58818F" w14:textId="77777777" w:rsidR="00363E6C" w:rsidRPr="00C8579C" w:rsidRDefault="00363E6C" w:rsidP="0063302D">
      <w:pPr>
        <w:keepNext/>
        <w:keepLines/>
        <w:jc w:val="both"/>
        <w:rPr>
          <w:rFonts w:ascii="Tahoma" w:hAnsi="Tahoma" w:cs="Tahoma"/>
        </w:rPr>
      </w:pPr>
    </w:p>
    <w:p w14:paraId="4D6F313A" w14:textId="17C2EB73" w:rsidR="00363E6C" w:rsidRPr="00C8579C" w:rsidRDefault="00363E6C" w:rsidP="0063302D">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2" w:history="1">
        <w:r w:rsidRPr="00C8579C">
          <w:rPr>
            <w:rStyle w:val="Hiperpovezava"/>
            <w:rFonts w:ascii="Tahoma" w:hAnsi="Tahoma" w:cs="Tahoma"/>
            <w:lang w:val="sl-SI"/>
          </w:rPr>
          <w:t>https://ejn.gov.si/eJN2</w:t>
        </w:r>
      </w:hyperlink>
      <w:r w:rsidRPr="00C8579C">
        <w:rPr>
          <w:rFonts w:ascii="Tahoma" w:hAnsi="Tahoma" w:cs="Tahoma"/>
          <w:lang w:val="sl-SI"/>
        </w:rPr>
        <w:t xml:space="preserve"> </w:t>
      </w:r>
      <w:r w:rsidRPr="00C8579C">
        <w:rPr>
          <w:rFonts w:ascii="Tahoma" w:hAnsi="Tahoma" w:cs="Tahoma"/>
          <w:b/>
          <w:lang w:val="sl-SI"/>
        </w:rPr>
        <w:t>najkasneje do</w:t>
      </w:r>
      <w:r w:rsidRPr="00C8579C">
        <w:rPr>
          <w:rFonts w:ascii="Tahoma" w:hAnsi="Tahoma" w:cs="Tahoma"/>
          <w:lang w:val="sl-SI"/>
        </w:rPr>
        <w:t xml:space="preserve"> </w:t>
      </w:r>
      <w:r w:rsidR="00741B4B" w:rsidRPr="00741B4B">
        <w:rPr>
          <w:rFonts w:ascii="Tahoma" w:hAnsi="Tahoma" w:cs="Tahoma"/>
          <w:b/>
          <w:lang w:val="sl-SI"/>
        </w:rPr>
        <w:t>30</w:t>
      </w:r>
      <w:r w:rsidRPr="00741B4B">
        <w:rPr>
          <w:rFonts w:ascii="Tahoma" w:hAnsi="Tahoma" w:cs="Tahoma"/>
          <w:b/>
          <w:lang w:val="sl-SI"/>
        </w:rPr>
        <w:t xml:space="preserve">. </w:t>
      </w:r>
      <w:r w:rsidR="00741B4B" w:rsidRPr="00741B4B">
        <w:rPr>
          <w:rFonts w:ascii="Tahoma" w:hAnsi="Tahoma" w:cs="Tahoma"/>
          <w:b/>
          <w:lang w:val="sl-SI"/>
        </w:rPr>
        <w:t>4</w:t>
      </w:r>
      <w:r w:rsidRPr="00741B4B">
        <w:rPr>
          <w:rFonts w:ascii="Tahoma" w:hAnsi="Tahoma" w:cs="Tahoma"/>
          <w:b/>
          <w:lang w:val="sl-SI"/>
        </w:rPr>
        <w:t xml:space="preserve">. </w:t>
      </w:r>
      <w:r w:rsidR="008E4C57">
        <w:rPr>
          <w:rFonts w:ascii="Tahoma" w:hAnsi="Tahoma" w:cs="Tahoma"/>
          <w:b/>
          <w:lang w:val="sl-SI"/>
        </w:rPr>
        <w:t>2024</w:t>
      </w:r>
      <w:r w:rsidR="008E4C57" w:rsidRPr="00C8579C">
        <w:rPr>
          <w:rFonts w:ascii="Tahoma" w:hAnsi="Tahoma" w:cs="Tahoma"/>
          <w:b/>
          <w:i/>
          <w:lang w:val="sl-SI"/>
        </w:rPr>
        <w:t xml:space="preserve"> </w:t>
      </w:r>
      <w:r w:rsidRPr="00C8579C">
        <w:rPr>
          <w:rFonts w:ascii="Tahoma" w:hAnsi="Tahoma" w:cs="Tahoma"/>
          <w:b/>
          <w:lang w:val="sl-SI"/>
        </w:rPr>
        <w:t>do 10.00</w:t>
      </w:r>
      <w:r w:rsidRPr="00C8579C">
        <w:rPr>
          <w:rFonts w:ascii="Tahoma" w:hAnsi="Tahoma" w:cs="Tahoma"/>
          <w:lang w:val="sl-SI"/>
        </w:rPr>
        <w:t xml:space="preserve"> </w:t>
      </w:r>
      <w:r w:rsidRPr="00C8579C">
        <w:rPr>
          <w:rFonts w:ascii="Tahoma" w:hAnsi="Tahoma" w:cs="Tahoma"/>
          <w:b/>
          <w:lang w:val="sl-SI"/>
        </w:rPr>
        <w:t>ure</w:t>
      </w:r>
      <w:r w:rsidRPr="00C8579C">
        <w:rPr>
          <w:rFonts w:ascii="Tahoma" w:hAnsi="Tahoma" w:cs="Tahoma"/>
          <w:lang w:val="sl-SI"/>
        </w:rPr>
        <w:t>. Za oddano ponudbo se šteje ponudba, ki je v informacijskem sistemu e-JN označena s statusom »ODDANO«. Ponudnik nosi vse stroške priprave in predložitve ponudbe.</w:t>
      </w:r>
    </w:p>
    <w:p w14:paraId="3DC05596" w14:textId="77777777" w:rsidR="00363E6C" w:rsidRPr="00C8579C" w:rsidRDefault="00363E6C" w:rsidP="0063302D">
      <w:pPr>
        <w:keepNext/>
        <w:keepLines/>
        <w:jc w:val="both"/>
        <w:rPr>
          <w:rFonts w:ascii="Tahoma" w:hAnsi="Tahoma" w:cs="Tahoma"/>
          <w:b/>
        </w:rPr>
      </w:pPr>
    </w:p>
    <w:p w14:paraId="16A03B54" w14:textId="77777777" w:rsidR="00363E6C" w:rsidRPr="00C8579C" w:rsidRDefault="00363E6C" w:rsidP="0063302D">
      <w:pPr>
        <w:pStyle w:val="Telobesedila3"/>
        <w:keepNext/>
        <w:keepLines/>
        <w:rPr>
          <w:rFonts w:ascii="Tahoma" w:hAnsi="Tahoma" w:cs="Tahoma"/>
          <w:lang w:val="sl-SI"/>
        </w:rPr>
      </w:pPr>
      <w:r w:rsidRPr="00C8579C">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C10C535" w14:textId="77777777" w:rsidR="00363E6C" w:rsidRPr="00C8579C" w:rsidRDefault="00363E6C" w:rsidP="0063302D">
      <w:pPr>
        <w:pStyle w:val="Telobesedila3"/>
        <w:keepNext/>
        <w:keepLines/>
        <w:rPr>
          <w:rFonts w:ascii="Tahoma" w:hAnsi="Tahoma" w:cs="Tahoma"/>
          <w:lang w:val="sl-SI"/>
        </w:rPr>
      </w:pPr>
    </w:p>
    <w:p w14:paraId="4A6A44DD" w14:textId="77777777" w:rsidR="00363E6C" w:rsidRPr="00C8579C" w:rsidRDefault="00363E6C" w:rsidP="0063302D">
      <w:pPr>
        <w:pStyle w:val="Telobesedila3"/>
        <w:keepNext/>
        <w:keepLines/>
        <w:rPr>
          <w:rFonts w:ascii="Tahoma" w:hAnsi="Tahoma" w:cs="Tahoma"/>
          <w:lang w:val="sl-SI"/>
        </w:rPr>
      </w:pPr>
      <w:r w:rsidRPr="00C8579C">
        <w:rPr>
          <w:rFonts w:ascii="Tahoma" w:hAnsi="Tahoma" w:cs="Tahoma"/>
          <w:lang w:val="sl-SI"/>
        </w:rPr>
        <w:t>Po preteku roka za predložitev ponudb ponudbe ne bo več mogoče oddati.</w:t>
      </w:r>
    </w:p>
    <w:p w14:paraId="69E0BE7B" w14:textId="77777777" w:rsidR="00363E6C" w:rsidRPr="00C8579C" w:rsidRDefault="00363E6C" w:rsidP="0063302D">
      <w:pPr>
        <w:pStyle w:val="Telobesedila3"/>
        <w:keepNext/>
        <w:keepLines/>
        <w:rPr>
          <w:rFonts w:ascii="Tahoma" w:hAnsi="Tahoma" w:cs="Tahoma"/>
          <w:lang w:val="sl-SI"/>
        </w:rPr>
      </w:pPr>
    </w:p>
    <w:p w14:paraId="6DF8599C" w14:textId="77777777" w:rsidR="00363E6C" w:rsidRPr="00C8579C" w:rsidRDefault="00363E6C" w:rsidP="0063302D">
      <w:pPr>
        <w:pStyle w:val="Telobesedila3"/>
        <w:keepNext/>
        <w:keepLines/>
        <w:rPr>
          <w:rFonts w:ascii="Tahoma" w:hAnsi="Tahoma" w:cs="Tahoma"/>
          <w:i/>
          <w:lang w:val="sl-SI"/>
        </w:rPr>
      </w:pPr>
      <w:r w:rsidRPr="00C8579C">
        <w:rPr>
          <w:rFonts w:ascii="Tahoma" w:hAnsi="Tahoma" w:cs="Tahoma"/>
          <w:lang w:val="sl-SI"/>
        </w:rPr>
        <w:t xml:space="preserve">Dostop do povezave za oddajo elektronske ponudbe v tem postopku javnega naročila je ponudnikom na voljo </w:t>
      </w:r>
      <w:r w:rsidRPr="00C8579C">
        <w:rPr>
          <w:rFonts w:ascii="Tahoma" w:hAnsi="Tahoma" w:cs="Tahoma"/>
          <w:u w:val="single"/>
          <w:lang w:val="sl-SI"/>
        </w:rPr>
        <w:t xml:space="preserve">v predmetnem Obvestilu o javnem naročilu Portala JN </w:t>
      </w:r>
      <w:r w:rsidRPr="00C8579C">
        <w:rPr>
          <w:rFonts w:ascii="Tahoma" w:hAnsi="Tahoma" w:cs="Tahoma"/>
          <w:b/>
          <w:u w:val="single"/>
          <w:lang w:val="sl-SI"/>
        </w:rPr>
        <w:t>v razdelku »1.3 Sporočanje«</w:t>
      </w:r>
      <w:r w:rsidRPr="00C8579C">
        <w:rPr>
          <w:rFonts w:ascii="Tahoma" w:hAnsi="Tahoma" w:cs="Tahoma"/>
          <w:lang w:val="sl-SI"/>
        </w:rPr>
        <w:t xml:space="preserve">. </w:t>
      </w:r>
    </w:p>
    <w:p w14:paraId="6B92A935" w14:textId="77777777" w:rsidR="00363E6C" w:rsidRPr="00C8579C" w:rsidRDefault="00363E6C" w:rsidP="0063302D">
      <w:pPr>
        <w:keepNext/>
        <w:keepLines/>
        <w:jc w:val="both"/>
        <w:rPr>
          <w:rFonts w:ascii="Tahoma" w:hAnsi="Tahoma" w:cs="Tahoma"/>
          <w:b/>
        </w:rPr>
      </w:pPr>
    </w:p>
    <w:p w14:paraId="03E263C7" w14:textId="0F45D4CE" w:rsidR="00F03EDC" w:rsidRPr="00BE5AAD" w:rsidRDefault="00F03EDC" w:rsidP="00F03EDC">
      <w:pPr>
        <w:keepNext/>
        <w:keepLines/>
        <w:jc w:val="both"/>
        <w:rPr>
          <w:rFonts w:ascii="Tahoma" w:hAnsi="Tahoma" w:cs="Tahoma"/>
        </w:rPr>
      </w:pPr>
      <w:r w:rsidRPr="00BE5AAD">
        <w:rPr>
          <w:rFonts w:ascii="Tahoma" w:hAnsi="Tahoma" w:cs="Tahoma"/>
        </w:rPr>
        <w:t xml:space="preserve">Odpiranje ponudb bo potekalo avtomatično v informacijskem sistemu e-JN dne </w:t>
      </w:r>
      <w:r w:rsidR="00741B4B">
        <w:rPr>
          <w:rFonts w:ascii="Tahoma" w:hAnsi="Tahoma" w:cs="Tahoma"/>
          <w:b/>
        </w:rPr>
        <w:t>30</w:t>
      </w:r>
      <w:r w:rsidRPr="00BE5AAD">
        <w:rPr>
          <w:rFonts w:ascii="Tahoma" w:hAnsi="Tahoma" w:cs="Tahoma"/>
          <w:b/>
        </w:rPr>
        <w:t xml:space="preserve">. </w:t>
      </w:r>
      <w:r w:rsidR="00741B4B">
        <w:rPr>
          <w:rFonts w:ascii="Tahoma" w:hAnsi="Tahoma" w:cs="Tahoma"/>
          <w:b/>
        </w:rPr>
        <w:t>4</w:t>
      </w:r>
      <w:r w:rsidRPr="00BE5AAD">
        <w:rPr>
          <w:rFonts w:ascii="Tahoma" w:hAnsi="Tahoma" w:cs="Tahoma"/>
          <w:b/>
        </w:rPr>
        <w:t>. 202</w:t>
      </w:r>
      <w:r>
        <w:rPr>
          <w:rFonts w:ascii="Tahoma" w:hAnsi="Tahoma" w:cs="Tahoma"/>
          <w:b/>
        </w:rPr>
        <w:t>4</w:t>
      </w:r>
      <w:r w:rsidRPr="00BE5AAD">
        <w:rPr>
          <w:rFonts w:ascii="Tahoma" w:hAnsi="Tahoma" w:cs="Tahoma"/>
          <w:b/>
          <w:i/>
        </w:rPr>
        <w:t xml:space="preserve"> </w:t>
      </w:r>
      <w:r w:rsidRPr="00BE5AAD">
        <w:rPr>
          <w:rFonts w:ascii="Tahoma" w:hAnsi="Tahoma" w:cs="Tahoma"/>
        </w:rPr>
        <w:t xml:space="preserve">in se bo začelo </w:t>
      </w:r>
      <w:r w:rsidRPr="00BE5AAD">
        <w:rPr>
          <w:rFonts w:ascii="Tahoma" w:hAnsi="Tahoma" w:cs="Tahoma"/>
          <w:b/>
        </w:rPr>
        <w:t>ob 12.00 uri</w:t>
      </w:r>
      <w:r w:rsidRPr="00BE5AAD">
        <w:rPr>
          <w:rFonts w:ascii="Tahoma" w:hAnsi="Tahoma" w:cs="Tahoma"/>
        </w:rPr>
        <w:t xml:space="preserve"> na spletnem naslovu </w:t>
      </w:r>
      <w:hyperlink r:id="rId13" w:history="1">
        <w:r w:rsidRPr="00BE5AAD">
          <w:rPr>
            <w:rFonts w:ascii="Arial" w:eastAsia="Calibri" w:hAnsi="Arial" w:cs="Arial"/>
            <w:color w:val="0000FF"/>
            <w:u w:val="single"/>
          </w:rPr>
          <w:t>https://ejn.gov.si</w:t>
        </w:r>
      </w:hyperlink>
      <w:r w:rsidRPr="00BE5AAD">
        <w:rPr>
          <w:rFonts w:ascii="Tahoma" w:hAnsi="Tahoma" w:cs="Tahoma"/>
        </w:rPr>
        <w:t xml:space="preserve">. </w:t>
      </w:r>
    </w:p>
    <w:p w14:paraId="1F1A83D0" w14:textId="77777777" w:rsidR="00F03EDC" w:rsidRPr="00BE5AAD" w:rsidRDefault="00F03EDC" w:rsidP="00F03EDC">
      <w:pPr>
        <w:keepNext/>
        <w:keepLines/>
        <w:jc w:val="both"/>
        <w:rPr>
          <w:rFonts w:ascii="Tahoma" w:hAnsi="Tahoma" w:cs="Tahoma"/>
        </w:rPr>
      </w:pPr>
    </w:p>
    <w:p w14:paraId="573F9715" w14:textId="77777777" w:rsidR="00F03EDC" w:rsidRPr="00BE5AAD" w:rsidRDefault="00F03EDC" w:rsidP="00F03EDC">
      <w:pPr>
        <w:keepNext/>
        <w:keepLines/>
        <w:jc w:val="both"/>
        <w:rPr>
          <w:rFonts w:ascii="Tahoma" w:hAnsi="Tahoma" w:cs="Tahoma"/>
        </w:rPr>
      </w:pPr>
      <w:r w:rsidRPr="00BE5AAD">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3AFBA761" w14:textId="77777777" w:rsidR="00056E74" w:rsidRPr="00C8579C" w:rsidRDefault="00056E74" w:rsidP="0063302D">
      <w:pPr>
        <w:keepNext/>
        <w:keepLines/>
        <w:jc w:val="both"/>
        <w:rPr>
          <w:rFonts w:ascii="Tahoma" w:hAnsi="Tahoma" w:cs="Tahoma"/>
        </w:rPr>
      </w:pPr>
    </w:p>
    <w:p w14:paraId="63511305" w14:textId="77777777" w:rsidR="00363E6C" w:rsidRPr="00C8579C" w:rsidRDefault="00363E6C" w:rsidP="0063302D">
      <w:pPr>
        <w:keepNext/>
        <w:keepLines/>
        <w:numPr>
          <w:ilvl w:val="1"/>
          <w:numId w:val="2"/>
        </w:numPr>
        <w:jc w:val="both"/>
        <w:rPr>
          <w:rFonts w:ascii="Tahoma" w:hAnsi="Tahoma" w:cs="Tahoma"/>
          <w:b/>
        </w:rPr>
      </w:pPr>
      <w:r w:rsidRPr="00C8579C">
        <w:rPr>
          <w:rFonts w:ascii="Tahoma" w:hAnsi="Tahoma" w:cs="Tahoma"/>
          <w:b/>
        </w:rPr>
        <w:t>Način in navodila za predložitev ponudb</w:t>
      </w:r>
    </w:p>
    <w:p w14:paraId="38539E67" w14:textId="77777777" w:rsidR="00363E6C" w:rsidRPr="00C8579C" w:rsidRDefault="00363E6C" w:rsidP="0063302D">
      <w:pPr>
        <w:keepNext/>
        <w:keepLines/>
        <w:jc w:val="both"/>
        <w:rPr>
          <w:rFonts w:ascii="Tahoma" w:hAnsi="Tahoma" w:cs="Tahoma"/>
          <w:b/>
        </w:rPr>
      </w:pPr>
    </w:p>
    <w:p w14:paraId="189DC418" w14:textId="77777777" w:rsidR="00F03EDC" w:rsidRPr="00285804" w:rsidRDefault="00F03EDC" w:rsidP="00F03EDC">
      <w:pPr>
        <w:keepNext/>
        <w:keepLines/>
        <w:numPr>
          <w:ilvl w:val="2"/>
          <w:numId w:val="2"/>
        </w:numPr>
        <w:spacing w:line="276" w:lineRule="auto"/>
        <w:jc w:val="both"/>
        <w:rPr>
          <w:rFonts w:ascii="Tahoma" w:hAnsi="Tahoma" w:cs="Tahoma"/>
          <w:b/>
          <w:bCs/>
        </w:rPr>
      </w:pPr>
      <w:r w:rsidRPr="00285804">
        <w:rPr>
          <w:rFonts w:ascii="Tahoma" w:hAnsi="Tahoma" w:cs="Tahoma"/>
          <w:b/>
          <w:bCs/>
        </w:rPr>
        <w:t xml:space="preserve">Splošno </w:t>
      </w:r>
    </w:p>
    <w:p w14:paraId="77787999" w14:textId="77777777" w:rsidR="00F03EDC" w:rsidRPr="00285804" w:rsidRDefault="00F03EDC" w:rsidP="00F03EDC">
      <w:pPr>
        <w:keepNext/>
        <w:keepLines/>
        <w:jc w:val="both"/>
        <w:rPr>
          <w:rFonts w:ascii="Tahoma" w:hAnsi="Tahoma" w:cs="Tahoma"/>
        </w:rPr>
      </w:pPr>
    </w:p>
    <w:p w14:paraId="63DDDB37" w14:textId="77777777" w:rsidR="00F03EDC" w:rsidRPr="00BE5AAD" w:rsidRDefault="00F03EDC" w:rsidP="00F03EDC">
      <w:pPr>
        <w:pStyle w:val="Telobesedila3"/>
        <w:keepNext/>
        <w:keepLines/>
        <w:rPr>
          <w:rFonts w:ascii="Tahoma" w:hAnsi="Tahoma" w:cs="Tahoma"/>
        </w:rPr>
      </w:pPr>
      <w:r w:rsidRPr="00285804">
        <w:rPr>
          <w:rFonts w:ascii="Tahoma" w:hAnsi="Tahoma" w:cs="Tahoma"/>
        </w:rPr>
        <w:t xml:space="preserve">Ponudnik </w:t>
      </w:r>
      <w:r w:rsidRPr="00285804">
        <w:rPr>
          <w:rFonts w:ascii="Tahoma" w:hAnsi="Tahoma" w:cs="Tahoma"/>
          <w:b/>
          <w:u w:val="single"/>
        </w:rPr>
        <w:t>mora</w:t>
      </w:r>
      <w:r w:rsidRPr="00285804">
        <w:rPr>
          <w:rFonts w:ascii="Tahoma" w:hAnsi="Tahoma" w:cs="Tahoma"/>
        </w:rPr>
        <w:t xml:space="preserve"> ponudbo </w:t>
      </w:r>
      <w:r w:rsidRPr="00285804">
        <w:rPr>
          <w:rFonts w:ascii="Tahoma" w:hAnsi="Tahoma" w:cs="Tahoma"/>
          <w:b/>
        </w:rPr>
        <w:t>predložiti v informacijski sistem e-JN</w:t>
      </w:r>
      <w:r w:rsidRPr="00285804">
        <w:rPr>
          <w:rFonts w:ascii="Tahoma" w:hAnsi="Tahoma" w:cs="Tahoma"/>
        </w:rPr>
        <w:t xml:space="preserve"> (v nadaljevanju sistem e-JN) </w:t>
      </w:r>
      <w:r w:rsidRPr="00285804">
        <w:rPr>
          <w:rFonts w:ascii="Tahoma" w:hAnsi="Tahoma" w:cs="Tahoma"/>
          <w:u w:val="single"/>
        </w:rPr>
        <w:t>na spletnem naslovu</w:t>
      </w:r>
      <w:r w:rsidRPr="00285804">
        <w:rPr>
          <w:rFonts w:ascii="Tahoma" w:hAnsi="Tahoma" w:cs="Tahoma"/>
        </w:rPr>
        <w:t xml:space="preserve"> </w:t>
      </w:r>
      <w:hyperlink r:id="rId14" w:history="1">
        <w:r w:rsidRPr="00BE5AAD">
          <w:rPr>
            <w:rFonts w:ascii="Tahoma" w:hAnsi="Tahoma" w:cs="Tahoma"/>
            <w:color w:val="0000FF"/>
            <w:u w:val="single"/>
          </w:rPr>
          <w:t>https://ejn.gov.si</w:t>
        </w:r>
      </w:hyperlink>
      <w:r w:rsidRPr="00BE5AAD">
        <w:rPr>
          <w:rFonts w:ascii="Tahoma" w:hAnsi="Tahoma" w:cs="Tahoma"/>
        </w:rPr>
        <w:t xml:space="preserve">, v skladu s točko 3 dokumenta Navodila za uporabo informacijskega sistema e-JN: PONUDNIKI, ki je del te razpisne dokumentacije in objavljen na spletnem naslovu </w:t>
      </w:r>
      <w:hyperlink r:id="rId15" w:history="1">
        <w:r w:rsidRPr="00BE5AAD">
          <w:rPr>
            <w:rFonts w:ascii="Tahoma" w:hAnsi="Tahoma" w:cs="Tahoma"/>
            <w:color w:val="0000FF"/>
            <w:u w:val="single"/>
          </w:rPr>
          <w:t>https://ejn.gov.si</w:t>
        </w:r>
      </w:hyperlink>
      <w:r w:rsidRPr="00BE5AAD">
        <w:rPr>
          <w:rFonts w:ascii="Tahoma" w:hAnsi="Tahoma" w:cs="Tahoma"/>
        </w:rPr>
        <w:t>.</w:t>
      </w:r>
    </w:p>
    <w:p w14:paraId="512FB7E7" w14:textId="77777777" w:rsidR="00F03EDC" w:rsidRPr="00BE5AAD" w:rsidRDefault="00F03EDC" w:rsidP="00F03EDC">
      <w:pPr>
        <w:keepNext/>
        <w:keepLines/>
        <w:tabs>
          <w:tab w:val="left" w:pos="142"/>
        </w:tabs>
        <w:jc w:val="both"/>
        <w:rPr>
          <w:rFonts w:ascii="Tahoma" w:hAnsi="Tahoma" w:cs="Tahoma"/>
          <w:lang w:val="x-none"/>
        </w:rPr>
      </w:pPr>
    </w:p>
    <w:p w14:paraId="2EAEFA7A" w14:textId="77777777" w:rsidR="00F03EDC" w:rsidRPr="00BE5AAD" w:rsidRDefault="00F03EDC" w:rsidP="00F03EDC">
      <w:pPr>
        <w:keepNext/>
        <w:keepLines/>
        <w:tabs>
          <w:tab w:val="left" w:pos="142"/>
        </w:tabs>
        <w:jc w:val="both"/>
        <w:rPr>
          <w:rFonts w:ascii="Tahoma" w:hAnsi="Tahoma" w:cs="Tahoma"/>
          <w:lang w:val="x-none"/>
        </w:rPr>
      </w:pPr>
      <w:r w:rsidRPr="00BE5AAD">
        <w:rPr>
          <w:rFonts w:ascii="Tahoma" w:hAnsi="Tahoma" w:cs="Tahoma"/>
          <w:lang w:val="x-none"/>
        </w:rPr>
        <w:t xml:space="preserve">Ponudnik se mora pred oddajo ponudbe registrirati na spletnem naslovu </w:t>
      </w:r>
      <w:hyperlink r:id="rId16" w:history="1">
        <w:r w:rsidRPr="00BE5AAD">
          <w:rPr>
            <w:rFonts w:ascii="Tahoma" w:hAnsi="Tahoma" w:cs="Tahoma"/>
            <w:color w:val="0000FF"/>
            <w:u w:val="single"/>
            <w:lang w:val="x-none"/>
          </w:rPr>
          <w:t>https://ejn.gov.si</w:t>
        </w:r>
      </w:hyperlink>
      <w:r w:rsidRPr="00BE5AAD">
        <w:rPr>
          <w:rFonts w:ascii="Tahoma" w:hAnsi="Tahoma" w:cs="Tahoma"/>
          <w:lang w:val="x-none"/>
        </w:rPr>
        <w:t>, v skladu z Navodili za uporabo informacijskega sistema e-JN. Če je ponudnik že registriran v sistem e-JN, se v aplikacijo prijavi na istem naslovu.</w:t>
      </w:r>
    </w:p>
    <w:p w14:paraId="09CBE0D5" w14:textId="77777777" w:rsidR="00F03EDC" w:rsidRPr="00BE5AAD" w:rsidRDefault="00F03EDC" w:rsidP="00F03EDC">
      <w:pPr>
        <w:keepNext/>
        <w:keepLines/>
        <w:tabs>
          <w:tab w:val="left" w:pos="142"/>
        </w:tabs>
        <w:jc w:val="both"/>
        <w:rPr>
          <w:rFonts w:ascii="Tahoma" w:hAnsi="Tahoma" w:cs="Tahoma"/>
          <w:lang w:val="x-none"/>
        </w:rPr>
      </w:pPr>
    </w:p>
    <w:p w14:paraId="6D7CFBEE" w14:textId="77777777" w:rsidR="00F03EDC" w:rsidRPr="00BE5AAD" w:rsidRDefault="00F03EDC" w:rsidP="00F03EDC">
      <w:pPr>
        <w:keepNext/>
        <w:keepLines/>
        <w:tabs>
          <w:tab w:val="left" w:pos="142"/>
        </w:tabs>
        <w:jc w:val="both"/>
        <w:rPr>
          <w:rFonts w:ascii="Tahoma" w:hAnsi="Tahoma" w:cs="Tahoma"/>
          <w:lang w:val="x-none"/>
        </w:rPr>
      </w:pPr>
      <w:r w:rsidRPr="00BE5AAD">
        <w:rPr>
          <w:rFonts w:ascii="Tahoma" w:hAnsi="Tahoma" w:cs="Tahoma"/>
          <w:lang w:val="x-none"/>
        </w:rPr>
        <w:lastRenderedPageBreak/>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BE5AAD">
        <w:rPr>
          <w:rFonts w:ascii="Tahoma" w:hAnsi="Tahoma" w:cs="Tahoma"/>
        </w:rPr>
        <w:t xml:space="preserve"> (Ur. l. RS, št. 97/07 – uradno prečiščeno besedilo, 64/16 – odl. US in 20/18 – OROZ631)</w:t>
      </w:r>
      <w:r w:rsidRPr="00BE5AAD">
        <w:rPr>
          <w:rFonts w:ascii="Tahoma" w:hAnsi="Tahoma" w:cs="Tahoma"/>
          <w:lang w:val="x-none"/>
        </w:rPr>
        <w:t>). Z oddajo ponudbe je le-ta zavezujoča za čas, naveden v ponudbi, razen če jo uporabnik ponudnika umakne ali spremeni pred potekom roka za oddajo ponudb.</w:t>
      </w:r>
    </w:p>
    <w:p w14:paraId="6ED9CE46" w14:textId="77777777" w:rsidR="00F03EDC" w:rsidRPr="00285804" w:rsidRDefault="00F03EDC" w:rsidP="00F03EDC">
      <w:pPr>
        <w:keepNext/>
        <w:keepLines/>
        <w:jc w:val="both"/>
        <w:rPr>
          <w:rFonts w:ascii="Tahoma" w:hAnsi="Tahoma" w:cs="Tahoma"/>
        </w:rPr>
      </w:pPr>
    </w:p>
    <w:p w14:paraId="34CB342A" w14:textId="77777777" w:rsidR="00F03EDC" w:rsidRPr="00285804" w:rsidRDefault="00F03EDC" w:rsidP="00F03EDC">
      <w:pPr>
        <w:keepNext/>
        <w:keepLines/>
        <w:numPr>
          <w:ilvl w:val="2"/>
          <w:numId w:val="2"/>
        </w:numPr>
        <w:spacing w:line="276" w:lineRule="auto"/>
        <w:jc w:val="both"/>
        <w:rPr>
          <w:rFonts w:ascii="Tahoma" w:hAnsi="Tahoma" w:cs="Tahoma"/>
          <w:b/>
          <w:bCs/>
        </w:rPr>
      </w:pPr>
      <w:r w:rsidRPr="00285804">
        <w:rPr>
          <w:rFonts w:ascii="Tahoma" w:hAnsi="Tahoma" w:cs="Tahoma"/>
          <w:b/>
          <w:bCs/>
        </w:rPr>
        <w:t>Format ponudbe</w:t>
      </w:r>
    </w:p>
    <w:p w14:paraId="729CF5EA" w14:textId="77777777" w:rsidR="00F03EDC" w:rsidRPr="00285804" w:rsidRDefault="00F03EDC" w:rsidP="00F03EDC">
      <w:pPr>
        <w:keepNext/>
        <w:keepLines/>
        <w:jc w:val="both"/>
        <w:rPr>
          <w:rFonts w:ascii="Tahoma" w:hAnsi="Tahoma" w:cs="Tahoma"/>
        </w:rPr>
      </w:pPr>
    </w:p>
    <w:p w14:paraId="0A92F6DD" w14:textId="77777777" w:rsidR="00F03EDC" w:rsidRPr="00285804" w:rsidRDefault="00F03EDC" w:rsidP="00F03EDC">
      <w:pPr>
        <w:keepNext/>
        <w:keepLines/>
        <w:jc w:val="both"/>
        <w:rPr>
          <w:rFonts w:ascii="Tahoma" w:hAnsi="Tahoma" w:cs="Tahoma"/>
        </w:rPr>
      </w:pPr>
      <w:r w:rsidRPr="00285804">
        <w:rPr>
          <w:rFonts w:ascii="Tahoma" w:hAnsi="Tahoma" w:cs="Tahoma"/>
          <w:u w:val="single"/>
        </w:rPr>
        <w:t xml:space="preserve">Ponudba </w:t>
      </w:r>
      <w:r w:rsidRPr="00285804">
        <w:rPr>
          <w:rFonts w:ascii="Tahoma" w:hAnsi="Tahoma" w:cs="Tahoma"/>
          <w:b/>
          <w:u w:val="single"/>
        </w:rPr>
        <w:t>mora</w:t>
      </w:r>
      <w:r w:rsidRPr="00285804">
        <w:rPr>
          <w:rFonts w:ascii="Tahoma" w:hAnsi="Tahoma" w:cs="Tahoma"/>
          <w:u w:val="single"/>
        </w:rPr>
        <w:t xml:space="preserve"> </w:t>
      </w:r>
      <w:r w:rsidRPr="00285804">
        <w:rPr>
          <w:rFonts w:ascii="Tahoma" w:hAnsi="Tahoma" w:cs="Tahoma"/>
          <w:b/>
          <w:u w:val="single"/>
        </w:rPr>
        <w:t>biti priložena v "pdf" formatu/zapisu/datoteki</w:t>
      </w:r>
      <w:r w:rsidRPr="00285804">
        <w:rPr>
          <w:rFonts w:ascii="Tahoma" w:hAnsi="Tahoma" w:cs="Tahoma"/>
        </w:rPr>
        <w:t xml:space="preserve"> (sken celotne ponudbe z izpolnjenimi in podpisanimi ponudbenimi listinami – žig oz. žigosanje ni potrebno). Ponudnik lahko fizični podpis nadomesti z elektronskim podpisom, v kolikor e-JN to dopušča in ni drugače določeno z razpisno dokumentacijo. Ponudniki so obvezani priložiti vse priloge, razen če v posamezni prilogi ni drugače navedeno.</w:t>
      </w:r>
    </w:p>
    <w:p w14:paraId="431542A5" w14:textId="77777777" w:rsidR="00F03EDC" w:rsidRDefault="00F03EDC" w:rsidP="00F03EDC">
      <w:pPr>
        <w:keepNext/>
        <w:keepLines/>
        <w:jc w:val="both"/>
        <w:rPr>
          <w:rFonts w:ascii="Tahoma" w:hAnsi="Tahoma" w:cs="Tahoma"/>
        </w:rPr>
      </w:pPr>
    </w:p>
    <w:p w14:paraId="21AA7CEC" w14:textId="77777777" w:rsidR="00F03EDC" w:rsidRPr="00C8579C" w:rsidRDefault="00F03EDC" w:rsidP="00F03EDC">
      <w:pPr>
        <w:keepNext/>
        <w:keepLines/>
        <w:numPr>
          <w:ilvl w:val="1"/>
          <w:numId w:val="2"/>
        </w:numPr>
        <w:jc w:val="both"/>
        <w:rPr>
          <w:rFonts w:ascii="Tahoma" w:hAnsi="Tahoma" w:cs="Tahoma"/>
          <w:b/>
        </w:rPr>
      </w:pPr>
      <w:r w:rsidRPr="00C8579C">
        <w:rPr>
          <w:rFonts w:ascii="Tahoma" w:hAnsi="Tahoma" w:cs="Tahoma"/>
          <w:b/>
        </w:rPr>
        <w:t>Izdelava ponudbe</w:t>
      </w:r>
    </w:p>
    <w:p w14:paraId="2487406E" w14:textId="77777777" w:rsidR="00F03EDC" w:rsidRPr="00C8579C" w:rsidRDefault="00F03EDC" w:rsidP="00F03EDC">
      <w:pPr>
        <w:keepNext/>
        <w:keepLines/>
        <w:jc w:val="both"/>
        <w:rPr>
          <w:rFonts w:ascii="Tahoma" w:hAnsi="Tahoma" w:cs="Tahoma"/>
        </w:rPr>
      </w:pPr>
    </w:p>
    <w:p w14:paraId="73BF7581" w14:textId="77777777" w:rsidR="00F03EDC" w:rsidRPr="00C8579C" w:rsidRDefault="00F03EDC" w:rsidP="00F03EDC">
      <w:pPr>
        <w:keepNext/>
        <w:keepLines/>
        <w:jc w:val="both"/>
        <w:rPr>
          <w:rFonts w:ascii="Tahoma" w:hAnsi="Tahoma" w:cs="Tahoma"/>
        </w:rPr>
      </w:pPr>
      <w:r w:rsidRPr="00C8579C">
        <w:rPr>
          <w:rFonts w:ascii="Tahoma" w:hAnsi="Tahoma" w:cs="Tahoma"/>
        </w:rPr>
        <w:t>Ponudba naj bo izdelana tako, da vsebuje vse zahtevane dokumente in obrazce, navedene v tč. 6.4. razpisne dokumentacije.</w:t>
      </w:r>
    </w:p>
    <w:p w14:paraId="130BC2E3" w14:textId="77777777" w:rsidR="00F03EDC" w:rsidRPr="00C8579C" w:rsidRDefault="00F03EDC" w:rsidP="00F03EDC">
      <w:pPr>
        <w:keepNext/>
        <w:keepLines/>
        <w:jc w:val="both"/>
        <w:rPr>
          <w:rFonts w:ascii="Tahoma" w:hAnsi="Tahoma" w:cs="Tahoma"/>
          <w:b/>
        </w:rPr>
      </w:pPr>
    </w:p>
    <w:p w14:paraId="45403D08" w14:textId="77777777" w:rsidR="00F03EDC" w:rsidRPr="00C8579C" w:rsidRDefault="00F03EDC" w:rsidP="00F03EDC">
      <w:pPr>
        <w:keepNext/>
        <w:keepLines/>
        <w:jc w:val="both"/>
        <w:rPr>
          <w:rFonts w:ascii="Tahoma" w:hAnsi="Tahoma" w:cs="Tahoma"/>
        </w:rPr>
      </w:pPr>
      <w:r>
        <w:rPr>
          <w:rFonts w:ascii="Tahoma" w:hAnsi="Tahoma" w:cs="Tahoma"/>
        </w:rPr>
        <w:t>P</w:t>
      </w:r>
      <w:r w:rsidRPr="00C8579C">
        <w:rPr>
          <w:rFonts w:ascii="Tahoma" w:hAnsi="Tahoma" w:cs="Tahoma"/>
        </w:rPr>
        <w:t>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4C722915" w14:textId="77777777" w:rsidR="00F03EDC" w:rsidRPr="00C8579C" w:rsidRDefault="00F03EDC" w:rsidP="00F03EDC">
      <w:pPr>
        <w:keepNext/>
        <w:keepLines/>
        <w:jc w:val="both"/>
        <w:rPr>
          <w:rFonts w:ascii="Tahoma" w:hAnsi="Tahoma" w:cs="Tahoma"/>
        </w:rPr>
      </w:pPr>
    </w:p>
    <w:p w14:paraId="529EE7EA" w14:textId="77777777" w:rsidR="00F03EDC" w:rsidRDefault="00F03EDC" w:rsidP="00F03EDC">
      <w:pPr>
        <w:keepNext/>
        <w:keepLines/>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3533DB51" w14:textId="77777777" w:rsidR="00F03EDC" w:rsidRPr="00285804" w:rsidRDefault="00F03EDC" w:rsidP="00F03EDC">
      <w:pPr>
        <w:keepNext/>
        <w:keepLines/>
        <w:jc w:val="both"/>
        <w:rPr>
          <w:rFonts w:ascii="Tahoma" w:hAnsi="Tahoma" w:cs="Tahoma"/>
        </w:rPr>
      </w:pPr>
    </w:p>
    <w:p w14:paraId="21718E11" w14:textId="77777777" w:rsidR="00F03EDC" w:rsidRPr="00285804" w:rsidRDefault="00F03EDC" w:rsidP="00F03EDC">
      <w:pPr>
        <w:keepNext/>
        <w:keepLines/>
        <w:numPr>
          <w:ilvl w:val="2"/>
          <w:numId w:val="2"/>
        </w:numPr>
        <w:spacing w:line="276" w:lineRule="auto"/>
        <w:jc w:val="both"/>
        <w:rPr>
          <w:rFonts w:ascii="Tahoma" w:hAnsi="Tahoma" w:cs="Tahoma"/>
          <w:b/>
          <w:bCs/>
        </w:rPr>
      </w:pPr>
      <w:r w:rsidRPr="00285804">
        <w:rPr>
          <w:rFonts w:ascii="Tahoma" w:hAnsi="Tahoma" w:cs="Tahoma"/>
          <w:b/>
          <w:bCs/>
        </w:rPr>
        <w:t>Dostop do povezave za oddajo elektronske ponudbe</w:t>
      </w:r>
    </w:p>
    <w:p w14:paraId="1C63DB46" w14:textId="77777777" w:rsidR="00F03EDC" w:rsidRPr="00285804" w:rsidRDefault="00F03EDC" w:rsidP="00F03EDC">
      <w:pPr>
        <w:keepNext/>
        <w:keepLines/>
        <w:jc w:val="both"/>
        <w:rPr>
          <w:rFonts w:ascii="Tahoma" w:hAnsi="Tahoma" w:cs="Tahoma"/>
        </w:rPr>
      </w:pPr>
    </w:p>
    <w:p w14:paraId="3DDFCFA4" w14:textId="77777777" w:rsidR="00F03EDC" w:rsidRPr="00285804" w:rsidRDefault="00F03EDC" w:rsidP="00F03EDC">
      <w:pPr>
        <w:keepNext/>
        <w:keepLines/>
        <w:jc w:val="both"/>
        <w:rPr>
          <w:rFonts w:ascii="Tahoma" w:hAnsi="Tahoma" w:cs="Tahoma"/>
        </w:rPr>
      </w:pPr>
      <w:r w:rsidRPr="00285804">
        <w:rPr>
          <w:rFonts w:ascii="Tahoma" w:hAnsi="Tahoma" w:cs="Tahoma"/>
        </w:rPr>
        <w:t xml:space="preserve">Dostop do povezave (spletnega naslova) preko katerega ponudniki oddajo elektronske ponudbe v tem postopku javnega naročila, je ponudnikom na voljo </w:t>
      </w:r>
      <w:r w:rsidRPr="00285804">
        <w:rPr>
          <w:rFonts w:ascii="Tahoma" w:hAnsi="Tahoma" w:cs="Tahoma"/>
          <w:u w:val="single"/>
        </w:rPr>
        <w:t xml:space="preserve">v predmetnem Obvestilu o javnem naročilu Portala JN </w:t>
      </w:r>
      <w:r w:rsidRPr="00285804">
        <w:rPr>
          <w:rFonts w:ascii="Tahoma" w:hAnsi="Tahoma" w:cs="Tahoma"/>
          <w:b/>
          <w:sz w:val="18"/>
          <w:u w:val="single"/>
        </w:rPr>
        <w:t>v razdelku »1.3 Sporočanje«</w:t>
      </w:r>
      <w:r w:rsidRPr="00285804">
        <w:rPr>
          <w:rFonts w:ascii="Tahoma" w:hAnsi="Tahoma" w:cs="Tahoma"/>
        </w:rPr>
        <w:t xml:space="preserve">.  </w:t>
      </w:r>
    </w:p>
    <w:p w14:paraId="4E2D9DCB" w14:textId="77777777" w:rsidR="00F03EDC" w:rsidRPr="00285804" w:rsidRDefault="00F03EDC" w:rsidP="00F03EDC">
      <w:pPr>
        <w:keepNext/>
        <w:keepLines/>
        <w:jc w:val="both"/>
        <w:rPr>
          <w:rFonts w:ascii="Tahoma" w:hAnsi="Tahoma" w:cs="Tahoma"/>
        </w:rPr>
      </w:pPr>
    </w:p>
    <w:p w14:paraId="470B5F12" w14:textId="77777777" w:rsidR="00F03EDC" w:rsidRPr="00285804" w:rsidRDefault="00F03EDC" w:rsidP="00F03EDC">
      <w:pPr>
        <w:keepNext/>
        <w:keepLines/>
        <w:numPr>
          <w:ilvl w:val="2"/>
          <w:numId w:val="2"/>
        </w:numPr>
        <w:spacing w:line="276" w:lineRule="auto"/>
        <w:jc w:val="both"/>
        <w:rPr>
          <w:rFonts w:ascii="Tahoma" w:hAnsi="Tahoma" w:cs="Tahoma"/>
          <w:b/>
          <w:bCs/>
        </w:rPr>
      </w:pPr>
      <w:r w:rsidRPr="00285804">
        <w:rPr>
          <w:rFonts w:ascii="Tahoma" w:hAnsi="Tahoma" w:cs="Tahoma"/>
          <w:b/>
          <w:bCs/>
        </w:rPr>
        <w:t>Navodila ponudniku glede nalaganja ponudbene dokumentacije v sistemu e-JN</w:t>
      </w:r>
    </w:p>
    <w:p w14:paraId="1A4B05B7" w14:textId="3482CD96" w:rsidR="00F03EDC" w:rsidRDefault="00F03EDC" w:rsidP="00F03EDC">
      <w:pPr>
        <w:keepNext/>
        <w:keepLines/>
        <w:jc w:val="both"/>
        <w:rPr>
          <w:rFonts w:ascii="Tahoma" w:hAnsi="Tahoma"/>
          <w:szCs w:val="24"/>
        </w:rPr>
      </w:pPr>
    </w:p>
    <w:p w14:paraId="463CCE03" w14:textId="77777777" w:rsidR="00F03EDC" w:rsidRPr="00285804" w:rsidRDefault="00F03EDC" w:rsidP="00F03EDC">
      <w:pPr>
        <w:keepNext/>
        <w:keepLines/>
        <w:numPr>
          <w:ilvl w:val="0"/>
          <w:numId w:val="61"/>
        </w:numPr>
        <w:spacing w:line="276" w:lineRule="auto"/>
        <w:ind w:left="425" w:hanging="357"/>
        <w:jc w:val="both"/>
        <w:rPr>
          <w:rFonts w:ascii="Tahoma" w:hAnsi="Tahoma" w:cs="Tahoma"/>
          <w:b/>
          <w:color w:val="760000"/>
        </w:rPr>
      </w:pPr>
      <w:r w:rsidRPr="00285804">
        <w:rPr>
          <w:rFonts w:ascii="Tahoma" w:hAnsi="Tahoma" w:cs="Tahoma"/>
          <w:b/>
          <w:color w:val="760000"/>
        </w:rPr>
        <w:t>Obrazec »</w:t>
      </w:r>
      <w:r>
        <w:rPr>
          <w:rFonts w:ascii="Tahoma" w:hAnsi="Tahoma" w:cs="Tahoma"/>
          <w:b/>
          <w:color w:val="760000"/>
        </w:rPr>
        <w:t>POVZETEK PREDRAČUNA</w:t>
      </w:r>
      <w:r w:rsidRPr="00285804">
        <w:rPr>
          <w:rFonts w:ascii="Tahoma" w:hAnsi="Tahoma" w:cs="Tahoma"/>
          <w:b/>
          <w:color w:val="760000"/>
        </w:rPr>
        <w:t>«:</w:t>
      </w:r>
    </w:p>
    <w:p w14:paraId="25B8360A" w14:textId="77777777" w:rsidR="00F03EDC" w:rsidRPr="00285804" w:rsidRDefault="00F03EDC" w:rsidP="00F03EDC">
      <w:pPr>
        <w:keepNext/>
        <w:keepLines/>
        <w:ind w:left="426" w:right="-2"/>
        <w:jc w:val="both"/>
        <w:rPr>
          <w:rFonts w:ascii="Tahoma" w:hAnsi="Tahoma"/>
          <w:i/>
          <w:szCs w:val="24"/>
        </w:rPr>
      </w:pPr>
      <w:r w:rsidRPr="00285804">
        <w:rPr>
          <w:rFonts w:ascii="Tahoma" w:hAnsi="Tahoma"/>
          <w:szCs w:val="24"/>
        </w:rPr>
        <w:t xml:space="preserve">Ponudnik v informacijskem sistemu e-JN </w:t>
      </w:r>
      <w:r w:rsidRPr="00285804">
        <w:rPr>
          <w:rFonts w:ascii="Tahoma" w:hAnsi="Tahoma"/>
          <w:b/>
          <w:sz w:val="18"/>
          <w:szCs w:val="24"/>
        </w:rPr>
        <w:t>v Razdelek »Skupna ponudbena vrednost«, del »Predračun««</w:t>
      </w:r>
      <w:r w:rsidRPr="00285804">
        <w:rPr>
          <w:rFonts w:ascii="Tahoma" w:hAnsi="Tahoma"/>
          <w:sz w:val="18"/>
          <w:szCs w:val="24"/>
        </w:rPr>
        <w:t xml:space="preserve"> </w:t>
      </w:r>
      <w:r w:rsidRPr="00285804">
        <w:rPr>
          <w:rFonts w:ascii="Tahoma" w:hAnsi="Tahoma"/>
          <w:szCs w:val="24"/>
        </w:rPr>
        <w:t xml:space="preserve">naloži izpolnjen </w:t>
      </w:r>
      <w:r w:rsidRPr="00285804">
        <w:rPr>
          <w:rFonts w:ascii="Tahoma" w:hAnsi="Tahoma"/>
          <w:szCs w:val="24"/>
          <w:u w:val="single"/>
        </w:rPr>
        <w:t xml:space="preserve">obrazec </w:t>
      </w:r>
      <w:r>
        <w:rPr>
          <w:rFonts w:ascii="Tahoma" w:hAnsi="Tahoma"/>
          <w:szCs w:val="24"/>
          <w:u w:val="single"/>
        </w:rPr>
        <w:t>»POVZETEK PREDRAČUNA«</w:t>
      </w:r>
      <w:r w:rsidRPr="00285804">
        <w:rPr>
          <w:rFonts w:ascii="Tahoma" w:hAnsi="Tahoma"/>
          <w:szCs w:val="24"/>
          <w:u w:val="single"/>
        </w:rPr>
        <w:t xml:space="preserve"> </w:t>
      </w:r>
      <w:r w:rsidRPr="00285804">
        <w:rPr>
          <w:rFonts w:ascii="Tahoma" w:hAnsi="Tahoma"/>
          <w:szCs w:val="24"/>
        </w:rPr>
        <w:t xml:space="preserve"> (v "pdf" formatu/zapisu/datoteki), </w:t>
      </w:r>
      <w:r w:rsidRPr="00285804">
        <w:rPr>
          <w:rFonts w:ascii="Tahoma" w:hAnsi="Tahoma"/>
          <w:sz w:val="22"/>
          <w:szCs w:val="24"/>
        </w:rPr>
        <w:t xml:space="preserve">ki se </w:t>
      </w:r>
      <w:r w:rsidRPr="00285804">
        <w:rPr>
          <w:rFonts w:ascii="Tahoma" w:hAnsi="Tahoma"/>
          <w:szCs w:val="24"/>
        </w:rPr>
        <w:t xml:space="preserve">podpiše z oddajo ponudbe. </w:t>
      </w:r>
      <w:r w:rsidRPr="00285804">
        <w:rPr>
          <w:rFonts w:ascii="Tahoma" w:hAnsi="Tahoma"/>
          <w:i/>
          <w:szCs w:val="24"/>
        </w:rPr>
        <w:t xml:space="preserve">Le-ta bo tudi na voljo oz. dostopna javnosti na javnem odpiranju ponudb. </w:t>
      </w:r>
    </w:p>
    <w:p w14:paraId="26FDD528" w14:textId="77777777" w:rsidR="00F03EDC" w:rsidRPr="00285804" w:rsidRDefault="00F03EDC" w:rsidP="00F03EDC">
      <w:pPr>
        <w:keepNext/>
        <w:keepLines/>
        <w:jc w:val="both"/>
        <w:rPr>
          <w:rFonts w:ascii="Tahoma" w:hAnsi="Tahoma"/>
          <w:i/>
          <w:szCs w:val="24"/>
        </w:rPr>
      </w:pPr>
    </w:p>
    <w:p w14:paraId="72E729DB" w14:textId="77777777" w:rsidR="00F03EDC" w:rsidRPr="00285804" w:rsidRDefault="00F03EDC" w:rsidP="00F03EDC">
      <w:pPr>
        <w:keepNext/>
        <w:keepLines/>
        <w:numPr>
          <w:ilvl w:val="0"/>
          <w:numId w:val="61"/>
        </w:numPr>
        <w:spacing w:line="276" w:lineRule="auto"/>
        <w:ind w:left="425" w:hanging="357"/>
        <w:jc w:val="both"/>
        <w:rPr>
          <w:rFonts w:ascii="Tahoma" w:hAnsi="Tahoma" w:cs="Tahoma"/>
          <w:b/>
          <w:color w:val="820000"/>
        </w:rPr>
      </w:pPr>
      <w:r w:rsidRPr="00285804">
        <w:rPr>
          <w:rFonts w:ascii="Tahoma" w:hAnsi="Tahoma" w:cs="Tahoma"/>
          <w:b/>
          <w:color w:val="820000"/>
        </w:rPr>
        <w:t xml:space="preserve">ESPD – Ponudnik/glavni partner: </w:t>
      </w:r>
    </w:p>
    <w:p w14:paraId="293DBDF5" w14:textId="77777777" w:rsidR="00F03EDC" w:rsidRPr="00285804" w:rsidRDefault="00F03EDC" w:rsidP="00F03EDC">
      <w:pPr>
        <w:keepNext/>
        <w:keepLines/>
        <w:ind w:left="426"/>
        <w:jc w:val="both"/>
        <w:rPr>
          <w:rFonts w:ascii="Tahoma" w:hAnsi="Tahoma"/>
          <w:b/>
          <w:szCs w:val="24"/>
        </w:rPr>
      </w:pPr>
      <w:r w:rsidRPr="00285804">
        <w:rPr>
          <w:rFonts w:ascii="Tahoma" w:hAnsi="Tahoma"/>
          <w:szCs w:val="24"/>
        </w:rPr>
        <w:t>Ponudnik (glavni partner) mora obrazec ESPD izpolniti ter naložiti v informacijskem sistemu e-JN</w:t>
      </w:r>
      <w:r w:rsidRPr="00285804">
        <w:rPr>
          <w:rFonts w:ascii="Tahoma" w:hAnsi="Tahoma"/>
          <w:b/>
          <w:szCs w:val="24"/>
        </w:rPr>
        <w:t xml:space="preserve"> v Razdelek »DOKUMENTI«, del »ESPD-ponudnik«. </w:t>
      </w:r>
    </w:p>
    <w:p w14:paraId="40AD1C2C" w14:textId="77777777" w:rsidR="00F03EDC" w:rsidRPr="00285804" w:rsidRDefault="00F03EDC" w:rsidP="00F03EDC">
      <w:pPr>
        <w:keepNext/>
        <w:keepLines/>
        <w:ind w:left="426"/>
        <w:jc w:val="both"/>
        <w:rPr>
          <w:rFonts w:ascii="Tahoma" w:hAnsi="Tahoma"/>
          <w:b/>
          <w:szCs w:val="24"/>
        </w:rPr>
      </w:pPr>
    </w:p>
    <w:p w14:paraId="4C1E985A" w14:textId="77777777" w:rsidR="00F03EDC" w:rsidRPr="00285804" w:rsidRDefault="00F03EDC" w:rsidP="00F03EDC">
      <w:pPr>
        <w:keepNext/>
        <w:keepLines/>
        <w:ind w:left="426"/>
        <w:jc w:val="both"/>
        <w:rPr>
          <w:rFonts w:ascii="Tahoma" w:hAnsi="Tahoma"/>
          <w:i/>
          <w:sz w:val="18"/>
          <w:szCs w:val="18"/>
        </w:rPr>
      </w:pPr>
      <w:r w:rsidRPr="00285804">
        <w:rPr>
          <w:rFonts w:ascii="Tahoma" w:hAnsi="Tahoma" w:cs="Tahoma"/>
          <w:bCs/>
          <w:i/>
          <w:sz w:val="18"/>
        </w:rPr>
        <w:t xml:space="preserve">Ponudnik, ki v sistemu e-JN oddaja ponudbo, naloži elektronsko podpisan ESPD v xml. obliki ali nepodpisan ESPD v xml. obliki, pri čemer se v slednjem primeru v skladu Splošnimi pogoji uporabe sistema e-JN šteje, da je oddan pravno zavezujoč dokument, ki ima enako veljavnost kot podpisan. </w:t>
      </w:r>
      <w:r w:rsidRPr="00285804">
        <w:rPr>
          <w:rFonts w:ascii="Tahoma" w:hAnsi="Tahoma" w:cs="Tahoma"/>
          <w:bCs/>
          <w:i/>
          <w:sz w:val="18"/>
          <w:szCs w:val="18"/>
        </w:rPr>
        <w:t xml:space="preserve">Le-ta </w:t>
      </w:r>
      <w:r w:rsidRPr="00285804">
        <w:rPr>
          <w:rFonts w:ascii="Tahoma" w:hAnsi="Tahoma"/>
          <w:i/>
          <w:sz w:val="18"/>
          <w:szCs w:val="18"/>
        </w:rPr>
        <w:t>ne bo prikazana javnosti in ostalim ponudnikom</w:t>
      </w:r>
      <w:r w:rsidRPr="00285804">
        <w:rPr>
          <w:rFonts w:ascii="Tahoma" w:hAnsi="Tahoma"/>
          <w:i/>
          <w:szCs w:val="24"/>
        </w:rPr>
        <w:t xml:space="preserve"> </w:t>
      </w:r>
      <w:r w:rsidRPr="00285804">
        <w:rPr>
          <w:rFonts w:ascii="Tahoma" w:hAnsi="Tahoma"/>
          <w:i/>
          <w:sz w:val="18"/>
          <w:szCs w:val="18"/>
        </w:rPr>
        <w:t>na javnem odpiranju ponudb.</w:t>
      </w:r>
    </w:p>
    <w:p w14:paraId="4CC7A2C4" w14:textId="4B6CC6F8" w:rsidR="00F03EDC" w:rsidRDefault="00F03EDC" w:rsidP="00F03EDC">
      <w:pPr>
        <w:keepNext/>
        <w:keepLines/>
        <w:jc w:val="both"/>
        <w:rPr>
          <w:rFonts w:ascii="Tahoma" w:hAnsi="Tahoma"/>
          <w:i/>
          <w:sz w:val="16"/>
          <w:szCs w:val="24"/>
        </w:rPr>
      </w:pPr>
    </w:p>
    <w:p w14:paraId="2719F71B" w14:textId="429C2073" w:rsidR="00741B4B" w:rsidRDefault="00741B4B" w:rsidP="00F03EDC">
      <w:pPr>
        <w:keepNext/>
        <w:keepLines/>
        <w:jc w:val="both"/>
        <w:rPr>
          <w:rFonts w:ascii="Tahoma" w:hAnsi="Tahoma"/>
          <w:i/>
          <w:sz w:val="16"/>
          <w:szCs w:val="24"/>
        </w:rPr>
      </w:pPr>
    </w:p>
    <w:p w14:paraId="7A95C127" w14:textId="529183D8" w:rsidR="00741B4B" w:rsidRDefault="00741B4B" w:rsidP="00F03EDC">
      <w:pPr>
        <w:keepNext/>
        <w:keepLines/>
        <w:jc w:val="both"/>
        <w:rPr>
          <w:rFonts w:ascii="Tahoma" w:hAnsi="Tahoma"/>
          <w:i/>
          <w:sz w:val="16"/>
          <w:szCs w:val="24"/>
        </w:rPr>
      </w:pPr>
    </w:p>
    <w:p w14:paraId="337BCDF6" w14:textId="688BC357" w:rsidR="00741B4B" w:rsidRDefault="00741B4B" w:rsidP="00F03EDC">
      <w:pPr>
        <w:keepNext/>
        <w:keepLines/>
        <w:jc w:val="both"/>
        <w:rPr>
          <w:rFonts w:ascii="Tahoma" w:hAnsi="Tahoma"/>
          <w:i/>
          <w:sz w:val="16"/>
          <w:szCs w:val="24"/>
        </w:rPr>
      </w:pPr>
    </w:p>
    <w:p w14:paraId="54D1BD71" w14:textId="37314F8B" w:rsidR="00741B4B" w:rsidRDefault="00741B4B" w:rsidP="00F03EDC">
      <w:pPr>
        <w:keepNext/>
        <w:keepLines/>
        <w:jc w:val="both"/>
        <w:rPr>
          <w:rFonts w:ascii="Tahoma" w:hAnsi="Tahoma"/>
          <w:i/>
          <w:sz w:val="16"/>
          <w:szCs w:val="24"/>
        </w:rPr>
      </w:pPr>
    </w:p>
    <w:p w14:paraId="79C55A5D" w14:textId="77777777" w:rsidR="00741B4B" w:rsidRPr="00285804" w:rsidRDefault="00741B4B" w:rsidP="00F03EDC">
      <w:pPr>
        <w:keepNext/>
        <w:keepLines/>
        <w:jc w:val="both"/>
        <w:rPr>
          <w:rFonts w:ascii="Tahoma" w:hAnsi="Tahoma"/>
          <w:i/>
          <w:sz w:val="16"/>
          <w:szCs w:val="24"/>
        </w:rPr>
      </w:pPr>
    </w:p>
    <w:p w14:paraId="21BC0C87" w14:textId="77777777" w:rsidR="00F03EDC" w:rsidRPr="00285804" w:rsidRDefault="00F03EDC" w:rsidP="00F03EDC">
      <w:pPr>
        <w:keepNext/>
        <w:keepLines/>
        <w:numPr>
          <w:ilvl w:val="0"/>
          <w:numId w:val="61"/>
        </w:numPr>
        <w:spacing w:line="276" w:lineRule="auto"/>
        <w:ind w:left="425" w:hanging="357"/>
        <w:jc w:val="both"/>
        <w:rPr>
          <w:rFonts w:ascii="Tahoma" w:hAnsi="Tahoma" w:cs="Tahoma"/>
          <w:b/>
          <w:color w:val="820000"/>
        </w:rPr>
      </w:pPr>
      <w:r w:rsidRPr="00285804">
        <w:rPr>
          <w:rFonts w:ascii="Tahoma" w:hAnsi="Tahoma" w:cs="Tahoma"/>
          <w:b/>
          <w:color w:val="820000"/>
        </w:rPr>
        <w:lastRenderedPageBreak/>
        <w:t xml:space="preserve">ESPD – Ostali sodelujoči«: </w:t>
      </w:r>
    </w:p>
    <w:p w14:paraId="463949EB" w14:textId="77777777" w:rsidR="00F03EDC" w:rsidRPr="00285804" w:rsidRDefault="00F03EDC" w:rsidP="00F03EDC">
      <w:pPr>
        <w:keepNext/>
        <w:keepLines/>
        <w:ind w:left="426"/>
        <w:jc w:val="both"/>
        <w:rPr>
          <w:rFonts w:ascii="Tahoma" w:hAnsi="Tahoma"/>
          <w:i/>
          <w:sz w:val="18"/>
          <w:szCs w:val="18"/>
        </w:rPr>
      </w:pPr>
      <w:r w:rsidRPr="00285804">
        <w:rPr>
          <w:rFonts w:ascii="Tahoma" w:hAnsi="Tahoma" w:cs="Tahoma"/>
          <w:bCs/>
        </w:rPr>
        <w:t>V primeru skupne ponudbe (s partnerji), uporabe zmogljivosti drugih subjektov in/ali podizvajalcev mora ponudnik v informacijskem sistemu e-JN</w:t>
      </w:r>
      <w:r w:rsidRPr="00285804">
        <w:rPr>
          <w:rFonts w:ascii="Tahoma" w:hAnsi="Tahoma" w:cs="Tahoma"/>
          <w:b/>
          <w:bCs/>
        </w:rPr>
        <w:t xml:space="preserve"> v Razdelek »SODELUJOČI«, del »ESPD – ostali sodelujoči« </w:t>
      </w:r>
      <w:r w:rsidRPr="00285804">
        <w:rPr>
          <w:rFonts w:ascii="Tahoma" w:hAnsi="Tahoma"/>
          <w:sz w:val="18"/>
          <w:szCs w:val="18"/>
        </w:rPr>
        <w:t xml:space="preserve">v pdf. formatu ali v elektronski obliki </w:t>
      </w:r>
      <w:r w:rsidRPr="00285804">
        <w:rPr>
          <w:rFonts w:ascii="Tahoma" w:hAnsi="Tahoma" w:cs="Tahoma"/>
          <w:bCs/>
        </w:rPr>
        <w:t xml:space="preserve">naložiti </w:t>
      </w:r>
      <w:r w:rsidRPr="00285804">
        <w:rPr>
          <w:rFonts w:ascii="Tahoma" w:hAnsi="Tahoma"/>
          <w:szCs w:val="24"/>
        </w:rPr>
        <w:t xml:space="preserve">izpolnjene in podpisane ESPD obrazce </w:t>
      </w:r>
      <w:r w:rsidRPr="00285804">
        <w:rPr>
          <w:rFonts w:ascii="Tahoma" w:hAnsi="Tahoma" w:cs="Tahoma"/>
        </w:rPr>
        <w:t>za vsakega od ostalih sodelujočih subjektov (partnerje iz skupine ponudnikov, podizvajalci</w:t>
      </w:r>
      <w:r w:rsidRPr="00285804">
        <w:rPr>
          <w:rFonts w:ascii="Tahoma" w:hAnsi="Tahoma" w:cs="Tahoma"/>
          <w:iCs/>
        </w:rPr>
        <w:t xml:space="preserve"> in/ali ostali subjekti, katerih zmogljivost uporablja ponudnik)</w:t>
      </w:r>
      <w:r w:rsidRPr="00285804">
        <w:rPr>
          <w:rFonts w:ascii="Tahoma" w:hAnsi="Tahoma" w:cs="Tahoma"/>
        </w:rPr>
        <w:t>.</w:t>
      </w:r>
      <w:r w:rsidRPr="00285804">
        <w:rPr>
          <w:rFonts w:ascii="Tahoma" w:hAnsi="Tahoma" w:cs="Tahoma"/>
          <w:bCs/>
        </w:rPr>
        <w:t xml:space="preserve"> </w:t>
      </w:r>
      <w:r w:rsidRPr="00285804">
        <w:rPr>
          <w:rFonts w:ascii="Tahoma" w:hAnsi="Tahoma" w:cs="Tahoma"/>
          <w:bCs/>
          <w:i/>
          <w:sz w:val="18"/>
          <w:szCs w:val="18"/>
        </w:rPr>
        <w:t>Le-ta</w:t>
      </w:r>
      <w:r w:rsidRPr="00285804">
        <w:rPr>
          <w:rFonts w:ascii="Tahoma" w:hAnsi="Tahoma"/>
          <w:i/>
          <w:sz w:val="18"/>
          <w:szCs w:val="18"/>
        </w:rPr>
        <w:t xml:space="preserve"> ne bo prikazana javnosti in ostalim ponudnikom</w:t>
      </w:r>
      <w:r w:rsidRPr="00285804">
        <w:rPr>
          <w:rFonts w:ascii="Tahoma" w:hAnsi="Tahoma"/>
          <w:i/>
          <w:szCs w:val="24"/>
        </w:rPr>
        <w:t xml:space="preserve"> </w:t>
      </w:r>
      <w:r w:rsidRPr="00285804">
        <w:rPr>
          <w:rFonts w:ascii="Tahoma" w:hAnsi="Tahoma"/>
          <w:i/>
          <w:sz w:val="18"/>
          <w:szCs w:val="18"/>
        </w:rPr>
        <w:t>na javnem odpiranju ponudb.</w:t>
      </w:r>
      <w:r w:rsidRPr="00285804">
        <w:rPr>
          <w:rFonts w:ascii="Tahoma" w:hAnsi="Tahoma" w:cs="Tahoma"/>
        </w:rPr>
        <w:t xml:space="preserve"> </w:t>
      </w:r>
    </w:p>
    <w:p w14:paraId="1ED5A306" w14:textId="77777777" w:rsidR="00F03EDC" w:rsidRPr="00285804" w:rsidRDefault="00F03EDC" w:rsidP="00F03EDC">
      <w:pPr>
        <w:keepNext/>
        <w:keepLines/>
        <w:ind w:left="426"/>
        <w:jc w:val="both"/>
        <w:rPr>
          <w:rFonts w:ascii="Tahoma" w:hAnsi="Tahoma"/>
          <w:szCs w:val="17"/>
        </w:rPr>
      </w:pPr>
      <w:r w:rsidRPr="00285804">
        <w:rPr>
          <w:rFonts w:ascii="Tahoma" w:hAnsi="Tahoma"/>
          <w:sz w:val="16"/>
          <w:szCs w:val="17"/>
        </w:rPr>
        <w:t xml:space="preserve"> </w:t>
      </w:r>
    </w:p>
    <w:p w14:paraId="04DBF12E" w14:textId="77777777" w:rsidR="00F03EDC" w:rsidRPr="00285804" w:rsidRDefault="00F03EDC" w:rsidP="00F03EDC">
      <w:pPr>
        <w:keepNext/>
        <w:keepLines/>
        <w:numPr>
          <w:ilvl w:val="0"/>
          <w:numId w:val="61"/>
        </w:numPr>
        <w:spacing w:line="276" w:lineRule="auto"/>
        <w:ind w:left="425" w:hanging="357"/>
        <w:jc w:val="both"/>
        <w:rPr>
          <w:rFonts w:ascii="Tahoma" w:hAnsi="Tahoma" w:cs="Tahoma"/>
          <w:b/>
          <w:color w:val="820000"/>
        </w:rPr>
      </w:pPr>
      <w:r w:rsidRPr="00285804">
        <w:rPr>
          <w:rFonts w:ascii="Tahoma" w:hAnsi="Tahoma" w:cs="Tahoma"/>
          <w:b/>
          <w:color w:val="820000"/>
        </w:rPr>
        <w:t>Ostala ponudbena dokumentacija/priloge:</w:t>
      </w:r>
    </w:p>
    <w:p w14:paraId="04C01694" w14:textId="77777777" w:rsidR="00F03EDC" w:rsidRPr="00285804" w:rsidRDefault="00F03EDC" w:rsidP="00F03EDC">
      <w:pPr>
        <w:keepNext/>
        <w:keepLines/>
        <w:ind w:left="426"/>
        <w:jc w:val="both"/>
        <w:rPr>
          <w:rFonts w:ascii="Tahoma" w:hAnsi="Tahoma"/>
          <w:szCs w:val="24"/>
        </w:rPr>
      </w:pPr>
      <w:r w:rsidRPr="00285804">
        <w:rPr>
          <w:rFonts w:ascii="Tahoma" w:hAnsi="Tahoma"/>
          <w:szCs w:val="24"/>
          <w:u w:val="single"/>
        </w:rPr>
        <w:t>Ostalo ponudbeno dokumentacijo/priloge</w:t>
      </w:r>
      <w:r w:rsidRPr="00285804">
        <w:rPr>
          <w:rFonts w:ascii="Tahoma" w:hAnsi="Tahoma"/>
          <w:szCs w:val="24"/>
        </w:rPr>
        <w:t xml:space="preserve"> ponudnik naloži </w:t>
      </w:r>
      <w:r w:rsidRPr="00285804">
        <w:rPr>
          <w:rFonts w:ascii="Tahoma" w:hAnsi="Tahoma"/>
          <w:b/>
          <w:szCs w:val="24"/>
        </w:rPr>
        <w:t>v Razdelek »DOKUMENTI«, del »Ostale priloge«</w:t>
      </w:r>
      <w:r w:rsidRPr="00285804">
        <w:rPr>
          <w:rFonts w:ascii="Tahoma" w:hAnsi="Tahoma"/>
          <w:szCs w:val="24"/>
        </w:rPr>
        <w:t xml:space="preserve">. </w:t>
      </w:r>
    </w:p>
    <w:p w14:paraId="582EED54" w14:textId="77777777" w:rsidR="00F03EDC" w:rsidRPr="00285804" w:rsidRDefault="00F03EDC" w:rsidP="00F03EDC">
      <w:pPr>
        <w:keepNext/>
        <w:keepLines/>
        <w:ind w:left="426"/>
        <w:jc w:val="both"/>
        <w:rPr>
          <w:rFonts w:ascii="Tahoma" w:hAnsi="Tahoma"/>
          <w:i/>
          <w:sz w:val="12"/>
          <w:szCs w:val="24"/>
        </w:rPr>
      </w:pPr>
    </w:p>
    <w:p w14:paraId="1B5386E2" w14:textId="0CF9B406" w:rsidR="00F03EDC" w:rsidRPr="00285804" w:rsidRDefault="00F03EDC" w:rsidP="00F03EDC">
      <w:pPr>
        <w:keepNext/>
        <w:keepLines/>
        <w:ind w:left="426"/>
        <w:jc w:val="both"/>
        <w:rPr>
          <w:rFonts w:ascii="Tahoma" w:hAnsi="Tahoma"/>
          <w:i/>
          <w:sz w:val="18"/>
          <w:szCs w:val="18"/>
        </w:rPr>
      </w:pPr>
      <w:r w:rsidRPr="002B2A0D">
        <w:rPr>
          <w:rFonts w:ascii="Tahoma" w:hAnsi="Tahoma"/>
          <w:i/>
          <w:sz w:val="18"/>
          <w:szCs w:val="18"/>
        </w:rPr>
        <w:t xml:space="preserve">V primeru razhajanj med podatki navedenimi v razdelku »Skupna ponudbena vrednost«, podatki v Prilogi </w:t>
      </w:r>
      <w:r>
        <w:rPr>
          <w:rFonts w:ascii="Tahoma" w:hAnsi="Tahoma"/>
          <w:i/>
          <w:sz w:val="18"/>
          <w:szCs w:val="18"/>
        </w:rPr>
        <w:t>»POVZETEK PREDRAČUNA«</w:t>
      </w:r>
      <w:r w:rsidRPr="002B2A0D">
        <w:rPr>
          <w:rFonts w:ascii="Tahoma" w:hAnsi="Tahoma"/>
          <w:i/>
          <w:sz w:val="18"/>
          <w:szCs w:val="18"/>
        </w:rPr>
        <w:t xml:space="preserve"> naloženim v razdelek »Skupna ponudbena cena«, del »Predračun«, in </w:t>
      </w:r>
      <w:r w:rsidR="00F236A5">
        <w:rPr>
          <w:rFonts w:ascii="Tahoma" w:hAnsi="Tahoma"/>
          <w:i/>
          <w:sz w:val="18"/>
          <w:szCs w:val="18"/>
        </w:rPr>
        <w:t>Ponudbo</w:t>
      </w:r>
      <w:r w:rsidRPr="002B2A0D">
        <w:rPr>
          <w:rFonts w:ascii="Tahoma" w:hAnsi="Tahoma"/>
          <w:i/>
          <w:sz w:val="18"/>
          <w:szCs w:val="18"/>
        </w:rPr>
        <w:t xml:space="preserve"> - naložen</w:t>
      </w:r>
      <w:r w:rsidR="00F236A5">
        <w:rPr>
          <w:rFonts w:ascii="Tahoma" w:hAnsi="Tahoma"/>
          <w:i/>
          <w:sz w:val="18"/>
          <w:szCs w:val="18"/>
        </w:rPr>
        <w:t>o</w:t>
      </w:r>
      <w:r w:rsidRPr="002B2A0D">
        <w:rPr>
          <w:rFonts w:ascii="Tahoma" w:hAnsi="Tahoma"/>
          <w:i/>
          <w:sz w:val="18"/>
          <w:szCs w:val="18"/>
        </w:rPr>
        <w:t xml:space="preserve"> v razdelek »Dokumenti«, del »Ostale priloge«, kot veljavni štejejo podatki v dokumentu, ki je predložen v razdelku »Dokumenti«, del »Ostale priloge«.</w:t>
      </w:r>
    </w:p>
    <w:p w14:paraId="6E6A5DFF" w14:textId="77777777" w:rsidR="00F03EDC" w:rsidRPr="00285804" w:rsidRDefault="00F03EDC" w:rsidP="00F03EDC">
      <w:pPr>
        <w:keepNext/>
        <w:keepLines/>
        <w:ind w:left="426"/>
        <w:jc w:val="both"/>
        <w:rPr>
          <w:rFonts w:ascii="Tahoma" w:hAnsi="Tahoma"/>
          <w:i/>
          <w:sz w:val="12"/>
          <w:szCs w:val="24"/>
        </w:rPr>
      </w:pPr>
    </w:p>
    <w:p w14:paraId="01A4EDEF" w14:textId="77777777" w:rsidR="00F03EDC" w:rsidRPr="00285804" w:rsidRDefault="00F03EDC" w:rsidP="00F03EDC">
      <w:pPr>
        <w:keepNext/>
        <w:keepLines/>
        <w:ind w:left="426"/>
        <w:jc w:val="both"/>
        <w:rPr>
          <w:rFonts w:ascii="Tahoma" w:hAnsi="Tahoma"/>
          <w:sz w:val="18"/>
          <w:szCs w:val="18"/>
        </w:rPr>
      </w:pPr>
      <w:r w:rsidRPr="00285804">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285804">
        <w:rPr>
          <w:rFonts w:ascii="Tahoma" w:hAnsi="Tahoma"/>
          <w:szCs w:val="24"/>
        </w:rPr>
        <w:t xml:space="preserve"> </w:t>
      </w:r>
      <w:r w:rsidRPr="00285804">
        <w:rPr>
          <w:rFonts w:ascii="Tahoma" w:hAnsi="Tahoma"/>
          <w:sz w:val="18"/>
          <w:szCs w:val="18"/>
        </w:rPr>
        <w:t>na javnem odpiranju ponudb.</w:t>
      </w:r>
    </w:p>
    <w:p w14:paraId="1915B7C1" w14:textId="23DDE49E" w:rsidR="00F03EDC" w:rsidRDefault="00F03EDC" w:rsidP="00F03EDC">
      <w:pPr>
        <w:keepNext/>
        <w:keepLines/>
        <w:jc w:val="both"/>
        <w:rPr>
          <w:rFonts w:ascii="Tahoma" w:hAnsi="Tahoma"/>
          <w:szCs w:val="24"/>
        </w:rPr>
      </w:pPr>
    </w:p>
    <w:p w14:paraId="220B10CE" w14:textId="77777777" w:rsidR="00F03EDC" w:rsidRPr="00285804" w:rsidRDefault="00F03EDC" w:rsidP="00F03EDC">
      <w:pPr>
        <w:keepNext/>
        <w:keepLines/>
        <w:numPr>
          <w:ilvl w:val="1"/>
          <w:numId w:val="2"/>
        </w:numPr>
        <w:spacing w:line="276" w:lineRule="auto"/>
        <w:jc w:val="both"/>
        <w:rPr>
          <w:rFonts w:ascii="Tahoma" w:hAnsi="Tahoma" w:cs="Tahoma"/>
          <w:b/>
        </w:rPr>
      </w:pPr>
      <w:r w:rsidRPr="00285804">
        <w:rPr>
          <w:rFonts w:ascii="Tahoma" w:hAnsi="Tahoma" w:cs="Tahoma"/>
          <w:b/>
        </w:rPr>
        <w:t>Vsebina ponudbene dokumentacije</w:t>
      </w:r>
    </w:p>
    <w:p w14:paraId="1D908215" w14:textId="77777777" w:rsidR="00F03EDC" w:rsidRPr="00285804" w:rsidRDefault="00F03EDC" w:rsidP="00F03EDC">
      <w:pPr>
        <w:keepNext/>
        <w:keepLines/>
        <w:jc w:val="both"/>
        <w:rPr>
          <w:rFonts w:ascii="Tahoma" w:hAnsi="Tahoma" w:cs="Tahoma"/>
          <w:sz w:val="18"/>
        </w:rPr>
      </w:pPr>
    </w:p>
    <w:p w14:paraId="4BDB31E6" w14:textId="77777777" w:rsidR="00F03EDC" w:rsidRPr="00285804" w:rsidRDefault="00F03EDC" w:rsidP="00F03EDC">
      <w:pPr>
        <w:keepNext/>
        <w:keepLines/>
        <w:jc w:val="both"/>
        <w:rPr>
          <w:rFonts w:ascii="Tahoma" w:hAnsi="Tahoma" w:cs="Tahoma"/>
          <w:sz w:val="22"/>
        </w:rPr>
      </w:pPr>
      <w:r w:rsidRPr="00285804">
        <w:rPr>
          <w:rFonts w:ascii="Tahoma" w:hAnsi="Tahoma" w:cs="Tahoma"/>
          <w:i/>
          <w:sz w:val="18"/>
        </w:rPr>
        <w:t>Ponudnik, ki odda ponudbo, pod kazensko in materialno odgovornostjo jamči, da so vsi podatki in dokumenti, podani v ponudbi, resnični in da ustrezajo originalu.</w:t>
      </w:r>
    </w:p>
    <w:p w14:paraId="33162F54" w14:textId="77777777" w:rsidR="00F03EDC" w:rsidRPr="00285804" w:rsidRDefault="00F03EDC" w:rsidP="00F03EDC">
      <w:pPr>
        <w:keepNext/>
        <w:keepLines/>
        <w:jc w:val="both"/>
        <w:rPr>
          <w:rFonts w:ascii="Tahoma" w:hAnsi="Tahoma" w:cs="Tahoma"/>
          <w:sz w:val="16"/>
        </w:rPr>
      </w:pPr>
    </w:p>
    <w:p w14:paraId="75227D22" w14:textId="77777777" w:rsidR="00F03EDC" w:rsidRPr="00285804" w:rsidRDefault="00F03EDC" w:rsidP="00F03EDC">
      <w:pPr>
        <w:keepNext/>
        <w:keepLines/>
        <w:jc w:val="both"/>
        <w:rPr>
          <w:rFonts w:ascii="Tahoma" w:hAnsi="Tahoma" w:cs="Tahoma"/>
          <w:b/>
        </w:rPr>
      </w:pPr>
      <w:r w:rsidRPr="00285804">
        <w:rPr>
          <w:rFonts w:ascii="Tahoma" w:hAnsi="Tahoma" w:cs="Tahoma"/>
          <w:b/>
        </w:rPr>
        <w:t>Ponudbena dokumentacija, ki jo naročnik zahteva z javnim razpisom je navedena v nadaljevanju:</w:t>
      </w:r>
    </w:p>
    <w:p w14:paraId="139D2D81" w14:textId="55BB1A6B" w:rsidR="007F1A87" w:rsidRPr="00C8579C" w:rsidRDefault="007F1A87" w:rsidP="0063302D">
      <w:pPr>
        <w:keepNext/>
        <w:keepLines/>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17EB9947" w14:textId="77777777" w:rsidTr="001142A1">
        <w:tc>
          <w:tcPr>
            <w:tcW w:w="7725" w:type="dxa"/>
          </w:tcPr>
          <w:p w14:paraId="0FE75BCC" w14:textId="77777777" w:rsidR="00E533B8" w:rsidRPr="00C8579C" w:rsidRDefault="00AF5910" w:rsidP="0063302D">
            <w:pPr>
              <w:keepNext/>
              <w:keepLines/>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39B961D9" w14:textId="77777777" w:rsidR="00E533B8" w:rsidRPr="00C8579C" w:rsidRDefault="00E533B8" w:rsidP="0063302D">
            <w:pPr>
              <w:keepNext/>
              <w:keepLines/>
              <w:jc w:val="both"/>
              <w:rPr>
                <w:rFonts w:ascii="Tahoma" w:hAnsi="Tahoma" w:cs="Tahoma"/>
                <w:b/>
                <w:i/>
              </w:rPr>
            </w:pPr>
          </w:p>
        </w:tc>
      </w:tr>
    </w:tbl>
    <w:p w14:paraId="6ADF7C63" w14:textId="3286DCEA" w:rsidR="00F03EDC" w:rsidRPr="00FE09EF" w:rsidRDefault="00F03EDC" w:rsidP="00F03EDC">
      <w:pPr>
        <w:keepNext/>
        <w:keepLines/>
        <w:jc w:val="both"/>
        <w:rPr>
          <w:rFonts w:ascii="Tahoma" w:hAnsi="Tahoma" w:cs="Tahoma"/>
        </w:rPr>
      </w:pPr>
      <w:r w:rsidRPr="00FE09EF">
        <w:rPr>
          <w:rFonts w:ascii="Tahoma" w:hAnsi="Tahoma" w:cs="Tahoma"/>
        </w:rPr>
        <w:t xml:space="preserve">Ponudnik prilogo izpolni, podpiše </w:t>
      </w:r>
      <w:r w:rsidRPr="00FE09EF">
        <w:rPr>
          <w:rFonts w:ascii="Tahoma" w:hAnsi="Tahoma" w:cs="Tahoma"/>
          <w:u w:val="single"/>
        </w:rPr>
        <w:t>in naloži v</w:t>
      </w:r>
      <w:r w:rsidRPr="00FE09EF">
        <w:rPr>
          <w:rFonts w:ascii="Tahoma" w:hAnsi="Tahoma" w:cs="Tahoma"/>
          <w:b/>
          <w:u w:val="single"/>
        </w:rPr>
        <w:t xml:space="preserve"> Razdelek </w:t>
      </w:r>
      <w:r w:rsidRPr="00FE09EF">
        <w:rPr>
          <w:rFonts w:ascii="Tahoma" w:hAnsi="Tahoma" w:cs="Tahoma"/>
          <w:b/>
        </w:rPr>
        <w:t>»Skupna ponudbena vrednost«</w:t>
      </w:r>
      <w:r w:rsidRPr="00FE09EF">
        <w:rPr>
          <w:rFonts w:ascii="Tahoma" w:hAnsi="Tahoma" w:cs="Tahoma"/>
        </w:rPr>
        <w:t>. Le-ta bo tudi na voljo oz. dostopna javnosti na javnem odpiranju ponudb.</w:t>
      </w:r>
    </w:p>
    <w:p w14:paraId="4463EB4B" w14:textId="77777777" w:rsidR="00AC4EC2" w:rsidRPr="00FE09EF" w:rsidRDefault="00AC4EC2" w:rsidP="0063302D">
      <w:pPr>
        <w:keepNext/>
        <w:keepLines/>
        <w:rPr>
          <w:rFonts w:ascii="Tahoma" w:hAnsi="Tahoma" w:cs="Tahoma"/>
          <w:b/>
          <w:color w:val="FF0000"/>
        </w:rPr>
      </w:pPr>
    </w:p>
    <w:p w14:paraId="4846866B" w14:textId="6850C5DF" w:rsidR="00963C37" w:rsidRPr="00FE09EF" w:rsidRDefault="00963C37" w:rsidP="0063302D">
      <w:pPr>
        <w:keepNext/>
        <w:keepLines/>
        <w:jc w:val="both"/>
        <w:rPr>
          <w:rFonts w:ascii="Tahoma" w:hAnsi="Tahoma" w:cs="Tahoma"/>
          <w:b/>
        </w:rPr>
      </w:pPr>
      <w:r w:rsidRPr="00FE09EF">
        <w:rPr>
          <w:rFonts w:ascii="Tahoma" w:hAnsi="Tahoma" w:cs="Tahoma"/>
          <w:b/>
        </w:rPr>
        <w:t xml:space="preserve">V primeru razhajanj med podatki </w:t>
      </w:r>
      <w:r w:rsidR="00F33E5B" w:rsidRPr="00FE09EF">
        <w:rPr>
          <w:rFonts w:ascii="Tahoma" w:hAnsi="Tahoma" w:cs="Tahoma"/>
          <w:b/>
        </w:rPr>
        <w:t xml:space="preserve">v Prilogi »POVZETEK PREDRAČUNA«, </w:t>
      </w:r>
      <w:r w:rsidRPr="00FE09EF">
        <w:rPr>
          <w:rFonts w:ascii="Tahoma" w:hAnsi="Tahoma" w:cs="Tahoma"/>
          <w:b/>
        </w:rPr>
        <w:t>naložen</w:t>
      </w:r>
      <w:r w:rsidR="00F33E5B" w:rsidRPr="00FE09EF">
        <w:rPr>
          <w:rFonts w:ascii="Tahoma" w:hAnsi="Tahoma" w:cs="Tahoma"/>
          <w:b/>
        </w:rPr>
        <w:t>i</w:t>
      </w:r>
      <w:r w:rsidRPr="00FE09EF">
        <w:rPr>
          <w:rFonts w:ascii="Tahoma" w:hAnsi="Tahoma" w:cs="Tahoma"/>
          <w:b/>
        </w:rPr>
        <w:t>m v razdelek »</w:t>
      </w:r>
      <w:r w:rsidR="00F03EDC" w:rsidRPr="00FE09EF">
        <w:rPr>
          <w:rFonts w:ascii="Tahoma" w:hAnsi="Tahoma" w:cs="Tahoma"/>
          <w:b/>
        </w:rPr>
        <w:t>Skupna ponudbena vrednost</w:t>
      </w:r>
      <w:r w:rsidRPr="00FE09EF">
        <w:rPr>
          <w:rFonts w:ascii="Tahoma" w:hAnsi="Tahoma" w:cs="Tahoma"/>
          <w:b/>
        </w:rPr>
        <w:t xml:space="preserve">«, in Prilogo 2 »PONUDBA« </w:t>
      </w:r>
      <w:r w:rsidR="00F33E5B" w:rsidRPr="00FE09EF">
        <w:rPr>
          <w:rFonts w:ascii="Tahoma" w:hAnsi="Tahoma" w:cs="Tahoma"/>
          <w:b/>
        </w:rPr>
        <w:t>,</w:t>
      </w:r>
      <w:r w:rsidRPr="00FE09EF">
        <w:rPr>
          <w:rFonts w:ascii="Tahoma" w:hAnsi="Tahoma" w:cs="Tahoma"/>
          <w:b/>
        </w:rPr>
        <w:t xml:space="preserve"> naloženim v razdelek »</w:t>
      </w:r>
      <w:r w:rsidR="00F03EDC" w:rsidRPr="00FE09EF">
        <w:rPr>
          <w:rFonts w:ascii="Tahoma" w:hAnsi="Tahoma" w:cs="Tahoma"/>
          <w:b/>
          <w:u w:val="single"/>
        </w:rPr>
        <w:t>DOKUMENTI«, del »Ostale priloge</w:t>
      </w:r>
      <w:r w:rsidRPr="00FE09EF">
        <w:rPr>
          <w:rFonts w:ascii="Tahoma" w:hAnsi="Tahoma" w:cs="Tahoma"/>
          <w:b/>
        </w:rPr>
        <w:t>«, kot veljavni štejejo podatki v Prilogi 2 »PONUDBA</w:t>
      </w:r>
      <w:r w:rsidR="00F33E5B" w:rsidRPr="00FE09EF">
        <w:rPr>
          <w:rFonts w:ascii="Tahoma" w:hAnsi="Tahoma" w:cs="Tahoma"/>
          <w:b/>
        </w:rPr>
        <w:t>«,</w:t>
      </w:r>
      <w:r w:rsidRPr="00FE09EF">
        <w:rPr>
          <w:rFonts w:ascii="Tahoma" w:hAnsi="Tahoma" w:cs="Tahoma"/>
          <w:b/>
        </w:rPr>
        <w:t xml:space="preserve"> naloženim v razdelku </w:t>
      </w:r>
      <w:r w:rsidR="00F03EDC" w:rsidRPr="00FE09EF">
        <w:rPr>
          <w:rFonts w:ascii="Tahoma" w:hAnsi="Tahoma" w:cs="Tahoma"/>
          <w:b/>
          <w:u w:val="single"/>
        </w:rPr>
        <w:t>»DOKUMENTI«, del »Ostale priloge«</w:t>
      </w:r>
      <w:r w:rsidRPr="00FE09EF">
        <w:rPr>
          <w:rFonts w:ascii="Tahoma" w:hAnsi="Tahoma" w:cs="Tahoma"/>
        </w:rPr>
        <w:t xml:space="preserve">. </w:t>
      </w:r>
    </w:p>
    <w:p w14:paraId="549F9F78" w14:textId="77777777" w:rsidR="007F1A87" w:rsidRPr="00FE09EF" w:rsidRDefault="007F1A87" w:rsidP="0063302D">
      <w:pPr>
        <w:keepNext/>
        <w:keepLines/>
        <w:jc w:val="both"/>
        <w:rPr>
          <w:rFonts w:ascii="Tahoma" w:hAnsi="Tahoma" w:cs="Tahoma"/>
          <w:b/>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05"/>
      </w:tblGrid>
      <w:tr w:rsidR="00E533B8" w:rsidRPr="00FE09EF" w14:paraId="76063D8F" w14:textId="77777777" w:rsidTr="00E533B8">
        <w:tc>
          <w:tcPr>
            <w:tcW w:w="7725" w:type="dxa"/>
          </w:tcPr>
          <w:p w14:paraId="139E7E2C" w14:textId="77777777" w:rsidR="00E533B8" w:rsidRPr="00FE09EF" w:rsidRDefault="00E533B8" w:rsidP="0063302D">
            <w:pPr>
              <w:keepNext/>
              <w:keepLines/>
              <w:jc w:val="both"/>
              <w:rPr>
                <w:rFonts w:ascii="Tahoma" w:hAnsi="Tahoma" w:cs="Tahoma"/>
              </w:rPr>
            </w:pPr>
            <w:r w:rsidRPr="00FE09EF">
              <w:rPr>
                <w:rFonts w:ascii="Tahoma" w:hAnsi="Tahoma" w:cs="Tahoma"/>
              </w:rPr>
              <w:t xml:space="preserve">PODATKI O PONUDNIKU </w:t>
            </w:r>
          </w:p>
        </w:tc>
        <w:tc>
          <w:tcPr>
            <w:tcW w:w="912" w:type="dxa"/>
            <w:tcBorders>
              <w:right w:val="nil"/>
            </w:tcBorders>
          </w:tcPr>
          <w:p w14:paraId="425B2132" w14:textId="77777777" w:rsidR="00E533B8" w:rsidRPr="00FE09EF" w:rsidRDefault="00E533B8" w:rsidP="0063302D">
            <w:pPr>
              <w:keepNext/>
              <w:keepLines/>
              <w:jc w:val="both"/>
              <w:rPr>
                <w:rFonts w:ascii="Tahoma" w:hAnsi="Tahoma" w:cs="Tahoma"/>
                <w:b/>
              </w:rPr>
            </w:pPr>
            <w:r w:rsidRPr="00FE09EF">
              <w:rPr>
                <w:rFonts w:ascii="Tahoma" w:hAnsi="Tahoma" w:cs="Tahoma"/>
                <w:b/>
              </w:rPr>
              <w:t xml:space="preserve">Priloga </w:t>
            </w:r>
          </w:p>
        </w:tc>
        <w:tc>
          <w:tcPr>
            <w:tcW w:w="505" w:type="dxa"/>
            <w:tcBorders>
              <w:left w:val="nil"/>
            </w:tcBorders>
          </w:tcPr>
          <w:p w14:paraId="3D155262" w14:textId="77777777" w:rsidR="00E533B8" w:rsidRPr="00FE09EF" w:rsidRDefault="00E533B8" w:rsidP="0063302D">
            <w:pPr>
              <w:keepNext/>
              <w:keepLines/>
              <w:jc w:val="both"/>
              <w:rPr>
                <w:rFonts w:ascii="Tahoma" w:hAnsi="Tahoma" w:cs="Tahoma"/>
                <w:b/>
              </w:rPr>
            </w:pPr>
            <w:r w:rsidRPr="00FE09EF">
              <w:rPr>
                <w:rFonts w:ascii="Tahoma" w:hAnsi="Tahoma" w:cs="Tahoma"/>
                <w:b/>
              </w:rPr>
              <w:t>1</w:t>
            </w:r>
          </w:p>
        </w:tc>
      </w:tr>
    </w:tbl>
    <w:p w14:paraId="6AF36B98" w14:textId="77777777" w:rsidR="00F03EDC" w:rsidRPr="00FE09EF" w:rsidRDefault="00F03EDC" w:rsidP="00F03EDC">
      <w:pPr>
        <w:keepNext/>
        <w:keepLines/>
        <w:jc w:val="both"/>
        <w:rPr>
          <w:rFonts w:ascii="Tahoma" w:hAnsi="Tahoma" w:cs="Tahoma"/>
        </w:rPr>
      </w:pPr>
      <w:r w:rsidRPr="00FE09EF">
        <w:rPr>
          <w:rFonts w:ascii="Tahoma" w:hAnsi="Tahoma" w:cs="Tahoma"/>
        </w:rPr>
        <w:t xml:space="preserve">Prilogo je potrebno izpolniti in podpisati </w:t>
      </w:r>
      <w:r w:rsidRPr="00FE09EF">
        <w:rPr>
          <w:rFonts w:ascii="Tahoma" w:hAnsi="Tahoma" w:cs="Tahoma"/>
          <w:u w:val="single"/>
        </w:rPr>
        <w:t>ter naložiti v</w:t>
      </w:r>
      <w:r w:rsidRPr="00FE09EF">
        <w:rPr>
          <w:rFonts w:ascii="Tahoma" w:hAnsi="Tahoma" w:cs="Tahoma"/>
          <w:b/>
          <w:u w:val="single"/>
        </w:rPr>
        <w:t xml:space="preserve"> Razdelek »DOKUMENTI«, del »Ostale priloge«</w:t>
      </w:r>
      <w:r w:rsidRPr="00FE09EF">
        <w:rPr>
          <w:rFonts w:ascii="Tahoma" w:hAnsi="Tahoma" w:cs="Tahoma"/>
        </w:rPr>
        <w:t xml:space="preserve">. </w:t>
      </w:r>
    </w:p>
    <w:p w14:paraId="177389CD" w14:textId="77777777" w:rsidR="00F03EDC" w:rsidRPr="00FE09EF" w:rsidRDefault="00F03EDC" w:rsidP="00F03EDC">
      <w:pPr>
        <w:keepNext/>
        <w:keepLines/>
        <w:jc w:val="both"/>
        <w:rPr>
          <w:rFonts w:ascii="Tahoma" w:hAnsi="Tahoma" w:cs="Tahoma"/>
        </w:rPr>
      </w:pPr>
    </w:p>
    <w:p w14:paraId="467A4062" w14:textId="77777777" w:rsidR="00F03EDC" w:rsidRPr="00FE09EF" w:rsidRDefault="00F03EDC" w:rsidP="00F03EDC">
      <w:pPr>
        <w:keepNext/>
        <w:keepLines/>
        <w:jc w:val="both"/>
        <w:rPr>
          <w:rFonts w:ascii="Tahoma" w:hAnsi="Tahoma" w:cs="Tahoma"/>
          <w:i/>
        </w:rPr>
      </w:pPr>
      <w:r w:rsidRPr="00FE09EF">
        <w:rPr>
          <w:rFonts w:ascii="Tahoma" w:hAnsi="Tahoma" w:cs="Tahoma"/>
          <w:i/>
        </w:rPr>
        <w:t xml:space="preserve">V primeru, da odda več ponudnikov skupno - partnersko ponudbo, morajo razmnožen obrazec Priloge 1 izpolniti vsi ponudniki - partnerji. K Prilogi 1 se priloži tudi podpisan pravni akt o skupni izvedbi naročila. </w:t>
      </w:r>
    </w:p>
    <w:p w14:paraId="5A64B5AC" w14:textId="77777777" w:rsidR="00787220" w:rsidRPr="00FE09EF" w:rsidRDefault="00787220" w:rsidP="0063302D">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FE09EF" w14:paraId="20408058" w14:textId="77777777" w:rsidTr="006C1AC9">
        <w:tc>
          <w:tcPr>
            <w:tcW w:w="7725" w:type="dxa"/>
          </w:tcPr>
          <w:p w14:paraId="649A6957" w14:textId="77777777" w:rsidR="00E533B8" w:rsidRPr="00FE09EF" w:rsidRDefault="00895645" w:rsidP="0063302D">
            <w:pPr>
              <w:keepNext/>
              <w:keepLines/>
              <w:jc w:val="both"/>
              <w:rPr>
                <w:rFonts w:ascii="Tahoma" w:hAnsi="Tahoma" w:cs="Tahoma"/>
              </w:rPr>
            </w:pPr>
            <w:r w:rsidRPr="00FE09EF">
              <w:rPr>
                <w:rFonts w:ascii="Tahoma" w:hAnsi="Tahoma" w:cs="Tahoma"/>
              </w:rPr>
              <w:t xml:space="preserve">PONUDBA </w:t>
            </w:r>
          </w:p>
        </w:tc>
        <w:tc>
          <w:tcPr>
            <w:tcW w:w="1417" w:type="dxa"/>
          </w:tcPr>
          <w:p w14:paraId="12C810FD" w14:textId="77777777" w:rsidR="00E533B8" w:rsidRPr="00FE09EF" w:rsidRDefault="00E533B8" w:rsidP="0063302D">
            <w:pPr>
              <w:keepNext/>
              <w:keepLines/>
              <w:ind w:left="-211" w:firstLine="211"/>
              <w:jc w:val="both"/>
              <w:rPr>
                <w:rFonts w:ascii="Tahoma" w:hAnsi="Tahoma" w:cs="Tahoma"/>
                <w:b/>
                <w:i/>
              </w:rPr>
            </w:pPr>
            <w:r w:rsidRPr="00FE09EF">
              <w:rPr>
                <w:rFonts w:ascii="Tahoma" w:hAnsi="Tahoma" w:cs="Tahoma"/>
                <w:b/>
                <w:i/>
              </w:rPr>
              <w:t>Priloga 2</w:t>
            </w:r>
          </w:p>
        </w:tc>
      </w:tr>
    </w:tbl>
    <w:p w14:paraId="65887FEA" w14:textId="5DFE91AF" w:rsidR="00A41E90" w:rsidRPr="00FE09EF" w:rsidRDefault="00512963" w:rsidP="0063302D">
      <w:pPr>
        <w:keepNext/>
        <w:keepLines/>
        <w:ind w:right="-142"/>
        <w:jc w:val="both"/>
        <w:rPr>
          <w:rFonts w:ascii="Tahoma" w:hAnsi="Tahoma" w:cs="Tahoma"/>
        </w:rPr>
      </w:pPr>
      <w:r w:rsidRPr="00FE09EF">
        <w:rPr>
          <w:rFonts w:ascii="Tahoma" w:hAnsi="Tahoma" w:cs="Tahoma"/>
        </w:rPr>
        <w:t>Ponudnik mora Prilogo izpolniti, podpisati in žigosati ter jo</w:t>
      </w:r>
      <w:r w:rsidR="002334C6" w:rsidRPr="00FE09EF">
        <w:rPr>
          <w:rFonts w:ascii="Tahoma" w:hAnsi="Tahoma" w:cs="Tahoma"/>
        </w:rPr>
        <w:t xml:space="preserve"> v pdf. formatu</w:t>
      </w:r>
      <w:r w:rsidRPr="00FE09EF">
        <w:rPr>
          <w:rFonts w:ascii="Tahoma" w:hAnsi="Tahoma" w:cs="Tahoma"/>
        </w:rPr>
        <w:t xml:space="preserve"> </w:t>
      </w:r>
      <w:r w:rsidR="00F229CA" w:rsidRPr="00FE09EF">
        <w:rPr>
          <w:rFonts w:ascii="Tahoma" w:hAnsi="Tahoma" w:cs="Tahoma"/>
          <w:u w:val="single"/>
        </w:rPr>
        <w:t>naložiti v</w:t>
      </w:r>
      <w:r w:rsidR="00F229CA" w:rsidRPr="00FE09EF">
        <w:rPr>
          <w:rFonts w:ascii="Tahoma" w:hAnsi="Tahoma" w:cs="Tahoma"/>
          <w:b/>
          <w:u w:val="single"/>
        </w:rPr>
        <w:t xml:space="preserve"> </w:t>
      </w:r>
      <w:r w:rsidR="00F03EDC" w:rsidRPr="00FE09EF">
        <w:rPr>
          <w:rFonts w:ascii="Tahoma" w:hAnsi="Tahoma" w:cs="Tahoma"/>
          <w:b/>
          <w:u w:val="single"/>
        </w:rPr>
        <w:t>Razdelek »DOKUMENTI«, del »Ostale priloge«</w:t>
      </w:r>
      <w:r w:rsidR="00F229CA" w:rsidRPr="00FE09EF">
        <w:rPr>
          <w:rFonts w:ascii="Tahoma" w:hAnsi="Tahoma" w:cs="Tahoma"/>
        </w:rPr>
        <w:t>.</w:t>
      </w:r>
    </w:p>
    <w:p w14:paraId="40A02CF1" w14:textId="399A1E5F" w:rsidR="007F1A87" w:rsidRPr="00FE09EF" w:rsidRDefault="007F1A87" w:rsidP="0063302D">
      <w:pPr>
        <w:keepNext/>
        <w:keepLines/>
        <w:ind w:right="-284"/>
        <w:jc w:val="both"/>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417"/>
      </w:tblGrid>
      <w:tr w:rsidR="00F03EDC" w:rsidRPr="00FE09EF" w14:paraId="0A2A4D0F" w14:textId="77777777" w:rsidTr="00F03EDC">
        <w:tc>
          <w:tcPr>
            <w:tcW w:w="7650" w:type="dxa"/>
            <w:tcBorders>
              <w:top w:val="single" w:sz="4" w:space="0" w:color="auto"/>
              <w:left w:val="single" w:sz="4" w:space="0" w:color="auto"/>
              <w:bottom w:val="single" w:sz="4" w:space="0" w:color="auto"/>
              <w:right w:val="single" w:sz="4" w:space="0" w:color="808080"/>
            </w:tcBorders>
          </w:tcPr>
          <w:p w14:paraId="4D41D20C" w14:textId="4EC88490" w:rsidR="00F03EDC" w:rsidRPr="00FE09EF" w:rsidRDefault="00F03EDC" w:rsidP="00F03EDC">
            <w:pPr>
              <w:keepNext/>
              <w:keepLines/>
              <w:jc w:val="both"/>
              <w:rPr>
                <w:rFonts w:ascii="Tahoma" w:hAnsi="Tahoma" w:cs="Tahoma"/>
              </w:rPr>
            </w:pPr>
            <w:r w:rsidRPr="00FE09EF">
              <w:rPr>
                <w:rFonts w:ascii="Tahoma" w:hAnsi="Tahoma" w:cs="Tahoma"/>
              </w:rPr>
              <w:t>ESPD</w:t>
            </w:r>
          </w:p>
        </w:tc>
        <w:tc>
          <w:tcPr>
            <w:tcW w:w="1417" w:type="dxa"/>
            <w:tcBorders>
              <w:top w:val="single" w:sz="4" w:space="0" w:color="auto"/>
              <w:left w:val="single" w:sz="4" w:space="0" w:color="808080"/>
              <w:bottom w:val="single" w:sz="4" w:space="0" w:color="auto"/>
              <w:right w:val="single" w:sz="4" w:space="0" w:color="auto"/>
            </w:tcBorders>
            <w:hideMark/>
          </w:tcPr>
          <w:p w14:paraId="7123EC39" w14:textId="13F8A276" w:rsidR="00F03EDC" w:rsidRPr="00FE09EF" w:rsidRDefault="00F03EDC" w:rsidP="00F03EDC">
            <w:pPr>
              <w:keepNext/>
              <w:keepLines/>
              <w:jc w:val="both"/>
              <w:rPr>
                <w:rFonts w:ascii="Tahoma" w:hAnsi="Tahoma" w:cs="Tahoma"/>
                <w:b/>
                <w:i/>
              </w:rPr>
            </w:pPr>
            <w:r w:rsidRPr="00FE09EF">
              <w:rPr>
                <w:rFonts w:ascii="Tahoma" w:hAnsi="Tahoma" w:cs="Tahoma"/>
                <w:b/>
                <w:i/>
              </w:rPr>
              <w:t>Priloga 3</w:t>
            </w:r>
          </w:p>
        </w:tc>
      </w:tr>
    </w:tbl>
    <w:p w14:paraId="13DADFCA" w14:textId="77777777" w:rsidR="00F03EDC" w:rsidRPr="00FE09EF" w:rsidRDefault="00F03EDC" w:rsidP="00F03EDC">
      <w:pPr>
        <w:keepNext/>
        <w:keepLines/>
        <w:jc w:val="both"/>
        <w:rPr>
          <w:rFonts w:ascii="Tahoma" w:hAnsi="Tahoma" w:cs="Tahoma"/>
          <w:b/>
        </w:rPr>
      </w:pPr>
      <w:r w:rsidRPr="00FE09EF">
        <w:rPr>
          <w:rFonts w:ascii="Tahoma" w:hAnsi="Tahoma" w:cs="Tahoma"/>
        </w:rPr>
        <w:t xml:space="preserve">Ponudnik (oz. glavni partner v primeru skupne ponudbe) mora prilogo »ESPD« izpolniti ter v informacijski sistem e-JN naložiti elektronsko podpisan ESPD v xml. obliki ali nepodpisan ESPD v xml. obliki, </w:t>
      </w:r>
      <w:bookmarkStart w:id="15" w:name="_Hlk531606225"/>
      <w:r w:rsidRPr="00FE09EF">
        <w:rPr>
          <w:rFonts w:ascii="Tahoma" w:hAnsi="Tahoma" w:cs="Tahoma"/>
        </w:rPr>
        <w:t>pri čemer se v slednjem primeru v skladu Splošnimi pogoji uporabe informacijskega sistema e-JN šteje, da je oddan pravno zavezujoč dokument, ki ima enako veljavnost kot podpisan</w:t>
      </w:r>
      <w:bookmarkEnd w:id="15"/>
      <w:r w:rsidRPr="00FE09EF">
        <w:rPr>
          <w:rFonts w:ascii="Tahoma" w:hAnsi="Tahoma" w:cs="Tahoma"/>
        </w:rPr>
        <w:t>.</w:t>
      </w:r>
    </w:p>
    <w:p w14:paraId="4EC809B8" w14:textId="77777777" w:rsidR="00F03EDC" w:rsidRPr="00FE09EF" w:rsidRDefault="00F03EDC" w:rsidP="00F03EDC">
      <w:pPr>
        <w:keepNext/>
        <w:keepLines/>
        <w:jc w:val="both"/>
        <w:rPr>
          <w:rFonts w:ascii="Tahoma" w:hAnsi="Tahoma" w:cs="Tahoma"/>
        </w:rPr>
      </w:pPr>
    </w:p>
    <w:p w14:paraId="6B29C0AB" w14:textId="77777777" w:rsidR="00F03EDC" w:rsidRPr="00FE09EF" w:rsidRDefault="00F03EDC" w:rsidP="00F03EDC">
      <w:pPr>
        <w:keepNext/>
        <w:keepLines/>
        <w:jc w:val="both"/>
        <w:rPr>
          <w:rFonts w:ascii="Tahoma" w:hAnsi="Tahoma" w:cs="Tahoma"/>
          <w:i/>
        </w:rPr>
      </w:pPr>
      <w:r w:rsidRPr="00FE09EF">
        <w:rPr>
          <w:rFonts w:ascii="Tahoma" w:hAnsi="Tahoma" w:cs="Tahoma"/>
          <w:i/>
        </w:rPr>
        <w:t xml:space="preserve">Posamezni član/i skupine ponudnikov v okviru skupne ponudbe (partner/ji) mora/jo ESPD </w:t>
      </w:r>
      <w:r w:rsidRPr="00FE09EF">
        <w:rPr>
          <w:rFonts w:ascii="Tahoma" w:hAnsi="Tahoma" w:cs="Tahoma"/>
          <w:i/>
          <w:u w:val="single"/>
        </w:rPr>
        <w:t>naložiti v</w:t>
      </w:r>
      <w:r w:rsidRPr="00FE09EF">
        <w:rPr>
          <w:rFonts w:ascii="Tahoma" w:hAnsi="Tahoma" w:cs="Tahoma"/>
          <w:b/>
          <w:i/>
          <w:u w:val="single"/>
        </w:rPr>
        <w:t xml:space="preserve"> </w:t>
      </w:r>
      <w:r w:rsidRPr="00FE09EF">
        <w:rPr>
          <w:rFonts w:ascii="Tahoma" w:hAnsi="Tahoma" w:cs="Tahoma"/>
          <w:i/>
          <w:u w:val="single"/>
        </w:rPr>
        <w:t>Razdelek »SODELUJOČI«, del »ESPD – ostali sodelujoči« (Priloga 3/2)</w:t>
      </w:r>
      <w:r w:rsidRPr="00FE09EF">
        <w:rPr>
          <w:rFonts w:ascii="Tahoma" w:hAnsi="Tahoma" w:cs="Tahoma"/>
          <w:i/>
        </w:rPr>
        <w:t xml:space="preserve">.   </w:t>
      </w:r>
    </w:p>
    <w:p w14:paraId="7BE0DDB5" w14:textId="77777777" w:rsidR="00F03EDC" w:rsidRPr="00FE09EF" w:rsidRDefault="00F03EDC" w:rsidP="00F03EDC">
      <w:pPr>
        <w:keepNext/>
        <w:keepLines/>
        <w:jc w:val="both"/>
        <w:rPr>
          <w:rFonts w:ascii="Tahoma" w:hAnsi="Tahoma" w:cs="Tahoma"/>
        </w:rPr>
      </w:pPr>
      <w:r w:rsidRPr="00FE09EF">
        <w:rPr>
          <w:rFonts w:ascii="Tahoma" w:hAnsi="Tahoma" w:cs="Tahoma"/>
        </w:rPr>
        <w:lastRenderedPageBreak/>
        <w:t xml:space="preserve">Ponudnik mora </w:t>
      </w:r>
      <w:r w:rsidRPr="00FE09EF">
        <w:rPr>
          <w:rFonts w:ascii="Tahoma" w:hAnsi="Tahoma" w:cs="Tahoma"/>
          <w:b/>
        </w:rPr>
        <w:t xml:space="preserve">v primeru nastopa s partnerji (skupna ponudba), s podizvajalci in/ali uporabo zmogljivosti drugih subjektov </w:t>
      </w:r>
      <w:r w:rsidRPr="00FE09EF">
        <w:rPr>
          <w:rFonts w:ascii="Tahoma" w:hAnsi="Tahoma" w:cs="Tahoma"/>
        </w:rPr>
        <w:t>za posameznega sodelujočega naložiti na informacijski sistem e-JN</w:t>
      </w:r>
      <w:r w:rsidRPr="00FE09EF">
        <w:rPr>
          <w:rFonts w:ascii="Tahoma" w:hAnsi="Tahoma" w:cs="Tahoma"/>
          <w:b/>
        </w:rPr>
        <w:t xml:space="preserve"> v razdelek »ESPD – ostali sodelujoči« </w:t>
      </w:r>
      <w:r w:rsidRPr="00FE09EF">
        <w:rPr>
          <w:rFonts w:ascii="Tahoma" w:hAnsi="Tahoma" w:cs="Tahoma"/>
          <w:u w:val="single"/>
        </w:rPr>
        <w:t>izpolnjen in podpisan</w:t>
      </w:r>
      <w:r w:rsidRPr="00FE09EF">
        <w:rPr>
          <w:rFonts w:ascii="Tahoma" w:hAnsi="Tahoma" w:cs="Tahoma"/>
        </w:rPr>
        <w:t xml:space="preserve"> ESPD v .pdf formatu ali v elektronski obliki podpisan xml. format. V kolikor ponudnik v predmetnem naročilu ne nastopa z partnerjem, podizvajalcem ali subjektom, Priloge ni treba prilagati.</w:t>
      </w:r>
    </w:p>
    <w:p w14:paraId="688BED83" w14:textId="3056508A" w:rsidR="00F03EDC" w:rsidRPr="00FE09EF" w:rsidRDefault="00F03EDC" w:rsidP="0063302D">
      <w:pPr>
        <w:keepNext/>
        <w:keepLines/>
        <w:ind w:right="-284"/>
        <w:jc w:val="both"/>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0"/>
        <w:gridCol w:w="1417"/>
      </w:tblGrid>
      <w:tr w:rsidR="00F03EDC" w:rsidRPr="00FE09EF" w14:paraId="1D3DF207" w14:textId="77777777" w:rsidTr="00F03EDC">
        <w:tc>
          <w:tcPr>
            <w:tcW w:w="7650" w:type="dxa"/>
          </w:tcPr>
          <w:p w14:paraId="5FC0B365" w14:textId="77777777" w:rsidR="00F03EDC" w:rsidRPr="00FE09EF" w:rsidRDefault="00F03EDC" w:rsidP="00F03EDC">
            <w:pPr>
              <w:keepNext/>
              <w:keepLines/>
              <w:jc w:val="both"/>
              <w:rPr>
                <w:rFonts w:ascii="Tahoma" w:hAnsi="Tahoma" w:cs="Tahoma"/>
              </w:rPr>
            </w:pPr>
            <w:r w:rsidRPr="00FE09EF">
              <w:rPr>
                <w:rFonts w:ascii="Tahoma" w:hAnsi="Tahoma" w:cs="Tahoma"/>
              </w:rPr>
              <w:t>IZJAVA O UDELEŽBI FIZIČNIH IN PRAVNIH OSEB V LASTNIŠTVU PONUDNIKA</w:t>
            </w:r>
          </w:p>
        </w:tc>
        <w:tc>
          <w:tcPr>
            <w:tcW w:w="1417" w:type="dxa"/>
          </w:tcPr>
          <w:p w14:paraId="7EAF1177" w14:textId="09287838" w:rsidR="00F03EDC" w:rsidRPr="00FE09EF" w:rsidRDefault="00F03EDC" w:rsidP="00F03EDC">
            <w:pPr>
              <w:keepNext/>
              <w:keepLines/>
              <w:jc w:val="both"/>
              <w:rPr>
                <w:rFonts w:ascii="Tahoma" w:hAnsi="Tahoma" w:cs="Tahoma"/>
                <w:b/>
                <w:i/>
              </w:rPr>
            </w:pPr>
            <w:r w:rsidRPr="00FE09EF">
              <w:rPr>
                <w:rFonts w:ascii="Tahoma" w:hAnsi="Tahoma" w:cs="Tahoma"/>
                <w:b/>
                <w:i/>
              </w:rPr>
              <w:t>Priloga 4</w:t>
            </w:r>
          </w:p>
        </w:tc>
      </w:tr>
    </w:tbl>
    <w:p w14:paraId="6C7AAA51" w14:textId="1E8C1A1D" w:rsidR="00F03EDC" w:rsidRPr="00FE09EF" w:rsidRDefault="00F03EDC" w:rsidP="00F03EDC">
      <w:pPr>
        <w:keepNext/>
        <w:keepLines/>
        <w:tabs>
          <w:tab w:val="left" w:pos="567"/>
          <w:tab w:val="num" w:pos="851"/>
          <w:tab w:val="left" w:pos="993"/>
        </w:tabs>
        <w:jc w:val="both"/>
        <w:rPr>
          <w:rFonts w:ascii="Tahoma" w:hAnsi="Tahoma" w:cs="Tahoma"/>
        </w:rPr>
      </w:pPr>
      <w:r w:rsidRPr="00FE09EF">
        <w:rPr>
          <w:rFonts w:ascii="Tahoma" w:hAnsi="Tahoma" w:cs="Tahoma"/>
        </w:rPr>
        <w:t xml:space="preserve">Ponudnik, posamezni člani (partnerji) skupine ponudnikov v okviru skupne ponudbe, vsi v ponudbi navedeni podizvajalci in </w:t>
      </w:r>
      <w:r w:rsidRPr="00FE09EF">
        <w:rPr>
          <w:rFonts w:ascii="Tahoma" w:hAnsi="Tahoma" w:cs="Tahoma"/>
          <w:iCs/>
        </w:rPr>
        <w:t>subjekti, katerih zmogljivost uporablja ponudnik</w:t>
      </w:r>
      <w:r w:rsidRPr="00FE09EF">
        <w:rPr>
          <w:rFonts w:ascii="Tahoma" w:hAnsi="Tahoma" w:cs="Tahoma"/>
        </w:rPr>
        <w:t xml:space="preserve"> morajo obrazec izjave izpolniti in podpisati, </w:t>
      </w:r>
      <w:r w:rsidRPr="00FE09EF">
        <w:rPr>
          <w:rFonts w:ascii="Tahoma" w:hAnsi="Tahoma" w:cs="Tahoma"/>
          <w:u w:val="single"/>
        </w:rPr>
        <w:t>ter naložiti v</w:t>
      </w:r>
      <w:r w:rsidRPr="00FE09EF">
        <w:rPr>
          <w:rFonts w:ascii="Tahoma" w:hAnsi="Tahoma" w:cs="Tahoma"/>
          <w:b/>
          <w:u w:val="single"/>
        </w:rPr>
        <w:t xml:space="preserve"> Razdelek »DOKUMENTI«, del »Ostale priloge«</w:t>
      </w:r>
      <w:r w:rsidRPr="00FE09EF">
        <w:rPr>
          <w:rFonts w:ascii="Tahoma" w:hAnsi="Tahoma" w:cs="Tahoma"/>
        </w:rPr>
        <w:t>.</w:t>
      </w:r>
    </w:p>
    <w:p w14:paraId="7FD288A6" w14:textId="77777777" w:rsidR="00F03EDC" w:rsidRPr="00FE09EF" w:rsidRDefault="00F03EDC" w:rsidP="00F03EDC">
      <w:pPr>
        <w:keepNext/>
        <w:keepLines/>
        <w:tabs>
          <w:tab w:val="left" w:pos="567"/>
          <w:tab w:val="num" w:pos="851"/>
          <w:tab w:val="left" w:pos="993"/>
        </w:tabs>
        <w:jc w:val="both"/>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417"/>
      </w:tblGrid>
      <w:tr w:rsidR="00F03EDC" w:rsidRPr="00FE09EF" w14:paraId="7736A877" w14:textId="77777777" w:rsidTr="00F03EDC">
        <w:tc>
          <w:tcPr>
            <w:tcW w:w="7650" w:type="dxa"/>
            <w:tcBorders>
              <w:top w:val="single" w:sz="4" w:space="0" w:color="auto"/>
              <w:left w:val="single" w:sz="4" w:space="0" w:color="auto"/>
              <w:bottom w:val="single" w:sz="4" w:space="0" w:color="auto"/>
              <w:right w:val="single" w:sz="4" w:space="0" w:color="808080"/>
            </w:tcBorders>
          </w:tcPr>
          <w:p w14:paraId="3B85DF1E" w14:textId="77777777" w:rsidR="00F03EDC" w:rsidRPr="00FE09EF" w:rsidRDefault="00F03EDC" w:rsidP="00F03EDC">
            <w:pPr>
              <w:keepNext/>
              <w:keepLines/>
              <w:rPr>
                <w:rFonts w:ascii="Tahoma" w:hAnsi="Tahoma" w:cs="Tahoma"/>
              </w:rPr>
            </w:pPr>
            <w:r w:rsidRPr="00FE09EF">
              <w:rPr>
                <w:rFonts w:ascii="Tahoma" w:hAnsi="Tahoma" w:cs="Tahoma"/>
              </w:rPr>
              <w:t xml:space="preserve">SEZNAM PODIZVAJALCEV </w:t>
            </w:r>
          </w:p>
        </w:tc>
        <w:tc>
          <w:tcPr>
            <w:tcW w:w="1417" w:type="dxa"/>
            <w:tcBorders>
              <w:top w:val="single" w:sz="4" w:space="0" w:color="auto"/>
              <w:left w:val="single" w:sz="4" w:space="0" w:color="808080"/>
              <w:bottom w:val="single" w:sz="4" w:space="0" w:color="auto"/>
              <w:right w:val="single" w:sz="4" w:space="0" w:color="auto"/>
            </w:tcBorders>
            <w:hideMark/>
          </w:tcPr>
          <w:p w14:paraId="19CD6209" w14:textId="77777777" w:rsidR="00F03EDC" w:rsidRPr="00FE09EF" w:rsidRDefault="00F03EDC" w:rsidP="00F03EDC">
            <w:pPr>
              <w:keepNext/>
              <w:keepLines/>
              <w:rPr>
                <w:rFonts w:ascii="Tahoma" w:hAnsi="Tahoma" w:cs="Tahoma"/>
                <w:b/>
                <w:i/>
              </w:rPr>
            </w:pPr>
            <w:r w:rsidRPr="00FE09EF">
              <w:rPr>
                <w:rFonts w:ascii="Tahoma" w:hAnsi="Tahoma" w:cs="Tahoma"/>
                <w:b/>
                <w:i/>
              </w:rPr>
              <w:t>Priloga 5</w:t>
            </w:r>
          </w:p>
        </w:tc>
      </w:tr>
    </w:tbl>
    <w:p w14:paraId="06E9DC16" w14:textId="77777777" w:rsidR="00F03EDC" w:rsidRPr="00FE09EF" w:rsidRDefault="00F03EDC" w:rsidP="00F03EDC">
      <w:pPr>
        <w:keepNext/>
        <w:keepLines/>
        <w:jc w:val="both"/>
        <w:rPr>
          <w:rFonts w:ascii="Tahoma" w:eastAsia="Calibri" w:hAnsi="Tahoma" w:cs="Tahoma"/>
        </w:rPr>
      </w:pPr>
      <w:r w:rsidRPr="00FE09EF">
        <w:rPr>
          <w:rFonts w:ascii="Tahoma" w:hAnsi="Tahoma" w:cs="Tahoma"/>
        </w:rPr>
        <w:t xml:space="preserve">Če bo ponudnik izvajal javno naročilo s podizvajalci, mora ravnati v skladu s 94. členom ZJN-3 ter </w:t>
      </w:r>
      <w:r w:rsidRPr="00FE09EF">
        <w:rPr>
          <w:rFonts w:ascii="Tahoma" w:eastAsia="Calibri" w:hAnsi="Tahoma" w:cs="Tahoma"/>
        </w:rPr>
        <w:t xml:space="preserve">za vse navedene podizvajalce predložiti izpolnjeno in podpisani Prilogo 5. </w:t>
      </w:r>
    </w:p>
    <w:p w14:paraId="54ACFF66" w14:textId="77777777" w:rsidR="00F03EDC" w:rsidRPr="00FE09EF" w:rsidRDefault="00F03EDC" w:rsidP="00F03EDC">
      <w:pPr>
        <w:keepNext/>
        <w:keepLines/>
        <w:jc w:val="both"/>
        <w:rPr>
          <w:rFonts w:ascii="Tahoma" w:eastAsia="Calibri" w:hAnsi="Tahoma" w:cs="Tahoma"/>
        </w:rPr>
      </w:pPr>
    </w:p>
    <w:p w14:paraId="0BCEC9DE" w14:textId="77777777" w:rsidR="00F03EDC" w:rsidRPr="00FE09EF" w:rsidRDefault="00F03EDC" w:rsidP="00F03EDC">
      <w:pPr>
        <w:keepNext/>
        <w:keepLines/>
        <w:jc w:val="both"/>
        <w:rPr>
          <w:rFonts w:ascii="Tahoma" w:eastAsia="Calibri" w:hAnsi="Tahoma" w:cs="Tahoma"/>
        </w:rPr>
      </w:pPr>
      <w:r w:rsidRPr="00FE09EF">
        <w:rPr>
          <w:rFonts w:ascii="Tahoma" w:hAnsi="Tahoma" w:cs="Tahoma"/>
        </w:rPr>
        <w:t xml:space="preserve">Kadar namerava ponudnik izvesti javno naročilo </w:t>
      </w:r>
      <w:r w:rsidRPr="00FE09EF">
        <w:rPr>
          <w:rFonts w:ascii="Tahoma" w:hAnsi="Tahoma" w:cs="Tahoma"/>
          <w:u w:val="single"/>
        </w:rPr>
        <w:t>s podizvajalcem, ki zahteva neposredno plačilo</w:t>
      </w:r>
      <w:r w:rsidRPr="00FE09EF">
        <w:rPr>
          <w:rFonts w:ascii="Tahoma" w:hAnsi="Tahoma" w:cs="Tahoma"/>
        </w:rPr>
        <w:t xml:space="preserve"> v skladu s 94. členom ZJN-3, je potrebno izpolniti tudi Obrazca 1, 2 in 3 k Prilogi 5.</w:t>
      </w:r>
    </w:p>
    <w:p w14:paraId="17230D03" w14:textId="77777777" w:rsidR="00F03EDC" w:rsidRPr="00FE09EF" w:rsidRDefault="00F03EDC" w:rsidP="00F03EDC">
      <w:pPr>
        <w:keepNext/>
        <w:keepLines/>
        <w:jc w:val="both"/>
        <w:rPr>
          <w:rFonts w:ascii="Tahoma" w:hAnsi="Tahoma" w:cs="Tahoma"/>
        </w:rPr>
      </w:pPr>
    </w:p>
    <w:p w14:paraId="36B6EAE1" w14:textId="77777777" w:rsidR="00F03EDC" w:rsidRPr="00FE09EF" w:rsidRDefault="00F03EDC" w:rsidP="00F03EDC">
      <w:pPr>
        <w:keepNext/>
        <w:keepLines/>
        <w:jc w:val="both"/>
        <w:rPr>
          <w:rFonts w:ascii="Tahoma" w:hAnsi="Tahoma" w:cs="Tahoma"/>
          <w:u w:val="single"/>
        </w:rPr>
      </w:pPr>
      <w:r w:rsidRPr="00FE09EF">
        <w:rPr>
          <w:rFonts w:ascii="Tahoma" w:hAnsi="Tahoma" w:cs="Tahoma"/>
        </w:rPr>
        <w:t xml:space="preserve">Ponudnik razmnoži potrebno število izvodov vseh obrazcev. Obrazce je potrebno naložiti v </w:t>
      </w:r>
      <w:r w:rsidRPr="00FE09EF">
        <w:rPr>
          <w:rFonts w:ascii="Tahoma" w:hAnsi="Tahoma" w:cs="Tahoma"/>
          <w:b/>
        </w:rPr>
        <w:t>Razdelek »DOKUMENTI«, del »Ostale priloge«</w:t>
      </w:r>
      <w:r w:rsidRPr="00FE09EF">
        <w:rPr>
          <w:rFonts w:ascii="Tahoma" w:hAnsi="Tahoma" w:cs="Tahoma"/>
        </w:rPr>
        <w:t xml:space="preserve">. </w:t>
      </w:r>
      <w:r w:rsidRPr="00FE09EF">
        <w:rPr>
          <w:rFonts w:ascii="Tahoma" w:hAnsi="Tahoma" w:cs="Tahoma"/>
          <w:u w:val="single"/>
        </w:rPr>
        <w:t xml:space="preserve">V kolikor ponudnik ne oddaja ponudbe z nobenim podizvajalcem, priloge ni potrebno izpolni. </w:t>
      </w:r>
    </w:p>
    <w:p w14:paraId="225D9BD2" w14:textId="77777777" w:rsidR="00F03EDC" w:rsidRPr="00FE09EF" w:rsidRDefault="00F03EDC" w:rsidP="00F03EDC">
      <w:pPr>
        <w:keepNext/>
        <w:keepLines/>
        <w:jc w:val="both"/>
        <w:rPr>
          <w:rFonts w:ascii="Tahoma" w:hAnsi="Tahoma" w:cs="Tahoma"/>
          <w:u w:val="single"/>
        </w:rPr>
      </w:pP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0"/>
        <w:gridCol w:w="1417"/>
      </w:tblGrid>
      <w:tr w:rsidR="00F03EDC" w:rsidRPr="00FE09EF" w14:paraId="1B1333DF" w14:textId="77777777" w:rsidTr="00F03EDC">
        <w:tc>
          <w:tcPr>
            <w:tcW w:w="7650" w:type="dxa"/>
            <w:tcBorders>
              <w:top w:val="single" w:sz="4" w:space="0" w:color="auto"/>
              <w:bottom w:val="single" w:sz="4" w:space="0" w:color="auto"/>
            </w:tcBorders>
          </w:tcPr>
          <w:p w14:paraId="7C2F9835" w14:textId="77777777" w:rsidR="00F03EDC" w:rsidRPr="00FE09EF" w:rsidRDefault="00F03EDC" w:rsidP="00F03EDC">
            <w:pPr>
              <w:keepNext/>
              <w:keepLines/>
              <w:rPr>
                <w:rFonts w:ascii="Tahoma" w:hAnsi="Tahoma" w:cs="Tahoma"/>
              </w:rPr>
            </w:pPr>
            <w:r w:rsidRPr="00FE09EF">
              <w:rPr>
                <w:rFonts w:ascii="Tahoma" w:hAnsi="Tahoma" w:cs="Tahoma"/>
              </w:rPr>
              <w:br w:type="page"/>
            </w:r>
            <w:r w:rsidRPr="00FE09EF">
              <w:rPr>
                <w:rFonts w:ascii="Tahoma" w:hAnsi="Tahoma" w:cs="Tahoma"/>
                <w:b/>
              </w:rPr>
              <w:br w:type="page"/>
            </w:r>
            <w:r w:rsidRPr="00FE09EF">
              <w:rPr>
                <w:rFonts w:ascii="Tahoma" w:hAnsi="Tahoma" w:cs="Tahoma"/>
              </w:rPr>
              <w:t xml:space="preserve">SEZNAM SUBJEKTOV, KATERIH ZMOGLJIVOST UPORABLJA PONUDNIK  </w:t>
            </w:r>
          </w:p>
        </w:tc>
        <w:tc>
          <w:tcPr>
            <w:tcW w:w="1417" w:type="dxa"/>
            <w:tcBorders>
              <w:top w:val="single" w:sz="4" w:space="0" w:color="auto"/>
              <w:bottom w:val="single" w:sz="4" w:space="0" w:color="auto"/>
            </w:tcBorders>
          </w:tcPr>
          <w:p w14:paraId="48EF300D" w14:textId="77777777" w:rsidR="00F03EDC" w:rsidRPr="00FE09EF" w:rsidRDefault="00F03EDC" w:rsidP="00F03EDC">
            <w:pPr>
              <w:keepNext/>
              <w:keepLines/>
              <w:rPr>
                <w:rFonts w:ascii="Tahoma" w:hAnsi="Tahoma" w:cs="Tahoma"/>
                <w:b/>
                <w:i/>
              </w:rPr>
            </w:pPr>
            <w:r w:rsidRPr="00FE09EF">
              <w:rPr>
                <w:rFonts w:ascii="Tahoma" w:hAnsi="Tahoma" w:cs="Tahoma"/>
                <w:b/>
                <w:i/>
              </w:rPr>
              <w:t>Priloga 6</w:t>
            </w:r>
          </w:p>
        </w:tc>
      </w:tr>
    </w:tbl>
    <w:p w14:paraId="4AB9C0FC" w14:textId="77777777" w:rsidR="00F03EDC" w:rsidRPr="00FE09EF" w:rsidRDefault="00F03EDC" w:rsidP="00F03EDC">
      <w:pPr>
        <w:keepNext/>
        <w:keepLines/>
        <w:jc w:val="both"/>
        <w:rPr>
          <w:rFonts w:ascii="Tahoma" w:hAnsi="Tahoma" w:cs="Tahoma"/>
        </w:rPr>
      </w:pPr>
      <w:r w:rsidRPr="00FE09EF">
        <w:rPr>
          <w:rFonts w:ascii="Tahoma" w:hAnsi="Tahoma" w:cs="Tahoma"/>
        </w:rPr>
        <w:t xml:space="preserve">Ponudnik mora prilogo izpolniti in podpisati, v kolikor uporabi zmogljivost drugih subjektov za izvedbo javnega naročila, </w:t>
      </w:r>
      <w:r w:rsidRPr="00FE09EF">
        <w:rPr>
          <w:rFonts w:ascii="Tahoma" w:hAnsi="Tahoma" w:cs="Tahoma"/>
          <w:u w:val="single"/>
        </w:rPr>
        <w:t>ki niso partner/ji v primeru skupne ponudbe ali podizvajalec/ci</w:t>
      </w:r>
      <w:r w:rsidRPr="00FE09EF">
        <w:rPr>
          <w:rFonts w:ascii="Tahoma" w:hAnsi="Tahoma" w:cs="Tahoma"/>
        </w:rPr>
        <w:t>.</w:t>
      </w:r>
    </w:p>
    <w:p w14:paraId="532D6E9E" w14:textId="77777777" w:rsidR="00F03EDC" w:rsidRPr="00FE09EF" w:rsidRDefault="00F03EDC" w:rsidP="00F03EDC">
      <w:pPr>
        <w:keepNext/>
        <w:keepLines/>
        <w:jc w:val="both"/>
        <w:rPr>
          <w:rFonts w:ascii="Tahoma" w:hAnsi="Tahoma" w:cs="Tahoma"/>
        </w:rPr>
      </w:pPr>
    </w:p>
    <w:p w14:paraId="10F992E5" w14:textId="573CFF91" w:rsidR="00F03EDC" w:rsidRDefault="00F03EDC" w:rsidP="00F03EDC">
      <w:pPr>
        <w:keepNext/>
        <w:keepLines/>
        <w:jc w:val="both"/>
        <w:rPr>
          <w:rFonts w:ascii="Tahoma" w:hAnsi="Tahoma" w:cs="Tahoma"/>
          <w:u w:val="single"/>
        </w:rPr>
      </w:pPr>
      <w:r w:rsidRPr="00FE09EF">
        <w:rPr>
          <w:rFonts w:ascii="Tahoma" w:hAnsi="Tahoma" w:cs="Tahoma"/>
        </w:rPr>
        <w:t xml:space="preserve">Ponudnik razmnoži potrebno število izvodov vseh obrazcev. Obrazce je potrebno naložiti v </w:t>
      </w:r>
      <w:r w:rsidRPr="00FE09EF">
        <w:rPr>
          <w:rFonts w:ascii="Tahoma" w:hAnsi="Tahoma" w:cs="Tahoma"/>
          <w:b/>
        </w:rPr>
        <w:t>Razdelek »DOKUMENTI«, del »Ostale priloge«.</w:t>
      </w:r>
      <w:r w:rsidRPr="00FE09EF">
        <w:rPr>
          <w:rFonts w:ascii="Tahoma" w:hAnsi="Tahoma" w:cs="Tahoma"/>
        </w:rPr>
        <w:t xml:space="preserve"> </w:t>
      </w:r>
      <w:r w:rsidRPr="00FE09EF">
        <w:rPr>
          <w:rFonts w:ascii="Tahoma" w:hAnsi="Tahoma" w:cs="Tahoma"/>
          <w:u w:val="single"/>
        </w:rPr>
        <w:t xml:space="preserve">V kolikor ponudnik ne bo uporabil zmogljivosti drugih subjektov za izvedbo javnega naročila, priloge ni potrebno izpolni. </w:t>
      </w:r>
    </w:p>
    <w:p w14:paraId="5A253D35" w14:textId="77777777" w:rsidR="0022137B" w:rsidRPr="00FE09EF" w:rsidRDefault="0022137B" w:rsidP="00F03EDC">
      <w:pPr>
        <w:keepNext/>
        <w:keepLines/>
        <w:jc w:val="both"/>
        <w:rPr>
          <w:rFonts w:ascii="Tahoma" w:hAnsi="Tahoma" w:cs="Tahoma"/>
          <w:u w:val="single"/>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F11071" w:rsidRPr="00FE09EF" w14:paraId="4F0082E7" w14:textId="77777777" w:rsidTr="00895645">
        <w:tc>
          <w:tcPr>
            <w:tcW w:w="7725" w:type="dxa"/>
          </w:tcPr>
          <w:p w14:paraId="4991B1F9" w14:textId="77777777" w:rsidR="00F11071" w:rsidRPr="00FE09EF" w:rsidRDefault="00895645" w:rsidP="0063302D">
            <w:pPr>
              <w:keepNext/>
              <w:keepLines/>
              <w:jc w:val="both"/>
              <w:rPr>
                <w:rFonts w:ascii="Tahoma" w:hAnsi="Tahoma" w:cs="Tahoma"/>
              </w:rPr>
            </w:pPr>
            <w:r w:rsidRPr="00FE09EF">
              <w:rPr>
                <w:rFonts w:ascii="Tahoma" w:hAnsi="Tahoma" w:cs="Tahoma"/>
              </w:rPr>
              <w:t>DOVOLJENJA</w:t>
            </w:r>
          </w:p>
        </w:tc>
        <w:tc>
          <w:tcPr>
            <w:tcW w:w="1484" w:type="dxa"/>
          </w:tcPr>
          <w:p w14:paraId="75656C81" w14:textId="02612228" w:rsidR="00F11071" w:rsidRPr="00FE09EF" w:rsidRDefault="00F11071" w:rsidP="00F03EDC">
            <w:pPr>
              <w:keepNext/>
              <w:keepLines/>
              <w:jc w:val="both"/>
              <w:rPr>
                <w:rFonts w:ascii="Tahoma" w:hAnsi="Tahoma" w:cs="Tahoma"/>
                <w:b/>
                <w:i/>
              </w:rPr>
            </w:pPr>
            <w:r w:rsidRPr="00FE09EF">
              <w:rPr>
                <w:rFonts w:ascii="Tahoma" w:hAnsi="Tahoma" w:cs="Tahoma"/>
                <w:b/>
                <w:i/>
              </w:rPr>
              <w:t xml:space="preserve">Priloga </w:t>
            </w:r>
            <w:r w:rsidR="00F03EDC" w:rsidRPr="00FE09EF">
              <w:rPr>
                <w:rFonts w:ascii="Tahoma" w:hAnsi="Tahoma" w:cs="Tahoma"/>
                <w:b/>
                <w:i/>
              </w:rPr>
              <w:t>7</w:t>
            </w:r>
          </w:p>
        </w:tc>
      </w:tr>
    </w:tbl>
    <w:p w14:paraId="61AAC370" w14:textId="3F1327A8" w:rsidR="00895645" w:rsidRPr="00FE09EF" w:rsidRDefault="00895645" w:rsidP="0063302D">
      <w:pPr>
        <w:keepNext/>
        <w:keepLines/>
        <w:jc w:val="both"/>
        <w:rPr>
          <w:rFonts w:ascii="Tahoma" w:hAnsi="Tahoma" w:cs="Tahoma"/>
        </w:rPr>
      </w:pPr>
      <w:r w:rsidRPr="00FE09EF">
        <w:rPr>
          <w:rFonts w:ascii="Tahoma" w:hAnsi="Tahoma" w:cs="Tahoma"/>
        </w:rPr>
        <w:t>Ponudnik mora v ponudbi priložiti fotokopije odločb/dovoljenj oziroma</w:t>
      </w:r>
      <w:r w:rsidRPr="00FE09EF">
        <w:rPr>
          <w:rFonts w:ascii="Tahoma" w:hAnsi="Tahoma" w:cs="Tahoma"/>
          <w:b/>
        </w:rPr>
        <w:t xml:space="preserve"> </w:t>
      </w:r>
      <w:r w:rsidRPr="00FE09EF">
        <w:rPr>
          <w:rFonts w:ascii="Tahoma" w:hAnsi="Tahoma" w:cs="Tahoma"/>
        </w:rPr>
        <w:t>potrdil (in ostalih dokazil) o vpisu v ustrezne evidence oseb, ki ravnajo z odpadki s klasifikacijskimi številkami odpadkov in zahtevanimi postopki obdelave odpadkov.</w:t>
      </w:r>
      <w:r w:rsidR="00F229CA" w:rsidRPr="00FE09EF">
        <w:rPr>
          <w:rFonts w:ascii="Tahoma" w:hAnsi="Tahoma" w:cs="Tahoma"/>
        </w:rPr>
        <w:t xml:space="preserve"> Priloge se v pdf. formatu naloži v </w:t>
      </w:r>
      <w:r w:rsidR="00FE09EF" w:rsidRPr="00FE09EF">
        <w:rPr>
          <w:rFonts w:ascii="Tahoma" w:hAnsi="Tahoma" w:cs="Tahoma"/>
          <w:b/>
        </w:rPr>
        <w:t>Razdelek »DOKUMENTI«, del »Ostale priloge«</w:t>
      </w:r>
      <w:r w:rsidR="00F229CA" w:rsidRPr="00FE09EF">
        <w:rPr>
          <w:rFonts w:ascii="Tahoma" w:hAnsi="Tahoma" w:cs="Tahoma"/>
        </w:rPr>
        <w:t>.</w:t>
      </w:r>
    </w:p>
    <w:p w14:paraId="6F1892A0" w14:textId="77777777" w:rsidR="00330EED" w:rsidRPr="00FE09EF" w:rsidRDefault="00330EED" w:rsidP="0063302D">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330EED" w:rsidRPr="00FE09EF" w14:paraId="6FBDE708" w14:textId="77777777" w:rsidTr="00FD5D41">
        <w:tc>
          <w:tcPr>
            <w:tcW w:w="7725" w:type="dxa"/>
            <w:tcBorders>
              <w:top w:val="single" w:sz="4" w:space="0" w:color="auto"/>
              <w:bottom w:val="single" w:sz="4" w:space="0" w:color="auto"/>
            </w:tcBorders>
          </w:tcPr>
          <w:p w14:paraId="1CBDF665" w14:textId="77777777" w:rsidR="00330EED" w:rsidRPr="00FE09EF" w:rsidRDefault="00330EED" w:rsidP="0063302D">
            <w:pPr>
              <w:keepNext/>
              <w:keepLines/>
              <w:rPr>
                <w:rFonts w:ascii="Tahoma" w:hAnsi="Tahoma" w:cs="Tahoma"/>
              </w:rPr>
            </w:pPr>
            <w:r w:rsidRPr="00FE09EF">
              <w:rPr>
                <w:rFonts w:ascii="Tahoma" w:hAnsi="Tahoma" w:cs="Tahoma"/>
              </w:rPr>
              <w:br w:type="page"/>
            </w:r>
            <w:r w:rsidRPr="00FE09EF">
              <w:rPr>
                <w:rFonts w:ascii="Tahoma" w:hAnsi="Tahoma" w:cs="Tahoma"/>
              </w:rPr>
              <w:br w:type="page"/>
              <w:t xml:space="preserve">SEZNAM REFERENC </w:t>
            </w:r>
          </w:p>
        </w:tc>
        <w:tc>
          <w:tcPr>
            <w:tcW w:w="1484" w:type="dxa"/>
            <w:tcBorders>
              <w:top w:val="single" w:sz="4" w:space="0" w:color="auto"/>
              <w:bottom w:val="single" w:sz="4" w:space="0" w:color="auto"/>
            </w:tcBorders>
          </w:tcPr>
          <w:p w14:paraId="3EA23451" w14:textId="67CA4141" w:rsidR="00330EED" w:rsidRPr="00FE09EF" w:rsidRDefault="00330EED" w:rsidP="00F03EDC">
            <w:pPr>
              <w:keepNext/>
              <w:keepLines/>
              <w:rPr>
                <w:rFonts w:ascii="Tahoma" w:hAnsi="Tahoma" w:cs="Tahoma"/>
                <w:b/>
                <w:i/>
              </w:rPr>
            </w:pPr>
            <w:r w:rsidRPr="00FE09EF">
              <w:rPr>
                <w:rFonts w:ascii="Tahoma" w:hAnsi="Tahoma" w:cs="Tahoma"/>
                <w:b/>
                <w:i/>
              </w:rPr>
              <w:t xml:space="preserve">Priloga </w:t>
            </w:r>
            <w:r w:rsidR="00F03EDC" w:rsidRPr="00FE09EF">
              <w:rPr>
                <w:rFonts w:ascii="Tahoma" w:hAnsi="Tahoma" w:cs="Tahoma"/>
                <w:b/>
                <w:i/>
              </w:rPr>
              <w:t>8</w:t>
            </w:r>
            <w:r w:rsidRPr="00FE09EF">
              <w:rPr>
                <w:rFonts w:ascii="Tahoma" w:hAnsi="Tahoma" w:cs="Tahoma"/>
                <w:b/>
                <w:i/>
              </w:rPr>
              <w:t>/1</w:t>
            </w:r>
          </w:p>
        </w:tc>
      </w:tr>
    </w:tbl>
    <w:p w14:paraId="6355156A" w14:textId="3A335F1C" w:rsidR="00330EED" w:rsidRPr="00FE09EF" w:rsidRDefault="00330EED" w:rsidP="0063302D">
      <w:pPr>
        <w:keepNext/>
        <w:keepLines/>
        <w:jc w:val="both"/>
        <w:rPr>
          <w:rFonts w:ascii="Tahoma" w:hAnsi="Tahoma" w:cs="Tahoma"/>
        </w:rPr>
      </w:pPr>
      <w:r w:rsidRPr="00FE09EF">
        <w:rPr>
          <w:rFonts w:ascii="Tahoma" w:hAnsi="Tahoma" w:cs="Tahoma"/>
        </w:rPr>
        <w:t xml:space="preserve">Ponudnik </w:t>
      </w:r>
      <w:r w:rsidR="00FD3ECE" w:rsidRPr="00FE09EF">
        <w:rPr>
          <w:rFonts w:ascii="Tahoma" w:hAnsi="Tahoma" w:cs="Tahoma"/>
        </w:rPr>
        <w:t>v Prilogo vpiše seznam referenc</w:t>
      </w:r>
      <w:r w:rsidR="00F229CA" w:rsidRPr="00FE09EF">
        <w:rPr>
          <w:rFonts w:ascii="Tahoma" w:hAnsi="Tahoma" w:cs="Tahoma"/>
        </w:rPr>
        <w:t xml:space="preserve"> ter jo v pdf. formatu </w:t>
      </w:r>
      <w:r w:rsidR="00F229CA" w:rsidRPr="00FE09EF">
        <w:rPr>
          <w:rFonts w:ascii="Tahoma" w:hAnsi="Tahoma" w:cs="Tahoma"/>
          <w:u w:val="single"/>
        </w:rPr>
        <w:t>naložiti v</w:t>
      </w:r>
      <w:r w:rsidR="00F229CA" w:rsidRPr="00FE09EF">
        <w:rPr>
          <w:rFonts w:ascii="Tahoma" w:hAnsi="Tahoma" w:cs="Tahoma"/>
          <w:b/>
          <w:u w:val="single"/>
        </w:rPr>
        <w:t xml:space="preserve"> </w:t>
      </w:r>
      <w:r w:rsidR="00FE09EF" w:rsidRPr="00FE09EF">
        <w:rPr>
          <w:rFonts w:ascii="Tahoma" w:hAnsi="Tahoma" w:cs="Tahoma"/>
          <w:b/>
        </w:rPr>
        <w:t>Razdelek »DOKUMENTI«, del »Ostale priloge«</w:t>
      </w:r>
      <w:r w:rsidR="00F229CA" w:rsidRPr="00FE09EF">
        <w:rPr>
          <w:rFonts w:ascii="Tahoma" w:hAnsi="Tahoma" w:cs="Tahoma"/>
        </w:rPr>
        <w:t>.</w:t>
      </w:r>
    </w:p>
    <w:p w14:paraId="522378EB" w14:textId="77777777" w:rsidR="00FD3ECE" w:rsidRPr="00FE09EF" w:rsidRDefault="00FD3ECE" w:rsidP="0063302D">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330EED" w:rsidRPr="00FE09EF" w14:paraId="6BD9E0F4" w14:textId="77777777" w:rsidTr="00FD5D41">
        <w:tc>
          <w:tcPr>
            <w:tcW w:w="7725" w:type="dxa"/>
            <w:tcBorders>
              <w:top w:val="single" w:sz="4" w:space="0" w:color="auto"/>
              <w:bottom w:val="single" w:sz="4" w:space="0" w:color="auto"/>
            </w:tcBorders>
          </w:tcPr>
          <w:p w14:paraId="35E2C16A" w14:textId="77777777" w:rsidR="00330EED" w:rsidRPr="00FE09EF" w:rsidRDefault="00330EED" w:rsidP="0063302D">
            <w:pPr>
              <w:keepNext/>
              <w:keepLines/>
              <w:rPr>
                <w:rFonts w:ascii="Tahoma" w:hAnsi="Tahoma" w:cs="Tahoma"/>
              </w:rPr>
            </w:pPr>
            <w:r w:rsidRPr="00FE09EF">
              <w:rPr>
                <w:rFonts w:ascii="Tahoma" w:hAnsi="Tahoma" w:cs="Tahoma"/>
              </w:rPr>
              <w:br w:type="page"/>
            </w:r>
            <w:r w:rsidRPr="00FE09EF">
              <w:rPr>
                <w:rFonts w:ascii="Tahoma" w:hAnsi="Tahoma" w:cs="Tahoma"/>
              </w:rPr>
              <w:br w:type="page"/>
              <w:t xml:space="preserve">POTRDITEV REFERENC S STRANI POSAMEZNIH NAROČNIKOV </w:t>
            </w:r>
          </w:p>
        </w:tc>
        <w:tc>
          <w:tcPr>
            <w:tcW w:w="1484" w:type="dxa"/>
            <w:tcBorders>
              <w:top w:val="single" w:sz="4" w:space="0" w:color="auto"/>
              <w:bottom w:val="single" w:sz="4" w:space="0" w:color="auto"/>
            </w:tcBorders>
          </w:tcPr>
          <w:p w14:paraId="5722C484" w14:textId="5CA8ACD2" w:rsidR="00330EED" w:rsidRPr="00FE09EF" w:rsidRDefault="00330EED" w:rsidP="00F03EDC">
            <w:pPr>
              <w:keepNext/>
              <w:keepLines/>
              <w:rPr>
                <w:rFonts w:ascii="Tahoma" w:hAnsi="Tahoma" w:cs="Tahoma"/>
                <w:b/>
                <w:i/>
              </w:rPr>
            </w:pPr>
            <w:r w:rsidRPr="00FE09EF">
              <w:rPr>
                <w:rFonts w:ascii="Tahoma" w:hAnsi="Tahoma" w:cs="Tahoma"/>
                <w:b/>
                <w:i/>
              </w:rPr>
              <w:t xml:space="preserve">Priloga </w:t>
            </w:r>
            <w:r w:rsidR="00F03EDC" w:rsidRPr="00FE09EF">
              <w:rPr>
                <w:rFonts w:ascii="Tahoma" w:hAnsi="Tahoma" w:cs="Tahoma"/>
                <w:b/>
                <w:i/>
              </w:rPr>
              <w:t>8</w:t>
            </w:r>
            <w:r w:rsidRPr="00FE09EF">
              <w:rPr>
                <w:rFonts w:ascii="Tahoma" w:hAnsi="Tahoma" w:cs="Tahoma"/>
                <w:b/>
                <w:i/>
              </w:rPr>
              <w:t>/2</w:t>
            </w:r>
          </w:p>
        </w:tc>
      </w:tr>
    </w:tbl>
    <w:p w14:paraId="2097EB27" w14:textId="77E8F222" w:rsidR="00AF5910" w:rsidRPr="00FE09EF" w:rsidRDefault="00330EED" w:rsidP="0063302D">
      <w:pPr>
        <w:keepNext/>
        <w:keepLines/>
        <w:autoSpaceDE w:val="0"/>
        <w:autoSpaceDN w:val="0"/>
        <w:adjustRightInd w:val="0"/>
        <w:jc w:val="both"/>
        <w:rPr>
          <w:rFonts w:ascii="Tahoma" w:hAnsi="Tahoma" w:cs="Tahoma"/>
        </w:rPr>
      </w:pPr>
      <w:r w:rsidRPr="00FE09EF">
        <w:rPr>
          <w:rFonts w:ascii="Tahoma" w:hAnsi="Tahoma" w:cs="Tahoma"/>
          <w:bCs/>
        </w:rPr>
        <w:t xml:space="preserve">Ponudnik izpolnjeno in podpisano </w:t>
      </w:r>
      <w:r w:rsidR="00AF5910" w:rsidRPr="00FE09EF">
        <w:rPr>
          <w:rFonts w:ascii="Tahoma" w:hAnsi="Tahoma" w:cs="Tahoma"/>
          <w:bCs/>
        </w:rPr>
        <w:t>prilogo</w:t>
      </w:r>
      <w:r w:rsidR="00895645" w:rsidRPr="00FE09EF">
        <w:rPr>
          <w:rFonts w:ascii="Tahoma" w:hAnsi="Tahoma" w:cs="Tahoma"/>
          <w:bCs/>
        </w:rPr>
        <w:t xml:space="preserve"> </w:t>
      </w:r>
      <w:r w:rsidR="00F229CA" w:rsidRPr="00FE09EF">
        <w:rPr>
          <w:rFonts w:ascii="Tahoma" w:hAnsi="Tahoma" w:cs="Tahoma"/>
        </w:rPr>
        <w:t xml:space="preserve">v pdf. formatu </w:t>
      </w:r>
      <w:r w:rsidR="00F229CA" w:rsidRPr="00FE09EF">
        <w:rPr>
          <w:rFonts w:ascii="Tahoma" w:hAnsi="Tahoma" w:cs="Tahoma"/>
          <w:u w:val="single"/>
        </w:rPr>
        <w:t>naloži v</w:t>
      </w:r>
      <w:r w:rsidR="00F229CA" w:rsidRPr="00FE09EF">
        <w:rPr>
          <w:rFonts w:ascii="Tahoma" w:hAnsi="Tahoma" w:cs="Tahoma"/>
          <w:b/>
          <w:u w:val="single"/>
        </w:rPr>
        <w:t xml:space="preserve"> </w:t>
      </w:r>
      <w:r w:rsidR="00FE09EF" w:rsidRPr="00FE09EF">
        <w:rPr>
          <w:rFonts w:ascii="Tahoma" w:hAnsi="Tahoma" w:cs="Tahoma"/>
          <w:b/>
        </w:rPr>
        <w:t>Razdelek »DOKUMENTI«, del »Ostale priloge«</w:t>
      </w:r>
      <w:r w:rsidRPr="00FE09EF">
        <w:rPr>
          <w:rFonts w:ascii="Tahoma" w:hAnsi="Tahoma" w:cs="Tahoma"/>
        </w:rPr>
        <w:t>.</w:t>
      </w:r>
    </w:p>
    <w:p w14:paraId="7F24EA0A" w14:textId="77777777" w:rsidR="004E252F" w:rsidRPr="00FE09EF" w:rsidRDefault="004E252F" w:rsidP="0063302D">
      <w:pPr>
        <w:keepNext/>
        <w:keepLines/>
        <w:autoSpaceDE w:val="0"/>
        <w:autoSpaceDN w:val="0"/>
        <w:adjustRightInd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275"/>
      </w:tblGrid>
      <w:tr w:rsidR="00F03EDC" w:rsidRPr="00FE09EF" w14:paraId="0E865B3D" w14:textId="77777777" w:rsidTr="00F03EDC">
        <w:tc>
          <w:tcPr>
            <w:tcW w:w="7867" w:type="dxa"/>
            <w:tcBorders>
              <w:top w:val="single" w:sz="4" w:space="0" w:color="auto"/>
              <w:bottom w:val="single" w:sz="4" w:space="0" w:color="auto"/>
            </w:tcBorders>
          </w:tcPr>
          <w:p w14:paraId="46338EA6" w14:textId="77777777" w:rsidR="00F03EDC" w:rsidRPr="00FE09EF" w:rsidRDefault="00F03EDC" w:rsidP="0063302D">
            <w:pPr>
              <w:keepNext/>
              <w:keepLines/>
              <w:rPr>
                <w:rFonts w:ascii="Tahoma" w:hAnsi="Tahoma" w:cs="Tahoma"/>
              </w:rPr>
            </w:pPr>
            <w:r w:rsidRPr="00FE09EF">
              <w:rPr>
                <w:rFonts w:ascii="Tahoma" w:hAnsi="Tahoma" w:cs="Tahoma"/>
              </w:rPr>
              <w:t>POSTOPEK RAVNANJA Z ODPADKI</w:t>
            </w:r>
          </w:p>
        </w:tc>
        <w:tc>
          <w:tcPr>
            <w:tcW w:w="1275" w:type="dxa"/>
            <w:tcBorders>
              <w:top w:val="single" w:sz="4" w:space="0" w:color="auto"/>
              <w:bottom w:val="single" w:sz="4" w:space="0" w:color="auto"/>
            </w:tcBorders>
          </w:tcPr>
          <w:p w14:paraId="30D8F6F1" w14:textId="43D8469E" w:rsidR="00F03EDC" w:rsidRPr="00FE09EF" w:rsidRDefault="00F03EDC" w:rsidP="00F03EDC">
            <w:pPr>
              <w:keepNext/>
              <w:keepLines/>
              <w:rPr>
                <w:rFonts w:ascii="Tahoma" w:hAnsi="Tahoma" w:cs="Tahoma"/>
                <w:b/>
                <w:i/>
              </w:rPr>
            </w:pPr>
            <w:r w:rsidRPr="00FE09EF">
              <w:rPr>
                <w:rFonts w:ascii="Tahoma" w:hAnsi="Tahoma" w:cs="Tahoma"/>
                <w:b/>
                <w:i/>
              </w:rPr>
              <w:t>Priloga 9</w:t>
            </w:r>
          </w:p>
        </w:tc>
      </w:tr>
    </w:tbl>
    <w:p w14:paraId="5366E4E9" w14:textId="5515BC53" w:rsidR="00895645" w:rsidRPr="00FE09EF" w:rsidRDefault="00895645" w:rsidP="0063302D">
      <w:pPr>
        <w:keepNext/>
        <w:keepLines/>
        <w:jc w:val="both"/>
        <w:rPr>
          <w:rFonts w:ascii="Tahoma" w:hAnsi="Tahoma" w:cs="Tahoma"/>
        </w:rPr>
      </w:pPr>
      <w:r w:rsidRPr="00FE09EF">
        <w:rPr>
          <w:rFonts w:ascii="Tahoma" w:hAnsi="Tahoma" w:cs="Tahoma"/>
        </w:rPr>
        <w:t xml:space="preserve">Ponudnik mora </w:t>
      </w:r>
      <w:r w:rsidR="00F229CA" w:rsidRPr="00FE09EF">
        <w:rPr>
          <w:rFonts w:ascii="Tahoma" w:hAnsi="Tahoma" w:cs="Tahoma"/>
        </w:rPr>
        <w:t>Prilogo</w:t>
      </w:r>
      <w:r w:rsidRPr="00FE09EF">
        <w:rPr>
          <w:rFonts w:ascii="Tahoma" w:hAnsi="Tahoma" w:cs="Tahoma"/>
        </w:rPr>
        <w:t xml:space="preserve"> izpolniti, podpisati in žigosati </w:t>
      </w:r>
      <w:r w:rsidR="00F229CA" w:rsidRPr="00FE09EF">
        <w:rPr>
          <w:rFonts w:ascii="Tahoma" w:hAnsi="Tahoma" w:cs="Tahoma"/>
        </w:rPr>
        <w:t xml:space="preserve">ter jo v pdf. formatu </w:t>
      </w:r>
      <w:r w:rsidR="00F229CA" w:rsidRPr="00FE09EF">
        <w:rPr>
          <w:rFonts w:ascii="Tahoma" w:hAnsi="Tahoma" w:cs="Tahoma"/>
          <w:u w:val="single"/>
        </w:rPr>
        <w:t>naložiti v</w:t>
      </w:r>
      <w:r w:rsidR="00F229CA" w:rsidRPr="00FE09EF">
        <w:rPr>
          <w:rFonts w:ascii="Tahoma" w:hAnsi="Tahoma" w:cs="Tahoma"/>
          <w:b/>
          <w:u w:val="single"/>
        </w:rPr>
        <w:t xml:space="preserve"> </w:t>
      </w:r>
      <w:r w:rsidR="00FE09EF" w:rsidRPr="00FE09EF">
        <w:rPr>
          <w:rFonts w:ascii="Tahoma" w:hAnsi="Tahoma" w:cs="Tahoma"/>
          <w:b/>
        </w:rPr>
        <w:t>Razdelek »DOKUMENTI«, del »Ostale priloge«</w:t>
      </w:r>
      <w:r w:rsidR="00F229CA" w:rsidRPr="00FE09EF">
        <w:rPr>
          <w:rFonts w:ascii="Tahoma" w:hAnsi="Tahoma" w:cs="Tahoma"/>
        </w:rPr>
        <w:t>.</w:t>
      </w:r>
    </w:p>
    <w:p w14:paraId="2D68AFDD" w14:textId="77777777" w:rsidR="00895645" w:rsidRPr="00FE09EF" w:rsidRDefault="00895645" w:rsidP="0063302D">
      <w:pPr>
        <w:keepNext/>
        <w:keepLines/>
        <w:autoSpaceDE w:val="0"/>
        <w:autoSpaceDN w:val="0"/>
        <w:adjustRightInd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275"/>
      </w:tblGrid>
      <w:tr w:rsidR="00F03EDC" w:rsidRPr="00FE09EF" w14:paraId="49992B0F" w14:textId="77777777" w:rsidTr="00F03EDC">
        <w:tc>
          <w:tcPr>
            <w:tcW w:w="7867" w:type="dxa"/>
          </w:tcPr>
          <w:p w14:paraId="242F765F" w14:textId="77777777" w:rsidR="00F03EDC" w:rsidRPr="00FE09EF" w:rsidRDefault="00F03EDC" w:rsidP="0063302D">
            <w:pPr>
              <w:keepNext/>
              <w:keepLines/>
              <w:jc w:val="both"/>
              <w:rPr>
                <w:rFonts w:ascii="Tahoma" w:hAnsi="Tahoma" w:cs="Tahoma"/>
              </w:rPr>
            </w:pPr>
            <w:r w:rsidRPr="00FE09EF">
              <w:rPr>
                <w:rFonts w:ascii="Tahoma" w:hAnsi="Tahoma" w:cs="Tahoma"/>
              </w:rPr>
              <w:t>VZOREC OKVIRNEGA SPORAZUMA</w:t>
            </w:r>
          </w:p>
        </w:tc>
        <w:tc>
          <w:tcPr>
            <w:tcW w:w="1275" w:type="dxa"/>
          </w:tcPr>
          <w:p w14:paraId="738ED548" w14:textId="57CBCDC0" w:rsidR="00F03EDC" w:rsidRPr="00FE09EF" w:rsidRDefault="00F03EDC" w:rsidP="00F03EDC">
            <w:pPr>
              <w:keepNext/>
              <w:keepLines/>
              <w:ind w:left="-455" w:firstLine="455"/>
              <w:jc w:val="both"/>
              <w:rPr>
                <w:rFonts w:ascii="Tahoma" w:hAnsi="Tahoma" w:cs="Tahoma"/>
                <w:b/>
                <w:i/>
              </w:rPr>
            </w:pPr>
            <w:r w:rsidRPr="00FE09EF">
              <w:rPr>
                <w:rFonts w:ascii="Tahoma" w:hAnsi="Tahoma" w:cs="Tahoma"/>
                <w:b/>
                <w:i/>
              </w:rPr>
              <w:t>Priloga 10</w:t>
            </w:r>
          </w:p>
        </w:tc>
      </w:tr>
    </w:tbl>
    <w:p w14:paraId="1415BAB0" w14:textId="736AC4D7" w:rsidR="00C23AD1" w:rsidRPr="00FE09EF" w:rsidRDefault="00FE09EF" w:rsidP="0063302D">
      <w:pPr>
        <w:keepNext/>
        <w:keepLines/>
        <w:jc w:val="both"/>
        <w:rPr>
          <w:rFonts w:ascii="Tahoma" w:hAnsi="Tahoma" w:cs="Tahoma"/>
        </w:rPr>
      </w:pPr>
      <w:r w:rsidRPr="00285804">
        <w:rPr>
          <w:rFonts w:ascii="Tahoma" w:hAnsi="Tahoma" w:cs="Tahoma"/>
        </w:rPr>
        <w:t xml:space="preserve">Vzorec okvirnega sporazuma je sestavni del razpisne dokumentacije. Ponudnik z oddajo ponudbe (Priloge </w:t>
      </w:r>
      <w:r>
        <w:rPr>
          <w:rFonts w:ascii="Tahoma" w:hAnsi="Tahoma" w:cs="Tahoma"/>
        </w:rPr>
        <w:t>1</w:t>
      </w:r>
      <w:r w:rsidRPr="00285804">
        <w:rPr>
          <w:rFonts w:ascii="Tahoma" w:hAnsi="Tahoma" w:cs="Tahoma"/>
        </w:rPr>
        <w:t xml:space="preserve">) potrdi, da se strinja z vsebino vzorca okvirnega sporazuma, </w:t>
      </w:r>
      <w:r w:rsidRPr="00285804">
        <w:rPr>
          <w:rFonts w:ascii="Tahoma" w:hAnsi="Tahoma" w:cs="Tahoma"/>
          <w:u w:val="single"/>
        </w:rPr>
        <w:t xml:space="preserve">zato ga k ponudbeni dokumentaciji ponudniku </w:t>
      </w:r>
      <w:r w:rsidRPr="00285804">
        <w:rPr>
          <w:rFonts w:ascii="Tahoma" w:hAnsi="Tahoma" w:cs="Tahoma"/>
          <w:b/>
          <w:u w:val="single"/>
        </w:rPr>
        <w:t>ni</w:t>
      </w:r>
      <w:r w:rsidRPr="00285804">
        <w:rPr>
          <w:rFonts w:ascii="Tahoma" w:hAnsi="Tahoma" w:cs="Tahoma"/>
          <w:u w:val="single"/>
        </w:rPr>
        <w:t xml:space="preserve"> potrebno priložiti</w:t>
      </w:r>
      <w:r w:rsidRPr="00285804">
        <w:rPr>
          <w:rFonts w:ascii="Tahoma" w:hAnsi="Tahoma" w:cs="Tahoma"/>
        </w:rPr>
        <w:t xml:space="preserve">. </w:t>
      </w:r>
      <w:r w:rsidR="00C23AD1" w:rsidRPr="00FE09EF">
        <w:rPr>
          <w:rFonts w:ascii="Tahoma" w:hAnsi="Tahoma" w:cs="Tahoma"/>
        </w:rPr>
        <w:t xml:space="preserve"> </w:t>
      </w:r>
    </w:p>
    <w:p w14:paraId="20A7BC6B" w14:textId="06345970" w:rsidR="00787220" w:rsidRDefault="00787220" w:rsidP="0063302D">
      <w:pPr>
        <w:keepNext/>
        <w:keepLines/>
        <w:jc w:val="both"/>
        <w:rPr>
          <w:rFonts w:ascii="Tahoma" w:hAnsi="Tahoma" w:cs="Tahoma"/>
        </w:rPr>
      </w:pPr>
    </w:p>
    <w:p w14:paraId="2157E03A" w14:textId="07062EBE" w:rsidR="00741B4B" w:rsidRDefault="00741B4B" w:rsidP="0063302D">
      <w:pPr>
        <w:keepNext/>
        <w:keepLines/>
        <w:jc w:val="both"/>
        <w:rPr>
          <w:rFonts w:ascii="Tahoma" w:hAnsi="Tahoma" w:cs="Tahoma"/>
        </w:rPr>
      </w:pPr>
    </w:p>
    <w:p w14:paraId="133BEE7E" w14:textId="77777777" w:rsidR="00741B4B" w:rsidRPr="00FE09EF" w:rsidRDefault="00741B4B" w:rsidP="0063302D">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895645" w:rsidRPr="00FE09EF" w14:paraId="359074EC" w14:textId="77777777" w:rsidTr="00FD5D41">
        <w:tc>
          <w:tcPr>
            <w:tcW w:w="7725" w:type="dxa"/>
            <w:tcBorders>
              <w:top w:val="single" w:sz="4" w:space="0" w:color="auto"/>
              <w:bottom w:val="single" w:sz="4" w:space="0" w:color="auto"/>
            </w:tcBorders>
          </w:tcPr>
          <w:p w14:paraId="5DF41D7A" w14:textId="77777777" w:rsidR="00895645" w:rsidRPr="00FE09EF" w:rsidRDefault="00895645" w:rsidP="0063302D">
            <w:pPr>
              <w:keepNext/>
              <w:keepLines/>
              <w:rPr>
                <w:rFonts w:ascii="Tahoma" w:hAnsi="Tahoma" w:cs="Tahoma"/>
              </w:rPr>
            </w:pPr>
            <w:r w:rsidRPr="00FE09EF">
              <w:rPr>
                <w:rFonts w:ascii="Tahoma" w:hAnsi="Tahoma" w:cs="Tahoma"/>
              </w:rPr>
              <w:lastRenderedPageBreak/>
              <w:t>ZAVAROVANJE RESNOSTI PONUDBE</w:t>
            </w:r>
          </w:p>
        </w:tc>
        <w:tc>
          <w:tcPr>
            <w:tcW w:w="1484" w:type="dxa"/>
            <w:tcBorders>
              <w:top w:val="single" w:sz="4" w:space="0" w:color="auto"/>
              <w:bottom w:val="single" w:sz="4" w:space="0" w:color="auto"/>
            </w:tcBorders>
          </w:tcPr>
          <w:p w14:paraId="791BAB88" w14:textId="55BED3E0" w:rsidR="00895645" w:rsidRPr="00FE09EF" w:rsidRDefault="00895645" w:rsidP="00FE09EF">
            <w:pPr>
              <w:keepNext/>
              <w:keepLines/>
              <w:ind w:left="-353"/>
              <w:jc w:val="center"/>
              <w:rPr>
                <w:rFonts w:ascii="Tahoma" w:hAnsi="Tahoma" w:cs="Tahoma"/>
                <w:b/>
                <w:i/>
              </w:rPr>
            </w:pPr>
            <w:r w:rsidRPr="00FE09EF">
              <w:rPr>
                <w:rFonts w:ascii="Tahoma" w:hAnsi="Tahoma" w:cs="Tahoma"/>
                <w:b/>
                <w:i/>
              </w:rPr>
              <w:t xml:space="preserve">  Priloga </w:t>
            </w:r>
            <w:r w:rsidR="00FE09EF" w:rsidRPr="00FE09EF">
              <w:rPr>
                <w:rFonts w:ascii="Tahoma" w:hAnsi="Tahoma" w:cs="Tahoma"/>
                <w:b/>
                <w:i/>
              </w:rPr>
              <w:t>11</w:t>
            </w:r>
            <w:r w:rsidRPr="00FE09EF">
              <w:rPr>
                <w:rFonts w:ascii="Tahoma" w:hAnsi="Tahoma" w:cs="Tahoma"/>
                <w:b/>
                <w:i/>
              </w:rPr>
              <w:t>/1</w:t>
            </w:r>
          </w:p>
        </w:tc>
      </w:tr>
    </w:tbl>
    <w:p w14:paraId="01E24699" w14:textId="5563A101" w:rsidR="00895645" w:rsidRPr="00FE09EF" w:rsidRDefault="00895645" w:rsidP="0063302D">
      <w:pPr>
        <w:keepNext/>
        <w:keepLines/>
        <w:jc w:val="both"/>
        <w:rPr>
          <w:rFonts w:ascii="Tahoma" w:hAnsi="Tahoma" w:cs="Tahoma"/>
        </w:rPr>
      </w:pPr>
      <w:r w:rsidRPr="00FE09EF">
        <w:rPr>
          <w:rFonts w:ascii="Tahoma" w:hAnsi="Tahoma" w:cs="Tahoma"/>
        </w:rPr>
        <w:t>Razpisni dokumentaciji v zvezi z oddajo javnega naročila je priložen vzorec bančne garancije za zavarovanje resnosti ponudbe. Zavarovanje resnosti ponudbe mora biti priloženo ob oddaji ponudbe.</w:t>
      </w:r>
      <w:r w:rsidR="00F229CA" w:rsidRPr="00FE09EF">
        <w:rPr>
          <w:rFonts w:ascii="Tahoma" w:hAnsi="Tahoma" w:cs="Tahoma"/>
        </w:rPr>
        <w:t xml:space="preserve"> Ponudnik zavarovanje v pdf. formatu </w:t>
      </w:r>
      <w:r w:rsidR="00F229CA" w:rsidRPr="00FE09EF">
        <w:rPr>
          <w:rFonts w:ascii="Tahoma" w:hAnsi="Tahoma" w:cs="Tahoma"/>
          <w:u w:val="single"/>
        </w:rPr>
        <w:t>naloži v</w:t>
      </w:r>
      <w:r w:rsidR="00F229CA" w:rsidRPr="00FE09EF">
        <w:rPr>
          <w:rFonts w:ascii="Tahoma" w:hAnsi="Tahoma" w:cs="Tahoma"/>
          <w:b/>
          <w:u w:val="single"/>
        </w:rPr>
        <w:t xml:space="preserve"> </w:t>
      </w:r>
      <w:r w:rsidR="00FE09EF" w:rsidRPr="00FE09EF">
        <w:rPr>
          <w:rFonts w:ascii="Tahoma" w:hAnsi="Tahoma" w:cs="Tahoma"/>
          <w:b/>
        </w:rPr>
        <w:t>Razdelek »DOKUMENTI«, del »Ostale priloge«</w:t>
      </w:r>
      <w:r w:rsidR="00F229CA" w:rsidRPr="00FE09EF">
        <w:rPr>
          <w:rFonts w:ascii="Tahoma" w:hAnsi="Tahoma" w:cs="Tahoma"/>
        </w:rPr>
        <w:t>.</w:t>
      </w:r>
    </w:p>
    <w:p w14:paraId="60BB0C49" w14:textId="77777777" w:rsidR="00895645" w:rsidRPr="00FE09EF" w:rsidRDefault="00895645" w:rsidP="0063302D">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0"/>
        <w:gridCol w:w="1559"/>
      </w:tblGrid>
      <w:tr w:rsidR="00512963" w:rsidRPr="00FE09EF" w14:paraId="04601FB2" w14:textId="77777777" w:rsidTr="00FD5D41">
        <w:tc>
          <w:tcPr>
            <w:tcW w:w="7650" w:type="dxa"/>
            <w:tcBorders>
              <w:top w:val="single" w:sz="4" w:space="0" w:color="auto"/>
              <w:bottom w:val="single" w:sz="4" w:space="0" w:color="auto"/>
            </w:tcBorders>
          </w:tcPr>
          <w:p w14:paraId="02D328EA" w14:textId="77777777" w:rsidR="00512963" w:rsidRPr="00FE09EF" w:rsidRDefault="00512963" w:rsidP="0063302D">
            <w:pPr>
              <w:keepNext/>
              <w:keepLines/>
              <w:rPr>
                <w:rFonts w:ascii="Tahoma" w:hAnsi="Tahoma" w:cs="Tahoma"/>
              </w:rPr>
            </w:pPr>
            <w:r w:rsidRPr="00FE09EF">
              <w:rPr>
                <w:rFonts w:ascii="Tahoma" w:hAnsi="Tahoma" w:cs="Tahoma"/>
              </w:rPr>
              <w:t>ZAVAROVANJE DOBRE IZVEDBE OBVEZNOSTI</w:t>
            </w:r>
          </w:p>
        </w:tc>
        <w:tc>
          <w:tcPr>
            <w:tcW w:w="1559" w:type="dxa"/>
            <w:tcBorders>
              <w:top w:val="single" w:sz="4" w:space="0" w:color="auto"/>
              <w:bottom w:val="single" w:sz="4" w:space="0" w:color="auto"/>
            </w:tcBorders>
          </w:tcPr>
          <w:p w14:paraId="79D53BB2" w14:textId="3F63494F" w:rsidR="00512963" w:rsidRPr="00FE09EF" w:rsidRDefault="00FD3ECE" w:rsidP="003F7119">
            <w:pPr>
              <w:keepNext/>
              <w:keepLines/>
              <w:ind w:left="-353" w:firstLine="353"/>
              <w:rPr>
                <w:rFonts w:ascii="Tahoma" w:hAnsi="Tahoma" w:cs="Tahoma"/>
                <w:b/>
                <w:i/>
              </w:rPr>
            </w:pPr>
            <w:r w:rsidRPr="00FE09EF">
              <w:rPr>
                <w:rFonts w:ascii="Tahoma" w:hAnsi="Tahoma" w:cs="Tahoma"/>
                <w:b/>
                <w:i/>
              </w:rPr>
              <w:t>Priloga</w:t>
            </w:r>
            <w:r w:rsidR="00A06F62" w:rsidRPr="00FE09EF">
              <w:rPr>
                <w:rFonts w:ascii="Tahoma" w:hAnsi="Tahoma" w:cs="Tahoma"/>
                <w:b/>
                <w:i/>
              </w:rPr>
              <w:t xml:space="preserve"> </w:t>
            </w:r>
            <w:r w:rsidR="003F7119">
              <w:rPr>
                <w:rFonts w:ascii="Tahoma" w:hAnsi="Tahoma" w:cs="Tahoma"/>
                <w:b/>
                <w:i/>
              </w:rPr>
              <w:t>11</w:t>
            </w:r>
            <w:r w:rsidR="00FD5D41" w:rsidRPr="00FE09EF">
              <w:rPr>
                <w:rFonts w:ascii="Tahoma" w:hAnsi="Tahoma" w:cs="Tahoma"/>
                <w:b/>
                <w:i/>
              </w:rPr>
              <w:t>/2</w:t>
            </w:r>
          </w:p>
        </w:tc>
      </w:tr>
    </w:tbl>
    <w:p w14:paraId="76AC95CD" w14:textId="77777777" w:rsidR="000C36D4" w:rsidRPr="00FE09EF" w:rsidRDefault="00A92E0F" w:rsidP="0063302D">
      <w:pPr>
        <w:keepNext/>
        <w:keepLines/>
        <w:jc w:val="both"/>
        <w:rPr>
          <w:rFonts w:ascii="Tahoma" w:hAnsi="Tahoma" w:cs="Tahoma"/>
        </w:rPr>
      </w:pPr>
      <w:r w:rsidRPr="00FE09EF">
        <w:rPr>
          <w:rFonts w:ascii="Tahoma" w:hAnsi="Tahoma" w:cs="Tahoma"/>
        </w:rPr>
        <w:t>Razpisni dokumentaciji je priložen vzorec zavarovanja. Vzorca ni treba prilagati ponudbi.</w:t>
      </w:r>
    </w:p>
    <w:p w14:paraId="55FBC4C5" w14:textId="77777777" w:rsidR="00BA4AD5" w:rsidRPr="00FE09EF" w:rsidRDefault="00BA4AD5" w:rsidP="0063302D">
      <w:pPr>
        <w:keepNext/>
        <w:keepLines/>
        <w:jc w:val="both"/>
        <w:rPr>
          <w:rFonts w:ascii="Tahoma" w:hAnsi="Tahoma" w:cs="Tahoma"/>
        </w:rPr>
      </w:pPr>
    </w:p>
    <w:p w14:paraId="36B8979A" w14:textId="77777777" w:rsidR="00097F8C" w:rsidRPr="00C8579C" w:rsidRDefault="00097F8C" w:rsidP="0063302D">
      <w:pPr>
        <w:keepNext/>
        <w:keepLines/>
        <w:jc w:val="both"/>
        <w:rPr>
          <w:rFonts w:ascii="Tahoma" w:hAnsi="Tahoma" w:cs="Tahoma"/>
        </w:rPr>
      </w:pPr>
    </w:p>
    <w:p w14:paraId="629CC736" w14:textId="77777777" w:rsidR="00205398" w:rsidRDefault="00205398" w:rsidP="0063302D">
      <w:pPr>
        <w:keepNext/>
        <w:keepLines/>
        <w:jc w:val="both"/>
        <w:rPr>
          <w:rFonts w:ascii="Tahoma" w:hAnsi="Tahoma" w:cs="Tahoma"/>
        </w:rPr>
      </w:pPr>
    </w:p>
    <w:p w14:paraId="33933B69" w14:textId="77777777" w:rsidR="005F1B04" w:rsidRDefault="005F1B04" w:rsidP="0063302D">
      <w:pPr>
        <w:keepNext/>
        <w:keepLines/>
        <w:jc w:val="both"/>
        <w:rPr>
          <w:rFonts w:ascii="Tahoma" w:hAnsi="Tahoma" w:cs="Tahoma"/>
        </w:rPr>
      </w:pPr>
    </w:p>
    <w:p w14:paraId="325AE7FD" w14:textId="77777777" w:rsidR="00AD2E94" w:rsidRDefault="00AD2E94" w:rsidP="0063302D">
      <w:pPr>
        <w:keepNext/>
        <w:keepLines/>
        <w:jc w:val="both"/>
        <w:rPr>
          <w:rFonts w:ascii="Tahoma" w:hAnsi="Tahoma" w:cs="Tahoma"/>
        </w:rPr>
      </w:pPr>
    </w:p>
    <w:p w14:paraId="64829B44" w14:textId="77777777" w:rsidR="00AA118C" w:rsidRDefault="00AA118C" w:rsidP="0063302D">
      <w:pPr>
        <w:keepNext/>
        <w:keepLines/>
        <w:jc w:val="both"/>
        <w:rPr>
          <w:rFonts w:ascii="Tahoma" w:hAnsi="Tahoma" w:cs="Tahoma"/>
        </w:rPr>
      </w:pPr>
    </w:p>
    <w:p w14:paraId="018B6F0D" w14:textId="621CEF16" w:rsidR="00AA118C" w:rsidRDefault="00AA118C" w:rsidP="0063302D">
      <w:pPr>
        <w:keepNext/>
        <w:keepLines/>
        <w:jc w:val="both"/>
        <w:rPr>
          <w:rFonts w:ascii="Tahoma" w:hAnsi="Tahoma" w:cs="Tahoma"/>
        </w:rPr>
      </w:pPr>
    </w:p>
    <w:p w14:paraId="0B0D1BE7" w14:textId="62630715" w:rsidR="00741B4B" w:rsidRDefault="00741B4B" w:rsidP="0063302D">
      <w:pPr>
        <w:keepNext/>
        <w:keepLines/>
        <w:jc w:val="both"/>
        <w:rPr>
          <w:rFonts w:ascii="Tahoma" w:hAnsi="Tahoma" w:cs="Tahoma"/>
        </w:rPr>
      </w:pPr>
    </w:p>
    <w:p w14:paraId="0C13982F" w14:textId="68E9A010" w:rsidR="00741B4B" w:rsidRDefault="00741B4B" w:rsidP="0063302D">
      <w:pPr>
        <w:keepNext/>
        <w:keepLines/>
        <w:jc w:val="both"/>
        <w:rPr>
          <w:rFonts w:ascii="Tahoma" w:hAnsi="Tahoma" w:cs="Tahoma"/>
        </w:rPr>
      </w:pPr>
    </w:p>
    <w:p w14:paraId="65AE6917" w14:textId="5EBC4A2A" w:rsidR="00741B4B" w:rsidRDefault="00741B4B" w:rsidP="0063302D">
      <w:pPr>
        <w:keepNext/>
        <w:keepLines/>
        <w:jc w:val="both"/>
        <w:rPr>
          <w:rFonts w:ascii="Tahoma" w:hAnsi="Tahoma" w:cs="Tahoma"/>
        </w:rPr>
      </w:pPr>
    </w:p>
    <w:p w14:paraId="787628A9" w14:textId="0217E36D" w:rsidR="00741B4B" w:rsidRDefault="00741B4B" w:rsidP="0063302D">
      <w:pPr>
        <w:keepNext/>
        <w:keepLines/>
        <w:jc w:val="both"/>
        <w:rPr>
          <w:rFonts w:ascii="Tahoma" w:hAnsi="Tahoma" w:cs="Tahoma"/>
        </w:rPr>
      </w:pPr>
    </w:p>
    <w:p w14:paraId="697C6DB7" w14:textId="6EBF2EB5" w:rsidR="00741B4B" w:rsidRDefault="00741B4B" w:rsidP="0063302D">
      <w:pPr>
        <w:keepNext/>
        <w:keepLines/>
        <w:jc w:val="both"/>
        <w:rPr>
          <w:rFonts w:ascii="Tahoma" w:hAnsi="Tahoma" w:cs="Tahoma"/>
        </w:rPr>
      </w:pPr>
    </w:p>
    <w:p w14:paraId="376FB60A" w14:textId="5303067B" w:rsidR="00741B4B" w:rsidRDefault="00741B4B" w:rsidP="0063302D">
      <w:pPr>
        <w:keepNext/>
        <w:keepLines/>
        <w:jc w:val="both"/>
        <w:rPr>
          <w:rFonts w:ascii="Tahoma" w:hAnsi="Tahoma" w:cs="Tahoma"/>
        </w:rPr>
      </w:pPr>
    </w:p>
    <w:p w14:paraId="361C7EEA" w14:textId="2D740033" w:rsidR="00741B4B" w:rsidRDefault="00741B4B" w:rsidP="0063302D">
      <w:pPr>
        <w:keepNext/>
        <w:keepLines/>
        <w:jc w:val="both"/>
        <w:rPr>
          <w:rFonts w:ascii="Tahoma" w:hAnsi="Tahoma" w:cs="Tahoma"/>
        </w:rPr>
      </w:pPr>
    </w:p>
    <w:p w14:paraId="56388230" w14:textId="70A303FC" w:rsidR="00741B4B" w:rsidRDefault="00741B4B" w:rsidP="0063302D">
      <w:pPr>
        <w:keepNext/>
        <w:keepLines/>
        <w:jc w:val="both"/>
        <w:rPr>
          <w:rFonts w:ascii="Tahoma" w:hAnsi="Tahoma" w:cs="Tahoma"/>
        </w:rPr>
      </w:pPr>
    </w:p>
    <w:p w14:paraId="38DCD7C1" w14:textId="0C0B556B" w:rsidR="00741B4B" w:rsidRDefault="00741B4B" w:rsidP="0063302D">
      <w:pPr>
        <w:keepNext/>
        <w:keepLines/>
        <w:jc w:val="both"/>
        <w:rPr>
          <w:rFonts w:ascii="Tahoma" w:hAnsi="Tahoma" w:cs="Tahoma"/>
        </w:rPr>
      </w:pPr>
    </w:p>
    <w:p w14:paraId="29D8B148" w14:textId="0A198069" w:rsidR="00741B4B" w:rsidRDefault="00741B4B" w:rsidP="0063302D">
      <w:pPr>
        <w:keepNext/>
        <w:keepLines/>
        <w:jc w:val="both"/>
        <w:rPr>
          <w:rFonts w:ascii="Tahoma" w:hAnsi="Tahoma" w:cs="Tahoma"/>
        </w:rPr>
      </w:pPr>
    </w:p>
    <w:p w14:paraId="0F5FE50F" w14:textId="28AC4899" w:rsidR="00741B4B" w:rsidRDefault="00741B4B" w:rsidP="0063302D">
      <w:pPr>
        <w:keepNext/>
        <w:keepLines/>
        <w:jc w:val="both"/>
        <w:rPr>
          <w:rFonts w:ascii="Tahoma" w:hAnsi="Tahoma" w:cs="Tahoma"/>
        </w:rPr>
      </w:pPr>
    </w:p>
    <w:p w14:paraId="7469E228" w14:textId="7EBC15A2" w:rsidR="00741B4B" w:rsidRDefault="00741B4B" w:rsidP="0063302D">
      <w:pPr>
        <w:keepNext/>
        <w:keepLines/>
        <w:jc w:val="both"/>
        <w:rPr>
          <w:rFonts w:ascii="Tahoma" w:hAnsi="Tahoma" w:cs="Tahoma"/>
        </w:rPr>
      </w:pPr>
    </w:p>
    <w:p w14:paraId="1096E2D0" w14:textId="3046A6AC" w:rsidR="00741B4B" w:rsidRDefault="00741B4B" w:rsidP="0063302D">
      <w:pPr>
        <w:keepNext/>
        <w:keepLines/>
        <w:jc w:val="both"/>
        <w:rPr>
          <w:rFonts w:ascii="Tahoma" w:hAnsi="Tahoma" w:cs="Tahoma"/>
        </w:rPr>
      </w:pPr>
    </w:p>
    <w:p w14:paraId="2174D9CC" w14:textId="16BCB56B" w:rsidR="00741B4B" w:rsidRDefault="00741B4B" w:rsidP="0063302D">
      <w:pPr>
        <w:keepNext/>
        <w:keepLines/>
        <w:jc w:val="both"/>
        <w:rPr>
          <w:rFonts w:ascii="Tahoma" w:hAnsi="Tahoma" w:cs="Tahoma"/>
        </w:rPr>
      </w:pPr>
    </w:p>
    <w:p w14:paraId="60888909" w14:textId="59F06F81" w:rsidR="00741B4B" w:rsidRDefault="00741B4B" w:rsidP="0063302D">
      <w:pPr>
        <w:keepNext/>
        <w:keepLines/>
        <w:jc w:val="both"/>
        <w:rPr>
          <w:rFonts w:ascii="Tahoma" w:hAnsi="Tahoma" w:cs="Tahoma"/>
        </w:rPr>
      </w:pPr>
    </w:p>
    <w:p w14:paraId="77F292DC" w14:textId="23DDD568" w:rsidR="00741B4B" w:rsidRDefault="00741B4B" w:rsidP="0063302D">
      <w:pPr>
        <w:keepNext/>
        <w:keepLines/>
        <w:jc w:val="both"/>
        <w:rPr>
          <w:rFonts w:ascii="Tahoma" w:hAnsi="Tahoma" w:cs="Tahoma"/>
        </w:rPr>
      </w:pPr>
    </w:p>
    <w:p w14:paraId="1050B367" w14:textId="43DC4D49" w:rsidR="00741B4B" w:rsidRDefault="00741B4B" w:rsidP="0063302D">
      <w:pPr>
        <w:keepNext/>
        <w:keepLines/>
        <w:jc w:val="both"/>
        <w:rPr>
          <w:rFonts w:ascii="Tahoma" w:hAnsi="Tahoma" w:cs="Tahoma"/>
        </w:rPr>
      </w:pPr>
    </w:p>
    <w:p w14:paraId="758DCD3F" w14:textId="49456AA2" w:rsidR="00741B4B" w:rsidRDefault="00741B4B" w:rsidP="0063302D">
      <w:pPr>
        <w:keepNext/>
        <w:keepLines/>
        <w:jc w:val="both"/>
        <w:rPr>
          <w:rFonts w:ascii="Tahoma" w:hAnsi="Tahoma" w:cs="Tahoma"/>
        </w:rPr>
      </w:pPr>
    </w:p>
    <w:p w14:paraId="07189D3A" w14:textId="44E5A6B2" w:rsidR="00741B4B" w:rsidRDefault="00741B4B" w:rsidP="0063302D">
      <w:pPr>
        <w:keepNext/>
        <w:keepLines/>
        <w:jc w:val="both"/>
        <w:rPr>
          <w:rFonts w:ascii="Tahoma" w:hAnsi="Tahoma" w:cs="Tahoma"/>
        </w:rPr>
      </w:pPr>
    </w:p>
    <w:p w14:paraId="3938D39B" w14:textId="2AC4A715" w:rsidR="00741B4B" w:rsidRDefault="00741B4B" w:rsidP="0063302D">
      <w:pPr>
        <w:keepNext/>
        <w:keepLines/>
        <w:jc w:val="both"/>
        <w:rPr>
          <w:rFonts w:ascii="Tahoma" w:hAnsi="Tahoma" w:cs="Tahoma"/>
        </w:rPr>
      </w:pPr>
    </w:p>
    <w:p w14:paraId="554A8946" w14:textId="574A6725" w:rsidR="00741B4B" w:rsidRDefault="00741B4B" w:rsidP="0063302D">
      <w:pPr>
        <w:keepNext/>
        <w:keepLines/>
        <w:jc w:val="both"/>
        <w:rPr>
          <w:rFonts w:ascii="Tahoma" w:hAnsi="Tahoma" w:cs="Tahoma"/>
        </w:rPr>
      </w:pPr>
    </w:p>
    <w:p w14:paraId="5C63DBD1" w14:textId="005B669F" w:rsidR="00741B4B" w:rsidRDefault="00741B4B" w:rsidP="0063302D">
      <w:pPr>
        <w:keepNext/>
        <w:keepLines/>
        <w:jc w:val="both"/>
        <w:rPr>
          <w:rFonts w:ascii="Tahoma" w:hAnsi="Tahoma" w:cs="Tahoma"/>
        </w:rPr>
      </w:pPr>
    </w:p>
    <w:p w14:paraId="4D7C91F1" w14:textId="27CB8DD8" w:rsidR="00741B4B" w:rsidRDefault="00741B4B" w:rsidP="0063302D">
      <w:pPr>
        <w:keepNext/>
        <w:keepLines/>
        <w:jc w:val="both"/>
        <w:rPr>
          <w:rFonts w:ascii="Tahoma" w:hAnsi="Tahoma" w:cs="Tahoma"/>
        </w:rPr>
      </w:pPr>
    </w:p>
    <w:p w14:paraId="470D6CF6" w14:textId="03513EDA" w:rsidR="00741B4B" w:rsidRDefault="00741B4B" w:rsidP="0063302D">
      <w:pPr>
        <w:keepNext/>
        <w:keepLines/>
        <w:jc w:val="both"/>
        <w:rPr>
          <w:rFonts w:ascii="Tahoma" w:hAnsi="Tahoma" w:cs="Tahoma"/>
        </w:rPr>
      </w:pPr>
    </w:p>
    <w:p w14:paraId="5EE4DBFA" w14:textId="2826F27C" w:rsidR="00741B4B" w:rsidRDefault="00741B4B" w:rsidP="0063302D">
      <w:pPr>
        <w:keepNext/>
        <w:keepLines/>
        <w:jc w:val="both"/>
        <w:rPr>
          <w:rFonts w:ascii="Tahoma" w:hAnsi="Tahoma" w:cs="Tahoma"/>
        </w:rPr>
      </w:pPr>
    </w:p>
    <w:p w14:paraId="793152AA" w14:textId="1186F31D" w:rsidR="00741B4B" w:rsidRDefault="00741B4B" w:rsidP="0063302D">
      <w:pPr>
        <w:keepNext/>
        <w:keepLines/>
        <w:jc w:val="both"/>
        <w:rPr>
          <w:rFonts w:ascii="Tahoma" w:hAnsi="Tahoma" w:cs="Tahoma"/>
        </w:rPr>
      </w:pPr>
    </w:p>
    <w:p w14:paraId="012964B3" w14:textId="418AF50F" w:rsidR="00741B4B" w:rsidRDefault="00741B4B" w:rsidP="0063302D">
      <w:pPr>
        <w:keepNext/>
        <w:keepLines/>
        <w:jc w:val="both"/>
        <w:rPr>
          <w:rFonts w:ascii="Tahoma" w:hAnsi="Tahoma" w:cs="Tahoma"/>
        </w:rPr>
      </w:pPr>
    </w:p>
    <w:p w14:paraId="0AE80889" w14:textId="1F49F5C9" w:rsidR="00741B4B" w:rsidRDefault="00741B4B" w:rsidP="0063302D">
      <w:pPr>
        <w:keepNext/>
        <w:keepLines/>
        <w:jc w:val="both"/>
        <w:rPr>
          <w:rFonts w:ascii="Tahoma" w:hAnsi="Tahoma" w:cs="Tahoma"/>
        </w:rPr>
      </w:pPr>
    </w:p>
    <w:p w14:paraId="7366D42B" w14:textId="31290CBC" w:rsidR="00741B4B" w:rsidRDefault="00741B4B" w:rsidP="0063302D">
      <w:pPr>
        <w:keepNext/>
        <w:keepLines/>
        <w:jc w:val="both"/>
        <w:rPr>
          <w:rFonts w:ascii="Tahoma" w:hAnsi="Tahoma" w:cs="Tahoma"/>
        </w:rPr>
      </w:pPr>
    </w:p>
    <w:p w14:paraId="0EDA59E6" w14:textId="605FB85B" w:rsidR="00741B4B" w:rsidRDefault="00741B4B" w:rsidP="0063302D">
      <w:pPr>
        <w:keepNext/>
        <w:keepLines/>
        <w:jc w:val="both"/>
        <w:rPr>
          <w:rFonts w:ascii="Tahoma" w:hAnsi="Tahoma" w:cs="Tahoma"/>
        </w:rPr>
      </w:pPr>
    </w:p>
    <w:p w14:paraId="533071D2" w14:textId="08954BE2" w:rsidR="00741B4B" w:rsidRDefault="00741B4B" w:rsidP="0063302D">
      <w:pPr>
        <w:keepNext/>
        <w:keepLines/>
        <w:jc w:val="both"/>
        <w:rPr>
          <w:rFonts w:ascii="Tahoma" w:hAnsi="Tahoma" w:cs="Tahoma"/>
        </w:rPr>
      </w:pPr>
    </w:p>
    <w:p w14:paraId="628CDFB6" w14:textId="3201BFD9" w:rsidR="00741B4B" w:rsidRDefault="00741B4B" w:rsidP="0063302D">
      <w:pPr>
        <w:keepNext/>
        <w:keepLines/>
        <w:jc w:val="both"/>
        <w:rPr>
          <w:rFonts w:ascii="Tahoma" w:hAnsi="Tahoma" w:cs="Tahoma"/>
        </w:rPr>
      </w:pPr>
    </w:p>
    <w:p w14:paraId="0829C0DA" w14:textId="66BEB522" w:rsidR="00741B4B" w:rsidRDefault="00741B4B" w:rsidP="0063302D">
      <w:pPr>
        <w:keepNext/>
        <w:keepLines/>
        <w:jc w:val="both"/>
        <w:rPr>
          <w:rFonts w:ascii="Tahoma" w:hAnsi="Tahoma" w:cs="Tahoma"/>
        </w:rPr>
      </w:pPr>
    </w:p>
    <w:p w14:paraId="3D37C2ED" w14:textId="1803728F" w:rsidR="00741B4B" w:rsidRDefault="00741B4B" w:rsidP="0063302D">
      <w:pPr>
        <w:keepNext/>
        <w:keepLines/>
        <w:jc w:val="both"/>
        <w:rPr>
          <w:rFonts w:ascii="Tahoma" w:hAnsi="Tahoma" w:cs="Tahoma"/>
        </w:rPr>
      </w:pPr>
    </w:p>
    <w:p w14:paraId="574E8C06" w14:textId="2F854017" w:rsidR="00741B4B" w:rsidRDefault="00741B4B" w:rsidP="0063302D">
      <w:pPr>
        <w:keepNext/>
        <w:keepLines/>
        <w:jc w:val="both"/>
        <w:rPr>
          <w:rFonts w:ascii="Tahoma" w:hAnsi="Tahoma" w:cs="Tahoma"/>
        </w:rPr>
      </w:pPr>
    </w:p>
    <w:p w14:paraId="25F873FF" w14:textId="58D9F19E" w:rsidR="00741B4B" w:rsidRDefault="00741B4B" w:rsidP="0063302D">
      <w:pPr>
        <w:keepNext/>
        <w:keepLines/>
        <w:jc w:val="both"/>
        <w:rPr>
          <w:rFonts w:ascii="Tahoma" w:hAnsi="Tahoma" w:cs="Tahoma"/>
        </w:rPr>
      </w:pPr>
    </w:p>
    <w:p w14:paraId="3C171B82" w14:textId="7281E6C0" w:rsidR="00741B4B" w:rsidRDefault="00741B4B" w:rsidP="0063302D">
      <w:pPr>
        <w:keepNext/>
        <w:keepLines/>
        <w:jc w:val="both"/>
        <w:rPr>
          <w:rFonts w:ascii="Tahoma" w:hAnsi="Tahoma" w:cs="Tahoma"/>
        </w:rPr>
      </w:pPr>
    </w:p>
    <w:p w14:paraId="7C7E54A0" w14:textId="2DCBBD6A" w:rsidR="00741B4B" w:rsidRDefault="00741B4B" w:rsidP="0063302D">
      <w:pPr>
        <w:keepNext/>
        <w:keepLines/>
        <w:jc w:val="both"/>
        <w:rPr>
          <w:rFonts w:ascii="Tahoma" w:hAnsi="Tahoma" w:cs="Tahoma"/>
        </w:rPr>
      </w:pPr>
    </w:p>
    <w:p w14:paraId="7C2E5F93" w14:textId="223BAE4D" w:rsidR="00741B4B" w:rsidRDefault="00741B4B" w:rsidP="0063302D">
      <w:pPr>
        <w:keepNext/>
        <w:keepLines/>
        <w:jc w:val="both"/>
        <w:rPr>
          <w:rFonts w:ascii="Tahoma" w:hAnsi="Tahoma" w:cs="Tahoma"/>
        </w:rPr>
      </w:pPr>
    </w:p>
    <w:p w14:paraId="669A910B" w14:textId="5EDFBCC7" w:rsidR="00741B4B" w:rsidRDefault="00741B4B" w:rsidP="0063302D">
      <w:pPr>
        <w:keepNext/>
        <w:keepLines/>
        <w:jc w:val="both"/>
        <w:rPr>
          <w:rFonts w:ascii="Tahoma" w:hAnsi="Tahoma" w:cs="Tahoma"/>
        </w:rPr>
      </w:pPr>
    </w:p>
    <w:p w14:paraId="4859FFA0" w14:textId="115AE345" w:rsidR="00741B4B" w:rsidRDefault="00741B4B" w:rsidP="0063302D">
      <w:pPr>
        <w:keepNext/>
        <w:keepLines/>
        <w:jc w:val="both"/>
        <w:rPr>
          <w:rFonts w:ascii="Tahoma" w:hAnsi="Tahoma" w:cs="Tahoma"/>
        </w:rPr>
      </w:pPr>
    </w:p>
    <w:p w14:paraId="7A5425FB" w14:textId="4F8A2E65" w:rsidR="00741B4B" w:rsidRDefault="00741B4B" w:rsidP="0063302D">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6C1AC9" w:rsidRPr="00C8579C" w14:paraId="05D1F982" w14:textId="77777777" w:rsidTr="006C1AC9">
        <w:tc>
          <w:tcPr>
            <w:tcW w:w="7725" w:type="dxa"/>
          </w:tcPr>
          <w:p w14:paraId="4946122C" w14:textId="6AF8D513" w:rsidR="006C1AC9" w:rsidRPr="00C8579C" w:rsidRDefault="00F236A5" w:rsidP="0063302D">
            <w:pPr>
              <w:keepNext/>
              <w:keepLines/>
              <w:jc w:val="both"/>
              <w:rPr>
                <w:rFonts w:ascii="Tahoma" w:hAnsi="Tahoma" w:cs="Tahoma"/>
              </w:rPr>
            </w:pPr>
            <w:r>
              <w:rPr>
                <w:rFonts w:ascii="Tahoma" w:hAnsi="Tahoma" w:cs="Tahoma"/>
              </w:rPr>
              <w:lastRenderedPageBreak/>
              <w:t>PO</w:t>
            </w:r>
            <w:r w:rsidR="00993FEA">
              <w:rPr>
                <w:rFonts w:ascii="Tahoma" w:hAnsi="Tahoma" w:cs="Tahoma"/>
              </w:rPr>
              <w:t>VZETEK PREDRAČUNA</w:t>
            </w:r>
          </w:p>
        </w:tc>
        <w:tc>
          <w:tcPr>
            <w:tcW w:w="1417" w:type="dxa"/>
          </w:tcPr>
          <w:p w14:paraId="2033FF33" w14:textId="77777777" w:rsidR="006C1AC9" w:rsidRPr="00C8579C" w:rsidRDefault="006C1AC9" w:rsidP="0063302D">
            <w:pPr>
              <w:keepNext/>
              <w:keepLines/>
              <w:jc w:val="both"/>
              <w:rPr>
                <w:rFonts w:ascii="Tahoma" w:hAnsi="Tahoma" w:cs="Tahoma"/>
                <w:b/>
                <w:i/>
              </w:rPr>
            </w:pPr>
          </w:p>
        </w:tc>
      </w:tr>
    </w:tbl>
    <w:p w14:paraId="635DA99F" w14:textId="77777777" w:rsidR="006C1AC9" w:rsidRPr="00C8579C" w:rsidRDefault="006C1AC9" w:rsidP="0063302D">
      <w:pPr>
        <w:keepNext/>
        <w:keepLines/>
        <w:jc w:val="both"/>
        <w:rPr>
          <w:rFonts w:ascii="Tahoma" w:hAnsi="Tahoma" w:cs="Tahoma"/>
        </w:rPr>
      </w:pPr>
    </w:p>
    <w:p w14:paraId="1B4117D9" w14:textId="77777777" w:rsidR="006C1AC9" w:rsidRPr="00C8579C" w:rsidRDefault="006C1AC9" w:rsidP="0063302D">
      <w:pPr>
        <w:keepNext/>
        <w:keepLines/>
        <w:jc w:val="both"/>
        <w:rPr>
          <w:rFonts w:ascii="Tahoma" w:hAnsi="Tahoma" w:cs="Tahoma"/>
          <w:i/>
        </w:rPr>
      </w:pPr>
      <w:r w:rsidRPr="00C8579C">
        <w:rPr>
          <w:rFonts w:ascii="Tahoma" w:hAnsi="Tahoma" w:cs="Tahoma"/>
          <w:b/>
        </w:rPr>
        <w:t>Ponudnik: ________________________________</w:t>
      </w:r>
      <w:r w:rsidR="00CC21D3" w:rsidRPr="00C8579C">
        <w:rPr>
          <w:rFonts w:ascii="Tahoma" w:hAnsi="Tahoma" w:cs="Tahoma"/>
          <w:b/>
        </w:rPr>
        <w:t>_____________________________</w:t>
      </w:r>
      <w:r w:rsidRPr="00C8579C">
        <w:rPr>
          <w:rFonts w:ascii="Tahoma" w:hAnsi="Tahoma" w:cs="Tahoma"/>
          <w:b/>
        </w:rPr>
        <w:t xml:space="preserve"> </w:t>
      </w:r>
      <w:r w:rsidRPr="00C8579C">
        <w:rPr>
          <w:rFonts w:ascii="Tahoma" w:hAnsi="Tahoma" w:cs="Tahoma"/>
          <w:i/>
        </w:rPr>
        <w:t>(naziv ponudnika)</w:t>
      </w:r>
    </w:p>
    <w:p w14:paraId="2B3CA691" w14:textId="77777777" w:rsidR="006C1AC9" w:rsidRPr="00C8579C" w:rsidRDefault="006C1AC9" w:rsidP="0063302D">
      <w:pPr>
        <w:keepNext/>
        <w:keepLines/>
        <w:jc w:val="both"/>
        <w:rPr>
          <w:rFonts w:ascii="Tahoma" w:hAnsi="Tahoma" w:cs="Tahoma"/>
        </w:rPr>
      </w:pPr>
    </w:p>
    <w:p w14:paraId="50CECE22" w14:textId="2A5049F5" w:rsidR="006C1AC9" w:rsidRPr="00C8579C" w:rsidRDefault="006C1AC9" w:rsidP="0063302D">
      <w:pPr>
        <w:keepNext/>
        <w:keepLines/>
        <w:jc w:val="both"/>
        <w:rPr>
          <w:rFonts w:ascii="Tahoma" w:hAnsi="Tahoma" w:cs="Tahoma"/>
          <w:b/>
        </w:rPr>
      </w:pPr>
      <w:r w:rsidRPr="00C8579C">
        <w:rPr>
          <w:rFonts w:ascii="Tahoma" w:hAnsi="Tahoma" w:cs="Tahoma"/>
        </w:rPr>
        <w:t xml:space="preserve">oddajamo </w:t>
      </w:r>
      <w:r w:rsidRPr="00C8579C">
        <w:rPr>
          <w:rFonts w:ascii="Tahoma" w:hAnsi="Tahoma" w:cs="Tahoma"/>
          <w:b/>
        </w:rPr>
        <w:t xml:space="preserve">PONUDBO št.: </w:t>
      </w:r>
      <w:r w:rsidRPr="00C8579C">
        <w:rPr>
          <w:rFonts w:ascii="Tahoma" w:hAnsi="Tahoma" w:cs="Tahoma"/>
        </w:rPr>
        <w:t>__________________________ za javno naročilo št.</w:t>
      </w:r>
      <w:r w:rsidRPr="00C8579C">
        <w:rPr>
          <w:rFonts w:ascii="Tahoma" w:hAnsi="Tahoma" w:cs="Tahoma"/>
          <w:b/>
        </w:rPr>
        <w:t xml:space="preserve"> </w:t>
      </w:r>
      <w:r w:rsidR="00F70EBB" w:rsidRPr="00056E74">
        <w:rPr>
          <w:rFonts w:ascii="Tahoma" w:hAnsi="Tahoma" w:cs="Tahoma"/>
          <w:b/>
        </w:rPr>
        <w:t>VKS-</w:t>
      </w:r>
      <w:r w:rsidR="008E4C57">
        <w:rPr>
          <w:rFonts w:ascii="Tahoma" w:hAnsi="Tahoma" w:cs="Tahoma"/>
          <w:b/>
        </w:rPr>
        <w:t>42/24</w:t>
      </w:r>
      <w:r w:rsidR="00B23FAA" w:rsidRPr="00056E74">
        <w:rPr>
          <w:rFonts w:ascii="Tahoma" w:hAnsi="Tahoma" w:cs="Tahoma"/>
          <w:b/>
        </w:rPr>
        <w:t xml:space="preserve"> </w:t>
      </w:r>
      <w:r w:rsidR="008E4C57" w:rsidRPr="008E4C57">
        <w:rPr>
          <w:rFonts w:ascii="Tahoma" w:hAnsi="Tahoma" w:cs="Tahoma"/>
          <w:b/>
          <w:bCs/>
        </w:rPr>
        <w:t>Prevzem digestata z EWC oznako 19 06 04 iz obdelave KO v RCERO za obdobje 36 mesecev</w:t>
      </w:r>
    </w:p>
    <w:p w14:paraId="28C6D6CE" w14:textId="77777777" w:rsidR="00963821" w:rsidRPr="00C8579C" w:rsidRDefault="006C1AC9" w:rsidP="0063302D">
      <w:pPr>
        <w:keepNext/>
        <w:keepLines/>
        <w:jc w:val="both"/>
        <w:rPr>
          <w:rFonts w:ascii="Tahoma" w:hAnsi="Tahoma" w:cs="Tahoma"/>
          <w:b/>
        </w:rPr>
      </w:pPr>
      <w:r w:rsidRPr="00C8579C">
        <w:rPr>
          <w:rFonts w:ascii="Tahoma" w:hAnsi="Tahoma" w:cs="Tahoma"/>
          <w:b/>
        </w:rPr>
        <w:t xml:space="preserve"> </w:t>
      </w:r>
    </w:p>
    <w:p w14:paraId="6F2B5840" w14:textId="77777777" w:rsidR="00B41635" w:rsidRDefault="006C1AC9" w:rsidP="0063302D">
      <w:pPr>
        <w:pStyle w:val="Odstavekseznama"/>
        <w:keepNext/>
        <w:keepLines/>
        <w:numPr>
          <w:ilvl w:val="0"/>
          <w:numId w:val="19"/>
        </w:numPr>
        <w:ind w:hanging="720"/>
        <w:jc w:val="both"/>
        <w:rPr>
          <w:rFonts w:ascii="Tahoma" w:hAnsi="Tahoma" w:cs="Tahoma"/>
          <w:b/>
        </w:rPr>
      </w:pPr>
      <w:r w:rsidRPr="00C8579C">
        <w:rPr>
          <w:rFonts w:ascii="Tahoma" w:hAnsi="Tahoma" w:cs="Tahoma"/>
          <w:b/>
        </w:rPr>
        <w:t xml:space="preserve">PONUDBENA </w:t>
      </w:r>
      <w:r w:rsidR="00EE22F4">
        <w:rPr>
          <w:rFonts w:ascii="Tahoma" w:hAnsi="Tahoma" w:cs="Tahoma"/>
          <w:b/>
        </w:rPr>
        <w:t>VREDNOST V EUR BREZ DDV</w:t>
      </w:r>
      <w:r w:rsidRPr="00C8579C">
        <w:rPr>
          <w:rFonts w:ascii="Tahoma" w:hAnsi="Tahoma" w:cs="Tahoma"/>
          <w:b/>
        </w:rPr>
        <w:t xml:space="preserve"> </w:t>
      </w:r>
    </w:p>
    <w:p w14:paraId="6CE59106" w14:textId="77777777" w:rsidR="00B41635" w:rsidRDefault="00B41635" w:rsidP="0063302D">
      <w:pPr>
        <w:pStyle w:val="Odstavekseznama"/>
        <w:keepNext/>
        <w:keepLines/>
        <w:ind w:left="720"/>
        <w:jc w:val="both"/>
        <w:rPr>
          <w:rFonts w:ascii="Tahoma" w:hAnsi="Tahoma" w:cs="Tahoma"/>
          <w: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3231"/>
        <w:gridCol w:w="992"/>
        <w:gridCol w:w="1701"/>
        <w:gridCol w:w="2551"/>
      </w:tblGrid>
      <w:tr w:rsidR="00B41635" w:rsidRPr="00B41635" w14:paraId="5EB93036" w14:textId="77777777" w:rsidTr="00161B0E">
        <w:trPr>
          <w:trHeight w:val="535"/>
        </w:trPr>
        <w:tc>
          <w:tcPr>
            <w:tcW w:w="597" w:type="dxa"/>
            <w:shd w:val="clear" w:color="auto" w:fill="CCFF99"/>
            <w:vAlign w:val="center"/>
          </w:tcPr>
          <w:p w14:paraId="3DF98419" w14:textId="77777777" w:rsidR="00B41635" w:rsidRPr="00B41635" w:rsidRDefault="00B41635" w:rsidP="0063302D">
            <w:pPr>
              <w:keepNext/>
              <w:keepLines/>
              <w:jc w:val="center"/>
              <w:rPr>
                <w:rFonts w:ascii="Tahoma" w:hAnsi="Tahoma" w:cs="Tahoma"/>
                <w:b/>
                <w:sz w:val="18"/>
                <w:szCs w:val="18"/>
              </w:rPr>
            </w:pPr>
            <w:r w:rsidRPr="00B41635">
              <w:rPr>
                <w:rFonts w:ascii="Tahoma" w:hAnsi="Tahoma" w:cs="Tahoma"/>
                <w:b/>
                <w:sz w:val="18"/>
                <w:szCs w:val="18"/>
              </w:rPr>
              <w:t>Poz.</w:t>
            </w:r>
          </w:p>
        </w:tc>
        <w:tc>
          <w:tcPr>
            <w:tcW w:w="3231" w:type="dxa"/>
            <w:shd w:val="clear" w:color="auto" w:fill="CCFF99"/>
            <w:vAlign w:val="center"/>
          </w:tcPr>
          <w:p w14:paraId="284D82BC" w14:textId="77777777" w:rsidR="00B41635" w:rsidRPr="00B41635" w:rsidRDefault="00B41635" w:rsidP="0063302D">
            <w:pPr>
              <w:keepNext/>
              <w:keepLines/>
              <w:jc w:val="center"/>
              <w:rPr>
                <w:rFonts w:ascii="Tahoma" w:hAnsi="Tahoma" w:cs="Tahoma"/>
                <w:b/>
                <w:sz w:val="18"/>
                <w:szCs w:val="18"/>
              </w:rPr>
            </w:pPr>
            <w:r w:rsidRPr="00B41635">
              <w:rPr>
                <w:rFonts w:ascii="Tahoma" w:hAnsi="Tahoma" w:cs="Tahoma"/>
                <w:b/>
                <w:sz w:val="18"/>
                <w:szCs w:val="18"/>
              </w:rPr>
              <w:t>Naziv</w:t>
            </w:r>
          </w:p>
        </w:tc>
        <w:tc>
          <w:tcPr>
            <w:tcW w:w="2693" w:type="dxa"/>
            <w:gridSpan w:val="2"/>
            <w:shd w:val="clear" w:color="auto" w:fill="CCFF99"/>
            <w:vAlign w:val="center"/>
          </w:tcPr>
          <w:p w14:paraId="409D1CFF" w14:textId="77777777" w:rsidR="00B41635" w:rsidRPr="00B41635" w:rsidRDefault="00B41635" w:rsidP="0063302D">
            <w:pPr>
              <w:keepNext/>
              <w:keepLines/>
              <w:jc w:val="center"/>
              <w:rPr>
                <w:rFonts w:ascii="Tahoma" w:hAnsi="Tahoma" w:cs="Tahoma"/>
                <w:b/>
                <w:sz w:val="18"/>
                <w:szCs w:val="18"/>
              </w:rPr>
            </w:pPr>
            <w:r w:rsidRPr="00B41635">
              <w:rPr>
                <w:rFonts w:ascii="Tahoma" w:hAnsi="Tahoma" w:cs="Tahoma"/>
                <w:b/>
                <w:sz w:val="18"/>
                <w:szCs w:val="18"/>
              </w:rPr>
              <w:t>Skupna okvirna količina</w:t>
            </w:r>
          </w:p>
          <w:p w14:paraId="666E2D0A" w14:textId="77777777" w:rsidR="00B41635" w:rsidRPr="00B41635" w:rsidRDefault="00B41635" w:rsidP="0063302D">
            <w:pPr>
              <w:keepNext/>
              <w:keepLines/>
              <w:jc w:val="center"/>
              <w:rPr>
                <w:rFonts w:ascii="Tahoma" w:hAnsi="Tahoma" w:cs="Tahoma"/>
                <w:b/>
                <w:sz w:val="18"/>
                <w:szCs w:val="18"/>
              </w:rPr>
            </w:pPr>
            <w:r w:rsidRPr="00B41635">
              <w:rPr>
                <w:rFonts w:ascii="Tahoma" w:hAnsi="Tahoma" w:cs="Tahoma"/>
                <w:b/>
                <w:sz w:val="18"/>
                <w:szCs w:val="18"/>
              </w:rPr>
              <w:t xml:space="preserve">digestata </w:t>
            </w:r>
          </w:p>
          <w:p w14:paraId="2BC2C0A3" w14:textId="77777777" w:rsidR="00B41635" w:rsidRPr="00B41635" w:rsidRDefault="00B41635" w:rsidP="0063302D">
            <w:pPr>
              <w:keepNext/>
              <w:keepLines/>
              <w:ind w:left="720" w:hanging="544"/>
              <w:rPr>
                <w:rFonts w:ascii="Tahoma" w:hAnsi="Tahoma" w:cs="Tahoma"/>
                <w:b/>
                <w:sz w:val="18"/>
                <w:szCs w:val="18"/>
              </w:rPr>
            </w:pPr>
          </w:p>
        </w:tc>
        <w:tc>
          <w:tcPr>
            <w:tcW w:w="2551" w:type="dxa"/>
            <w:shd w:val="clear" w:color="auto" w:fill="CCFF99"/>
            <w:vAlign w:val="center"/>
          </w:tcPr>
          <w:p w14:paraId="6964E52F" w14:textId="77777777" w:rsidR="00B41635" w:rsidRPr="00B41635" w:rsidRDefault="00B41635" w:rsidP="0063302D">
            <w:pPr>
              <w:keepNext/>
              <w:keepLines/>
              <w:jc w:val="center"/>
              <w:rPr>
                <w:rFonts w:ascii="Tahoma" w:hAnsi="Tahoma" w:cs="Tahoma"/>
                <w:b/>
                <w:sz w:val="18"/>
                <w:szCs w:val="18"/>
              </w:rPr>
            </w:pPr>
            <w:r w:rsidRPr="00B41635">
              <w:rPr>
                <w:rFonts w:ascii="Tahoma" w:hAnsi="Tahoma" w:cs="Tahoma"/>
                <w:b/>
                <w:sz w:val="18"/>
                <w:szCs w:val="18"/>
              </w:rPr>
              <w:t>Cena na enoto mere (v EUR/t) brez DDV</w:t>
            </w:r>
          </w:p>
        </w:tc>
      </w:tr>
      <w:tr w:rsidR="00B41635" w:rsidRPr="00B41635" w14:paraId="0FCC5EC2" w14:textId="77777777" w:rsidTr="00161B0E">
        <w:trPr>
          <w:trHeight w:val="671"/>
        </w:trPr>
        <w:tc>
          <w:tcPr>
            <w:tcW w:w="597" w:type="dxa"/>
            <w:shd w:val="clear" w:color="auto" w:fill="auto"/>
            <w:vAlign w:val="center"/>
          </w:tcPr>
          <w:p w14:paraId="017B764A" w14:textId="77777777" w:rsidR="00B41635" w:rsidRPr="00B41635" w:rsidRDefault="00B41635" w:rsidP="0063302D">
            <w:pPr>
              <w:keepNext/>
              <w:keepLines/>
              <w:jc w:val="center"/>
              <w:rPr>
                <w:rFonts w:ascii="Tahoma" w:hAnsi="Tahoma" w:cs="Tahoma"/>
                <w:sz w:val="18"/>
                <w:szCs w:val="18"/>
              </w:rPr>
            </w:pPr>
            <w:r w:rsidRPr="00B41635">
              <w:rPr>
                <w:rFonts w:ascii="Tahoma" w:hAnsi="Tahoma" w:cs="Tahoma"/>
                <w:sz w:val="18"/>
                <w:szCs w:val="18"/>
              </w:rPr>
              <w:t>1.</w:t>
            </w:r>
          </w:p>
        </w:tc>
        <w:tc>
          <w:tcPr>
            <w:tcW w:w="3231" w:type="dxa"/>
            <w:vAlign w:val="center"/>
          </w:tcPr>
          <w:p w14:paraId="7875B338" w14:textId="77777777" w:rsidR="00B41635" w:rsidRPr="00B41635" w:rsidRDefault="00B41635" w:rsidP="0063302D">
            <w:pPr>
              <w:keepNext/>
              <w:keepLines/>
              <w:jc w:val="center"/>
              <w:rPr>
                <w:rFonts w:ascii="Tahoma" w:hAnsi="Tahoma" w:cs="Tahoma"/>
                <w:b/>
                <w:sz w:val="18"/>
                <w:szCs w:val="18"/>
              </w:rPr>
            </w:pPr>
            <w:r w:rsidRPr="00B41635">
              <w:rPr>
                <w:rFonts w:ascii="Tahoma" w:hAnsi="Tahoma" w:cs="Tahoma"/>
                <w:b/>
                <w:sz w:val="18"/>
                <w:szCs w:val="18"/>
              </w:rPr>
              <w:t>Prevzem in obdelava digestata</w:t>
            </w:r>
          </w:p>
        </w:tc>
        <w:tc>
          <w:tcPr>
            <w:tcW w:w="2693" w:type="dxa"/>
            <w:gridSpan w:val="2"/>
            <w:vAlign w:val="center"/>
          </w:tcPr>
          <w:p w14:paraId="56697057" w14:textId="41AD7786" w:rsidR="00B41635" w:rsidRPr="00B41635" w:rsidRDefault="008E4C57" w:rsidP="0063302D">
            <w:pPr>
              <w:keepNext/>
              <w:keepLines/>
              <w:jc w:val="center"/>
              <w:rPr>
                <w:rFonts w:ascii="Tahoma" w:hAnsi="Tahoma" w:cs="Tahoma"/>
                <w:b/>
                <w:sz w:val="18"/>
                <w:szCs w:val="18"/>
              </w:rPr>
            </w:pPr>
            <w:r>
              <w:rPr>
                <w:rFonts w:ascii="Tahoma" w:hAnsi="Tahoma" w:cs="Tahoma"/>
                <w:b/>
                <w:sz w:val="18"/>
                <w:szCs w:val="18"/>
              </w:rPr>
              <w:t>20</w:t>
            </w:r>
            <w:r w:rsidR="00B41635" w:rsidRPr="00B41635">
              <w:rPr>
                <w:rFonts w:ascii="Tahoma" w:hAnsi="Tahoma" w:cs="Tahoma"/>
                <w:b/>
                <w:sz w:val="18"/>
                <w:szCs w:val="18"/>
              </w:rPr>
              <w:t>.000 ton</w:t>
            </w:r>
          </w:p>
        </w:tc>
        <w:tc>
          <w:tcPr>
            <w:tcW w:w="2551" w:type="dxa"/>
            <w:shd w:val="clear" w:color="auto" w:fill="auto"/>
            <w:vAlign w:val="center"/>
          </w:tcPr>
          <w:p w14:paraId="2607AEDF" w14:textId="77777777" w:rsidR="00B41635" w:rsidRPr="00B41635" w:rsidRDefault="00B41635" w:rsidP="0063302D">
            <w:pPr>
              <w:keepNext/>
              <w:keepLines/>
              <w:jc w:val="center"/>
              <w:rPr>
                <w:rFonts w:ascii="Tahoma" w:hAnsi="Tahoma" w:cs="Tahoma"/>
                <w:sz w:val="18"/>
                <w:szCs w:val="18"/>
              </w:rPr>
            </w:pPr>
          </w:p>
        </w:tc>
      </w:tr>
      <w:tr w:rsidR="00B41635" w:rsidRPr="00B41635" w14:paraId="7441C6E8" w14:textId="77777777" w:rsidTr="00161B0E">
        <w:trPr>
          <w:trHeight w:val="671"/>
        </w:trPr>
        <w:tc>
          <w:tcPr>
            <w:tcW w:w="597" w:type="dxa"/>
            <w:shd w:val="clear" w:color="auto" w:fill="auto"/>
            <w:vAlign w:val="center"/>
          </w:tcPr>
          <w:p w14:paraId="2E5BDF5E" w14:textId="77777777" w:rsidR="00B41635" w:rsidRPr="00B41635" w:rsidRDefault="00B41635" w:rsidP="0063302D">
            <w:pPr>
              <w:keepNext/>
              <w:keepLines/>
              <w:jc w:val="center"/>
              <w:rPr>
                <w:rFonts w:ascii="Tahoma" w:hAnsi="Tahoma" w:cs="Tahoma"/>
                <w:sz w:val="18"/>
                <w:szCs w:val="18"/>
              </w:rPr>
            </w:pPr>
          </w:p>
        </w:tc>
        <w:tc>
          <w:tcPr>
            <w:tcW w:w="5924" w:type="dxa"/>
            <w:gridSpan w:val="3"/>
            <w:vAlign w:val="center"/>
          </w:tcPr>
          <w:p w14:paraId="1594D70B" w14:textId="77777777" w:rsidR="00B41635" w:rsidRPr="00B41635" w:rsidRDefault="00B41635" w:rsidP="0063302D">
            <w:pPr>
              <w:keepNext/>
              <w:keepLines/>
              <w:jc w:val="center"/>
              <w:rPr>
                <w:rFonts w:ascii="Tahoma" w:hAnsi="Tahoma" w:cs="Tahoma"/>
                <w:b/>
                <w:sz w:val="18"/>
                <w:szCs w:val="18"/>
              </w:rPr>
            </w:pPr>
            <w:r w:rsidRPr="00B41635">
              <w:rPr>
                <w:rFonts w:ascii="Tahoma" w:hAnsi="Tahoma" w:cs="Tahoma"/>
                <w:b/>
                <w:sz w:val="18"/>
                <w:szCs w:val="18"/>
              </w:rPr>
              <w:t xml:space="preserve">Skupna ponudbena cena v EUR brez DDV </w:t>
            </w:r>
          </w:p>
          <w:p w14:paraId="0A0A75D3" w14:textId="77777777" w:rsidR="00B41635" w:rsidRPr="00B41635" w:rsidRDefault="00B41635" w:rsidP="0063302D">
            <w:pPr>
              <w:keepNext/>
              <w:keepLines/>
              <w:jc w:val="center"/>
              <w:rPr>
                <w:rFonts w:ascii="Tahoma" w:hAnsi="Tahoma" w:cs="Tahoma"/>
                <w:b/>
                <w:sz w:val="18"/>
                <w:szCs w:val="18"/>
              </w:rPr>
            </w:pPr>
            <w:r w:rsidRPr="00B41635">
              <w:rPr>
                <w:rFonts w:ascii="Tahoma" w:hAnsi="Tahoma" w:cs="Tahoma"/>
                <w:sz w:val="18"/>
                <w:szCs w:val="18"/>
              </w:rPr>
              <w:t>(skupna okvirna količina x cena na enoto mere)</w:t>
            </w:r>
          </w:p>
        </w:tc>
        <w:tc>
          <w:tcPr>
            <w:tcW w:w="2551" w:type="dxa"/>
            <w:shd w:val="clear" w:color="auto" w:fill="auto"/>
            <w:vAlign w:val="center"/>
          </w:tcPr>
          <w:p w14:paraId="4E56D54D" w14:textId="77777777" w:rsidR="00B41635" w:rsidRPr="00B41635" w:rsidRDefault="00B41635" w:rsidP="0063302D">
            <w:pPr>
              <w:keepNext/>
              <w:keepLines/>
              <w:jc w:val="center"/>
              <w:rPr>
                <w:rFonts w:ascii="Tahoma" w:hAnsi="Tahoma" w:cs="Tahoma"/>
                <w:sz w:val="18"/>
                <w:szCs w:val="18"/>
              </w:rPr>
            </w:pPr>
          </w:p>
        </w:tc>
      </w:tr>
      <w:tr w:rsidR="00B41635" w:rsidRPr="00B41635" w14:paraId="51EFDB5A" w14:textId="77777777" w:rsidTr="00161B0E">
        <w:trPr>
          <w:trHeight w:val="671"/>
        </w:trPr>
        <w:tc>
          <w:tcPr>
            <w:tcW w:w="597" w:type="dxa"/>
            <w:shd w:val="clear" w:color="auto" w:fill="auto"/>
            <w:vAlign w:val="center"/>
          </w:tcPr>
          <w:p w14:paraId="1A78AD9E" w14:textId="77777777" w:rsidR="00B41635" w:rsidRPr="00B41635" w:rsidRDefault="00B41635" w:rsidP="0063302D">
            <w:pPr>
              <w:keepNext/>
              <w:keepLines/>
              <w:jc w:val="center"/>
              <w:rPr>
                <w:rFonts w:ascii="Tahoma" w:hAnsi="Tahoma" w:cs="Tahoma"/>
                <w:sz w:val="18"/>
                <w:szCs w:val="18"/>
              </w:rPr>
            </w:pPr>
          </w:p>
        </w:tc>
        <w:tc>
          <w:tcPr>
            <w:tcW w:w="4223" w:type="dxa"/>
            <w:gridSpan w:val="2"/>
            <w:vAlign w:val="center"/>
          </w:tcPr>
          <w:p w14:paraId="22A93947" w14:textId="77777777" w:rsidR="00B41635" w:rsidRPr="00B41635" w:rsidRDefault="00B41635" w:rsidP="0063302D">
            <w:pPr>
              <w:keepNext/>
              <w:keepLines/>
              <w:jc w:val="right"/>
              <w:rPr>
                <w:rFonts w:ascii="Tahoma" w:hAnsi="Tahoma" w:cs="Tahoma"/>
                <w:b/>
                <w:sz w:val="18"/>
                <w:szCs w:val="18"/>
              </w:rPr>
            </w:pPr>
            <w:r w:rsidRPr="00B41635">
              <w:rPr>
                <w:rFonts w:ascii="Tahoma" w:hAnsi="Tahoma" w:cs="Tahoma"/>
                <w:b/>
                <w:sz w:val="18"/>
                <w:szCs w:val="18"/>
              </w:rPr>
              <w:t xml:space="preserve">Informativni izračun DDV </w:t>
            </w:r>
          </w:p>
        </w:tc>
        <w:tc>
          <w:tcPr>
            <w:tcW w:w="1701" w:type="dxa"/>
            <w:vAlign w:val="center"/>
          </w:tcPr>
          <w:p w14:paraId="51071915" w14:textId="77777777" w:rsidR="00B41635" w:rsidRPr="00B41635" w:rsidRDefault="00B41635" w:rsidP="0063302D">
            <w:pPr>
              <w:keepNext/>
              <w:keepLines/>
              <w:jc w:val="center"/>
              <w:rPr>
                <w:rFonts w:ascii="Tahoma" w:hAnsi="Tahoma" w:cs="Tahoma"/>
                <w:b/>
                <w:sz w:val="18"/>
                <w:szCs w:val="18"/>
              </w:rPr>
            </w:pPr>
            <w:r w:rsidRPr="00B41635">
              <w:rPr>
                <w:rFonts w:ascii="Tahoma" w:hAnsi="Tahoma" w:cs="Tahoma"/>
                <w:b/>
                <w:sz w:val="18"/>
                <w:szCs w:val="18"/>
              </w:rPr>
              <w:t>=                %</w:t>
            </w:r>
          </w:p>
        </w:tc>
        <w:tc>
          <w:tcPr>
            <w:tcW w:w="2551" w:type="dxa"/>
            <w:shd w:val="clear" w:color="auto" w:fill="auto"/>
            <w:vAlign w:val="center"/>
          </w:tcPr>
          <w:p w14:paraId="185A0EA0" w14:textId="77777777" w:rsidR="00B41635" w:rsidRPr="00B41635" w:rsidRDefault="00B41635" w:rsidP="0063302D">
            <w:pPr>
              <w:keepNext/>
              <w:keepLines/>
              <w:jc w:val="center"/>
              <w:rPr>
                <w:rFonts w:ascii="Tahoma" w:hAnsi="Tahoma" w:cs="Tahoma"/>
                <w:sz w:val="18"/>
                <w:szCs w:val="18"/>
              </w:rPr>
            </w:pPr>
          </w:p>
        </w:tc>
      </w:tr>
      <w:tr w:rsidR="00B41635" w:rsidRPr="00B41635" w14:paraId="62366523" w14:textId="77777777" w:rsidTr="00161B0E">
        <w:trPr>
          <w:trHeight w:val="671"/>
        </w:trPr>
        <w:tc>
          <w:tcPr>
            <w:tcW w:w="597" w:type="dxa"/>
            <w:shd w:val="clear" w:color="auto" w:fill="auto"/>
            <w:vAlign w:val="center"/>
          </w:tcPr>
          <w:p w14:paraId="79BEF39E" w14:textId="77777777" w:rsidR="00B41635" w:rsidRPr="00B41635" w:rsidRDefault="00B41635" w:rsidP="0063302D">
            <w:pPr>
              <w:keepNext/>
              <w:keepLines/>
              <w:jc w:val="center"/>
              <w:rPr>
                <w:rFonts w:ascii="Tahoma" w:hAnsi="Tahoma" w:cs="Tahoma"/>
                <w:sz w:val="18"/>
                <w:szCs w:val="18"/>
              </w:rPr>
            </w:pPr>
          </w:p>
        </w:tc>
        <w:tc>
          <w:tcPr>
            <w:tcW w:w="5924" w:type="dxa"/>
            <w:gridSpan w:val="3"/>
            <w:vAlign w:val="center"/>
          </w:tcPr>
          <w:p w14:paraId="2D94F221" w14:textId="77777777" w:rsidR="00B41635" w:rsidRPr="00B41635" w:rsidRDefault="00B41635" w:rsidP="0063302D">
            <w:pPr>
              <w:keepNext/>
              <w:keepLines/>
              <w:jc w:val="center"/>
              <w:rPr>
                <w:rFonts w:ascii="Tahoma" w:hAnsi="Tahoma" w:cs="Tahoma"/>
                <w:b/>
                <w:sz w:val="18"/>
                <w:szCs w:val="18"/>
              </w:rPr>
            </w:pPr>
            <w:r w:rsidRPr="00B41635">
              <w:rPr>
                <w:rFonts w:ascii="Tahoma" w:hAnsi="Tahoma" w:cs="Tahoma"/>
                <w:b/>
                <w:sz w:val="18"/>
                <w:szCs w:val="18"/>
              </w:rPr>
              <w:t>Skupna ponudbena cena v EUR z DDV</w:t>
            </w:r>
          </w:p>
        </w:tc>
        <w:tc>
          <w:tcPr>
            <w:tcW w:w="2551" w:type="dxa"/>
            <w:tcBorders>
              <w:bottom w:val="single" w:sz="4" w:space="0" w:color="auto"/>
            </w:tcBorders>
            <w:shd w:val="clear" w:color="auto" w:fill="auto"/>
            <w:vAlign w:val="center"/>
          </w:tcPr>
          <w:p w14:paraId="4619AE09" w14:textId="77777777" w:rsidR="00B41635" w:rsidRPr="00B41635" w:rsidRDefault="00B41635" w:rsidP="0063302D">
            <w:pPr>
              <w:keepNext/>
              <w:keepLines/>
              <w:jc w:val="center"/>
              <w:rPr>
                <w:rFonts w:ascii="Tahoma" w:hAnsi="Tahoma" w:cs="Tahoma"/>
                <w:sz w:val="18"/>
                <w:szCs w:val="18"/>
              </w:rPr>
            </w:pPr>
          </w:p>
        </w:tc>
      </w:tr>
    </w:tbl>
    <w:p w14:paraId="5BD2CFB2" w14:textId="77777777" w:rsidR="00B41635" w:rsidRDefault="00B41635" w:rsidP="0063302D">
      <w:pPr>
        <w:keepNext/>
        <w:keepLines/>
        <w:jc w:val="both"/>
        <w:rPr>
          <w:rFonts w:ascii="Tahoma" w:hAnsi="Tahoma" w:cs="Tahoma"/>
          <w:b/>
        </w:rPr>
      </w:pPr>
    </w:p>
    <w:p w14:paraId="4176D3A7" w14:textId="77777777" w:rsidR="00B41635" w:rsidRDefault="00B41635" w:rsidP="0063302D">
      <w:pPr>
        <w:keepNext/>
        <w:keepLines/>
        <w:jc w:val="both"/>
        <w:rPr>
          <w:rFonts w:ascii="Tahoma" w:hAnsi="Tahoma" w:cs="Tahoma"/>
          <w:b/>
        </w:rPr>
      </w:pPr>
    </w:p>
    <w:p w14:paraId="06A28E67" w14:textId="77777777" w:rsidR="00A95F97" w:rsidRDefault="00A95F97" w:rsidP="0063302D">
      <w:pPr>
        <w:keepNext/>
        <w:keepLines/>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127"/>
        <w:gridCol w:w="3543"/>
      </w:tblGrid>
      <w:tr w:rsidR="00C23AD1" w:rsidRPr="00C8579C" w14:paraId="3297A3C8" w14:textId="77777777" w:rsidTr="00FF7983">
        <w:trPr>
          <w:trHeight w:val="235"/>
        </w:trPr>
        <w:tc>
          <w:tcPr>
            <w:tcW w:w="3402" w:type="dxa"/>
            <w:tcBorders>
              <w:bottom w:val="single" w:sz="4" w:space="0" w:color="auto"/>
            </w:tcBorders>
          </w:tcPr>
          <w:p w14:paraId="253DCC01" w14:textId="77777777" w:rsidR="00C23AD1" w:rsidRPr="00C8579C" w:rsidRDefault="00C23AD1" w:rsidP="0063302D">
            <w:pPr>
              <w:keepNext/>
              <w:keepLines/>
              <w:jc w:val="both"/>
              <w:rPr>
                <w:rFonts w:ascii="Tahoma" w:hAnsi="Tahoma" w:cs="Tahoma"/>
                <w:snapToGrid w:val="0"/>
                <w:color w:val="000000"/>
              </w:rPr>
            </w:pPr>
          </w:p>
        </w:tc>
        <w:tc>
          <w:tcPr>
            <w:tcW w:w="2127" w:type="dxa"/>
          </w:tcPr>
          <w:p w14:paraId="4EC7F9E2" w14:textId="77777777" w:rsidR="00C23AD1" w:rsidRPr="00C8579C" w:rsidRDefault="00C23AD1" w:rsidP="0063302D">
            <w:pPr>
              <w:keepNext/>
              <w:keepLines/>
              <w:jc w:val="center"/>
              <w:rPr>
                <w:rFonts w:ascii="Tahoma" w:hAnsi="Tahoma" w:cs="Tahoma"/>
                <w:snapToGrid w:val="0"/>
                <w:color w:val="000000"/>
              </w:rPr>
            </w:pPr>
          </w:p>
        </w:tc>
        <w:tc>
          <w:tcPr>
            <w:tcW w:w="3543" w:type="dxa"/>
            <w:tcBorders>
              <w:bottom w:val="single" w:sz="4" w:space="0" w:color="auto"/>
            </w:tcBorders>
          </w:tcPr>
          <w:p w14:paraId="68CA43CB" w14:textId="77777777" w:rsidR="00C23AD1" w:rsidRPr="00C8579C" w:rsidRDefault="00C23AD1" w:rsidP="0063302D">
            <w:pPr>
              <w:keepNext/>
              <w:keepLines/>
              <w:tabs>
                <w:tab w:val="left" w:pos="567"/>
                <w:tab w:val="num" w:pos="851"/>
                <w:tab w:val="left" w:pos="993"/>
              </w:tabs>
              <w:jc w:val="both"/>
              <w:rPr>
                <w:rFonts w:ascii="Tahoma" w:hAnsi="Tahoma" w:cs="Tahoma"/>
                <w:snapToGrid w:val="0"/>
                <w:color w:val="000000"/>
                <w:sz w:val="28"/>
              </w:rPr>
            </w:pPr>
          </w:p>
        </w:tc>
      </w:tr>
      <w:tr w:rsidR="00C23AD1" w:rsidRPr="00C8579C" w14:paraId="582F2274" w14:textId="77777777" w:rsidTr="00FF7983">
        <w:trPr>
          <w:trHeight w:val="235"/>
        </w:trPr>
        <w:tc>
          <w:tcPr>
            <w:tcW w:w="3402" w:type="dxa"/>
            <w:tcBorders>
              <w:top w:val="single" w:sz="4" w:space="0" w:color="auto"/>
            </w:tcBorders>
          </w:tcPr>
          <w:p w14:paraId="7E72EBBF" w14:textId="77777777" w:rsidR="00C23AD1" w:rsidRPr="00C8579C" w:rsidRDefault="00C23AD1" w:rsidP="0063302D">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127" w:type="dxa"/>
          </w:tcPr>
          <w:p w14:paraId="19CAF227" w14:textId="77777777" w:rsidR="00C23AD1" w:rsidRPr="00C8579C" w:rsidRDefault="00C23AD1" w:rsidP="0063302D">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543" w:type="dxa"/>
            <w:tcBorders>
              <w:top w:val="single" w:sz="4" w:space="0" w:color="auto"/>
            </w:tcBorders>
          </w:tcPr>
          <w:p w14:paraId="19B88E13" w14:textId="77777777" w:rsidR="00C23AD1" w:rsidRPr="00C8579C" w:rsidRDefault="00C23AD1" w:rsidP="0063302D">
            <w:pPr>
              <w:keepNext/>
              <w:keepLines/>
              <w:jc w:val="center"/>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Pr="00C8579C">
              <w:rPr>
                <w:rFonts w:ascii="Tahoma" w:hAnsi="Tahoma" w:cs="Tahoma"/>
                <w:snapToGrid w:val="0"/>
                <w:color w:val="000000"/>
              </w:rPr>
              <w:t xml:space="preserve"> podpis</w:t>
            </w:r>
            <w:r w:rsidR="00FF7983">
              <w:rPr>
                <w:rFonts w:ascii="Tahoma" w:hAnsi="Tahoma" w:cs="Tahoma"/>
                <w:snapToGrid w:val="0"/>
                <w:color w:val="000000"/>
              </w:rPr>
              <w:t xml:space="preserve"> </w:t>
            </w:r>
            <w:r w:rsidRPr="00C8579C">
              <w:rPr>
                <w:rFonts w:ascii="Tahoma" w:hAnsi="Tahoma" w:cs="Tahoma"/>
                <w:snapToGrid w:val="0"/>
                <w:color w:val="000000"/>
              </w:rPr>
              <w:t>ponudnika)</w:t>
            </w:r>
          </w:p>
        </w:tc>
      </w:tr>
    </w:tbl>
    <w:p w14:paraId="234994C8" w14:textId="77777777" w:rsidR="000E7ED8" w:rsidRDefault="000E7ED8" w:rsidP="0063302D">
      <w:pPr>
        <w:keepNext/>
        <w:keepLines/>
        <w:rPr>
          <w:rFonts w:ascii="Tahoma" w:hAnsi="Tahoma" w:cs="Tahoma"/>
        </w:rPr>
      </w:pPr>
    </w:p>
    <w:p w14:paraId="58DD91EC" w14:textId="77777777" w:rsidR="000E7ED8" w:rsidRDefault="000E7ED8" w:rsidP="0063302D">
      <w:pPr>
        <w:keepNext/>
        <w:keepLines/>
        <w:rPr>
          <w:rFonts w:ascii="Tahoma" w:hAnsi="Tahoma" w:cs="Tahoma"/>
        </w:rPr>
      </w:pPr>
      <w:r>
        <w:rPr>
          <w:rFonts w:ascii="Tahoma" w:hAnsi="Tahoma" w:cs="Tahoma"/>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0C5B08" w:rsidRPr="00C8579C" w14:paraId="37D5F3E0" w14:textId="77777777" w:rsidTr="00E100F4">
        <w:tc>
          <w:tcPr>
            <w:tcW w:w="7725" w:type="dxa"/>
          </w:tcPr>
          <w:p w14:paraId="30E53E42" w14:textId="77777777" w:rsidR="000C5B08" w:rsidRPr="00C8579C" w:rsidRDefault="000C5B08" w:rsidP="0063302D">
            <w:pPr>
              <w:keepNext/>
              <w:keepLines/>
              <w:jc w:val="both"/>
              <w:rPr>
                <w:rFonts w:ascii="Tahoma" w:hAnsi="Tahoma" w:cs="Tahoma"/>
              </w:rPr>
            </w:pPr>
            <w:r w:rsidRPr="00C8579C">
              <w:rPr>
                <w:rFonts w:ascii="Tahoma" w:hAnsi="Tahoma" w:cs="Tahoma"/>
              </w:rPr>
              <w:lastRenderedPageBreak/>
              <w:t xml:space="preserve">ESPD – </w:t>
            </w:r>
            <w:r w:rsidRPr="00C8579C">
              <w:rPr>
                <w:rFonts w:ascii="Tahoma" w:hAnsi="Tahoma" w:cs="Tahoma"/>
                <w:b/>
              </w:rPr>
              <w:t>ponudnik</w:t>
            </w:r>
          </w:p>
        </w:tc>
        <w:tc>
          <w:tcPr>
            <w:tcW w:w="1417" w:type="dxa"/>
          </w:tcPr>
          <w:p w14:paraId="659247B6" w14:textId="77777777" w:rsidR="000C5B08" w:rsidRPr="00C8579C" w:rsidRDefault="000C5B08" w:rsidP="0063302D">
            <w:pPr>
              <w:keepNext/>
              <w:keepLines/>
              <w:jc w:val="both"/>
              <w:rPr>
                <w:rFonts w:ascii="Tahoma" w:hAnsi="Tahoma" w:cs="Tahoma"/>
                <w:b/>
              </w:rPr>
            </w:pPr>
            <w:r>
              <w:rPr>
                <w:rFonts w:ascii="Tahoma" w:hAnsi="Tahoma" w:cs="Tahoma"/>
                <w:b/>
              </w:rPr>
              <w:t>Priloga 3</w:t>
            </w:r>
          </w:p>
        </w:tc>
      </w:tr>
    </w:tbl>
    <w:p w14:paraId="25F99B4A" w14:textId="77777777" w:rsidR="00056E74" w:rsidRPr="00C8579C" w:rsidRDefault="00056E74" w:rsidP="0063302D">
      <w:pPr>
        <w:keepNext/>
        <w:keepLines/>
        <w:jc w:val="both"/>
        <w:rPr>
          <w:rFonts w:ascii="Tahoma" w:hAnsi="Tahoma" w:cs="Tahoma"/>
          <w:b/>
        </w:rPr>
      </w:pPr>
      <w:r w:rsidRPr="00C8579C">
        <w:rPr>
          <w:rFonts w:ascii="Tahoma" w:hAnsi="Tahoma" w:cs="Tahoma"/>
        </w:rPr>
        <w:t>Ponudnik mora prilogo »ESPD« izpolniti ter v informacijski sistem e-JN naložiti elektronsko podpisan ESPD v xml. obliki ali nepodpisan ESPD v xml. obliki, pri čemer se v slednjem primeru v skladu Splošnimi pogoji uporabe informacijskega sistema e-JN šteje, da je oddan pravno zavezujoč dokument, ki ima enako veljavnost kot podpisan.</w:t>
      </w:r>
    </w:p>
    <w:p w14:paraId="73C72139" w14:textId="77777777" w:rsidR="000E7ED8" w:rsidRDefault="000E7ED8" w:rsidP="0063302D">
      <w:pPr>
        <w:keepNext/>
        <w:keepLines/>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663ACF" w:rsidRPr="00C8579C" w14:paraId="36045F8F" w14:textId="77777777" w:rsidTr="0021205A">
        <w:tc>
          <w:tcPr>
            <w:tcW w:w="7725" w:type="dxa"/>
          </w:tcPr>
          <w:p w14:paraId="39528284" w14:textId="77777777" w:rsidR="00663ACF" w:rsidRPr="00C8579C" w:rsidRDefault="00663ACF" w:rsidP="0063302D">
            <w:pPr>
              <w:keepNext/>
              <w:keepLines/>
              <w:jc w:val="both"/>
              <w:rPr>
                <w:rFonts w:ascii="Tahoma" w:hAnsi="Tahoma" w:cs="Tahoma"/>
              </w:rPr>
            </w:pPr>
            <w:r w:rsidRPr="00C8579C">
              <w:rPr>
                <w:rFonts w:ascii="Tahoma" w:hAnsi="Tahoma" w:cs="Tahoma"/>
              </w:rPr>
              <w:t xml:space="preserve">ESPD – </w:t>
            </w:r>
            <w:r w:rsidRPr="00C8579C">
              <w:rPr>
                <w:rFonts w:ascii="Tahoma" w:hAnsi="Tahoma" w:cs="Tahoma"/>
                <w:b/>
              </w:rPr>
              <w:t>ostali sodelujoči</w:t>
            </w:r>
          </w:p>
        </w:tc>
        <w:tc>
          <w:tcPr>
            <w:tcW w:w="1417" w:type="dxa"/>
          </w:tcPr>
          <w:p w14:paraId="2D65D0B4" w14:textId="77777777" w:rsidR="00663ACF" w:rsidRPr="00C8579C" w:rsidRDefault="00663ACF" w:rsidP="0063302D">
            <w:pPr>
              <w:keepNext/>
              <w:keepLines/>
              <w:jc w:val="both"/>
              <w:rPr>
                <w:rFonts w:ascii="Tahoma" w:hAnsi="Tahoma" w:cs="Tahoma"/>
                <w:b/>
              </w:rPr>
            </w:pPr>
            <w:r w:rsidRPr="00C8579C">
              <w:rPr>
                <w:rFonts w:ascii="Tahoma" w:hAnsi="Tahoma" w:cs="Tahoma"/>
                <w:b/>
                <w:i/>
              </w:rPr>
              <w:t>Priloga 3</w:t>
            </w:r>
          </w:p>
        </w:tc>
      </w:tr>
    </w:tbl>
    <w:p w14:paraId="60D2C671" w14:textId="77777777" w:rsidR="00663ACF" w:rsidRDefault="00663ACF" w:rsidP="0063302D">
      <w:pPr>
        <w:keepNext/>
        <w:keepLines/>
        <w:jc w:val="both"/>
        <w:rPr>
          <w:rFonts w:ascii="Tahoma" w:hAnsi="Tahoma" w:cs="Tahoma"/>
        </w:rPr>
      </w:pPr>
      <w:r w:rsidRPr="00C8579C">
        <w:rPr>
          <w:rFonts w:ascii="Tahoma" w:hAnsi="Tahoma" w:cs="Tahoma"/>
        </w:rPr>
        <w:t xml:space="preserve">Ponudnik mora </w:t>
      </w:r>
      <w:r w:rsidRPr="00C8579C">
        <w:rPr>
          <w:rFonts w:ascii="Tahoma" w:hAnsi="Tahoma" w:cs="Tahoma"/>
          <w:b/>
        </w:rPr>
        <w:t xml:space="preserve">v primeru nastopa s partnerji (skupna ponudba), s podizvajalci in/ali uporabo zmogljivosti drugih subjektov </w:t>
      </w:r>
      <w:r w:rsidRPr="00C8579C">
        <w:rPr>
          <w:rFonts w:ascii="Tahoma" w:hAnsi="Tahoma" w:cs="Tahoma"/>
        </w:rPr>
        <w:t>za posameznega sodelujočega naložiti na informacijski sistem e-JN</w:t>
      </w:r>
      <w:r w:rsidRPr="00C8579C">
        <w:rPr>
          <w:rFonts w:ascii="Tahoma" w:hAnsi="Tahoma" w:cs="Tahoma"/>
          <w:b/>
        </w:rPr>
        <w:t xml:space="preserve"> v razdelek »ESPD – ostali sodelujoči« </w:t>
      </w:r>
      <w:r w:rsidRPr="00C8579C">
        <w:rPr>
          <w:rFonts w:ascii="Tahoma" w:hAnsi="Tahoma" w:cs="Tahoma"/>
          <w:u w:val="single"/>
        </w:rPr>
        <w:t>izpolnjen in podpisan</w:t>
      </w:r>
      <w:r w:rsidRPr="00C8579C">
        <w:rPr>
          <w:rFonts w:ascii="Tahoma" w:hAnsi="Tahoma" w:cs="Tahoma"/>
        </w:rPr>
        <w:t xml:space="preserve"> ESPD v .pdf formatu ali v elektronski obliki podpisan xml</w:t>
      </w:r>
      <w:r w:rsidRPr="00F229CA">
        <w:rPr>
          <w:rFonts w:ascii="Tahoma" w:hAnsi="Tahoma" w:cs="Tahoma"/>
        </w:rPr>
        <w:t>.</w:t>
      </w:r>
      <w:r>
        <w:rPr>
          <w:rFonts w:ascii="Tahoma" w:hAnsi="Tahoma" w:cs="Tahoma"/>
        </w:rPr>
        <w:t xml:space="preserve"> format.</w:t>
      </w:r>
    </w:p>
    <w:p w14:paraId="1113C08F" w14:textId="77777777" w:rsidR="00663ACF" w:rsidRPr="00C8579C" w:rsidRDefault="00663ACF" w:rsidP="0063302D">
      <w:pPr>
        <w:keepNext/>
        <w:keepLines/>
        <w:jc w:val="both"/>
        <w:rPr>
          <w:rFonts w:ascii="Tahoma" w:hAnsi="Tahoma" w:cs="Tahoma"/>
        </w:rPr>
      </w:pPr>
    </w:p>
    <w:p w14:paraId="3DCEE9D1" w14:textId="77777777" w:rsidR="00C23AD1" w:rsidRPr="00C8579C" w:rsidRDefault="00C23AD1" w:rsidP="0063302D">
      <w:pPr>
        <w:keepNext/>
        <w:keepLines/>
        <w:rPr>
          <w:rFonts w:ascii="Tahoma" w:hAnsi="Tahoma" w:cs="Tahoma"/>
        </w:rPr>
      </w:pPr>
      <w:r w:rsidRPr="00C8579C">
        <w:rPr>
          <w:rFonts w:ascii="Tahoma" w:hAnsi="Tahoma" w:cs="Tahoma"/>
        </w:rPr>
        <w:br w:type="page"/>
      </w:r>
    </w:p>
    <w:tbl>
      <w:tblPr>
        <w:tblW w:w="9090"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152"/>
      </w:tblGrid>
      <w:tr w:rsidR="00173006" w:rsidRPr="00C8579C" w14:paraId="058EE171" w14:textId="77777777" w:rsidTr="00A20447">
        <w:tc>
          <w:tcPr>
            <w:tcW w:w="7938" w:type="dxa"/>
          </w:tcPr>
          <w:p w14:paraId="45ECD5C9" w14:textId="77777777" w:rsidR="00173006" w:rsidRPr="00C8579C" w:rsidRDefault="00173006" w:rsidP="0063302D">
            <w:pPr>
              <w:keepNext/>
              <w:keepLines/>
              <w:jc w:val="both"/>
              <w:rPr>
                <w:rFonts w:ascii="Tahoma" w:hAnsi="Tahoma" w:cs="Tahoma"/>
              </w:rPr>
            </w:pPr>
            <w:r w:rsidRPr="00C8579C">
              <w:rPr>
                <w:rFonts w:ascii="Tahoma" w:hAnsi="Tahoma" w:cs="Tahoma"/>
              </w:rPr>
              <w:lastRenderedPageBreak/>
              <w:t xml:space="preserve">PODATKI O PONUDNIKU </w:t>
            </w:r>
          </w:p>
        </w:tc>
        <w:tc>
          <w:tcPr>
            <w:tcW w:w="1152" w:type="dxa"/>
          </w:tcPr>
          <w:p w14:paraId="29D25836" w14:textId="77777777" w:rsidR="00173006" w:rsidRPr="00C8579C" w:rsidRDefault="00173006" w:rsidP="0063302D">
            <w:pPr>
              <w:keepNext/>
              <w:keepLines/>
              <w:jc w:val="both"/>
              <w:rPr>
                <w:rFonts w:ascii="Tahoma" w:hAnsi="Tahoma" w:cs="Tahoma"/>
                <w:b/>
                <w:i/>
              </w:rPr>
            </w:pPr>
            <w:r w:rsidRPr="00C8579C">
              <w:rPr>
                <w:rFonts w:ascii="Tahoma" w:hAnsi="Tahoma" w:cs="Tahoma"/>
                <w:b/>
                <w:i/>
              </w:rPr>
              <w:t>Priloga 1</w:t>
            </w:r>
          </w:p>
        </w:tc>
      </w:tr>
    </w:tbl>
    <w:p w14:paraId="556B6D03" w14:textId="77777777" w:rsidR="000E7ED8" w:rsidRDefault="000E7ED8" w:rsidP="0063302D">
      <w:pPr>
        <w:keepNext/>
        <w:keepLines/>
        <w:ind w:left="142"/>
        <w:jc w:val="both"/>
        <w:rPr>
          <w:rFonts w:ascii="Tahoma" w:hAnsi="Tahoma" w:cs="Tahoma"/>
          <w:b/>
        </w:rPr>
      </w:pPr>
    </w:p>
    <w:p w14:paraId="1541F870" w14:textId="3EABB1D7" w:rsidR="00545BD7" w:rsidRPr="00C8579C" w:rsidRDefault="00F70EBB" w:rsidP="0063302D">
      <w:pPr>
        <w:keepNext/>
        <w:keepLines/>
        <w:ind w:left="142"/>
        <w:jc w:val="both"/>
        <w:rPr>
          <w:rFonts w:ascii="Tahoma" w:hAnsi="Tahoma" w:cs="Tahoma"/>
        </w:rPr>
      </w:pPr>
      <w:r w:rsidRPr="00663ACF">
        <w:rPr>
          <w:rFonts w:ascii="Tahoma" w:hAnsi="Tahoma" w:cs="Tahoma"/>
          <w:b/>
        </w:rPr>
        <w:t>VKS</w:t>
      </w:r>
      <w:r w:rsidR="00B23FAA" w:rsidRPr="00663ACF">
        <w:rPr>
          <w:rFonts w:ascii="Tahoma" w:hAnsi="Tahoma" w:cs="Tahoma"/>
          <w:b/>
        </w:rPr>
        <w:t>-</w:t>
      </w:r>
      <w:r w:rsidR="008E4C57">
        <w:rPr>
          <w:rFonts w:ascii="Tahoma" w:hAnsi="Tahoma" w:cs="Tahoma"/>
          <w:b/>
        </w:rPr>
        <w:t>42/24</w:t>
      </w:r>
      <w:r w:rsidR="000E7ED8" w:rsidRPr="00663ACF">
        <w:rPr>
          <w:rFonts w:ascii="Tahoma" w:hAnsi="Tahoma" w:cs="Tahoma"/>
          <w:b/>
        </w:rPr>
        <w:t xml:space="preserve"> </w:t>
      </w:r>
      <w:r w:rsidR="008E4C57" w:rsidRPr="008E4C57">
        <w:rPr>
          <w:rFonts w:ascii="Tahoma" w:hAnsi="Tahoma" w:cs="Tahoma"/>
          <w:b/>
          <w:bCs/>
        </w:rPr>
        <w:t>Prevzem digestata z EWC oznako 19 06 04 iz obdelave KO v RCERO za obdobje 36 mesecev</w:t>
      </w:r>
    </w:p>
    <w:tbl>
      <w:tblPr>
        <w:tblW w:w="9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0"/>
        <w:gridCol w:w="2977"/>
        <w:gridCol w:w="30"/>
        <w:gridCol w:w="3008"/>
      </w:tblGrid>
      <w:tr w:rsidR="00F236A5" w:rsidRPr="00285804" w14:paraId="19EDA42F" w14:textId="77777777" w:rsidTr="002F5742">
        <w:trPr>
          <w:trHeight w:val="251"/>
          <w:jc w:val="center"/>
        </w:trPr>
        <w:tc>
          <w:tcPr>
            <w:tcW w:w="9295" w:type="dxa"/>
            <w:gridSpan w:val="4"/>
            <w:tcBorders>
              <w:top w:val="single" w:sz="4" w:space="0" w:color="auto"/>
              <w:left w:val="single" w:sz="4" w:space="0" w:color="auto"/>
              <w:bottom w:val="single" w:sz="4" w:space="0" w:color="auto"/>
              <w:right w:val="single" w:sz="4" w:space="0" w:color="auto"/>
            </w:tcBorders>
            <w:vAlign w:val="center"/>
          </w:tcPr>
          <w:p w14:paraId="7646EC8C" w14:textId="77777777" w:rsidR="00F236A5" w:rsidRPr="00285804" w:rsidRDefault="00F236A5" w:rsidP="00567081">
            <w:pPr>
              <w:keepNext/>
              <w:keepLines/>
              <w:rPr>
                <w:rFonts w:ascii="Tahoma" w:hAnsi="Tahoma" w:cs="Tahoma"/>
                <w:sz w:val="18"/>
                <w:szCs w:val="18"/>
              </w:rPr>
            </w:pPr>
            <w:r w:rsidRPr="00285804">
              <w:rPr>
                <w:rFonts w:ascii="Tahoma" w:hAnsi="Tahoma" w:cs="Tahoma"/>
                <w:b/>
                <w:sz w:val="18"/>
                <w:szCs w:val="18"/>
              </w:rPr>
              <w:t>PODATKI O PONUDNIKU/PARTNERJU</w:t>
            </w:r>
          </w:p>
        </w:tc>
      </w:tr>
      <w:tr w:rsidR="00F236A5" w:rsidRPr="00285804" w14:paraId="2FB529C4" w14:textId="77777777" w:rsidTr="002F5742">
        <w:trPr>
          <w:trHeight w:val="713"/>
          <w:jc w:val="center"/>
        </w:trPr>
        <w:tc>
          <w:tcPr>
            <w:tcW w:w="3280" w:type="dxa"/>
            <w:tcBorders>
              <w:top w:val="single" w:sz="4" w:space="0" w:color="auto"/>
              <w:left w:val="single" w:sz="4" w:space="0" w:color="auto"/>
              <w:bottom w:val="single" w:sz="4" w:space="0" w:color="auto"/>
              <w:right w:val="single" w:sz="4" w:space="0" w:color="auto"/>
            </w:tcBorders>
            <w:vAlign w:val="center"/>
          </w:tcPr>
          <w:p w14:paraId="4CC05326" w14:textId="77777777" w:rsidR="00F236A5" w:rsidRPr="00285804" w:rsidRDefault="00F236A5" w:rsidP="00567081">
            <w:pPr>
              <w:keepNext/>
              <w:keepLines/>
              <w:rPr>
                <w:rFonts w:ascii="Tahoma" w:hAnsi="Tahoma" w:cs="Tahoma"/>
                <w:sz w:val="18"/>
                <w:szCs w:val="18"/>
              </w:rPr>
            </w:pPr>
            <w:r w:rsidRPr="00285804">
              <w:rPr>
                <w:rFonts w:ascii="Tahoma" w:hAnsi="Tahoma" w:cs="Tahoma"/>
                <w:sz w:val="18"/>
                <w:szCs w:val="18"/>
              </w:rPr>
              <w:t>Naziv ponudnika/partnerja</w:t>
            </w:r>
            <w:r>
              <w:rPr>
                <w:rFonts w:ascii="Tahoma" w:hAnsi="Tahoma" w:cs="Tahoma"/>
                <w:sz w:val="18"/>
                <w:szCs w:val="18"/>
              </w:rPr>
              <w:t xml:space="preserve"> (firma)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942BBDD" w14:textId="77777777" w:rsidR="00F236A5" w:rsidRPr="00285804" w:rsidRDefault="00F236A5" w:rsidP="00567081">
            <w:pPr>
              <w:keepNext/>
              <w:keepLines/>
              <w:rPr>
                <w:rFonts w:ascii="Tahoma" w:hAnsi="Tahoma" w:cs="Tahoma"/>
                <w:sz w:val="18"/>
                <w:szCs w:val="18"/>
              </w:rPr>
            </w:pPr>
          </w:p>
          <w:p w14:paraId="602DC5B4" w14:textId="77777777" w:rsidR="00F236A5" w:rsidRPr="00285804" w:rsidRDefault="00F236A5" w:rsidP="00567081">
            <w:pPr>
              <w:keepNext/>
              <w:keepLines/>
              <w:rPr>
                <w:rFonts w:ascii="Tahoma" w:hAnsi="Tahoma" w:cs="Tahoma"/>
                <w:sz w:val="18"/>
                <w:szCs w:val="18"/>
              </w:rPr>
            </w:pPr>
          </w:p>
          <w:p w14:paraId="570681FA" w14:textId="77777777" w:rsidR="00F236A5" w:rsidRPr="00285804" w:rsidRDefault="00F236A5" w:rsidP="00567081">
            <w:pPr>
              <w:keepNext/>
              <w:keepLines/>
              <w:rPr>
                <w:rFonts w:ascii="Tahoma" w:hAnsi="Tahoma" w:cs="Tahoma"/>
                <w:sz w:val="18"/>
                <w:szCs w:val="18"/>
              </w:rPr>
            </w:pPr>
          </w:p>
        </w:tc>
      </w:tr>
      <w:tr w:rsidR="00F236A5" w:rsidRPr="00285804" w14:paraId="52B7BF53" w14:textId="77777777" w:rsidTr="002F5742">
        <w:trPr>
          <w:trHeight w:val="425"/>
          <w:jc w:val="center"/>
        </w:trPr>
        <w:tc>
          <w:tcPr>
            <w:tcW w:w="3280" w:type="dxa"/>
            <w:tcBorders>
              <w:top w:val="single" w:sz="4" w:space="0" w:color="auto"/>
              <w:left w:val="single" w:sz="4" w:space="0" w:color="auto"/>
              <w:bottom w:val="single" w:sz="4" w:space="0" w:color="auto"/>
              <w:right w:val="single" w:sz="4" w:space="0" w:color="auto"/>
            </w:tcBorders>
            <w:vAlign w:val="center"/>
          </w:tcPr>
          <w:p w14:paraId="541004CA" w14:textId="77777777" w:rsidR="00F236A5" w:rsidRPr="00285804" w:rsidRDefault="00F236A5" w:rsidP="00567081">
            <w:pPr>
              <w:keepNext/>
              <w:keepLines/>
              <w:rPr>
                <w:rFonts w:ascii="Tahoma" w:hAnsi="Tahoma" w:cs="Tahoma"/>
                <w:sz w:val="18"/>
                <w:szCs w:val="18"/>
              </w:rPr>
            </w:pPr>
            <w:r w:rsidRPr="00D811FD">
              <w:rPr>
                <w:rFonts w:ascii="Tahoma" w:hAnsi="Tahoma" w:cs="Tahoma"/>
                <w:sz w:val="18"/>
                <w:szCs w:val="18"/>
              </w:rPr>
              <w:t>Poslovi naslov (sedež)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594A941" w14:textId="77777777" w:rsidR="00F236A5" w:rsidRPr="00285804" w:rsidRDefault="00F236A5" w:rsidP="00567081">
            <w:pPr>
              <w:keepNext/>
              <w:keepLines/>
              <w:rPr>
                <w:rFonts w:ascii="Tahoma" w:hAnsi="Tahoma" w:cs="Tahoma"/>
                <w:sz w:val="18"/>
                <w:szCs w:val="18"/>
              </w:rPr>
            </w:pPr>
          </w:p>
          <w:p w14:paraId="332DDD5C" w14:textId="77777777" w:rsidR="00F236A5" w:rsidRPr="00285804" w:rsidRDefault="00F236A5" w:rsidP="00567081">
            <w:pPr>
              <w:keepNext/>
              <w:keepLines/>
              <w:rPr>
                <w:rFonts w:ascii="Tahoma" w:hAnsi="Tahoma" w:cs="Tahoma"/>
                <w:sz w:val="18"/>
                <w:szCs w:val="18"/>
              </w:rPr>
            </w:pPr>
          </w:p>
          <w:p w14:paraId="0191D57D" w14:textId="77777777" w:rsidR="00F236A5" w:rsidRPr="00285804" w:rsidRDefault="00F236A5" w:rsidP="00567081">
            <w:pPr>
              <w:keepNext/>
              <w:keepLines/>
              <w:rPr>
                <w:rFonts w:ascii="Tahoma" w:hAnsi="Tahoma" w:cs="Tahoma"/>
                <w:sz w:val="18"/>
                <w:szCs w:val="18"/>
              </w:rPr>
            </w:pPr>
          </w:p>
        </w:tc>
      </w:tr>
      <w:tr w:rsidR="00F236A5" w:rsidRPr="00285804" w14:paraId="0227989F" w14:textId="77777777" w:rsidTr="002F5742">
        <w:trPr>
          <w:trHeight w:val="321"/>
          <w:jc w:val="center"/>
        </w:trPr>
        <w:tc>
          <w:tcPr>
            <w:tcW w:w="3280" w:type="dxa"/>
            <w:tcBorders>
              <w:top w:val="single" w:sz="4" w:space="0" w:color="auto"/>
              <w:left w:val="single" w:sz="4" w:space="0" w:color="auto"/>
              <w:bottom w:val="single" w:sz="4" w:space="0" w:color="auto"/>
              <w:right w:val="single" w:sz="4" w:space="0" w:color="auto"/>
            </w:tcBorders>
            <w:vAlign w:val="center"/>
          </w:tcPr>
          <w:p w14:paraId="6E33C5B7" w14:textId="77777777" w:rsidR="00F236A5" w:rsidRPr="00285804" w:rsidRDefault="00F236A5" w:rsidP="00567081">
            <w:pPr>
              <w:keepNext/>
              <w:keepLines/>
              <w:spacing w:line="276" w:lineRule="auto"/>
              <w:rPr>
                <w:rFonts w:ascii="Tahoma" w:hAnsi="Tahoma" w:cs="Tahoma"/>
                <w:sz w:val="18"/>
                <w:szCs w:val="18"/>
              </w:rPr>
            </w:pPr>
            <w:r w:rsidRPr="00285804">
              <w:rPr>
                <w:rFonts w:ascii="Tahoma" w:hAnsi="Tahoma" w:cs="Tahoma"/>
                <w:sz w:val="18"/>
                <w:szCs w:val="18"/>
              </w:rPr>
              <w:t xml:space="preserve">Matična </w:t>
            </w:r>
            <w:r w:rsidRPr="00285804">
              <w:rPr>
                <w:rFonts w:ascii="Tahoma" w:hAnsi="Tahoma" w:cs="Tahoma"/>
                <w:sz w:val="18"/>
                <w:szCs w:val="18"/>
                <w:u w:val="single"/>
              </w:rPr>
              <w:t>in</w:t>
            </w:r>
            <w:r w:rsidRPr="00285804">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5334FEBB" w14:textId="77777777" w:rsidR="00F236A5" w:rsidRPr="00285804" w:rsidRDefault="00F236A5" w:rsidP="00567081">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31D3283" w14:textId="77777777" w:rsidR="00F236A5" w:rsidRPr="00285804" w:rsidRDefault="00F236A5" w:rsidP="00567081">
            <w:pPr>
              <w:keepNext/>
              <w:keepLines/>
              <w:spacing w:line="276" w:lineRule="auto"/>
              <w:rPr>
                <w:rFonts w:ascii="Tahoma" w:hAnsi="Tahoma" w:cs="Tahoma"/>
                <w:sz w:val="18"/>
                <w:szCs w:val="18"/>
              </w:rPr>
            </w:pPr>
          </w:p>
        </w:tc>
      </w:tr>
      <w:tr w:rsidR="00F236A5" w:rsidRPr="00285804" w14:paraId="27E1EB15" w14:textId="77777777" w:rsidTr="002F5742">
        <w:trPr>
          <w:trHeight w:val="282"/>
          <w:jc w:val="center"/>
        </w:trPr>
        <w:tc>
          <w:tcPr>
            <w:tcW w:w="3280" w:type="dxa"/>
            <w:tcBorders>
              <w:top w:val="single" w:sz="4" w:space="0" w:color="auto"/>
              <w:left w:val="single" w:sz="4" w:space="0" w:color="auto"/>
              <w:bottom w:val="single" w:sz="4" w:space="0" w:color="auto"/>
              <w:right w:val="single" w:sz="4" w:space="0" w:color="auto"/>
            </w:tcBorders>
            <w:vAlign w:val="center"/>
          </w:tcPr>
          <w:p w14:paraId="4416B4BF" w14:textId="77777777" w:rsidR="00F236A5" w:rsidRPr="00285804" w:rsidRDefault="00F236A5" w:rsidP="00567081">
            <w:pPr>
              <w:keepNext/>
              <w:keepLines/>
              <w:spacing w:line="276" w:lineRule="auto"/>
              <w:rPr>
                <w:rFonts w:ascii="Tahoma" w:hAnsi="Tahoma" w:cs="Tahoma"/>
                <w:sz w:val="18"/>
                <w:szCs w:val="18"/>
              </w:rPr>
            </w:pPr>
            <w:r w:rsidRPr="00285804">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620EAF1" w14:textId="77777777" w:rsidR="00F236A5" w:rsidRPr="00285804" w:rsidRDefault="00F236A5" w:rsidP="00567081">
            <w:pPr>
              <w:keepNext/>
              <w:keepLines/>
              <w:spacing w:line="276" w:lineRule="auto"/>
              <w:rPr>
                <w:rFonts w:ascii="Tahoma" w:hAnsi="Tahoma" w:cs="Tahoma"/>
                <w:sz w:val="18"/>
                <w:szCs w:val="18"/>
              </w:rPr>
            </w:pPr>
          </w:p>
        </w:tc>
      </w:tr>
      <w:tr w:rsidR="00F236A5" w:rsidRPr="00285804" w14:paraId="3A732F46" w14:textId="77777777" w:rsidTr="002F5742">
        <w:trPr>
          <w:trHeight w:val="291"/>
          <w:jc w:val="center"/>
        </w:trPr>
        <w:tc>
          <w:tcPr>
            <w:tcW w:w="9295" w:type="dxa"/>
            <w:gridSpan w:val="4"/>
            <w:tcBorders>
              <w:top w:val="single" w:sz="4" w:space="0" w:color="auto"/>
              <w:left w:val="single" w:sz="4" w:space="0" w:color="auto"/>
              <w:bottom w:val="single" w:sz="4" w:space="0" w:color="auto"/>
              <w:right w:val="single" w:sz="4" w:space="0" w:color="auto"/>
            </w:tcBorders>
            <w:vAlign w:val="center"/>
          </w:tcPr>
          <w:p w14:paraId="21043BB4" w14:textId="77777777" w:rsidR="00F236A5" w:rsidRPr="00285804" w:rsidRDefault="00F236A5" w:rsidP="00567081">
            <w:pPr>
              <w:keepNext/>
              <w:keepLines/>
              <w:rPr>
                <w:sz w:val="18"/>
                <w:szCs w:val="18"/>
              </w:rPr>
            </w:pPr>
            <w:r w:rsidRPr="00285804">
              <w:rPr>
                <w:rFonts w:ascii="Tahoma" w:hAnsi="Tahoma" w:cs="Tahoma"/>
                <w:b/>
                <w:sz w:val="18"/>
                <w:szCs w:val="18"/>
              </w:rPr>
              <w:t>ODGOVORNA OSEBA PONUDNIKA</w:t>
            </w:r>
          </w:p>
        </w:tc>
      </w:tr>
      <w:tr w:rsidR="00F236A5" w:rsidRPr="00285804" w14:paraId="10BD7A4D" w14:textId="77777777" w:rsidTr="002F5742">
        <w:trPr>
          <w:trHeight w:val="588"/>
          <w:jc w:val="center"/>
        </w:trPr>
        <w:tc>
          <w:tcPr>
            <w:tcW w:w="3280" w:type="dxa"/>
            <w:tcBorders>
              <w:top w:val="single" w:sz="4" w:space="0" w:color="auto"/>
              <w:left w:val="single" w:sz="4" w:space="0" w:color="auto"/>
              <w:bottom w:val="single" w:sz="4" w:space="0" w:color="auto"/>
              <w:right w:val="single" w:sz="4" w:space="0" w:color="auto"/>
            </w:tcBorders>
            <w:vAlign w:val="center"/>
          </w:tcPr>
          <w:p w14:paraId="6FE963D3" w14:textId="77777777" w:rsidR="00F236A5" w:rsidRPr="00285804" w:rsidRDefault="00F236A5" w:rsidP="00567081">
            <w:pPr>
              <w:keepNext/>
              <w:keepLines/>
              <w:rPr>
                <w:rFonts w:ascii="Tahoma" w:hAnsi="Tahoma" w:cs="Tahoma"/>
                <w:sz w:val="18"/>
                <w:szCs w:val="18"/>
              </w:rPr>
            </w:pPr>
            <w:r w:rsidRPr="00285804">
              <w:rPr>
                <w:rFonts w:ascii="Tahoma" w:hAnsi="Tahoma" w:cs="Tahoma"/>
                <w:sz w:val="18"/>
                <w:szCs w:val="18"/>
              </w:rPr>
              <w:t>Naziv odgovorne osebe</w:t>
            </w:r>
          </w:p>
          <w:p w14:paraId="67A775DC" w14:textId="77777777" w:rsidR="00F236A5" w:rsidRPr="00285804" w:rsidRDefault="00F236A5" w:rsidP="00567081">
            <w:pPr>
              <w:keepNext/>
              <w:keepLines/>
              <w:rPr>
                <w:rFonts w:ascii="Tahoma" w:hAnsi="Tahoma" w:cs="Tahoma"/>
                <w:sz w:val="18"/>
                <w:szCs w:val="18"/>
              </w:rPr>
            </w:pPr>
            <w:r w:rsidRPr="00285804">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E615B74" w14:textId="77777777" w:rsidR="00F236A5" w:rsidRPr="00285804" w:rsidRDefault="00F236A5" w:rsidP="00567081">
            <w:pPr>
              <w:keepNext/>
              <w:keepLines/>
              <w:rPr>
                <w:sz w:val="18"/>
                <w:szCs w:val="18"/>
              </w:rPr>
            </w:pPr>
          </w:p>
          <w:p w14:paraId="17FE4583" w14:textId="77777777" w:rsidR="00F236A5" w:rsidRPr="00285804" w:rsidRDefault="00F236A5" w:rsidP="00567081">
            <w:pPr>
              <w:keepNext/>
              <w:keepLines/>
              <w:rPr>
                <w:sz w:val="18"/>
                <w:szCs w:val="18"/>
              </w:rPr>
            </w:pPr>
          </w:p>
        </w:tc>
      </w:tr>
      <w:tr w:rsidR="00F236A5" w:rsidRPr="00285804" w14:paraId="081D18AF" w14:textId="77777777" w:rsidTr="002F5742">
        <w:trPr>
          <w:trHeight w:val="371"/>
          <w:jc w:val="center"/>
        </w:trPr>
        <w:tc>
          <w:tcPr>
            <w:tcW w:w="3280" w:type="dxa"/>
            <w:tcBorders>
              <w:top w:val="single" w:sz="4" w:space="0" w:color="auto"/>
              <w:left w:val="single" w:sz="4" w:space="0" w:color="auto"/>
              <w:bottom w:val="single" w:sz="4" w:space="0" w:color="auto"/>
              <w:right w:val="single" w:sz="4" w:space="0" w:color="auto"/>
            </w:tcBorders>
            <w:vAlign w:val="center"/>
          </w:tcPr>
          <w:p w14:paraId="500988EE" w14:textId="77777777" w:rsidR="00F236A5" w:rsidRPr="00285804" w:rsidRDefault="00F236A5" w:rsidP="00567081">
            <w:pPr>
              <w:keepNext/>
              <w:keepLines/>
              <w:rPr>
                <w:rFonts w:ascii="Tahoma" w:hAnsi="Tahoma" w:cs="Tahoma"/>
                <w:sz w:val="18"/>
                <w:szCs w:val="18"/>
              </w:rPr>
            </w:pPr>
            <w:r w:rsidRPr="00285804">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8D6EBB4" w14:textId="77777777" w:rsidR="00F236A5" w:rsidRPr="00285804" w:rsidRDefault="00F236A5" w:rsidP="00567081">
            <w:pPr>
              <w:keepNext/>
              <w:keepLines/>
              <w:rPr>
                <w:sz w:val="18"/>
                <w:szCs w:val="18"/>
              </w:rPr>
            </w:pPr>
          </w:p>
        </w:tc>
      </w:tr>
      <w:tr w:rsidR="00F236A5" w:rsidRPr="00285804" w14:paraId="18012D0B" w14:textId="77777777" w:rsidTr="002F5742">
        <w:trPr>
          <w:trHeight w:val="414"/>
          <w:jc w:val="center"/>
        </w:trPr>
        <w:tc>
          <w:tcPr>
            <w:tcW w:w="3280" w:type="dxa"/>
            <w:tcBorders>
              <w:top w:val="single" w:sz="4" w:space="0" w:color="auto"/>
              <w:left w:val="single" w:sz="4" w:space="0" w:color="auto"/>
              <w:bottom w:val="single" w:sz="4" w:space="0" w:color="auto"/>
              <w:right w:val="single" w:sz="4" w:space="0" w:color="auto"/>
            </w:tcBorders>
            <w:vAlign w:val="center"/>
          </w:tcPr>
          <w:p w14:paraId="5F489F34" w14:textId="77777777" w:rsidR="00F236A5" w:rsidRPr="00285804" w:rsidRDefault="00F236A5" w:rsidP="00567081">
            <w:pPr>
              <w:keepNext/>
              <w:keepLines/>
              <w:rPr>
                <w:rFonts w:ascii="Tahoma" w:hAnsi="Tahoma" w:cs="Tahoma"/>
                <w:sz w:val="18"/>
                <w:szCs w:val="18"/>
              </w:rPr>
            </w:pPr>
            <w:r w:rsidRPr="00285804">
              <w:rPr>
                <w:rFonts w:ascii="Tahoma" w:hAnsi="Tahoma" w:cs="Tahoma"/>
                <w:sz w:val="18"/>
                <w:szCs w:val="18"/>
              </w:rPr>
              <w:t xml:space="preserve">Elektronska pošta </w:t>
            </w:r>
            <w:r w:rsidRPr="00285804">
              <w:rPr>
                <w:rFonts w:ascii="Tahoma" w:hAnsi="Tahoma" w:cs="Tahoma"/>
                <w:sz w:val="18"/>
                <w:szCs w:val="18"/>
                <w:u w:val="single"/>
              </w:rPr>
              <w:t>in</w:t>
            </w:r>
            <w:r w:rsidRPr="00285804">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00107F7C" w14:textId="77777777" w:rsidR="00F236A5" w:rsidRPr="00285804" w:rsidRDefault="00F236A5" w:rsidP="00567081">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13F7799D" w14:textId="77777777" w:rsidR="00F236A5" w:rsidRPr="00285804" w:rsidRDefault="00F236A5" w:rsidP="00567081">
            <w:pPr>
              <w:keepNext/>
              <w:keepLines/>
              <w:rPr>
                <w:sz w:val="18"/>
                <w:szCs w:val="18"/>
              </w:rPr>
            </w:pPr>
          </w:p>
        </w:tc>
      </w:tr>
      <w:tr w:rsidR="00F236A5" w:rsidRPr="00285804" w14:paraId="5B8BCBC4" w14:textId="77777777" w:rsidTr="002F5742">
        <w:trPr>
          <w:trHeight w:val="245"/>
          <w:jc w:val="center"/>
        </w:trPr>
        <w:tc>
          <w:tcPr>
            <w:tcW w:w="9295" w:type="dxa"/>
            <w:gridSpan w:val="4"/>
            <w:tcBorders>
              <w:top w:val="single" w:sz="4" w:space="0" w:color="auto"/>
              <w:left w:val="single" w:sz="4" w:space="0" w:color="auto"/>
              <w:bottom w:val="single" w:sz="4" w:space="0" w:color="auto"/>
              <w:right w:val="single" w:sz="4" w:space="0" w:color="auto"/>
            </w:tcBorders>
            <w:vAlign w:val="center"/>
          </w:tcPr>
          <w:p w14:paraId="0029B830" w14:textId="77777777" w:rsidR="00F236A5" w:rsidRPr="00285804" w:rsidRDefault="00F236A5" w:rsidP="00567081">
            <w:pPr>
              <w:keepNext/>
              <w:keepLines/>
              <w:rPr>
                <w:sz w:val="18"/>
                <w:szCs w:val="18"/>
              </w:rPr>
            </w:pPr>
            <w:r w:rsidRPr="00285804">
              <w:rPr>
                <w:rFonts w:ascii="Tahoma" w:hAnsi="Tahoma" w:cs="Tahoma"/>
                <w:b/>
                <w:sz w:val="18"/>
                <w:szCs w:val="18"/>
              </w:rPr>
              <w:t>KONTAKTNA OSEBA PONUDNIKA</w:t>
            </w:r>
          </w:p>
        </w:tc>
      </w:tr>
      <w:tr w:rsidR="00F236A5" w:rsidRPr="00285804" w14:paraId="285D0793" w14:textId="77777777" w:rsidTr="002F5742">
        <w:trPr>
          <w:trHeight w:val="413"/>
          <w:jc w:val="center"/>
        </w:trPr>
        <w:tc>
          <w:tcPr>
            <w:tcW w:w="3280" w:type="dxa"/>
            <w:tcBorders>
              <w:top w:val="single" w:sz="4" w:space="0" w:color="auto"/>
              <w:left w:val="single" w:sz="4" w:space="0" w:color="auto"/>
              <w:bottom w:val="single" w:sz="4" w:space="0" w:color="auto"/>
              <w:right w:val="single" w:sz="4" w:space="0" w:color="auto"/>
            </w:tcBorders>
            <w:vAlign w:val="center"/>
          </w:tcPr>
          <w:p w14:paraId="1D150D0B" w14:textId="77777777" w:rsidR="00F236A5" w:rsidRPr="00285804" w:rsidRDefault="00F236A5" w:rsidP="00567081">
            <w:pPr>
              <w:keepNext/>
              <w:keepLines/>
              <w:rPr>
                <w:rFonts w:ascii="Tahoma" w:hAnsi="Tahoma" w:cs="Tahoma"/>
                <w:sz w:val="18"/>
                <w:szCs w:val="18"/>
              </w:rPr>
            </w:pPr>
            <w:r w:rsidRPr="00285804">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BA231CB" w14:textId="77777777" w:rsidR="00F236A5" w:rsidRPr="00285804" w:rsidRDefault="00F236A5" w:rsidP="00567081">
            <w:pPr>
              <w:keepNext/>
              <w:keepLines/>
              <w:rPr>
                <w:sz w:val="18"/>
                <w:szCs w:val="18"/>
              </w:rPr>
            </w:pPr>
          </w:p>
        </w:tc>
      </w:tr>
      <w:tr w:rsidR="00F236A5" w:rsidRPr="00285804" w14:paraId="662F29EA" w14:textId="77777777" w:rsidTr="002F5742">
        <w:trPr>
          <w:trHeight w:val="414"/>
          <w:jc w:val="center"/>
        </w:trPr>
        <w:tc>
          <w:tcPr>
            <w:tcW w:w="3280" w:type="dxa"/>
            <w:tcBorders>
              <w:top w:val="single" w:sz="4" w:space="0" w:color="auto"/>
              <w:left w:val="single" w:sz="4" w:space="0" w:color="auto"/>
              <w:bottom w:val="single" w:sz="4" w:space="0" w:color="auto"/>
              <w:right w:val="single" w:sz="4" w:space="0" w:color="auto"/>
            </w:tcBorders>
            <w:vAlign w:val="center"/>
          </w:tcPr>
          <w:p w14:paraId="13F8492E" w14:textId="77777777" w:rsidR="00F236A5" w:rsidRPr="00285804" w:rsidRDefault="00F236A5" w:rsidP="00567081">
            <w:pPr>
              <w:keepNext/>
              <w:keepLines/>
              <w:rPr>
                <w:rFonts w:ascii="Tahoma" w:hAnsi="Tahoma" w:cs="Tahoma"/>
                <w:sz w:val="18"/>
                <w:szCs w:val="18"/>
              </w:rPr>
            </w:pPr>
            <w:r w:rsidRPr="00285804">
              <w:rPr>
                <w:rFonts w:ascii="Tahoma" w:hAnsi="Tahoma" w:cs="Tahoma"/>
                <w:sz w:val="18"/>
                <w:szCs w:val="18"/>
              </w:rPr>
              <w:t xml:space="preserve">Elektronska pošta </w:t>
            </w:r>
            <w:r w:rsidRPr="00285804">
              <w:rPr>
                <w:rFonts w:ascii="Tahoma" w:hAnsi="Tahoma" w:cs="Tahoma"/>
                <w:sz w:val="18"/>
                <w:szCs w:val="18"/>
                <w:u w:val="single"/>
              </w:rPr>
              <w:t>in</w:t>
            </w:r>
            <w:r w:rsidRPr="00285804">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371C14B8" w14:textId="77777777" w:rsidR="00F236A5" w:rsidRPr="00285804" w:rsidRDefault="00F236A5" w:rsidP="00567081">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4B53BAB9" w14:textId="77777777" w:rsidR="00F236A5" w:rsidRPr="00285804" w:rsidRDefault="00F236A5" w:rsidP="00567081">
            <w:pPr>
              <w:keepNext/>
              <w:keepLines/>
              <w:rPr>
                <w:sz w:val="18"/>
                <w:szCs w:val="18"/>
              </w:rPr>
            </w:pPr>
          </w:p>
        </w:tc>
      </w:tr>
      <w:tr w:rsidR="00F236A5" w:rsidRPr="00285804" w14:paraId="3F076230" w14:textId="77777777" w:rsidTr="002F5742">
        <w:trPr>
          <w:trHeight w:val="267"/>
          <w:jc w:val="center"/>
        </w:trPr>
        <w:tc>
          <w:tcPr>
            <w:tcW w:w="9295" w:type="dxa"/>
            <w:gridSpan w:val="4"/>
            <w:tcBorders>
              <w:top w:val="single" w:sz="4" w:space="0" w:color="auto"/>
              <w:left w:val="single" w:sz="4" w:space="0" w:color="auto"/>
              <w:bottom w:val="single" w:sz="4" w:space="0" w:color="auto"/>
              <w:right w:val="single" w:sz="4" w:space="0" w:color="auto"/>
            </w:tcBorders>
            <w:vAlign w:val="center"/>
          </w:tcPr>
          <w:p w14:paraId="3A67E6A0" w14:textId="77777777" w:rsidR="00F236A5" w:rsidRPr="00285804" w:rsidRDefault="00F236A5" w:rsidP="00567081">
            <w:pPr>
              <w:keepNext/>
              <w:keepLines/>
              <w:rPr>
                <w:sz w:val="18"/>
                <w:szCs w:val="18"/>
              </w:rPr>
            </w:pPr>
            <w:r w:rsidRPr="00285804">
              <w:rPr>
                <w:rFonts w:ascii="Tahoma" w:hAnsi="Tahoma" w:cs="Tahoma"/>
                <w:b/>
                <w:sz w:val="18"/>
                <w:szCs w:val="18"/>
              </w:rPr>
              <w:t xml:space="preserve">OSTALI PODATKI </w:t>
            </w:r>
          </w:p>
        </w:tc>
      </w:tr>
      <w:tr w:rsidR="00F236A5" w:rsidRPr="00285804" w14:paraId="38BA7A9D" w14:textId="77777777" w:rsidTr="002F5742">
        <w:trPr>
          <w:trHeight w:val="1720"/>
          <w:jc w:val="center"/>
        </w:trPr>
        <w:tc>
          <w:tcPr>
            <w:tcW w:w="3280" w:type="dxa"/>
            <w:tcBorders>
              <w:top w:val="single" w:sz="4" w:space="0" w:color="auto"/>
              <w:left w:val="single" w:sz="4" w:space="0" w:color="auto"/>
              <w:bottom w:val="single" w:sz="4" w:space="0" w:color="auto"/>
              <w:right w:val="single" w:sz="4" w:space="0" w:color="auto"/>
            </w:tcBorders>
            <w:vAlign w:val="center"/>
          </w:tcPr>
          <w:p w14:paraId="194EB204" w14:textId="77777777" w:rsidR="00F236A5" w:rsidRPr="00285804" w:rsidRDefault="00F236A5" w:rsidP="00567081">
            <w:pPr>
              <w:keepNext/>
              <w:keepLines/>
              <w:rPr>
                <w:rFonts w:ascii="Tahoma" w:hAnsi="Tahoma" w:cs="Tahoma"/>
                <w:sz w:val="18"/>
                <w:szCs w:val="18"/>
              </w:rPr>
            </w:pPr>
            <w:r w:rsidRPr="00285804">
              <w:rPr>
                <w:rFonts w:ascii="Tahoma" w:hAnsi="Tahoma" w:cs="Tahoma"/>
                <w:sz w:val="18"/>
                <w:szCs w:val="18"/>
              </w:rPr>
              <w:t xml:space="preserve">Predstavnik/i ponudnika, ki bo/do urejali izvajanje predmetne pogodbe/ okvirnega sporazuma </w:t>
            </w:r>
            <w:r w:rsidRPr="00285804">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B10107A" w14:textId="77777777" w:rsidR="00F236A5" w:rsidRPr="00285804" w:rsidRDefault="00F236A5" w:rsidP="00567081">
            <w:pPr>
              <w:keepNext/>
              <w:keepLines/>
              <w:spacing w:line="276" w:lineRule="auto"/>
              <w:jc w:val="both"/>
              <w:rPr>
                <w:rFonts w:ascii="Tahoma" w:hAnsi="Tahoma" w:cs="Tahoma"/>
                <w:sz w:val="18"/>
                <w:szCs w:val="18"/>
              </w:rPr>
            </w:pPr>
            <w:r w:rsidRPr="00285804">
              <w:rPr>
                <w:rFonts w:ascii="Tahoma" w:hAnsi="Tahoma" w:cs="Tahoma"/>
                <w:sz w:val="18"/>
                <w:szCs w:val="18"/>
              </w:rPr>
              <w:t>Skrbnik pogodbe/okvirnega sporazuma:</w:t>
            </w:r>
          </w:p>
          <w:p w14:paraId="32550E09" w14:textId="77777777" w:rsidR="00F236A5" w:rsidRPr="00285804" w:rsidRDefault="00F236A5" w:rsidP="00567081">
            <w:pPr>
              <w:keepNext/>
              <w:keepLines/>
              <w:spacing w:line="276" w:lineRule="auto"/>
              <w:ind w:right="-47"/>
              <w:jc w:val="both"/>
              <w:rPr>
                <w:rFonts w:ascii="Tahoma" w:hAnsi="Tahoma" w:cs="Tahoma"/>
                <w:sz w:val="17"/>
                <w:szCs w:val="17"/>
              </w:rPr>
            </w:pPr>
            <w:r w:rsidRPr="00285804">
              <w:rPr>
                <w:rFonts w:ascii="Tahoma" w:hAnsi="Tahoma" w:cs="Tahoma"/>
                <w:sz w:val="17"/>
                <w:szCs w:val="17"/>
              </w:rPr>
              <w:t xml:space="preserve">g./ga.________________________________; tel.: ____________________; </w:t>
            </w:r>
          </w:p>
          <w:p w14:paraId="04083089" w14:textId="77777777" w:rsidR="00F236A5" w:rsidRPr="00285804" w:rsidRDefault="00F236A5" w:rsidP="00567081">
            <w:pPr>
              <w:keepNext/>
              <w:keepLines/>
              <w:spacing w:line="276" w:lineRule="auto"/>
              <w:jc w:val="both"/>
              <w:rPr>
                <w:rFonts w:ascii="Tahoma" w:hAnsi="Tahoma" w:cs="Tahoma"/>
                <w:sz w:val="17"/>
                <w:szCs w:val="17"/>
              </w:rPr>
            </w:pPr>
            <w:r w:rsidRPr="00285804">
              <w:rPr>
                <w:rFonts w:ascii="Tahoma" w:hAnsi="Tahoma" w:cs="Tahoma"/>
                <w:sz w:val="17"/>
                <w:szCs w:val="17"/>
              </w:rPr>
              <w:t>e - mail: ___________________________________.</w:t>
            </w:r>
          </w:p>
          <w:p w14:paraId="493AB343" w14:textId="77777777" w:rsidR="00F236A5" w:rsidRPr="00285804" w:rsidRDefault="00F236A5" w:rsidP="00567081">
            <w:pPr>
              <w:keepNext/>
              <w:keepLines/>
              <w:jc w:val="both"/>
              <w:rPr>
                <w:rFonts w:ascii="Tahoma" w:hAnsi="Tahoma" w:cs="Tahoma"/>
                <w:snapToGrid w:val="0"/>
                <w:sz w:val="10"/>
                <w:szCs w:val="18"/>
              </w:rPr>
            </w:pPr>
          </w:p>
          <w:p w14:paraId="6BFBF3B8" w14:textId="77777777" w:rsidR="00F236A5" w:rsidRPr="00285804" w:rsidRDefault="00F236A5" w:rsidP="00567081">
            <w:pPr>
              <w:keepNext/>
              <w:keepLines/>
              <w:spacing w:line="276" w:lineRule="auto"/>
              <w:jc w:val="both"/>
              <w:rPr>
                <w:rFonts w:ascii="Tahoma" w:hAnsi="Tahoma" w:cs="Tahoma"/>
                <w:sz w:val="18"/>
                <w:szCs w:val="18"/>
              </w:rPr>
            </w:pPr>
            <w:r w:rsidRPr="00285804">
              <w:rPr>
                <w:rFonts w:ascii="Tahoma" w:hAnsi="Tahoma" w:cs="Tahoma"/>
                <w:sz w:val="18"/>
                <w:szCs w:val="18"/>
              </w:rPr>
              <w:t xml:space="preserve">Kontaktna oseba pogodbe/okvirnega sporazuma: </w:t>
            </w:r>
          </w:p>
          <w:p w14:paraId="3BC1C6A4" w14:textId="77777777" w:rsidR="00F236A5" w:rsidRPr="00285804" w:rsidRDefault="00F236A5" w:rsidP="00567081">
            <w:pPr>
              <w:keepNext/>
              <w:keepLines/>
              <w:spacing w:line="276" w:lineRule="auto"/>
              <w:ind w:right="-47"/>
              <w:jc w:val="both"/>
              <w:rPr>
                <w:rFonts w:ascii="Tahoma" w:hAnsi="Tahoma" w:cs="Tahoma"/>
                <w:sz w:val="17"/>
                <w:szCs w:val="17"/>
              </w:rPr>
            </w:pPr>
            <w:r w:rsidRPr="00285804">
              <w:rPr>
                <w:rFonts w:ascii="Tahoma" w:hAnsi="Tahoma" w:cs="Tahoma"/>
                <w:sz w:val="17"/>
                <w:szCs w:val="17"/>
              </w:rPr>
              <w:t xml:space="preserve">g./ga.________________________________; tel.: ____________________; </w:t>
            </w:r>
          </w:p>
          <w:p w14:paraId="13EE5188" w14:textId="77777777" w:rsidR="00F236A5" w:rsidRPr="00285804" w:rsidRDefault="00F236A5" w:rsidP="00567081">
            <w:pPr>
              <w:keepNext/>
              <w:keepLines/>
              <w:jc w:val="both"/>
              <w:rPr>
                <w:rFonts w:ascii="Tahoma" w:hAnsi="Tahoma" w:cs="Tahoma"/>
                <w:sz w:val="18"/>
                <w:szCs w:val="18"/>
              </w:rPr>
            </w:pPr>
            <w:r w:rsidRPr="00285804">
              <w:rPr>
                <w:rFonts w:ascii="Tahoma" w:hAnsi="Tahoma" w:cs="Tahoma"/>
                <w:sz w:val="17"/>
                <w:szCs w:val="17"/>
              </w:rPr>
              <w:t>e - mail: ___________________________________.</w:t>
            </w:r>
          </w:p>
        </w:tc>
      </w:tr>
      <w:tr w:rsidR="00F236A5" w:rsidRPr="00285804" w14:paraId="434C112B" w14:textId="77777777" w:rsidTr="002F5742">
        <w:trPr>
          <w:trHeight w:val="283"/>
          <w:jc w:val="center"/>
        </w:trPr>
        <w:tc>
          <w:tcPr>
            <w:tcW w:w="3280" w:type="dxa"/>
            <w:vMerge w:val="restart"/>
            <w:tcBorders>
              <w:top w:val="single" w:sz="4" w:space="0" w:color="auto"/>
              <w:left w:val="single" w:sz="4" w:space="0" w:color="auto"/>
              <w:right w:val="single" w:sz="4" w:space="0" w:color="auto"/>
            </w:tcBorders>
            <w:vAlign w:val="center"/>
          </w:tcPr>
          <w:p w14:paraId="64FEB951" w14:textId="77777777" w:rsidR="00F236A5" w:rsidRPr="00285804" w:rsidRDefault="00F236A5" w:rsidP="00567081">
            <w:pPr>
              <w:keepNext/>
              <w:keepLines/>
              <w:rPr>
                <w:rFonts w:ascii="Tahoma" w:hAnsi="Tahoma" w:cs="Tahoma"/>
                <w:sz w:val="16"/>
                <w:szCs w:val="18"/>
              </w:rPr>
            </w:pPr>
            <w:r w:rsidRPr="00285804">
              <w:rPr>
                <w:rFonts w:ascii="Tahoma" w:hAnsi="Tahoma" w:cs="Tahoma"/>
                <w:b/>
                <w:sz w:val="16"/>
                <w:szCs w:val="18"/>
              </w:rPr>
              <w:t>VSE</w:t>
            </w:r>
            <w:r w:rsidRPr="00285804">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285804">
              <w:rPr>
                <w:rFonts w:ascii="Tahoma" w:hAnsi="Tahoma" w:cs="Tahoma"/>
                <w:b/>
                <w:sz w:val="16"/>
                <w:szCs w:val="18"/>
              </w:rPr>
              <w:t>ter</w:t>
            </w:r>
            <w:r w:rsidRPr="00285804">
              <w:rPr>
                <w:rFonts w:ascii="Tahoma" w:hAnsi="Tahoma" w:cs="Tahoma"/>
                <w:sz w:val="16"/>
                <w:szCs w:val="18"/>
              </w:rPr>
              <w:t xml:space="preserve"> njihov </w:t>
            </w:r>
            <w:r w:rsidRPr="00285804">
              <w:rPr>
                <w:rFonts w:ascii="Tahoma" w:hAnsi="Tahoma" w:cs="Tahoma"/>
                <w:b/>
                <w:sz w:val="16"/>
                <w:szCs w:val="18"/>
              </w:rPr>
              <w:t>EMŠO</w:t>
            </w:r>
          </w:p>
          <w:p w14:paraId="1B1841ED" w14:textId="77777777" w:rsidR="00F236A5" w:rsidRPr="00285804" w:rsidRDefault="00F236A5" w:rsidP="00567081">
            <w:pPr>
              <w:keepNext/>
              <w:keepLines/>
              <w:rPr>
                <w:rFonts w:ascii="Tahoma" w:hAnsi="Tahoma" w:cs="Tahoma"/>
                <w:sz w:val="8"/>
                <w:szCs w:val="18"/>
              </w:rPr>
            </w:pPr>
          </w:p>
          <w:p w14:paraId="0CA5F159" w14:textId="77777777" w:rsidR="00F236A5" w:rsidRPr="00285804" w:rsidRDefault="00F236A5" w:rsidP="00567081">
            <w:pPr>
              <w:keepNext/>
              <w:keepLines/>
              <w:rPr>
                <w:rFonts w:ascii="Tahoma" w:hAnsi="Tahoma" w:cs="Tahoma"/>
                <w:i/>
                <w:sz w:val="16"/>
                <w:szCs w:val="18"/>
              </w:rPr>
            </w:pPr>
            <w:r w:rsidRPr="00285804">
              <w:rPr>
                <w:rFonts w:ascii="Tahoma" w:hAnsi="Tahoma" w:cs="Tahoma"/>
                <w:i/>
                <w:sz w:val="16"/>
                <w:szCs w:val="18"/>
              </w:rPr>
              <w:t>/v primeru, da ste podatke vnesli v ESPD ali priložili lastno izjavo, ni potrebno izpolniti!/</w:t>
            </w:r>
          </w:p>
          <w:p w14:paraId="5528AB69" w14:textId="77777777" w:rsidR="00F236A5" w:rsidRPr="00285804" w:rsidRDefault="00F236A5" w:rsidP="00567081">
            <w:pPr>
              <w:keepNext/>
              <w:keepLines/>
              <w:rPr>
                <w:rFonts w:ascii="Tahoma" w:hAnsi="Tahoma" w:cs="Tahoma"/>
                <w:i/>
                <w:sz w:val="16"/>
                <w:szCs w:val="18"/>
              </w:rPr>
            </w:pPr>
          </w:p>
          <w:p w14:paraId="1444D14F" w14:textId="77777777" w:rsidR="00F236A5" w:rsidRPr="00285804" w:rsidRDefault="00F236A5" w:rsidP="00567081">
            <w:pPr>
              <w:keepNext/>
              <w:keepLines/>
              <w:rPr>
                <w:rFonts w:ascii="Tahoma" w:hAnsi="Tahoma" w:cs="Tahoma"/>
                <w:i/>
                <w:sz w:val="18"/>
                <w:szCs w:val="18"/>
              </w:rPr>
            </w:pPr>
            <w:r w:rsidRPr="00285804">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2F1E8856" w14:textId="77777777" w:rsidR="00F236A5" w:rsidRPr="00285804" w:rsidRDefault="00F236A5" w:rsidP="00567081">
            <w:pPr>
              <w:keepNext/>
              <w:keepLines/>
              <w:spacing w:line="276" w:lineRule="auto"/>
              <w:jc w:val="center"/>
              <w:rPr>
                <w:rFonts w:ascii="Tahoma" w:hAnsi="Tahoma" w:cs="Tahoma"/>
                <w:sz w:val="18"/>
                <w:szCs w:val="18"/>
              </w:rPr>
            </w:pPr>
            <w:r w:rsidRPr="00285804">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41610D67" w14:textId="77777777" w:rsidR="00F236A5" w:rsidRPr="00285804" w:rsidRDefault="00F236A5" w:rsidP="00567081">
            <w:pPr>
              <w:keepNext/>
              <w:keepLines/>
              <w:spacing w:line="276" w:lineRule="auto"/>
              <w:jc w:val="center"/>
              <w:rPr>
                <w:rFonts w:ascii="Tahoma" w:hAnsi="Tahoma" w:cs="Tahoma"/>
                <w:sz w:val="18"/>
                <w:szCs w:val="18"/>
              </w:rPr>
            </w:pPr>
            <w:r w:rsidRPr="00285804">
              <w:rPr>
                <w:rFonts w:ascii="Tahoma" w:hAnsi="Tahoma" w:cs="Tahoma"/>
                <w:sz w:val="18"/>
                <w:szCs w:val="18"/>
              </w:rPr>
              <w:t>EMŠO</w:t>
            </w:r>
          </w:p>
        </w:tc>
      </w:tr>
      <w:tr w:rsidR="00F236A5" w:rsidRPr="00285804" w14:paraId="66921F15" w14:textId="77777777" w:rsidTr="002F5742">
        <w:trPr>
          <w:trHeight w:val="1819"/>
          <w:jc w:val="center"/>
        </w:trPr>
        <w:tc>
          <w:tcPr>
            <w:tcW w:w="3280" w:type="dxa"/>
            <w:vMerge/>
            <w:tcBorders>
              <w:left w:val="single" w:sz="4" w:space="0" w:color="auto"/>
              <w:bottom w:val="single" w:sz="4" w:space="0" w:color="auto"/>
              <w:right w:val="single" w:sz="4" w:space="0" w:color="auto"/>
            </w:tcBorders>
            <w:vAlign w:val="center"/>
          </w:tcPr>
          <w:p w14:paraId="583B75E9" w14:textId="77777777" w:rsidR="00F236A5" w:rsidRPr="00285804" w:rsidRDefault="00F236A5" w:rsidP="00567081">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7C275CEF" w14:textId="77777777" w:rsidR="00F236A5" w:rsidRPr="00285804" w:rsidRDefault="00F236A5" w:rsidP="00567081">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0D252F3E" w14:textId="77777777" w:rsidR="00F236A5" w:rsidRPr="00285804" w:rsidRDefault="00F236A5" w:rsidP="00567081">
            <w:pPr>
              <w:keepNext/>
              <w:keepLines/>
              <w:spacing w:line="276" w:lineRule="auto"/>
              <w:jc w:val="both"/>
              <w:rPr>
                <w:rFonts w:ascii="Tahoma" w:hAnsi="Tahoma" w:cs="Tahoma"/>
                <w:sz w:val="18"/>
                <w:szCs w:val="18"/>
              </w:rPr>
            </w:pPr>
          </w:p>
        </w:tc>
      </w:tr>
    </w:tbl>
    <w:p w14:paraId="0EBF665D" w14:textId="77777777" w:rsidR="00F236A5" w:rsidRPr="00285804" w:rsidRDefault="00F236A5" w:rsidP="00F236A5">
      <w:pPr>
        <w:keepNext/>
        <w:keepLines/>
        <w:tabs>
          <w:tab w:val="left" w:pos="567"/>
          <w:tab w:val="left" w:pos="993"/>
        </w:tabs>
        <w:jc w:val="both"/>
        <w:rPr>
          <w:rFonts w:ascii="Tahoma" w:eastAsia="Tahoma" w:hAnsi="Tahoma" w:cs="Tahoma"/>
          <w:i/>
          <w:sz w:val="17"/>
          <w:szCs w:val="17"/>
        </w:rPr>
      </w:pPr>
    </w:p>
    <w:p w14:paraId="5FC6A951" w14:textId="77777777" w:rsidR="00F236A5" w:rsidRDefault="00F236A5" w:rsidP="00F236A5">
      <w:pPr>
        <w:keepNext/>
        <w:keepLines/>
        <w:tabs>
          <w:tab w:val="left" w:pos="2835"/>
        </w:tabs>
        <w:ind w:left="-142"/>
        <w:jc w:val="both"/>
        <w:rPr>
          <w:rFonts w:ascii="Tahoma" w:hAnsi="Tahoma" w:cs="Tahoma"/>
        </w:rPr>
      </w:pPr>
      <w:r w:rsidRPr="00EA2DE2">
        <w:rPr>
          <w:rFonts w:ascii="Tahoma" w:hAnsi="Tahoma" w:cs="Tahoma"/>
          <w:b/>
        </w:rPr>
        <w:t xml:space="preserve">Zgoraj navedeni </w:t>
      </w:r>
      <w:r>
        <w:rPr>
          <w:rFonts w:ascii="Tahoma" w:hAnsi="Tahoma" w:cs="Tahoma"/>
          <w:b/>
        </w:rPr>
        <w:t>gospodarski subjekt</w:t>
      </w:r>
      <w:r w:rsidRPr="00EA2DE2">
        <w:rPr>
          <w:rFonts w:ascii="Tahoma" w:hAnsi="Tahoma" w:cs="Tahoma"/>
          <w:b/>
        </w:rPr>
        <w:t xml:space="preserve"> izjavljamo</w:t>
      </w:r>
      <w:r w:rsidRPr="00285804">
        <w:rPr>
          <w:rFonts w:ascii="Tahoma" w:hAnsi="Tahoma" w:cs="Tahoma"/>
        </w:rPr>
        <w:t xml:space="preserve">, </w:t>
      </w:r>
    </w:p>
    <w:p w14:paraId="635A76B8" w14:textId="77777777" w:rsidR="00F236A5" w:rsidRDefault="00F236A5" w:rsidP="00F236A5">
      <w:pPr>
        <w:pStyle w:val="Blokbesedila"/>
        <w:keepNext/>
        <w:keepLines/>
        <w:numPr>
          <w:ilvl w:val="1"/>
          <w:numId w:val="63"/>
        </w:numPr>
        <w:tabs>
          <w:tab w:val="clear" w:pos="8647"/>
          <w:tab w:val="left" w:pos="426"/>
        </w:tabs>
        <w:ind w:left="426" w:right="-2" w:hanging="426"/>
        <w:jc w:val="both"/>
        <w:rPr>
          <w:rFonts w:ascii="Tahoma" w:hAnsi="Tahoma" w:cs="Tahoma"/>
          <w:sz w:val="20"/>
        </w:rPr>
      </w:pPr>
      <w:r>
        <w:rPr>
          <w:rFonts w:ascii="Tahoma" w:hAnsi="Tahoma" w:cs="Tahoma"/>
          <w:sz w:val="20"/>
        </w:rPr>
        <w:t xml:space="preserve">da </w:t>
      </w:r>
      <w:r w:rsidRPr="00112425">
        <w:rPr>
          <w:rFonts w:ascii="Tahoma" w:hAnsi="Tahoma" w:cs="Tahoma"/>
          <w:sz w:val="20"/>
        </w:rPr>
        <w:t>nismo uvrščeni na seznam poslovnih subjektov, s katerimi na podlagi 35. člena Zakona o integriteti in preprečevanju korupcije (Ur. l. RS, št. 69/11-UPB2</w:t>
      </w:r>
      <w:r>
        <w:rPr>
          <w:rFonts w:ascii="Tahoma" w:hAnsi="Tahoma" w:cs="Tahoma"/>
          <w:sz w:val="20"/>
        </w:rPr>
        <w:t xml:space="preserve"> s spremembami</w:t>
      </w:r>
      <w:r w:rsidRPr="00112425">
        <w:rPr>
          <w:rFonts w:ascii="Tahoma" w:hAnsi="Tahoma" w:cs="Tahoma"/>
          <w:sz w:val="20"/>
        </w:rPr>
        <w:t>, v nadaljevanju: ZIntPK)</w:t>
      </w:r>
      <w:r>
        <w:rPr>
          <w:rFonts w:ascii="Tahoma" w:hAnsi="Tahoma" w:cs="Tahoma"/>
          <w:sz w:val="20"/>
        </w:rPr>
        <w:t>, naročniki ne smejo sodelovati;</w:t>
      </w:r>
    </w:p>
    <w:p w14:paraId="20895912" w14:textId="77777777" w:rsidR="00F236A5" w:rsidRDefault="00F236A5" w:rsidP="00F236A5">
      <w:pPr>
        <w:pStyle w:val="Blokbesedila"/>
        <w:keepNext/>
        <w:keepLines/>
        <w:numPr>
          <w:ilvl w:val="1"/>
          <w:numId w:val="63"/>
        </w:numPr>
        <w:tabs>
          <w:tab w:val="clear" w:pos="8647"/>
          <w:tab w:val="left" w:pos="426"/>
        </w:tabs>
        <w:ind w:left="426" w:right="-2" w:hanging="426"/>
        <w:jc w:val="both"/>
        <w:rPr>
          <w:rFonts w:ascii="Tahoma" w:hAnsi="Tahoma" w:cs="Tahoma"/>
          <w:sz w:val="20"/>
        </w:rPr>
      </w:pPr>
      <w:r w:rsidRPr="00386174">
        <w:rPr>
          <w:rFonts w:ascii="Tahoma" w:hAnsi="Tahoma" w:cs="Tahoma"/>
          <w:sz w:val="20"/>
        </w:rPr>
        <w:t xml:space="preserve">da se strinjamo in v celoti izpolnjujemo vse pogoje in zahteve glede </w:t>
      </w:r>
      <w:r>
        <w:rPr>
          <w:rFonts w:ascii="Tahoma" w:hAnsi="Tahoma" w:cs="Tahoma"/>
          <w:sz w:val="20"/>
        </w:rPr>
        <w:t>predmeta javnega naročila, za katerega oddajamo ponudbo</w:t>
      </w:r>
      <w:r w:rsidRPr="00386174">
        <w:rPr>
          <w:rFonts w:ascii="Tahoma" w:hAnsi="Tahoma" w:cs="Tahoma"/>
          <w:sz w:val="20"/>
        </w:rPr>
        <w:t xml:space="preserve"> in ostalih pogojev in zahtev, ki so navedeni v </w:t>
      </w:r>
      <w:r>
        <w:rPr>
          <w:rFonts w:ascii="Tahoma" w:hAnsi="Tahoma" w:cs="Tahoma"/>
          <w:sz w:val="20"/>
        </w:rPr>
        <w:t xml:space="preserve">predmetni </w:t>
      </w:r>
      <w:r w:rsidRPr="00386174">
        <w:rPr>
          <w:rFonts w:ascii="Tahoma" w:hAnsi="Tahoma" w:cs="Tahoma"/>
          <w:sz w:val="20"/>
        </w:rPr>
        <w:t>razpisn</w:t>
      </w:r>
      <w:r>
        <w:rPr>
          <w:rFonts w:ascii="Tahoma" w:hAnsi="Tahoma" w:cs="Tahoma"/>
          <w:sz w:val="20"/>
        </w:rPr>
        <w:t>i</w:t>
      </w:r>
      <w:r w:rsidRPr="00386174">
        <w:rPr>
          <w:rFonts w:ascii="Tahoma" w:hAnsi="Tahoma" w:cs="Tahoma"/>
          <w:sz w:val="20"/>
        </w:rPr>
        <w:t xml:space="preserve"> dokumentacij</w:t>
      </w:r>
      <w:r>
        <w:rPr>
          <w:rFonts w:ascii="Tahoma" w:hAnsi="Tahoma" w:cs="Tahoma"/>
          <w:sz w:val="20"/>
        </w:rPr>
        <w:t>i;</w:t>
      </w:r>
    </w:p>
    <w:p w14:paraId="502AD46A" w14:textId="77777777" w:rsidR="00F236A5" w:rsidRDefault="00F236A5" w:rsidP="00F236A5">
      <w:pPr>
        <w:pStyle w:val="Blokbesedila"/>
        <w:keepNext/>
        <w:keepLines/>
        <w:numPr>
          <w:ilvl w:val="1"/>
          <w:numId w:val="63"/>
        </w:numPr>
        <w:tabs>
          <w:tab w:val="clear" w:pos="8647"/>
          <w:tab w:val="left" w:pos="426"/>
        </w:tabs>
        <w:ind w:left="426" w:right="-2" w:hanging="426"/>
        <w:jc w:val="both"/>
        <w:rPr>
          <w:rFonts w:ascii="Tahoma" w:hAnsi="Tahoma" w:cs="Tahoma"/>
          <w:sz w:val="20"/>
        </w:rPr>
      </w:pPr>
      <w:r w:rsidRPr="006B0555">
        <w:rPr>
          <w:rFonts w:ascii="Tahoma" w:hAnsi="Tahoma" w:cs="Tahoma"/>
          <w:sz w:val="20"/>
        </w:rPr>
        <w:t>da se strinjamo in v celoti izpolnjujemo vse pogoje in zahteve glede tehnične specifikacije in ostalih pogojev in zahtev, ki so navedeni v Poglavju 2. razpisne dokumentacije oz. v vseh njeni podtočkah in prilogah</w:t>
      </w:r>
      <w:r>
        <w:rPr>
          <w:rFonts w:ascii="Tahoma" w:hAnsi="Tahoma" w:cs="Tahoma"/>
          <w:sz w:val="20"/>
        </w:rPr>
        <w:t>;</w:t>
      </w:r>
    </w:p>
    <w:p w14:paraId="1623CE49" w14:textId="77777777" w:rsidR="00F236A5" w:rsidRDefault="00F236A5" w:rsidP="00F236A5">
      <w:pPr>
        <w:pStyle w:val="Blokbesedila"/>
        <w:keepNext/>
        <w:keepLines/>
        <w:numPr>
          <w:ilvl w:val="1"/>
          <w:numId w:val="63"/>
        </w:numPr>
        <w:tabs>
          <w:tab w:val="clear" w:pos="8647"/>
          <w:tab w:val="left" w:pos="426"/>
        </w:tabs>
        <w:ind w:left="426" w:right="-2" w:hanging="426"/>
        <w:jc w:val="both"/>
        <w:rPr>
          <w:rFonts w:ascii="Tahoma" w:hAnsi="Tahoma" w:cs="Tahoma"/>
          <w:sz w:val="20"/>
        </w:rPr>
      </w:pPr>
      <w:r w:rsidRPr="006B0555">
        <w:rPr>
          <w:rFonts w:ascii="Tahoma" w:hAnsi="Tahoma" w:cs="Tahoma"/>
          <w:sz w:val="20"/>
        </w:rPr>
        <w:lastRenderedPageBreak/>
        <w:t xml:space="preserve">da smo v celoti seznanjeni z vsebino razpisne dokumentacije ter vsemi njenimi popravki in dopolnitvami oz. spremembami ter da se strinjamo in sprejemamo tudi vse ostale pogoje in zahteve predmetne razpisne dokumentacije, </w:t>
      </w:r>
    </w:p>
    <w:p w14:paraId="76AD8FF2" w14:textId="77777777" w:rsidR="00F236A5" w:rsidRPr="009A34A9" w:rsidRDefault="00F236A5" w:rsidP="00F236A5">
      <w:pPr>
        <w:pStyle w:val="Blokbesedila"/>
        <w:keepNext/>
        <w:keepLines/>
        <w:numPr>
          <w:ilvl w:val="1"/>
          <w:numId w:val="63"/>
        </w:numPr>
        <w:tabs>
          <w:tab w:val="clear" w:pos="8647"/>
          <w:tab w:val="left" w:pos="426"/>
        </w:tabs>
        <w:ind w:left="426" w:right="-2" w:hanging="426"/>
        <w:jc w:val="both"/>
        <w:rPr>
          <w:rFonts w:ascii="Tahoma" w:hAnsi="Tahoma" w:cs="Tahoma"/>
          <w:sz w:val="20"/>
        </w:rPr>
      </w:pPr>
      <w:r w:rsidRPr="006B0555">
        <w:rPr>
          <w:rFonts w:ascii="Tahoma" w:hAnsi="Tahoma" w:cs="Tahoma"/>
          <w:sz w:val="20"/>
        </w:rPr>
        <w:t xml:space="preserve">da smo v celoti seznanjeni z vsebino </w:t>
      </w:r>
      <w:r>
        <w:rPr>
          <w:rFonts w:ascii="Tahoma" w:hAnsi="Tahoma" w:cs="Tahoma"/>
          <w:sz w:val="20"/>
        </w:rPr>
        <w:t>osnutka okvirnega sporazuma</w:t>
      </w:r>
      <w:r w:rsidRPr="009A34A9">
        <w:rPr>
          <w:rFonts w:ascii="Tahoma" w:hAnsi="Tahoma" w:cs="Tahoma"/>
          <w:sz w:val="20"/>
        </w:rPr>
        <w:t xml:space="preserve">, ki </w:t>
      </w:r>
      <w:r>
        <w:rPr>
          <w:rFonts w:ascii="Tahoma" w:hAnsi="Tahoma" w:cs="Tahoma"/>
          <w:sz w:val="20"/>
        </w:rPr>
        <w:t>ga</w:t>
      </w:r>
      <w:r w:rsidRPr="009A34A9">
        <w:rPr>
          <w:rFonts w:ascii="Tahoma" w:hAnsi="Tahoma" w:cs="Tahoma"/>
          <w:sz w:val="20"/>
        </w:rPr>
        <w:t xml:space="preserve"> bomo v primeru izbora kot ekonomsko najugodnejši </w:t>
      </w:r>
      <w:r>
        <w:rPr>
          <w:rFonts w:ascii="Tahoma" w:hAnsi="Tahoma" w:cs="Tahoma"/>
          <w:sz w:val="20"/>
        </w:rPr>
        <w:t>ponudnik/eden od ekonomsko najugodnejših ponudnikov</w:t>
      </w:r>
      <w:r w:rsidRPr="009A34A9">
        <w:rPr>
          <w:rFonts w:ascii="Tahoma" w:hAnsi="Tahoma" w:cs="Tahoma"/>
          <w:sz w:val="20"/>
        </w:rPr>
        <w:t xml:space="preserve">, na poziv naročnika, podpisali brez ugovorov </w:t>
      </w:r>
      <w:r w:rsidRPr="009A34A9">
        <w:rPr>
          <w:rFonts w:ascii="Tahoma" w:hAnsi="Tahoma" w:cs="Tahoma"/>
          <w:i/>
          <w:sz w:val="20"/>
        </w:rPr>
        <w:t xml:space="preserve">(velja za (samostojnega/vodilnega) </w:t>
      </w:r>
      <w:r>
        <w:rPr>
          <w:rFonts w:ascii="Tahoma" w:hAnsi="Tahoma" w:cs="Tahoma"/>
          <w:i/>
          <w:sz w:val="20"/>
        </w:rPr>
        <w:t>ponudnika</w:t>
      </w:r>
      <w:r w:rsidRPr="009A34A9">
        <w:rPr>
          <w:rFonts w:ascii="Tahoma" w:hAnsi="Tahoma" w:cs="Tahoma"/>
          <w:i/>
          <w:sz w:val="20"/>
        </w:rPr>
        <w:t xml:space="preserve"> in partnerje, v primeru skupne ponudbe)</w:t>
      </w:r>
      <w:r w:rsidRPr="009A34A9">
        <w:rPr>
          <w:rFonts w:ascii="Tahoma" w:hAnsi="Tahoma" w:cs="Tahoma"/>
          <w:sz w:val="20"/>
        </w:rPr>
        <w:t>;</w:t>
      </w:r>
    </w:p>
    <w:p w14:paraId="7B78376A" w14:textId="77777777" w:rsidR="00F236A5" w:rsidRDefault="00F236A5" w:rsidP="00F236A5">
      <w:pPr>
        <w:pStyle w:val="Blokbesedila"/>
        <w:keepNext/>
        <w:keepLines/>
        <w:numPr>
          <w:ilvl w:val="1"/>
          <w:numId w:val="63"/>
        </w:numPr>
        <w:tabs>
          <w:tab w:val="clear" w:pos="8647"/>
          <w:tab w:val="left" w:pos="426"/>
        </w:tabs>
        <w:ind w:left="426" w:right="-2" w:hanging="426"/>
        <w:jc w:val="both"/>
        <w:rPr>
          <w:rFonts w:ascii="Tahoma" w:hAnsi="Tahoma" w:cs="Tahoma"/>
          <w:sz w:val="20"/>
        </w:rPr>
      </w:pPr>
      <w:r w:rsidRPr="006B0555">
        <w:rPr>
          <w:rFonts w:ascii="Tahoma" w:hAnsi="Tahoma" w:cs="Tahoma"/>
          <w:sz w:val="20"/>
        </w:rPr>
        <w:t>da smo v celoti seznanjeni z vsebino vzorc</w:t>
      </w:r>
      <w:r>
        <w:rPr>
          <w:rFonts w:ascii="Tahoma" w:hAnsi="Tahoma" w:cs="Tahoma"/>
          <w:sz w:val="20"/>
        </w:rPr>
        <w:t>ev</w:t>
      </w:r>
      <w:r w:rsidRPr="006B0555">
        <w:rPr>
          <w:rFonts w:ascii="Tahoma" w:hAnsi="Tahoma" w:cs="Tahoma"/>
          <w:sz w:val="20"/>
        </w:rPr>
        <w:t xml:space="preserve"> finančnih zavarovanj</w:t>
      </w:r>
      <w:r>
        <w:rPr>
          <w:rFonts w:ascii="Tahoma" w:hAnsi="Tahoma" w:cs="Tahoma"/>
          <w:sz w:val="20"/>
        </w:rPr>
        <w:t xml:space="preserve">, ki jih bomo predložili v skladu s sklenjenim okvirnim sporazumom </w:t>
      </w:r>
      <w:r w:rsidRPr="006B0555">
        <w:rPr>
          <w:rFonts w:ascii="Tahoma" w:hAnsi="Tahoma" w:cs="Tahoma"/>
          <w:i/>
          <w:sz w:val="20"/>
        </w:rPr>
        <w:t xml:space="preserve">(velja za (samostojnega/vodilnega) </w:t>
      </w:r>
      <w:r>
        <w:rPr>
          <w:rFonts w:ascii="Tahoma" w:hAnsi="Tahoma" w:cs="Tahoma"/>
          <w:i/>
          <w:sz w:val="20"/>
        </w:rPr>
        <w:t>ponudnika</w:t>
      </w:r>
      <w:r w:rsidRPr="006B0555">
        <w:rPr>
          <w:rFonts w:ascii="Tahoma" w:hAnsi="Tahoma" w:cs="Tahoma"/>
          <w:i/>
          <w:sz w:val="20"/>
        </w:rPr>
        <w:t xml:space="preserve"> in partnerje, v primeru skupne </w:t>
      </w:r>
      <w:r>
        <w:rPr>
          <w:rFonts w:ascii="Tahoma" w:hAnsi="Tahoma" w:cs="Tahoma"/>
          <w:i/>
          <w:sz w:val="20"/>
        </w:rPr>
        <w:t>ponudbe</w:t>
      </w:r>
      <w:r w:rsidRPr="006B0555">
        <w:rPr>
          <w:rFonts w:ascii="Tahoma" w:hAnsi="Tahoma" w:cs="Tahoma"/>
          <w:i/>
          <w:sz w:val="20"/>
        </w:rPr>
        <w:t>)</w:t>
      </w:r>
      <w:r>
        <w:rPr>
          <w:rFonts w:ascii="Tahoma" w:hAnsi="Tahoma" w:cs="Tahoma"/>
          <w:sz w:val="20"/>
        </w:rPr>
        <w:t>;</w:t>
      </w:r>
    </w:p>
    <w:p w14:paraId="4DF2CB21" w14:textId="77777777" w:rsidR="00F236A5" w:rsidRDefault="00F236A5" w:rsidP="00F236A5">
      <w:pPr>
        <w:pStyle w:val="Blokbesedila"/>
        <w:keepNext/>
        <w:keepLines/>
        <w:numPr>
          <w:ilvl w:val="1"/>
          <w:numId w:val="63"/>
        </w:numPr>
        <w:tabs>
          <w:tab w:val="clear" w:pos="8647"/>
          <w:tab w:val="left" w:pos="426"/>
        </w:tabs>
        <w:ind w:left="426" w:right="-2" w:hanging="426"/>
        <w:jc w:val="both"/>
        <w:rPr>
          <w:rFonts w:ascii="Tahoma" w:hAnsi="Tahoma" w:cs="Tahoma"/>
          <w:sz w:val="20"/>
        </w:rPr>
      </w:pPr>
      <w:r w:rsidRPr="006B0555">
        <w:rPr>
          <w:rFonts w:ascii="Tahoma" w:hAnsi="Tahoma" w:cs="Tahoma"/>
          <w:sz w:val="20"/>
        </w:rPr>
        <w:t xml:space="preserve">da </w:t>
      </w:r>
      <w:r w:rsidRPr="00E4333E">
        <w:rPr>
          <w:rFonts w:ascii="Tahoma" w:hAnsi="Tahoma" w:cs="Tahoma"/>
          <w:sz w:val="20"/>
        </w:rPr>
        <w:t>v predloženih dokumentih nismo podali neresničnih ali zavajajočih podatkov in da vsi podatki navedeni v ponudbi ustrezajo dejanskemu stanju</w:t>
      </w:r>
      <w:r>
        <w:rPr>
          <w:rFonts w:ascii="Tahoma" w:hAnsi="Tahoma" w:cs="Tahoma"/>
          <w:sz w:val="20"/>
        </w:rPr>
        <w:t>,</w:t>
      </w:r>
    </w:p>
    <w:p w14:paraId="766780EF" w14:textId="77777777" w:rsidR="00F236A5" w:rsidRPr="004E2C5D" w:rsidRDefault="00F236A5" w:rsidP="00F236A5">
      <w:pPr>
        <w:pStyle w:val="Blokbesedila"/>
        <w:keepNext/>
        <w:keepLines/>
        <w:numPr>
          <w:ilvl w:val="1"/>
          <w:numId w:val="63"/>
        </w:numPr>
        <w:tabs>
          <w:tab w:val="clear" w:pos="8647"/>
          <w:tab w:val="left" w:pos="426"/>
        </w:tabs>
        <w:ind w:left="426" w:right="-2" w:hanging="426"/>
        <w:jc w:val="both"/>
        <w:rPr>
          <w:rFonts w:ascii="Tahoma" w:hAnsi="Tahoma" w:cs="Tahoma"/>
          <w:sz w:val="20"/>
        </w:rPr>
      </w:pPr>
      <w:r>
        <w:rPr>
          <w:rFonts w:ascii="Tahoma" w:hAnsi="Tahoma" w:cs="Tahoma"/>
          <w:sz w:val="20"/>
        </w:rPr>
        <w:t xml:space="preserve">da prevzemamo </w:t>
      </w:r>
      <w:r w:rsidRPr="004E2C5D">
        <w:rPr>
          <w:rFonts w:ascii="Tahoma" w:hAnsi="Tahoma" w:cs="Tahoma"/>
          <w:sz w:val="20"/>
        </w:rPr>
        <w:t>kaze</w:t>
      </w:r>
      <w:r>
        <w:rPr>
          <w:rFonts w:ascii="Tahoma" w:hAnsi="Tahoma" w:cs="Tahoma"/>
          <w:sz w:val="20"/>
        </w:rPr>
        <w:t>nsko in materialno odgovornost</w:t>
      </w:r>
      <w:r w:rsidRPr="004E2C5D">
        <w:rPr>
          <w:rFonts w:ascii="Tahoma" w:hAnsi="Tahoma" w:cs="Tahoma"/>
          <w:sz w:val="20"/>
        </w:rPr>
        <w:t xml:space="preserve">, da pri </w:t>
      </w:r>
      <w:r>
        <w:rPr>
          <w:rFonts w:ascii="Tahoma" w:hAnsi="Tahoma" w:cs="Tahoma"/>
          <w:sz w:val="20"/>
        </w:rPr>
        <w:t>prijavi/</w:t>
      </w:r>
      <w:r w:rsidRPr="004E2C5D">
        <w:rPr>
          <w:rFonts w:ascii="Tahoma" w:hAnsi="Tahoma" w:cs="Tahoma"/>
          <w:sz w:val="20"/>
        </w:rPr>
        <w:t>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7BCA49C1" w14:textId="77777777" w:rsidR="00F236A5" w:rsidRDefault="00F236A5" w:rsidP="00F236A5">
      <w:pPr>
        <w:pStyle w:val="Odstavekseznama"/>
        <w:keepNext/>
        <w:keepLines/>
        <w:numPr>
          <w:ilvl w:val="0"/>
          <w:numId w:val="64"/>
        </w:numPr>
        <w:tabs>
          <w:tab w:val="left" w:pos="284"/>
        </w:tabs>
        <w:jc w:val="both"/>
        <w:rPr>
          <w:rFonts w:ascii="Tahoma" w:hAnsi="Tahoma" w:cs="Tahoma"/>
        </w:rPr>
      </w:pPr>
      <w:r w:rsidRPr="004E2C5D">
        <w:rPr>
          <w:rFonts w:ascii="Tahoma" w:hAnsi="Tahoma" w:cs="Tahoma"/>
        </w:rPr>
        <w:t>subjekt, ki ga zastopam, ni ruski državljan ali fizična ali pravna oseba, subjekt ali organ s sedežem v Rusiji;</w:t>
      </w:r>
    </w:p>
    <w:p w14:paraId="1A7C77E9" w14:textId="77777777" w:rsidR="00F236A5" w:rsidRDefault="00F236A5" w:rsidP="00F236A5">
      <w:pPr>
        <w:pStyle w:val="Odstavekseznama"/>
        <w:keepNext/>
        <w:keepLines/>
        <w:numPr>
          <w:ilvl w:val="0"/>
          <w:numId w:val="64"/>
        </w:numPr>
        <w:tabs>
          <w:tab w:val="left" w:pos="284"/>
        </w:tabs>
        <w:jc w:val="both"/>
        <w:rPr>
          <w:rFonts w:ascii="Tahoma" w:hAnsi="Tahoma" w:cs="Tahoma"/>
        </w:rPr>
      </w:pPr>
      <w:r w:rsidRPr="004E2C5D">
        <w:rPr>
          <w:rFonts w:ascii="Tahoma" w:hAnsi="Tahoma" w:cs="Tahoma"/>
        </w:rPr>
        <w:t>subjekt, ki ga zastopam, ni pravna oseba, subjekt ali organ, katerega več kot 50-odstotni delež je v neposredni ali posredni lasti subjekta iz točke (a) zgoraj;</w:t>
      </w:r>
    </w:p>
    <w:p w14:paraId="3410F6CB" w14:textId="77777777" w:rsidR="00F236A5" w:rsidRDefault="00F236A5" w:rsidP="00F236A5">
      <w:pPr>
        <w:pStyle w:val="Odstavekseznama"/>
        <w:keepNext/>
        <w:keepLines/>
        <w:numPr>
          <w:ilvl w:val="0"/>
          <w:numId w:val="64"/>
        </w:numPr>
        <w:tabs>
          <w:tab w:val="left" w:pos="284"/>
        </w:tabs>
        <w:jc w:val="both"/>
        <w:rPr>
          <w:rFonts w:ascii="Tahoma" w:hAnsi="Tahoma" w:cs="Tahoma"/>
        </w:rPr>
      </w:pPr>
      <w:r w:rsidRPr="004E2C5D">
        <w:rPr>
          <w:rFonts w:ascii="Tahoma" w:hAnsi="Tahoma" w:cs="Tahoma"/>
        </w:rPr>
        <w:t>niti jaz niti subjekt, ki ga zastopam, nisva fizična ali pravna oseba, subjekt ali organ, ki deluje v imenu ali po navodilih subjekta iz točke (a) ali (b) zgoraj;</w:t>
      </w:r>
    </w:p>
    <w:p w14:paraId="09D898B9" w14:textId="77777777" w:rsidR="00F236A5" w:rsidRDefault="00F236A5" w:rsidP="00F236A5">
      <w:pPr>
        <w:pStyle w:val="Odstavekseznama"/>
        <w:keepNext/>
        <w:keepLines/>
        <w:numPr>
          <w:ilvl w:val="0"/>
          <w:numId w:val="64"/>
        </w:numPr>
        <w:tabs>
          <w:tab w:val="left" w:pos="284"/>
        </w:tabs>
        <w:jc w:val="both"/>
        <w:rPr>
          <w:rFonts w:ascii="Tahoma" w:hAnsi="Tahoma" w:cs="Tahoma"/>
        </w:rPr>
      </w:pPr>
      <w:r w:rsidRPr="004E2C5D">
        <w:rPr>
          <w:rFonts w:ascii="Tahoma" w:hAnsi="Tahoma" w:cs="Tahoma"/>
        </w:rPr>
        <w:t>ni udeležbe več kot 10 % ponudbene vrednosti podizvajalcev, dobaviteljev ali subjektov, katerih zmogljivosti subjekt, ki ga zastopam, uporablja, ki so subjekti, navedeni v točkah (a) do (c) zgoraj</w:t>
      </w:r>
      <w:r>
        <w:rPr>
          <w:rFonts w:ascii="Tahoma" w:hAnsi="Tahoma" w:cs="Tahoma"/>
        </w:rPr>
        <w:t>;</w:t>
      </w:r>
    </w:p>
    <w:p w14:paraId="5567B5EA" w14:textId="77777777" w:rsidR="00F236A5" w:rsidRPr="00E4333E" w:rsidRDefault="00F236A5" w:rsidP="00F236A5">
      <w:pPr>
        <w:pStyle w:val="Blokbesedila"/>
        <w:keepNext/>
        <w:keepLines/>
        <w:numPr>
          <w:ilvl w:val="1"/>
          <w:numId w:val="63"/>
        </w:numPr>
        <w:tabs>
          <w:tab w:val="clear" w:pos="8647"/>
          <w:tab w:val="left" w:pos="426"/>
        </w:tabs>
        <w:ind w:left="426" w:right="-2" w:hanging="426"/>
        <w:jc w:val="both"/>
        <w:rPr>
          <w:rFonts w:ascii="Tahoma" w:hAnsi="Tahoma" w:cs="Tahoma"/>
          <w:sz w:val="20"/>
        </w:rPr>
      </w:pPr>
      <w:r w:rsidRPr="00E4333E">
        <w:rPr>
          <w:rFonts w:ascii="Tahoma" w:hAnsi="Tahoma" w:cs="Tahoma"/>
          <w:sz w:val="20"/>
        </w:rPr>
        <w:t>razumemo, da se naročnik ne obvezuje sprejeti katerokoli ponudbo, ki jo je prejel,</w:t>
      </w:r>
    </w:p>
    <w:p w14:paraId="06BAC181" w14:textId="77777777" w:rsidR="00F236A5" w:rsidRPr="00E4333E" w:rsidRDefault="00F236A5" w:rsidP="00F236A5">
      <w:pPr>
        <w:pStyle w:val="Blokbesedila"/>
        <w:keepNext/>
        <w:keepLines/>
        <w:numPr>
          <w:ilvl w:val="1"/>
          <w:numId w:val="63"/>
        </w:numPr>
        <w:tabs>
          <w:tab w:val="clear" w:pos="8647"/>
          <w:tab w:val="left" w:pos="426"/>
        </w:tabs>
        <w:ind w:left="426" w:right="-2" w:hanging="426"/>
        <w:jc w:val="both"/>
        <w:rPr>
          <w:rFonts w:ascii="Tahoma" w:hAnsi="Tahoma" w:cs="Tahoma"/>
          <w:sz w:val="20"/>
        </w:rPr>
      </w:pPr>
      <w:r w:rsidRPr="00E4333E">
        <w:rPr>
          <w:rFonts w:ascii="Tahoma" w:hAnsi="Tahoma" w:cs="Tahoma"/>
          <w:sz w:val="20"/>
        </w:rPr>
        <w:t>da lahko naročnik nenapovedano preveri v ponudbeni dokumentaciji navedene podatke,</w:t>
      </w:r>
    </w:p>
    <w:p w14:paraId="459E3021" w14:textId="77777777" w:rsidR="00F236A5" w:rsidRPr="00E4333E" w:rsidRDefault="00F236A5" w:rsidP="00F236A5">
      <w:pPr>
        <w:pStyle w:val="Blokbesedila"/>
        <w:keepNext/>
        <w:keepLines/>
        <w:numPr>
          <w:ilvl w:val="1"/>
          <w:numId w:val="63"/>
        </w:numPr>
        <w:tabs>
          <w:tab w:val="clear" w:pos="8647"/>
          <w:tab w:val="left" w:pos="426"/>
        </w:tabs>
        <w:ind w:left="426" w:right="-2" w:hanging="426"/>
        <w:jc w:val="both"/>
        <w:rPr>
          <w:rFonts w:ascii="Tahoma" w:hAnsi="Tahoma" w:cs="Tahoma"/>
          <w:sz w:val="20"/>
        </w:rPr>
      </w:pPr>
      <w:r w:rsidRPr="00E4333E">
        <w:rPr>
          <w:rFonts w:ascii="Tahoma" w:hAnsi="Tahoma" w:cs="Tahoma"/>
          <w:sz w:val="20"/>
        </w:rPr>
        <w:t>da bomo naročniku poravnali vso škodo, ki bi jo povzročili, če bi se v postopku naročila, oddaje in izvajanja javnega naročila ugotovilo, da so v ponudbeni dokumentaciji navedeni podatki neresnični ali zavajajoči,</w:t>
      </w:r>
    </w:p>
    <w:p w14:paraId="60A939A7" w14:textId="77777777" w:rsidR="00F236A5" w:rsidRPr="00E4333E" w:rsidRDefault="00F236A5" w:rsidP="00F236A5">
      <w:pPr>
        <w:pStyle w:val="Blokbesedila"/>
        <w:keepNext/>
        <w:keepLines/>
        <w:numPr>
          <w:ilvl w:val="1"/>
          <w:numId w:val="63"/>
        </w:numPr>
        <w:tabs>
          <w:tab w:val="clear" w:pos="8647"/>
          <w:tab w:val="left" w:pos="426"/>
        </w:tabs>
        <w:ind w:left="426" w:right="-2" w:hanging="426"/>
        <w:jc w:val="both"/>
        <w:rPr>
          <w:rFonts w:ascii="Tahoma" w:hAnsi="Tahoma" w:cs="Tahoma"/>
          <w:sz w:val="20"/>
        </w:rPr>
      </w:pPr>
      <w:r w:rsidRPr="00E4333E">
        <w:rPr>
          <w:rFonts w:ascii="Tahoma" w:hAnsi="Tahoma" w:cs="Tahoma"/>
          <w:sz w:val="20"/>
        </w:rPr>
        <w:t>da smo pri sestavi ponudbe in bomo pri izvedbi naročila, če bomo izbrani, upoštevali vse obveznosti, ki izhajajo iz veljavne zakonodaje in drugih veljavnih obvezujočih predpisov, vključno z določili Zakona o varnosti in zdravju pri delu ter drugih predpisov v zvezi z delovnimi pogoji in s področja zaposlovanja, ki veljajo v Republiki Sloveniji,</w:t>
      </w:r>
    </w:p>
    <w:p w14:paraId="5715A970" w14:textId="77777777" w:rsidR="00F236A5" w:rsidRPr="00E4333E" w:rsidRDefault="00F236A5" w:rsidP="00F236A5">
      <w:pPr>
        <w:pStyle w:val="Blokbesedila"/>
        <w:keepNext/>
        <w:keepLines/>
        <w:numPr>
          <w:ilvl w:val="1"/>
          <w:numId w:val="63"/>
        </w:numPr>
        <w:tabs>
          <w:tab w:val="clear" w:pos="8647"/>
          <w:tab w:val="left" w:pos="426"/>
        </w:tabs>
        <w:ind w:left="426" w:right="-2" w:hanging="426"/>
        <w:jc w:val="both"/>
        <w:rPr>
          <w:rFonts w:ascii="Tahoma" w:hAnsi="Tahoma" w:cs="Tahoma"/>
          <w:sz w:val="20"/>
        </w:rPr>
      </w:pPr>
      <w:r w:rsidRPr="00E4333E">
        <w:rPr>
          <w:rFonts w:ascii="Tahoma" w:hAnsi="Tahoma" w:cs="Tahoma"/>
          <w:sz w:val="20"/>
        </w:rPr>
        <w:t>da razumemo, da naročnik s tem javnim naročilom ni obvezan, da nadaljuje s postopkom izbire izvajalca. V primeru, da bo storil tako, do nas ne bo imel nobenih obveznosti niti obratno.</w:t>
      </w:r>
    </w:p>
    <w:p w14:paraId="75120B7F" w14:textId="77777777" w:rsidR="00F236A5" w:rsidRDefault="00F236A5" w:rsidP="00F236A5">
      <w:pPr>
        <w:keepNext/>
        <w:keepLines/>
        <w:tabs>
          <w:tab w:val="left" w:pos="2835"/>
        </w:tabs>
        <w:ind w:left="-142"/>
        <w:jc w:val="both"/>
        <w:rPr>
          <w:rFonts w:ascii="Tahoma" w:hAnsi="Tahoma" w:cs="Tahoma"/>
          <w:sz w:val="24"/>
        </w:rPr>
      </w:pPr>
    </w:p>
    <w:p w14:paraId="25D80D27" w14:textId="1B27846B" w:rsidR="00F236A5" w:rsidRPr="0056149C" w:rsidRDefault="00F236A5" w:rsidP="00F236A5">
      <w:pPr>
        <w:keepNext/>
        <w:keepLines/>
        <w:ind w:left="142"/>
        <w:jc w:val="both"/>
        <w:rPr>
          <w:rFonts w:ascii="Tahoma" w:hAnsi="Tahoma" w:cs="Tahoma"/>
        </w:rPr>
      </w:pPr>
      <w:r w:rsidRPr="009B7B15">
        <w:rPr>
          <w:rFonts w:ascii="Tahoma" w:hAnsi="Tahoma" w:cs="Tahoma"/>
          <w:b/>
        </w:rPr>
        <w:t>S podpisom te izjave dajemo soglasje, da pooblaščeni predstavnik naročnika</w:t>
      </w:r>
      <w:r w:rsidRPr="009B7B15">
        <w:rPr>
          <w:rFonts w:ascii="Tahoma" w:hAnsi="Tahoma" w:cs="Tahoma"/>
          <w:b/>
          <w:bCs/>
        </w:rPr>
        <w:t xml:space="preserve">, ki vodi postopek javnega naročila </w:t>
      </w:r>
      <w:r w:rsidRPr="009B7B15">
        <w:rPr>
          <w:rFonts w:ascii="Tahoma" w:hAnsi="Tahoma" w:cs="Tahoma"/>
          <w:b/>
        </w:rPr>
        <w:t xml:space="preserve">št. </w:t>
      </w:r>
      <w:r w:rsidRPr="00663ACF">
        <w:rPr>
          <w:rFonts w:ascii="Tahoma" w:hAnsi="Tahoma" w:cs="Tahoma"/>
          <w:b/>
        </w:rPr>
        <w:t>VKS-</w:t>
      </w:r>
      <w:r>
        <w:rPr>
          <w:rFonts w:ascii="Tahoma" w:hAnsi="Tahoma" w:cs="Tahoma"/>
          <w:b/>
        </w:rPr>
        <w:t>42/24</w:t>
      </w:r>
      <w:r w:rsidRPr="00663ACF">
        <w:rPr>
          <w:rFonts w:ascii="Tahoma" w:hAnsi="Tahoma" w:cs="Tahoma"/>
          <w:b/>
        </w:rPr>
        <w:t xml:space="preserve"> </w:t>
      </w:r>
      <w:r>
        <w:rPr>
          <w:rFonts w:ascii="Tahoma" w:hAnsi="Tahoma" w:cs="Tahoma"/>
          <w:b/>
        </w:rPr>
        <w:t>»</w:t>
      </w:r>
      <w:r w:rsidRPr="008E4C57">
        <w:rPr>
          <w:rFonts w:ascii="Tahoma" w:hAnsi="Tahoma" w:cs="Tahoma"/>
          <w:b/>
          <w:bCs/>
        </w:rPr>
        <w:t>Prevzem digestata z EWC oznako 19 06 04 iz obdelave KO v RCERO za obdobje 36 mesecev</w:t>
      </w:r>
      <w:r>
        <w:rPr>
          <w:rFonts w:ascii="Tahoma" w:hAnsi="Tahoma" w:cs="Tahoma"/>
          <w:b/>
          <w:bCs/>
        </w:rPr>
        <w:t xml:space="preserve">« </w:t>
      </w:r>
      <w:r w:rsidRPr="009B7B15">
        <w:rPr>
          <w:rFonts w:ascii="Tahoma" w:hAnsi="Tahoma" w:cs="Tahoma"/>
          <w:b/>
        </w:rPr>
        <w:t>pridobi podatke za preveritev ponudbe / zahtev iz tč. 3.1. razpisne dokumentacije v skladu z 89. členom ZJN-3 v enotnem informacijskem sistemu – eDosje iz devetega odstavka 77. člena</w:t>
      </w:r>
      <w:r>
        <w:rPr>
          <w:rFonts w:ascii="Tahoma" w:hAnsi="Tahoma" w:cs="Tahoma"/>
          <w:b/>
        </w:rPr>
        <w:t xml:space="preserve"> ZJN-3.</w:t>
      </w: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F236A5" w:rsidRPr="008E7B84" w14:paraId="2828EE34" w14:textId="77777777" w:rsidTr="00567081">
        <w:trPr>
          <w:trHeight w:val="235"/>
        </w:trPr>
        <w:tc>
          <w:tcPr>
            <w:tcW w:w="3446" w:type="dxa"/>
            <w:tcBorders>
              <w:bottom w:val="single" w:sz="4" w:space="0" w:color="auto"/>
            </w:tcBorders>
          </w:tcPr>
          <w:p w14:paraId="6C7D53DA" w14:textId="77777777" w:rsidR="00F236A5" w:rsidRPr="008E7B84" w:rsidRDefault="00F236A5" w:rsidP="00567081">
            <w:pPr>
              <w:keepNext/>
              <w:keepLines/>
              <w:jc w:val="both"/>
              <w:rPr>
                <w:rFonts w:ascii="Tahoma" w:hAnsi="Tahoma" w:cs="Tahoma"/>
                <w:snapToGrid w:val="0"/>
                <w:color w:val="000000"/>
              </w:rPr>
            </w:pPr>
          </w:p>
          <w:p w14:paraId="1F06C55D" w14:textId="77777777" w:rsidR="00F236A5" w:rsidRPr="008E7B84" w:rsidRDefault="00F236A5" w:rsidP="00567081">
            <w:pPr>
              <w:keepNext/>
              <w:keepLines/>
              <w:jc w:val="both"/>
              <w:rPr>
                <w:rFonts w:ascii="Tahoma" w:hAnsi="Tahoma" w:cs="Tahoma"/>
                <w:snapToGrid w:val="0"/>
                <w:color w:val="000000"/>
              </w:rPr>
            </w:pPr>
          </w:p>
        </w:tc>
        <w:tc>
          <w:tcPr>
            <w:tcW w:w="2586" w:type="dxa"/>
          </w:tcPr>
          <w:p w14:paraId="61CE3B4D" w14:textId="77777777" w:rsidR="00F236A5" w:rsidRPr="008E7B84" w:rsidRDefault="00F236A5" w:rsidP="00567081">
            <w:pPr>
              <w:keepNext/>
              <w:keepLines/>
              <w:jc w:val="center"/>
              <w:rPr>
                <w:rFonts w:ascii="Tahoma" w:hAnsi="Tahoma" w:cs="Tahoma"/>
                <w:snapToGrid w:val="0"/>
                <w:color w:val="000000"/>
              </w:rPr>
            </w:pPr>
          </w:p>
        </w:tc>
        <w:tc>
          <w:tcPr>
            <w:tcW w:w="3732" w:type="dxa"/>
            <w:tcBorders>
              <w:bottom w:val="single" w:sz="4" w:space="0" w:color="auto"/>
            </w:tcBorders>
          </w:tcPr>
          <w:p w14:paraId="3FC5F3DB" w14:textId="77777777" w:rsidR="00F236A5" w:rsidRPr="008E7B84" w:rsidRDefault="00F236A5" w:rsidP="00567081">
            <w:pPr>
              <w:keepNext/>
              <w:keepLines/>
              <w:tabs>
                <w:tab w:val="left" w:pos="567"/>
                <w:tab w:val="num" w:pos="851"/>
                <w:tab w:val="left" w:pos="993"/>
              </w:tabs>
              <w:jc w:val="both"/>
              <w:rPr>
                <w:rFonts w:ascii="Tahoma" w:hAnsi="Tahoma" w:cs="Tahoma"/>
                <w:snapToGrid w:val="0"/>
                <w:color w:val="000000"/>
              </w:rPr>
            </w:pPr>
          </w:p>
        </w:tc>
      </w:tr>
      <w:tr w:rsidR="00F236A5" w:rsidRPr="008E7B84" w14:paraId="7FDA214E" w14:textId="77777777" w:rsidTr="00567081">
        <w:trPr>
          <w:trHeight w:val="235"/>
        </w:trPr>
        <w:tc>
          <w:tcPr>
            <w:tcW w:w="3446" w:type="dxa"/>
            <w:tcBorders>
              <w:top w:val="single" w:sz="4" w:space="0" w:color="auto"/>
            </w:tcBorders>
          </w:tcPr>
          <w:p w14:paraId="45470BF8" w14:textId="77777777" w:rsidR="00F236A5" w:rsidRPr="008E7B84" w:rsidRDefault="00F236A5" w:rsidP="00567081">
            <w:pPr>
              <w:keepNext/>
              <w:keepLines/>
              <w:jc w:val="center"/>
              <w:rPr>
                <w:rFonts w:ascii="Tahoma" w:hAnsi="Tahoma" w:cs="Tahoma"/>
                <w:snapToGrid w:val="0"/>
                <w:color w:val="000000"/>
              </w:rPr>
            </w:pPr>
            <w:r w:rsidRPr="008E7B84">
              <w:rPr>
                <w:rFonts w:ascii="Tahoma" w:hAnsi="Tahoma" w:cs="Tahoma"/>
                <w:snapToGrid w:val="0"/>
                <w:color w:val="000000"/>
              </w:rPr>
              <w:t>(kraj, datum)</w:t>
            </w:r>
          </w:p>
        </w:tc>
        <w:tc>
          <w:tcPr>
            <w:tcW w:w="2586" w:type="dxa"/>
          </w:tcPr>
          <w:p w14:paraId="51A30315" w14:textId="77777777" w:rsidR="00F236A5" w:rsidRPr="008E7B84" w:rsidRDefault="00F236A5" w:rsidP="00567081">
            <w:pPr>
              <w:keepNext/>
              <w:keepLines/>
              <w:jc w:val="center"/>
              <w:rPr>
                <w:rFonts w:ascii="Tahoma" w:hAnsi="Tahoma" w:cs="Tahoma"/>
                <w:snapToGrid w:val="0"/>
                <w:color w:val="000000"/>
              </w:rPr>
            </w:pPr>
            <w:r w:rsidRPr="008E7B84">
              <w:rPr>
                <w:rFonts w:ascii="Tahoma" w:hAnsi="Tahoma" w:cs="Tahoma"/>
                <w:snapToGrid w:val="0"/>
                <w:color w:val="000000"/>
              </w:rPr>
              <w:t>žig</w:t>
            </w:r>
          </w:p>
        </w:tc>
        <w:tc>
          <w:tcPr>
            <w:tcW w:w="3732" w:type="dxa"/>
            <w:tcBorders>
              <w:top w:val="single" w:sz="4" w:space="0" w:color="auto"/>
            </w:tcBorders>
          </w:tcPr>
          <w:p w14:paraId="75BA1C3C" w14:textId="7F4E7789" w:rsidR="00F236A5" w:rsidRPr="008E7B84" w:rsidRDefault="00F236A5" w:rsidP="00F236A5">
            <w:pPr>
              <w:keepNext/>
              <w:keepLines/>
              <w:jc w:val="both"/>
              <w:rPr>
                <w:rFonts w:ascii="Tahoma" w:hAnsi="Tahoma" w:cs="Tahoma"/>
                <w:snapToGrid w:val="0"/>
                <w:color w:val="000000"/>
              </w:rPr>
            </w:pPr>
            <w:r w:rsidRPr="008E7B84">
              <w:rPr>
                <w:rFonts w:ascii="Tahoma" w:hAnsi="Tahoma" w:cs="Tahoma"/>
                <w:snapToGrid w:val="0"/>
                <w:color w:val="000000"/>
              </w:rPr>
              <w:t>(Ime in priimek ter podpis ponudnika/ partnerja)</w:t>
            </w:r>
          </w:p>
        </w:tc>
      </w:tr>
    </w:tbl>
    <w:p w14:paraId="6E3CA2BF" w14:textId="77777777" w:rsidR="00F236A5" w:rsidRPr="00285804" w:rsidRDefault="00F236A5" w:rsidP="00F236A5">
      <w:pPr>
        <w:keepNext/>
        <w:keepLines/>
        <w:tabs>
          <w:tab w:val="left" w:pos="567"/>
          <w:tab w:val="num" w:pos="851"/>
          <w:tab w:val="left" w:pos="993"/>
        </w:tabs>
        <w:jc w:val="both"/>
        <w:rPr>
          <w:rFonts w:ascii="Tahoma" w:hAnsi="Tahoma" w:cs="Tahoma"/>
          <w:b/>
          <w:i/>
          <w:sz w:val="24"/>
          <w:szCs w:val="18"/>
        </w:rPr>
      </w:pPr>
    </w:p>
    <w:p w14:paraId="273C6B81" w14:textId="77777777" w:rsidR="00F236A5" w:rsidRPr="00285804" w:rsidRDefault="00F236A5" w:rsidP="00F236A5">
      <w:pPr>
        <w:keepNext/>
        <w:keepLines/>
        <w:tabs>
          <w:tab w:val="left" w:pos="567"/>
          <w:tab w:val="num" w:pos="851"/>
          <w:tab w:val="left" w:pos="993"/>
        </w:tabs>
        <w:jc w:val="both"/>
        <w:rPr>
          <w:rFonts w:ascii="Tahoma" w:hAnsi="Tahoma" w:cs="Tahoma"/>
          <w:i/>
          <w:sz w:val="18"/>
          <w:szCs w:val="17"/>
        </w:rPr>
      </w:pPr>
      <w:r w:rsidRPr="00285804">
        <w:rPr>
          <w:rFonts w:ascii="Tahoma" w:hAnsi="Tahoma" w:cs="Tahoma"/>
          <w:b/>
          <w:i/>
          <w:sz w:val="18"/>
          <w:szCs w:val="17"/>
        </w:rPr>
        <w:t xml:space="preserve">Navodilo: </w:t>
      </w:r>
      <w:r w:rsidRPr="00285804">
        <w:rPr>
          <w:rFonts w:ascii="Tahoma" w:hAnsi="Tahoma" w:cs="Tahoma"/>
          <w:i/>
          <w:sz w:val="18"/>
          <w:szCs w:val="17"/>
        </w:rPr>
        <w:t xml:space="preserve">V primeru, da odda več ponudnikov </w:t>
      </w:r>
      <w:r w:rsidRPr="00285804">
        <w:rPr>
          <w:rFonts w:ascii="Tahoma" w:hAnsi="Tahoma" w:cs="Tahoma"/>
          <w:i/>
          <w:sz w:val="18"/>
          <w:szCs w:val="17"/>
          <w:u w:val="single"/>
        </w:rPr>
        <w:t>skupno ponudbo</w:t>
      </w:r>
      <w:r w:rsidRPr="00285804">
        <w:rPr>
          <w:rFonts w:ascii="Tahoma" w:hAnsi="Tahoma" w:cs="Tahoma"/>
          <w:i/>
          <w:sz w:val="18"/>
          <w:szCs w:val="17"/>
        </w:rPr>
        <w:t xml:space="preserve">, morajo razmnožen obrazec priloge 1 izpolniti </w:t>
      </w:r>
      <w:r w:rsidRPr="00285804">
        <w:rPr>
          <w:rFonts w:ascii="Tahoma" w:hAnsi="Tahoma" w:cs="Tahoma"/>
          <w:b/>
          <w:i/>
          <w:sz w:val="18"/>
          <w:szCs w:val="17"/>
        </w:rPr>
        <w:t>VSI</w:t>
      </w:r>
      <w:r w:rsidRPr="00285804">
        <w:rPr>
          <w:rFonts w:ascii="Tahoma" w:hAnsi="Tahoma" w:cs="Tahoma"/>
          <w:i/>
          <w:sz w:val="18"/>
          <w:szCs w:val="17"/>
        </w:rPr>
        <w:t xml:space="preserve"> ponudniki – partnerji. V primeru skupne ponudbe se k prilogi 1 priloži </w:t>
      </w:r>
      <w:r w:rsidRPr="00285804">
        <w:rPr>
          <w:rFonts w:ascii="Tahoma" w:hAnsi="Tahoma" w:cs="Tahoma"/>
          <w:i/>
          <w:sz w:val="18"/>
          <w:szCs w:val="17"/>
          <w:u w:val="single"/>
        </w:rPr>
        <w:t>pravni akt o skupni izvedbi naročila</w:t>
      </w:r>
      <w:r w:rsidRPr="00285804">
        <w:rPr>
          <w:rFonts w:ascii="Tahoma" w:hAnsi="Tahoma" w:cs="Tahoma"/>
          <w:i/>
          <w:sz w:val="18"/>
          <w:szCs w:val="17"/>
        </w:rPr>
        <w:t>.</w:t>
      </w:r>
    </w:p>
    <w:p w14:paraId="53F4FFEA" w14:textId="77777777" w:rsidR="00F236A5" w:rsidRPr="00285804" w:rsidRDefault="00F236A5" w:rsidP="00F236A5">
      <w:pPr>
        <w:keepNext/>
        <w:keepLines/>
        <w:tabs>
          <w:tab w:val="left" w:pos="567"/>
          <w:tab w:val="num" w:pos="851"/>
          <w:tab w:val="left" w:pos="993"/>
        </w:tabs>
        <w:jc w:val="both"/>
        <w:rPr>
          <w:rFonts w:ascii="Tahoma" w:hAnsi="Tahoma" w:cs="Tahoma"/>
          <w:b/>
          <w:i/>
          <w:sz w:val="18"/>
          <w:szCs w:val="17"/>
          <w:u w:val="single"/>
        </w:rPr>
      </w:pPr>
    </w:p>
    <w:p w14:paraId="790A9BDB" w14:textId="77777777" w:rsidR="00F236A5" w:rsidRPr="00285804" w:rsidRDefault="00F236A5" w:rsidP="00F236A5">
      <w:pPr>
        <w:keepNext/>
        <w:keepLines/>
        <w:tabs>
          <w:tab w:val="left" w:pos="567"/>
          <w:tab w:val="num" w:pos="851"/>
          <w:tab w:val="left" w:pos="993"/>
        </w:tabs>
        <w:jc w:val="both"/>
        <w:rPr>
          <w:rFonts w:ascii="Tahoma" w:hAnsi="Tahoma" w:cs="Tahoma"/>
          <w:b/>
          <w:i/>
          <w:iCs/>
          <w:sz w:val="18"/>
          <w:szCs w:val="17"/>
          <w:u w:val="single"/>
        </w:rPr>
      </w:pPr>
      <w:r w:rsidRPr="00285804">
        <w:rPr>
          <w:rFonts w:ascii="Tahoma" w:hAnsi="Tahoma" w:cs="Tahoma"/>
          <w:i/>
          <w:iCs/>
          <w:sz w:val="18"/>
          <w:szCs w:val="17"/>
        </w:rPr>
        <w:t xml:space="preserve">Ponudnik </w:t>
      </w:r>
      <w:r w:rsidRPr="00285804">
        <w:rPr>
          <w:rFonts w:ascii="Tahoma" w:hAnsi="Tahoma" w:cs="Tahoma"/>
          <w:i/>
          <w:iCs/>
          <w:sz w:val="18"/>
          <w:szCs w:val="17"/>
          <w:u w:val="single"/>
        </w:rPr>
        <w:t>obrazec</w:t>
      </w:r>
      <w:r w:rsidRPr="00285804">
        <w:rPr>
          <w:rFonts w:ascii="Tahoma" w:hAnsi="Tahoma" w:cs="Tahoma"/>
          <w:b/>
          <w:i/>
          <w:iCs/>
          <w:sz w:val="18"/>
          <w:szCs w:val="17"/>
        </w:rPr>
        <w:t xml:space="preserve"> </w:t>
      </w:r>
      <w:r w:rsidRPr="00285804">
        <w:rPr>
          <w:rFonts w:ascii="Tahoma" w:hAnsi="Tahoma" w:cs="Tahoma"/>
          <w:i/>
          <w:iCs/>
          <w:sz w:val="18"/>
          <w:szCs w:val="17"/>
        </w:rPr>
        <w:t>v okviru sistema e-JN</w:t>
      </w:r>
      <w:r w:rsidRPr="00285804">
        <w:rPr>
          <w:rFonts w:ascii="Tahoma" w:hAnsi="Tahoma" w:cs="Tahoma"/>
          <w:b/>
          <w:i/>
          <w:iCs/>
          <w:sz w:val="18"/>
          <w:szCs w:val="17"/>
        </w:rPr>
        <w:t xml:space="preserve"> </w:t>
      </w:r>
      <w:r w:rsidRPr="00285804">
        <w:rPr>
          <w:rFonts w:ascii="Tahoma" w:hAnsi="Tahoma" w:cs="Tahoma"/>
          <w:b/>
          <w:i/>
          <w:iCs/>
          <w:sz w:val="18"/>
          <w:szCs w:val="17"/>
          <w:u w:val="single"/>
        </w:rPr>
        <w:t>naloži v Razdelek »DOKUMENTI«, del »Ostale priloge«!!!</w:t>
      </w:r>
    </w:p>
    <w:p w14:paraId="6D0B9363" w14:textId="77777777" w:rsidR="00FF56BB" w:rsidRDefault="00FF56BB" w:rsidP="0063302D">
      <w:pPr>
        <w:keepNext/>
        <w:keepLines/>
        <w:tabs>
          <w:tab w:val="left" w:pos="567"/>
          <w:tab w:val="num" w:pos="851"/>
          <w:tab w:val="left" w:pos="993"/>
        </w:tabs>
        <w:jc w:val="both"/>
        <w:rPr>
          <w:rFonts w:ascii="Tahoma" w:hAnsi="Tahoma" w:cs="Tahoma"/>
          <w:i/>
          <w:sz w:val="16"/>
          <w:szCs w:val="18"/>
        </w:rPr>
      </w:pPr>
    </w:p>
    <w:p w14:paraId="70223140" w14:textId="77777777" w:rsidR="00B43307" w:rsidRDefault="00B43307" w:rsidP="0063302D">
      <w:pPr>
        <w:keepNext/>
        <w:keepLines/>
        <w:tabs>
          <w:tab w:val="left" w:pos="567"/>
          <w:tab w:val="num" w:pos="851"/>
          <w:tab w:val="left" w:pos="993"/>
        </w:tabs>
        <w:jc w:val="both"/>
        <w:rPr>
          <w:rFonts w:ascii="Tahoma" w:hAnsi="Tahoma" w:cs="Tahoma"/>
          <w:i/>
          <w:sz w:val="16"/>
          <w:szCs w:val="18"/>
        </w:rPr>
      </w:pPr>
    </w:p>
    <w:p w14:paraId="6AC860DA" w14:textId="77777777" w:rsidR="00B43307" w:rsidRDefault="00B43307" w:rsidP="0063302D">
      <w:pPr>
        <w:keepNext/>
        <w:keepLines/>
        <w:tabs>
          <w:tab w:val="left" w:pos="567"/>
          <w:tab w:val="num" w:pos="851"/>
          <w:tab w:val="left" w:pos="993"/>
        </w:tabs>
        <w:jc w:val="both"/>
        <w:rPr>
          <w:rFonts w:ascii="Tahoma" w:hAnsi="Tahoma" w:cs="Tahoma"/>
          <w:i/>
          <w:sz w:val="16"/>
          <w:szCs w:val="18"/>
        </w:rPr>
      </w:pPr>
    </w:p>
    <w:p w14:paraId="24388E19" w14:textId="77777777" w:rsidR="00FF7983" w:rsidRDefault="00FF7983" w:rsidP="0063302D">
      <w:pPr>
        <w:keepNext/>
        <w:keepLines/>
        <w:tabs>
          <w:tab w:val="left" w:pos="567"/>
          <w:tab w:val="num" w:pos="851"/>
          <w:tab w:val="left" w:pos="993"/>
        </w:tabs>
        <w:jc w:val="both"/>
        <w:rPr>
          <w:rFonts w:ascii="Tahoma" w:hAnsi="Tahoma" w:cs="Tahoma"/>
          <w:i/>
          <w:sz w:val="16"/>
          <w:szCs w:val="18"/>
        </w:rPr>
      </w:pPr>
    </w:p>
    <w:p w14:paraId="28B01526" w14:textId="77777777" w:rsidR="007F1A87" w:rsidRDefault="007F1A87" w:rsidP="0063302D">
      <w:pPr>
        <w:keepNext/>
        <w:keepLines/>
        <w:tabs>
          <w:tab w:val="left" w:pos="567"/>
          <w:tab w:val="num" w:pos="851"/>
          <w:tab w:val="left" w:pos="993"/>
        </w:tabs>
        <w:jc w:val="both"/>
        <w:rPr>
          <w:rFonts w:ascii="Tahoma" w:hAnsi="Tahoma" w:cs="Tahoma"/>
          <w:i/>
          <w:sz w:val="16"/>
          <w:szCs w:val="18"/>
        </w:rPr>
      </w:pPr>
    </w:p>
    <w:p w14:paraId="7A11DAE5" w14:textId="7AEEDD41" w:rsidR="00F236A5" w:rsidRDefault="00F236A5" w:rsidP="0063302D">
      <w:pPr>
        <w:keepNext/>
        <w:keepLines/>
        <w:tabs>
          <w:tab w:val="left" w:pos="567"/>
          <w:tab w:val="num" w:pos="851"/>
          <w:tab w:val="left" w:pos="993"/>
        </w:tabs>
        <w:jc w:val="both"/>
        <w:rPr>
          <w:rFonts w:ascii="Tahoma" w:hAnsi="Tahoma" w:cs="Tahoma"/>
          <w:i/>
          <w:sz w:val="16"/>
          <w:szCs w:val="18"/>
        </w:rPr>
      </w:pPr>
    </w:p>
    <w:tbl>
      <w:tblPr>
        <w:tblW w:w="9165"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946"/>
        <w:gridCol w:w="2219"/>
      </w:tblGrid>
      <w:tr w:rsidR="00F236A5" w:rsidRPr="00C8579C" w14:paraId="24AC354E" w14:textId="77777777" w:rsidTr="00567081">
        <w:tc>
          <w:tcPr>
            <w:tcW w:w="6946" w:type="dxa"/>
          </w:tcPr>
          <w:p w14:paraId="0A608CDC" w14:textId="77777777" w:rsidR="00F236A5" w:rsidRPr="00C8579C" w:rsidRDefault="00F236A5" w:rsidP="00567081">
            <w:pPr>
              <w:keepNext/>
              <w:keepLines/>
              <w:jc w:val="both"/>
              <w:rPr>
                <w:rFonts w:ascii="Tahoma" w:hAnsi="Tahoma" w:cs="Tahoma"/>
              </w:rPr>
            </w:pPr>
            <w:r w:rsidRPr="001B4647">
              <w:rPr>
                <w:rFonts w:ascii="Tahoma" w:hAnsi="Tahoma" w:cs="Tahoma"/>
              </w:rPr>
              <w:t>PRAVNI AKT O SKUPNI IZVEDBI NAROČILA</w:t>
            </w:r>
          </w:p>
        </w:tc>
        <w:tc>
          <w:tcPr>
            <w:tcW w:w="2219" w:type="dxa"/>
          </w:tcPr>
          <w:p w14:paraId="350890EA" w14:textId="77777777" w:rsidR="00F236A5" w:rsidRPr="00C8579C" w:rsidRDefault="00F236A5" w:rsidP="00567081">
            <w:pPr>
              <w:keepNext/>
              <w:keepLines/>
              <w:jc w:val="both"/>
              <w:rPr>
                <w:rFonts w:ascii="Tahoma" w:hAnsi="Tahoma" w:cs="Tahoma"/>
                <w:b/>
                <w:i/>
              </w:rPr>
            </w:pPr>
            <w:r w:rsidRPr="009C341B">
              <w:rPr>
                <w:rFonts w:ascii="Tahoma" w:hAnsi="Tahoma" w:cs="Tahoma"/>
                <w:b/>
                <w:i/>
              </w:rPr>
              <w:t>Obrazec 1 k Prilogi 1</w:t>
            </w:r>
          </w:p>
        </w:tc>
      </w:tr>
    </w:tbl>
    <w:p w14:paraId="38AAEDCA" w14:textId="02821E5F" w:rsidR="00F236A5" w:rsidRDefault="00F236A5" w:rsidP="0063302D">
      <w:pPr>
        <w:keepNext/>
        <w:keepLines/>
        <w:tabs>
          <w:tab w:val="left" w:pos="567"/>
          <w:tab w:val="num" w:pos="851"/>
          <w:tab w:val="left" w:pos="993"/>
        </w:tabs>
        <w:jc w:val="both"/>
        <w:rPr>
          <w:rFonts w:ascii="Tahoma" w:hAnsi="Tahoma" w:cs="Tahoma"/>
          <w:i/>
          <w:sz w:val="16"/>
          <w:szCs w:val="18"/>
        </w:rPr>
      </w:pPr>
      <w:r>
        <w:rPr>
          <w:rFonts w:ascii="Tahoma" w:hAnsi="Tahoma" w:cs="Tahoma"/>
          <w:kern w:val="16"/>
        </w:rPr>
        <w:t>Ponudnik za to stranjo priloži pravni akt o skupni izvedbi javnega naročila, v primeru oddaje skupne ponudbe.</w:t>
      </w:r>
    </w:p>
    <w:p w14:paraId="1815A358" w14:textId="0FCEF5D6" w:rsidR="00F236A5" w:rsidRDefault="00F236A5" w:rsidP="0063302D">
      <w:pPr>
        <w:keepNext/>
        <w:keepLines/>
        <w:tabs>
          <w:tab w:val="left" w:pos="567"/>
          <w:tab w:val="num" w:pos="851"/>
          <w:tab w:val="left" w:pos="993"/>
        </w:tabs>
        <w:jc w:val="both"/>
        <w:rPr>
          <w:rFonts w:ascii="Tahoma" w:hAnsi="Tahoma" w:cs="Tahoma"/>
          <w:i/>
          <w:sz w:val="16"/>
          <w:szCs w:val="18"/>
        </w:rPr>
      </w:pPr>
    </w:p>
    <w:p w14:paraId="11B9C253" w14:textId="161387DE" w:rsidR="00F236A5" w:rsidRDefault="00F236A5" w:rsidP="0063302D">
      <w:pPr>
        <w:keepNext/>
        <w:keepLines/>
        <w:tabs>
          <w:tab w:val="left" w:pos="567"/>
          <w:tab w:val="num" w:pos="851"/>
          <w:tab w:val="left" w:pos="993"/>
        </w:tabs>
        <w:jc w:val="both"/>
        <w:rPr>
          <w:rFonts w:ascii="Tahoma" w:hAnsi="Tahoma" w:cs="Tahoma"/>
          <w:i/>
          <w:sz w:val="16"/>
          <w:szCs w:val="18"/>
        </w:rPr>
      </w:pPr>
    </w:p>
    <w:p w14:paraId="06501855" w14:textId="3078ECBC" w:rsidR="00F236A5" w:rsidRDefault="00F236A5" w:rsidP="0063302D">
      <w:pPr>
        <w:keepNext/>
        <w:keepLines/>
        <w:tabs>
          <w:tab w:val="left" w:pos="567"/>
          <w:tab w:val="num" w:pos="851"/>
          <w:tab w:val="left" w:pos="993"/>
        </w:tabs>
        <w:jc w:val="both"/>
        <w:rPr>
          <w:rFonts w:ascii="Tahoma" w:hAnsi="Tahoma" w:cs="Tahoma"/>
          <w:i/>
          <w:sz w:val="16"/>
          <w:szCs w:val="18"/>
        </w:rPr>
      </w:pPr>
    </w:p>
    <w:p w14:paraId="2A1EB0AE" w14:textId="197FA924" w:rsidR="00F236A5" w:rsidRDefault="00F236A5" w:rsidP="0063302D">
      <w:pPr>
        <w:keepNext/>
        <w:keepLines/>
        <w:tabs>
          <w:tab w:val="left" w:pos="567"/>
          <w:tab w:val="num" w:pos="851"/>
          <w:tab w:val="left" w:pos="993"/>
        </w:tabs>
        <w:jc w:val="both"/>
        <w:rPr>
          <w:rFonts w:ascii="Tahoma" w:hAnsi="Tahoma" w:cs="Tahoma"/>
          <w:i/>
          <w:sz w:val="16"/>
          <w:szCs w:val="18"/>
        </w:rPr>
      </w:pPr>
    </w:p>
    <w:p w14:paraId="51889156" w14:textId="52436D01" w:rsidR="00F236A5" w:rsidRDefault="00F236A5" w:rsidP="0063302D">
      <w:pPr>
        <w:keepNext/>
        <w:keepLines/>
        <w:tabs>
          <w:tab w:val="left" w:pos="567"/>
          <w:tab w:val="num" w:pos="851"/>
          <w:tab w:val="left" w:pos="993"/>
        </w:tabs>
        <w:jc w:val="both"/>
        <w:rPr>
          <w:rFonts w:ascii="Tahoma" w:hAnsi="Tahoma" w:cs="Tahoma"/>
          <w:i/>
          <w:sz w:val="16"/>
          <w:szCs w:val="18"/>
        </w:rPr>
      </w:pPr>
    </w:p>
    <w:p w14:paraId="7FB9A410" w14:textId="781A9DBF" w:rsidR="00F236A5" w:rsidRDefault="00F236A5" w:rsidP="0063302D">
      <w:pPr>
        <w:keepNext/>
        <w:keepLines/>
        <w:tabs>
          <w:tab w:val="left" w:pos="567"/>
          <w:tab w:val="num" w:pos="851"/>
          <w:tab w:val="left" w:pos="993"/>
        </w:tabs>
        <w:jc w:val="both"/>
        <w:rPr>
          <w:rFonts w:ascii="Tahoma" w:hAnsi="Tahoma" w:cs="Tahoma"/>
          <w:i/>
          <w:sz w:val="16"/>
          <w:szCs w:val="18"/>
        </w:rPr>
      </w:pPr>
    </w:p>
    <w:p w14:paraId="3022AAD7" w14:textId="48A23692" w:rsidR="00F236A5" w:rsidRDefault="00F236A5" w:rsidP="0063302D">
      <w:pPr>
        <w:keepNext/>
        <w:keepLines/>
        <w:tabs>
          <w:tab w:val="left" w:pos="567"/>
          <w:tab w:val="num" w:pos="851"/>
          <w:tab w:val="left" w:pos="993"/>
        </w:tabs>
        <w:jc w:val="both"/>
        <w:rPr>
          <w:rFonts w:ascii="Tahoma" w:hAnsi="Tahoma" w:cs="Tahoma"/>
          <w:i/>
          <w:sz w:val="16"/>
          <w:szCs w:val="18"/>
        </w:rPr>
      </w:pPr>
    </w:p>
    <w:p w14:paraId="1214537D" w14:textId="28AC302F" w:rsidR="00F236A5" w:rsidRDefault="00F236A5" w:rsidP="0063302D">
      <w:pPr>
        <w:keepNext/>
        <w:keepLines/>
        <w:tabs>
          <w:tab w:val="left" w:pos="567"/>
          <w:tab w:val="num" w:pos="851"/>
          <w:tab w:val="left" w:pos="993"/>
        </w:tabs>
        <w:jc w:val="both"/>
        <w:rPr>
          <w:rFonts w:ascii="Tahoma" w:hAnsi="Tahoma" w:cs="Tahoma"/>
          <w:i/>
          <w:sz w:val="16"/>
          <w:szCs w:val="18"/>
        </w:rPr>
      </w:pPr>
    </w:p>
    <w:p w14:paraId="70C13EE2" w14:textId="2488FE31" w:rsidR="00F236A5" w:rsidRDefault="00F236A5" w:rsidP="0063302D">
      <w:pPr>
        <w:keepNext/>
        <w:keepLines/>
        <w:tabs>
          <w:tab w:val="left" w:pos="567"/>
          <w:tab w:val="num" w:pos="851"/>
          <w:tab w:val="left" w:pos="993"/>
        </w:tabs>
        <w:jc w:val="both"/>
        <w:rPr>
          <w:rFonts w:ascii="Tahoma" w:hAnsi="Tahoma" w:cs="Tahoma"/>
          <w:i/>
          <w:sz w:val="16"/>
          <w:szCs w:val="18"/>
        </w:rPr>
      </w:pPr>
    </w:p>
    <w:p w14:paraId="368C6CA0" w14:textId="660EA6B9" w:rsidR="00F236A5" w:rsidRDefault="00F236A5" w:rsidP="0063302D">
      <w:pPr>
        <w:keepNext/>
        <w:keepLines/>
        <w:tabs>
          <w:tab w:val="left" w:pos="567"/>
          <w:tab w:val="num" w:pos="851"/>
          <w:tab w:val="left" w:pos="993"/>
        </w:tabs>
        <w:jc w:val="both"/>
        <w:rPr>
          <w:rFonts w:ascii="Tahoma" w:hAnsi="Tahoma" w:cs="Tahoma"/>
          <w:i/>
          <w:sz w:val="16"/>
          <w:szCs w:val="18"/>
        </w:rPr>
      </w:pPr>
    </w:p>
    <w:p w14:paraId="5B1F06A9" w14:textId="5CFBFD97" w:rsidR="00F236A5" w:rsidRDefault="00F236A5" w:rsidP="0063302D">
      <w:pPr>
        <w:keepNext/>
        <w:keepLines/>
        <w:tabs>
          <w:tab w:val="left" w:pos="567"/>
          <w:tab w:val="num" w:pos="851"/>
          <w:tab w:val="left" w:pos="993"/>
        </w:tabs>
        <w:jc w:val="both"/>
        <w:rPr>
          <w:rFonts w:ascii="Tahoma" w:hAnsi="Tahoma" w:cs="Tahoma"/>
          <w:i/>
          <w:sz w:val="16"/>
          <w:szCs w:val="18"/>
        </w:rPr>
      </w:pPr>
    </w:p>
    <w:p w14:paraId="4A3C65A4" w14:textId="4374BE55" w:rsidR="00F236A5" w:rsidRDefault="00F236A5" w:rsidP="0063302D">
      <w:pPr>
        <w:keepNext/>
        <w:keepLines/>
        <w:tabs>
          <w:tab w:val="left" w:pos="567"/>
          <w:tab w:val="num" w:pos="851"/>
          <w:tab w:val="left" w:pos="993"/>
        </w:tabs>
        <w:jc w:val="both"/>
        <w:rPr>
          <w:rFonts w:ascii="Tahoma" w:hAnsi="Tahoma" w:cs="Tahoma"/>
          <w:i/>
          <w:sz w:val="16"/>
          <w:szCs w:val="18"/>
        </w:rPr>
      </w:pPr>
    </w:p>
    <w:p w14:paraId="70B6997E" w14:textId="114D054B" w:rsidR="00F236A5" w:rsidRDefault="00F236A5" w:rsidP="0063302D">
      <w:pPr>
        <w:keepNext/>
        <w:keepLines/>
        <w:tabs>
          <w:tab w:val="left" w:pos="567"/>
          <w:tab w:val="num" w:pos="851"/>
          <w:tab w:val="left" w:pos="993"/>
        </w:tabs>
        <w:jc w:val="both"/>
        <w:rPr>
          <w:rFonts w:ascii="Tahoma" w:hAnsi="Tahoma" w:cs="Tahoma"/>
          <w:i/>
          <w:sz w:val="16"/>
          <w:szCs w:val="18"/>
        </w:rPr>
      </w:pPr>
    </w:p>
    <w:p w14:paraId="52D0B5CF" w14:textId="17F03689" w:rsidR="00F236A5" w:rsidRDefault="00F236A5" w:rsidP="0063302D">
      <w:pPr>
        <w:keepNext/>
        <w:keepLines/>
        <w:tabs>
          <w:tab w:val="left" w:pos="567"/>
          <w:tab w:val="num" w:pos="851"/>
          <w:tab w:val="left" w:pos="993"/>
        </w:tabs>
        <w:jc w:val="both"/>
        <w:rPr>
          <w:rFonts w:ascii="Tahoma" w:hAnsi="Tahoma" w:cs="Tahoma"/>
          <w:i/>
          <w:sz w:val="16"/>
          <w:szCs w:val="18"/>
        </w:rPr>
      </w:pPr>
    </w:p>
    <w:p w14:paraId="7568EA8D" w14:textId="49C5E338" w:rsidR="00F236A5" w:rsidRDefault="00F236A5" w:rsidP="0063302D">
      <w:pPr>
        <w:keepNext/>
        <w:keepLines/>
        <w:tabs>
          <w:tab w:val="left" w:pos="567"/>
          <w:tab w:val="num" w:pos="851"/>
          <w:tab w:val="left" w:pos="993"/>
        </w:tabs>
        <w:jc w:val="both"/>
        <w:rPr>
          <w:rFonts w:ascii="Tahoma" w:hAnsi="Tahoma" w:cs="Tahoma"/>
          <w:i/>
          <w:sz w:val="16"/>
          <w:szCs w:val="18"/>
        </w:rPr>
      </w:pPr>
    </w:p>
    <w:p w14:paraId="47AAC6DE" w14:textId="47DFBD05" w:rsidR="00F236A5" w:rsidRDefault="00F236A5" w:rsidP="0063302D">
      <w:pPr>
        <w:keepNext/>
        <w:keepLines/>
        <w:tabs>
          <w:tab w:val="left" w:pos="567"/>
          <w:tab w:val="num" w:pos="851"/>
          <w:tab w:val="left" w:pos="993"/>
        </w:tabs>
        <w:jc w:val="both"/>
        <w:rPr>
          <w:rFonts w:ascii="Tahoma" w:hAnsi="Tahoma" w:cs="Tahoma"/>
          <w:i/>
          <w:sz w:val="16"/>
          <w:szCs w:val="18"/>
        </w:rPr>
      </w:pPr>
    </w:p>
    <w:p w14:paraId="6D63431A" w14:textId="5D6352F0" w:rsidR="00F236A5" w:rsidRDefault="00F236A5" w:rsidP="0063302D">
      <w:pPr>
        <w:keepNext/>
        <w:keepLines/>
        <w:tabs>
          <w:tab w:val="left" w:pos="567"/>
          <w:tab w:val="num" w:pos="851"/>
          <w:tab w:val="left" w:pos="993"/>
        </w:tabs>
        <w:jc w:val="both"/>
        <w:rPr>
          <w:rFonts w:ascii="Tahoma" w:hAnsi="Tahoma" w:cs="Tahoma"/>
          <w:i/>
          <w:sz w:val="16"/>
          <w:szCs w:val="18"/>
        </w:rPr>
      </w:pPr>
    </w:p>
    <w:p w14:paraId="4671B16E" w14:textId="5BA46736" w:rsidR="00F236A5" w:rsidRDefault="00F236A5" w:rsidP="0063302D">
      <w:pPr>
        <w:keepNext/>
        <w:keepLines/>
        <w:tabs>
          <w:tab w:val="left" w:pos="567"/>
          <w:tab w:val="num" w:pos="851"/>
          <w:tab w:val="left" w:pos="993"/>
        </w:tabs>
        <w:jc w:val="both"/>
        <w:rPr>
          <w:rFonts w:ascii="Tahoma" w:hAnsi="Tahoma" w:cs="Tahoma"/>
          <w:i/>
          <w:sz w:val="16"/>
          <w:szCs w:val="18"/>
        </w:rPr>
      </w:pPr>
    </w:p>
    <w:p w14:paraId="4D186B4B" w14:textId="2F917350" w:rsidR="00F236A5" w:rsidRDefault="00F236A5" w:rsidP="0063302D">
      <w:pPr>
        <w:keepNext/>
        <w:keepLines/>
        <w:tabs>
          <w:tab w:val="left" w:pos="567"/>
          <w:tab w:val="num" w:pos="851"/>
          <w:tab w:val="left" w:pos="993"/>
        </w:tabs>
        <w:jc w:val="both"/>
        <w:rPr>
          <w:rFonts w:ascii="Tahoma" w:hAnsi="Tahoma" w:cs="Tahoma"/>
          <w:i/>
          <w:sz w:val="16"/>
          <w:szCs w:val="18"/>
        </w:rPr>
      </w:pPr>
    </w:p>
    <w:p w14:paraId="7A018745" w14:textId="6DCCECEB" w:rsidR="00F236A5" w:rsidRDefault="00F236A5" w:rsidP="0063302D">
      <w:pPr>
        <w:keepNext/>
        <w:keepLines/>
        <w:tabs>
          <w:tab w:val="left" w:pos="567"/>
          <w:tab w:val="num" w:pos="851"/>
          <w:tab w:val="left" w:pos="993"/>
        </w:tabs>
        <w:jc w:val="both"/>
        <w:rPr>
          <w:rFonts w:ascii="Tahoma" w:hAnsi="Tahoma" w:cs="Tahoma"/>
          <w:i/>
          <w:sz w:val="16"/>
          <w:szCs w:val="18"/>
        </w:rPr>
      </w:pPr>
    </w:p>
    <w:p w14:paraId="69A9F837" w14:textId="29998935" w:rsidR="00F236A5" w:rsidRDefault="00F236A5" w:rsidP="0063302D">
      <w:pPr>
        <w:keepNext/>
        <w:keepLines/>
        <w:tabs>
          <w:tab w:val="left" w:pos="567"/>
          <w:tab w:val="num" w:pos="851"/>
          <w:tab w:val="left" w:pos="993"/>
        </w:tabs>
        <w:jc w:val="both"/>
        <w:rPr>
          <w:rFonts w:ascii="Tahoma" w:hAnsi="Tahoma" w:cs="Tahoma"/>
          <w:i/>
          <w:sz w:val="16"/>
          <w:szCs w:val="18"/>
        </w:rPr>
      </w:pPr>
    </w:p>
    <w:p w14:paraId="02317892" w14:textId="75A84521" w:rsidR="00F236A5" w:rsidRDefault="00F236A5" w:rsidP="0063302D">
      <w:pPr>
        <w:keepNext/>
        <w:keepLines/>
        <w:tabs>
          <w:tab w:val="left" w:pos="567"/>
          <w:tab w:val="num" w:pos="851"/>
          <w:tab w:val="left" w:pos="993"/>
        </w:tabs>
        <w:jc w:val="both"/>
        <w:rPr>
          <w:rFonts w:ascii="Tahoma" w:hAnsi="Tahoma" w:cs="Tahoma"/>
          <w:i/>
          <w:sz w:val="16"/>
          <w:szCs w:val="18"/>
        </w:rPr>
      </w:pPr>
    </w:p>
    <w:p w14:paraId="5370ED29" w14:textId="6BB9FF15" w:rsidR="00F236A5" w:rsidRDefault="00F236A5" w:rsidP="0063302D">
      <w:pPr>
        <w:keepNext/>
        <w:keepLines/>
        <w:tabs>
          <w:tab w:val="left" w:pos="567"/>
          <w:tab w:val="num" w:pos="851"/>
          <w:tab w:val="left" w:pos="993"/>
        </w:tabs>
        <w:jc w:val="both"/>
        <w:rPr>
          <w:rFonts w:ascii="Tahoma" w:hAnsi="Tahoma" w:cs="Tahoma"/>
          <w:i/>
          <w:sz w:val="16"/>
          <w:szCs w:val="18"/>
        </w:rPr>
      </w:pPr>
    </w:p>
    <w:p w14:paraId="597BC023" w14:textId="413D145A" w:rsidR="00F236A5" w:rsidRDefault="00F236A5" w:rsidP="0063302D">
      <w:pPr>
        <w:keepNext/>
        <w:keepLines/>
        <w:tabs>
          <w:tab w:val="left" w:pos="567"/>
          <w:tab w:val="num" w:pos="851"/>
          <w:tab w:val="left" w:pos="993"/>
        </w:tabs>
        <w:jc w:val="both"/>
        <w:rPr>
          <w:rFonts w:ascii="Tahoma" w:hAnsi="Tahoma" w:cs="Tahoma"/>
          <w:i/>
          <w:sz w:val="16"/>
          <w:szCs w:val="18"/>
        </w:rPr>
      </w:pPr>
    </w:p>
    <w:p w14:paraId="5F42A6F9" w14:textId="4CD8FED1" w:rsidR="00F236A5" w:rsidRDefault="00F236A5" w:rsidP="0063302D">
      <w:pPr>
        <w:keepNext/>
        <w:keepLines/>
        <w:tabs>
          <w:tab w:val="left" w:pos="567"/>
          <w:tab w:val="num" w:pos="851"/>
          <w:tab w:val="left" w:pos="993"/>
        </w:tabs>
        <w:jc w:val="both"/>
        <w:rPr>
          <w:rFonts w:ascii="Tahoma" w:hAnsi="Tahoma" w:cs="Tahoma"/>
          <w:i/>
          <w:sz w:val="16"/>
          <w:szCs w:val="18"/>
        </w:rPr>
      </w:pPr>
    </w:p>
    <w:p w14:paraId="3BB48180" w14:textId="4E405377" w:rsidR="00F236A5" w:rsidRDefault="00F236A5" w:rsidP="0063302D">
      <w:pPr>
        <w:keepNext/>
        <w:keepLines/>
        <w:tabs>
          <w:tab w:val="left" w:pos="567"/>
          <w:tab w:val="num" w:pos="851"/>
          <w:tab w:val="left" w:pos="993"/>
        </w:tabs>
        <w:jc w:val="both"/>
        <w:rPr>
          <w:rFonts w:ascii="Tahoma" w:hAnsi="Tahoma" w:cs="Tahoma"/>
          <w:i/>
          <w:sz w:val="16"/>
          <w:szCs w:val="18"/>
        </w:rPr>
      </w:pPr>
    </w:p>
    <w:p w14:paraId="14CEDA1E" w14:textId="2BC191CB" w:rsidR="00F236A5" w:rsidRDefault="00F236A5" w:rsidP="0063302D">
      <w:pPr>
        <w:keepNext/>
        <w:keepLines/>
        <w:tabs>
          <w:tab w:val="left" w:pos="567"/>
          <w:tab w:val="num" w:pos="851"/>
          <w:tab w:val="left" w:pos="993"/>
        </w:tabs>
        <w:jc w:val="both"/>
        <w:rPr>
          <w:rFonts w:ascii="Tahoma" w:hAnsi="Tahoma" w:cs="Tahoma"/>
          <w:i/>
          <w:sz w:val="16"/>
          <w:szCs w:val="18"/>
        </w:rPr>
      </w:pPr>
    </w:p>
    <w:p w14:paraId="3C02E433" w14:textId="417E83D6" w:rsidR="00F236A5" w:rsidRDefault="00F236A5" w:rsidP="0063302D">
      <w:pPr>
        <w:keepNext/>
        <w:keepLines/>
        <w:tabs>
          <w:tab w:val="left" w:pos="567"/>
          <w:tab w:val="num" w:pos="851"/>
          <w:tab w:val="left" w:pos="993"/>
        </w:tabs>
        <w:jc w:val="both"/>
        <w:rPr>
          <w:rFonts w:ascii="Tahoma" w:hAnsi="Tahoma" w:cs="Tahoma"/>
          <w:i/>
          <w:sz w:val="16"/>
          <w:szCs w:val="18"/>
        </w:rPr>
      </w:pPr>
    </w:p>
    <w:p w14:paraId="2D947B3D" w14:textId="7EDEA81D" w:rsidR="00F236A5" w:rsidRDefault="00F236A5" w:rsidP="0063302D">
      <w:pPr>
        <w:keepNext/>
        <w:keepLines/>
        <w:tabs>
          <w:tab w:val="left" w:pos="567"/>
          <w:tab w:val="num" w:pos="851"/>
          <w:tab w:val="left" w:pos="993"/>
        </w:tabs>
        <w:jc w:val="both"/>
        <w:rPr>
          <w:rFonts w:ascii="Tahoma" w:hAnsi="Tahoma" w:cs="Tahoma"/>
          <w:i/>
          <w:sz w:val="16"/>
          <w:szCs w:val="18"/>
        </w:rPr>
      </w:pPr>
    </w:p>
    <w:p w14:paraId="3EE449A9" w14:textId="76E2A829" w:rsidR="00F236A5" w:rsidRDefault="00F236A5" w:rsidP="0063302D">
      <w:pPr>
        <w:keepNext/>
        <w:keepLines/>
        <w:tabs>
          <w:tab w:val="left" w:pos="567"/>
          <w:tab w:val="num" w:pos="851"/>
          <w:tab w:val="left" w:pos="993"/>
        </w:tabs>
        <w:jc w:val="both"/>
        <w:rPr>
          <w:rFonts w:ascii="Tahoma" w:hAnsi="Tahoma" w:cs="Tahoma"/>
          <w:i/>
          <w:sz w:val="16"/>
          <w:szCs w:val="18"/>
        </w:rPr>
      </w:pPr>
    </w:p>
    <w:p w14:paraId="705A1E09" w14:textId="523787E5" w:rsidR="00F236A5" w:rsidRDefault="00F236A5" w:rsidP="0063302D">
      <w:pPr>
        <w:keepNext/>
        <w:keepLines/>
        <w:tabs>
          <w:tab w:val="left" w:pos="567"/>
          <w:tab w:val="num" w:pos="851"/>
          <w:tab w:val="left" w:pos="993"/>
        </w:tabs>
        <w:jc w:val="both"/>
        <w:rPr>
          <w:rFonts w:ascii="Tahoma" w:hAnsi="Tahoma" w:cs="Tahoma"/>
          <w:i/>
          <w:sz w:val="16"/>
          <w:szCs w:val="18"/>
        </w:rPr>
      </w:pPr>
    </w:p>
    <w:p w14:paraId="37653DD3" w14:textId="24B808AF" w:rsidR="00F236A5" w:rsidRDefault="00F236A5" w:rsidP="0063302D">
      <w:pPr>
        <w:keepNext/>
        <w:keepLines/>
        <w:tabs>
          <w:tab w:val="left" w:pos="567"/>
          <w:tab w:val="num" w:pos="851"/>
          <w:tab w:val="left" w:pos="993"/>
        </w:tabs>
        <w:jc w:val="both"/>
        <w:rPr>
          <w:rFonts w:ascii="Tahoma" w:hAnsi="Tahoma" w:cs="Tahoma"/>
          <w:i/>
          <w:sz w:val="16"/>
          <w:szCs w:val="18"/>
        </w:rPr>
      </w:pPr>
    </w:p>
    <w:p w14:paraId="4331DF17" w14:textId="1A972D65" w:rsidR="00F236A5" w:rsidRDefault="00F236A5" w:rsidP="0063302D">
      <w:pPr>
        <w:keepNext/>
        <w:keepLines/>
        <w:tabs>
          <w:tab w:val="left" w:pos="567"/>
          <w:tab w:val="num" w:pos="851"/>
          <w:tab w:val="left" w:pos="993"/>
        </w:tabs>
        <w:jc w:val="both"/>
        <w:rPr>
          <w:rFonts w:ascii="Tahoma" w:hAnsi="Tahoma" w:cs="Tahoma"/>
          <w:i/>
          <w:sz w:val="16"/>
          <w:szCs w:val="18"/>
        </w:rPr>
      </w:pPr>
    </w:p>
    <w:p w14:paraId="34B54B6B" w14:textId="508EBB8A" w:rsidR="00F236A5" w:rsidRDefault="00F236A5" w:rsidP="0063302D">
      <w:pPr>
        <w:keepNext/>
        <w:keepLines/>
        <w:tabs>
          <w:tab w:val="left" w:pos="567"/>
          <w:tab w:val="num" w:pos="851"/>
          <w:tab w:val="left" w:pos="993"/>
        </w:tabs>
        <w:jc w:val="both"/>
        <w:rPr>
          <w:rFonts w:ascii="Tahoma" w:hAnsi="Tahoma" w:cs="Tahoma"/>
          <w:i/>
          <w:sz w:val="16"/>
          <w:szCs w:val="18"/>
        </w:rPr>
      </w:pPr>
    </w:p>
    <w:p w14:paraId="0EBD8DAE" w14:textId="6D6C060B" w:rsidR="00F236A5" w:rsidRDefault="00F236A5" w:rsidP="0063302D">
      <w:pPr>
        <w:keepNext/>
        <w:keepLines/>
        <w:tabs>
          <w:tab w:val="left" w:pos="567"/>
          <w:tab w:val="num" w:pos="851"/>
          <w:tab w:val="left" w:pos="993"/>
        </w:tabs>
        <w:jc w:val="both"/>
        <w:rPr>
          <w:rFonts w:ascii="Tahoma" w:hAnsi="Tahoma" w:cs="Tahoma"/>
          <w:i/>
          <w:sz w:val="16"/>
          <w:szCs w:val="18"/>
        </w:rPr>
      </w:pPr>
    </w:p>
    <w:p w14:paraId="6430CF67" w14:textId="151FF994" w:rsidR="00F236A5" w:rsidRDefault="00F236A5" w:rsidP="0063302D">
      <w:pPr>
        <w:keepNext/>
        <w:keepLines/>
        <w:tabs>
          <w:tab w:val="left" w:pos="567"/>
          <w:tab w:val="num" w:pos="851"/>
          <w:tab w:val="left" w:pos="993"/>
        </w:tabs>
        <w:jc w:val="both"/>
        <w:rPr>
          <w:rFonts w:ascii="Tahoma" w:hAnsi="Tahoma" w:cs="Tahoma"/>
          <w:i/>
          <w:sz w:val="16"/>
          <w:szCs w:val="18"/>
        </w:rPr>
      </w:pPr>
    </w:p>
    <w:p w14:paraId="06B66A40" w14:textId="5A4B1C6C" w:rsidR="00F236A5" w:rsidRDefault="00F236A5" w:rsidP="0063302D">
      <w:pPr>
        <w:keepNext/>
        <w:keepLines/>
        <w:tabs>
          <w:tab w:val="left" w:pos="567"/>
          <w:tab w:val="num" w:pos="851"/>
          <w:tab w:val="left" w:pos="993"/>
        </w:tabs>
        <w:jc w:val="both"/>
        <w:rPr>
          <w:rFonts w:ascii="Tahoma" w:hAnsi="Tahoma" w:cs="Tahoma"/>
          <w:i/>
          <w:sz w:val="16"/>
          <w:szCs w:val="18"/>
        </w:rPr>
      </w:pPr>
    </w:p>
    <w:p w14:paraId="0E8E3D8B" w14:textId="247D0C52" w:rsidR="00F236A5" w:rsidRDefault="00F236A5" w:rsidP="0063302D">
      <w:pPr>
        <w:keepNext/>
        <w:keepLines/>
        <w:tabs>
          <w:tab w:val="left" w:pos="567"/>
          <w:tab w:val="num" w:pos="851"/>
          <w:tab w:val="left" w:pos="993"/>
        </w:tabs>
        <w:jc w:val="both"/>
        <w:rPr>
          <w:rFonts w:ascii="Tahoma" w:hAnsi="Tahoma" w:cs="Tahoma"/>
          <w:i/>
          <w:sz w:val="16"/>
          <w:szCs w:val="18"/>
        </w:rPr>
      </w:pPr>
    </w:p>
    <w:p w14:paraId="6C4E74FC" w14:textId="3F773C57" w:rsidR="00F236A5" w:rsidRDefault="00F236A5" w:rsidP="0063302D">
      <w:pPr>
        <w:keepNext/>
        <w:keepLines/>
        <w:tabs>
          <w:tab w:val="left" w:pos="567"/>
          <w:tab w:val="num" w:pos="851"/>
          <w:tab w:val="left" w:pos="993"/>
        </w:tabs>
        <w:jc w:val="both"/>
        <w:rPr>
          <w:rFonts w:ascii="Tahoma" w:hAnsi="Tahoma" w:cs="Tahoma"/>
          <w:i/>
          <w:sz w:val="16"/>
          <w:szCs w:val="18"/>
        </w:rPr>
      </w:pPr>
    </w:p>
    <w:p w14:paraId="5C52B909" w14:textId="61A3F775" w:rsidR="00F236A5" w:rsidRDefault="00F236A5" w:rsidP="0063302D">
      <w:pPr>
        <w:keepNext/>
        <w:keepLines/>
        <w:tabs>
          <w:tab w:val="left" w:pos="567"/>
          <w:tab w:val="num" w:pos="851"/>
          <w:tab w:val="left" w:pos="993"/>
        </w:tabs>
        <w:jc w:val="both"/>
        <w:rPr>
          <w:rFonts w:ascii="Tahoma" w:hAnsi="Tahoma" w:cs="Tahoma"/>
          <w:i/>
          <w:sz w:val="16"/>
          <w:szCs w:val="18"/>
        </w:rPr>
      </w:pPr>
    </w:p>
    <w:p w14:paraId="6A592E6D" w14:textId="76959FE6" w:rsidR="00F236A5" w:rsidRDefault="00F236A5" w:rsidP="0063302D">
      <w:pPr>
        <w:keepNext/>
        <w:keepLines/>
        <w:tabs>
          <w:tab w:val="left" w:pos="567"/>
          <w:tab w:val="num" w:pos="851"/>
          <w:tab w:val="left" w:pos="993"/>
        </w:tabs>
        <w:jc w:val="both"/>
        <w:rPr>
          <w:rFonts w:ascii="Tahoma" w:hAnsi="Tahoma" w:cs="Tahoma"/>
          <w:i/>
          <w:sz w:val="16"/>
          <w:szCs w:val="18"/>
        </w:rPr>
      </w:pPr>
    </w:p>
    <w:p w14:paraId="65244326" w14:textId="0046EF80" w:rsidR="00F236A5" w:rsidRDefault="00F236A5" w:rsidP="0063302D">
      <w:pPr>
        <w:keepNext/>
        <w:keepLines/>
        <w:tabs>
          <w:tab w:val="left" w:pos="567"/>
          <w:tab w:val="num" w:pos="851"/>
          <w:tab w:val="left" w:pos="993"/>
        </w:tabs>
        <w:jc w:val="both"/>
        <w:rPr>
          <w:rFonts w:ascii="Tahoma" w:hAnsi="Tahoma" w:cs="Tahoma"/>
          <w:i/>
          <w:sz w:val="16"/>
          <w:szCs w:val="18"/>
        </w:rPr>
      </w:pPr>
    </w:p>
    <w:p w14:paraId="3C5EB966" w14:textId="72AD8ABB" w:rsidR="00F236A5" w:rsidRDefault="00F236A5" w:rsidP="0063302D">
      <w:pPr>
        <w:keepNext/>
        <w:keepLines/>
        <w:tabs>
          <w:tab w:val="left" w:pos="567"/>
          <w:tab w:val="num" w:pos="851"/>
          <w:tab w:val="left" w:pos="993"/>
        </w:tabs>
        <w:jc w:val="both"/>
        <w:rPr>
          <w:rFonts w:ascii="Tahoma" w:hAnsi="Tahoma" w:cs="Tahoma"/>
          <w:i/>
          <w:sz w:val="16"/>
          <w:szCs w:val="18"/>
        </w:rPr>
      </w:pPr>
    </w:p>
    <w:p w14:paraId="06B00E84" w14:textId="64BB26A4" w:rsidR="00F236A5" w:rsidRDefault="00F236A5" w:rsidP="0063302D">
      <w:pPr>
        <w:keepNext/>
        <w:keepLines/>
        <w:tabs>
          <w:tab w:val="left" w:pos="567"/>
          <w:tab w:val="num" w:pos="851"/>
          <w:tab w:val="left" w:pos="993"/>
        </w:tabs>
        <w:jc w:val="both"/>
        <w:rPr>
          <w:rFonts w:ascii="Tahoma" w:hAnsi="Tahoma" w:cs="Tahoma"/>
          <w:i/>
          <w:sz w:val="16"/>
          <w:szCs w:val="18"/>
        </w:rPr>
      </w:pPr>
    </w:p>
    <w:p w14:paraId="7AC65BC8" w14:textId="5B67130D" w:rsidR="00F236A5" w:rsidRDefault="00F236A5" w:rsidP="0063302D">
      <w:pPr>
        <w:keepNext/>
        <w:keepLines/>
        <w:tabs>
          <w:tab w:val="left" w:pos="567"/>
          <w:tab w:val="num" w:pos="851"/>
          <w:tab w:val="left" w:pos="993"/>
        </w:tabs>
        <w:jc w:val="both"/>
        <w:rPr>
          <w:rFonts w:ascii="Tahoma" w:hAnsi="Tahoma" w:cs="Tahoma"/>
          <w:i/>
          <w:sz w:val="16"/>
          <w:szCs w:val="18"/>
        </w:rPr>
      </w:pPr>
    </w:p>
    <w:p w14:paraId="1C52B729" w14:textId="00D67CD5" w:rsidR="00F236A5" w:rsidRDefault="00F236A5" w:rsidP="0063302D">
      <w:pPr>
        <w:keepNext/>
        <w:keepLines/>
        <w:tabs>
          <w:tab w:val="left" w:pos="567"/>
          <w:tab w:val="num" w:pos="851"/>
          <w:tab w:val="left" w:pos="993"/>
        </w:tabs>
        <w:jc w:val="both"/>
        <w:rPr>
          <w:rFonts w:ascii="Tahoma" w:hAnsi="Tahoma" w:cs="Tahoma"/>
          <w:i/>
          <w:sz w:val="16"/>
          <w:szCs w:val="18"/>
        </w:rPr>
      </w:pPr>
    </w:p>
    <w:p w14:paraId="3F7F98DF" w14:textId="3C9D2B3B" w:rsidR="00F236A5" w:rsidRDefault="00F236A5" w:rsidP="0063302D">
      <w:pPr>
        <w:keepNext/>
        <w:keepLines/>
        <w:tabs>
          <w:tab w:val="left" w:pos="567"/>
          <w:tab w:val="num" w:pos="851"/>
          <w:tab w:val="left" w:pos="993"/>
        </w:tabs>
        <w:jc w:val="both"/>
        <w:rPr>
          <w:rFonts w:ascii="Tahoma" w:hAnsi="Tahoma" w:cs="Tahoma"/>
          <w:i/>
          <w:sz w:val="16"/>
          <w:szCs w:val="18"/>
        </w:rPr>
      </w:pPr>
    </w:p>
    <w:p w14:paraId="74903A04" w14:textId="7B53B0E7" w:rsidR="00F236A5" w:rsidRDefault="00F236A5" w:rsidP="0063302D">
      <w:pPr>
        <w:keepNext/>
        <w:keepLines/>
        <w:tabs>
          <w:tab w:val="left" w:pos="567"/>
          <w:tab w:val="num" w:pos="851"/>
          <w:tab w:val="left" w:pos="993"/>
        </w:tabs>
        <w:jc w:val="both"/>
        <w:rPr>
          <w:rFonts w:ascii="Tahoma" w:hAnsi="Tahoma" w:cs="Tahoma"/>
          <w:i/>
          <w:sz w:val="16"/>
          <w:szCs w:val="18"/>
        </w:rPr>
      </w:pPr>
    </w:p>
    <w:p w14:paraId="54B68401" w14:textId="03FA6C0D" w:rsidR="00F236A5" w:rsidRDefault="00F236A5" w:rsidP="0063302D">
      <w:pPr>
        <w:keepNext/>
        <w:keepLines/>
        <w:tabs>
          <w:tab w:val="left" w:pos="567"/>
          <w:tab w:val="num" w:pos="851"/>
          <w:tab w:val="left" w:pos="993"/>
        </w:tabs>
        <w:jc w:val="both"/>
        <w:rPr>
          <w:rFonts w:ascii="Tahoma" w:hAnsi="Tahoma" w:cs="Tahoma"/>
          <w:i/>
          <w:sz w:val="16"/>
          <w:szCs w:val="18"/>
        </w:rPr>
      </w:pPr>
    </w:p>
    <w:p w14:paraId="390FEDF6" w14:textId="3C2885AB" w:rsidR="00F236A5" w:rsidRDefault="00F236A5" w:rsidP="0063302D">
      <w:pPr>
        <w:keepNext/>
        <w:keepLines/>
        <w:tabs>
          <w:tab w:val="left" w:pos="567"/>
          <w:tab w:val="num" w:pos="851"/>
          <w:tab w:val="left" w:pos="993"/>
        </w:tabs>
        <w:jc w:val="both"/>
        <w:rPr>
          <w:rFonts w:ascii="Tahoma" w:hAnsi="Tahoma" w:cs="Tahoma"/>
          <w:i/>
          <w:sz w:val="16"/>
          <w:szCs w:val="18"/>
        </w:rPr>
      </w:pPr>
    </w:p>
    <w:p w14:paraId="799CBC7F" w14:textId="09C5774A" w:rsidR="00F236A5" w:rsidRDefault="00F236A5" w:rsidP="0063302D">
      <w:pPr>
        <w:keepNext/>
        <w:keepLines/>
        <w:tabs>
          <w:tab w:val="left" w:pos="567"/>
          <w:tab w:val="num" w:pos="851"/>
          <w:tab w:val="left" w:pos="993"/>
        </w:tabs>
        <w:jc w:val="both"/>
        <w:rPr>
          <w:rFonts w:ascii="Tahoma" w:hAnsi="Tahoma" w:cs="Tahoma"/>
          <w:i/>
          <w:sz w:val="16"/>
          <w:szCs w:val="18"/>
        </w:rPr>
      </w:pPr>
    </w:p>
    <w:p w14:paraId="777E008F" w14:textId="4867ED2B" w:rsidR="00F236A5" w:rsidRDefault="00F236A5" w:rsidP="0063302D">
      <w:pPr>
        <w:keepNext/>
        <w:keepLines/>
        <w:tabs>
          <w:tab w:val="left" w:pos="567"/>
          <w:tab w:val="num" w:pos="851"/>
          <w:tab w:val="left" w:pos="993"/>
        </w:tabs>
        <w:jc w:val="both"/>
        <w:rPr>
          <w:rFonts w:ascii="Tahoma" w:hAnsi="Tahoma" w:cs="Tahoma"/>
          <w:i/>
          <w:sz w:val="16"/>
          <w:szCs w:val="18"/>
        </w:rPr>
      </w:pPr>
    </w:p>
    <w:p w14:paraId="56025F37" w14:textId="586F31C4" w:rsidR="00F236A5" w:rsidRDefault="00F236A5" w:rsidP="0063302D">
      <w:pPr>
        <w:keepNext/>
        <w:keepLines/>
        <w:tabs>
          <w:tab w:val="left" w:pos="567"/>
          <w:tab w:val="num" w:pos="851"/>
          <w:tab w:val="left" w:pos="993"/>
        </w:tabs>
        <w:jc w:val="both"/>
        <w:rPr>
          <w:rFonts w:ascii="Tahoma" w:hAnsi="Tahoma" w:cs="Tahoma"/>
          <w:i/>
          <w:sz w:val="16"/>
          <w:szCs w:val="18"/>
        </w:rPr>
      </w:pPr>
    </w:p>
    <w:p w14:paraId="3CD522E4" w14:textId="7696626C" w:rsidR="00F236A5" w:rsidRDefault="00F236A5" w:rsidP="0063302D">
      <w:pPr>
        <w:keepNext/>
        <w:keepLines/>
        <w:tabs>
          <w:tab w:val="left" w:pos="567"/>
          <w:tab w:val="num" w:pos="851"/>
          <w:tab w:val="left" w:pos="993"/>
        </w:tabs>
        <w:jc w:val="both"/>
        <w:rPr>
          <w:rFonts w:ascii="Tahoma" w:hAnsi="Tahoma" w:cs="Tahoma"/>
          <w:i/>
          <w:sz w:val="16"/>
          <w:szCs w:val="18"/>
        </w:rPr>
      </w:pPr>
    </w:p>
    <w:p w14:paraId="024ABC67" w14:textId="2E435E73" w:rsidR="00F236A5" w:rsidRDefault="00F236A5" w:rsidP="0063302D">
      <w:pPr>
        <w:keepNext/>
        <w:keepLines/>
        <w:tabs>
          <w:tab w:val="left" w:pos="567"/>
          <w:tab w:val="num" w:pos="851"/>
          <w:tab w:val="left" w:pos="993"/>
        </w:tabs>
        <w:jc w:val="both"/>
        <w:rPr>
          <w:rFonts w:ascii="Tahoma" w:hAnsi="Tahoma" w:cs="Tahoma"/>
          <w:i/>
          <w:sz w:val="16"/>
          <w:szCs w:val="18"/>
        </w:rPr>
      </w:pPr>
    </w:p>
    <w:p w14:paraId="698B380E" w14:textId="0D8C5EFA" w:rsidR="00F236A5" w:rsidRDefault="00F236A5" w:rsidP="0063302D">
      <w:pPr>
        <w:keepNext/>
        <w:keepLines/>
        <w:tabs>
          <w:tab w:val="left" w:pos="567"/>
          <w:tab w:val="num" w:pos="851"/>
          <w:tab w:val="left" w:pos="993"/>
        </w:tabs>
        <w:jc w:val="both"/>
        <w:rPr>
          <w:rFonts w:ascii="Tahoma" w:hAnsi="Tahoma" w:cs="Tahoma"/>
          <w:i/>
          <w:sz w:val="16"/>
          <w:szCs w:val="18"/>
        </w:rPr>
      </w:pPr>
    </w:p>
    <w:p w14:paraId="5D244F78" w14:textId="4E5219B0" w:rsidR="00F236A5" w:rsidRDefault="00F236A5" w:rsidP="0063302D">
      <w:pPr>
        <w:keepNext/>
        <w:keepLines/>
        <w:tabs>
          <w:tab w:val="left" w:pos="567"/>
          <w:tab w:val="num" w:pos="851"/>
          <w:tab w:val="left" w:pos="993"/>
        </w:tabs>
        <w:jc w:val="both"/>
        <w:rPr>
          <w:rFonts w:ascii="Tahoma" w:hAnsi="Tahoma" w:cs="Tahoma"/>
          <w:i/>
          <w:sz w:val="16"/>
          <w:szCs w:val="18"/>
        </w:rPr>
      </w:pPr>
    </w:p>
    <w:p w14:paraId="3EB05BD0" w14:textId="2DDD955A" w:rsidR="00F236A5" w:rsidRDefault="00F236A5" w:rsidP="0063302D">
      <w:pPr>
        <w:keepNext/>
        <w:keepLines/>
        <w:tabs>
          <w:tab w:val="left" w:pos="567"/>
          <w:tab w:val="num" w:pos="851"/>
          <w:tab w:val="left" w:pos="993"/>
        </w:tabs>
        <w:jc w:val="both"/>
        <w:rPr>
          <w:rFonts w:ascii="Tahoma" w:hAnsi="Tahoma" w:cs="Tahoma"/>
          <w:i/>
          <w:sz w:val="16"/>
          <w:szCs w:val="18"/>
        </w:rPr>
      </w:pPr>
    </w:p>
    <w:p w14:paraId="28B76867" w14:textId="4A01E72E" w:rsidR="00F236A5" w:rsidRDefault="00F236A5" w:rsidP="0063302D">
      <w:pPr>
        <w:keepNext/>
        <w:keepLines/>
        <w:tabs>
          <w:tab w:val="left" w:pos="567"/>
          <w:tab w:val="num" w:pos="851"/>
          <w:tab w:val="left" w:pos="993"/>
        </w:tabs>
        <w:jc w:val="both"/>
        <w:rPr>
          <w:rFonts w:ascii="Tahoma" w:hAnsi="Tahoma" w:cs="Tahoma"/>
          <w:i/>
          <w:sz w:val="16"/>
          <w:szCs w:val="18"/>
        </w:rPr>
      </w:pPr>
    </w:p>
    <w:p w14:paraId="460EAEB8" w14:textId="4AB1D44B" w:rsidR="00F236A5" w:rsidRDefault="00F236A5" w:rsidP="0063302D">
      <w:pPr>
        <w:keepNext/>
        <w:keepLines/>
        <w:tabs>
          <w:tab w:val="left" w:pos="567"/>
          <w:tab w:val="num" w:pos="851"/>
          <w:tab w:val="left" w:pos="993"/>
        </w:tabs>
        <w:jc w:val="both"/>
        <w:rPr>
          <w:rFonts w:ascii="Tahoma" w:hAnsi="Tahoma" w:cs="Tahoma"/>
          <w:i/>
          <w:sz w:val="16"/>
          <w:szCs w:val="18"/>
        </w:rPr>
      </w:pPr>
    </w:p>
    <w:p w14:paraId="232A3071" w14:textId="7CEDCA2C" w:rsidR="00F236A5" w:rsidRDefault="00F236A5" w:rsidP="0063302D">
      <w:pPr>
        <w:keepNext/>
        <w:keepLines/>
        <w:tabs>
          <w:tab w:val="left" w:pos="567"/>
          <w:tab w:val="num" w:pos="851"/>
          <w:tab w:val="left" w:pos="993"/>
        </w:tabs>
        <w:jc w:val="both"/>
        <w:rPr>
          <w:rFonts w:ascii="Tahoma" w:hAnsi="Tahoma" w:cs="Tahoma"/>
          <w:i/>
          <w:sz w:val="16"/>
          <w:szCs w:val="18"/>
        </w:rPr>
      </w:pPr>
    </w:p>
    <w:p w14:paraId="4971E61B" w14:textId="5230351C" w:rsidR="00F236A5" w:rsidRDefault="00F236A5" w:rsidP="0063302D">
      <w:pPr>
        <w:keepNext/>
        <w:keepLines/>
        <w:tabs>
          <w:tab w:val="left" w:pos="567"/>
          <w:tab w:val="num" w:pos="851"/>
          <w:tab w:val="left" w:pos="993"/>
        </w:tabs>
        <w:jc w:val="both"/>
        <w:rPr>
          <w:rFonts w:ascii="Tahoma" w:hAnsi="Tahoma" w:cs="Tahoma"/>
          <w:i/>
          <w:sz w:val="16"/>
          <w:szCs w:val="18"/>
        </w:rPr>
      </w:pPr>
    </w:p>
    <w:p w14:paraId="1E724D50" w14:textId="47D8DF16" w:rsidR="00F236A5" w:rsidRDefault="00F236A5" w:rsidP="0063302D">
      <w:pPr>
        <w:keepNext/>
        <w:keepLines/>
        <w:tabs>
          <w:tab w:val="left" w:pos="567"/>
          <w:tab w:val="num" w:pos="851"/>
          <w:tab w:val="left" w:pos="993"/>
        </w:tabs>
        <w:jc w:val="both"/>
        <w:rPr>
          <w:rFonts w:ascii="Tahoma" w:hAnsi="Tahoma" w:cs="Tahoma"/>
          <w:i/>
          <w:sz w:val="16"/>
          <w:szCs w:val="18"/>
        </w:rPr>
      </w:pPr>
    </w:p>
    <w:p w14:paraId="65F32648" w14:textId="3E2DB462" w:rsidR="00F236A5" w:rsidRDefault="00F236A5" w:rsidP="0063302D">
      <w:pPr>
        <w:keepNext/>
        <w:keepLines/>
        <w:tabs>
          <w:tab w:val="left" w:pos="567"/>
          <w:tab w:val="num" w:pos="851"/>
          <w:tab w:val="left" w:pos="993"/>
        </w:tabs>
        <w:jc w:val="both"/>
        <w:rPr>
          <w:rFonts w:ascii="Tahoma" w:hAnsi="Tahoma" w:cs="Tahoma"/>
          <w:i/>
          <w:sz w:val="16"/>
          <w:szCs w:val="18"/>
        </w:rPr>
      </w:pPr>
    </w:p>
    <w:p w14:paraId="7A6DF574" w14:textId="4D1DD62C" w:rsidR="00F236A5" w:rsidRDefault="00F236A5" w:rsidP="0063302D">
      <w:pPr>
        <w:keepNext/>
        <w:keepLines/>
        <w:tabs>
          <w:tab w:val="left" w:pos="567"/>
          <w:tab w:val="num" w:pos="851"/>
          <w:tab w:val="left" w:pos="993"/>
        </w:tabs>
        <w:jc w:val="both"/>
        <w:rPr>
          <w:rFonts w:ascii="Tahoma" w:hAnsi="Tahoma" w:cs="Tahoma"/>
          <w:i/>
          <w:sz w:val="16"/>
          <w:szCs w:val="18"/>
        </w:rPr>
      </w:pPr>
    </w:p>
    <w:p w14:paraId="0CAE45EE" w14:textId="77777777" w:rsidR="00F236A5" w:rsidRDefault="00F236A5" w:rsidP="0063302D">
      <w:pPr>
        <w:keepNext/>
        <w:keepLines/>
        <w:tabs>
          <w:tab w:val="left" w:pos="567"/>
          <w:tab w:val="num" w:pos="851"/>
          <w:tab w:val="left" w:pos="993"/>
        </w:tabs>
        <w:jc w:val="both"/>
        <w:rPr>
          <w:rFonts w:ascii="Tahoma" w:hAnsi="Tahoma" w:cs="Tahoma"/>
          <w:i/>
          <w:sz w:val="16"/>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4244EE" w:rsidRPr="00C8579C" w14:paraId="466A2A6F" w14:textId="77777777" w:rsidTr="009229D0">
        <w:tc>
          <w:tcPr>
            <w:tcW w:w="7725" w:type="dxa"/>
          </w:tcPr>
          <w:p w14:paraId="4A4355C8" w14:textId="77777777" w:rsidR="004244EE" w:rsidRPr="00C8579C" w:rsidRDefault="00993FEA" w:rsidP="0063302D">
            <w:pPr>
              <w:keepNext/>
              <w:keepLines/>
              <w:jc w:val="both"/>
              <w:rPr>
                <w:rFonts w:ascii="Tahoma" w:hAnsi="Tahoma" w:cs="Tahoma"/>
              </w:rPr>
            </w:pPr>
            <w:r>
              <w:rPr>
                <w:rFonts w:ascii="Tahoma" w:hAnsi="Tahoma" w:cs="Tahoma"/>
              </w:rPr>
              <w:t>PONUDB</w:t>
            </w:r>
            <w:r w:rsidR="000807A3">
              <w:rPr>
                <w:rFonts w:ascii="Tahoma" w:hAnsi="Tahoma" w:cs="Tahoma"/>
              </w:rPr>
              <w:t>A</w:t>
            </w:r>
          </w:p>
        </w:tc>
        <w:tc>
          <w:tcPr>
            <w:tcW w:w="1417" w:type="dxa"/>
          </w:tcPr>
          <w:p w14:paraId="143EC076" w14:textId="77777777" w:rsidR="004244EE" w:rsidRPr="00C8579C" w:rsidRDefault="004244EE" w:rsidP="0063302D">
            <w:pPr>
              <w:keepNext/>
              <w:keepLines/>
              <w:ind w:left="-211" w:firstLine="211"/>
              <w:jc w:val="both"/>
              <w:rPr>
                <w:rFonts w:ascii="Tahoma" w:hAnsi="Tahoma" w:cs="Tahoma"/>
                <w:b/>
                <w:i/>
              </w:rPr>
            </w:pPr>
            <w:r w:rsidRPr="00C8579C">
              <w:rPr>
                <w:rFonts w:ascii="Tahoma" w:hAnsi="Tahoma" w:cs="Tahoma"/>
                <w:b/>
                <w:i/>
              </w:rPr>
              <w:t>Priloga 2</w:t>
            </w:r>
          </w:p>
        </w:tc>
      </w:tr>
    </w:tbl>
    <w:p w14:paraId="71EACDAC" w14:textId="77777777" w:rsidR="008D7DE7" w:rsidRPr="00C8579C" w:rsidRDefault="008D7DE7" w:rsidP="0063302D">
      <w:pPr>
        <w:keepNext/>
        <w:keepLines/>
        <w:jc w:val="both"/>
        <w:rPr>
          <w:rFonts w:ascii="Tahoma" w:hAnsi="Tahoma" w:cs="Tahoma"/>
        </w:rPr>
      </w:pPr>
    </w:p>
    <w:p w14:paraId="57E12828" w14:textId="584B15CE" w:rsidR="00110E02" w:rsidRDefault="000807A3" w:rsidP="0063302D">
      <w:pPr>
        <w:keepNext/>
        <w:keepLines/>
        <w:jc w:val="both"/>
        <w:rPr>
          <w:rFonts w:ascii="Tahoma" w:hAnsi="Tahoma" w:cs="Tahoma"/>
          <w:b/>
        </w:rPr>
      </w:pPr>
      <w:r w:rsidRPr="00663ACF">
        <w:rPr>
          <w:rFonts w:ascii="Tahoma" w:hAnsi="Tahoma" w:cs="Tahoma"/>
          <w:b/>
        </w:rPr>
        <w:t>PONUDBA</w:t>
      </w:r>
      <w:r w:rsidR="00FF7983" w:rsidRPr="00663ACF">
        <w:rPr>
          <w:rFonts w:ascii="Tahoma" w:hAnsi="Tahoma" w:cs="Tahoma"/>
          <w:b/>
        </w:rPr>
        <w:t xml:space="preserve"> ŠT. _________________ za javno naročilo št. </w:t>
      </w:r>
      <w:r w:rsidR="00F70EBB" w:rsidRPr="00663ACF">
        <w:rPr>
          <w:rFonts w:ascii="Tahoma" w:hAnsi="Tahoma" w:cs="Tahoma"/>
          <w:b/>
        </w:rPr>
        <w:t>VKS-</w:t>
      </w:r>
      <w:r w:rsidR="008E4C57">
        <w:rPr>
          <w:rFonts w:ascii="Tahoma" w:hAnsi="Tahoma" w:cs="Tahoma"/>
          <w:b/>
        </w:rPr>
        <w:t>42/24</w:t>
      </w:r>
      <w:r w:rsidR="00B23FAA" w:rsidRPr="00663ACF">
        <w:rPr>
          <w:rFonts w:ascii="Tahoma" w:hAnsi="Tahoma" w:cs="Tahoma"/>
          <w:b/>
        </w:rPr>
        <w:t xml:space="preserve"> </w:t>
      </w:r>
      <w:r w:rsidR="008E4C57" w:rsidRPr="008E4C57">
        <w:rPr>
          <w:rFonts w:ascii="Tahoma" w:hAnsi="Tahoma" w:cs="Tahoma"/>
          <w:b/>
          <w:bCs/>
        </w:rPr>
        <w:t>Prevzem digestata z EWC oznako 19 06 04 iz obdelave KO v RCERO za obdobje 36 mesecev</w:t>
      </w:r>
      <w:r w:rsidRPr="00663ACF">
        <w:rPr>
          <w:rFonts w:ascii="Tahoma" w:hAnsi="Tahoma" w:cs="Tahoma"/>
          <w:b/>
        </w:rPr>
        <w:t>,</w:t>
      </w:r>
    </w:p>
    <w:p w14:paraId="73CE7D4A" w14:textId="77777777" w:rsidR="000807A3" w:rsidRDefault="000807A3" w:rsidP="0063302D">
      <w:pPr>
        <w:keepNext/>
        <w:keepLines/>
        <w:jc w:val="both"/>
        <w:rPr>
          <w:rFonts w:ascii="Tahoma" w:hAnsi="Tahoma" w:cs="Tahoma"/>
          <w:b/>
        </w:rPr>
      </w:pPr>
    </w:p>
    <w:p w14:paraId="53A97C43" w14:textId="77777777" w:rsidR="00FF7983" w:rsidRPr="00FF7983" w:rsidRDefault="00FF7983" w:rsidP="0063302D">
      <w:pPr>
        <w:keepNext/>
        <w:keepLines/>
        <w:ind w:left="1080" w:hanging="1080"/>
        <w:jc w:val="both"/>
        <w:rPr>
          <w:rFonts w:ascii="Tahoma" w:hAnsi="Tahoma" w:cs="Tahoma"/>
          <w:b/>
        </w:rPr>
      </w:pPr>
      <w:r w:rsidRPr="00FF7983">
        <w:rPr>
          <w:rFonts w:ascii="Tahoma" w:hAnsi="Tahoma" w:cs="Tahoma"/>
        </w:rPr>
        <w:t>Ponudbo oddajamo (označi):</w:t>
      </w:r>
      <w:r w:rsidRPr="00FF7983">
        <w:rPr>
          <w:rFonts w:ascii="Tahoma" w:hAnsi="Tahoma" w:cs="Tahoma"/>
          <w:b/>
        </w:rPr>
        <w:t xml:space="preserve"> </w:t>
      </w:r>
    </w:p>
    <w:tbl>
      <w:tblPr>
        <w:tblW w:w="0" w:type="auto"/>
        <w:tblInd w:w="108" w:type="dxa"/>
        <w:tblLook w:val="04A0" w:firstRow="1" w:lastRow="0" w:firstColumn="1" w:lastColumn="0" w:noHBand="0" w:noVBand="1"/>
      </w:tblPr>
      <w:tblGrid>
        <w:gridCol w:w="1686"/>
        <w:gridCol w:w="2499"/>
        <w:gridCol w:w="2181"/>
        <w:gridCol w:w="2598"/>
      </w:tblGrid>
      <w:tr w:rsidR="00FF7983" w:rsidRPr="00FF7983" w14:paraId="03EC5D26" w14:textId="77777777" w:rsidTr="001212A2">
        <w:tc>
          <w:tcPr>
            <w:tcW w:w="1688" w:type="dxa"/>
          </w:tcPr>
          <w:p w14:paraId="28110443" w14:textId="77777777" w:rsidR="00FF7983" w:rsidRPr="00FF7983" w:rsidRDefault="00FF7983" w:rsidP="0063302D">
            <w:pPr>
              <w:keepNext/>
              <w:keepLines/>
              <w:numPr>
                <w:ilvl w:val="0"/>
                <w:numId w:val="9"/>
              </w:numPr>
              <w:ind w:left="318" w:hanging="426"/>
              <w:jc w:val="both"/>
              <w:rPr>
                <w:rFonts w:ascii="Tahoma" w:hAnsi="Tahoma" w:cs="Tahoma"/>
                <w:b/>
              </w:rPr>
            </w:pPr>
            <w:r w:rsidRPr="00FF7983">
              <w:rPr>
                <w:rFonts w:ascii="Tahoma" w:hAnsi="Tahoma" w:cs="Tahoma"/>
              </w:rPr>
              <w:t>samostojno</w:t>
            </w:r>
          </w:p>
        </w:tc>
        <w:tc>
          <w:tcPr>
            <w:tcW w:w="2507" w:type="dxa"/>
          </w:tcPr>
          <w:p w14:paraId="2FDD43BA" w14:textId="77777777" w:rsidR="00FF7983" w:rsidRPr="00FF7983" w:rsidRDefault="00FF7983" w:rsidP="0063302D">
            <w:pPr>
              <w:keepNext/>
              <w:keepLines/>
              <w:numPr>
                <w:ilvl w:val="0"/>
                <w:numId w:val="9"/>
              </w:numPr>
              <w:ind w:left="601" w:hanging="425"/>
              <w:jc w:val="both"/>
              <w:rPr>
                <w:rFonts w:ascii="Tahoma" w:hAnsi="Tahoma" w:cs="Tahoma"/>
                <w:b/>
              </w:rPr>
            </w:pPr>
            <w:r w:rsidRPr="00FF7983">
              <w:rPr>
                <w:rFonts w:ascii="Tahoma" w:hAnsi="Tahoma" w:cs="Tahoma"/>
              </w:rPr>
              <w:t>skupna ponudba</w:t>
            </w:r>
          </w:p>
        </w:tc>
        <w:tc>
          <w:tcPr>
            <w:tcW w:w="2184" w:type="dxa"/>
          </w:tcPr>
          <w:p w14:paraId="567BF1B0" w14:textId="77777777" w:rsidR="00FF7983" w:rsidRPr="00FF7983" w:rsidRDefault="00FF7983" w:rsidP="0063302D">
            <w:pPr>
              <w:keepNext/>
              <w:keepLines/>
              <w:numPr>
                <w:ilvl w:val="0"/>
                <w:numId w:val="9"/>
              </w:numPr>
              <w:ind w:left="601" w:hanging="426"/>
              <w:jc w:val="both"/>
              <w:rPr>
                <w:rFonts w:ascii="Tahoma" w:hAnsi="Tahoma" w:cs="Tahoma"/>
                <w:b/>
              </w:rPr>
            </w:pPr>
            <w:r w:rsidRPr="00FF7983">
              <w:rPr>
                <w:rFonts w:ascii="Tahoma" w:hAnsi="Tahoma" w:cs="Tahoma"/>
              </w:rPr>
              <w:t>s podizvajalci</w:t>
            </w:r>
          </w:p>
        </w:tc>
        <w:tc>
          <w:tcPr>
            <w:tcW w:w="2605" w:type="dxa"/>
          </w:tcPr>
          <w:p w14:paraId="6BF3D2D6" w14:textId="77777777" w:rsidR="00FF7983" w:rsidRPr="00FF7983" w:rsidRDefault="00FF7983" w:rsidP="0063302D">
            <w:pPr>
              <w:keepNext/>
              <w:keepLines/>
              <w:numPr>
                <w:ilvl w:val="0"/>
                <w:numId w:val="9"/>
              </w:numPr>
              <w:ind w:left="601" w:hanging="426"/>
              <w:jc w:val="both"/>
              <w:rPr>
                <w:rFonts w:ascii="Tahoma" w:hAnsi="Tahoma" w:cs="Tahoma"/>
              </w:rPr>
            </w:pPr>
            <w:r w:rsidRPr="00FF7983">
              <w:rPr>
                <w:rFonts w:ascii="Tahoma" w:hAnsi="Tahoma" w:cs="Tahoma"/>
              </w:rPr>
              <w:t>Uporaba zmogljivosti drugih subjektov</w:t>
            </w:r>
          </w:p>
        </w:tc>
      </w:tr>
    </w:tbl>
    <w:p w14:paraId="2241E601" w14:textId="77777777" w:rsidR="00110E02" w:rsidRDefault="00FF7983" w:rsidP="0063302D">
      <w:pPr>
        <w:pStyle w:val="Odstavekseznama"/>
        <w:keepNext/>
        <w:keepLines/>
        <w:numPr>
          <w:ilvl w:val="0"/>
          <w:numId w:val="20"/>
        </w:numPr>
        <w:ind w:hanging="578"/>
        <w:jc w:val="both"/>
        <w:rPr>
          <w:rFonts w:ascii="Tahoma" w:hAnsi="Tahoma" w:cs="Tahoma"/>
          <w:b/>
        </w:rPr>
      </w:pPr>
      <w:r w:rsidRPr="00FF7983">
        <w:rPr>
          <w:rFonts w:ascii="Tahoma" w:hAnsi="Tahoma" w:cs="Tahoma"/>
          <w:b/>
        </w:rPr>
        <w:t xml:space="preserve">PONUDBENA </w:t>
      </w:r>
      <w:r w:rsidR="00270EA6">
        <w:rPr>
          <w:rFonts w:ascii="Tahoma" w:hAnsi="Tahoma" w:cs="Tahoma"/>
          <w:b/>
        </w:rPr>
        <w:t>VREDNOST V EUR BREZ DDV</w:t>
      </w:r>
    </w:p>
    <w:p w14:paraId="55218476" w14:textId="77777777" w:rsidR="00B41635" w:rsidRDefault="00B41635" w:rsidP="0063302D">
      <w:pPr>
        <w:pStyle w:val="Odstavekseznama"/>
        <w:keepNext/>
        <w:keepLines/>
        <w:ind w:left="720"/>
        <w:jc w:val="both"/>
        <w:rPr>
          <w:rFonts w:ascii="Tahoma" w:hAnsi="Tahoma" w:cs="Tahoma"/>
          <w: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3231"/>
        <w:gridCol w:w="992"/>
        <w:gridCol w:w="1701"/>
        <w:gridCol w:w="2551"/>
      </w:tblGrid>
      <w:tr w:rsidR="00B41635" w:rsidRPr="00B41635" w14:paraId="75214210" w14:textId="77777777" w:rsidTr="00161B0E">
        <w:trPr>
          <w:trHeight w:val="535"/>
        </w:trPr>
        <w:tc>
          <w:tcPr>
            <w:tcW w:w="597" w:type="dxa"/>
            <w:shd w:val="clear" w:color="auto" w:fill="CCFF99"/>
            <w:vAlign w:val="center"/>
          </w:tcPr>
          <w:p w14:paraId="01E38361" w14:textId="77777777" w:rsidR="00B41635" w:rsidRPr="00B41635" w:rsidRDefault="00B41635" w:rsidP="0063302D">
            <w:pPr>
              <w:keepNext/>
              <w:keepLines/>
              <w:jc w:val="center"/>
              <w:rPr>
                <w:rFonts w:ascii="Tahoma" w:hAnsi="Tahoma" w:cs="Tahoma"/>
                <w:b/>
                <w:sz w:val="18"/>
                <w:szCs w:val="18"/>
              </w:rPr>
            </w:pPr>
            <w:r w:rsidRPr="00B41635">
              <w:rPr>
                <w:rFonts w:ascii="Tahoma" w:hAnsi="Tahoma" w:cs="Tahoma"/>
                <w:b/>
                <w:sz w:val="18"/>
                <w:szCs w:val="18"/>
              </w:rPr>
              <w:t>Poz.</w:t>
            </w:r>
          </w:p>
        </w:tc>
        <w:tc>
          <w:tcPr>
            <w:tcW w:w="3231" w:type="dxa"/>
            <w:shd w:val="clear" w:color="auto" w:fill="CCFF99"/>
            <w:vAlign w:val="center"/>
          </w:tcPr>
          <w:p w14:paraId="1033D1EB" w14:textId="77777777" w:rsidR="00B41635" w:rsidRPr="00B41635" w:rsidRDefault="00B41635" w:rsidP="0063302D">
            <w:pPr>
              <w:keepNext/>
              <w:keepLines/>
              <w:jc w:val="center"/>
              <w:rPr>
                <w:rFonts w:ascii="Tahoma" w:hAnsi="Tahoma" w:cs="Tahoma"/>
                <w:b/>
                <w:sz w:val="18"/>
                <w:szCs w:val="18"/>
              </w:rPr>
            </w:pPr>
            <w:r w:rsidRPr="00B41635">
              <w:rPr>
                <w:rFonts w:ascii="Tahoma" w:hAnsi="Tahoma" w:cs="Tahoma"/>
                <w:b/>
                <w:sz w:val="18"/>
                <w:szCs w:val="18"/>
              </w:rPr>
              <w:t>Naziv</w:t>
            </w:r>
          </w:p>
        </w:tc>
        <w:tc>
          <w:tcPr>
            <w:tcW w:w="2693" w:type="dxa"/>
            <w:gridSpan w:val="2"/>
            <w:shd w:val="clear" w:color="auto" w:fill="CCFF99"/>
            <w:vAlign w:val="center"/>
          </w:tcPr>
          <w:p w14:paraId="2F08E843" w14:textId="77777777" w:rsidR="00B41635" w:rsidRPr="00B41635" w:rsidRDefault="00B41635" w:rsidP="0063302D">
            <w:pPr>
              <w:keepNext/>
              <w:keepLines/>
              <w:jc w:val="center"/>
              <w:rPr>
                <w:rFonts w:ascii="Tahoma" w:hAnsi="Tahoma" w:cs="Tahoma"/>
                <w:b/>
                <w:sz w:val="18"/>
                <w:szCs w:val="18"/>
              </w:rPr>
            </w:pPr>
            <w:r w:rsidRPr="00B41635">
              <w:rPr>
                <w:rFonts w:ascii="Tahoma" w:hAnsi="Tahoma" w:cs="Tahoma"/>
                <w:b/>
                <w:sz w:val="18"/>
                <w:szCs w:val="18"/>
              </w:rPr>
              <w:t>Skupna okvirna količina</w:t>
            </w:r>
          </w:p>
          <w:p w14:paraId="03C30C30" w14:textId="77777777" w:rsidR="00B41635" w:rsidRPr="00B41635" w:rsidRDefault="00B41635" w:rsidP="0063302D">
            <w:pPr>
              <w:keepNext/>
              <w:keepLines/>
              <w:jc w:val="center"/>
              <w:rPr>
                <w:rFonts w:ascii="Tahoma" w:hAnsi="Tahoma" w:cs="Tahoma"/>
                <w:b/>
                <w:sz w:val="18"/>
                <w:szCs w:val="18"/>
              </w:rPr>
            </w:pPr>
            <w:r w:rsidRPr="00B41635">
              <w:rPr>
                <w:rFonts w:ascii="Tahoma" w:hAnsi="Tahoma" w:cs="Tahoma"/>
                <w:b/>
                <w:sz w:val="18"/>
                <w:szCs w:val="18"/>
              </w:rPr>
              <w:t xml:space="preserve">digestata </w:t>
            </w:r>
          </w:p>
          <w:p w14:paraId="6CB7499A" w14:textId="77777777" w:rsidR="00B41635" w:rsidRPr="00B41635" w:rsidRDefault="00B41635" w:rsidP="0063302D">
            <w:pPr>
              <w:keepNext/>
              <w:keepLines/>
              <w:ind w:left="720" w:hanging="544"/>
              <w:rPr>
                <w:rFonts w:ascii="Tahoma" w:hAnsi="Tahoma" w:cs="Tahoma"/>
                <w:b/>
                <w:sz w:val="18"/>
                <w:szCs w:val="18"/>
              </w:rPr>
            </w:pPr>
          </w:p>
        </w:tc>
        <w:tc>
          <w:tcPr>
            <w:tcW w:w="2551" w:type="dxa"/>
            <w:shd w:val="clear" w:color="auto" w:fill="CCFF99"/>
            <w:vAlign w:val="center"/>
          </w:tcPr>
          <w:p w14:paraId="4E8F93AD" w14:textId="77777777" w:rsidR="00B41635" w:rsidRPr="00B41635" w:rsidRDefault="00B41635" w:rsidP="0063302D">
            <w:pPr>
              <w:keepNext/>
              <w:keepLines/>
              <w:jc w:val="center"/>
              <w:rPr>
                <w:rFonts w:ascii="Tahoma" w:hAnsi="Tahoma" w:cs="Tahoma"/>
                <w:b/>
                <w:sz w:val="18"/>
                <w:szCs w:val="18"/>
              </w:rPr>
            </w:pPr>
            <w:r w:rsidRPr="00B41635">
              <w:rPr>
                <w:rFonts w:ascii="Tahoma" w:hAnsi="Tahoma" w:cs="Tahoma"/>
                <w:b/>
                <w:sz w:val="18"/>
                <w:szCs w:val="18"/>
              </w:rPr>
              <w:t>Cena na enoto mere (v EUR/t) brez DDV</w:t>
            </w:r>
          </w:p>
        </w:tc>
      </w:tr>
      <w:tr w:rsidR="00B41635" w:rsidRPr="00B41635" w14:paraId="5B85F7B7" w14:textId="77777777" w:rsidTr="00161B0E">
        <w:trPr>
          <w:trHeight w:val="671"/>
        </w:trPr>
        <w:tc>
          <w:tcPr>
            <w:tcW w:w="597" w:type="dxa"/>
            <w:shd w:val="clear" w:color="auto" w:fill="auto"/>
            <w:vAlign w:val="center"/>
          </w:tcPr>
          <w:p w14:paraId="17F0676F" w14:textId="77777777" w:rsidR="00B41635" w:rsidRPr="00B41635" w:rsidRDefault="00B41635" w:rsidP="0063302D">
            <w:pPr>
              <w:keepNext/>
              <w:keepLines/>
              <w:jc w:val="center"/>
              <w:rPr>
                <w:rFonts w:ascii="Tahoma" w:hAnsi="Tahoma" w:cs="Tahoma"/>
                <w:sz w:val="18"/>
                <w:szCs w:val="18"/>
              </w:rPr>
            </w:pPr>
            <w:r w:rsidRPr="00B41635">
              <w:rPr>
                <w:rFonts w:ascii="Tahoma" w:hAnsi="Tahoma" w:cs="Tahoma"/>
                <w:sz w:val="18"/>
                <w:szCs w:val="18"/>
              </w:rPr>
              <w:t>1.</w:t>
            </w:r>
          </w:p>
        </w:tc>
        <w:tc>
          <w:tcPr>
            <w:tcW w:w="3231" w:type="dxa"/>
            <w:vAlign w:val="center"/>
          </w:tcPr>
          <w:p w14:paraId="7CBCDE78" w14:textId="77777777" w:rsidR="00B41635" w:rsidRPr="00B41635" w:rsidRDefault="00B41635" w:rsidP="0063302D">
            <w:pPr>
              <w:keepNext/>
              <w:keepLines/>
              <w:jc w:val="center"/>
              <w:rPr>
                <w:rFonts w:ascii="Tahoma" w:hAnsi="Tahoma" w:cs="Tahoma"/>
                <w:b/>
                <w:sz w:val="18"/>
                <w:szCs w:val="18"/>
              </w:rPr>
            </w:pPr>
            <w:r w:rsidRPr="00B41635">
              <w:rPr>
                <w:rFonts w:ascii="Tahoma" w:hAnsi="Tahoma" w:cs="Tahoma"/>
                <w:b/>
                <w:sz w:val="18"/>
                <w:szCs w:val="18"/>
              </w:rPr>
              <w:t>Prevzem in obdelava digestata</w:t>
            </w:r>
          </w:p>
        </w:tc>
        <w:tc>
          <w:tcPr>
            <w:tcW w:w="2693" w:type="dxa"/>
            <w:gridSpan w:val="2"/>
            <w:vAlign w:val="center"/>
          </w:tcPr>
          <w:p w14:paraId="74AF96EE" w14:textId="5270DDE8" w:rsidR="00B41635" w:rsidRPr="00B41635" w:rsidRDefault="008E4C57" w:rsidP="0063302D">
            <w:pPr>
              <w:keepNext/>
              <w:keepLines/>
              <w:jc w:val="center"/>
              <w:rPr>
                <w:rFonts w:ascii="Tahoma" w:hAnsi="Tahoma" w:cs="Tahoma"/>
                <w:b/>
                <w:sz w:val="18"/>
                <w:szCs w:val="18"/>
              </w:rPr>
            </w:pPr>
            <w:r>
              <w:rPr>
                <w:rFonts w:ascii="Tahoma" w:hAnsi="Tahoma" w:cs="Tahoma"/>
                <w:b/>
                <w:sz w:val="18"/>
                <w:szCs w:val="18"/>
              </w:rPr>
              <w:t>20</w:t>
            </w:r>
            <w:r w:rsidR="00B41635" w:rsidRPr="00B41635">
              <w:rPr>
                <w:rFonts w:ascii="Tahoma" w:hAnsi="Tahoma" w:cs="Tahoma"/>
                <w:b/>
                <w:sz w:val="18"/>
                <w:szCs w:val="18"/>
              </w:rPr>
              <w:t>.000 ton</w:t>
            </w:r>
          </w:p>
        </w:tc>
        <w:tc>
          <w:tcPr>
            <w:tcW w:w="2551" w:type="dxa"/>
            <w:shd w:val="clear" w:color="auto" w:fill="auto"/>
            <w:vAlign w:val="center"/>
          </w:tcPr>
          <w:p w14:paraId="0F3E13B0" w14:textId="77777777" w:rsidR="00B41635" w:rsidRPr="00B41635" w:rsidRDefault="00B41635" w:rsidP="0063302D">
            <w:pPr>
              <w:keepNext/>
              <w:keepLines/>
              <w:jc w:val="center"/>
              <w:rPr>
                <w:rFonts w:ascii="Tahoma" w:hAnsi="Tahoma" w:cs="Tahoma"/>
                <w:sz w:val="18"/>
                <w:szCs w:val="18"/>
              </w:rPr>
            </w:pPr>
          </w:p>
        </w:tc>
      </w:tr>
      <w:tr w:rsidR="00B41635" w:rsidRPr="00B41635" w14:paraId="6BF54401" w14:textId="77777777" w:rsidTr="00161B0E">
        <w:trPr>
          <w:trHeight w:val="671"/>
        </w:trPr>
        <w:tc>
          <w:tcPr>
            <w:tcW w:w="597" w:type="dxa"/>
            <w:shd w:val="clear" w:color="auto" w:fill="auto"/>
            <w:vAlign w:val="center"/>
          </w:tcPr>
          <w:p w14:paraId="3D7D0AD6" w14:textId="77777777" w:rsidR="00B41635" w:rsidRPr="00B41635" w:rsidRDefault="00B41635" w:rsidP="0063302D">
            <w:pPr>
              <w:keepNext/>
              <w:keepLines/>
              <w:jc w:val="center"/>
              <w:rPr>
                <w:rFonts w:ascii="Tahoma" w:hAnsi="Tahoma" w:cs="Tahoma"/>
                <w:sz w:val="18"/>
                <w:szCs w:val="18"/>
              </w:rPr>
            </w:pPr>
          </w:p>
        </w:tc>
        <w:tc>
          <w:tcPr>
            <w:tcW w:w="5924" w:type="dxa"/>
            <w:gridSpan w:val="3"/>
            <w:vAlign w:val="center"/>
          </w:tcPr>
          <w:p w14:paraId="0115880A" w14:textId="77777777" w:rsidR="00B41635" w:rsidRPr="00B41635" w:rsidRDefault="00B41635" w:rsidP="0063302D">
            <w:pPr>
              <w:keepNext/>
              <w:keepLines/>
              <w:jc w:val="center"/>
              <w:rPr>
                <w:rFonts w:ascii="Tahoma" w:hAnsi="Tahoma" w:cs="Tahoma"/>
                <w:b/>
                <w:sz w:val="18"/>
                <w:szCs w:val="18"/>
              </w:rPr>
            </w:pPr>
            <w:r w:rsidRPr="00B41635">
              <w:rPr>
                <w:rFonts w:ascii="Tahoma" w:hAnsi="Tahoma" w:cs="Tahoma"/>
                <w:b/>
                <w:sz w:val="18"/>
                <w:szCs w:val="18"/>
              </w:rPr>
              <w:t xml:space="preserve">Skupna ponudbena cena v EUR brez DDV </w:t>
            </w:r>
          </w:p>
          <w:p w14:paraId="3210A85F" w14:textId="77777777" w:rsidR="00B41635" w:rsidRPr="00B41635" w:rsidRDefault="00B41635" w:rsidP="0063302D">
            <w:pPr>
              <w:keepNext/>
              <w:keepLines/>
              <w:jc w:val="center"/>
              <w:rPr>
                <w:rFonts w:ascii="Tahoma" w:hAnsi="Tahoma" w:cs="Tahoma"/>
                <w:b/>
                <w:sz w:val="18"/>
                <w:szCs w:val="18"/>
              </w:rPr>
            </w:pPr>
            <w:r w:rsidRPr="00B41635">
              <w:rPr>
                <w:rFonts w:ascii="Tahoma" w:hAnsi="Tahoma" w:cs="Tahoma"/>
                <w:sz w:val="18"/>
                <w:szCs w:val="18"/>
              </w:rPr>
              <w:t>(skupna okvirna količina x cena na enoto mere)</w:t>
            </w:r>
          </w:p>
        </w:tc>
        <w:tc>
          <w:tcPr>
            <w:tcW w:w="2551" w:type="dxa"/>
            <w:shd w:val="clear" w:color="auto" w:fill="auto"/>
            <w:vAlign w:val="center"/>
          </w:tcPr>
          <w:p w14:paraId="44181BF4" w14:textId="77777777" w:rsidR="00B41635" w:rsidRPr="00B41635" w:rsidRDefault="00B41635" w:rsidP="0063302D">
            <w:pPr>
              <w:keepNext/>
              <w:keepLines/>
              <w:jc w:val="center"/>
              <w:rPr>
                <w:rFonts w:ascii="Tahoma" w:hAnsi="Tahoma" w:cs="Tahoma"/>
                <w:sz w:val="18"/>
                <w:szCs w:val="18"/>
              </w:rPr>
            </w:pPr>
          </w:p>
        </w:tc>
      </w:tr>
      <w:tr w:rsidR="00B41635" w:rsidRPr="00B41635" w14:paraId="6B078C49" w14:textId="77777777" w:rsidTr="00161B0E">
        <w:trPr>
          <w:trHeight w:val="671"/>
        </w:trPr>
        <w:tc>
          <w:tcPr>
            <w:tcW w:w="597" w:type="dxa"/>
            <w:shd w:val="clear" w:color="auto" w:fill="auto"/>
            <w:vAlign w:val="center"/>
          </w:tcPr>
          <w:p w14:paraId="3B3ED326" w14:textId="77777777" w:rsidR="00B41635" w:rsidRPr="00B41635" w:rsidRDefault="00B41635" w:rsidP="0063302D">
            <w:pPr>
              <w:keepNext/>
              <w:keepLines/>
              <w:jc w:val="center"/>
              <w:rPr>
                <w:rFonts w:ascii="Tahoma" w:hAnsi="Tahoma" w:cs="Tahoma"/>
                <w:sz w:val="18"/>
                <w:szCs w:val="18"/>
              </w:rPr>
            </w:pPr>
          </w:p>
        </w:tc>
        <w:tc>
          <w:tcPr>
            <w:tcW w:w="4223" w:type="dxa"/>
            <w:gridSpan w:val="2"/>
            <w:vAlign w:val="center"/>
          </w:tcPr>
          <w:p w14:paraId="74372B26" w14:textId="77777777" w:rsidR="00B41635" w:rsidRPr="00B41635" w:rsidRDefault="00B41635" w:rsidP="0063302D">
            <w:pPr>
              <w:keepNext/>
              <w:keepLines/>
              <w:jc w:val="right"/>
              <w:rPr>
                <w:rFonts w:ascii="Tahoma" w:hAnsi="Tahoma" w:cs="Tahoma"/>
                <w:b/>
                <w:sz w:val="18"/>
                <w:szCs w:val="18"/>
              </w:rPr>
            </w:pPr>
            <w:r w:rsidRPr="00B41635">
              <w:rPr>
                <w:rFonts w:ascii="Tahoma" w:hAnsi="Tahoma" w:cs="Tahoma"/>
                <w:b/>
                <w:sz w:val="18"/>
                <w:szCs w:val="18"/>
              </w:rPr>
              <w:t xml:space="preserve">Informativni izračun DDV </w:t>
            </w:r>
          </w:p>
        </w:tc>
        <w:tc>
          <w:tcPr>
            <w:tcW w:w="1701" w:type="dxa"/>
            <w:vAlign w:val="center"/>
          </w:tcPr>
          <w:p w14:paraId="037F428D" w14:textId="77777777" w:rsidR="00B41635" w:rsidRPr="00B41635" w:rsidRDefault="00B41635" w:rsidP="0063302D">
            <w:pPr>
              <w:keepNext/>
              <w:keepLines/>
              <w:jc w:val="center"/>
              <w:rPr>
                <w:rFonts w:ascii="Tahoma" w:hAnsi="Tahoma" w:cs="Tahoma"/>
                <w:b/>
                <w:sz w:val="18"/>
                <w:szCs w:val="18"/>
              </w:rPr>
            </w:pPr>
            <w:r w:rsidRPr="00B41635">
              <w:rPr>
                <w:rFonts w:ascii="Tahoma" w:hAnsi="Tahoma" w:cs="Tahoma"/>
                <w:b/>
                <w:sz w:val="18"/>
                <w:szCs w:val="18"/>
              </w:rPr>
              <w:t>=                %</w:t>
            </w:r>
          </w:p>
        </w:tc>
        <w:tc>
          <w:tcPr>
            <w:tcW w:w="2551" w:type="dxa"/>
            <w:shd w:val="clear" w:color="auto" w:fill="auto"/>
            <w:vAlign w:val="center"/>
          </w:tcPr>
          <w:p w14:paraId="4428C482" w14:textId="77777777" w:rsidR="00B41635" w:rsidRPr="00B41635" w:rsidRDefault="00B41635" w:rsidP="0063302D">
            <w:pPr>
              <w:keepNext/>
              <w:keepLines/>
              <w:jc w:val="center"/>
              <w:rPr>
                <w:rFonts w:ascii="Tahoma" w:hAnsi="Tahoma" w:cs="Tahoma"/>
                <w:sz w:val="18"/>
                <w:szCs w:val="18"/>
              </w:rPr>
            </w:pPr>
          </w:p>
        </w:tc>
      </w:tr>
      <w:tr w:rsidR="00B41635" w:rsidRPr="00B41635" w14:paraId="578BA355" w14:textId="77777777" w:rsidTr="00161B0E">
        <w:trPr>
          <w:trHeight w:val="671"/>
        </w:trPr>
        <w:tc>
          <w:tcPr>
            <w:tcW w:w="597" w:type="dxa"/>
            <w:shd w:val="clear" w:color="auto" w:fill="auto"/>
            <w:vAlign w:val="center"/>
          </w:tcPr>
          <w:p w14:paraId="1B9DBD4A" w14:textId="77777777" w:rsidR="00B41635" w:rsidRPr="00B41635" w:rsidRDefault="00B41635" w:rsidP="0063302D">
            <w:pPr>
              <w:keepNext/>
              <w:keepLines/>
              <w:jc w:val="center"/>
              <w:rPr>
                <w:rFonts w:ascii="Tahoma" w:hAnsi="Tahoma" w:cs="Tahoma"/>
                <w:sz w:val="18"/>
                <w:szCs w:val="18"/>
              </w:rPr>
            </w:pPr>
          </w:p>
        </w:tc>
        <w:tc>
          <w:tcPr>
            <w:tcW w:w="5924" w:type="dxa"/>
            <w:gridSpan w:val="3"/>
            <w:vAlign w:val="center"/>
          </w:tcPr>
          <w:p w14:paraId="0D738199" w14:textId="77777777" w:rsidR="00B41635" w:rsidRPr="00B41635" w:rsidRDefault="00B41635" w:rsidP="0063302D">
            <w:pPr>
              <w:keepNext/>
              <w:keepLines/>
              <w:jc w:val="center"/>
              <w:rPr>
                <w:rFonts w:ascii="Tahoma" w:hAnsi="Tahoma" w:cs="Tahoma"/>
                <w:b/>
                <w:sz w:val="18"/>
                <w:szCs w:val="18"/>
              </w:rPr>
            </w:pPr>
            <w:r w:rsidRPr="00B41635">
              <w:rPr>
                <w:rFonts w:ascii="Tahoma" w:hAnsi="Tahoma" w:cs="Tahoma"/>
                <w:b/>
                <w:sz w:val="18"/>
                <w:szCs w:val="18"/>
              </w:rPr>
              <w:t>Skupna ponudbena cena v EUR z DDV</w:t>
            </w:r>
          </w:p>
        </w:tc>
        <w:tc>
          <w:tcPr>
            <w:tcW w:w="2551" w:type="dxa"/>
            <w:tcBorders>
              <w:bottom w:val="single" w:sz="4" w:space="0" w:color="auto"/>
            </w:tcBorders>
            <w:shd w:val="clear" w:color="auto" w:fill="auto"/>
            <w:vAlign w:val="center"/>
          </w:tcPr>
          <w:p w14:paraId="233F8986" w14:textId="77777777" w:rsidR="00B41635" w:rsidRPr="00B41635" w:rsidRDefault="00B41635" w:rsidP="0063302D">
            <w:pPr>
              <w:keepNext/>
              <w:keepLines/>
              <w:jc w:val="center"/>
              <w:rPr>
                <w:rFonts w:ascii="Tahoma" w:hAnsi="Tahoma" w:cs="Tahoma"/>
                <w:sz w:val="18"/>
                <w:szCs w:val="18"/>
              </w:rPr>
            </w:pPr>
          </w:p>
        </w:tc>
      </w:tr>
    </w:tbl>
    <w:p w14:paraId="2305E2ED" w14:textId="77777777" w:rsidR="00B41635" w:rsidRDefault="00B41635" w:rsidP="0063302D">
      <w:pPr>
        <w:pStyle w:val="Odstavekseznama"/>
        <w:keepNext/>
        <w:keepLines/>
        <w:ind w:left="720"/>
        <w:jc w:val="both"/>
        <w:rPr>
          <w:rFonts w:ascii="Tahoma" w:hAnsi="Tahoma" w:cs="Tahoma"/>
          <w:b/>
        </w:rPr>
      </w:pPr>
    </w:p>
    <w:p w14:paraId="33DF58EB" w14:textId="77777777" w:rsidR="0070004D" w:rsidRDefault="0070004D" w:rsidP="0063302D">
      <w:pPr>
        <w:keepNext/>
        <w:keepLines/>
        <w:jc w:val="both"/>
        <w:rPr>
          <w:rFonts w:ascii="Tahoma" w:hAnsi="Tahoma" w:cs="Tahoma"/>
          <w:b/>
        </w:rPr>
      </w:pPr>
    </w:p>
    <w:p w14:paraId="1A62F967" w14:textId="77777777" w:rsidR="00110E02" w:rsidRPr="00C8579C" w:rsidRDefault="00110E02" w:rsidP="0063302D">
      <w:pPr>
        <w:keepNext/>
        <w:keepLines/>
        <w:ind w:firstLine="142"/>
        <w:jc w:val="both"/>
        <w:rPr>
          <w:rFonts w:ascii="Tahoma" w:hAnsi="Tahoma" w:cs="Tahoma"/>
          <w:b/>
        </w:rPr>
      </w:pPr>
    </w:p>
    <w:p w14:paraId="6206A993" w14:textId="77777777" w:rsidR="00FF7983" w:rsidRPr="00C8579C" w:rsidRDefault="00FF7983" w:rsidP="0063302D">
      <w:pPr>
        <w:pStyle w:val="Odstavekseznama"/>
        <w:keepNext/>
        <w:keepLines/>
        <w:numPr>
          <w:ilvl w:val="0"/>
          <w:numId w:val="20"/>
        </w:numPr>
        <w:ind w:hanging="578"/>
        <w:jc w:val="both"/>
        <w:rPr>
          <w:rFonts w:ascii="Tahoma" w:hAnsi="Tahoma" w:cs="Tahoma"/>
          <w:b/>
        </w:rPr>
      </w:pPr>
      <w:r w:rsidRPr="00C8579C">
        <w:rPr>
          <w:rFonts w:ascii="Tahoma" w:hAnsi="Tahoma" w:cs="Tahoma"/>
          <w:b/>
        </w:rPr>
        <w:t>VELJAVNOST PONUDBE</w:t>
      </w:r>
    </w:p>
    <w:p w14:paraId="34A45F58" w14:textId="77777777" w:rsidR="00FF7983" w:rsidRPr="00C8579C" w:rsidRDefault="00FF7983" w:rsidP="0063302D">
      <w:pPr>
        <w:keepNext/>
        <w:keepLines/>
        <w:jc w:val="both"/>
        <w:rPr>
          <w:rFonts w:ascii="Tahoma" w:hAnsi="Tahoma" w:cs="Tahoma"/>
          <w:highlight w:val="yellow"/>
        </w:rPr>
      </w:pPr>
    </w:p>
    <w:p w14:paraId="46329018" w14:textId="77777777" w:rsidR="00F236A5" w:rsidRPr="00285804" w:rsidRDefault="00F236A5" w:rsidP="00F236A5">
      <w:pPr>
        <w:keepNext/>
        <w:keepLines/>
        <w:jc w:val="both"/>
        <w:rPr>
          <w:rFonts w:ascii="Tahoma" w:hAnsi="Tahoma" w:cs="Tahoma"/>
        </w:rPr>
      </w:pPr>
      <w:r w:rsidRPr="00285804">
        <w:rPr>
          <w:rFonts w:ascii="Tahoma" w:hAnsi="Tahoma" w:cs="Tahoma"/>
        </w:rPr>
        <w:t>Ponudba je zavezujoča in velja  ________ mesece (</w:t>
      </w:r>
      <w:r w:rsidRPr="00A567FD">
        <w:rPr>
          <w:rFonts w:ascii="Tahoma" w:hAnsi="Tahoma" w:cs="Tahoma"/>
          <w:i/>
        </w:rPr>
        <w:t>minimalno 4 mesece</w:t>
      </w:r>
      <w:r w:rsidRPr="00285804">
        <w:rPr>
          <w:rFonts w:ascii="Tahoma" w:hAnsi="Tahoma" w:cs="Tahoma"/>
        </w:rPr>
        <w:t>) od datuma določenega za oddajo ponudb.</w:t>
      </w:r>
    </w:p>
    <w:p w14:paraId="15EE6DEE" w14:textId="77777777" w:rsidR="001E2613" w:rsidRPr="00C8579C" w:rsidRDefault="001E2613" w:rsidP="0063302D">
      <w:pPr>
        <w:keepNext/>
        <w:keepLines/>
        <w:jc w:val="both"/>
        <w:rPr>
          <w:rFonts w:ascii="Tahoma" w:hAnsi="Tahoma" w:cs="Tahoma"/>
        </w:rPr>
      </w:pPr>
    </w:p>
    <w:p w14:paraId="76FC120F" w14:textId="77777777" w:rsidR="00C23AD1" w:rsidRPr="00C8579C" w:rsidRDefault="00C23AD1" w:rsidP="0063302D">
      <w:pPr>
        <w:keepNext/>
        <w:keepLines/>
        <w:jc w:val="both"/>
        <w:rPr>
          <w:rFonts w:ascii="Tahoma" w:hAnsi="Tahoma" w:cs="Tahoma"/>
        </w:rPr>
      </w:pPr>
    </w:p>
    <w:tbl>
      <w:tblPr>
        <w:tblW w:w="9040" w:type="dxa"/>
        <w:tblInd w:w="-50" w:type="dxa"/>
        <w:tblLayout w:type="fixed"/>
        <w:tblCellMar>
          <w:left w:w="30" w:type="dxa"/>
          <w:right w:w="30" w:type="dxa"/>
        </w:tblCellMar>
        <w:tblLook w:val="0000" w:firstRow="0" w:lastRow="0" w:firstColumn="0" w:lastColumn="0" w:noHBand="0" w:noVBand="0"/>
      </w:tblPr>
      <w:tblGrid>
        <w:gridCol w:w="3430"/>
        <w:gridCol w:w="2320"/>
        <w:gridCol w:w="3290"/>
      </w:tblGrid>
      <w:tr w:rsidR="00C23AD1" w:rsidRPr="00C8579C" w14:paraId="59D40436" w14:textId="77777777" w:rsidTr="00CD53CE">
        <w:trPr>
          <w:trHeight w:val="235"/>
        </w:trPr>
        <w:tc>
          <w:tcPr>
            <w:tcW w:w="3430" w:type="dxa"/>
            <w:tcBorders>
              <w:bottom w:val="single" w:sz="4" w:space="0" w:color="auto"/>
            </w:tcBorders>
          </w:tcPr>
          <w:p w14:paraId="3F4DB80B" w14:textId="77777777" w:rsidR="00C23AD1" w:rsidRPr="00C8579C" w:rsidRDefault="00C23AD1" w:rsidP="0063302D">
            <w:pPr>
              <w:keepNext/>
              <w:keepLines/>
              <w:jc w:val="both"/>
              <w:rPr>
                <w:rFonts w:ascii="Tahoma" w:hAnsi="Tahoma" w:cs="Tahoma"/>
                <w:snapToGrid w:val="0"/>
                <w:color w:val="000000"/>
              </w:rPr>
            </w:pPr>
          </w:p>
        </w:tc>
        <w:tc>
          <w:tcPr>
            <w:tcW w:w="2320" w:type="dxa"/>
          </w:tcPr>
          <w:p w14:paraId="239A5BBC" w14:textId="77777777" w:rsidR="00C23AD1" w:rsidRPr="00C8579C" w:rsidRDefault="00C23AD1" w:rsidP="0063302D">
            <w:pPr>
              <w:keepNext/>
              <w:keepLines/>
              <w:jc w:val="center"/>
              <w:rPr>
                <w:rFonts w:ascii="Tahoma" w:hAnsi="Tahoma" w:cs="Tahoma"/>
                <w:snapToGrid w:val="0"/>
                <w:color w:val="000000"/>
              </w:rPr>
            </w:pPr>
          </w:p>
        </w:tc>
        <w:tc>
          <w:tcPr>
            <w:tcW w:w="3290" w:type="dxa"/>
            <w:tcBorders>
              <w:bottom w:val="single" w:sz="4" w:space="0" w:color="auto"/>
            </w:tcBorders>
          </w:tcPr>
          <w:p w14:paraId="73BDF7B0" w14:textId="77777777" w:rsidR="00C23AD1" w:rsidRPr="00C8579C" w:rsidRDefault="00C23AD1" w:rsidP="0063302D">
            <w:pPr>
              <w:keepNext/>
              <w:keepLines/>
              <w:tabs>
                <w:tab w:val="left" w:pos="567"/>
                <w:tab w:val="num" w:pos="851"/>
                <w:tab w:val="left" w:pos="993"/>
              </w:tabs>
              <w:jc w:val="both"/>
              <w:rPr>
                <w:rFonts w:ascii="Tahoma" w:hAnsi="Tahoma" w:cs="Tahoma"/>
                <w:snapToGrid w:val="0"/>
                <w:color w:val="000000"/>
              </w:rPr>
            </w:pPr>
          </w:p>
        </w:tc>
      </w:tr>
      <w:tr w:rsidR="00C23AD1" w:rsidRPr="00C8579C" w14:paraId="3AF4D461" w14:textId="77777777" w:rsidTr="00CD53CE">
        <w:trPr>
          <w:trHeight w:val="235"/>
        </w:trPr>
        <w:tc>
          <w:tcPr>
            <w:tcW w:w="3430" w:type="dxa"/>
            <w:tcBorders>
              <w:top w:val="single" w:sz="4" w:space="0" w:color="auto"/>
            </w:tcBorders>
          </w:tcPr>
          <w:p w14:paraId="35B26D66" w14:textId="77777777" w:rsidR="00C23AD1" w:rsidRPr="00C8579C" w:rsidRDefault="00C23AD1" w:rsidP="0063302D">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320" w:type="dxa"/>
          </w:tcPr>
          <w:p w14:paraId="191BBD78" w14:textId="77777777" w:rsidR="00C23AD1" w:rsidRPr="00C8579C" w:rsidRDefault="00C23AD1" w:rsidP="0063302D">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290" w:type="dxa"/>
            <w:tcBorders>
              <w:top w:val="single" w:sz="4" w:space="0" w:color="auto"/>
            </w:tcBorders>
          </w:tcPr>
          <w:p w14:paraId="58406F25" w14:textId="77777777" w:rsidR="00C23AD1" w:rsidRPr="00C8579C" w:rsidRDefault="00C23AD1" w:rsidP="0063302D">
            <w:pPr>
              <w:keepNext/>
              <w:keepLines/>
              <w:ind w:left="-30" w:firstLine="30"/>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 xml:space="preserve">Ime in priimek ter </w:t>
            </w:r>
            <w:r w:rsidR="00FF7983" w:rsidRPr="00C8579C">
              <w:rPr>
                <w:rFonts w:ascii="Tahoma" w:hAnsi="Tahoma" w:cs="Tahoma"/>
                <w:snapToGrid w:val="0"/>
                <w:color w:val="000000"/>
              </w:rPr>
              <w:t>podpis ponudnika</w:t>
            </w:r>
            <w:r w:rsidRPr="00C8579C">
              <w:rPr>
                <w:rFonts w:ascii="Tahoma" w:hAnsi="Tahoma" w:cs="Tahoma"/>
                <w:snapToGrid w:val="0"/>
                <w:color w:val="000000"/>
              </w:rPr>
              <w:t>)</w:t>
            </w:r>
          </w:p>
        </w:tc>
      </w:tr>
    </w:tbl>
    <w:p w14:paraId="5D846354" w14:textId="77777777" w:rsidR="00C23AD1" w:rsidRPr="00C8579C" w:rsidRDefault="00C23AD1" w:rsidP="0063302D">
      <w:pPr>
        <w:keepNext/>
        <w:keepLines/>
        <w:jc w:val="both"/>
        <w:rPr>
          <w:rFonts w:ascii="Tahoma" w:hAnsi="Tahoma" w:cs="Tahoma"/>
        </w:rPr>
      </w:pPr>
    </w:p>
    <w:p w14:paraId="3AE38268" w14:textId="77777777" w:rsidR="00110E02" w:rsidRPr="00C8579C" w:rsidRDefault="00110E02" w:rsidP="0063302D">
      <w:pPr>
        <w:keepNext/>
        <w:keepLines/>
      </w:pPr>
    </w:p>
    <w:p w14:paraId="450E910B" w14:textId="77777777" w:rsidR="00D33ED9" w:rsidRDefault="00D33ED9" w:rsidP="0063302D">
      <w:pPr>
        <w:keepNext/>
        <w:keepLines/>
        <w:jc w:val="both"/>
        <w:rPr>
          <w:rFonts w:ascii="Tahoma" w:hAnsi="Tahoma" w:cs="Tahoma"/>
          <w:b/>
        </w:rPr>
      </w:pPr>
    </w:p>
    <w:p w14:paraId="5ADF34DA" w14:textId="77777777" w:rsidR="00F33E5B" w:rsidRDefault="00F33E5B" w:rsidP="0063302D">
      <w:pPr>
        <w:keepNext/>
        <w:keepLines/>
        <w:rPr>
          <w:rFonts w:ascii="Tahoma" w:hAnsi="Tahoma" w:cs="Tahoma"/>
          <w:b/>
        </w:rPr>
      </w:pPr>
      <w:r>
        <w:rPr>
          <w:rFonts w:ascii="Tahoma" w:hAnsi="Tahoma" w:cs="Tahoma"/>
          <w:b/>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0BBA6491" w14:textId="77777777" w:rsidTr="009229D0">
        <w:tc>
          <w:tcPr>
            <w:tcW w:w="7725" w:type="dxa"/>
          </w:tcPr>
          <w:p w14:paraId="2F666AD6" w14:textId="70025221" w:rsidR="00B976DC" w:rsidRPr="00C8579C" w:rsidRDefault="00B976DC" w:rsidP="00547F96">
            <w:pPr>
              <w:keepNext/>
              <w:keepLines/>
              <w:tabs>
                <w:tab w:val="left" w:pos="2694"/>
                <w:tab w:val="left" w:pos="2977"/>
              </w:tabs>
              <w:spacing w:line="276" w:lineRule="auto"/>
              <w:ind w:right="1"/>
              <w:jc w:val="both"/>
              <w:rPr>
                <w:rFonts w:ascii="Tahoma" w:hAnsi="Tahoma" w:cs="Tahoma"/>
                <w:b/>
              </w:rPr>
            </w:pPr>
            <w:r w:rsidRPr="00C8579C">
              <w:rPr>
                <w:rFonts w:ascii="Tahoma" w:hAnsi="Tahoma" w:cs="Tahoma"/>
              </w:rPr>
              <w:lastRenderedPageBreak/>
              <w:t>IZJAVA O UDELEŽBI FIZIČNIH IN PRAVNIH OSEB V LASTNIŠTVU GOSPODARSKEGA SUBJEKTA</w:t>
            </w:r>
          </w:p>
        </w:tc>
        <w:tc>
          <w:tcPr>
            <w:tcW w:w="1417" w:type="dxa"/>
          </w:tcPr>
          <w:p w14:paraId="071D57B5" w14:textId="31EBC335" w:rsidR="00B976DC" w:rsidRPr="00C8579C" w:rsidRDefault="00B976DC" w:rsidP="00F236A5">
            <w:pPr>
              <w:keepNext/>
              <w:keepLines/>
              <w:jc w:val="both"/>
              <w:rPr>
                <w:rFonts w:ascii="Tahoma" w:hAnsi="Tahoma" w:cs="Tahoma"/>
                <w:b/>
              </w:rPr>
            </w:pPr>
            <w:r w:rsidRPr="00C8579C">
              <w:rPr>
                <w:rFonts w:ascii="Tahoma" w:hAnsi="Tahoma" w:cs="Tahoma"/>
                <w:b/>
              </w:rPr>
              <w:t xml:space="preserve">Priloga </w:t>
            </w:r>
            <w:r w:rsidR="00F236A5">
              <w:rPr>
                <w:rFonts w:ascii="Tahoma" w:hAnsi="Tahoma" w:cs="Tahoma"/>
                <w:b/>
              </w:rPr>
              <w:t>4</w:t>
            </w:r>
          </w:p>
        </w:tc>
      </w:tr>
    </w:tbl>
    <w:p w14:paraId="08B0CFCB" w14:textId="77777777" w:rsidR="00A539F0" w:rsidRPr="00C8579C" w:rsidRDefault="00A539F0" w:rsidP="0063302D">
      <w:pPr>
        <w:keepNext/>
        <w:keepLines/>
        <w:jc w:val="both"/>
        <w:rPr>
          <w:rFonts w:ascii="Tahoma" w:hAnsi="Tahoma" w:cs="Tahoma"/>
          <w:bCs/>
          <w:i/>
          <w:noProof/>
          <w:sz w:val="18"/>
          <w:szCs w:val="18"/>
        </w:rPr>
      </w:pPr>
    </w:p>
    <w:p w14:paraId="02204C4E" w14:textId="77777777" w:rsidR="00A539F0" w:rsidRPr="00C8579C" w:rsidRDefault="00A539F0" w:rsidP="0063302D">
      <w:pPr>
        <w:keepNext/>
        <w:keepLines/>
        <w:tabs>
          <w:tab w:val="left" w:pos="284"/>
        </w:tabs>
        <w:jc w:val="both"/>
        <w:rPr>
          <w:rFonts w:ascii="Tahoma" w:hAnsi="Tahoma" w:cs="Tahoma"/>
        </w:rPr>
      </w:pPr>
    </w:p>
    <w:p w14:paraId="2C1C1099" w14:textId="77777777" w:rsidR="00A539F0" w:rsidRPr="00C8579C" w:rsidRDefault="00A539F0" w:rsidP="0063302D">
      <w:pPr>
        <w:keepNext/>
        <w:keepLines/>
        <w:ind w:right="1"/>
        <w:jc w:val="both"/>
        <w:rPr>
          <w:rFonts w:ascii="Tahoma" w:hAnsi="Tahoma" w:cs="Tahoma"/>
          <w:i/>
        </w:rPr>
      </w:pPr>
      <w:r w:rsidRPr="00C8579C">
        <w:rPr>
          <w:rFonts w:ascii="Tahoma" w:hAnsi="Tahoma" w:cs="Tahoma"/>
          <w:i/>
        </w:rPr>
        <w:t>Podatki o pravni osebi (</w:t>
      </w:r>
      <w:r w:rsidR="00D6227E" w:rsidRPr="00C8579C">
        <w:rPr>
          <w:rFonts w:ascii="Tahoma" w:hAnsi="Tahoma" w:cs="Tahoma"/>
          <w:i/>
        </w:rPr>
        <w:t>gospodarskem subjektu</w:t>
      </w:r>
      <w:r w:rsidRPr="00C8579C">
        <w:rPr>
          <w:rFonts w:ascii="Tahoma" w:hAnsi="Tahoma" w:cs="Tahoma"/>
          <w:i/>
        </w:rPr>
        <w:t>):</w:t>
      </w:r>
    </w:p>
    <w:p w14:paraId="4BB58344" w14:textId="77777777" w:rsidR="00A539F0" w:rsidRPr="00C8579C" w:rsidRDefault="00A539F0" w:rsidP="0063302D">
      <w:pPr>
        <w:keepNext/>
        <w:keepLines/>
        <w:spacing w:before="240" w:after="240"/>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w:t>
      </w:r>
      <w:r w:rsidR="00D6227E" w:rsidRPr="00C8579C">
        <w:rPr>
          <w:rFonts w:ascii="Tahoma" w:hAnsi="Tahoma" w:cs="Tahoma"/>
        </w:rPr>
        <w:t>______</w:t>
      </w:r>
    </w:p>
    <w:p w14:paraId="0D79B5B4" w14:textId="77777777" w:rsidR="00A539F0" w:rsidRPr="00C8579C" w:rsidRDefault="00A539F0" w:rsidP="0063302D">
      <w:pPr>
        <w:keepNext/>
        <w:keepLines/>
        <w:spacing w:before="240" w:after="240"/>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w:t>
      </w:r>
      <w:r w:rsidR="00D6227E" w:rsidRPr="00C8579C">
        <w:rPr>
          <w:rFonts w:ascii="Tahoma" w:hAnsi="Tahoma" w:cs="Tahoma"/>
        </w:rPr>
        <w:t>______</w:t>
      </w:r>
    </w:p>
    <w:p w14:paraId="113C6062" w14:textId="77777777" w:rsidR="00A539F0" w:rsidRPr="00C8579C" w:rsidRDefault="00A539F0" w:rsidP="0063302D">
      <w:pPr>
        <w:keepNext/>
        <w:keepLines/>
        <w:spacing w:before="240" w:after="240"/>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14:paraId="544A4699" w14:textId="77777777" w:rsidR="00A539F0" w:rsidRPr="00C8579C" w:rsidRDefault="00A539F0" w:rsidP="0063302D">
      <w:pPr>
        <w:keepNext/>
        <w:keepLines/>
        <w:spacing w:before="240" w:after="240"/>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w:t>
      </w:r>
      <w:r w:rsidR="00D6227E" w:rsidRPr="00C8579C">
        <w:rPr>
          <w:rFonts w:ascii="Tahoma" w:hAnsi="Tahoma" w:cs="Tahoma"/>
        </w:rPr>
        <w:t>_____</w:t>
      </w:r>
    </w:p>
    <w:p w14:paraId="408341DC" w14:textId="77777777" w:rsidR="00A539F0" w:rsidRPr="00C8579C" w:rsidRDefault="00A539F0" w:rsidP="0063302D">
      <w:pPr>
        <w:keepNext/>
        <w:keepLines/>
        <w:spacing w:before="240" w:after="240"/>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w:t>
      </w:r>
      <w:r w:rsidR="00D6227E" w:rsidRPr="00C8579C">
        <w:rPr>
          <w:rFonts w:ascii="Tahoma" w:hAnsi="Tahoma" w:cs="Tahoma"/>
        </w:rPr>
        <w:t>__</w:t>
      </w:r>
    </w:p>
    <w:p w14:paraId="06826C71" w14:textId="77777777" w:rsidR="00A539F0" w:rsidRPr="00C8579C" w:rsidRDefault="00A539F0" w:rsidP="0063302D">
      <w:pPr>
        <w:keepNext/>
        <w:keepLines/>
        <w:spacing w:before="240" w:after="240"/>
        <w:ind w:right="1"/>
        <w:jc w:val="both"/>
        <w:rPr>
          <w:rFonts w:ascii="Tahoma" w:hAnsi="Tahoma" w:cs="Tahoma"/>
        </w:rPr>
      </w:pPr>
      <w:r w:rsidRPr="00C8579C">
        <w:rPr>
          <w:rFonts w:ascii="Tahoma" w:hAnsi="Tahoma" w:cs="Tahoma"/>
          <w:bCs/>
        </w:rPr>
        <w:t>ID ZA DDV:</w:t>
      </w:r>
      <w:r w:rsidRPr="00C8579C">
        <w:rPr>
          <w:rFonts w:ascii="Tahoma" w:hAnsi="Tahoma" w:cs="Tahoma"/>
        </w:rPr>
        <w:t xml:space="preserve"> _________________________________________________________</w:t>
      </w:r>
      <w:r w:rsidR="00D6227E" w:rsidRPr="00C8579C">
        <w:rPr>
          <w:rFonts w:ascii="Tahoma" w:hAnsi="Tahoma" w:cs="Tahoma"/>
        </w:rPr>
        <w:t>______________</w:t>
      </w:r>
    </w:p>
    <w:p w14:paraId="5486E485" w14:textId="77777777" w:rsidR="00A539F0" w:rsidRPr="00C8579C" w:rsidRDefault="00A539F0" w:rsidP="0063302D">
      <w:pPr>
        <w:keepNext/>
        <w:keepLines/>
        <w:ind w:right="1"/>
        <w:jc w:val="both"/>
        <w:rPr>
          <w:rFonts w:ascii="Tahoma" w:hAnsi="Tahoma" w:cs="Tahoma"/>
        </w:rPr>
      </w:pPr>
    </w:p>
    <w:p w14:paraId="55F9A85E" w14:textId="4C3F28AF" w:rsidR="00A539F0" w:rsidRPr="00C8579C" w:rsidRDefault="00A539F0" w:rsidP="0063302D">
      <w:pPr>
        <w:keepNext/>
        <w:keepLines/>
        <w:jc w:val="both"/>
        <w:rPr>
          <w:rFonts w:ascii="Tahoma" w:hAnsi="Tahoma" w:cs="Tahoma"/>
        </w:rPr>
      </w:pPr>
      <w:r w:rsidRPr="00C8579C">
        <w:rPr>
          <w:rFonts w:ascii="Tahoma" w:hAnsi="Tahoma" w:cs="Tahoma"/>
        </w:rPr>
        <w:t xml:space="preserve">V zvezi z javnim naročilom </w:t>
      </w:r>
      <w:r w:rsidR="00F70EBB" w:rsidRPr="00651BDD">
        <w:rPr>
          <w:rFonts w:ascii="Tahoma" w:hAnsi="Tahoma" w:cs="Tahoma"/>
          <w:b/>
        </w:rPr>
        <w:t>VKS-</w:t>
      </w:r>
      <w:r w:rsidR="008E4C57">
        <w:rPr>
          <w:rFonts w:ascii="Tahoma" w:hAnsi="Tahoma" w:cs="Tahoma"/>
          <w:b/>
        </w:rPr>
        <w:t>42/24</w:t>
      </w:r>
      <w:r w:rsidR="00B23FAA" w:rsidRPr="00651BDD">
        <w:rPr>
          <w:rFonts w:ascii="Tahoma" w:hAnsi="Tahoma" w:cs="Tahoma"/>
          <w:b/>
        </w:rPr>
        <w:t xml:space="preserve"> </w:t>
      </w:r>
      <w:r w:rsidR="008E4C57" w:rsidRPr="008E4C57">
        <w:rPr>
          <w:rFonts w:ascii="Tahoma" w:hAnsi="Tahoma" w:cs="Tahoma"/>
          <w:b/>
          <w:bCs/>
        </w:rPr>
        <w:t>Prevzem digestata z EWC oznako 19 06 04 iz obdelave KO v RCERO za obdobje 36 mesecev</w:t>
      </w:r>
      <w:r w:rsidRPr="00C8579C">
        <w:rPr>
          <w:rFonts w:ascii="Tahoma" w:hAnsi="Tahoma" w:cs="Tahoma"/>
          <w:b/>
        </w:rPr>
        <w:t xml:space="preserve"> </w:t>
      </w:r>
      <w:r w:rsidRPr="00C8579C">
        <w:rPr>
          <w:rFonts w:ascii="Tahoma" w:hAnsi="Tahoma" w:cs="Tahoma"/>
        </w:rPr>
        <w:t xml:space="preserve">posredujemo na osnovi šestega odstavka 14. člena ZIntPK podatke o udeležbi fizičnih in pravnih oseb v lastništvu </w:t>
      </w:r>
      <w:r w:rsidR="00D6227E" w:rsidRPr="00C8579C">
        <w:rPr>
          <w:rFonts w:ascii="Tahoma" w:hAnsi="Tahoma" w:cs="Tahoma"/>
        </w:rPr>
        <w:t>gospodarskega subjekta</w:t>
      </w:r>
      <w:r w:rsidRPr="00C8579C">
        <w:rPr>
          <w:rFonts w:ascii="Tahoma" w:hAnsi="Tahoma" w:cs="Tahoma"/>
        </w:rPr>
        <w:t>, vključno z udeležbo tihih</w:t>
      </w:r>
      <w:r w:rsidR="00547F96">
        <w:rPr>
          <w:rFonts w:ascii="Tahoma" w:hAnsi="Tahoma" w:cs="Tahoma"/>
        </w:rPr>
        <w:t>*</w:t>
      </w:r>
      <w:r w:rsidRPr="00C8579C">
        <w:rPr>
          <w:rFonts w:ascii="Tahoma" w:hAnsi="Tahoma" w:cs="Tahoma"/>
        </w:rPr>
        <w:t xml:space="preserve"> družbenikov, ter gospodarskih subjektih, za katere se glede na določbe zakona, ki ureja gospodarske družbe šteje, da so povezane družbe s ponudnikom.</w:t>
      </w:r>
    </w:p>
    <w:p w14:paraId="65BD071F" w14:textId="77777777" w:rsidR="00A539F0" w:rsidRPr="00C8579C" w:rsidRDefault="00A539F0" w:rsidP="0063302D">
      <w:pPr>
        <w:keepNext/>
        <w:keepLines/>
        <w:jc w:val="both"/>
      </w:pPr>
    </w:p>
    <w:p w14:paraId="1FC71C76" w14:textId="77777777" w:rsidR="00A539F0" w:rsidRPr="00C8579C" w:rsidRDefault="00A539F0" w:rsidP="0063302D">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pravne osebe</w:t>
      </w:r>
      <w:r w:rsidRPr="00C8579C">
        <w:rPr>
          <w:rFonts w:ascii="Tahoma" w:hAnsi="Tahoma" w:cs="Tahoma"/>
        </w:rPr>
        <w:t>, vključno z udeležbo tihih družbenikov:</w:t>
      </w:r>
    </w:p>
    <w:p w14:paraId="349B996F" w14:textId="77777777" w:rsidR="00A539F0" w:rsidRPr="00C8579C" w:rsidRDefault="00A539F0" w:rsidP="0063302D">
      <w:pPr>
        <w:keepNext/>
        <w:keepLines/>
        <w:jc w:val="both"/>
        <w:rPr>
          <w:rFonts w:ascii="Tahoma" w:hAnsi="Tahoma" w:cs="Tahoma"/>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1843"/>
      </w:tblGrid>
      <w:tr w:rsidR="00A539F0" w:rsidRPr="00C8579C" w14:paraId="40D60AA0" w14:textId="77777777" w:rsidTr="00A16DD0">
        <w:tc>
          <w:tcPr>
            <w:tcW w:w="533" w:type="dxa"/>
            <w:shd w:val="clear" w:color="auto" w:fill="auto"/>
          </w:tcPr>
          <w:p w14:paraId="505A0480" w14:textId="77777777" w:rsidR="00A539F0" w:rsidRPr="00C8579C" w:rsidRDefault="00A539F0" w:rsidP="0063302D">
            <w:pPr>
              <w:keepNext/>
              <w:keepLines/>
              <w:jc w:val="both"/>
              <w:rPr>
                <w:rFonts w:ascii="Tahoma" w:hAnsi="Tahoma" w:cs="Tahoma"/>
                <w:b/>
              </w:rPr>
            </w:pPr>
            <w:r w:rsidRPr="00C8579C">
              <w:rPr>
                <w:rFonts w:ascii="Tahoma" w:hAnsi="Tahoma" w:cs="Tahoma"/>
                <w:b/>
              </w:rPr>
              <w:t>Št.</w:t>
            </w:r>
          </w:p>
        </w:tc>
        <w:tc>
          <w:tcPr>
            <w:tcW w:w="3403" w:type="dxa"/>
            <w:shd w:val="clear" w:color="auto" w:fill="auto"/>
          </w:tcPr>
          <w:p w14:paraId="286B7FCA" w14:textId="77777777" w:rsidR="00A539F0" w:rsidRPr="00C8579C" w:rsidRDefault="00A539F0" w:rsidP="0063302D">
            <w:pPr>
              <w:keepNext/>
              <w:keepLines/>
              <w:jc w:val="both"/>
              <w:rPr>
                <w:rFonts w:ascii="Tahoma" w:hAnsi="Tahoma" w:cs="Tahoma"/>
                <w:b/>
              </w:rPr>
            </w:pPr>
            <w:r w:rsidRPr="00C8579C">
              <w:rPr>
                <w:rFonts w:ascii="Tahoma" w:hAnsi="Tahoma" w:cs="Tahoma"/>
                <w:b/>
              </w:rPr>
              <w:t>Naziv</w:t>
            </w:r>
          </w:p>
        </w:tc>
        <w:tc>
          <w:tcPr>
            <w:tcW w:w="3402" w:type="dxa"/>
          </w:tcPr>
          <w:p w14:paraId="3F122154" w14:textId="77777777" w:rsidR="00A539F0" w:rsidRPr="00C8579C" w:rsidRDefault="00A539F0" w:rsidP="0063302D">
            <w:pPr>
              <w:keepNext/>
              <w:keepLines/>
              <w:jc w:val="both"/>
              <w:rPr>
                <w:rFonts w:ascii="Tahoma" w:hAnsi="Tahoma" w:cs="Tahoma"/>
                <w:b/>
              </w:rPr>
            </w:pPr>
            <w:r w:rsidRPr="00C8579C">
              <w:rPr>
                <w:rFonts w:ascii="Tahoma" w:hAnsi="Tahoma" w:cs="Tahoma"/>
                <w:b/>
              </w:rPr>
              <w:t>Sedež</w:t>
            </w:r>
          </w:p>
        </w:tc>
        <w:tc>
          <w:tcPr>
            <w:tcW w:w="1843" w:type="dxa"/>
            <w:shd w:val="clear" w:color="auto" w:fill="auto"/>
          </w:tcPr>
          <w:p w14:paraId="35956F27" w14:textId="77777777" w:rsidR="00A539F0" w:rsidRPr="00C8579C" w:rsidRDefault="00A539F0" w:rsidP="0063302D">
            <w:pPr>
              <w:keepNext/>
              <w:keepLines/>
              <w:jc w:val="both"/>
              <w:rPr>
                <w:rFonts w:ascii="Tahoma" w:hAnsi="Tahoma" w:cs="Tahoma"/>
                <w:b/>
              </w:rPr>
            </w:pPr>
            <w:r w:rsidRPr="00C8579C">
              <w:rPr>
                <w:rFonts w:ascii="Tahoma" w:hAnsi="Tahoma" w:cs="Tahoma"/>
                <w:b/>
              </w:rPr>
              <w:t>Delež lastništva v %</w:t>
            </w:r>
          </w:p>
        </w:tc>
      </w:tr>
      <w:tr w:rsidR="00A539F0" w:rsidRPr="00C8579C" w14:paraId="2E7DA9FE" w14:textId="77777777" w:rsidTr="00A16DD0">
        <w:tc>
          <w:tcPr>
            <w:tcW w:w="533" w:type="dxa"/>
            <w:shd w:val="clear" w:color="auto" w:fill="auto"/>
          </w:tcPr>
          <w:p w14:paraId="6E6285B2" w14:textId="77777777" w:rsidR="00A539F0" w:rsidRPr="00C8579C" w:rsidRDefault="00A539F0" w:rsidP="0063302D">
            <w:pPr>
              <w:keepNext/>
              <w:keepLines/>
              <w:jc w:val="both"/>
              <w:rPr>
                <w:rFonts w:ascii="Tahoma" w:hAnsi="Tahoma" w:cs="Tahoma"/>
                <w:b/>
              </w:rPr>
            </w:pPr>
            <w:r w:rsidRPr="00C8579C">
              <w:rPr>
                <w:rFonts w:ascii="Tahoma" w:hAnsi="Tahoma" w:cs="Tahoma"/>
                <w:b/>
              </w:rPr>
              <w:t>1.</w:t>
            </w:r>
          </w:p>
        </w:tc>
        <w:tc>
          <w:tcPr>
            <w:tcW w:w="3403" w:type="dxa"/>
            <w:shd w:val="clear" w:color="auto" w:fill="auto"/>
          </w:tcPr>
          <w:p w14:paraId="54AFFB3E" w14:textId="77777777" w:rsidR="00A539F0" w:rsidRPr="00C8579C" w:rsidRDefault="00A539F0" w:rsidP="0063302D">
            <w:pPr>
              <w:keepNext/>
              <w:keepLines/>
              <w:jc w:val="both"/>
              <w:rPr>
                <w:rFonts w:ascii="Tahoma" w:hAnsi="Tahoma" w:cs="Tahoma"/>
                <w:b/>
              </w:rPr>
            </w:pPr>
          </w:p>
        </w:tc>
        <w:tc>
          <w:tcPr>
            <w:tcW w:w="3402" w:type="dxa"/>
          </w:tcPr>
          <w:p w14:paraId="7E4663D8" w14:textId="77777777" w:rsidR="00A539F0" w:rsidRPr="00C8579C" w:rsidRDefault="00A539F0" w:rsidP="0063302D">
            <w:pPr>
              <w:keepNext/>
              <w:keepLines/>
              <w:jc w:val="both"/>
              <w:rPr>
                <w:rFonts w:ascii="Tahoma" w:hAnsi="Tahoma" w:cs="Tahoma"/>
                <w:b/>
              </w:rPr>
            </w:pPr>
          </w:p>
        </w:tc>
        <w:tc>
          <w:tcPr>
            <w:tcW w:w="1843" w:type="dxa"/>
            <w:shd w:val="clear" w:color="auto" w:fill="auto"/>
          </w:tcPr>
          <w:p w14:paraId="6D714C01" w14:textId="77777777" w:rsidR="00A539F0" w:rsidRPr="00C8579C" w:rsidRDefault="00A539F0" w:rsidP="0063302D">
            <w:pPr>
              <w:keepNext/>
              <w:keepLines/>
              <w:jc w:val="both"/>
              <w:rPr>
                <w:rFonts w:ascii="Tahoma" w:hAnsi="Tahoma" w:cs="Tahoma"/>
                <w:b/>
              </w:rPr>
            </w:pPr>
          </w:p>
        </w:tc>
      </w:tr>
      <w:tr w:rsidR="00A539F0" w:rsidRPr="00C8579C" w14:paraId="15D4AF4D" w14:textId="77777777" w:rsidTr="00A16DD0">
        <w:tc>
          <w:tcPr>
            <w:tcW w:w="533" w:type="dxa"/>
            <w:shd w:val="clear" w:color="auto" w:fill="auto"/>
          </w:tcPr>
          <w:p w14:paraId="25EF30D8" w14:textId="77777777" w:rsidR="00A539F0" w:rsidRPr="00C8579C" w:rsidRDefault="00A539F0" w:rsidP="0063302D">
            <w:pPr>
              <w:keepNext/>
              <w:keepLines/>
              <w:jc w:val="both"/>
              <w:rPr>
                <w:rFonts w:ascii="Tahoma" w:hAnsi="Tahoma" w:cs="Tahoma"/>
                <w:b/>
              </w:rPr>
            </w:pPr>
            <w:r w:rsidRPr="00C8579C">
              <w:rPr>
                <w:rFonts w:ascii="Tahoma" w:hAnsi="Tahoma" w:cs="Tahoma"/>
                <w:b/>
              </w:rPr>
              <w:t>2.</w:t>
            </w:r>
          </w:p>
        </w:tc>
        <w:tc>
          <w:tcPr>
            <w:tcW w:w="3403" w:type="dxa"/>
            <w:shd w:val="clear" w:color="auto" w:fill="auto"/>
          </w:tcPr>
          <w:p w14:paraId="64319174" w14:textId="77777777" w:rsidR="00A539F0" w:rsidRPr="00C8579C" w:rsidRDefault="00A539F0" w:rsidP="0063302D">
            <w:pPr>
              <w:keepNext/>
              <w:keepLines/>
              <w:jc w:val="both"/>
              <w:rPr>
                <w:rFonts w:ascii="Tahoma" w:hAnsi="Tahoma" w:cs="Tahoma"/>
                <w:b/>
              </w:rPr>
            </w:pPr>
          </w:p>
        </w:tc>
        <w:tc>
          <w:tcPr>
            <w:tcW w:w="3402" w:type="dxa"/>
          </w:tcPr>
          <w:p w14:paraId="5CA5F7D0" w14:textId="77777777" w:rsidR="00A539F0" w:rsidRPr="00C8579C" w:rsidRDefault="00A539F0" w:rsidP="0063302D">
            <w:pPr>
              <w:keepNext/>
              <w:keepLines/>
              <w:jc w:val="both"/>
              <w:rPr>
                <w:rFonts w:ascii="Tahoma" w:hAnsi="Tahoma" w:cs="Tahoma"/>
                <w:b/>
              </w:rPr>
            </w:pPr>
          </w:p>
        </w:tc>
        <w:tc>
          <w:tcPr>
            <w:tcW w:w="1843" w:type="dxa"/>
            <w:shd w:val="clear" w:color="auto" w:fill="auto"/>
          </w:tcPr>
          <w:p w14:paraId="6620DD3F" w14:textId="77777777" w:rsidR="00A539F0" w:rsidRPr="00C8579C" w:rsidRDefault="00A539F0" w:rsidP="0063302D">
            <w:pPr>
              <w:keepNext/>
              <w:keepLines/>
              <w:jc w:val="both"/>
              <w:rPr>
                <w:rFonts w:ascii="Tahoma" w:hAnsi="Tahoma" w:cs="Tahoma"/>
                <w:b/>
              </w:rPr>
            </w:pPr>
          </w:p>
        </w:tc>
      </w:tr>
      <w:tr w:rsidR="00A539F0" w:rsidRPr="00C8579C" w14:paraId="65117DC5" w14:textId="77777777" w:rsidTr="00A16DD0">
        <w:tc>
          <w:tcPr>
            <w:tcW w:w="533" w:type="dxa"/>
            <w:shd w:val="clear" w:color="auto" w:fill="auto"/>
          </w:tcPr>
          <w:p w14:paraId="1B55E8A7" w14:textId="77777777" w:rsidR="00A539F0" w:rsidRPr="00C8579C" w:rsidRDefault="00A539F0" w:rsidP="0063302D">
            <w:pPr>
              <w:keepNext/>
              <w:keepLines/>
              <w:jc w:val="both"/>
              <w:rPr>
                <w:rFonts w:ascii="Tahoma" w:hAnsi="Tahoma" w:cs="Tahoma"/>
                <w:b/>
              </w:rPr>
            </w:pPr>
            <w:r w:rsidRPr="00C8579C">
              <w:rPr>
                <w:rFonts w:ascii="Tahoma" w:hAnsi="Tahoma" w:cs="Tahoma"/>
                <w:b/>
              </w:rPr>
              <w:t>3.</w:t>
            </w:r>
          </w:p>
        </w:tc>
        <w:tc>
          <w:tcPr>
            <w:tcW w:w="3403" w:type="dxa"/>
            <w:shd w:val="clear" w:color="auto" w:fill="auto"/>
          </w:tcPr>
          <w:p w14:paraId="49CB13AD" w14:textId="77777777" w:rsidR="00A539F0" w:rsidRPr="00C8579C" w:rsidRDefault="00A539F0" w:rsidP="0063302D">
            <w:pPr>
              <w:keepNext/>
              <w:keepLines/>
              <w:jc w:val="both"/>
              <w:rPr>
                <w:rFonts w:ascii="Tahoma" w:hAnsi="Tahoma" w:cs="Tahoma"/>
                <w:b/>
              </w:rPr>
            </w:pPr>
          </w:p>
        </w:tc>
        <w:tc>
          <w:tcPr>
            <w:tcW w:w="3402" w:type="dxa"/>
          </w:tcPr>
          <w:p w14:paraId="0EBEB8DB" w14:textId="77777777" w:rsidR="00A539F0" w:rsidRPr="00C8579C" w:rsidRDefault="00A539F0" w:rsidP="0063302D">
            <w:pPr>
              <w:keepNext/>
              <w:keepLines/>
              <w:jc w:val="both"/>
              <w:rPr>
                <w:rFonts w:ascii="Tahoma" w:hAnsi="Tahoma" w:cs="Tahoma"/>
                <w:b/>
              </w:rPr>
            </w:pPr>
          </w:p>
        </w:tc>
        <w:tc>
          <w:tcPr>
            <w:tcW w:w="1843" w:type="dxa"/>
            <w:shd w:val="clear" w:color="auto" w:fill="auto"/>
          </w:tcPr>
          <w:p w14:paraId="45C65757" w14:textId="77777777" w:rsidR="00A539F0" w:rsidRPr="00C8579C" w:rsidRDefault="00A539F0" w:rsidP="0063302D">
            <w:pPr>
              <w:keepNext/>
              <w:keepLines/>
              <w:jc w:val="both"/>
              <w:rPr>
                <w:rFonts w:ascii="Tahoma" w:hAnsi="Tahoma" w:cs="Tahoma"/>
                <w:b/>
              </w:rPr>
            </w:pPr>
          </w:p>
        </w:tc>
      </w:tr>
      <w:tr w:rsidR="00A539F0" w:rsidRPr="00C8579C" w14:paraId="1F4D628A" w14:textId="77777777" w:rsidTr="00A16DD0">
        <w:tc>
          <w:tcPr>
            <w:tcW w:w="533" w:type="dxa"/>
            <w:shd w:val="clear" w:color="auto" w:fill="auto"/>
          </w:tcPr>
          <w:p w14:paraId="6B12CE3F" w14:textId="77777777" w:rsidR="00A539F0" w:rsidRPr="00C8579C" w:rsidRDefault="00A539F0" w:rsidP="0063302D">
            <w:pPr>
              <w:keepNext/>
              <w:keepLines/>
              <w:jc w:val="both"/>
              <w:rPr>
                <w:rFonts w:ascii="Tahoma" w:hAnsi="Tahoma" w:cs="Tahoma"/>
                <w:b/>
              </w:rPr>
            </w:pPr>
            <w:r w:rsidRPr="00C8579C">
              <w:rPr>
                <w:rFonts w:ascii="Tahoma" w:hAnsi="Tahoma" w:cs="Tahoma"/>
                <w:b/>
              </w:rPr>
              <w:t>….</w:t>
            </w:r>
          </w:p>
        </w:tc>
        <w:tc>
          <w:tcPr>
            <w:tcW w:w="3403" w:type="dxa"/>
            <w:shd w:val="clear" w:color="auto" w:fill="auto"/>
          </w:tcPr>
          <w:p w14:paraId="4B7F455E" w14:textId="77777777" w:rsidR="00A539F0" w:rsidRPr="00C8579C" w:rsidRDefault="00A539F0" w:rsidP="0063302D">
            <w:pPr>
              <w:keepNext/>
              <w:keepLines/>
              <w:jc w:val="both"/>
              <w:rPr>
                <w:rFonts w:ascii="Tahoma" w:hAnsi="Tahoma" w:cs="Tahoma"/>
                <w:b/>
              </w:rPr>
            </w:pPr>
          </w:p>
        </w:tc>
        <w:tc>
          <w:tcPr>
            <w:tcW w:w="3402" w:type="dxa"/>
          </w:tcPr>
          <w:p w14:paraId="6C94F200" w14:textId="77777777" w:rsidR="00A539F0" w:rsidRPr="00C8579C" w:rsidRDefault="00A539F0" w:rsidP="0063302D">
            <w:pPr>
              <w:keepNext/>
              <w:keepLines/>
              <w:jc w:val="both"/>
              <w:rPr>
                <w:rFonts w:ascii="Tahoma" w:hAnsi="Tahoma" w:cs="Tahoma"/>
                <w:b/>
              </w:rPr>
            </w:pPr>
          </w:p>
        </w:tc>
        <w:tc>
          <w:tcPr>
            <w:tcW w:w="1843" w:type="dxa"/>
            <w:shd w:val="clear" w:color="auto" w:fill="auto"/>
          </w:tcPr>
          <w:p w14:paraId="2914D573" w14:textId="77777777" w:rsidR="00A539F0" w:rsidRPr="00C8579C" w:rsidRDefault="00A539F0" w:rsidP="0063302D">
            <w:pPr>
              <w:keepNext/>
              <w:keepLines/>
              <w:jc w:val="both"/>
              <w:rPr>
                <w:rFonts w:ascii="Tahoma" w:hAnsi="Tahoma" w:cs="Tahoma"/>
                <w:b/>
              </w:rPr>
            </w:pPr>
          </w:p>
        </w:tc>
      </w:tr>
    </w:tbl>
    <w:p w14:paraId="76C9FFBA" w14:textId="77777777" w:rsidR="00A539F0" w:rsidRPr="00C8579C" w:rsidRDefault="00A539F0" w:rsidP="0063302D">
      <w:pPr>
        <w:keepNext/>
        <w:keepLines/>
        <w:jc w:val="both"/>
        <w:rPr>
          <w:rFonts w:ascii="Tahoma" w:hAnsi="Tahoma" w:cs="Tahoma"/>
          <w:b/>
        </w:rPr>
      </w:pPr>
    </w:p>
    <w:p w14:paraId="3E647A3B" w14:textId="77777777" w:rsidR="00890C57" w:rsidRPr="00C8579C" w:rsidRDefault="00890C57" w:rsidP="0063302D">
      <w:pPr>
        <w:keepNext/>
        <w:keepLines/>
        <w:jc w:val="both"/>
        <w:rPr>
          <w:rFonts w:ascii="Tahoma" w:hAnsi="Tahoma" w:cs="Tahoma"/>
          <w:b/>
        </w:rPr>
      </w:pPr>
    </w:p>
    <w:p w14:paraId="2FB2066C" w14:textId="77777777" w:rsidR="00A539F0" w:rsidRPr="00C8579C" w:rsidRDefault="00A539F0" w:rsidP="0063302D">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fizične osebe</w:t>
      </w:r>
      <w:r w:rsidRPr="00C8579C">
        <w:rPr>
          <w:rFonts w:ascii="Tahoma" w:hAnsi="Tahoma" w:cs="Tahoma"/>
        </w:rPr>
        <w:t>, vključno z udeležbo tihih družbenikov:</w:t>
      </w:r>
    </w:p>
    <w:p w14:paraId="5BAD20AB" w14:textId="77777777" w:rsidR="00A539F0" w:rsidRPr="00C8579C" w:rsidRDefault="00A539F0" w:rsidP="0063302D">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3245"/>
        <w:gridCol w:w="3516"/>
        <w:gridCol w:w="1770"/>
      </w:tblGrid>
      <w:tr w:rsidR="00A539F0" w:rsidRPr="00C8579C" w14:paraId="23A3C092" w14:textId="77777777" w:rsidTr="003C0E5D">
        <w:tc>
          <w:tcPr>
            <w:tcW w:w="534" w:type="dxa"/>
            <w:shd w:val="clear" w:color="auto" w:fill="auto"/>
          </w:tcPr>
          <w:p w14:paraId="1BCB2C3F" w14:textId="77777777" w:rsidR="00A539F0" w:rsidRPr="00C8579C" w:rsidRDefault="00A539F0" w:rsidP="0063302D">
            <w:pPr>
              <w:keepNext/>
              <w:keepLines/>
              <w:jc w:val="both"/>
              <w:rPr>
                <w:rFonts w:ascii="Tahoma" w:hAnsi="Tahoma" w:cs="Tahoma"/>
                <w:b/>
              </w:rPr>
            </w:pPr>
            <w:r w:rsidRPr="00C8579C">
              <w:rPr>
                <w:rFonts w:ascii="Tahoma" w:hAnsi="Tahoma" w:cs="Tahoma"/>
                <w:b/>
              </w:rPr>
              <w:t>Št.</w:t>
            </w:r>
          </w:p>
        </w:tc>
        <w:tc>
          <w:tcPr>
            <w:tcW w:w="3402" w:type="dxa"/>
            <w:shd w:val="clear" w:color="auto" w:fill="auto"/>
          </w:tcPr>
          <w:p w14:paraId="5C6D247B" w14:textId="77777777" w:rsidR="00A539F0" w:rsidRPr="00C8579C" w:rsidRDefault="00A539F0" w:rsidP="0063302D">
            <w:pPr>
              <w:keepNext/>
              <w:keepLines/>
              <w:jc w:val="both"/>
              <w:rPr>
                <w:rFonts w:ascii="Tahoma" w:hAnsi="Tahoma" w:cs="Tahoma"/>
                <w:b/>
              </w:rPr>
            </w:pPr>
            <w:r w:rsidRPr="00C8579C">
              <w:rPr>
                <w:rFonts w:ascii="Tahoma" w:hAnsi="Tahoma" w:cs="Tahoma"/>
                <w:b/>
              </w:rPr>
              <w:t>Ime in priimek</w:t>
            </w:r>
          </w:p>
        </w:tc>
        <w:tc>
          <w:tcPr>
            <w:tcW w:w="3685" w:type="dxa"/>
            <w:shd w:val="clear" w:color="auto" w:fill="auto"/>
          </w:tcPr>
          <w:p w14:paraId="621D7A58" w14:textId="77777777" w:rsidR="00A539F0" w:rsidRPr="00C8579C" w:rsidRDefault="00A539F0" w:rsidP="0063302D">
            <w:pPr>
              <w:keepNext/>
              <w:keepLines/>
              <w:jc w:val="both"/>
              <w:rPr>
                <w:rFonts w:ascii="Tahoma" w:hAnsi="Tahoma" w:cs="Tahoma"/>
                <w:b/>
              </w:rPr>
            </w:pPr>
            <w:r w:rsidRPr="00C8579C">
              <w:rPr>
                <w:rFonts w:ascii="Tahoma" w:hAnsi="Tahoma" w:cs="Tahoma"/>
                <w:b/>
              </w:rPr>
              <w:t>Naslov stalnega bivališča</w:t>
            </w:r>
          </w:p>
        </w:tc>
        <w:tc>
          <w:tcPr>
            <w:tcW w:w="1810" w:type="dxa"/>
            <w:shd w:val="clear" w:color="auto" w:fill="auto"/>
          </w:tcPr>
          <w:p w14:paraId="1FEB5EE2" w14:textId="77777777" w:rsidR="00A539F0" w:rsidRPr="00C8579C" w:rsidRDefault="00A539F0" w:rsidP="0063302D">
            <w:pPr>
              <w:keepNext/>
              <w:keepLines/>
              <w:jc w:val="both"/>
              <w:rPr>
                <w:rFonts w:ascii="Tahoma" w:hAnsi="Tahoma" w:cs="Tahoma"/>
                <w:b/>
              </w:rPr>
            </w:pPr>
            <w:r w:rsidRPr="00C8579C">
              <w:rPr>
                <w:rFonts w:ascii="Tahoma" w:hAnsi="Tahoma" w:cs="Tahoma"/>
                <w:b/>
              </w:rPr>
              <w:t>Delež lastništva v %</w:t>
            </w:r>
          </w:p>
        </w:tc>
      </w:tr>
      <w:tr w:rsidR="00A539F0" w:rsidRPr="00C8579C" w14:paraId="6144F5CB" w14:textId="77777777" w:rsidTr="003C0E5D">
        <w:tc>
          <w:tcPr>
            <w:tcW w:w="534" w:type="dxa"/>
            <w:shd w:val="clear" w:color="auto" w:fill="auto"/>
          </w:tcPr>
          <w:p w14:paraId="5C1F6AEB" w14:textId="77777777" w:rsidR="00A539F0" w:rsidRPr="00C8579C" w:rsidRDefault="00A539F0" w:rsidP="0063302D">
            <w:pPr>
              <w:keepNext/>
              <w:keepLines/>
              <w:jc w:val="both"/>
              <w:rPr>
                <w:rFonts w:ascii="Tahoma" w:hAnsi="Tahoma" w:cs="Tahoma"/>
                <w:b/>
              </w:rPr>
            </w:pPr>
            <w:r w:rsidRPr="00C8579C">
              <w:rPr>
                <w:rFonts w:ascii="Tahoma" w:hAnsi="Tahoma" w:cs="Tahoma"/>
                <w:b/>
              </w:rPr>
              <w:t>1.</w:t>
            </w:r>
          </w:p>
        </w:tc>
        <w:tc>
          <w:tcPr>
            <w:tcW w:w="3402" w:type="dxa"/>
            <w:shd w:val="clear" w:color="auto" w:fill="auto"/>
          </w:tcPr>
          <w:p w14:paraId="3C5596F5" w14:textId="77777777" w:rsidR="00A539F0" w:rsidRPr="00C8579C" w:rsidRDefault="00A539F0" w:rsidP="0063302D">
            <w:pPr>
              <w:keepNext/>
              <w:keepLines/>
              <w:jc w:val="both"/>
              <w:rPr>
                <w:rFonts w:ascii="Tahoma" w:hAnsi="Tahoma" w:cs="Tahoma"/>
                <w:b/>
              </w:rPr>
            </w:pPr>
          </w:p>
        </w:tc>
        <w:tc>
          <w:tcPr>
            <w:tcW w:w="3685" w:type="dxa"/>
            <w:shd w:val="clear" w:color="auto" w:fill="auto"/>
          </w:tcPr>
          <w:p w14:paraId="3A8D09D3" w14:textId="77777777" w:rsidR="00A539F0" w:rsidRPr="00C8579C" w:rsidRDefault="00A539F0" w:rsidP="0063302D">
            <w:pPr>
              <w:keepNext/>
              <w:keepLines/>
              <w:jc w:val="both"/>
              <w:rPr>
                <w:rFonts w:ascii="Tahoma" w:hAnsi="Tahoma" w:cs="Tahoma"/>
                <w:b/>
              </w:rPr>
            </w:pPr>
          </w:p>
        </w:tc>
        <w:tc>
          <w:tcPr>
            <w:tcW w:w="1810" w:type="dxa"/>
            <w:shd w:val="clear" w:color="auto" w:fill="auto"/>
          </w:tcPr>
          <w:p w14:paraId="4FBEAECE" w14:textId="77777777" w:rsidR="00A539F0" w:rsidRPr="00C8579C" w:rsidRDefault="00A539F0" w:rsidP="0063302D">
            <w:pPr>
              <w:keepNext/>
              <w:keepLines/>
              <w:jc w:val="both"/>
              <w:rPr>
                <w:rFonts w:ascii="Tahoma" w:hAnsi="Tahoma" w:cs="Tahoma"/>
                <w:b/>
              </w:rPr>
            </w:pPr>
          </w:p>
        </w:tc>
      </w:tr>
      <w:tr w:rsidR="00A539F0" w:rsidRPr="00C8579C" w14:paraId="0DFFAB27" w14:textId="77777777" w:rsidTr="003C0E5D">
        <w:tc>
          <w:tcPr>
            <w:tcW w:w="534" w:type="dxa"/>
            <w:shd w:val="clear" w:color="auto" w:fill="auto"/>
          </w:tcPr>
          <w:p w14:paraId="2D96483C" w14:textId="77777777" w:rsidR="00A539F0" w:rsidRPr="00C8579C" w:rsidRDefault="00A539F0" w:rsidP="0063302D">
            <w:pPr>
              <w:keepNext/>
              <w:keepLines/>
              <w:jc w:val="both"/>
              <w:rPr>
                <w:rFonts w:ascii="Tahoma" w:hAnsi="Tahoma" w:cs="Tahoma"/>
                <w:b/>
              </w:rPr>
            </w:pPr>
            <w:r w:rsidRPr="00C8579C">
              <w:rPr>
                <w:rFonts w:ascii="Tahoma" w:hAnsi="Tahoma" w:cs="Tahoma"/>
                <w:b/>
              </w:rPr>
              <w:t>2.</w:t>
            </w:r>
          </w:p>
        </w:tc>
        <w:tc>
          <w:tcPr>
            <w:tcW w:w="3402" w:type="dxa"/>
            <w:shd w:val="clear" w:color="auto" w:fill="auto"/>
          </w:tcPr>
          <w:p w14:paraId="795DF751" w14:textId="77777777" w:rsidR="00A539F0" w:rsidRPr="00C8579C" w:rsidRDefault="00A539F0" w:rsidP="0063302D">
            <w:pPr>
              <w:keepNext/>
              <w:keepLines/>
              <w:jc w:val="both"/>
              <w:rPr>
                <w:rFonts w:ascii="Tahoma" w:hAnsi="Tahoma" w:cs="Tahoma"/>
                <w:b/>
              </w:rPr>
            </w:pPr>
          </w:p>
        </w:tc>
        <w:tc>
          <w:tcPr>
            <w:tcW w:w="3685" w:type="dxa"/>
            <w:shd w:val="clear" w:color="auto" w:fill="auto"/>
          </w:tcPr>
          <w:p w14:paraId="24E5D03E" w14:textId="77777777" w:rsidR="00A539F0" w:rsidRPr="00C8579C" w:rsidRDefault="00A539F0" w:rsidP="0063302D">
            <w:pPr>
              <w:keepNext/>
              <w:keepLines/>
              <w:jc w:val="both"/>
              <w:rPr>
                <w:rFonts w:ascii="Tahoma" w:hAnsi="Tahoma" w:cs="Tahoma"/>
                <w:b/>
              </w:rPr>
            </w:pPr>
          </w:p>
        </w:tc>
        <w:tc>
          <w:tcPr>
            <w:tcW w:w="1810" w:type="dxa"/>
            <w:shd w:val="clear" w:color="auto" w:fill="auto"/>
          </w:tcPr>
          <w:p w14:paraId="1F72B111" w14:textId="77777777" w:rsidR="00A539F0" w:rsidRPr="00C8579C" w:rsidRDefault="00A539F0" w:rsidP="0063302D">
            <w:pPr>
              <w:keepNext/>
              <w:keepLines/>
              <w:jc w:val="both"/>
              <w:rPr>
                <w:rFonts w:ascii="Tahoma" w:hAnsi="Tahoma" w:cs="Tahoma"/>
                <w:b/>
              </w:rPr>
            </w:pPr>
          </w:p>
        </w:tc>
      </w:tr>
      <w:tr w:rsidR="00A539F0" w:rsidRPr="00C8579C" w14:paraId="19522E89" w14:textId="77777777" w:rsidTr="003C0E5D">
        <w:tc>
          <w:tcPr>
            <w:tcW w:w="534" w:type="dxa"/>
            <w:shd w:val="clear" w:color="auto" w:fill="auto"/>
          </w:tcPr>
          <w:p w14:paraId="24559FB5" w14:textId="77777777" w:rsidR="00A539F0" w:rsidRPr="00C8579C" w:rsidRDefault="00A539F0" w:rsidP="0063302D">
            <w:pPr>
              <w:keepNext/>
              <w:keepLines/>
              <w:jc w:val="both"/>
              <w:rPr>
                <w:rFonts w:ascii="Tahoma" w:hAnsi="Tahoma" w:cs="Tahoma"/>
                <w:b/>
              </w:rPr>
            </w:pPr>
            <w:r w:rsidRPr="00C8579C">
              <w:rPr>
                <w:rFonts w:ascii="Tahoma" w:hAnsi="Tahoma" w:cs="Tahoma"/>
                <w:b/>
              </w:rPr>
              <w:t>3.</w:t>
            </w:r>
          </w:p>
        </w:tc>
        <w:tc>
          <w:tcPr>
            <w:tcW w:w="3402" w:type="dxa"/>
            <w:shd w:val="clear" w:color="auto" w:fill="auto"/>
          </w:tcPr>
          <w:p w14:paraId="03DCA080" w14:textId="77777777" w:rsidR="00A539F0" w:rsidRPr="00C8579C" w:rsidRDefault="00A539F0" w:rsidP="0063302D">
            <w:pPr>
              <w:keepNext/>
              <w:keepLines/>
              <w:jc w:val="both"/>
              <w:rPr>
                <w:rFonts w:ascii="Tahoma" w:hAnsi="Tahoma" w:cs="Tahoma"/>
                <w:b/>
              </w:rPr>
            </w:pPr>
          </w:p>
        </w:tc>
        <w:tc>
          <w:tcPr>
            <w:tcW w:w="3685" w:type="dxa"/>
            <w:shd w:val="clear" w:color="auto" w:fill="auto"/>
          </w:tcPr>
          <w:p w14:paraId="4205F563" w14:textId="77777777" w:rsidR="00A539F0" w:rsidRPr="00C8579C" w:rsidRDefault="00A539F0" w:rsidP="0063302D">
            <w:pPr>
              <w:keepNext/>
              <w:keepLines/>
              <w:jc w:val="both"/>
              <w:rPr>
                <w:rFonts w:ascii="Tahoma" w:hAnsi="Tahoma" w:cs="Tahoma"/>
                <w:b/>
              </w:rPr>
            </w:pPr>
          </w:p>
        </w:tc>
        <w:tc>
          <w:tcPr>
            <w:tcW w:w="1810" w:type="dxa"/>
            <w:shd w:val="clear" w:color="auto" w:fill="auto"/>
          </w:tcPr>
          <w:p w14:paraId="79A3BB37" w14:textId="77777777" w:rsidR="00A539F0" w:rsidRPr="00C8579C" w:rsidRDefault="00A539F0" w:rsidP="0063302D">
            <w:pPr>
              <w:keepNext/>
              <w:keepLines/>
              <w:jc w:val="both"/>
              <w:rPr>
                <w:rFonts w:ascii="Tahoma" w:hAnsi="Tahoma" w:cs="Tahoma"/>
                <w:b/>
              </w:rPr>
            </w:pPr>
          </w:p>
        </w:tc>
      </w:tr>
      <w:tr w:rsidR="00A539F0" w:rsidRPr="00C8579C" w14:paraId="6C19A569" w14:textId="77777777" w:rsidTr="003C0E5D">
        <w:tc>
          <w:tcPr>
            <w:tcW w:w="534" w:type="dxa"/>
            <w:shd w:val="clear" w:color="auto" w:fill="auto"/>
          </w:tcPr>
          <w:p w14:paraId="00CFF37F" w14:textId="77777777" w:rsidR="00A539F0" w:rsidRPr="00C8579C" w:rsidRDefault="00A539F0" w:rsidP="0063302D">
            <w:pPr>
              <w:keepNext/>
              <w:keepLines/>
              <w:jc w:val="both"/>
              <w:rPr>
                <w:rFonts w:ascii="Tahoma" w:hAnsi="Tahoma" w:cs="Tahoma"/>
                <w:b/>
              </w:rPr>
            </w:pPr>
            <w:r w:rsidRPr="00C8579C">
              <w:rPr>
                <w:rFonts w:ascii="Tahoma" w:hAnsi="Tahoma" w:cs="Tahoma"/>
                <w:b/>
              </w:rPr>
              <w:t>…</w:t>
            </w:r>
          </w:p>
        </w:tc>
        <w:tc>
          <w:tcPr>
            <w:tcW w:w="3402" w:type="dxa"/>
            <w:shd w:val="clear" w:color="auto" w:fill="auto"/>
          </w:tcPr>
          <w:p w14:paraId="44BD0BAE" w14:textId="77777777" w:rsidR="00A539F0" w:rsidRPr="00C8579C" w:rsidRDefault="00A539F0" w:rsidP="0063302D">
            <w:pPr>
              <w:keepNext/>
              <w:keepLines/>
              <w:jc w:val="both"/>
              <w:rPr>
                <w:rFonts w:ascii="Tahoma" w:hAnsi="Tahoma" w:cs="Tahoma"/>
                <w:b/>
              </w:rPr>
            </w:pPr>
          </w:p>
        </w:tc>
        <w:tc>
          <w:tcPr>
            <w:tcW w:w="3685" w:type="dxa"/>
            <w:shd w:val="clear" w:color="auto" w:fill="auto"/>
          </w:tcPr>
          <w:p w14:paraId="2375E310" w14:textId="77777777" w:rsidR="00A539F0" w:rsidRPr="00C8579C" w:rsidRDefault="00A539F0" w:rsidP="0063302D">
            <w:pPr>
              <w:keepNext/>
              <w:keepLines/>
              <w:jc w:val="both"/>
              <w:rPr>
                <w:rFonts w:ascii="Tahoma" w:hAnsi="Tahoma" w:cs="Tahoma"/>
                <w:b/>
              </w:rPr>
            </w:pPr>
          </w:p>
        </w:tc>
        <w:tc>
          <w:tcPr>
            <w:tcW w:w="1810" w:type="dxa"/>
            <w:shd w:val="clear" w:color="auto" w:fill="auto"/>
          </w:tcPr>
          <w:p w14:paraId="7C949B60" w14:textId="77777777" w:rsidR="00A539F0" w:rsidRPr="00C8579C" w:rsidRDefault="00A539F0" w:rsidP="0063302D">
            <w:pPr>
              <w:keepNext/>
              <w:keepLines/>
              <w:jc w:val="both"/>
              <w:rPr>
                <w:rFonts w:ascii="Tahoma" w:hAnsi="Tahoma" w:cs="Tahoma"/>
                <w:b/>
              </w:rPr>
            </w:pPr>
          </w:p>
        </w:tc>
      </w:tr>
    </w:tbl>
    <w:p w14:paraId="2EEBB0F2" w14:textId="77777777" w:rsidR="00A539F0" w:rsidRPr="00C8579C" w:rsidRDefault="00A539F0" w:rsidP="0063302D">
      <w:pPr>
        <w:keepNext/>
        <w:keepLines/>
        <w:jc w:val="both"/>
        <w:rPr>
          <w:rFonts w:ascii="Tahoma" w:hAnsi="Tahoma" w:cs="Tahoma"/>
          <w:b/>
        </w:rPr>
      </w:pPr>
    </w:p>
    <w:p w14:paraId="22EFFAE0" w14:textId="77777777" w:rsidR="00D6227E" w:rsidRPr="00C8579C" w:rsidRDefault="00D6227E" w:rsidP="0063302D">
      <w:pPr>
        <w:keepNext/>
        <w:keepLines/>
        <w:jc w:val="both"/>
        <w:rPr>
          <w:rFonts w:ascii="Tahoma" w:hAnsi="Tahoma" w:cs="Tahoma"/>
          <w:b/>
        </w:rPr>
      </w:pPr>
    </w:p>
    <w:p w14:paraId="6B78175F" w14:textId="77777777" w:rsidR="00D6227E" w:rsidRPr="00C8579C" w:rsidRDefault="00D6227E" w:rsidP="0063302D">
      <w:pPr>
        <w:keepNext/>
        <w:keepLines/>
        <w:jc w:val="both"/>
        <w:rPr>
          <w:rFonts w:ascii="Tahoma" w:hAnsi="Tahoma" w:cs="Tahoma"/>
          <w:b/>
        </w:rPr>
      </w:pPr>
    </w:p>
    <w:p w14:paraId="792599F5" w14:textId="77777777" w:rsidR="00D6227E" w:rsidRPr="00C8579C" w:rsidRDefault="00D6227E" w:rsidP="0063302D">
      <w:pPr>
        <w:keepNext/>
        <w:keepLines/>
        <w:jc w:val="both"/>
        <w:rPr>
          <w:rFonts w:ascii="Tahoma" w:hAnsi="Tahoma" w:cs="Tahoma"/>
          <w:b/>
        </w:rPr>
      </w:pPr>
    </w:p>
    <w:p w14:paraId="32905559" w14:textId="77777777" w:rsidR="00D6227E" w:rsidRDefault="00D6227E" w:rsidP="0063302D">
      <w:pPr>
        <w:keepNext/>
        <w:keepLines/>
        <w:jc w:val="both"/>
        <w:rPr>
          <w:rFonts w:ascii="Tahoma" w:hAnsi="Tahoma" w:cs="Tahoma"/>
          <w:b/>
        </w:rPr>
      </w:pPr>
    </w:p>
    <w:p w14:paraId="66270F39" w14:textId="77777777" w:rsidR="0084247C" w:rsidRPr="00C8579C" w:rsidRDefault="0084247C" w:rsidP="0063302D">
      <w:pPr>
        <w:keepNext/>
        <w:keepLines/>
        <w:jc w:val="both"/>
        <w:rPr>
          <w:rFonts w:ascii="Tahoma" w:hAnsi="Tahoma" w:cs="Tahoma"/>
          <w:b/>
        </w:rPr>
      </w:pPr>
    </w:p>
    <w:p w14:paraId="037FDA06" w14:textId="77777777" w:rsidR="00D6227E" w:rsidRDefault="00D6227E" w:rsidP="0063302D">
      <w:pPr>
        <w:keepNext/>
        <w:keepLines/>
        <w:jc w:val="both"/>
        <w:rPr>
          <w:rFonts w:ascii="Tahoma" w:hAnsi="Tahoma" w:cs="Tahoma"/>
          <w:b/>
        </w:rPr>
      </w:pPr>
    </w:p>
    <w:p w14:paraId="5ADBC343" w14:textId="77777777" w:rsidR="0009065C" w:rsidRDefault="0009065C" w:rsidP="0063302D">
      <w:pPr>
        <w:keepNext/>
        <w:keepLines/>
        <w:jc w:val="both"/>
        <w:rPr>
          <w:rFonts w:ascii="Tahoma" w:hAnsi="Tahoma" w:cs="Tahoma"/>
          <w:b/>
        </w:rPr>
      </w:pPr>
    </w:p>
    <w:p w14:paraId="3BDECC30" w14:textId="77777777" w:rsidR="0009065C" w:rsidRPr="00C8579C" w:rsidRDefault="0009065C" w:rsidP="0063302D">
      <w:pPr>
        <w:keepNext/>
        <w:keepLines/>
        <w:jc w:val="both"/>
        <w:rPr>
          <w:rFonts w:ascii="Tahoma" w:hAnsi="Tahoma" w:cs="Tahoma"/>
          <w:b/>
        </w:rPr>
      </w:pPr>
    </w:p>
    <w:p w14:paraId="6D4C2806" w14:textId="77777777" w:rsidR="00A539F0" w:rsidRPr="00C8579C" w:rsidRDefault="00A539F0" w:rsidP="0063302D">
      <w:pPr>
        <w:keepNext/>
        <w:keepLines/>
        <w:jc w:val="both"/>
        <w:rPr>
          <w:rFonts w:ascii="Tahoma" w:hAnsi="Tahoma" w:cs="Tahoma"/>
        </w:rPr>
      </w:pPr>
      <w:r w:rsidRPr="00C8579C">
        <w:rPr>
          <w:rFonts w:ascii="Tahoma" w:hAnsi="Tahoma" w:cs="Tahoma"/>
          <w:b/>
        </w:rPr>
        <w:lastRenderedPageBreak/>
        <w:t>IZJAVLJAMO</w:t>
      </w:r>
      <w:r w:rsidRPr="00C8579C">
        <w:rPr>
          <w:rFonts w:ascii="Tahoma" w:hAnsi="Tahoma" w:cs="Tahoma"/>
        </w:rPr>
        <w:t xml:space="preserve">, da so skladno z določbami zakona, ki ureja gospodarske družbe, </w:t>
      </w:r>
      <w:r w:rsidRPr="00C8579C">
        <w:rPr>
          <w:rFonts w:ascii="Tahoma" w:hAnsi="Tahoma" w:cs="Tahoma"/>
          <w:u w:val="single"/>
        </w:rPr>
        <w:t>povezane družbe</w:t>
      </w:r>
      <w:r w:rsidRPr="00C8579C">
        <w:rPr>
          <w:rFonts w:ascii="Tahoma" w:hAnsi="Tahoma" w:cs="Tahoma"/>
        </w:rPr>
        <w:t xml:space="preserve"> z zgoraj navedenim </w:t>
      </w:r>
      <w:r w:rsidR="00D6227E" w:rsidRPr="00C8579C">
        <w:rPr>
          <w:rFonts w:ascii="Tahoma" w:hAnsi="Tahoma" w:cs="Tahoma"/>
        </w:rPr>
        <w:t>gospodarskim subjektom</w:t>
      </w:r>
      <w:r w:rsidRPr="00C8579C">
        <w:rPr>
          <w:rFonts w:ascii="Tahoma" w:hAnsi="Tahoma" w:cs="Tahoma"/>
        </w:rPr>
        <w:t>, naslednji gospodarski subjekti:</w:t>
      </w:r>
    </w:p>
    <w:p w14:paraId="1DA85F2D" w14:textId="77777777" w:rsidR="00A539F0" w:rsidRPr="00C8579C" w:rsidRDefault="00A539F0" w:rsidP="0063302D">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3225"/>
        <w:gridCol w:w="3492"/>
        <w:gridCol w:w="1815"/>
      </w:tblGrid>
      <w:tr w:rsidR="00A539F0" w:rsidRPr="00C8579C" w14:paraId="02DF0FBA" w14:textId="77777777" w:rsidTr="003C0E5D">
        <w:tc>
          <w:tcPr>
            <w:tcW w:w="533" w:type="dxa"/>
            <w:shd w:val="clear" w:color="auto" w:fill="auto"/>
          </w:tcPr>
          <w:p w14:paraId="5F57F186" w14:textId="77777777" w:rsidR="00A539F0" w:rsidRPr="00C8579C" w:rsidRDefault="00A539F0" w:rsidP="0063302D">
            <w:pPr>
              <w:keepNext/>
              <w:keepLines/>
              <w:jc w:val="both"/>
              <w:rPr>
                <w:rFonts w:ascii="Tahoma" w:hAnsi="Tahoma" w:cs="Tahoma"/>
                <w:b/>
              </w:rPr>
            </w:pPr>
            <w:r w:rsidRPr="00C8579C">
              <w:rPr>
                <w:rFonts w:ascii="Tahoma" w:hAnsi="Tahoma" w:cs="Tahoma"/>
                <w:b/>
              </w:rPr>
              <w:t>Št.</w:t>
            </w:r>
          </w:p>
        </w:tc>
        <w:tc>
          <w:tcPr>
            <w:tcW w:w="3376" w:type="dxa"/>
            <w:shd w:val="clear" w:color="auto" w:fill="auto"/>
          </w:tcPr>
          <w:p w14:paraId="4BD99A04" w14:textId="77777777" w:rsidR="00A539F0" w:rsidRPr="00C8579C" w:rsidRDefault="00A539F0" w:rsidP="0063302D">
            <w:pPr>
              <w:keepNext/>
              <w:keepLines/>
              <w:jc w:val="both"/>
              <w:rPr>
                <w:rFonts w:ascii="Tahoma" w:hAnsi="Tahoma" w:cs="Tahoma"/>
                <w:b/>
              </w:rPr>
            </w:pPr>
            <w:r w:rsidRPr="00C8579C">
              <w:rPr>
                <w:rFonts w:ascii="Tahoma" w:hAnsi="Tahoma" w:cs="Tahoma"/>
                <w:b/>
              </w:rPr>
              <w:t xml:space="preserve">Naziv </w:t>
            </w:r>
          </w:p>
        </w:tc>
        <w:tc>
          <w:tcPr>
            <w:tcW w:w="3657" w:type="dxa"/>
            <w:shd w:val="clear" w:color="auto" w:fill="auto"/>
          </w:tcPr>
          <w:p w14:paraId="75F65A5A" w14:textId="77777777" w:rsidR="00A539F0" w:rsidRPr="00C8579C" w:rsidRDefault="00A539F0" w:rsidP="0063302D">
            <w:pPr>
              <w:keepNext/>
              <w:keepLines/>
              <w:jc w:val="both"/>
              <w:rPr>
                <w:rFonts w:ascii="Tahoma" w:hAnsi="Tahoma" w:cs="Tahoma"/>
                <w:b/>
              </w:rPr>
            </w:pPr>
            <w:r w:rsidRPr="00C8579C">
              <w:rPr>
                <w:rFonts w:ascii="Tahoma" w:hAnsi="Tahoma" w:cs="Tahoma"/>
                <w:b/>
              </w:rPr>
              <w:t xml:space="preserve">Sedež </w:t>
            </w:r>
          </w:p>
        </w:tc>
        <w:tc>
          <w:tcPr>
            <w:tcW w:w="1865" w:type="dxa"/>
            <w:shd w:val="clear" w:color="auto" w:fill="auto"/>
          </w:tcPr>
          <w:p w14:paraId="06F512CE" w14:textId="77777777" w:rsidR="00A539F0" w:rsidRPr="00C8579C" w:rsidRDefault="00A539F0" w:rsidP="0063302D">
            <w:pPr>
              <w:keepNext/>
              <w:keepLines/>
              <w:jc w:val="both"/>
              <w:rPr>
                <w:rFonts w:ascii="Tahoma" w:hAnsi="Tahoma" w:cs="Tahoma"/>
                <w:b/>
              </w:rPr>
            </w:pPr>
            <w:r w:rsidRPr="00C8579C">
              <w:rPr>
                <w:rFonts w:ascii="Tahoma" w:hAnsi="Tahoma" w:cs="Tahoma"/>
                <w:b/>
              </w:rPr>
              <w:t>Matična številka</w:t>
            </w:r>
          </w:p>
        </w:tc>
      </w:tr>
      <w:tr w:rsidR="00A539F0" w:rsidRPr="00C8579C" w14:paraId="2868FF38" w14:textId="77777777" w:rsidTr="003C0E5D">
        <w:tc>
          <w:tcPr>
            <w:tcW w:w="533" w:type="dxa"/>
            <w:shd w:val="clear" w:color="auto" w:fill="auto"/>
          </w:tcPr>
          <w:p w14:paraId="426B1076" w14:textId="77777777" w:rsidR="00A539F0" w:rsidRPr="00C8579C" w:rsidRDefault="00A539F0" w:rsidP="0063302D">
            <w:pPr>
              <w:keepNext/>
              <w:keepLines/>
              <w:jc w:val="both"/>
              <w:rPr>
                <w:rFonts w:ascii="Tahoma" w:hAnsi="Tahoma" w:cs="Tahoma"/>
                <w:b/>
              </w:rPr>
            </w:pPr>
            <w:r w:rsidRPr="00C8579C">
              <w:rPr>
                <w:rFonts w:ascii="Tahoma" w:hAnsi="Tahoma" w:cs="Tahoma"/>
                <w:b/>
              </w:rPr>
              <w:t>1.</w:t>
            </w:r>
          </w:p>
        </w:tc>
        <w:tc>
          <w:tcPr>
            <w:tcW w:w="3376" w:type="dxa"/>
            <w:shd w:val="clear" w:color="auto" w:fill="auto"/>
          </w:tcPr>
          <w:p w14:paraId="20635A0F" w14:textId="77777777" w:rsidR="00A539F0" w:rsidRPr="00C8579C" w:rsidRDefault="00A539F0" w:rsidP="0063302D">
            <w:pPr>
              <w:keepNext/>
              <w:keepLines/>
              <w:jc w:val="both"/>
              <w:rPr>
                <w:rFonts w:ascii="Tahoma" w:hAnsi="Tahoma" w:cs="Tahoma"/>
                <w:b/>
              </w:rPr>
            </w:pPr>
          </w:p>
        </w:tc>
        <w:tc>
          <w:tcPr>
            <w:tcW w:w="3657" w:type="dxa"/>
            <w:shd w:val="clear" w:color="auto" w:fill="auto"/>
          </w:tcPr>
          <w:p w14:paraId="1E82BE1A" w14:textId="77777777" w:rsidR="00A539F0" w:rsidRPr="00C8579C" w:rsidRDefault="00A539F0" w:rsidP="0063302D">
            <w:pPr>
              <w:keepNext/>
              <w:keepLines/>
              <w:jc w:val="both"/>
              <w:rPr>
                <w:rFonts w:ascii="Tahoma" w:hAnsi="Tahoma" w:cs="Tahoma"/>
                <w:b/>
              </w:rPr>
            </w:pPr>
          </w:p>
        </w:tc>
        <w:tc>
          <w:tcPr>
            <w:tcW w:w="1865" w:type="dxa"/>
            <w:shd w:val="clear" w:color="auto" w:fill="auto"/>
          </w:tcPr>
          <w:p w14:paraId="18C3BE52" w14:textId="77777777" w:rsidR="00A539F0" w:rsidRPr="00C8579C" w:rsidRDefault="00A539F0" w:rsidP="0063302D">
            <w:pPr>
              <w:keepNext/>
              <w:keepLines/>
              <w:jc w:val="both"/>
              <w:rPr>
                <w:rFonts w:ascii="Tahoma" w:hAnsi="Tahoma" w:cs="Tahoma"/>
                <w:b/>
              </w:rPr>
            </w:pPr>
          </w:p>
        </w:tc>
      </w:tr>
      <w:tr w:rsidR="00A539F0" w:rsidRPr="00C8579C" w14:paraId="1B9FCE03" w14:textId="77777777" w:rsidTr="003C0E5D">
        <w:tc>
          <w:tcPr>
            <w:tcW w:w="533" w:type="dxa"/>
            <w:shd w:val="clear" w:color="auto" w:fill="auto"/>
          </w:tcPr>
          <w:p w14:paraId="5F13E05B" w14:textId="77777777" w:rsidR="00A539F0" w:rsidRPr="00C8579C" w:rsidRDefault="00A539F0" w:rsidP="0063302D">
            <w:pPr>
              <w:keepNext/>
              <w:keepLines/>
              <w:jc w:val="both"/>
              <w:rPr>
                <w:rFonts w:ascii="Tahoma" w:hAnsi="Tahoma" w:cs="Tahoma"/>
                <w:b/>
              </w:rPr>
            </w:pPr>
            <w:r w:rsidRPr="00C8579C">
              <w:rPr>
                <w:rFonts w:ascii="Tahoma" w:hAnsi="Tahoma" w:cs="Tahoma"/>
                <w:b/>
              </w:rPr>
              <w:t>2.</w:t>
            </w:r>
          </w:p>
        </w:tc>
        <w:tc>
          <w:tcPr>
            <w:tcW w:w="3376" w:type="dxa"/>
            <w:shd w:val="clear" w:color="auto" w:fill="auto"/>
          </w:tcPr>
          <w:p w14:paraId="1892FB2C" w14:textId="77777777" w:rsidR="00A539F0" w:rsidRPr="00C8579C" w:rsidRDefault="00A539F0" w:rsidP="0063302D">
            <w:pPr>
              <w:keepNext/>
              <w:keepLines/>
              <w:jc w:val="both"/>
              <w:rPr>
                <w:rFonts w:ascii="Tahoma" w:hAnsi="Tahoma" w:cs="Tahoma"/>
                <w:b/>
              </w:rPr>
            </w:pPr>
          </w:p>
        </w:tc>
        <w:tc>
          <w:tcPr>
            <w:tcW w:w="3657" w:type="dxa"/>
            <w:shd w:val="clear" w:color="auto" w:fill="auto"/>
          </w:tcPr>
          <w:p w14:paraId="59BA80FA" w14:textId="77777777" w:rsidR="00A539F0" w:rsidRPr="00C8579C" w:rsidRDefault="00A539F0" w:rsidP="0063302D">
            <w:pPr>
              <w:keepNext/>
              <w:keepLines/>
              <w:jc w:val="both"/>
              <w:rPr>
                <w:rFonts w:ascii="Tahoma" w:hAnsi="Tahoma" w:cs="Tahoma"/>
                <w:b/>
              </w:rPr>
            </w:pPr>
          </w:p>
        </w:tc>
        <w:tc>
          <w:tcPr>
            <w:tcW w:w="1865" w:type="dxa"/>
            <w:shd w:val="clear" w:color="auto" w:fill="auto"/>
          </w:tcPr>
          <w:p w14:paraId="62F2E749" w14:textId="77777777" w:rsidR="00A539F0" w:rsidRPr="00C8579C" w:rsidRDefault="00A539F0" w:rsidP="0063302D">
            <w:pPr>
              <w:keepNext/>
              <w:keepLines/>
              <w:jc w:val="both"/>
              <w:rPr>
                <w:rFonts w:ascii="Tahoma" w:hAnsi="Tahoma" w:cs="Tahoma"/>
                <w:b/>
              </w:rPr>
            </w:pPr>
          </w:p>
        </w:tc>
      </w:tr>
      <w:tr w:rsidR="00A539F0" w:rsidRPr="00C8579C" w14:paraId="655A6765" w14:textId="77777777" w:rsidTr="003C0E5D">
        <w:tc>
          <w:tcPr>
            <w:tcW w:w="533" w:type="dxa"/>
            <w:shd w:val="clear" w:color="auto" w:fill="auto"/>
          </w:tcPr>
          <w:p w14:paraId="5CAF118B" w14:textId="77777777" w:rsidR="00A539F0" w:rsidRPr="00C8579C" w:rsidRDefault="00A539F0" w:rsidP="0063302D">
            <w:pPr>
              <w:keepNext/>
              <w:keepLines/>
              <w:jc w:val="both"/>
              <w:rPr>
                <w:rFonts w:ascii="Tahoma" w:hAnsi="Tahoma" w:cs="Tahoma"/>
                <w:b/>
              </w:rPr>
            </w:pPr>
            <w:r w:rsidRPr="00C8579C">
              <w:rPr>
                <w:rFonts w:ascii="Tahoma" w:hAnsi="Tahoma" w:cs="Tahoma"/>
                <w:b/>
              </w:rPr>
              <w:t>3.</w:t>
            </w:r>
          </w:p>
        </w:tc>
        <w:tc>
          <w:tcPr>
            <w:tcW w:w="3376" w:type="dxa"/>
            <w:shd w:val="clear" w:color="auto" w:fill="auto"/>
          </w:tcPr>
          <w:p w14:paraId="4340F423" w14:textId="77777777" w:rsidR="00A539F0" w:rsidRPr="00C8579C" w:rsidRDefault="00A539F0" w:rsidP="0063302D">
            <w:pPr>
              <w:keepNext/>
              <w:keepLines/>
              <w:jc w:val="both"/>
              <w:rPr>
                <w:rFonts w:ascii="Tahoma" w:hAnsi="Tahoma" w:cs="Tahoma"/>
                <w:b/>
              </w:rPr>
            </w:pPr>
          </w:p>
        </w:tc>
        <w:tc>
          <w:tcPr>
            <w:tcW w:w="3657" w:type="dxa"/>
            <w:shd w:val="clear" w:color="auto" w:fill="auto"/>
          </w:tcPr>
          <w:p w14:paraId="2DE2B91C" w14:textId="77777777" w:rsidR="00A539F0" w:rsidRPr="00C8579C" w:rsidRDefault="00A539F0" w:rsidP="0063302D">
            <w:pPr>
              <w:keepNext/>
              <w:keepLines/>
              <w:jc w:val="both"/>
              <w:rPr>
                <w:rFonts w:ascii="Tahoma" w:hAnsi="Tahoma" w:cs="Tahoma"/>
                <w:b/>
              </w:rPr>
            </w:pPr>
          </w:p>
        </w:tc>
        <w:tc>
          <w:tcPr>
            <w:tcW w:w="1865" w:type="dxa"/>
            <w:shd w:val="clear" w:color="auto" w:fill="auto"/>
          </w:tcPr>
          <w:p w14:paraId="6DE42B34" w14:textId="77777777" w:rsidR="00A539F0" w:rsidRPr="00C8579C" w:rsidRDefault="00A539F0" w:rsidP="0063302D">
            <w:pPr>
              <w:keepNext/>
              <w:keepLines/>
              <w:jc w:val="both"/>
              <w:rPr>
                <w:rFonts w:ascii="Tahoma" w:hAnsi="Tahoma" w:cs="Tahoma"/>
                <w:b/>
              </w:rPr>
            </w:pPr>
          </w:p>
        </w:tc>
      </w:tr>
      <w:tr w:rsidR="00A539F0" w:rsidRPr="00C8579C" w14:paraId="24893BF6" w14:textId="77777777" w:rsidTr="003C0E5D">
        <w:tc>
          <w:tcPr>
            <w:tcW w:w="533" w:type="dxa"/>
            <w:shd w:val="clear" w:color="auto" w:fill="auto"/>
          </w:tcPr>
          <w:p w14:paraId="583D711F" w14:textId="77777777" w:rsidR="00A539F0" w:rsidRPr="00C8579C" w:rsidRDefault="00A539F0" w:rsidP="0063302D">
            <w:pPr>
              <w:keepNext/>
              <w:keepLines/>
              <w:jc w:val="both"/>
              <w:rPr>
                <w:rFonts w:ascii="Tahoma" w:hAnsi="Tahoma" w:cs="Tahoma"/>
                <w:b/>
              </w:rPr>
            </w:pPr>
            <w:r w:rsidRPr="00C8579C">
              <w:rPr>
                <w:rFonts w:ascii="Tahoma" w:hAnsi="Tahoma" w:cs="Tahoma"/>
                <w:b/>
              </w:rPr>
              <w:t>….</w:t>
            </w:r>
          </w:p>
        </w:tc>
        <w:tc>
          <w:tcPr>
            <w:tcW w:w="3376" w:type="dxa"/>
            <w:shd w:val="clear" w:color="auto" w:fill="auto"/>
          </w:tcPr>
          <w:p w14:paraId="48298D86" w14:textId="77777777" w:rsidR="00A539F0" w:rsidRPr="00C8579C" w:rsidRDefault="00A539F0" w:rsidP="0063302D">
            <w:pPr>
              <w:keepNext/>
              <w:keepLines/>
              <w:jc w:val="both"/>
              <w:rPr>
                <w:rFonts w:ascii="Tahoma" w:hAnsi="Tahoma" w:cs="Tahoma"/>
                <w:b/>
              </w:rPr>
            </w:pPr>
          </w:p>
        </w:tc>
        <w:tc>
          <w:tcPr>
            <w:tcW w:w="3657" w:type="dxa"/>
            <w:shd w:val="clear" w:color="auto" w:fill="auto"/>
          </w:tcPr>
          <w:p w14:paraId="7D2730A8" w14:textId="77777777" w:rsidR="00A539F0" w:rsidRPr="00C8579C" w:rsidRDefault="00A539F0" w:rsidP="0063302D">
            <w:pPr>
              <w:keepNext/>
              <w:keepLines/>
              <w:jc w:val="both"/>
              <w:rPr>
                <w:rFonts w:ascii="Tahoma" w:hAnsi="Tahoma" w:cs="Tahoma"/>
                <w:b/>
              </w:rPr>
            </w:pPr>
          </w:p>
        </w:tc>
        <w:tc>
          <w:tcPr>
            <w:tcW w:w="1865" w:type="dxa"/>
            <w:shd w:val="clear" w:color="auto" w:fill="auto"/>
          </w:tcPr>
          <w:p w14:paraId="63829B35" w14:textId="77777777" w:rsidR="00A539F0" w:rsidRPr="00C8579C" w:rsidRDefault="00A539F0" w:rsidP="0063302D">
            <w:pPr>
              <w:keepNext/>
              <w:keepLines/>
              <w:jc w:val="both"/>
              <w:rPr>
                <w:rFonts w:ascii="Tahoma" w:hAnsi="Tahoma" w:cs="Tahoma"/>
                <w:b/>
              </w:rPr>
            </w:pPr>
          </w:p>
        </w:tc>
      </w:tr>
    </w:tbl>
    <w:p w14:paraId="3FCE21F0" w14:textId="77777777" w:rsidR="00890C57" w:rsidRPr="00C8579C" w:rsidRDefault="00890C57" w:rsidP="0063302D">
      <w:pPr>
        <w:keepNext/>
        <w:keepLines/>
        <w:jc w:val="both"/>
        <w:rPr>
          <w:rFonts w:ascii="Tahoma" w:hAnsi="Tahoma" w:cs="Tahoma"/>
        </w:rPr>
      </w:pPr>
    </w:p>
    <w:p w14:paraId="61F8B84C" w14:textId="77777777" w:rsidR="00A539F0" w:rsidRPr="00C8579C" w:rsidRDefault="00A539F0" w:rsidP="0063302D">
      <w:pPr>
        <w:keepNext/>
        <w:keepLines/>
        <w:jc w:val="both"/>
        <w:rPr>
          <w:rFonts w:ascii="Tahoma" w:hAnsi="Tahoma" w:cs="Tahoma"/>
        </w:rPr>
      </w:pPr>
      <w:r w:rsidRPr="00C8579C">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1DC319B9" w14:textId="77777777" w:rsidR="00A539F0" w:rsidRPr="00C8579C" w:rsidRDefault="00A539F0" w:rsidP="0063302D">
      <w:pPr>
        <w:keepNext/>
        <w:keepLines/>
        <w:jc w:val="both"/>
        <w:rPr>
          <w:rFonts w:ascii="Tahoma" w:hAnsi="Tahoma" w:cs="Tahoma"/>
        </w:rPr>
      </w:pPr>
    </w:p>
    <w:p w14:paraId="60BE8713" w14:textId="6305F6B0" w:rsidR="00A539F0" w:rsidRPr="00C8579C" w:rsidRDefault="00A539F0" w:rsidP="0063302D">
      <w:pPr>
        <w:keepNext/>
        <w:keepLines/>
        <w:jc w:val="both"/>
        <w:rPr>
          <w:rFonts w:ascii="Tahoma" w:hAnsi="Tahoma" w:cs="Tahoma"/>
        </w:rPr>
      </w:pPr>
      <w:r w:rsidRPr="00C8579C">
        <w:rPr>
          <w:rFonts w:ascii="Tahoma" w:hAnsi="Tahoma" w:cs="Tahoma"/>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0850DEF0" w14:textId="77777777" w:rsidR="00A539F0" w:rsidRPr="00C8579C" w:rsidRDefault="00A539F0" w:rsidP="0063302D">
      <w:pPr>
        <w:keepNext/>
        <w:keepLines/>
        <w:jc w:val="both"/>
        <w:rPr>
          <w:rFonts w:ascii="Tahoma" w:hAnsi="Tahoma" w:cs="Tahoma"/>
          <w:b/>
        </w:rPr>
      </w:pPr>
    </w:p>
    <w:p w14:paraId="21855A68" w14:textId="77777777" w:rsidR="00A539F0" w:rsidRPr="00C8579C" w:rsidRDefault="00A539F0" w:rsidP="0063302D">
      <w:pPr>
        <w:keepNext/>
        <w:keepLines/>
        <w:jc w:val="both"/>
        <w:rPr>
          <w:rFonts w:ascii="Tahoma" w:hAnsi="Tahoma" w:cs="Tahoma"/>
          <w:i/>
          <w:u w:val="single"/>
        </w:rPr>
      </w:pPr>
    </w:p>
    <w:p w14:paraId="13EA0A9F" w14:textId="77777777" w:rsidR="00A539F0" w:rsidRPr="00C8579C" w:rsidRDefault="00A539F0" w:rsidP="0063302D">
      <w:pPr>
        <w:keepNext/>
        <w:keepLines/>
        <w:jc w:val="both"/>
        <w:rPr>
          <w:rFonts w:ascii="Tahoma" w:hAnsi="Tahoma" w:cs="Tahoma"/>
          <w:i/>
          <w:u w:val="single"/>
        </w:rPr>
      </w:pPr>
      <w:r w:rsidRPr="00C8579C">
        <w:rPr>
          <w:rFonts w:ascii="Tahoma" w:hAnsi="Tahoma" w:cs="Tahoma"/>
          <w:i/>
          <w:u w:val="single"/>
        </w:rPr>
        <w:t>Vse izjave podajamo pod kazensko in materialno odgovornostjo.</w:t>
      </w:r>
    </w:p>
    <w:p w14:paraId="14A62A24" w14:textId="77777777" w:rsidR="00A539F0" w:rsidRPr="00C8579C" w:rsidRDefault="00A539F0" w:rsidP="0063302D">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A539F0" w:rsidRPr="00C8579C" w14:paraId="7F38A10D" w14:textId="77777777" w:rsidTr="00A16DD0">
        <w:trPr>
          <w:trHeight w:val="235"/>
        </w:trPr>
        <w:tc>
          <w:tcPr>
            <w:tcW w:w="3402" w:type="dxa"/>
            <w:tcBorders>
              <w:bottom w:val="single" w:sz="4" w:space="0" w:color="auto"/>
            </w:tcBorders>
          </w:tcPr>
          <w:p w14:paraId="0E7E743A" w14:textId="77777777" w:rsidR="00A539F0" w:rsidRPr="00C8579C" w:rsidRDefault="00A539F0" w:rsidP="0063302D">
            <w:pPr>
              <w:keepNext/>
              <w:keepLines/>
              <w:jc w:val="both"/>
              <w:rPr>
                <w:rFonts w:ascii="Tahoma" w:hAnsi="Tahoma" w:cs="Tahoma"/>
                <w:snapToGrid w:val="0"/>
                <w:color w:val="000000"/>
              </w:rPr>
            </w:pPr>
          </w:p>
        </w:tc>
        <w:tc>
          <w:tcPr>
            <w:tcW w:w="2552" w:type="dxa"/>
          </w:tcPr>
          <w:p w14:paraId="243D9CEE" w14:textId="77777777" w:rsidR="00A539F0" w:rsidRPr="00C8579C" w:rsidRDefault="00A539F0" w:rsidP="0063302D">
            <w:pPr>
              <w:keepNext/>
              <w:keepLines/>
              <w:jc w:val="center"/>
              <w:rPr>
                <w:rFonts w:ascii="Tahoma" w:hAnsi="Tahoma" w:cs="Tahoma"/>
                <w:snapToGrid w:val="0"/>
                <w:color w:val="000000"/>
              </w:rPr>
            </w:pPr>
          </w:p>
        </w:tc>
        <w:tc>
          <w:tcPr>
            <w:tcW w:w="3119" w:type="dxa"/>
            <w:tcBorders>
              <w:bottom w:val="single" w:sz="4" w:space="0" w:color="auto"/>
            </w:tcBorders>
          </w:tcPr>
          <w:p w14:paraId="6ABA115A" w14:textId="77777777" w:rsidR="00A539F0" w:rsidRPr="00C8579C" w:rsidRDefault="00A539F0" w:rsidP="0063302D">
            <w:pPr>
              <w:keepNext/>
              <w:keepLines/>
              <w:tabs>
                <w:tab w:val="left" w:pos="567"/>
                <w:tab w:val="num" w:pos="851"/>
                <w:tab w:val="left" w:pos="993"/>
              </w:tabs>
              <w:ind w:left="-30"/>
              <w:jc w:val="both"/>
              <w:rPr>
                <w:rFonts w:ascii="Tahoma" w:hAnsi="Tahoma" w:cs="Tahoma"/>
                <w:snapToGrid w:val="0"/>
                <w:color w:val="000000"/>
                <w:sz w:val="28"/>
              </w:rPr>
            </w:pPr>
          </w:p>
        </w:tc>
      </w:tr>
      <w:tr w:rsidR="00A539F0" w:rsidRPr="00C8579C" w14:paraId="7B8F4814" w14:textId="77777777" w:rsidTr="00A16DD0">
        <w:trPr>
          <w:trHeight w:val="235"/>
        </w:trPr>
        <w:tc>
          <w:tcPr>
            <w:tcW w:w="3402" w:type="dxa"/>
            <w:tcBorders>
              <w:top w:val="single" w:sz="4" w:space="0" w:color="auto"/>
            </w:tcBorders>
          </w:tcPr>
          <w:p w14:paraId="3A877D7D" w14:textId="77777777" w:rsidR="00A539F0" w:rsidRPr="00C8579C" w:rsidRDefault="00A539F0" w:rsidP="0063302D">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7AE5F15C" w14:textId="77777777" w:rsidR="00A539F0" w:rsidRPr="00C8579C" w:rsidRDefault="00A539F0" w:rsidP="0063302D">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9" w:type="dxa"/>
            <w:tcBorders>
              <w:top w:val="single" w:sz="4" w:space="0" w:color="auto"/>
            </w:tcBorders>
          </w:tcPr>
          <w:p w14:paraId="6269452A" w14:textId="77777777" w:rsidR="00A539F0" w:rsidRPr="00C8579C" w:rsidRDefault="00A539F0" w:rsidP="0063302D">
            <w:pPr>
              <w:keepNext/>
              <w:keepLines/>
              <w:ind w:left="-30"/>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w:t>
            </w:r>
            <w:r w:rsidR="003F7FCC" w:rsidRPr="00C8579C">
              <w:rPr>
                <w:rFonts w:ascii="Tahoma" w:hAnsi="Tahoma" w:cs="Tahoma"/>
                <w:snapToGrid w:val="0"/>
                <w:color w:val="000000"/>
              </w:rPr>
              <w:t xml:space="preserve"> </w:t>
            </w:r>
            <w:r w:rsidR="00FF7983">
              <w:rPr>
                <w:rFonts w:ascii="Tahoma" w:hAnsi="Tahoma" w:cs="Tahoma"/>
                <w:snapToGrid w:val="0"/>
                <w:color w:val="000000"/>
              </w:rPr>
              <w:t>ter</w:t>
            </w:r>
            <w:r w:rsidR="003F7FCC" w:rsidRPr="00C8579C">
              <w:rPr>
                <w:rFonts w:ascii="Tahoma" w:hAnsi="Tahoma" w:cs="Tahoma"/>
                <w:snapToGrid w:val="0"/>
                <w:color w:val="000000"/>
              </w:rPr>
              <w:t xml:space="preserve"> podpis </w:t>
            </w:r>
            <w:r w:rsidR="009C60FD" w:rsidRPr="00C8579C">
              <w:rPr>
                <w:rFonts w:ascii="Tahoma" w:hAnsi="Tahoma" w:cs="Tahoma"/>
                <w:snapToGrid w:val="0"/>
                <w:color w:val="000000"/>
              </w:rPr>
              <w:t>ponudnika, partnerja, podizvajalca</w:t>
            </w:r>
            <w:r w:rsidRPr="00C8579C">
              <w:rPr>
                <w:rFonts w:ascii="Tahoma" w:hAnsi="Tahoma" w:cs="Tahoma"/>
                <w:snapToGrid w:val="0"/>
                <w:color w:val="000000"/>
              </w:rPr>
              <w:t>)</w:t>
            </w:r>
          </w:p>
        </w:tc>
      </w:tr>
    </w:tbl>
    <w:p w14:paraId="7C68C27E" w14:textId="473AE1A6" w:rsidR="00A539F0" w:rsidRPr="00C8579C" w:rsidRDefault="00A539F0" w:rsidP="0063302D">
      <w:pPr>
        <w:keepNext/>
        <w:keepLines/>
        <w:tabs>
          <w:tab w:val="left" w:pos="284"/>
        </w:tabs>
        <w:jc w:val="both"/>
        <w:rPr>
          <w:rFonts w:ascii="Tahoma" w:hAnsi="Tahoma" w:cs="Tahoma"/>
        </w:rPr>
      </w:pPr>
    </w:p>
    <w:p w14:paraId="59FA4472" w14:textId="77777777" w:rsidR="00A539F0" w:rsidRPr="00C8579C" w:rsidRDefault="00A539F0" w:rsidP="0063302D">
      <w:pPr>
        <w:keepNext/>
        <w:keepLines/>
        <w:tabs>
          <w:tab w:val="left" w:pos="284"/>
        </w:tabs>
        <w:jc w:val="both"/>
        <w:rPr>
          <w:rFonts w:ascii="Tahoma" w:hAnsi="Tahoma" w:cs="Tahoma"/>
        </w:rPr>
      </w:pPr>
    </w:p>
    <w:p w14:paraId="095CD84C" w14:textId="77777777" w:rsidR="00547F96" w:rsidRPr="00285804" w:rsidRDefault="00547F96" w:rsidP="00547F96">
      <w:pPr>
        <w:keepNext/>
        <w:keepLines/>
        <w:contextualSpacing/>
        <w:jc w:val="both"/>
        <w:rPr>
          <w:rFonts w:ascii="Tahoma" w:hAnsi="Tahoma" w:cs="Tahoma"/>
          <w:b/>
          <w:i/>
          <w:sz w:val="18"/>
          <w:szCs w:val="18"/>
          <w:u w:val="single"/>
        </w:rPr>
      </w:pPr>
      <w:r w:rsidRPr="00285804">
        <w:rPr>
          <w:rFonts w:ascii="Tahoma" w:hAnsi="Tahoma" w:cs="Tahoma"/>
          <w:b/>
          <w:i/>
          <w:sz w:val="18"/>
          <w:szCs w:val="18"/>
          <w:u w:val="single"/>
        </w:rPr>
        <w:t xml:space="preserve">Navodilo: </w:t>
      </w:r>
    </w:p>
    <w:p w14:paraId="49E28100" w14:textId="2F30B39A" w:rsidR="00547F96" w:rsidRDefault="00547F96" w:rsidP="00547F96">
      <w:pPr>
        <w:keepNext/>
        <w:keepLines/>
        <w:contextualSpacing/>
        <w:jc w:val="both"/>
        <w:rPr>
          <w:rFonts w:ascii="Tahoma" w:hAnsi="Tahoma" w:cs="Tahoma"/>
          <w:i/>
          <w:iCs/>
          <w:sz w:val="18"/>
          <w:szCs w:val="22"/>
        </w:rPr>
      </w:pPr>
      <w:r w:rsidRPr="00285804">
        <w:rPr>
          <w:rFonts w:ascii="Tahoma" w:hAnsi="Tahoma" w:cs="Tahoma"/>
          <w:i/>
          <w:iCs/>
          <w:sz w:val="18"/>
          <w:szCs w:val="22"/>
        </w:rPr>
        <w:t xml:space="preserve">Izjavo izpolni in podpiše </w:t>
      </w:r>
      <w:r w:rsidRPr="00285804">
        <w:rPr>
          <w:rFonts w:ascii="Tahoma" w:hAnsi="Tahoma" w:cs="Tahoma"/>
          <w:i/>
          <w:iCs/>
          <w:sz w:val="18"/>
          <w:szCs w:val="22"/>
          <w:u w:val="single"/>
        </w:rPr>
        <w:t>ponudnik</w:t>
      </w:r>
      <w:r w:rsidRPr="00285804">
        <w:rPr>
          <w:rFonts w:ascii="Tahoma" w:hAnsi="Tahoma" w:cs="Tahoma"/>
          <w:i/>
          <w:iCs/>
          <w:sz w:val="18"/>
          <w:szCs w:val="22"/>
        </w:rPr>
        <w:t xml:space="preserve">, kot tudi vsi </w:t>
      </w:r>
      <w:r w:rsidRPr="00285804">
        <w:rPr>
          <w:rFonts w:ascii="Tahoma" w:hAnsi="Tahoma" w:cs="Tahoma"/>
          <w:i/>
          <w:iCs/>
          <w:sz w:val="18"/>
          <w:szCs w:val="22"/>
          <w:u w:val="single"/>
        </w:rPr>
        <w:t>posamezni člani skupine ponudnikov</w:t>
      </w:r>
      <w:r w:rsidRPr="00285804">
        <w:rPr>
          <w:rFonts w:ascii="Tahoma" w:hAnsi="Tahoma" w:cs="Tahoma"/>
          <w:i/>
          <w:iCs/>
          <w:sz w:val="18"/>
          <w:szCs w:val="22"/>
        </w:rPr>
        <w:t xml:space="preserve"> (partnerji) v primeru skupne ponudbe, </w:t>
      </w:r>
      <w:r w:rsidRPr="00285804">
        <w:rPr>
          <w:rFonts w:ascii="Tahoma" w:hAnsi="Tahoma" w:cs="Tahoma"/>
          <w:b/>
          <w:i/>
          <w:iCs/>
          <w:sz w:val="18"/>
          <w:szCs w:val="22"/>
        </w:rPr>
        <w:t>ter</w:t>
      </w:r>
      <w:r w:rsidRPr="00285804">
        <w:rPr>
          <w:rFonts w:ascii="Tahoma" w:hAnsi="Tahoma" w:cs="Tahoma"/>
          <w:i/>
          <w:iCs/>
          <w:sz w:val="18"/>
          <w:szCs w:val="22"/>
        </w:rPr>
        <w:t xml:space="preserve"> vsi </w:t>
      </w:r>
      <w:r w:rsidRPr="00285804">
        <w:rPr>
          <w:rFonts w:ascii="Tahoma" w:hAnsi="Tahoma" w:cs="Tahoma"/>
          <w:i/>
          <w:iCs/>
          <w:sz w:val="18"/>
          <w:szCs w:val="22"/>
          <w:u w:val="single"/>
        </w:rPr>
        <w:t>podizvajalci</w:t>
      </w:r>
      <w:r w:rsidRPr="00285804">
        <w:rPr>
          <w:rFonts w:ascii="Tahoma" w:hAnsi="Tahoma" w:cs="Tahoma"/>
          <w:i/>
          <w:iCs/>
          <w:sz w:val="18"/>
          <w:szCs w:val="22"/>
        </w:rPr>
        <w:t xml:space="preserve"> (če ponudnik izvaja javno naročilo s podizvajalci) in morebitni </w:t>
      </w:r>
      <w:r w:rsidRPr="00285804">
        <w:rPr>
          <w:rFonts w:ascii="Tahoma" w:hAnsi="Tahoma" w:cs="Tahoma"/>
          <w:i/>
          <w:iCs/>
          <w:sz w:val="18"/>
          <w:szCs w:val="22"/>
          <w:u w:val="single"/>
        </w:rPr>
        <w:t>subjekti</w:t>
      </w:r>
      <w:r w:rsidRPr="00285804">
        <w:rPr>
          <w:rFonts w:ascii="Tahoma" w:hAnsi="Tahoma" w:cs="Tahoma"/>
          <w:i/>
          <w:iCs/>
          <w:sz w:val="18"/>
          <w:szCs w:val="22"/>
        </w:rPr>
        <w:t>, katerih zmogljivost uporablja ponudnik (v kolikor bo ponudnik uporabil zmogljivosti drugih subjektov za izvedbo javnega naročila).</w:t>
      </w:r>
    </w:p>
    <w:p w14:paraId="7A66E831" w14:textId="761A1B41" w:rsidR="00547F96" w:rsidRDefault="00547F96" w:rsidP="00547F96">
      <w:pPr>
        <w:keepNext/>
        <w:keepLines/>
        <w:contextualSpacing/>
        <w:jc w:val="both"/>
        <w:rPr>
          <w:rFonts w:ascii="Tahoma" w:hAnsi="Tahoma" w:cs="Tahoma"/>
          <w:i/>
          <w:iCs/>
          <w:sz w:val="18"/>
          <w:szCs w:val="22"/>
        </w:rPr>
      </w:pPr>
    </w:p>
    <w:p w14:paraId="575BD6CA" w14:textId="77777777" w:rsidR="00547F96" w:rsidRPr="00547F96" w:rsidRDefault="00547F96" w:rsidP="00547F96">
      <w:pPr>
        <w:keepNext/>
        <w:keepLines/>
        <w:contextualSpacing/>
        <w:jc w:val="both"/>
        <w:rPr>
          <w:rFonts w:ascii="Tahoma" w:hAnsi="Tahoma" w:cs="Tahoma"/>
          <w:i/>
          <w:iCs/>
          <w:sz w:val="18"/>
          <w:szCs w:val="22"/>
        </w:rPr>
      </w:pPr>
      <w:r w:rsidRPr="00547F96">
        <w:rPr>
          <w:rFonts w:ascii="Tahoma" w:hAnsi="Tahoma" w:cs="Tahoma"/>
          <w:i/>
          <w:iCs/>
          <w:sz w:val="18"/>
          <w:szCs w:val="22"/>
        </w:rPr>
        <w:t>Izjava je lahko podana tudi na lastnem obrazcu.</w:t>
      </w:r>
    </w:p>
    <w:p w14:paraId="117BA8FB" w14:textId="77777777" w:rsidR="00547F96" w:rsidRPr="00285804" w:rsidRDefault="00547F96" w:rsidP="00547F96">
      <w:pPr>
        <w:keepNext/>
        <w:keepLines/>
        <w:tabs>
          <w:tab w:val="left" w:pos="284"/>
        </w:tabs>
        <w:contextualSpacing/>
        <w:jc w:val="both"/>
        <w:rPr>
          <w:rFonts w:ascii="Tahoma" w:hAnsi="Tahoma" w:cs="Tahoma"/>
        </w:rPr>
      </w:pPr>
    </w:p>
    <w:p w14:paraId="500E5FB4" w14:textId="44A24051" w:rsidR="00547F96" w:rsidRPr="00285804" w:rsidRDefault="00547F96" w:rsidP="00547F96">
      <w:pPr>
        <w:keepNext/>
        <w:keepLines/>
        <w:tabs>
          <w:tab w:val="left" w:pos="284"/>
        </w:tabs>
        <w:contextualSpacing/>
        <w:jc w:val="both"/>
        <w:rPr>
          <w:rFonts w:ascii="Tahoma" w:hAnsi="Tahoma" w:cs="Tahoma"/>
        </w:rPr>
      </w:pPr>
      <w:r w:rsidRPr="00285804">
        <w:rPr>
          <w:rFonts w:ascii="Tahoma" w:hAnsi="Tahoma" w:cs="Tahoma"/>
          <w:i/>
          <w:sz w:val="18"/>
        </w:rPr>
        <w:t xml:space="preserve">Ponudnik </w:t>
      </w:r>
      <w:r>
        <w:rPr>
          <w:rFonts w:ascii="Tahoma" w:hAnsi="Tahoma" w:cs="Tahoma"/>
          <w:i/>
          <w:sz w:val="18"/>
          <w:u w:val="single"/>
        </w:rPr>
        <w:t>prilogo</w:t>
      </w:r>
      <w:r w:rsidRPr="00285804">
        <w:rPr>
          <w:rFonts w:ascii="Tahoma" w:hAnsi="Tahoma" w:cs="Tahoma"/>
          <w:b/>
          <w:i/>
          <w:sz w:val="18"/>
        </w:rPr>
        <w:t xml:space="preserve"> </w:t>
      </w:r>
      <w:r w:rsidRPr="00285804">
        <w:rPr>
          <w:rFonts w:ascii="Tahoma" w:hAnsi="Tahoma" w:cs="Tahoma"/>
          <w:i/>
          <w:sz w:val="18"/>
        </w:rPr>
        <w:t>v okviru sistema e-JN</w:t>
      </w:r>
      <w:r w:rsidRPr="00285804">
        <w:rPr>
          <w:rFonts w:ascii="Tahoma" w:hAnsi="Tahoma" w:cs="Tahoma"/>
          <w:b/>
          <w:i/>
          <w:sz w:val="18"/>
        </w:rPr>
        <w:t xml:space="preserve"> </w:t>
      </w:r>
      <w:r w:rsidRPr="00285804">
        <w:rPr>
          <w:rFonts w:ascii="Tahoma" w:hAnsi="Tahoma" w:cs="Tahoma"/>
          <w:b/>
          <w:i/>
          <w:sz w:val="18"/>
          <w:u w:val="single"/>
        </w:rPr>
        <w:t>naloži v Razdelek »DOKUMENTI«, del »Ostale priloge«</w:t>
      </w:r>
      <w:r>
        <w:rPr>
          <w:rFonts w:ascii="Tahoma" w:hAnsi="Tahoma" w:cs="Tahoma"/>
          <w:b/>
          <w:i/>
          <w:sz w:val="18"/>
          <w:u w:val="single"/>
        </w:rPr>
        <w:t>.</w:t>
      </w:r>
    </w:p>
    <w:p w14:paraId="527A50E9" w14:textId="77777777" w:rsidR="00547F96" w:rsidRPr="00285804" w:rsidRDefault="00547F96" w:rsidP="00547F96">
      <w:pPr>
        <w:keepNext/>
        <w:keepLines/>
        <w:contextualSpacing/>
        <w:jc w:val="both"/>
        <w:rPr>
          <w:rFonts w:ascii="Tahoma" w:hAnsi="Tahoma" w:cs="Tahoma"/>
          <w:b/>
          <w:i/>
          <w:sz w:val="18"/>
          <w:szCs w:val="18"/>
          <w:u w:val="single"/>
        </w:rPr>
      </w:pPr>
    </w:p>
    <w:p w14:paraId="397ED04A" w14:textId="77777777" w:rsidR="00547F96" w:rsidRPr="00285804" w:rsidRDefault="00547F96" w:rsidP="00547F96">
      <w:pPr>
        <w:keepNext/>
        <w:keepLines/>
        <w:jc w:val="both"/>
        <w:rPr>
          <w:rFonts w:ascii="Tahoma" w:hAnsi="Tahoma" w:cs="Tahoma"/>
          <w:b/>
          <w:i/>
          <w:sz w:val="18"/>
          <w:szCs w:val="18"/>
          <w:u w:val="single"/>
        </w:rPr>
      </w:pPr>
      <w:r w:rsidRPr="00285804">
        <w:rPr>
          <w:rFonts w:ascii="Tahoma" w:hAnsi="Tahoma" w:cs="Tahoma"/>
          <w:b/>
          <w:i/>
          <w:sz w:val="18"/>
          <w:szCs w:val="18"/>
          <w:u w:val="single"/>
        </w:rPr>
        <w:t xml:space="preserve">Opomba:  </w:t>
      </w:r>
      <w:r w:rsidRPr="00285804">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7">
        <w:r w:rsidRPr="00285804">
          <w:rPr>
            <w:rFonts w:ascii="Tahoma" w:hAnsi="Tahoma" w:cs="Tahoma"/>
            <w:i/>
            <w:iCs/>
            <w:sz w:val="18"/>
            <w:szCs w:val="22"/>
          </w:rPr>
          <w:t>https://www.kpk-rs.si/sl/pogosta-vprasanja</w:t>
        </w:r>
      </w:hyperlink>
      <w:r w:rsidRPr="00285804">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10971F6" w14:textId="77777777" w:rsidR="00547F96" w:rsidRPr="00285804" w:rsidRDefault="00547F96" w:rsidP="00547F96">
      <w:pPr>
        <w:keepNext/>
        <w:keepLines/>
        <w:rPr>
          <w:rFonts w:ascii="Tahoma" w:hAnsi="Tahoma" w:cs="Tahoma"/>
          <w:bCs/>
          <w:i/>
          <w:sz w:val="18"/>
          <w:szCs w:val="18"/>
        </w:rPr>
      </w:pPr>
    </w:p>
    <w:p w14:paraId="7265C45A" w14:textId="77777777" w:rsidR="00547F96" w:rsidRPr="00285804" w:rsidRDefault="00547F96" w:rsidP="00547F96">
      <w:pPr>
        <w:keepNext/>
        <w:keepLines/>
        <w:jc w:val="both"/>
        <w:rPr>
          <w:rFonts w:ascii="Tahoma" w:hAnsi="Tahoma" w:cs="Tahoma"/>
          <w:sz w:val="18"/>
          <w:szCs w:val="18"/>
        </w:rPr>
      </w:pPr>
      <w:r w:rsidRPr="00285804">
        <w:rPr>
          <w:rFonts w:ascii="Tahoma" w:hAnsi="Tahoma" w:cs="Tahoma"/>
          <w:bCs/>
          <w:i/>
          <w:sz w:val="18"/>
          <w:szCs w:val="18"/>
        </w:rPr>
        <w:t xml:space="preserve">* </w:t>
      </w:r>
      <w:r w:rsidRPr="00285804">
        <w:rPr>
          <w:rFonts w:ascii="Tahoma" w:hAnsi="Tahoma" w:cs="Tahoma"/>
          <w:i/>
          <w:sz w:val="18"/>
          <w:szCs w:val="18"/>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285804">
        <w:rPr>
          <w:rFonts w:ascii="Tahoma" w:hAnsi="Tahoma" w:cs="Tahoma"/>
          <w:sz w:val="18"/>
          <w:szCs w:val="18"/>
        </w:rPr>
        <w:t xml:space="preserve"> </w:t>
      </w:r>
    </w:p>
    <w:p w14:paraId="491192B6" w14:textId="77777777" w:rsidR="00547F96" w:rsidRPr="00C8579C" w:rsidRDefault="00547F96" w:rsidP="0063302D">
      <w:pPr>
        <w:keepNext/>
        <w:keepLines/>
        <w:tabs>
          <w:tab w:val="left" w:pos="284"/>
        </w:tabs>
        <w:jc w:val="both"/>
        <w:rPr>
          <w:rFonts w:ascii="Tahoma" w:hAnsi="Tahoma" w:cs="Tahoma"/>
        </w:rPr>
      </w:pPr>
    </w:p>
    <w:p w14:paraId="3CCD7A32" w14:textId="77777777" w:rsidR="00A539F0" w:rsidRPr="00C8579C" w:rsidRDefault="00A539F0" w:rsidP="0063302D">
      <w:pPr>
        <w:keepNext/>
        <w:keepLines/>
        <w:tabs>
          <w:tab w:val="left" w:pos="284"/>
        </w:tabs>
        <w:jc w:val="both"/>
        <w:rPr>
          <w:rFonts w:ascii="Tahoma" w:hAnsi="Tahoma" w:cs="Tahoma"/>
        </w:rPr>
      </w:pPr>
    </w:p>
    <w:p w14:paraId="6EB68536" w14:textId="77777777" w:rsidR="00A539F0" w:rsidRPr="00C8579C" w:rsidRDefault="00A539F0" w:rsidP="0063302D">
      <w:pPr>
        <w:keepNext/>
        <w:keepLines/>
        <w:jc w:val="both"/>
        <w:rPr>
          <w:rFonts w:ascii="Tahoma" w:hAnsi="Tahoma" w:cs="Tahoma"/>
          <w:bCs/>
          <w:i/>
          <w:noProof/>
          <w:sz w:val="18"/>
          <w:szCs w:val="18"/>
        </w:rPr>
      </w:pPr>
    </w:p>
    <w:p w14:paraId="6B215D0E" w14:textId="77777777" w:rsidR="0084389E" w:rsidRPr="00C8579C" w:rsidRDefault="0084389E" w:rsidP="0063302D">
      <w:pPr>
        <w:keepNext/>
        <w:keepLines/>
        <w:jc w:val="both"/>
        <w:rPr>
          <w:rFonts w:ascii="Tahoma" w:hAnsi="Tahoma" w:cs="Tahoma"/>
          <w:bCs/>
          <w:i/>
          <w:noProof/>
          <w:sz w:val="18"/>
          <w:szCs w:val="18"/>
        </w:rPr>
      </w:pPr>
    </w:p>
    <w:p w14:paraId="79FBC669" w14:textId="77777777" w:rsidR="00890C57" w:rsidRPr="00C8579C" w:rsidRDefault="00890C57" w:rsidP="0063302D">
      <w:pPr>
        <w:keepNext/>
        <w:keepLines/>
        <w:rPr>
          <w:rFonts w:ascii="Tahoma" w:hAnsi="Tahoma" w:cs="Tahoma"/>
          <w:bCs/>
          <w:i/>
          <w:noProof/>
          <w:sz w:val="18"/>
          <w:szCs w:val="18"/>
        </w:rPr>
      </w:pPr>
      <w:r w:rsidRPr="00C8579C">
        <w:rPr>
          <w:rFonts w:ascii="Tahoma" w:hAnsi="Tahoma" w:cs="Tahoma"/>
          <w:bCs/>
          <w:i/>
          <w:noProof/>
          <w:sz w:val="18"/>
          <w:szCs w:val="18"/>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1559"/>
      </w:tblGrid>
      <w:tr w:rsidR="00547F96" w:rsidRPr="00C8579C" w14:paraId="3D1D97F0" w14:textId="77777777" w:rsidTr="00567081">
        <w:tc>
          <w:tcPr>
            <w:tcW w:w="7583" w:type="dxa"/>
          </w:tcPr>
          <w:p w14:paraId="4AF7B2BD" w14:textId="65A5253F" w:rsidR="00547F96" w:rsidRPr="00C8579C" w:rsidRDefault="00547F96" w:rsidP="0063302D">
            <w:pPr>
              <w:keepNext/>
              <w:keepLines/>
              <w:jc w:val="both"/>
              <w:rPr>
                <w:rFonts w:ascii="Tahoma" w:hAnsi="Tahoma" w:cs="Tahoma"/>
              </w:rPr>
            </w:pPr>
            <w:r>
              <w:rPr>
                <w:rFonts w:ascii="Tahoma" w:hAnsi="Tahoma" w:cs="Tahoma"/>
              </w:rPr>
              <w:lastRenderedPageBreak/>
              <w:t>SEZNAM PODIZVAJALCEV</w:t>
            </w:r>
          </w:p>
        </w:tc>
        <w:tc>
          <w:tcPr>
            <w:tcW w:w="1559" w:type="dxa"/>
          </w:tcPr>
          <w:p w14:paraId="1F453561" w14:textId="5D19C7DF" w:rsidR="00547F96" w:rsidRPr="00C8579C" w:rsidRDefault="00547F96" w:rsidP="00547F96">
            <w:pPr>
              <w:keepNext/>
              <w:keepLines/>
              <w:jc w:val="both"/>
              <w:rPr>
                <w:rFonts w:ascii="Tahoma" w:hAnsi="Tahoma" w:cs="Tahoma"/>
                <w:b/>
                <w:i/>
              </w:rPr>
            </w:pPr>
            <w:r w:rsidRPr="00C8579C">
              <w:rPr>
                <w:rFonts w:ascii="Tahoma" w:hAnsi="Tahoma" w:cs="Tahoma"/>
                <w:b/>
                <w:i/>
              </w:rPr>
              <w:t xml:space="preserve">Priloga </w:t>
            </w:r>
            <w:r>
              <w:rPr>
                <w:rFonts w:ascii="Tahoma" w:hAnsi="Tahoma" w:cs="Tahoma"/>
                <w:b/>
                <w:i/>
              </w:rPr>
              <w:t>5</w:t>
            </w:r>
          </w:p>
        </w:tc>
      </w:tr>
    </w:tbl>
    <w:p w14:paraId="46224F24" w14:textId="0FC8DD89" w:rsidR="00C23AD1" w:rsidRDefault="00C23AD1" w:rsidP="0063302D">
      <w:pPr>
        <w:keepNext/>
        <w:keepLines/>
        <w:jc w:val="both"/>
        <w:rPr>
          <w:rFonts w:ascii="Tahoma" w:hAnsi="Tahoma" w:cs="Tahoma"/>
          <w:b/>
        </w:rPr>
      </w:pPr>
    </w:p>
    <w:p w14:paraId="2D430540" w14:textId="06EC51AB" w:rsidR="00696F1B" w:rsidRPr="00F5688B" w:rsidRDefault="00696F1B" w:rsidP="0063302D">
      <w:pPr>
        <w:keepNext/>
        <w:keepLines/>
        <w:jc w:val="both"/>
        <w:rPr>
          <w:rFonts w:ascii="Tahoma" w:hAnsi="Tahoma" w:cs="Tahoma"/>
        </w:rPr>
      </w:pPr>
      <w:r w:rsidRPr="00F5688B">
        <w:rPr>
          <w:rFonts w:ascii="Tahoma" w:hAnsi="Tahoma" w:cs="Tahoma"/>
        </w:rPr>
        <w:t>Ponudnik mora v prilogi navesti podizvajalce, s katerimi nastopa v skupnem nastopu</w:t>
      </w:r>
      <w:r w:rsidR="00B70998">
        <w:rPr>
          <w:rFonts w:ascii="Tahoma" w:hAnsi="Tahoma" w:cs="Tahoma"/>
        </w:rPr>
        <w:t>,</w:t>
      </w:r>
      <w:r w:rsidRPr="00F5688B">
        <w:rPr>
          <w:rFonts w:ascii="Tahoma" w:hAnsi="Tahoma" w:cs="Tahoma"/>
        </w:rPr>
        <w:t xml:space="preserve"> in izpolniti vse zahtevane podatke. Prilogo podpišeta tako ponudnik kot podizvajalec.</w:t>
      </w:r>
    </w:p>
    <w:p w14:paraId="7F2D34AC" w14:textId="77777777" w:rsidR="00696F1B" w:rsidRPr="00C8579C" w:rsidRDefault="00696F1B" w:rsidP="0063302D">
      <w:pPr>
        <w:keepNext/>
        <w:keepLines/>
        <w:jc w:val="both"/>
        <w:rPr>
          <w:rFonts w:ascii="Tahoma" w:hAnsi="Tahoma" w:cs="Tahoma"/>
          <w:b/>
        </w:rPr>
      </w:pPr>
    </w:p>
    <w:tbl>
      <w:tblPr>
        <w:tblW w:w="9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0"/>
        <w:gridCol w:w="2701"/>
        <w:gridCol w:w="111"/>
        <w:gridCol w:w="2813"/>
      </w:tblGrid>
      <w:tr w:rsidR="00547F96" w:rsidRPr="00C8579C" w14:paraId="0A1E8FD7" w14:textId="77777777" w:rsidTr="00567081">
        <w:trPr>
          <w:trHeight w:val="560"/>
          <w:jc w:val="center"/>
        </w:trPr>
        <w:tc>
          <w:tcPr>
            <w:tcW w:w="9125" w:type="dxa"/>
            <w:gridSpan w:val="4"/>
            <w:tcBorders>
              <w:top w:val="single" w:sz="4" w:space="0" w:color="auto"/>
              <w:left w:val="single" w:sz="4" w:space="0" w:color="auto"/>
              <w:bottom w:val="single" w:sz="4" w:space="0" w:color="auto"/>
              <w:right w:val="single" w:sz="4" w:space="0" w:color="auto"/>
            </w:tcBorders>
            <w:vAlign w:val="center"/>
          </w:tcPr>
          <w:p w14:paraId="13AA5F81" w14:textId="53B470FF" w:rsidR="00547F96" w:rsidRPr="00547F96" w:rsidRDefault="00547F96" w:rsidP="00547F96">
            <w:pPr>
              <w:keepNext/>
              <w:keepLines/>
              <w:jc w:val="both"/>
              <w:rPr>
                <w:rFonts w:ascii="Tahoma" w:hAnsi="Tahoma" w:cs="Tahoma"/>
                <w:b/>
              </w:rPr>
            </w:pPr>
            <w:r w:rsidRPr="00651BDD">
              <w:rPr>
                <w:rFonts w:ascii="Tahoma" w:hAnsi="Tahoma" w:cs="Tahoma"/>
                <w:b/>
              </w:rPr>
              <w:t>VKS-</w:t>
            </w:r>
            <w:r>
              <w:rPr>
                <w:rFonts w:ascii="Tahoma" w:hAnsi="Tahoma" w:cs="Tahoma"/>
                <w:b/>
              </w:rPr>
              <w:t>42/24</w:t>
            </w:r>
            <w:r w:rsidRPr="00651BDD">
              <w:rPr>
                <w:rFonts w:ascii="Tahoma" w:hAnsi="Tahoma" w:cs="Tahoma"/>
                <w:b/>
              </w:rPr>
              <w:t xml:space="preserve"> </w:t>
            </w:r>
            <w:r w:rsidRPr="008E4C57">
              <w:rPr>
                <w:rFonts w:ascii="Tahoma" w:hAnsi="Tahoma" w:cs="Tahoma"/>
                <w:b/>
                <w:bCs/>
              </w:rPr>
              <w:t>Prevzem digestata z EWC oznako 19 06 04 iz obdelave KO v RCERO za obdobje 36 mesecev</w:t>
            </w:r>
          </w:p>
        </w:tc>
      </w:tr>
      <w:tr w:rsidR="00547F96" w:rsidRPr="00C8579C" w14:paraId="6C0E5750" w14:textId="77777777" w:rsidTr="00CD53CE">
        <w:trPr>
          <w:trHeight w:val="560"/>
          <w:jc w:val="center"/>
        </w:trPr>
        <w:tc>
          <w:tcPr>
            <w:tcW w:w="3500" w:type="dxa"/>
            <w:tcBorders>
              <w:top w:val="single" w:sz="4" w:space="0" w:color="auto"/>
              <w:left w:val="single" w:sz="4" w:space="0" w:color="auto"/>
              <w:bottom w:val="single" w:sz="4" w:space="0" w:color="auto"/>
              <w:right w:val="single" w:sz="4" w:space="0" w:color="auto"/>
            </w:tcBorders>
            <w:vAlign w:val="center"/>
          </w:tcPr>
          <w:p w14:paraId="044AB52E" w14:textId="721DDCA5" w:rsidR="00547F96" w:rsidRPr="00C8579C" w:rsidRDefault="00547F96" w:rsidP="00547F96">
            <w:pPr>
              <w:keepNext/>
              <w:keepLines/>
              <w:rPr>
                <w:rFonts w:ascii="Tahoma" w:hAnsi="Tahoma" w:cs="Tahoma"/>
                <w:sz w:val="18"/>
                <w:szCs w:val="18"/>
              </w:rPr>
            </w:pPr>
            <w:r w:rsidRPr="00285804">
              <w:rPr>
                <w:rFonts w:ascii="Tahoma" w:hAnsi="Tahoma" w:cs="Tahoma"/>
                <w:sz w:val="18"/>
                <w:szCs w:val="18"/>
              </w:rPr>
              <w:t>Naziv podizvajalca</w:t>
            </w:r>
            <w:r>
              <w:rPr>
                <w:rFonts w:ascii="Tahoma" w:hAnsi="Tahoma" w:cs="Tahoma"/>
                <w:sz w:val="18"/>
                <w:szCs w:val="18"/>
              </w:rPr>
              <w:t xml:space="preserve"> (firma)</w:t>
            </w: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41156194" w14:textId="77777777" w:rsidR="00547F96" w:rsidRPr="00C8579C" w:rsidRDefault="00547F96" w:rsidP="00547F96">
            <w:pPr>
              <w:keepNext/>
              <w:keepLines/>
              <w:rPr>
                <w:rFonts w:ascii="Tahoma" w:hAnsi="Tahoma" w:cs="Tahoma"/>
                <w:sz w:val="18"/>
                <w:szCs w:val="18"/>
              </w:rPr>
            </w:pPr>
          </w:p>
          <w:p w14:paraId="6C4D499F" w14:textId="77777777" w:rsidR="00547F96" w:rsidRPr="00C8579C" w:rsidRDefault="00547F96" w:rsidP="00547F96">
            <w:pPr>
              <w:keepNext/>
              <w:keepLines/>
              <w:rPr>
                <w:rFonts w:ascii="Tahoma" w:hAnsi="Tahoma" w:cs="Tahoma"/>
                <w:sz w:val="18"/>
                <w:szCs w:val="18"/>
              </w:rPr>
            </w:pPr>
          </w:p>
        </w:tc>
      </w:tr>
      <w:tr w:rsidR="00547F96" w:rsidRPr="00C8579C" w14:paraId="3FF96946" w14:textId="77777777"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7D389052" w14:textId="5ADEC426" w:rsidR="00547F96" w:rsidRPr="00C8579C" w:rsidRDefault="00547F96" w:rsidP="00547F96">
            <w:pPr>
              <w:keepNext/>
              <w:keepLines/>
              <w:rPr>
                <w:rFonts w:ascii="Tahoma" w:hAnsi="Tahoma" w:cs="Tahoma"/>
                <w:sz w:val="18"/>
                <w:szCs w:val="18"/>
              </w:rPr>
            </w:pPr>
            <w:r w:rsidRPr="00285804">
              <w:rPr>
                <w:rFonts w:ascii="Tahoma" w:hAnsi="Tahoma" w:cs="Tahoma"/>
                <w:sz w:val="18"/>
                <w:szCs w:val="18"/>
              </w:rPr>
              <w:t>Polni naslov</w:t>
            </w:r>
            <w:r>
              <w:rPr>
                <w:rFonts w:ascii="Tahoma" w:hAnsi="Tahoma" w:cs="Tahoma"/>
                <w:sz w:val="18"/>
                <w:szCs w:val="18"/>
              </w:rPr>
              <w:t xml:space="preserve"> (poslovni naslov/sedež)</w:t>
            </w: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7E058828" w14:textId="77777777" w:rsidR="00547F96" w:rsidRPr="00C8579C" w:rsidRDefault="00547F96" w:rsidP="00547F96">
            <w:pPr>
              <w:keepNext/>
              <w:keepLines/>
              <w:rPr>
                <w:rFonts w:ascii="Tahoma" w:hAnsi="Tahoma" w:cs="Tahoma"/>
                <w:sz w:val="18"/>
                <w:szCs w:val="18"/>
              </w:rPr>
            </w:pPr>
          </w:p>
          <w:p w14:paraId="354555CD" w14:textId="77777777" w:rsidR="00547F96" w:rsidRPr="00C8579C" w:rsidRDefault="00547F96" w:rsidP="00547F96">
            <w:pPr>
              <w:keepNext/>
              <w:keepLines/>
              <w:rPr>
                <w:rFonts w:ascii="Tahoma" w:hAnsi="Tahoma" w:cs="Tahoma"/>
                <w:sz w:val="18"/>
                <w:szCs w:val="18"/>
              </w:rPr>
            </w:pPr>
          </w:p>
        </w:tc>
      </w:tr>
      <w:tr w:rsidR="00547F96" w:rsidRPr="00C8579C" w14:paraId="092100FF" w14:textId="77777777" w:rsidTr="00567081">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5E486710" w14:textId="3FAF5121" w:rsidR="00547F96" w:rsidRPr="00C8579C" w:rsidRDefault="00547F96" w:rsidP="00547F96">
            <w:pPr>
              <w:keepNext/>
              <w:keepLines/>
              <w:rPr>
                <w:rFonts w:ascii="Tahoma" w:hAnsi="Tahoma" w:cs="Tahoma"/>
                <w:sz w:val="18"/>
                <w:szCs w:val="18"/>
              </w:rPr>
            </w:pPr>
            <w:r w:rsidRPr="00285804">
              <w:rPr>
                <w:rFonts w:ascii="Tahoma" w:hAnsi="Tahoma" w:cs="Tahoma"/>
                <w:sz w:val="18"/>
                <w:szCs w:val="18"/>
              </w:rPr>
              <w:t xml:space="preserve">Matična </w:t>
            </w:r>
            <w:r w:rsidRPr="00285804">
              <w:rPr>
                <w:rFonts w:ascii="Tahoma" w:hAnsi="Tahoma" w:cs="Tahoma"/>
                <w:sz w:val="18"/>
                <w:szCs w:val="18"/>
                <w:u w:val="single"/>
              </w:rPr>
              <w:t>in</w:t>
            </w:r>
            <w:r w:rsidRPr="00285804">
              <w:rPr>
                <w:rFonts w:ascii="Tahoma" w:hAnsi="Tahoma" w:cs="Tahoma"/>
                <w:sz w:val="18"/>
                <w:szCs w:val="18"/>
              </w:rPr>
              <w:t xml:space="preserve"> davčna številka podizvajalca</w:t>
            </w:r>
          </w:p>
        </w:tc>
        <w:tc>
          <w:tcPr>
            <w:tcW w:w="2812" w:type="dxa"/>
            <w:gridSpan w:val="2"/>
            <w:tcBorders>
              <w:top w:val="single" w:sz="4" w:space="0" w:color="auto"/>
              <w:left w:val="single" w:sz="4" w:space="0" w:color="auto"/>
              <w:bottom w:val="single" w:sz="4" w:space="0" w:color="auto"/>
              <w:right w:val="single" w:sz="4" w:space="0" w:color="auto"/>
            </w:tcBorders>
            <w:vAlign w:val="center"/>
          </w:tcPr>
          <w:p w14:paraId="44292703" w14:textId="77777777" w:rsidR="00547F96" w:rsidRPr="00C8579C" w:rsidRDefault="00547F96" w:rsidP="00547F96">
            <w:pPr>
              <w:keepNext/>
              <w:keepLines/>
              <w:rPr>
                <w:rFonts w:ascii="Tahoma" w:hAnsi="Tahoma" w:cs="Tahoma"/>
                <w:sz w:val="18"/>
                <w:szCs w:val="18"/>
              </w:rPr>
            </w:pPr>
          </w:p>
        </w:tc>
        <w:tc>
          <w:tcPr>
            <w:tcW w:w="2813" w:type="dxa"/>
            <w:tcBorders>
              <w:top w:val="single" w:sz="4" w:space="0" w:color="auto"/>
              <w:left w:val="single" w:sz="4" w:space="0" w:color="auto"/>
              <w:bottom w:val="single" w:sz="4" w:space="0" w:color="auto"/>
              <w:right w:val="single" w:sz="4" w:space="0" w:color="auto"/>
            </w:tcBorders>
            <w:vAlign w:val="center"/>
          </w:tcPr>
          <w:p w14:paraId="1AA6B957" w14:textId="7922B93C" w:rsidR="00547F96" w:rsidRPr="00C8579C" w:rsidRDefault="00547F96" w:rsidP="00547F96">
            <w:pPr>
              <w:keepNext/>
              <w:keepLines/>
              <w:rPr>
                <w:rFonts w:ascii="Tahoma" w:hAnsi="Tahoma" w:cs="Tahoma"/>
                <w:sz w:val="18"/>
                <w:szCs w:val="18"/>
              </w:rPr>
            </w:pPr>
          </w:p>
        </w:tc>
      </w:tr>
      <w:tr w:rsidR="00547F96" w:rsidRPr="00C8579C" w14:paraId="1CC4D0FF" w14:textId="77777777" w:rsidTr="00547F96">
        <w:trPr>
          <w:trHeight w:val="271"/>
          <w:jc w:val="center"/>
        </w:trPr>
        <w:tc>
          <w:tcPr>
            <w:tcW w:w="3500" w:type="dxa"/>
            <w:vMerge w:val="restart"/>
            <w:tcBorders>
              <w:top w:val="single" w:sz="4" w:space="0" w:color="auto"/>
              <w:left w:val="single" w:sz="4" w:space="0" w:color="auto"/>
              <w:right w:val="single" w:sz="4" w:space="0" w:color="auto"/>
            </w:tcBorders>
            <w:vAlign w:val="center"/>
          </w:tcPr>
          <w:p w14:paraId="68FD7443" w14:textId="77777777" w:rsidR="00547F96" w:rsidRPr="00285804" w:rsidRDefault="00547F96" w:rsidP="00547F96">
            <w:pPr>
              <w:keepNext/>
              <w:keepLines/>
              <w:jc w:val="both"/>
              <w:rPr>
                <w:rFonts w:ascii="Tahoma" w:hAnsi="Tahoma" w:cs="Tahoma"/>
                <w:sz w:val="16"/>
                <w:szCs w:val="18"/>
              </w:rPr>
            </w:pPr>
            <w:r w:rsidRPr="00285804">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285804">
              <w:rPr>
                <w:rFonts w:ascii="Tahoma" w:hAnsi="Tahoma" w:cs="Tahoma"/>
                <w:b/>
                <w:sz w:val="16"/>
                <w:szCs w:val="18"/>
              </w:rPr>
              <w:t>ter</w:t>
            </w:r>
            <w:r w:rsidRPr="00285804">
              <w:rPr>
                <w:rFonts w:ascii="Tahoma" w:hAnsi="Tahoma" w:cs="Tahoma"/>
                <w:sz w:val="16"/>
                <w:szCs w:val="18"/>
              </w:rPr>
              <w:t xml:space="preserve"> njihov </w:t>
            </w:r>
            <w:r w:rsidRPr="00285804">
              <w:rPr>
                <w:rFonts w:ascii="Tahoma" w:hAnsi="Tahoma" w:cs="Tahoma"/>
                <w:b/>
                <w:sz w:val="16"/>
                <w:szCs w:val="18"/>
              </w:rPr>
              <w:t>EMŠO</w:t>
            </w:r>
          </w:p>
          <w:p w14:paraId="5E622D31" w14:textId="77777777" w:rsidR="00547F96" w:rsidRPr="00285804" w:rsidRDefault="00547F96" w:rsidP="00547F96">
            <w:pPr>
              <w:keepNext/>
              <w:keepLines/>
              <w:rPr>
                <w:rFonts w:ascii="Tahoma" w:hAnsi="Tahoma" w:cs="Tahoma"/>
                <w:sz w:val="8"/>
                <w:szCs w:val="18"/>
              </w:rPr>
            </w:pPr>
          </w:p>
          <w:p w14:paraId="776C9E7E" w14:textId="77777777" w:rsidR="00547F96" w:rsidRPr="00285804" w:rsidRDefault="00547F96" w:rsidP="00547F96">
            <w:pPr>
              <w:keepNext/>
              <w:keepLines/>
              <w:spacing w:line="276" w:lineRule="auto"/>
              <w:rPr>
                <w:rFonts w:ascii="Tahoma" w:hAnsi="Tahoma" w:cs="Tahoma"/>
                <w:i/>
                <w:sz w:val="16"/>
                <w:szCs w:val="18"/>
              </w:rPr>
            </w:pPr>
            <w:r w:rsidRPr="00285804">
              <w:rPr>
                <w:rFonts w:ascii="Tahoma" w:hAnsi="Tahoma" w:cs="Tahoma"/>
                <w:i/>
                <w:sz w:val="16"/>
                <w:szCs w:val="18"/>
              </w:rPr>
              <w:t>/v primeru, da ste podatke vnesli v ESPD ali priložili lastno izjavo, ni potrebno izpolniti!/</w:t>
            </w:r>
          </w:p>
          <w:p w14:paraId="1D0944FB" w14:textId="77777777" w:rsidR="00547F96" w:rsidRPr="00285804" w:rsidRDefault="00547F96" w:rsidP="00547F96">
            <w:pPr>
              <w:keepNext/>
              <w:keepLines/>
              <w:spacing w:line="276" w:lineRule="auto"/>
              <w:rPr>
                <w:rFonts w:ascii="Tahoma" w:hAnsi="Tahoma" w:cs="Tahoma"/>
                <w:i/>
                <w:sz w:val="8"/>
                <w:szCs w:val="18"/>
              </w:rPr>
            </w:pPr>
          </w:p>
          <w:p w14:paraId="0507EFD4" w14:textId="07A818BE" w:rsidR="00547F96" w:rsidRDefault="00547F96" w:rsidP="00547F96">
            <w:pPr>
              <w:keepNext/>
              <w:keepLines/>
              <w:rPr>
                <w:rFonts w:ascii="Tahoma" w:hAnsi="Tahoma" w:cs="Tahoma"/>
                <w:sz w:val="18"/>
                <w:szCs w:val="18"/>
              </w:rPr>
            </w:pPr>
            <w:r w:rsidRPr="00285804">
              <w:rPr>
                <w:rFonts w:ascii="Tahoma" w:hAnsi="Tahoma" w:cs="Tahoma"/>
                <w:i/>
                <w:sz w:val="16"/>
                <w:szCs w:val="18"/>
              </w:rPr>
              <w:t>EMŠO se potrebuje zgolj zaradi potreb pri preverjanju nekaznovanosti v e-Dosje-u</w:t>
            </w:r>
          </w:p>
          <w:p w14:paraId="1C885D67" w14:textId="77777777" w:rsidR="00547F96" w:rsidRDefault="00547F96" w:rsidP="0063302D">
            <w:pPr>
              <w:keepNext/>
              <w:keepLines/>
              <w:rPr>
                <w:rFonts w:ascii="Tahoma" w:hAnsi="Tahoma" w:cs="Tahoma"/>
                <w:sz w:val="18"/>
                <w:szCs w:val="18"/>
              </w:rPr>
            </w:pPr>
          </w:p>
        </w:tc>
        <w:tc>
          <w:tcPr>
            <w:tcW w:w="2812" w:type="dxa"/>
            <w:gridSpan w:val="2"/>
            <w:tcBorders>
              <w:top w:val="single" w:sz="4" w:space="0" w:color="auto"/>
              <w:left w:val="single" w:sz="4" w:space="0" w:color="auto"/>
              <w:bottom w:val="single" w:sz="4" w:space="0" w:color="auto"/>
              <w:right w:val="single" w:sz="4" w:space="0" w:color="auto"/>
            </w:tcBorders>
            <w:vAlign w:val="center"/>
          </w:tcPr>
          <w:p w14:paraId="1065BC68" w14:textId="1F3649DA" w:rsidR="00547F96" w:rsidRPr="00C8579C" w:rsidRDefault="00547F96" w:rsidP="0063302D">
            <w:pPr>
              <w:keepNext/>
              <w:keepLines/>
              <w:rPr>
                <w:rFonts w:ascii="Tahoma" w:hAnsi="Tahoma" w:cs="Tahoma"/>
                <w:sz w:val="18"/>
                <w:szCs w:val="18"/>
              </w:rPr>
            </w:pPr>
            <w:r>
              <w:rPr>
                <w:rFonts w:ascii="Tahoma" w:hAnsi="Tahoma" w:cs="Tahoma"/>
                <w:sz w:val="18"/>
                <w:szCs w:val="18"/>
              </w:rPr>
              <w:t>Ime in priimek</w:t>
            </w:r>
          </w:p>
        </w:tc>
        <w:tc>
          <w:tcPr>
            <w:tcW w:w="2813" w:type="dxa"/>
            <w:tcBorders>
              <w:top w:val="single" w:sz="4" w:space="0" w:color="auto"/>
              <w:left w:val="single" w:sz="4" w:space="0" w:color="auto"/>
              <w:bottom w:val="single" w:sz="4" w:space="0" w:color="auto"/>
              <w:right w:val="single" w:sz="4" w:space="0" w:color="auto"/>
            </w:tcBorders>
            <w:vAlign w:val="center"/>
          </w:tcPr>
          <w:p w14:paraId="36740A88" w14:textId="1852ACFE" w:rsidR="00547F96" w:rsidRPr="00C8579C" w:rsidRDefault="00547F96" w:rsidP="0063302D">
            <w:pPr>
              <w:keepNext/>
              <w:keepLines/>
              <w:rPr>
                <w:rFonts w:ascii="Tahoma" w:hAnsi="Tahoma" w:cs="Tahoma"/>
                <w:sz w:val="18"/>
                <w:szCs w:val="18"/>
              </w:rPr>
            </w:pPr>
            <w:r>
              <w:rPr>
                <w:rFonts w:ascii="Tahoma" w:hAnsi="Tahoma" w:cs="Tahoma"/>
                <w:sz w:val="18"/>
                <w:szCs w:val="18"/>
              </w:rPr>
              <w:t>EMŠO</w:t>
            </w:r>
          </w:p>
        </w:tc>
      </w:tr>
      <w:tr w:rsidR="00547F96" w:rsidRPr="00C8579C" w14:paraId="3A3F62AC" w14:textId="77777777" w:rsidTr="00567081">
        <w:trPr>
          <w:trHeight w:val="496"/>
          <w:jc w:val="center"/>
        </w:trPr>
        <w:tc>
          <w:tcPr>
            <w:tcW w:w="3500" w:type="dxa"/>
            <w:vMerge/>
            <w:tcBorders>
              <w:left w:val="single" w:sz="4" w:space="0" w:color="auto"/>
              <w:bottom w:val="single" w:sz="4" w:space="0" w:color="auto"/>
              <w:right w:val="single" w:sz="4" w:space="0" w:color="auto"/>
            </w:tcBorders>
            <w:vAlign w:val="center"/>
          </w:tcPr>
          <w:p w14:paraId="767A8AF1" w14:textId="77777777" w:rsidR="00547F96" w:rsidRDefault="00547F96" w:rsidP="0063302D">
            <w:pPr>
              <w:keepNext/>
              <w:keepLines/>
              <w:rPr>
                <w:rFonts w:ascii="Tahoma" w:hAnsi="Tahoma" w:cs="Tahoma"/>
                <w:sz w:val="18"/>
                <w:szCs w:val="18"/>
              </w:rPr>
            </w:pPr>
          </w:p>
        </w:tc>
        <w:tc>
          <w:tcPr>
            <w:tcW w:w="2812" w:type="dxa"/>
            <w:gridSpan w:val="2"/>
            <w:tcBorders>
              <w:top w:val="single" w:sz="4" w:space="0" w:color="auto"/>
              <w:left w:val="single" w:sz="4" w:space="0" w:color="auto"/>
              <w:bottom w:val="single" w:sz="4" w:space="0" w:color="auto"/>
              <w:right w:val="single" w:sz="4" w:space="0" w:color="auto"/>
            </w:tcBorders>
            <w:vAlign w:val="center"/>
          </w:tcPr>
          <w:p w14:paraId="6AC1EFDA" w14:textId="77777777" w:rsidR="00547F96" w:rsidRPr="00C8579C" w:rsidRDefault="00547F96" w:rsidP="0063302D">
            <w:pPr>
              <w:keepNext/>
              <w:keepLines/>
              <w:rPr>
                <w:rFonts w:ascii="Tahoma" w:hAnsi="Tahoma" w:cs="Tahoma"/>
                <w:sz w:val="18"/>
                <w:szCs w:val="18"/>
              </w:rPr>
            </w:pPr>
          </w:p>
        </w:tc>
        <w:tc>
          <w:tcPr>
            <w:tcW w:w="2813" w:type="dxa"/>
            <w:tcBorders>
              <w:top w:val="single" w:sz="4" w:space="0" w:color="auto"/>
              <w:left w:val="single" w:sz="4" w:space="0" w:color="auto"/>
              <w:bottom w:val="single" w:sz="4" w:space="0" w:color="auto"/>
              <w:right w:val="single" w:sz="4" w:space="0" w:color="auto"/>
            </w:tcBorders>
            <w:vAlign w:val="center"/>
          </w:tcPr>
          <w:p w14:paraId="56313EB4" w14:textId="559FB3CF" w:rsidR="00547F96" w:rsidRPr="00C8579C" w:rsidRDefault="00547F96" w:rsidP="0063302D">
            <w:pPr>
              <w:keepNext/>
              <w:keepLines/>
              <w:rPr>
                <w:rFonts w:ascii="Tahoma" w:hAnsi="Tahoma" w:cs="Tahoma"/>
                <w:sz w:val="18"/>
                <w:szCs w:val="18"/>
              </w:rPr>
            </w:pPr>
          </w:p>
        </w:tc>
      </w:tr>
      <w:tr w:rsidR="00696F1B" w:rsidRPr="00C8579C" w14:paraId="22C4B548" w14:textId="77777777" w:rsidTr="001212A2">
        <w:trPr>
          <w:trHeight w:val="334"/>
          <w:jc w:val="center"/>
        </w:trPr>
        <w:tc>
          <w:tcPr>
            <w:tcW w:w="9125" w:type="dxa"/>
            <w:gridSpan w:val="4"/>
            <w:tcBorders>
              <w:top w:val="single" w:sz="4" w:space="0" w:color="auto"/>
              <w:left w:val="single" w:sz="4" w:space="0" w:color="auto"/>
              <w:right w:val="single" w:sz="4" w:space="0" w:color="auto"/>
            </w:tcBorders>
            <w:vAlign w:val="center"/>
          </w:tcPr>
          <w:p w14:paraId="459290AA" w14:textId="77777777" w:rsidR="00696F1B" w:rsidRPr="00C8579C" w:rsidRDefault="00696F1B" w:rsidP="0063302D">
            <w:pPr>
              <w:keepNext/>
              <w:keepLines/>
              <w:jc w:val="center"/>
              <w:rPr>
                <w:rFonts w:ascii="Tahoma" w:hAnsi="Tahoma" w:cs="Tahoma"/>
                <w:sz w:val="16"/>
                <w:szCs w:val="18"/>
              </w:rPr>
            </w:pPr>
            <w:r w:rsidRPr="00696F1B">
              <w:rPr>
                <w:rFonts w:ascii="Tahoma" w:hAnsi="Tahoma" w:cs="Tahoma"/>
                <w:b/>
                <w:sz w:val="16"/>
                <w:szCs w:val="18"/>
              </w:rPr>
              <w:t>ZAHTEVA ZA NEPOSREDNO PLAČILO (s strani naročnika) PODIZVAJLČEVE TERJATVE DO PONUDNIKA</w:t>
            </w:r>
          </w:p>
        </w:tc>
      </w:tr>
      <w:tr w:rsidR="00C23AD1" w:rsidRPr="00C8579C" w14:paraId="3148E584" w14:textId="77777777" w:rsidTr="00CD53CE">
        <w:trPr>
          <w:trHeight w:val="334"/>
          <w:jc w:val="center"/>
        </w:trPr>
        <w:tc>
          <w:tcPr>
            <w:tcW w:w="3500" w:type="dxa"/>
            <w:vMerge w:val="restart"/>
            <w:tcBorders>
              <w:top w:val="single" w:sz="4" w:space="0" w:color="auto"/>
              <w:left w:val="single" w:sz="4" w:space="0" w:color="auto"/>
              <w:right w:val="single" w:sz="4" w:space="0" w:color="auto"/>
            </w:tcBorders>
            <w:vAlign w:val="center"/>
          </w:tcPr>
          <w:p w14:paraId="6F6B57BB" w14:textId="77777777" w:rsidR="00C23AD1" w:rsidRPr="00C8579C" w:rsidRDefault="00C23AD1" w:rsidP="0063302D">
            <w:pPr>
              <w:keepNext/>
              <w:keepLines/>
              <w:spacing w:line="276" w:lineRule="auto"/>
              <w:jc w:val="both"/>
              <w:rPr>
                <w:rFonts w:ascii="Tahoma" w:hAnsi="Tahoma" w:cs="Tahoma"/>
                <w:sz w:val="18"/>
                <w:szCs w:val="17"/>
              </w:rPr>
            </w:pPr>
            <w:r w:rsidRPr="00C8579C">
              <w:rPr>
                <w:rFonts w:ascii="Tahoma" w:hAnsi="Tahoma" w:cs="Tahoma"/>
                <w:sz w:val="18"/>
                <w:szCs w:val="18"/>
              </w:rPr>
              <w:t>V skladu s 94. členom ZJN-3 kot podizvajalec zahtevamo neposredno plačilo s strani naročnika</w:t>
            </w:r>
            <w:r w:rsidRPr="00C8579C">
              <w:rPr>
                <w:rFonts w:ascii="Tahoma" w:hAnsi="Tahoma" w:cs="Tahoma"/>
                <w:sz w:val="18"/>
                <w:szCs w:val="17"/>
              </w:rPr>
              <w:t xml:space="preserve"> </w:t>
            </w: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04119334" w14:textId="77777777" w:rsidR="00C23AD1" w:rsidRPr="00C8579C" w:rsidRDefault="00C23AD1" w:rsidP="0063302D">
            <w:pPr>
              <w:keepNext/>
              <w:keepLines/>
              <w:jc w:val="center"/>
              <w:rPr>
                <w:rFonts w:ascii="Tahoma" w:hAnsi="Tahoma" w:cs="Tahoma"/>
                <w:sz w:val="18"/>
                <w:szCs w:val="18"/>
              </w:rPr>
            </w:pPr>
            <w:r w:rsidRPr="00C8579C">
              <w:rPr>
                <w:rFonts w:ascii="Tahoma" w:hAnsi="Tahoma" w:cs="Tahoma"/>
                <w:sz w:val="16"/>
                <w:szCs w:val="18"/>
              </w:rPr>
              <w:t xml:space="preserve">Obkrožite/označite </w:t>
            </w:r>
          </w:p>
        </w:tc>
      </w:tr>
      <w:tr w:rsidR="00C23AD1" w:rsidRPr="00C8579C" w14:paraId="6922112D" w14:textId="77777777" w:rsidTr="00CD53CE">
        <w:trPr>
          <w:trHeight w:val="334"/>
          <w:jc w:val="center"/>
        </w:trPr>
        <w:tc>
          <w:tcPr>
            <w:tcW w:w="3500" w:type="dxa"/>
            <w:vMerge/>
            <w:tcBorders>
              <w:left w:val="single" w:sz="4" w:space="0" w:color="auto"/>
              <w:bottom w:val="single" w:sz="4" w:space="0" w:color="auto"/>
              <w:right w:val="single" w:sz="4" w:space="0" w:color="auto"/>
            </w:tcBorders>
            <w:vAlign w:val="center"/>
          </w:tcPr>
          <w:p w14:paraId="5499D890" w14:textId="77777777" w:rsidR="00C23AD1" w:rsidRPr="00C8579C" w:rsidRDefault="00C23AD1" w:rsidP="0063302D">
            <w:pPr>
              <w:keepNext/>
              <w:keepLines/>
              <w:rPr>
                <w:rFonts w:ascii="Tahoma" w:hAnsi="Tahoma" w:cs="Tahoma"/>
                <w:sz w:val="18"/>
                <w:szCs w:val="18"/>
              </w:rPr>
            </w:pPr>
          </w:p>
        </w:tc>
        <w:tc>
          <w:tcPr>
            <w:tcW w:w="2701" w:type="dxa"/>
            <w:tcBorders>
              <w:top w:val="single" w:sz="4" w:space="0" w:color="auto"/>
              <w:left w:val="single" w:sz="4" w:space="0" w:color="auto"/>
              <w:bottom w:val="single" w:sz="4" w:space="0" w:color="auto"/>
              <w:right w:val="single" w:sz="4" w:space="0" w:color="auto"/>
            </w:tcBorders>
            <w:vAlign w:val="center"/>
          </w:tcPr>
          <w:p w14:paraId="2D15DD76" w14:textId="77777777" w:rsidR="00C23AD1" w:rsidRPr="00C8579C" w:rsidRDefault="00C23AD1" w:rsidP="0063302D">
            <w:pPr>
              <w:keepNext/>
              <w:keepLines/>
              <w:jc w:val="center"/>
              <w:rPr>
                <w:rFonts w:ascii="Tahoma" w:hAnsi="Tahoma" w:cs="Tahoma"/>
                <w:sz w:val="18"/>
                <w:szCs w:val="18"/>
              </w:rPr>
            </w:pPr>
            <w:r w:rsidRPr="00C8579C">
              <w:rPr>
                <w:rFonts w:ascii="Tahoma" w:hAnsi="Tahoma" w:cs="Tahoma"/>
                <w:sz w:val="18"/>
                <w:szCs w:val="18"/>
              </w:rPr>
              <w:t>DA</w:t>
            </w:r>
          </w:p>
        </w:tc>
        <w:tc>
          <w:tcPr>
            <w:tcW w:w="2924" w:type="dxa"/>
            <w:gridSpan w:val="2"/>
            <w:tcBorders>
              <w:top w:val="single" w:sz="4" w:space="0" w:color="auto"/>
              <w:left w:val="single" w:sz="4" w:space="0" w:color="auto"/>
              <w:bottom w:val="single" w:sz="4" w:space="0" w:color="auto"/>
              <w:right w:val="single" w:sz="4" w:space="0" w:color="auto"/>
            </w:tcBorders>
            <w:vAlign w:val="center"/>
          </w:tcPr>
          <w:p w14:paraId="3ADDC6D8" w14:textId="77777777" w:rsidR="00C23AD1" w:rsidRPr="00C8579C" w:rsidRDefault="00C23AD1" w:rsidP="0063302D">
            <w:pPr>
              <w:keepNext/>
              <w:keepLines/>
              <w:jc w:val="center"/>
              <w:rPr>
                <w:rFonts w:ascii="Tahoma" w:hAnsi="Tahoma" w:cs="Tahoma"/>
                <w:sz w:val="18"/>
                <w:szCs w:val="18"/>
              </w:rPr>
            </w:pPr>
            <w:r w:rsidRPr="00C8579C">
              <w:rPr>
                <w:rFonts w:ascii="Tahoma" w:hAnsi="Tahoma" w:cs="Tahoma"/>
                <w:sz w:val="18"/>
                <w:szCs w:val="18"/>
              </w:rPr>
              <w:t>NE</w:t>
            </w:r>
          </w:p>
        </w:tc>
      </w:tr>
      <w:tr w:rsidR="00547F96" w:rsidRPr="00C8579C" w14:paraId="43CC44AC" w14:textId="77777777" w:rsidTr="00CD53CE">
        <w:trPr>
          <w:trHeight w:val="428"/>
          <w:jc w:val="center"/>
        </w:trPr>
        <w:tc>
          <w:tcPr>
            <w:tcW w:w="3500" w:type="dxa"/>
            <w:tcBorders>
              <w:top w:val="single" w:sz="4" w:space="0" w:color="auto"/>
              <w:left w:val="single" w:sz="4" w:space="0" w:color="auto"/>
              <w:bottom w:val="single" w:sz="4" w:space="0" w:color="auto"/>
              <w:right w:val="single" w:sz="4" w:space="0" w:color="auto"/>
            </w:tcBorders>
            <w:vAlign w:val="center"/>
          </w:tcPr>
          <w:p w14:paraId="12598DD2" w14:textId="0BBE146E" w:rsidR="00547F96" w:rsidRPr="00C8579C" w:rsidRDefault="00547F96" w:rsidP="0063302D">
            <w:pPr>
              <w:keepNext/>
              <w:keepLines/>
              <w:spacing w:line="276" w:lineRule="auto"/>
              <w:rPr>
                <w:rFonts w:ascii="Tahoma" w:hAnsi="Tahoma" w:cs="Tahoma"/>
                <w:sz w:val="18"/>
                <w:szCs w:val="18"/>
              </w:rPr>
            </w:pPr>
            <w:r w:rsidRPr="00285804">
              <w:rPr>
                <w:rFonts w:ascii="Tahoma" w:hAnsi="Tahoma" w:cs="Tahoma"/>
                <w:sz w:val="18"/>
                <w:szCs w:val="18"/>
              </w:rPr>
              <w:t>Transakcijski račun podizvajalca</w:t>
            </w:r>
            <w:r>
              <w:rPr>
                <w:rFonts w:ascii="Tahoma" w:hAnsi="Tahoma" w:cs="Tahoma"/>
                <w:sz w:val="18"/>
                <w:szCs w:val="18"/>
              </w:rPr>
              <w:t xml:space="preserve"> in banka</w:t>
            </w: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10A2776D" w14:textId="77777777" w:rsidR="00547F96" w:rsidRPr="00C8579C" w:rsidRDefault="00547F96" w:rsidP="0063302D">
            <w:pPr>
              <w:keepNext/>
              <w:keepLines/>
              <w:spacing w:line="276" w:lineRule="auto"/>
              <w:rPr>
                <w:rFonts w:ascii="Tahoma" w:hAnsi="Tahoma" w:cs="Tahoma"/>
                <w:sz w:val="18"/>
                <w:szCs w:val="18"/>
              </w:rPr>
            </w:pPr>
          </w:p>
        </w:tc>
      </w:tr>
      <w:tr w:rsidR="00C23AD1" w:rsidRPr="00C8579C" w14:paraId="1E27BC87" w14:textId="77777777" w:rsidTr="00CD53CE">
        <w:trPr>
          <w:trHeight w:val="428"/>
          <w:jc w:val="center"/>
        </w:trPr>
        <w:tc>
          <w:tcPr>
            <w:tcW w:w="3500" w:type="dxa"/>
            <w:tcBorders>
              <w:top w:val="single" w:sz="4" w:space="0" w:color="auto"/>
              <w:left w:val="single" w:sz="4" w:space="0" w:color="auto"/>
              <w:bottom w:val="single" w:sz="4" w:space="0" w:color="auto"/>
              <w:right w:val="single" w:sz="4" w:space="0" w:color="auto"/>
            </w:tcBorders>
            <w:vAlign w:val="center"/>
          </w:tcPr>
          <w:p w14:paraId="5AF9DAD7" w14:textId="77777777" w:rsidR="00C23AD1" w:rsidRPr="00C8579C" w:rsidRDefault="00C23AD1" w:rsidP="0063302D">
            <w:pPr>
              <w:keepNext/>
              <w:keepLines/>
              <w:spacing w:line="276" w:lineRule="auto"/>
              <w:rPr>
                <w:rFonts w:ascii="Tahoma" w:hAnsi="Tahoma" w:cs="Tahoma"/>
                <w:sz w:val="18"/>
                <w:szCs w:val="18"/>
              </w:rPr>
            </w:pPr>
          </w:p>
          <w:p w14:paraId="3E4D4EBC" w14:textId="77777777" w:rsidR="00C23AD1" w:rsidRPr="00C8579C" w:rsidRDefault="00C23AD1" w:rsidP="0063302D">
            <w:pPr>
              <w:keepNext/>
              <w:keepLines/>
              <w:spacing w:line="276" w:lineRule="auto"/>
              <w:rPr>
                <w:rFonts w:ascii="Tahoma" w:hAnsi="Tahoma" w:cs="Tahoma"/>
                <w:sz w:val="18"/>
                <w:szCs w:val="18"/>
              </w:rPr>
            </w:pPr>
            <w:r w:rsidRPr="00C8579C">
              <w:rPr>
                <w:rFonts w:ascii="Tahoma" w:hAnsi="Tahoma" w:cs="Tahoma"/>
                <w:sz w:val="18"/>
                <w:szCs w:val="18"/>
              </w:rPr>
              <w:t>Vsak del javnega naročila (storitev/gradnja/blago), ki se oddaja v podizvajanje (vrsta/opis del)</w:t>
            </w:r>
          </w:p>
          <w:p w14:paraId="36D259F7" w14:textId="77777777" w:rsidR="00C23AD1" w:rsidRPr="00C8579C" w:rsidRDefault="00C23AD1" w:rsidP="0063302D">
            <w:pPr>
              <w:keepNext/>
              <w:keepLines/>
              <w:spacing w:line="276" w:lineRule="auto"/>
              <w:rPr>
                <w:rFonts w:ascii="Tahoma" w:hAnsi="Tahoma" w:cs="Tahoma"/>
                <w:sz w:val="18"/>
                <w:szCs w:val="18"/>
              </w:rPr>
            </w:pP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3ED22023" w14:textId="77777777" w:rsidR="00C23AD1" w:rsidRPr="00C8579C" w:rsidRDefault="00C23AD1" w:rsidP="0063302D">
            <w:pPr>
              <w:keepNext/>
              <w:keepLines/>
              <w:spacing w:line="276" w:lineRule="auto"/>
              <w:rPr>
                <w:rFonts w:ascii="Tahoma" w:hAnsi="Tahoma" w:cs="Tahoma"/>
                <w:sz w:val="18"/>
                <w:szCs w:val="18"/>
              </w:rPr>
            </w:pPr>
          </w:p>
        </w:tc>
      </w:tr>
      <w:tr w:rsidR="00C23AD1" w:rsidRPr="00C8579C" w14:paraId="421572ED" w14:textId="77777777" w:rsidTr="00CD53CE">
        <w:trPr>
          <w:trHeight w:val="588"/>
          <w:jc w:val="center"/>
        </w:trPr>
        <w:tc>
          <w:tcPr>
            <w:tcW w:w="3500" w:type="dxa"/>
            <w:tcBorders>
              <w:top w:val="single" w:sz="4" w:space="0" w:color="auto"/>
              <w:left w:val="single" w:sz="4" w:space="0" w:color="auto"/>
              <w:bottom w:val="single" w:sz="4" w:space="0" w:color="auto"/>
              <w:right w:val="single" w:sz="4" w:space="0" w:color="auto"/>
            </w:tcBorders>
            <w:vAlign w:val="center"/>
          </w:tcPr>
          <w:p w14:paraId="75784A67" w14:textId="77777777" w:rsidR="00C23AD1" w:rsidRDefault="0009065C" w:rsidP="0063302D">
            <w:pPr>
              <w:keepNext/>
              <w:keepLines/>
              <w:rPr>
                <w:rFonts w:ascii="Tahoma" w:hAnsi="Tahoma" w:cs="Tahoma"/>
                <w:sz w:val="18"/>
                <w:szCs w:val="18"/>
              </w:rPr>
            </w:pPr>
            <w:r>
              <w:rPr>
                <w:rFonts w:ascii="Tahoma" w:hAnsi="Tahoma" w:cs="Tahoma"/>
                <w:sz w:val="18"/>
                <w:szCs w:val="18"/>
              </w:rPr>
              <w:t>Okvirna k</w:t>
            </w:r>
            <w:r w:rsidR="00C23AD1" w:rsidRPr="00C8579C">
              <w:rPr>
                <w:rFonts w:ascii="Tahoma" w:hAnsi="Tahoma" w:cs="Tahoma"/>
                <w:sz w:val="18"/>
                <w:szCs w:val="18"/>
              </w:rPr>
              <w:t>oličina/Delež (%) javnega naročila, ki se oddaja v podizvajanje</w:t>
            </w:r>
          </w:p>
          <w:p w14:paraId="22CB3693" w14:textId="77777777" w:rsidR="00987C8A" w:rsidRPr="00C8579C" w:rsidRDefault="00987C8A" w:rsidP="0063302D">
            <w:pPr>
              <w:keepNext/>
              <w:keepLines/>
              <w:rPr>
                <w:rFonts w:ascii="Tahoma" w:hAnsi="Tahoma" w:cs="Tahoma"/>
                <w:sz w:val="18"/>
                <w:szCs w:val="18"/>
              </w:rPr>
            </w:pPr>
            <w:r w:rsidRPr="0072622B">
              <w:rPr>
                <w:rFonts w:ascii="Tahoma" w:hAnsi="Tahoma" w:cs="Tahoma"/>
                <w:i/>
                <w:sz w:val="16"/>
                <w:szCs w:val="18"/>
              </w:rPr>
              <w:t>(obligatorno manj kot 100</w:t>
            </w:r>
            <w:r>
              <w:rPr>
                <w:rFonts w:ascii="Tahoma" w:hAnsi="Tahoma" w:cs="Tahoma"/>
                <w:i/>
                <w:sz w:val="16"/>
                <w:szCs w:val="18"/>
              </w:rPr>
              <w:t xml:space="preserve"> </w:t>
            </w:r>
            <w:r w:rsidRPr="0072622B">
              <w:rPr>
                <w:rFonts w:ascii="Tahoma" w:hAnsi="Tahoma" w:cs="Tahoma"/>
                <w:i/>
                <w:sz w:val="16"/>
                <w:szCs w:val="18"/>
              </w:rPr>
              <w:t>%)</w:t>
            </w:r>
            <w:r w:rsidR="000C1B19">
              <w:rPr>
                <w:rFonts w:ascii="Tahoma" w:hAnsi="Tahoma" w:cs="Tahoma"/>
                <w:i/>
                <w:sz w:val="16"/>
                <w:szCs w:val="18"/>
              </w:rPr>
              <w:t xml:space="preserve"> brez DDV</w:t>
            </w: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68F96145" w14:textId="77777777" w:rsidR="00C23AD1" w:rsidRPr="00C8579C" w:rsidRDefault="00C23AD1" w:rsidP="0063302D">
            <w:pPr>
              <w:keepNext/>
              <w:keepLines/>
              <w:rPr>
                <w:sz w:val="18"/>
                <w:szCs w:val="18"/>
              </w:rPr>
            </w:pPr>
          </w:p>
        </w:tc>
      </w:tr>
      <w:tr w:rsidR="00C23AD1" w:rsidRPr="00C8579C" w14:paraId="31A69EB8" w14:textId="77777777" w:rsidTr="00CD53CE">
        <w:trPr>
          <w:trHeight w:val="409"/>
          <w:jc w:val="center"/>
        </w:trPr>
        <w:tc>
          <w:tcPr>
            <w:tcW w:w="3500" w:type="dxa"/>
            <w:tcBorders>
              <w:top w:val="single" w:sz="4" w:space="0" w:color="auto"/>
              <w:left w:val="single" w:sz="4" w:space="0" w:color="auto"/>
              <w:bottom w:val="single" w:sz="4" w:space="0" w:color="auto"/>
              <w:right w:val="single" w:sz="4" w:space="0" w:color="auto"/>
            </w:tcBorders>
            <w:vAlign w:val="center"/>
          </w:tcPr>
          <w:p w14:paraId="4BE6C64A" w14:textId="77777777" w:rsidR="00C23AD1" w:rsidRPr="00C8579C" w:rsidRDefault="00C23AD1" w:rsidP="0063302D">
            <w:pPr>
              <w:keepNext/>
              <w:keepLines/>
              <w:rPr>
                <w:rFonts w:ascii="Tahoma" w:hAnsi="Tahoma" w:cs="Tahoma"/>
                <w:sz w:val="18"/>
                <w:szCs w:val="18"/>
              </w:rPr>
            </w:pPr>
            <w:r w:rsidRPr="00C8579C">
              <w:rPr>
                <w:rFonts w:ascii="Tahoma" w:hAnsi="Tahoma" w:cs="Tahoma"/>
                <w:sz w:val="18"/>
                <w:szCs w:val="18"/>
              </w:rPr>
              <w:t>Kraj izvedbe</w:t>
            </w: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6F51D6B4" w14:textId="77777777" w:rsidR="00C23AD1" w:rsidRPr="00C8579C" w:rsidRDefault="00C23AD1" w:rsidP="0063302D">
            <w:pPr>
              <w:keepNext/>
              <w:keepLines/>
              <w:rPr>
                <w:sz w:val="18"/>
                <w:szCs w:val="18"/>
              </w:rPr>
            </w:pPr>
          </w:p>
        </w:tc>
      </w:tr>
    </w:tbl>
    <w:p w14:paraId="6023BEE6" w14:textId="291FE5AD" w:rsidR="00C23AD1" w:rsidRDefault="00C23AD1" w:rsidP="0063302D">
      <w:pPr>
        <w:keepNext/>
        <w:keepLines/>
        <w:jc w:val="both"/>
        <w:rPr>
          <w:rFonts w:ascii="Tahoma" w:hAnsi="Tahoma" w:cs="Tahoma"/>
        </w:rPr>
      </w:pPr>
    </w:p>
    <w:p w14:paraId="5665BEB7" w14:textId="77777777" w:rsidR="00547F96" w:rsidRDefault="00547F96" w:rsidP="00547F96">
      <w:pPr>
        <w:keepNext/>
        <w:keepLines/>
        <w:tabs>
          <w:tab w:val="left" w:pos="567"/>
          <w:tab w:val="left" w:pos="851"/>
          <w:tab w:val="left" w:pos="993"/>
        </w:tabs>
        <w:jc w:val="both"/>
        <w:rPr>
          <w:rFonts w:ascii="Tahoma" w:hAnsi="Tahoma" w:cs="Tahoma"/>
          <w:lang w:eastAsia="ar-SA"/>
        </w:rPr>
      </w:pPr>
      <w:r w:rsidRPr="0056149C">
        <w:rPr>
          <w:rFonts w:ascii="Tahoma" w:hAnsi="Tahoma" w:cs="Tahoma"/>
          <w:b/>
          <w:lang w:eastAsia="ar-SA"/>
        </w:rPr>
        <w:t>Zgoraj navedeni podizvajalec izjavljamo</w:t>
      </w:r>
      <w:r w:rsidRPr="00285804">
        <w:rPr>
          <w:rFonts w:ascii="Tahoma" w:hAnsi="Tahoma" w:cs="Tahoma"/>
          <w:lang w:eastAsia="ar-SA"/>
        </w:rPr>
        <w:t xml:space="preserve">, </w:t>
      </w:r>
    </w:p>
    <w:p w14:paraId="1852553D" w14:textId="77777777" w:rsidR="00547F96" w:rsidRDefault="00547F96" w:rsidP="00547F96">
      <w:pPr>
        <w:keepNext/>
        <w:keepLines/>
        <w:tabs>
          <w:tab w:val="left" w:pos="567"/>
          <w:tab w:val="left" w:pos="851"/>
          <w:tab w:val="left" w:pos="993"/>
        </w:tabs>
        <w:jc w:val="both"/>
        <w:rPr>
          <w:rFonts w:ascii="Tahoma" w:hAnsi="Tahoma" w:cs="Tahoma"/>
          <w:lang w:eastAsia="ar-SA"/>
        </w:rPr>
      </w:pPr>
    </w:p>
    <w:p w14:paraId="299CC813" w14:textId="77777777" w:rsidR="00547F96" w:rsidRDefault="00547F96" w:rsidP="00547F96">
      <w:pPr>
        <w:pStyle w:val="Odstavekseznama"/>
        <w:keepNext/>
        <w:keepLines/>
        <w:numPr>
          <w:ilvl w:val="0"/>
          <w:numId w:val="65"/>
        </w:numPr>
        <w:tabs>
          <w:tab w:val="left" w:pos="851"/>
          <w:tab w:val="left" w:pos="993"/>
        </w:tabs>
        <w:ind w:left="284" w:hanging="284"/>
        <w:jc w:val="both"/>
        <w:rPr>
          <w:rFonts w:ascii="Tahoma" w:hAnsi="Tahoma" w:cs="Tahoma"/>
        </w:rPr>
      </w:pPr>
      <w:r w:rsidRPr="0056149C">
        <w:rPr>
          <w:rFonts w:ascii="Tahoma" w:hAnsi="Tahoma" w:cs="Tahoma"/>
        </w:rPr>
        <w:t>da nismo uvrščeni na seznam poslovnih subjektov, s katerimi na podlagi 35. člena Zakona o integriteti in preprečevanju korupcije (Ur. l. RS, št. 69/11-UPB2 s spremembami, v nadaljevanju: ZIntPK), naročniki ne smejo sodelovati,</w:t>
      </w:r>
    </w:p>
    <w:p w14:paraId="7EB43C3E" w14:textId="77777777" w:rsidR="00547F96" w:rsidRDefault="00547F96" w:rsidP="00547F96">
      <w:pPr>
        <w:pStyle w:val="Odstavekseznama"/>
        <w:keepNext/>
        <w:keepLines/>
        <w:numPr>
          <w:ilvl w:val="0"/>
          <w:numId w:val="65"/>
        </w:numPr>
        <w:tabs>
          <w:tab w:val="left" w:pos="851"/>
          <w:tab w:val="left" w:pos="993"/>
        </w:tabs>
        <w:ind w:left="284" w:hanging="284"/>
        <w:jc w:val="both"/>
        <w:rPr>
          <w:rFonts w:ascii="Tahoma" w:hAnsi="Tahoma" w:cs="Tahoma"/>
        </w:rPr>
      </w:pPr>
      <w:r w:rsidRPr="0056149C">
        <w:rPr>
          <w:rFonts w:ascii="Tahoma" w:hAnsi="Tahoma" w:cs="Tahoma"/>
        </w:rPr>
        <w:t>da se strinjamo z vsemi pogoji in zahtevami razpisne dokumentacije, ki se nanašajo na podizvajalca oziroma da v celoti izpolnjujemo le-te,</w:t>
      </w:r>
    </w:p>
    <w:p w14:paraId="63781154" w14:textId="77777777" w:rsidR="00547F96" w:rsidRDefault="00547F96" w:rsidP="00547F96">
      <w:pPr>
        <w:pStyle w:val="Odstavekseznama"/>
        <w:keepNext/>
        <w:keepLines/>
        <w:numPr>
          <w:ilvl w:val="0"/>
          <w:numId w:val="65"/>
        </w:numPr>
        <w:tabs>
          <w:tab w:val="left" w:pos="851"/>
          <w:tab w:val="left" w:pos="993"/>
        </w:tabs>
        <w:ind w:left="284" w:hanging="284"/>
        <w:jc w:val="both"/>
        <w:rPr>
          <w:rFonts w:ascii="Tahoma" w:hAnsi="Tahoma" w:cs="Tahoma"/>
        </w:rPr>
      </w:pPr>
      <w:r w:rsidRPr="0056149C">
        <w:rPr>
          <w:rFonts w:ascii="Tahoma" w:hAnsi="Tahoma" w:cs="Tahoma"/>
        </w:rPr>
        <w:t>da v predloženih dokumentih nismo podali neresničnih ali zavajajočih podatkov in da vsi podatki navedeni v ponudbi ustrezajo dejanskemu stanju,</w:t>
      </w:r>
    </w:p>
    <w:p w14:paraId="103DB8A2" w14:textId="77777777" w:rsidR="00547F96" w:rsidRPr="0056149C" w:rsidRDefault="00547F96" w:rsidP="00547F96">
      <w:pPr>
        <w:pStyle w:val="Odstavekseznama"/>
        <w:keepNext/>
        <w:keepLines/>
        <w:numPr>
          <w:ilvl w:val="0"/>
          <w:numId w:val="65"/>
        </w:numPr>
        <w:tabs>
          <w:tab w:val="left" w:pos="851"/>
          <w:tab w:val="left" w:pos="993"/>
        </w:tabs>
        <w:ind w:left="284" w:hanging="284"/>
        <w:jc w:val="both"/>
        <w:rPr>
          <w:rFonts w:ascii="Tahoma" w:hAnsi="Tahoma" w:cs="Tahoma"/>
        </w:rPr>
      </w:pPr>
      <w:r w:rsidRPr="0056149C">
        <w:rPr>
          <w:rFonts w:ascii="Tahoma" w:hAnsi="Tahoma" w:cs="Tahoma"/>
        </w:rPr>
        <w:t>da prevzemamo kazensko in materialno odgovornost, da pri prijavi/ponudbi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2AE0CEA8" w14:textId="77777777" w:rsidR="00547F96" w:rsidRDefault="00547F96" w:rsidP="00547F96">
      <w:pPr>
        <w:pStyle w:val="Odstavekseznama"/>
        <w:keepNext/>
        <w:keepLines/>
        <w:numPr>
          <w:ilvl w:val="0"/>
          <w:numId w:val="66"/>
        </w:numPr>
        <w:tabs>
          <w:tab w:val="left" w:pos="284"/>
        </w:tabs>
        <w:jc w:val="both"/>
        <w:rPr>
          <w:rFonts w:ascii="Tahoma" w:hAnsi="Tahoma" w:cs="Tahoma"/>
        </w:rPr>
      </w:pPr>
      <w:r w:rsidRPr="004E2C5D">
        <w:rPr>
          <w:rFonts w:ascii="Tahoma" w:hAnsi="Tahoma" w:cs="Tahoma"/>
        </w:rPr>
        <w:t>subjekt, ki ga zastopam, ni ruski državljan ali fizična ali pravna oseba, subjekt ali organ s sedežem v Rusiji;</w:t>
      </w:r>
    </w:p>
    <w:p w14:paraId="0D64D887" w14:textId="77777777" w:rsidR="00547F96" w:rsidRDefault="00547F96" w:rsidP="00547F96">
      <w:pPr>
        <w:pStyle w:val="Odstavekseznama"/>
        <w:keepNext/>
        <w:keepLines/>
        <w:numPr>
          <w:ilvl w:val="0"/>
          <w:numId w:val="66"/>
        </w:numPr>
        <w:tabs>
          <w:tab w:val="left" w:pos="284"/>
        </w:tabs>
        <w:jc w:val="both"/>
        <w:rPr>
          <w:rFonts w:ascii="Tahoma" w:hAnsi="Tahoma" w:cs="Tahoma"/>
        </w:rPr>
      </w:pPr>
      <w:r w:rsidRPr="004E2C5D">
        <w:rPr>
          <w:rFonts w:ascii="Tahoma" w:hAnsi="Tahoma" w:cs="Tahoma"/>
        </w:rPr>
        <w:lastRenderedPageBreak/>
        <w:t>subjekt, ki ga zastopam, ni pravna oseba, subjekt ali organ, katerega več kot 50-odstotni delež je v neposredni ali posredni lasti subjekta iz točke (a) zgoraj;</w:t>
      </w:r>
    </w:p>
    <w:p w14:paraId="70D3702F" w14:textId="77777777" w:rsidR="00547F96" w:rsidRDefault="00547F96" w:rsidP="00547F96">
      <w:pPr>
        <w:pStyle w:val="Odstavekseznama"/>
        <w:keepNext/>
        <w:keepLines/>
        <w:numPr>
          <w:ilvl w:val="0"/>
          <w:numId w:val="66"/>
        </w:numPr>
        <w:tabs>
          <w:tab w:val="left" w:pos="284"/>
        </w:tabs>
        <w:jc w:val="both"/>
        <w:rPr>
          <w:rFonts w:ascii="Tahoma" w:hAnsi="Tahoma" w:cs="Tahoma"/>
        </w:rPr>
      </w:pPr>
      <w:r w:rsidRPr="004E2C5D">
        <w:rPr>
          <w:rFonts w:ascii="Tahoma" w:hAnsi="Tahoma" w:cs="Tahoma"/>
        </w:rPr>
        <w:t>niti jaz niti subjekt, ki ga zastopam, nisva fizična ali pravna oseba, subjekt ali organ, ki deluje v imenu ali po navodilih subjekta iz točke (a) ali (b) zgoraj;</w:t>
      </w:r>
    </w:p>
    <w:p w14:paraId="7A839D4D" w14:textId="77777777" w:rsidR="00547F96" w:rsidRDefault="00547F96" w:rsidP="00547F96">
      <w:pPr>
        <w:pStyle w:val="Odstavekseznama"/>
        <w:keepNext/>
        <w:keepLines/>
        <w:numPr>
          <w:ilvl w:val="0"/>
          <w:numId w:val="66"/>
        </w:numPr>
        <w:tabs>
          <w:tab w:val="left" w:pos="284"/>
        </w:tabs>
        <w:jc w:val="both"/>
        <w:rPr>
          <w:rFonts w:ascii="Tahoma" w:hAnsi="Tahoma" w:cs="Tahoma"/>
        </w:rPr>
      </w:pPr>
      <w:r w:rsidRPr="004E2C5D">
        <w:rPr>
          <w:rFonts w:ascii="Tahoma" w:hAnsi="Tahoma" w:cs="Tahoma"/>
        </w:rPr>
        <w:t>ni udeležbe več kot 10 % ponudbene vrednosti podizvajalcev, dobaviteljev ali subjektov, katerih zmogljivosti subjekt, ki ga zastopam, uporablja, ki so subjekti, navedeni v točkah (a) do (c) zgoraj</w:t>
      </w:r>
      <w:r>
        <w:rPr>
          <w:rFonts w:ascii="Tahoma" w:hAnsi="Tahoma" w:cs="Tahoma"/>
        </w:rPr>
        <w:t>;</w:t>
      </w:r>
    </w:p>
    <w:p w14:paraId="26369846" w14:textId="77777777" w:rsidR="00547F96" w:rsidRPr="00E4333E" w:rsidRDefault="00547F96" w:rsidP="00547F96">
      <w:pPr>
        <w:pStyle w:val="Odstavekseznama"/>
        <w:keepNext/>
        <w:keepLines/>
        <w:numPr>
          <w:ilvl w:val="0"/>
          <w:numId w:val="65"/>
        </w:numPr>
        <w:tabs>
          <w:tab w:val="left" w:pos="567"/>
          <w:tab w:val="left" w:pos="851"/>
          <w:tab w:val="left" w:pos="993"/>
        </w:tabs>
        <w:ind w:left="284" w:hanging="284"/>
        <w:jc w:val="both"/>
        <w:rPr>
          <w:rFonts w:ascii="Tahoma" w:hAnsi="Tahoma" w:cs="Tahoma"/>
        </w:rPr>
      </w:pPr>
      <w:r w:rsidRPr="00E4333E">
        <w:rPr>
          <w:rFonts w:ascii="Tahoma" w:hAnsi="Tahoma" w:cs="Tahoma"/>
        </w:rPr>
        <w:t>razumemo, da se naročnik ne obvezuje sprejeti katerokoli ponudbo, ki jo je prejel,</w:t>
      </w:r>
    </w:p>
    <w:p w14:paraId="177C6E4E" w14:textId="77777777" w:rsidR="00547F96" w:rsidRPr="00E4333E" w:rsidRDefault="00547F96" w:rsidP="00547F96">
      <w:pPr>
        <w:pStyle w:val="Odstavekseznama"/>
        <w:keepNext/>
        <w:keepLines/>
        <w:numPr>
          <w:ilvl w:val="0"/>
          <w:numId w:val="65"/>
        </w:numPr>
        <w:tabs>
          <w:tab w:val="left" w:pos="567"/>
          <w:tab w:val="left" w:pos="851"/>
          <w:tab w:val="left" w:pos="993"/>
        </w:tabs>
        <w:ind w:left="284" w:hanging="284"/>
        <w:jc w:val="both"/>
        <w:rPr>
          <w:rFonts w:ascii="Tahoma" w:hAnsi="Tahoma" w:cs="Tahoma"/>
        </w:rPr>
      </w:pPr>
      <w:r w:rsidRPr="00E4333E">
        <w:rPr>
          <w:rFonts w:ascii="Tahoma" w:hAnsi="Tahoma" w:cs="Tahoma"/>
        </w:rPr>
        <w:t>da lahko naročnik nenapovedano preveri v ponudbeni</w:t>
      </w:r>
      <w:r>
        <w:rPr>
          <w:rFonts w:ascii="Tahoma" w:hAnsi="Tahoma" w:cs="Tahoma"/>
        </w:rPr>
        <w:t xml:space="preserve"> dokumentaciji navedene podatke.</w:t>
      </w:r>
    </w:p>
    <w:p w14:paraId="1BA054A5" w14:textId="77777777" w:rsidR="00547F96" w:rsidRDefault="00547F96" w:rsidP="00547F96">
      <w:pPr>
        <w:keepNext/>
        <w:keepLines/>
        <w:tabs>
          <w:tab w:val="left" w:pos="567"/>
          <w:tab w:val="left" w:pos="851"/>
          <w:tab w:val="left" w:pos="993"/>
        </w:tabs>
        <w:jc w:val="both"/>
        <w:rPr>
          <w:rFonts w:ascii="Tahoma" w:hAnsi="Tahoma" w:cs="Tahoma"/>
        </w:rPr>
      </w:pPr>
    </w:p>
    <w:p w14:paraId="70DBFB28" w14:textId="77777777" w:rsidR="00547F96" w:rsidRDefault="00547F96" w:rsidP="00547F96">
      <w:pPr>
        <w:keepNext/>
        <w:keepLines/>
        <w:tabs>
          <w:tab w:val="left" w:pos="567"/>
          <w:tab w:val="left" w:pos="851"/>
          <w:tab w:val="left" w:pos="993"/>
        </w:tabs>
        <w:jc w:val="both"/>
        <w:rPr>
          <w:rFonts w:ascii="Tahoma" w:hAnsi="Tahoma" w:cs="Tahoma"/>
        </w:rPr>
      </w:pPr>
    </w:p>
    <w:p w14:paraId="0957DEAD" w14:textId="13A49009" w:rsidR="00547F96" w:rsidRPr="0056149C" w:rsidRDefault="00547F96" w:rsidP="00547F96">
      <w:pPr>
        <w:keepNext/>
        <w:keepLines/>
        <w:jc w:val="both"/>
        <w:rPr>
          <w:rFonts w:ascii="Tahoma" w:hAnsi="Tahoma" w:cs="Tahoma"/>
        </w:rPr>
      </w:pPr>
      <w:r w:rsidRPr="009B7B15">
        <w:rPr>
          <w:rFonts w:ascii="Tahoma" w:hAnsi="Tahoma" w:cs="Tahoma"/>
          <w:b/>
        </w:rPr>
        <w:t>S podpisom te izjave dajemo soglasje, da pooblaščeni predstavnik naročnika</w:t>
      </w:r>
      <w:r w:rsidRPr="009B7B15">
        <w:rPr>
          <w:rFonts w:ascii="Tahoma" w:hAnsi="Tahoma" w:cs="Tahoma"/>
          <w:b/>
          <w:bCs/>
        </w:rPr>
        <w:t xml:space="preserve">, ki vodi postopek javnega naročila </w:t>
      </w:r>
      <w:r w:rsidRPr="009B7B15">
        <w:rPr>
          <w:rFonts w:ascii="Tahoma" w:hAnsi="Tahoma" w:cs="Tahoma"/>
          <w:b/>
        </w:rPr>
        <w:t xml:space="preserve">št. </w:t>
      </w:r>
      <w:r w:rsidRPr="00651BDD">
        <w:rPr>
          <w:rFonts w:ascii="Tahoma" w:hAnsi="Tahoma" w:cs="Tahoma"/>
          <w:b/>
        </w:rPr>
        <w:t>VKS-</w:t>
      </w:r>
      <w:r>
        <w:rPr>
          <w:rFonts w:ascii="Tahoma" w:hAnsi="Tahoma" w:cs="Tahoma"/>
          <w:b/>
        </w:rPr>
        <w:t>42/24</w:t>
      </w:r>
      <w:r w:rsidRPr="00651BDD">
        <w:rPr>
          <w:rFonts w:ascii="Tahoma" w:hAnsi="Tahoma" w:cs="Tahoma"/>
          <w:b/>
        </w:rPr>
        <w:t xml:space="preserve"> </w:t>
      </w:r>
      <w:r>
        <w:rPr>
          <w:rFonts w:ascii="Tahoma" w:hAnsi="Tahoma" w:cs="Tahoma"/>
          <w:b/>
        </w:rPr>
        <w:t>»</w:t>
      </w:r>
      <w:r w:rsidRPr="008E4C57">
        <w:rPr>
          <w:rFonts w:ascii="Tahoma" w:hAnsi="Tahoma" w:cs="Tahoma"/>
          <w:b/>
          <w:bCs/>
        </w:rPr>
        <w:t>Prevzem digestata z EWC oznako 19 06 04 iz obdelave KO v RCERO za obdobje 36 mesecev</w:t>
      </w:r>
      <w:r>
        <w:rPr>
          <w:rFonts w:ascii="Tahoma" w:hAnsi="Tahoma" w:cs="Tahoma"/>
          <w:b/>
          <w:bCs/>
        </w:rPr>
        <w:t xml:space="preserve">« </w:t>
      </w:r>
      <w:r w:rsidRPr="009B7B15">
        <w:rPr>
          <w:rFonts w:ascii="Tahoma" w:hAnsi="Tahoma" w:cs="Tahoma"/>
          <w:b/>
        </w:rPr>
        <w:t>pridobi podatke za preveritev ponudbe / zahtev iz tč. 3.1. razpisne dokumentacije v skladu z 89. členom ZJN-3 v enotnem informacijskem sistemu – eDosje iz devetega odstavka 77. člena</w:t>
      </w:r>
      <w:r>
        <w:rPr>
          <w:rFonts w:ascii="Tahoma" w:hAnsi="Tahoma" w:cs="Tahoma"/>
          <w:b/>
        </w:rPr>
        <w:t xml:space="preserve"> ZJN-3.</w:t>
      </w:r>
    </w:p>
    <w:p w14:paraId="47BAE9C0" w14:textId="77777777" w:rsidR="00547F96" w:rsidRPr="00C8579C" w:rsidRDefault="00547F96" w:rsidP="0063302D">
      <w:pPr>
        <w:keepNext/>
        <w:keepLines/>
        <w:jc w:val="both"/>
        <w:rPr>
          <w:rFonts w:ascii="Tahoma" w:hAnsi="Tahoma" w:cs="Tahoma"/>
        </w:rPr>
      </w:pPr>
    </w:p>
    <w:p w14:paraId="565F7763" w14:textId="77777777" w:rsidR="00C23AD1" w:rsidRPr="00C8579C" w:rsidRDefault="00C23AD1" w:rsidP="0063302D">
      <w:pPr>
        <w:keepNext/>
        <w:keepLines/>
        <w:tabs>
          <w:tab w:val="left" w:pos="567"/>
          <w:tab w:val="left" w:pos="851"/>
          <w:tab w:val="left" w:pos="993"/>
        </w:tabs>
        <w:jc w:val="both"/>
        <w:rPr>
          <w:rFonts w:ascii="Tahoma" w:hAnsi="Tahoma" w:cs="Tahoma"/>
          <w:i/>
          <w:sz w:val="18"/>
          <w:szCs w:val="22"/>
          <w:lang w:eastAsia="ar-SA"/>
        </w:rPr>
      </w:pPr>
      <w:r w:rsidRPr="00C8579C">
        <w:rPr>
          <w:rFonts w:ascii="Tahoma" w:hAnsi="Tahoma" w:cs="Tahoma"/>
          <w:b/>
          <w:i/>
          <w:sz w:val="18"/>
          <w:szCs w:val="22"/>
          <w:lang w:eastAsia="ar-SA"/>
        </w:rPr>
        <w:t>Navodilo</w:t>
      </w:r>
      <w:r w:rsidRPr="00C8579C">
        <w:rPr>
          <w:rFonts w:ascii="Tahoma" w:hAnsi="Tahoma" w:cs="Tahoma"/>
          <w:i/>
          <w:sz w:val="18"/>
          <w:szCs w:val="22"/>
          <w:lang w:eastAsia="ar-SA"/>
        </w:rPr>
        <w:t>: Obrazec se po potrebi kopira!</w:t>
      </w:r>
    </w:p>
    <w:p w14:paraId="2773F825" w14:textId="77777777" w:rsidR="00C23AD1" w:rsidRPr="00C8579C" w:rsidRDefault="00C23AD1" w:rsidP="0063302D">
      <w:pPr>
        <w:keepNext/>
        <w:keepLine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C23AD1" w:rsidRPr="00C8579C" w14:paraId="2605A290" w14:textId="77777777" w:rsidTr="00CD53CE">
        <w:trPr>
          <w:trHeight w:val="235"/>
        </w:trPr>
        <w:tc>
          <w:tcPr>
            <w:tcW w:w="2835" w:type="dxa"/>
            <w:tcBorders>
              <w:bottom w:val="single" w:sz="4" w:space="0" w:color="auto"/>
            </w:tcBorders>
          </w:tcPr>
          <w:p w14:paraId="27035B7D" w14:textId="77777777" w:rsidR="00C23AD1" w:rsidRPr="00C8579C" w:rsidRDefault="00C23AD1" w:rsidP="0063302D">
            <w:pPr>
              <w:keepNext/>
              <w:keepLines/>
              <w:jc w:val="both"/>
              <w:rPr>
                <w:rFonts w:ascii="Tahoma" w:hAnsi="Tahoma" w:cs="Tahoma"/>
                <w:snapToGrid w:val="0"/>
                <w:color w:val="000000"/>
              </w:rPr>
            </w:pPr>
          </w:p>
        </w:tc>
        <w:tc>
          <w:tcPr>
            <w:tcW w:w="2552" w:type="dxa"/>
          </w:tcPr>
          <w:p w14:paraId="46D99F27" w14:textId="77777777" w:rsidR="00C23AD1" w:rsidRPr="00C8579C" w:rsidRDefault="00C23AD1" w:rsidP="0063302D">
            <w:pPr>
              <w:keepNext/>
              <w:keepLines/>
              <w:jc w:val="center"/>
              <w:rPr>
                <w:rFonts w:ascii="Tahoma" w:hAnsi="Tahoma" w:cs="Tahoma"/>
                <w:snapToGrid w:val="0"/>
                <w:color w:val="000000"/>
              </w:rPr>
            </w:pPr>
          </w:p>
        </w:tc>
        <w:tc>
          <w:tcPr>
            <w:tcW w:w="3685" w:type="dxa"/>
            <w:tcBorders>
              <w:bottom w:val="single" w:sz="4" w:space="0" w:color="auto"/>
            </w:tcBorders>
          </w:tcPr>
          <w:p w14:paraId="25BB85B8" w14:textId="77777777" w:rsidR="00C23AD1" w:rsidRPr="00C8579C" w:rsidRDefault="00C23AD1" w:rsidP="0063302D">
            <w:pPr>
              <w:keepNext/>
              <w:keepLines/>
              <w:tabs>
                <w:tab w:val="left" w:pos="567"/>
                <w:tab w:val="num" w:pos="851"/>
                <w:tab w:val="left" w:pos="993"/>
              </w:tabs>
              <w:jc w:val="both"/>
              <w:rPr>
                <w:rFonts w:ascii="Tahoma" w:hAnsi="Tahoma" w:cs="Tahoma"/>
                <w:snapToGrid w:val="0"/>
                <w:color w:val="000000"/>
                <w:sz w:val="28"/>
              </w:rPr>
            </w:pPr>
          </w:p>
        </w:tc>
      </w:tr>
      <w:tr w:rsidR="00C23AD1" w:rsidRPr="00C8579C" w14:paraId="10450825" w14:textId="77777777" w:rsidTr="00CD53CE">
        <w:trPr>
          <w:trHeight w:val="235"/>
        </w:trPr>
        <w:tc>
          <w:tcPr>
            <w:tcW w:w="2835" w:type="dxa"/>
            <w:tcBorders>
              <w:top w:val="single" w:sz="4" w:space="0" w:color="auto"/>
            </w:tcBorders>
          </w:tcPr>
          <w:p w14:paraId="413A2310" w14:textId="77777777" w:rsidR="00C23AD1" w:rsidRPr="00C8579C" w:rsidRDefault="00C23AD1" w:rsidP="0063302D">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6E5FF1DB" w14:textId="77777777" w:rsidR="00C23AD1" w:rsidRPr="00C8579C" w:rsidRDefault="00C23AD1" w:rsidP="0063302D">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71CE3E9D" w14:textId="7372CC30" w:rsidR="00C23AD1" w:rsidRPr="00C8579C" w:rsidRDefault="00C23AD1" w:rsidP="00547F96">
            <w:pPr>
              <w:keepNext/>
              <w:keepLines/>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Pr="00C8579C">
              <w:rPr>
                <w:rFonts w:ascii="Tahoma" w:hAnsi="Tahoma" w:cs="Tahoma"/>
                <w:snapToGrid w:val="0"/>
                <w:color w:val="000000"/>
              </w:rPr>
              <w:t xml:space="preserve"> podpis</w:t>
            </w:r>
            <w:r w:rsidR="00750E7B">
              <w:rPr>
                <w:rFonts w:ascii="Tahoma" w:hAnsi="Tahoma" w:cs="Tahoma"/>
                <w:snapToGrid w:val="0"/>
                <w:color w:val="000000"/>
              </w:rPr>
              <w:t xml:space="preserve"> </w:t>
            </w:r>
            <w:r w:rsidR="00FF7983">
              <w:rPr>
                <w:rFonts w:ascii="Tahoma" w:hAnsi="Tahoma" w:cs="Tahoma"/>
                <w:b/>
                <w:snapToGrid w:val="0"/>
                <w:color w:val="000000"/>
              </w:rPr>
              <w:t>podizvajalca</w:t>
            </w:r>
            <w:r w:rsidRPr="00C8579C">
              <w:rPr>
                <w:rFonts w:ascii="Tahoma" w:hAnsi="Tahoma" w:cs="Tahoma"/>
                <w:snapToGrid w:val="0"/>
                <w:color w:val="000000"/>
              </w:rPr>
              <w:t>)</w:t>
            </w:r>
          </w:p>
        </w:tc>
      </w:tr>
      <w:tr w:rsidR="00C23AD1" w:rsidRPr="00C8579C" w14:paraId="70E71BAE" w14:textId="77777777" w:rsidTr="00CD53CE">
        <w:trPr>
          <w:trHeight w:val="235"/>
        </w:trPr>
        <w:tc>
          <w:tcPr>
            <w:tcW w:w="2835" w:type="dxa"/>
            <w:tcBorders>
              <w:bottom w:val="single" w:sz="4" w:space="0" w:color="auto"/>
            </w:tcBorders>
          </w:tcPr>
          <w:p w14:paraId="435637B4" w14:textId="77777777" w:rsidR="00C23AD1" w:rsidRPr="00C8579C" w:rsidRDefault="00C23AD1" w:rsidP="0063302D">
            <w:pPr>
              <w:keepNext/>
              <w:keepLines/>
              <w:jc w:val="both"/>
              <w:rPr>
                <w:rFonts w:ascii="Tahoma" w:hAnsi="Tahoma" w:cs="Tahoma"/>
                <w:snapToGrid w:val="0"/>
                <w:color w:val="000000"/>
              </w:rPr>
            </w:pPr>
          </w:p>
          <w:p w14:paraId="5DA3BA13" w14:textId="77777777" w:rsidR="00C23AD1" w:rsidRPr="00C8579C" w:rsidRDefault="00C23AD1" w:rsidP="0063302D">
            <w:pPr>
              <w:keepNext/>
              <w:keepLines/>
              <w:jc w:val="both"/>
              <w:rPr>
                <w:rFonts w:ascii="Tahoma" w:hAnsi="Tahoma" w:cs="Tahoma"/>
                <w:snapToGrid w:val="0"/>
                <w:color w:val="000000"/>
              </w:rPr>
            </w:pPr>
          </w:p>
          <w:p w14:paraId="6D2641E4" w14:textId="77777777" w:rsidR="00C23AD1" w:rsidRPr="00C8579C" w:rsidRDefault="00C23AD1" w:rsidP="0063302D">
            <w:pPr>
              <w:keepNext/>
              <w:keepLines/>
              <w:jc w:val="both"/>
              <w:rPr>
                <w:rFonts w:ascii="Tahoma" w:hAnsi="Tahoma" w:cs="Tahoma"/>
                <w:snapToGrid w:val="0"/>
                <w:color w:val="000000"/>
              </w:rPr>
            </w:pPr>
          </w:p>
        </w:tc>
        <w:tc>
          <w:tcPr>
            <w:tcW w:w="2552" w:type="dxa"/>
          </w:tcPr>
          <w:p w14:paraId="6FBAC39B" w14:textId="77777777" w:rsidR="00C23AD1" w:rsidRPr="00C8579C" w:rsidRDefault="00C23AD1" w:rsidP="0063302D">
            <w:pPr>
              <w:keepNext/>
              <w:keepLines/>
              <w:jc w:val="center"/>
              <w:rPr>
                <w:rFonts w:ascii="Tahoma" w:hAnsi="Tahoma" w:cs="Tahoma"/>
                <w:snapToGrid w:val="0"/>
                <w:color w:val="000000"/>
              </w:rPr>
            </w:pPr>
          </w:p>
        </w:tc>
        <w:tc>
          <w:tcPr>
            <w:tcW w:w="3685" w:type="dxa"/>
            <w:tcBorders>
              <w:bottom w:val="single" w:sz="4" w:space="0" w:color="auto"/>
            </w:tcBorders>
          </w:tcPr>
          <w:p w14:paraId="6AEF1435" w14:textId="77777777" w:rsidR="00C23AD1" w:rsidRPr="00C8579C" w:rsidRDefault="00C23AD1" w:rsidP="0063302D">
            <w:pPr>
              <w:keepNext/>
              <w:keepLines/>
              <w:tabs>
                <w:tab w:val="left" w:pos="567"/>
                <w:tab w:val="num" w:pos="851"/>
                <w:tab w:val="left" w:pos="993"/>
              </w:tabs>
              <w:jc w:val="both"/>
              <w:rPr>
                <w:rFonts w:ascii="Tahoma" w:hAnsi="Tahoma" w:cs="Tahoma"/>
                <w:snapToGrid w:val="0"/>
                <w:color w:val="000000"/>
                <w:sz w:val="28"/>
              </w:rPr>
            </w:pPr>
          </w:p>
        </w:tc>
      </w:tr>
      <w:tr w:rsidR="00C23AD1" w:rsidRPr="00C8579C" w14:paraId="3E2D393F" w14:textId="77777777" w:rsidTr="00CD53CE">
        <w:trPr>
          <w:trHeight w:val="235"/>
        </w:trPr>
        <w:tc>
          <w:tcPr>
            <w:tcW w:w="2835" w:type="dxa"/>
            <w:tcBorders>
              <w:top w:val="single" w:sz="4" w:space="0" w:color="auto"/>
            </w:tcBorders>
          </w:tcPr>
          <w:p w14:paraId="6D1DC7BD" w14:textId="77777777" w:rsidR="00C23AD1" w:rsidRPr="00C8579C" w:rsidRDefault="00C23AD1" w:rsidP="0063302D">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2A847C4C" w14:textId="77777777" w:rsidR="00C23AD1" w:rsidRPr="00C8579C" w:rsidRDefault="00C23AD1" w:rsidP="0063302D">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37A132F9" w14:textId="46D5E311" w:rsidR="00C23AD1" w:rsidRPr="00C8579C" w:rsidRDefault="00C23AD1" w:rsidP="00547F96">
            <w:pPr>
              <w:keepNext/>
              <w:keepLines/>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 xml:space="preserve">Ime in priimek ter </w:t>
            </w:r>
            <w:r w:rsidR="00FF7983" w:rsidRPr="00C8579C">
              <w:rPr>
                <w:rFonts w:ascii="Tahoma" w:hAnsi="Tahoma" w:cs="Tahoma"/>
                <w:snapToGrid w:val="0"/>
                <w:color w:val="000000"/>
              </w:rPr>
              <w:t>podpis</w:t>
            </w:r>
            <w:r w:rsidR="00750E7B">
              <w:rPr>
                <w:rFonts w:ascii="Tahoma" w:hAnsi="Tahoma" w:cs="Tahoma"/>
                <w:snapToGrid w:val="0"/>
                <w:color w:val="000000"/>
              </w:rPr>
              <w:t xml:space="preserve"> </w:t>
            </w:r>
            <w:r w:rsidR="00FF7983" w:rsidRPr="00FF7983">
              <w:rPr>
                <w:rFonts w:ascii="Tahoma" w:hAnsi="Tahoma" w:cs="Tahoma"/>
                <w:b/>
                <w:snapToGrid w:val="0"/>
                <w:color w:val="000000"/>
              </w:rPr>
              <w:t>ponudnika</w:t>
            </w:r>
            <w:r w:rsidRPr="00C8579C">
              <w:rPr>
                <w:rFonts w:ascii="Tahoma" w:hAnsi="Tahoma" w:cs="Tahoma"/>
                <w:snapToGrid w:val="0"/>
                <w:color w:val="000000"/>
              </w:rPr>
              <w:t>)</w:t>
            </w:r>
          </w:p>
        </w:tc>
      </w:tr>
    </w:tbl>
    <w:p w14:paraId="67FA07F7" w14:textId="77777777" w:rsidR="00C23AD1" w:rsidRPr="00C8579C" w:rsidRDefault="00C23AD1" w:rsidP="0063302D">
      <w:pPr>
        <w:keepNext/>
        <w:keepLines/>
        <w:jc w:val="both"/>
        <w:rPr>
          <w:rFonts w:ascii="Tahoma" w:hAnsi="Tahoma" w:cs="Tahoma"/>
        </w:rPr>
      </w:pPr>
    </w:p>
    <w:p w14:paraId="7E108603" w14:textId="77777777" w:rsidR="00C23AD1" w:rsidRPr="00C8579C" w:rsidRDefault="00C23AD1" w:rsidP="0063302D">
      <w:pPr>
        <w:keepNext/>
        <w:keepLines/>
        <w:jc w:val="both"/>
        <w:rPr>
          <w:rFonts w:ascii="Tahoma" w:hAnsi="Tahoma" w:cs="Tahoma"/>
        </w:rPr>
      </w:pPr>
    </w:p>
    <w:p w14:paraId="5AF227E2" w14:textId="77777777" w:rsidR="00B976DC" w:rsidRPr="00C8579C" w:rsidRDefault="00B976DC" w:rsidP="0063302D">
      <w:pPr>
        <w:keepNext/>
        <w:keepLines/>
        <w:jc w:val="both"/>
        <w:rPr>
          <w:rFonts w:ascii="Tahoma" w:hAnsi="Tahoma" w:cs="Tahoma"/>
        </w:rPr>
      </w:pPr>
    </w:p>
    <w:p w14:paraId="16F1009D" w14:textId="77777777" w:rsidR="00B976DC" w:rsidRDefault="00B976DC" w:rsidP="0063302D">
      <w:pPr>
        <w:keepNext/>
        <w:keepLines/>
        <w:jc w:val="both"/>
        <w:rPr>
          <w:rFonts w:ascii="Tahoma" w:hAnsi="Tahoma" w:cs="Tahoma"/>
        </w:rPr>
      </w:pPr>
    </w:p>
    <w:p w14:paraId="36B15603" w14:textId="77777777" w:rsidR="00C66B05" w:rsidRPr="00C8579C" w:rsidRDefault="00C66B05" w:rsidP="0063302D">
      <w:pPr>
        <w:keepNext/>
        <w:keepLines/>
        <w:jc w:val="both"/>
        <w:rPr>
          <w:rFonts w:ascii="Tahoma" w:hAnsi="Tahoma" w:cs="Tahoma"/>
        </w:rPr>
      </w:pPr>
    </w:p>
    <w:p w14:paraId="4C3D75CC" w14:textId="77777777" w:rsidR="00B976DC" w:rsidRDefault="00B976DC" w:rsidP="0063302D">
      <w:pPr>
        <w:keepNext/>
        <w:keepLines/>
        <w:jc w:val="both"/>
        <w:rPr>
          <w:rFonts w:ascii="Tahoma" w:hAnsi="Tahoma" w:cs="Tahoma"/>
        </w:rPr>
      </w:pPr>
    </w:p>
    <w:p w14:paraId="6CDD029A" w14:textId="77777777" w:rsidR="001A7314" w:rsidRDefault="001A7314" w:rsidP="0063302D">
      <w:pPr>
        <w:keepNext/>
        <w:keepLines/>
        <w:jc w:val="both"/>
        <w:rPr>
          <w:rFonts w:ascii="Tahoma" w:hAnsi="Tahoma" w:cs="Tahoma"/>
        </w:rPr>
      </w:pPr>
    </w:p>
    <w:p w14:paraId="75B9B292" w14:textId="77777777" w:rsidR="00700F83" w:rsidRDefault="00700F83" w:rsidP="0063302D">
      <w:pPr>
        <w:keepNext/>
        <w:keepLines/>
        <w:jc w:val="both"/>
        <w:rPr>
          <w:rFonts w:ascii="Tahoma" w:hAnsi="Tahoma" w:cs="Tahoma"/>
        </w:rPr>
      </w:pPr>
    </w:p>
    <w:p w14:paraId="70048924" w14:textId="0D10DBA7" w:rsidR="00700F83" w:rsidRDefault="00700F83" w:rsidP="0063302D">
      <w:pPr>
        <w:keepNext/>
        <w:keepLines/>
        <w:jc w:val="both"/>
        <w:rPr>
          <w:rFonts w:ascii="Tahoma" w:hAnsi="Tahoma" w:cs="Tahoma"/>
        </w:rPr>
      </w:pPr>
    </w:p>
    <w:p w14:paraId="5AC73D9A" w14:textId="51C8BF64" w:rsidR="00547F96" w:rsidRDefault="00547F96" w:rsidP="0063302D">
      <w:pPr>
        <w:keepNext/>
        <w:keepLines/>
        <w:jc w:val="both"/>
        <w:rPr>
          <w:rFonts w:ascii="Tahoma" w:hAnsi="Tahoma" w:cs="Tahoma"/>
        </w:rPr>
      </w:pPr>
    </w:p>
    <w:p w14:paraId="1D634096" w14:textId="4D70C8F8" w:rsidR="00547F96" w:rsidRDefault="00547F96" w:rsidP="0063302D">
      <w:pPr>
        <w:keepNext/>
        <w:keepLines/>
        <w:jc w:val="both"/>
        <w:rPr>
          <w:rFonts w:ascii="Tahoma" w:hAnsi="Tahoma" w:cs="Tahoma"/>
        </w:rPr>
      </w:pPr>
    </w:p>
    <w:p w14:paraId="7ADAB5D2" w14:textId="6326FE7C" w:rsidR="00547F96" w:rsidRDefault="00547F96" w:rsidP="0063302D">
      <w:pPr>
        <w:keepNext/>
        <w:keepLines/>
        <w:jc w:val="both"/>
        <w:rPr>
          <w:rFonts w:ascii="Tahoma" w:hAnsi="Tahoma" w:cs="Tahoma"/>
        </w:rPr>
      </w:pPr>
    </w:p>
    <w:p w14:paraId="69FDBA21" w14:textId="761B37A7" w:rsidR="00547F96" w:rsidRDefault="00547F96" w:rsidP="0063302D">
      <w:pPr>
        <w:keepNext/>
        <w:keepLines/>
        <w:jc w:val="both"/>
        <w:rPr>
          <w:rFonts w:ascii="Tahoma" w:hAnsi="Tahoma" w:cs="Tahoma"/>
        </w:rPr>
      </w:pPr>
    </w:p>
    <w:p w14:paraId="0D330851" w14:textId="219305BC" w:rsidR="00547F96" w:rsidRDefault="00547F96" w:rsidP="0063302D">
      <w:pPr>
        <w:keepNext/>
        <w:keepLines/>
        <w:jc w:val="both"/>
        <w:rPr>
          <w:rFonts w:ascii="Tahoma" w:hAnsi="Tahoma" w:cs="Tahoma"/>
        </w:rPr>
      </w:pPr>
    </w:p>
    <w:p w14:paraId="204FCB26" w14:textId="2D566944" w:rsidR="00547F96" w:rsidRDefault="00547F96" w:rsidP="0063302D">
      <w:pPr>
        <w:keepNext/>
        <w:keepLines/>
        <w:jc w:val="both"/>
        <w:rPr>
          <w:rFonts w:ascii="Tahoma" w:hAnsi="Tahoma" w:cs="Tahoma"/>
        </w:rPr>
      </w:pPr>
    </w:p>
    <w:p w14:paraId="67111AC9" w14:textId="07F64199" w:rsidR="00547F96" w:rsidRDefault="00547F96" w:rsidP="0063302D">
      <w:pPr>
        <w:keepNext/>
        <w:keepLines/>
        <w:jc w:val="both"/>
        <w:rPr>
          <w:rFonts w:ascii="Tahoma" w:hAnsi="Tahoma" w:cs="Tahoma"/>
        </w:rPr>
      </w:pPr>
    </w:p>
    <w:p w14:paraId="0D3F41F5" w14:textId="5357E460" w:rsidR="00547F96" w:rsidRDefault="00547F96" w:rsidP="0063302D">
      <w:pPr>
        <w:keepNext/>
        <w:keepLines/>
        <w:jc w:val="both"/>
        <w:rPr>
          <w:rFonts w:ascii="Tahoma" w:hAnsi="Tahoma" w:cs="Tahoma"/>
        </w:rPr>
      </w:pPr>
    </w:p>
    <w:p w14:paraId="6DE10C84" w14:textId="7FD74C02" w:rsidR="00547F96" w:rsidRDefault="00547F96" w:rsidP="0063302D">
      <w:pPr>
        <w:keepNext/>
        <w:keepLines/>
        <w:jc w:val="both"/>
        <w:rPr>
          <w:rFonts w:ascii="Tahoma" w:hAnsi="Tahoma" w:cs="Tahoma"/>
        </w:rPr>
      </w:pPr>
    </w:p>
    <w:p w14:paraId="018BD3CE" w14:textId="18C77BFD" w:rsidR="00547F96" w:rsidRDefault="00547F96" w:rsidP="0063302D">
      <w:pPr>
        <w:keepNext/>
        <w:keepLines/>
        <w:jc w:val="both"/>
        <w:rPr>
          <w:rFonts w:ascii="Tahoma" w:hAnsi="Tahoma" w:cs="Tahoma"/>
        </w:rPr>
      </w:pPr>
    </w:p>
    <w:p w14:paraId="37EC451E" w14:textId="18059C02" w:rsidR="00547F96" w:rsidRDefault="00547F96" w:rsidP="0063302D">
      <w:pPr>
        <w:keepNext/>
        <w:keepLines/>
        <w:jc w:val="both"/>
        <w:rPr>
          <w:rFonts w:ascii="Tahoma" w:hAnsi="Tahoma" w:cs="Tahoma"/>
        </w:rPr>
      </w:pPr>
    </w:p>
    <w:p w14:paraId="2A3EA589" w14:textId="5019AFE5" w:rsidR="00547F96" w:rsidRDefault="00547F96" w:rsidP="0063302D">
      <w:pPr>
        <w:keepNext/>
        <w:keepLines/>
        <w:jc w:val="both"/>
        <w:rPr>
          <w:rFonts w:ascii="Tahoma" w:hAnsi="Tahoma" w:cs="Tahoma"/>
        </w:rPr>
      </w:pPr>
    </w:p>
    <w:p w14:paraId="047DD39D" w14:textId="6149D65F" w:rsidR="00547F96" w:rsidRDefault="00547F96" w:rsidP="0063302D">
      <w:pPr>
        <w:keepNext/>
        <w:keepLines/>
        <w:jc w:val="both"/>
        <w:rPr>
          <w:rFonts w:ascii="Tahoma" w:hAnsi="Tahoma" w:cs="Tahoma"/>
        </w:rPr>
      </w:pPr>
    </w:p>
    <w:p w14:paraId="68B1F5FE" w14:textId="46D55D17" w:rsidR="00547F96" w:rsidRDefault="00547F96" w:rsidP="0063302D">
      <w:pPr>
        <w:keepNext/>
        <w:keepLines/>
        <w:jc w:val="both"/>
        <w:rPr>
          <w:rFonts w:ascii="Tahoma" w:hAnsi="Tahoma" w:cs="Tahoma"/>
        </w:rPr>
      </w:pPr>
    </w:p>
    <w:p w14:paraId="02611A38" w14:textId="4AA1989B" w:rsidR="00547F96" w:rsidRDefault="00547F96" w:rsidP="0063302D">
      <w:pPr>
        <w:keepNext/>
        <w:keepLines/>
        <w:jc w:val="both"/>
        <w:rPr>
          <w:rFonts w:ascii="Tahoma" w:hAnsi="Tahoma" w:cs="Tahoma"/>
        </w:rPr>
      </w:pPr>
    </w:p>
    <w:p w14:paraId="346841F5" w14:textId="141AC742" w:rsidR="00547F96" w:rsidRDefault="00547F96" w:rsidP="0063302D">
      <w:pPr>
        <w:keepNext/>
        <w:keepLines/>
        <w:jc w:val="both"/>
        <w:rPr>
          <w:rFonts w:ascii="Tahoma" w:hAnsi="Tahoma" w:cs="Tahoma"/>
        </w:rPr>
      </w:pPr>
    </w:p>
    <w:p w14:paraId="625AE2AD" w14:textId="3A25E79F" w:rsidR="00547F96" w:rsidRDefault="00547F96" w:rsidP="0063302D">
      <w:pPr>
        <w:keepNext/>
        <w:keepLines/>
        <w:jc w:val="both"/>
        <w:rPr>
          <w:rFonts w:ascii="Tahoma" w:hAnsi="Tahoma" w:cs="Tahoma"/>
        </w:rPr>
      </w:pPr>
    </w:p>
    <w:p w14:paraId="5B339168" w14:textId="121E4783" w:rsidR="00547F96" w:rsidRDefault="00547F96" w:rsidP="0063302D">
      <w:pPr>
        <w:keepNext/>
        <w:keepLines/>
        <w:jc w:val="both"/>
        <w:rPr>
          <w:rFonts w:ascii="Tahoma" w:hAnsi="Tahoma" w:cs="Tahoma"/>
        </w:rPr>
      </w:pPr>
    </w:p>
    <w:p w14:paraId="2EAA2157" w14:textId="7515EB3F" w:rsidR="00547F96" w:rsidRDefault="00547F96" w:rsidP="0063302D">
      <w:pPr>
        <w:keepNext/>
        <w:keepLines/>
        <w:jc w:val="both"/>
        <w:rPr>
          <w:rFonts w:ascii="Tahoma" w:hAnsi="Tahoma" w:cs="Tahoma"/>
        </w:rPr>
      </w:pPr>
    </w:p>
    <w:p w14:paraId="64EEB317" w14:textId="370A3D91" w:rsidR="00547F96" w:rsidRDefault="00547F96" w:rsidP="0063302D">
      <w:pPr>
        <w:keepNext/>
        <w:keepLines/>
        <w:jc w:val="both"/>
        <w:rPr>
          <w:rFonts w:ascii="Tahoma" w:hAnsi="Tahoma" w:cs="Tahoma"/>
        </w:rPr>
      </w:pPr>
    </w:p>
    <w:p w14:paraId="1EE8BFEA" w14:textId="77777777" w:rsidR="00547F96" w:rsidRDefault="00547F96" w:rsidP="0063302D">
      <w:pPr>
        <w:keepNext/>
        <w:keepLines/>
        <w:jc w:val="both"/>
        <w:rPr>
          <w:rFonts w:ascii="Tahoma" w:hAnsi="Tahoma" w:cs="Tahoma"/>
        </w:rPr>
      </w:pPr>
    </w:p>
    <w:p w14:paraId="3490F5E7" w14:textId="77777777" w:rsidR="00547F96" w:rsidRPr="00C8579C" w:rsidRDefault="00547F96" w:rsidP="0063302D">
      <w:pPr>
        <w:keepNext/>
        <w:keepLines/>
        <w:jc w:val="both"/>
        <w:rPr>
          <w:rFonts w:ascii="Tahoma" w:hAnsi="Tahoma" w:cs="Tahoma"/>
        </w:rPr>
      </w:pPr>
    </w:p>
    <w:tbl>
      <w:tblPr>
        <w:tblW w:w="9745" w:type="dxa"/>
        <w:tblLayout w:type="fixed"/>
        <w:tblCellMar>
          <w:left w:w="70" w:type="dxa"/>
          <w:right w:w="70" w:type="dxa"/>
        </w:tblCellMar>
        <w:tblLook w:val="0000" w:firstRow="0" w:lastRow="0" w:firstColumn="0" w:lastColumn="0" w:noHBand="0" w:noVBand="0"/>
      </w:tblPr>
      <w:tblGrid>
        <w:gridCol w:w="7315"/>
        <w:gridCol w:w="2430"/>
      </w:tblGrid>
      <w:tr w:rsidR="00547F96" w:rsidRPr="00285804" w14:paraId="14E59244" w14:textId="77777777" w:rsidTr="00567081">
        <w:tc>
          <w:tcPr>
            <w:tcW w:w="7315" w:type="dxa"/>
            <w:tcBorders>
              <w:top w:val="single" w:sz="4" w:space="0" w:color="000000"/>
              <w:left w:val="single" w:sz="4" w:space="0" w:color="000000"/>
              <w:bottom w:val="single" w:sz="4" w:space="0" w:color="000000"/>
            </w:tcBorders>
          </w:tcPr>
          <w:p w14:paraId="65734B86" w14:textId="77777777" w:rsidR="00547F96" w:rsidRPr="00285804" w:rsidRDefault="00547F96" w:rsidP="00567081">
            <w:pPr>
              <w:keepNext/>
              <w:keepLines/>
              <w:snapToGrid w:val="0"/>
              <w:contextualSpacing/>
              <w:rPr>
                <w:rFonts w:ascii="Tahoma" w:eastAsia="Calibri" w:hAnsi="Tahoma" w:cs="Tahoma"/>
              </w:rPr>
            </w:pPr>
            <w:r w:rsidRPr="00285804">
              <w:rPr>
                <w:rFonts w:ascii="Tahoma" w:eastAsia="Calibri" w:hAnsi="Tahoma" w:cs="Tahoma"/>
              </w:rPr>
              <w:lastRenderedPageBreak/>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1325316B" w14:textId="77777777" w:rsidR="00547F96" w:rsidRPr="00285804" w:rsidRDefault="00547F96" w:rsidP="00567081">
            <w:pPr>
              <w:keepNext/>
              <w:keepLines/>
              <w:contextualSpacing/>
              <w:rPr>
                <w:rFonts w:ascii="Tahoma" w:eastAsia="Calibri" w:hAnsi="Tahoma" w:cs="Tahoma"/>
              </w:rPr>
            </w:pPr>
            <w:r w:rsidRPr="00285804">
              <w:rPr>
                <w:rFonts w:ascii="Tahoma" w:eastAsia="Calibri" w:hAnsi="Tahoma" w:cs="Tahoma"/>
                <w:b/>
              </w:rPr>
              <w:t>Obrazec 1 k prilogi 5</w:t>
            </w:r>
          </w:p>
        </w:tc>
      </w:tr>
    </w:tbl>
    <w:p w14:paraId="4628FD9D" w14:textId="77777777" w:rsidR="00547F96" w:rsidRPr="00285804" w:rsidRDefault="00547F96" w:rsidP="00547F96">
      <w:pPr>
        <w:keepNext/>
        <w:keepLines/>
        <w:ind w:right="-143"/>
        <w:contextualSpacing/>
        <w:jc w:val="both"/>
        <w:rPr>
          <w:rFonts w:ascii="Tahoma" w:hAnsi="Tahoma" w:cs="Tahoma"/>
        </w:rPr>
      </w:pPr>
    </w:p>
    <w:p w14:paraId="2D9651BE" w14:textId="77777777" w:rsidR="00547F96" w:rsidRPr="00285804" w:rsidRDefault="00547F96" w:rsidP="00547F96">
      <w:pPr>
        <w:keepNext/>
        <w:keepLines/>
        <w:contextualSpacing/>
        <w:rPr>
          <w:rFonts w:ascii="Tahoma" w:hAnsi="Tahoma" w:cs="Tahoma"/>
        </w:rPr>
      </w:pPr>
      <w:r w:rsidRPr="00285804">
        <w:rPr>
          <w:rFonts w:ascii="Tahoma" w:hAnsi="Tahoma" w:cs="Tahoma"/>
        </w:rPr>
        <w:t>Ponudnik: _____________________________________________________________________________</w:t>
      </w:r>
    </w:p>
    <w:p w14:paraId="7ACABA77" w14:textId="77777777" w:rsidR="00547F96" w:rsidRPr="00285804" w:rsidRDefault="00547F96" w:rsidP="00547F96">
      <w:pPr>
        <w:keepNext/>
        <w:keepLines/>
        <w:contextualSpacing/>
        <w:rPr>
          <w:rFonts w:ascii="Tahoma" w:hAnsi="Tahoma" w:cs="Tahoma"/>
        </w:rPr>
      </w:pPr>
    </w:p>
    <w:p w14:paraId="4E605C45" w14:textId="3A941DD1" w:rsidR="00547F96" w:rsidRPr="00285804" w:rsidRDefault="00547F96" w:rsidP="00547F96">
      <w:pPr>
        <w:keepNext/>
        <w:keepLines/>
        <w:ind w:right="-285"/>
        <w:contextualSpacing/>
        <w:jc w:val="both"/>
        <w:rPr>
          <w:rFonts w:ascii="Tahoma" w:hAnsi="Tahoma" w:cs="Tahoma"/>
          <w:b/>
        </w:rPr>
      </w:pPr>
      <w:r w:rsidRPr="00285804">
        <w:rPr>
          <w:rFonts w:ascii="Tahoma" w:hAnsi="Tahoma" w:cs="Tahoma"/>
        </w:rPr>
        <w:t>za izvedbo javnega naročila</w:t>
      </w:r>
      <w:r w:rsidRPr="00285804">
        <w:rPr>
          <w:rFonts w:ascii="Tahoma" w:hAnsi="Tahoma" w:cs="Tahoma"/>
          <w:b/>
        </w:rPr>
        <w:t xml:space="preserve"> </w:t>
      </w:r>
      <w:r w:rsidRPr="00285804">
        <w:rPr>
          <w:rFonts w:ascii="Tahoma" w:hAnsi="Tahoma" w:cs="Tahoma"/>
        </w:rPr>
        <w:t>št.</w:t>
      </w:r>
      <w:r w:rsidRPr="00285804">
        <w:rPr>
          <w:rFonts w:ascii="Tahoma" w:hAnsi="Tahoma" w:cs="Tahoma"/>
          <w:b/>
          <w:sz w:val="24"/>
        </w:rPr>
        <w:t xml:space="preserve"> </w:t>
      </w:r>
      <w:r w:rsidRPr="00651BDD">
        <w:rPr>
          <w:rFonts w:ascii="Tahoma" w:hAnsi="Tahoma" w:cs="Tahoma"/>
          <w:b/>
        </w:rPr>
        <w:t>VKS-</w:t>
      </w:r>
      <w:r>
        <w:rPr>
          <w:rFonts w:ascii="Tahoma" w:hAnsi="Tahoma" w:cs="Tahoma"/>
          <w:b/>
        </w:rPr>
        <w:t>42/24</w:t>
      </w:r>
      <w:r w:rsidRPr="00651BDD">
        <w:rPr>
          <w:rFonts w:ascii="Tahoma" w:hAnsi="Tahoma" w:cs="Tahoma"/>
          <w:b/>
        </w:rPr>
        <w:t xml:space="preserve"> </w:t>
      </w:r>
      <w:r>
        <w:rPr>
          <w:rFonts w:ascii="Tahoma" w:hAnsi="Tahoma" w:cs="Tahoma"/>
          <w:b/>
        </w:rPr>
        <w:t>»</w:t>
      </w:r>
      <w:r w:rsidRPr="008E4C57">
        <w:rPr>
          <w:rFonts w:ascii="Tahoma" w:hAnsi="Tahoma" w:cs="Tahoma"/>
          <w:b/>
          <w:bCs/>
        </w:rPr>
        <w:t>Prevzem digestata z EWC oznako 19 06 04 iz obdelave KO v RCERO za obdobje 36 mesecev</w:t>
      </w:r>
      <w:r>
        <w:rPr>
          <w:rFonts w:ascii="Tahoma" w:hAnsi="Tahoma" w:cs="Tahoma"/>
          <w:b/>
          <w:bCs/>
        </w:rPr>
        <w:t>«</w:t>
      </w:r>
      <w:r w:rsidRPr="00285804">
        <w:rPr>
          <w:rFonts w:ascii="Tahoma" w:hAnsi="Tahoma" w:cs="Tahoma"/>
          <w:b/>
        </w:rPr>
        <w:t xml:space="preserve"> </w:t>
      </w:r>
      <w:r w:rsidRPr="00285804">
        <w:rPr>
          <w:rFonts w:ascii="Tahoma" w:hAnsi="Tahoma" w:cs="Tahoma"/>
        </w:rPr>
        <w:t>ter v skladu s 94. členom ZJN-3</w:t>
      </w:r>
    </w:p>
    <w:p w14:paraId="33BDD40F" w14:textId="77777777" w:rsidR="00547F96" w:rsidRPr="00285804" w:rsidRDefault="00547F96" w:rsidP="00547F96">
      <w:pPr>
        <w:keepNext/>
        <w:keepLines/>
        <w:contextualSpacing/>
        <w:rPr>
          <w:rFonts w:ascii="Tahoma" w:hAnsi="Tahoma" w:cs="Tahoma"/>
        </w:rPr>
      </w:pPr>
    </w:p>
    <w:p w14:paraId="147D1E57" w14:textId="77777777" w:rsidR="00547F96" w:rsidRPr="00285804" w:rsidRDefault="00547F96" w:rsidP="00547F96">
      <w:pPr>
        <w:keepNext/>
        <w:keepLines/>
        <w:contextualSpacing/>
        <w:jc w:val="center"/>
        <w:rPr>
          <w:rFonts w:ascii="Tahoma" w:hAnsi="Tahoma" w:cs="Tahoma"/>
          <w:b/>
          <w:sz w:val="22"/>
          <w:szCs w:val="22"/>
        </w:rPr>
      </w:pPr>
      <w:r w:rsidRPr="00285804">
        <w:rPr>
          <w:rFonts w:ascii="Tahoma" w:hAnsi="Tahoma" w:cs="Tahoma"/>
          <w:b/>
          <w:sz w:val="22"/>
          <w:szCs w:val="22"/>
        </w:rPr>
        <w:t>POOBLAŠČAMO</w:t>
      </w:r>
    </w:p>
    <w:p w14:paraId="1F01AFBF" w14:textId="77777777" w:rsidR="00547F96" w:rsidRPr="00285804" w:rsidRDefault="00547F96" w:rsidP="00547F96">
      <w:pPr>
        <w:keepNext/>
        <w:keepLines/>
        <w:contextualSpacing/>
        <w:jc w:val="both"/>
        <w:rPr>
          <w:rFonts w:ascii="Tahoma" w:hAnsi="Tahoma" w:cs="Tahoma"/>
        </w:rPr>
      </w:pPr>
    </w:p>
    <w:p w14:paraId="45AB00E2" w14:textId="77777777" w:rsidR="00547F96" w:rsidRPr="00285804" w:rsidRDefault="00547F96" w:rsidP="00547F96">
      <w:pPr>
        <w:keepNext/>
        <w:keepLines/>
        <w:spacing w:line="276" w:lineRule="auto"/>
        <w:jc w:val="both"/>
        <w:rPr>
          <w:rFonts w:ascii="Tahoma" w:hAnsi="Tahoma" w:cs="Tahoma"/>
        </w:rPr>
      </w:pPr>
      <w:r w:rsidRPr="00285804">
        <w:rPr>
          <w:rFonts w:ascii="Tahoma" w:hAnsi="Tahoma" w:cs="Tahoma"/>
        </w:rPr>
        <w:t xml:space="preserve">naročnika </w:t>
      </w:r>
      <w:r>
        <w:rPr>
          <w:rFonts w:ascii="Tahoma" w:hAnsi="Tahoma" w:cs="Tahoma"/>
          <w:bCs/>
        </w:rPr>
        <w:t>JAVNO PODJETJE VODOVOD KANALIZACIJA SNAGA, d.o.o. Vodovodna cesta 90, 1000 Ljubljana</w:t>
      </w:r>
      <w:r w:rsidRPr="00285804">
        <w:rPr>
          <w:rFonts w:ascii="Tahoma" w:hAnsi="Tahoma" w:cs="Tahoma"/>
        </w:rPr>
        <w:t>, da na podlagi potrjenega računa oziroma situacije neposredno plačuje naše obveznosti do naslednjih podizvajalcev:</w:t>
      </w:r>
    </w:p>
    <w:p w14:paraId="4C4DC547" w14:textId="77777777" w:rsidR="00547F96" w:rsidRPr="00285804" w:rsidRDefault="00547F96" w:rsidP="00547F96">
      <w:pPr>
        <w:keepNext/>
        <w:keepLines/>
        <w:spacing w:line="276" w:lineRule="auto"/>
        <w:jc w:val="both"/>
        <w:rPr>
          <w:rFonts w:ascii="Tahoma" w:hAnsi="Tahoma" w:cs="Tahoma"/>
        </w:rPr>
      </w:pPr>
    </w:p>
    <w:tbl>
      <w:tblPr>
        <w:tblStyle w:val="Tabelamrea7"/>
        <w:tblW w:w="9606" w:type="dxa"/>
        <w:tblLayout w:type="fixed"/>
        <w:tblLook w:val="04A0" w:firstRow="1" w:lastRow="0" w:firstColumn="1" w:lastColumn="0" w:noHBand="0" w:noVBand="1"/>
      </w:tblPr>
      <w:tblGrid>
        <w:gridCol w:w="562"/>
        <w:gridCol w:w="9044"/>
      </w:tblGrid>
      <w:tr w:rsidR="00547F96" w:rsidRPr="00285804" w14:paraId="3E18DF66" w14:textId="77777777" w:rsidTr="00567081">
        <w:trPr>
          <w:trHeight w:val="383"/>
        </w:trPr>
        <w:tc>
          <w:tcPr>
            <w:tcW w:w="562" w:type="dxa"/>
            <w:vAlign w:val="center"/>
          </w:tcPr>
          <w:p w14:paraId="5E961333" w14:textId="77777777" w:rsidR="00547F96" w:rsidRPr="00285804" w:rsidRDefault="00547F96" w:rsidP="00567081">
            <w:pPr>
              <w:keepNext/>
              <w:keepLines/>
              <w:ind w:right="-108"/>
              <w:rPr>
                <w:rFonts w:ascii="Tahoma" w:hAnsi="Tahoma" w:cs="Tahoma"/>
                <w:sz w:val="20"/>
                <w:szCs w:val="20"/>
              </w:rPr>
            </w:pPr>
            <w:r w:rsidRPr="00285804">
              <w:rPr>
                <w:rFonts w:ascii="Tahoma" w:hAnsi="Tahoma" w:cs="Tahoma"/>
                <w:sz w:val="18"/>
                <w:szCs w:val="20"/>
              </w:rPr>
              <w:t xml:space="preserve">Št. </w:t>
            </w:r>
          </w:p>
        </w:tc>
        <w:tc>
          <w:tcPr>
            <w:tcW w:w="9044" w:type="dxa"/>
            <w:vAlign w:val="center"/>
          </w:tcPr>
          <w:p w14:paraId="3E6B86A3" w14:textId="77777777" w:rsidR="00547F96" w:rsidRPr="00285804" w:rsidRDefault="00547F96" w:rsidP="00567081">
            <w:pPr>
              <w:keepNext/>
              <w:keepLines/>
              <w:jc w:val="center"/>
              <w:rPr>
                <w:rFonts w:ascii="Tahoma" w:hAnsi="Tahoma" w:cs="Tahoma"/>
                <w:sz w:val="20"/>
                <w:szCs w:val="20"/>
              </w:rPr>
            </w:pPr>
            <w:r w:rsidRPr="00285804">
              <w:rPr>
                <w:rFonts w:ascii="Tahoma" w:hAnsi="Tahoma" w:cs="Tahoma"/>
                <w:sz w:val="20"/>
                <w:szCs w:val="20"/>
              </w:rPr>
              <w:t>NAZIV PODIZVAJALCA</w:t>
            </w:r>
          </w:p>
        </w:tc>
      </w:tr>
      <w:tr w:rsidR="00547F96" w:rsidRPr="00285804" w14:paraId="0A763690" w14:textId="77777777" w:rsidTr="00567081">
        <w:tc>
          <w:tcPr>
            <w:tcW w:w="562" w:type="dxa"/>
            <w:vAlign w:val="center"/>
          </w:tcPr>
          <w:p w14:paraId="5B3F3122" w14:textId="77777777" w:rsidR="00547F96" w:rsidRPr="00285804" w:rsidRDefault="00547F96" w:rsidP="00567081">
            <w:pPr>
              <w:keepNext/>
              <w:keepLines/>
              <w:jc w:val="center"/>
              <w:rPr>
                <w:rFonts w:ascii="Tahoma" w:hAnsi="Tahoma" w:cs="Tahoma"/>
                <w:sz w:val="16"/>
              </w:rPr>
            </w:pPr>
          </w:p>
          <w:p w14:paraId="224CC077" w14:textId="77777777" w:rsidR="00547F96" w:rsidRPr="00285804" w:rsidRDefault="00547F96" w:rsidP="00567081">
            <w:pPr>
              <w:keepNext/>
              <w:keepLines/>
              <w:jc w:val="center"/>
              <w:rPr>
                <w:rFonts w:ascii="Tahoma" w:hAnsi="Tahoma" w:cs="Tahoma"/>
                <w:sz w:val="16"/>
              </w:rPr>
            </w:pPr>
            <w:r w:rsidRPr="00285804">
              <w:rPr>
                <w:rFonts w:ascii="Tahoma" w:hAnsi="Tahoma" w:cs="Tahoma"/>
                <w:sz w:val="16"/>
              </w:rPr>
              <w:t>1.</w:t>
            </w:r>
          </w:p>
          <w:p w14:paraId="75806A45" w14:textId="77777777" w:rsidR="00547F96" w:rsidRPr="00285804" w:rsidRDefault="00547F96" w:rsidP="00567081">
            <w:pPr>
              <w:keepNext/>
              <w:keepLines/>
              <w:jc w:val="center"/>
              <w:rPr>
                <w:rFonts w:ascii="Tahoma" w:hAnsi="Tahoma" w:cs="Tahoma"/>
                <w:sz w:val="16"/>
              </w:rPr>
            </w:pPr>
          </w:p>
        </w:tc>
        <w:tc>
          <w:tcPr>
            <w:tcW w:w="9044" w:type="dxa"/>
            <w:vAlign w:val="center"/>
          </w:tcPr>
          <w:p w14:paraId="5A79DF7D" w14:textId="77777777" w:rsidR="00547F96" w:rsidRPr="00285804" w:rsidRDefault="00547F96" w:rsidP="00567081">
            <w:pPr>
              <w:keepNext/>
              <w:keepLines/>
              <w:rPr>
                <w:rFonts w:ascii="Tahoma" w:hAnsi="Tahoma" w:cs="Tahoma"/>
              </w:rPr>
            </w:pPr>
          </w:p>
          <w:p w14:paraId="107F9328" w14:textId="77777777" w:rsidR="00547F96" w:rsidRPr="00285804" w:rsidRDefault="00547F96" w:rsidP="00567081">
            <w:pPr>
              <w:keepNext/>
              <w:keepLines/>
              <w:rPr>
                <w:rFonts w:ascii="Tahoma" w:hAnsi="Tahoma" w:cs="Tahoma"/>
              </w:rPr>
            </w:pPr>
          </w:p>
          <w:p w14:paraId="093D29B8" w14:textId="77777777" w:rsidR="00547F96" w:rsidRPr="00285804" w:rsidRDefault="00547F96" w:rsidP="00567081">
            <w:pPr>
              <w:keepNext/>
              <w:keepLines/>
              <w:rPr>
                <w:rFonts w:ascii="Tahoma" w:hAnsi="Tahoma" w:cs="Tahoma"/>
              </w:rPr>
            </w:pPr>
          </w:p>
        </w:tc>
      </w:tr>
      <w:tr w:rsidR="00547F96" w:rsidRPr="00285804" w14:paraId="79D032F7" w14:textId="77777777" w:rsidTr="00567081">
        <w:tc>
          <w:tcPr>
            <w:tcW w:w="562" w:type="dxa"/>
            <w:vAlign w:val="center"/>
          </w:tcPr>
          <w:p w14:paraId="7417E70F" w14:textId="77777777" w:rsidR="00547F96" w:rsidRPr="00285804" w:rsidRDefault="00547F96" w:rsidP="00567081">
            <w:pPr>
              <w:keepNext/>
              <w:keepLines/>
              <w:jc w:val="center"/>
              <w:rPr>
                <w:rFonts w:ascii="Tahoma" w:hAnsi="Tahoma" w:cs="Tahoma"/>
                <w:sz w:val="16"/>
              </w:rPr>
            </w:pPr>
          </w:p>
          <w:p w14:paraId="540825DB" w14:textId="77777777" w:rsidR="00547F96" w:rsidRPr="00285804" w:rsidRDefault="00547F96" w:rsidP="00567081">
            <w:pPr>
              <w:keepNext/>
              <w:keepLines/>
              <w:jc w:val="center"/>
              <w:rPr>
                <w:rFonts w:ascii="Tahoma" w:hAnsi="Tahoma" w:cs="Tahoma"/>
                <w:sz w:val="16"/>
              </w:rPr>
            </w:pPr>
            <w:r w:rsidRPr="00285804">
              <w:rPr>
                <w:rFonts w:ascii="Tahoma" w:hAnsi="Tahoma" w:cs="Tahoma"/>
                <w:sz w:val="16"/>
              </w:rPr>
              <w:t>2.</w:t>
            </w:r>
          </w:p>
          <w:p w14:paraId="57A122B1" w14:textId="77777777" w:rsidR="00547F96" w:rsidRPr="00285804" w:rsidRDefault="00547F96" w:rsidP="00567081">
            <w:pPr>
              <w:keepNext/>
              <w:keepLines/>
              <w:jc w:val="center"/>
              <w:rPr>
                <w:rFonts w:ascii="Tahoma" w:hAnsi="Tahoma" w:cs="Tahoma"/>
                <w:sz w:val="16"/>
              </w:rPr>
            </w:pPr>
          </w:p>
        </w:tc>
        <w:tc>
          <w:tcPr>
            <w:tcW w:w="9044" w:type="dxa"/>
            <w:vAlign w:val="center"/>
          </w:tcPr>
          <w:p w14:paraId="5BBCBBDD" w14:textId="77777777" w:rsidR="00547F96" w:rsidRPr="00285804" w:rsidRDefault="00547F96" w:rsidP="00567081">
            <w:pPr>
              <w:keepNext/>
              <w:keepLines/>
              <w:rPr>
                <w:rFonts w:ascii="Tahoma" w:hAnsi="Tahoma" w:cs="Tahoma"/>
              </w:rPr>
            </w:pPr>
          </w:p>
          <w:p w14:paraId="727FE5C6" w14:textId="77777777" w:rsidR="00547F96" w:rsidRPr="00285804" w:rsidRDefault="00547F96" w:rsidP="00567081">
            <w:pPr>
              <w:keepNext/>
              <w:keepLines/>
              <w:rPr>
                <w:rFonts w:ascii="Tahoma" w:hAnsi="Tahoma" w:cs="Tahoma"/>
              </w:rPr>
            </w:pPr>
          </w:p>
          <w:p w14:paraId="2F9ECAA0" w14:textId="77777777" w:rsidR="00547F96" w:rsidRPr="00285804" w:rsidRDefault="00547F96" w:rsidP="00567081">
            <w:pPr>
              <w:keepNext/>
              <w:keepLines/>
              <w:rPr>
                <w:rFonts w:ascii="Tahoma" w:hAnsi="Tahoma" w:cs="Tahoma"/>
              </w:rPr>
            </w:pPr>
          </w:p>
        </w:tc>
      </w:tr>
      <w:tr w:rsidR="00547F96" w:rsidRPr="00285804" w14:paraId="67CBBE72" w14:textId="77777777" w:rsidTr="00567081">
        <w:tc>
          <w:tcPr>
            <w:tcW w:w="562" w:type="dxa"/>
            <w:vAlign w:val="center"/>
          </w:tcPr>
          <w:p w14:paraId="43401B93" w14:textId="77777777" w:rsidR="00547F96" w:rsidRPr="00285804" w:rsidRDefault="00547F96" w:rsidP="00567081">
            <w:pPr>
              <w:keepNext/>
              <w:keepLines/>
              <w:jc w:val="center"/>
              <w:rPr>
                <w:rFonts w:ascii="Tahoma" w:hAnsi="Tahoma" w:cs="Tahoma"/>
                <w:sz w:val="16"/>
              </w:rPr>
            </w:pPr>
          </w:p>
          <w:p w14:paraId="0D6EBB56" w14:textId="77777777" w:rsidR="00547F96" w:rsidRPr="00285804" w:rsidRDefault="00547F96" w:rsidP="00567081">
            <w:pPr>
              <w:keepNext/>
              <w:keepLines/>
              <w:jc w:val="center"/>
              <w:rPr>
                <w:rFonts w:ascii="Tahoma" w:hAnsi="Tahoma" w:cs="Tahoma"/>
                <w:sz w:val="16"/>
              </w:rPr>
            </w:pPr>
            <w:r w:rsidRPr="00285804">
              <w:rPr>
                <w:rFonts w:ascii="Tahoma" w:hAnsi="Tahoma" w:cs="Tahoma"/>
                <w:sz w:val="16"/>
              </w:rPr>
              <w:t>3.</w:t>
            </w:r>
          </w:p>
          <w:p w14:paraId="6C15790D" w14:textId="77777777" w:rsidR="00547F96" w:rsidRPr="00285804" w:rsidRDefault="00547F96" w:rsidP="00567081">
            <w:pPr>
              <w:keepNext/>
              <w:keepLines/>
              <w:jc w:val="center"/>
              <w:rPr>
                <w:rFonts w:ascii="Tahoma" w:hAnsi="Tahoma" w:cs="Tahoma"/>
                <w:sz w:val="16"/>
              </w:rPr>
            </w:pPr>
          </w:p>
        </w:tc>
        <w:tc>
          <w:tcPr>
            <w:tcW w:w="9044" w:type="dxa"/>
            <w:vAlign w:val="center"/>
          </w:tcPr>
          <w:p w14:paraId="0ED1EB60" w14:textId="77777777" w:rsidR="00547F96" w:rsidRPr="00285804" w:rsidRDefault="00547F96" w:rsidP="00567081">
            <w:pPr>
              <w:keepNext/>
              <w:keepLines/>
              <w:rPr>
                <w:rFonts w:ascii="Tahoma" w:hAnsi="Tahoma" w:cs="Tahoma"/>
              </w:rPr>
            </w:pPr>
          </w:p>
          <w:p w14:paraId="263F7AE6" w14:textId="77777777" w:rsidR="00547F96" w:rsidRPr="00285804" w:rsidRDefault="00547F96" w:rsidP="00567081">
            <w:pPr>
              <w:keepNext/>
              <w:keepLines/>
              <w:rPr>
                <w:rFonts w:ascii="Tahoma" w:hAnsi="Tahoma" w:cs="Tahoma"/>
              </w:rPr>
            </w:pPr>
          </w:p>
          <w:p w14:paraId="6C5A85CB" w14:textId="77777777" w:rsidR="00547F96" w:rsidRPr="00285804" w:rsidRDefault="00547F96" w:rsidP="00567081">
            <w:pPr>
              <w:keepNext/>
              <w:keepLines/>
              <w:rPr>
                <w:rFonts w:ascii="Tahoma" w:hAnsi="Tahoma" w:cs="Tahoma"/>
              </w:rPr>
            </w:pPr>
          </w:p>
        </w:tc>
      </w:tr>
      <w:tr w:rsidR="00547F96" w:rsidRPr="00285804" w14:paraId="594B724A" w14:textId="77777777" w:rsidTr="00567081">
        <w:trPr>
          <w:trHeight w:val="495"/>
        </w:trPr>
        <w:tc>
          <w:tcPr>
            <w:tcW w:w="562" w:type="dxa"/>
            <w:vAlign w:val="center"/>
          </w:tcPr>
          <w:p w14:paraId="0E560571" w14:textId="77777777" w:rsidR="00547F96" w:rsidRPr="00285804" w:rsidRDefault="00547F96" w:rsidP="00567081">
            <w:pPr>
              <w:keepNext/>
              <w:keepLines/>
              <w:jc w:val="center"/>
              <w:rPr>
                <w:rFonts w:ascii="Tahoma" w:hAnsi="Tahoma" w:cs="Tahoma"/>
                <w:sz w:val="16"/>
              </w:rPr>
            </w:pPr>
            <w:r>
              <w:rPr>
                <w:rFonts w:ascii="Tahoma" w:hAnsi="Tahoma" w:cs="Tahoma"/>
                <w:sz w:val="16"/>
              </w:rPr>
              <w:t>…</w:t>
            </w:r>
          </w:p>
        </w:tc>
        <w:tc>
          <w:tcPr>
            <w:tcW w:w="9044" w:type="dxa"/>
            <w:vAlign w:val="center"/>
          </w:tcPr>
          <w:p w14:paraId="151B745B" w14:textId="77777777" w:rsidR="00547F96" w:rsidRPr="00285804" w:rsidRDefault="00547F96" w:rsidP="00567081">
            <w:pPr>
              <w:keepNext/>
              <w:keepLines/>
              <w:rPr>
                <w:rFonts w:ascii="Tahoma" w:hAnsi="Tahoma" w:cs="Tahoma"/>
              </w:rPr>
            </w:pPr>
          </w:p>
        </w:tc>
      </w:tr>
    </w:tbl>
    <w:p w14:paraId="3E6C79AB" w14:textId="77777777" w:rsidR="00547F96" w:rsidRPr="00285804" w:rsidRDefault="00547F96" w:rsidP="00547F96">
      <w:pPr>
        <w:keepNext/>
        <w:keepLines/>
        <w:spacing w:line="276" w:lineRule="auto"/>
        <w:jc w:val="both"/>
        <w:rPr>
          <w:rFonts w:ascii="Tahoma" w:hAnsi="Tahoma" w:cs="Tahoma"/>
        </w:rPr>
      </w:pPr>
    </w:p>
    <w:p w14:paraId="62846777" w14:textId="77777777" w:rsidR="00547F96" w:rsidRPr="00285804" w:rsidRDefault="00547F96" w:rsidP="00547F96">
      <w:pPr>
        <w:keepNext/>
        <w:keepLines/>
        <w:rPr>
          <w:b/>
        </w:rPr>
      </w:pPr>
    </w:p>
    <w:p w14:paraId="0C8231FA" w14:textId="77777777" w:rsidR="00547F96" w:rsidRPr="00285804" w:rsidRDefault="00547F96" w:rsidP="00547F96">
      <w:pPr>
        <w:keepNext/>
        <w:keepLines/>
        <w:rPr>
          <w:rFonts w:ascii="Tahoma" w:hAnsi="Tahoma" w:cs="Tahoma"/>
        </w:rPr>
      </w:pPr>
      <w:r w:rsidRPr="00285804">
        <w:rPr>
          <w:rFonts w:ascii="Tahoma" w:hAnsi="Tahoma" w:cs="Tahoma"/>
        </w:rPr>
        <w:t>__________________________                     Žig                             __________________________</w:t>
      </w:r>
    </w:p>
    <w:p w14:paraId="79C3ECF4" w14:textId="77777777" w:rsidR="00547F96" w:rsidRPr="00285804" w:rsidRDefault="00547F96" w:rsidP="00547F96">
      <w:pPr>
        <w:keepNext/>
        <w:keepLines/>
        <w:ind w:left="6237" w:hanging="6237"/>
        <w:rPr>
          <w:rFonts w:ascii="Tahoma" w:hAnsi="Tahoma" w:cs="Tahoma"/>
        </w:rPr>
      </w:pPr>
      <w:r w:rsidRPr="00285804">
        <w:rPr>
          <w:rFonts w:ascii="Tahoma" w:hAnsi="Tahoma" w:cs="Tahoma"/>
        </w:rPr>
        <w:t xml:space="preserve">(Kraj in datum)                                                </w:t>
      </w:r>
      <w:r>
        <w:rPr>
          <w:rFonts w:ascii="Tahoma" w:hAnsi="Tahoma" w:cs="Tahoma"/>
        </w:rPr>
        <w:t xml:space="preserve">                             </w:t>
      </w:r>
      <w:r w:rsidRPr="00285804">
        <w:rPr>
          <w:rFonts w:ascii="Tahoma" w:hAnsi="Tahoma" w:cs="Tahoma"/>
        </w:rPr>
        <w:t>(</w:t>
      </w:r>
      <w:r>
        <w:rPr>
          <w:rFonts w:ascii="Tahoma" w:hAnsi="Tahoma" w:cs="Tahoma"/>
        </w:rPr>
        <w:t xml:space="preserve">Ime in priimek ter podpis </w:t>
      </w:r>
      <w:r w:rsidRPr="00285804">
        <w:rPr>
          <w:rFonts w:ascii="Tahoma" w:hAnsi="Tahoma" w:cs="Tahoma"/>
        </w:rPr>
        <w:t>ponudnika)</w:t>
      </w:r>
    </w:p>
    <w:p w14:paraId="6C664220" w14:textId="77777777" w:rsidR="00547F96" w:rsidRPr="00285804" w:rsidRDefault="00547F96" w:rsidP="00547F96">
      <w:pPr>
        <w:keepNext/>
        <w:keepLines/>
        <w:jc w:val="right"/>
        <w:rPr>
          <w:rFonts w:ascii="Tahoma" w:hAnsi="Tahoma" w:cs="Tahoma"/>
          <w:b/>
        </w:rPr>
      </w:pPr>
    </w:p>
    <w:p w14:paraId="2A03BEA3" w14:textId="77777777" w:rsidR="00547F96" w:rsidRPr="00285804" w:rsidRDefault="00547F96" w:rsidP="00547F96">
      <w:pPr>
        <w:keepNext/>
        <w:keepLines/>
        <w:jc w:val="both"/>
        <w:rPr>
          <w:b/>
        </w:rPr>
      </w:pPr>
    </w:p>
    <w:p w14:paraId="6CB5342D" w14:textId="77777777" w:rsidR="00547F96" w:rsidRPr="00285804" w:rsidRDefault="00547F96" w:rsidP="00547F96">
      <w:pPr>
        <w:keepNext/>
        <w:keepLines/>
        <w:jc w:val="both"/>
        <w:rPr>
          <w:b/>
        </w:rPr>
      </w:pPr>
    </w:p>
    <w:p w14:paraId="7E9F8EB1" w14:textId="77777777" w:rsidR="00547F96" w:rsidRPr="00285804" w:rsidRDefault="00547F96" w:rsidP="00547F96">
      <w:pPr>
        <w:keepNext/>
        <w:keepLines/>
        <w:spacing w:after="40"/>
        <w:jc w:val="both"/>
        <w:rPr>
          <w:rFonts w:ascii="Tahoma" w:hAnsi="Tahoma" w:cs="Tahoma"/>
          <w:b/>
          <w:i/>
          <w:sz w:val="16"/>
          <w:szCs w:val="18"/>
          <w:u w:val="single"/>
        </w:rPr>
      </w:pPr>
      <w:r w:rsidRPr="00285804">
        <w:rPr>
          <w:rFonts w:ascii="Tahoma" w:hAnsi="Tahoma" w:cs="Tahoma"/>
          <w:b/>
          <w:i/>
          <w:sz w:val="16"/>
          <w:szCs w:val="18"/>
          <w:u w:val="single"/>
        </w:rPr>
        <w:t xml:space="preserve">Opomba: </w:t>
      </w:r>
    </w:p>
    <w:p w14:paraId="4A320F51" w14:textId="77777777" w:rsidR="00547F96" w:rsidRPr="00285804" w:rsidRDefault="00547F96" w:rsidP="00547F96">
      <w:pPr>
        <w:keepNext/>
        <w:keepLines/>
        <w:jc w:val="both"/>
        <w:rPr>
          <w:b/>
          <w:sz w:val="18"/>
        </w:rPr>
      </w:pPr>
      <w:r w:rsidRPr="00285804">
        <w:rPr>
          <w:rFonts w:ascii="Tahoma" w:hAnsi="Tahoma" w:cs="Tahoma"/>
          <w:i/>
          <w:iCs/>
          <w:sz w:val="16"/>
          <w:szCs w:val="22"/>
        </w:rPr>
        <w:t xml:space="preserve">Obrazec se izpolni in podpiše </w:t>
      </w:r>
      <w:r w:rsidRPr="00285804">
        <w:rPr>
          <w:rFonts w:ascii="Tahoma" w:hAnsi="Tahoma" w:cs="Tahoma"/>
          <w:i/>
          <w:iCs/>
          <w:sz w:val="16"/>
          <w:szCs w:val="22"/>
          <w:u w:val="single"/>
        </w:rPr>
        <w:t>kadar namerava ponudnik izvesti javno naročilo s podizvajalcem, ki zahteva neposredno plačilo</w:t>
      </w:r>
      <w:r w:rsidRPr="00285804">
        <w:rPr>
          <w:rFonts w:ascii="Tahoma" w:hAnsi="Tahoma" w:cs="Tahoma"/>
          <w:i/>
          <w:iCs/>
          <w:sz w:val="16"/>
          <w:szCs w:val="22"/>
        </w:rPr>
        <w:t xml:space="preserve"> v skladu s 94. členom ZJN-3, ter posledično služi kot priloga k pogodbi o izvedbi javnega naročila.</w:t>
      </w:r>
    </w:p>
    <w:p w14:paraId="7D82695E" w14:textId="77777777" w:rsidR="00547F96" w:rsidRPr="00285804" w:rsidRDefault="00547F96" w:rsidP="00547F96">
      <w:pPr>
        <w:keepNext/>
        <w:keepLines/>
        <w:jc w:val="both"/>
        <w:rPr>
          <w:rFonts w:ascii="Tahoma" w:hAnsi="Tahoma" w:cs="Tahoma"/>
          <w:i/>
          <w:iCs/>
          <w:sz w:val="14"/>
          <w:szCs w:val="22"/>
        </w:rPr>
      </w:pPr>
    </w:p>
    <w:p w14:paraId="0F113E47" w14:textId="77777777" w:rsidR="00547F96" w:rsidRPr="00285804" w:rsidRDefault="00547F96" w:rsidP="00547F96">
      <w:pPr>
        <w:keepNext/>
        <w:keepLines/>
        <w:jc w:val="both"/>
        <w:rPr>
          <w:rFonts w:ascii="Tahoma" w:hAnsi="Tahoma" w:cs="Tahoma"/>
          <w:i/>
          <w:iCs/>
          <w:sz w:val="16"/>
          <w:szCs w:val="22"/>
        </w:rPr>
      </w:pPr>
      <w:r w:rsidRPr="00285804">
        <w:rPr>
          <w:rFonts w:ascii="Tahoma" w:hAnsi="Tahoma" w:cs="Tahoma"/>
          <w:i/>
          <w:iCs/>
          <w:sz w:val="16"/>
          <w:szCs w:val="22"/>
        </w:rPr>
        <w:t xml:space="preserve">V primeru, da ponudnik </w:t>
      </w:r>
      <w:r w:rsidRPr="00285804">
        <w:rPr>
          <w:rFonts w:ascii="Tahoma" w:hAnsi="Tahoma" w:cs="Tahoma"/>
          <w:i/>
          <w:iCs/>
          <w:sz w:val="16"/>
          <w:szCs w:val="22"/>
          <w:u w:val="single"/>
        </w:rPr>
        <w:t>ne namerava</w:t>
      </w:r>
      <w:r w:rsidRPr="00285804">
        <w:rPr>
          <w:rFonts w:ascii="Tahoma" w:hAnsi="Tahoma" w:cs="Tahoma"/>
          <w:i/>
          <w:iCs/>
          <w:sz w:val="16"/>
          <w:szCs w:val="22"/>
        </w:rPr>
        <w:t xml:space="preserve"> izvesti javno naročilo s podizvajalcem, </w:t>
      </w:r>
      <w:r w:rsidRPr="00285804">
        <w:rPr>
          <w:rFonts w:ascii="Tahoma" w:hAnsi="Tahoma" w:cs="Tahoma"/>
          <w:i/>
          <w:iCs/>
          <w:sz w:val="16"/>
          <w:szCs w:val="22"/>
          <w:u w:val="single"/>
        </w:rPr>
        <w:t>ki zahteva neposredno plačilo</w:t>
      </w:r>
      <w:r w:rsidRPr="00285804">
        <w:rPr>
          <w:rFonts w:ascii="Tahoma" w:hAnsi="Tahoma" w:cs="Tahoma"/>
          <w:i/>
          <w:iCs/>
          <w:sz w:val="16"/>
          <w:szCs w:val="22"/>
        </w:rPr>
        <w:t xml:space="preserve">, obrazca ni potrebno izpolniti.  </w:t>
      </w:r>
    </w:p>
    <w:p w14:paraId="238ED87A" w14:textId="77777777" w:rsidR="00547F96" w:rsidRPr="00285804" w:rsidRDefault="00547F96" w:rsidP="00547F96">
      <w:pPr>
        <w:keepNext/>
        <w:keepLines/>
        <w:jc w:val="both"/>
        <w:rPr>
          <w:rFonts w:ascii="Tahoma" w:hAnsi="Tahoma" w:cs="Tahoma"/>
          <w:i/>
          <w:iCs/>
          <w:sz w:val="18"/>
          <w:szCs w:val="22"/>
        </w:rPr>
      </w:pPr>
    </w:p>
    <w:p w14:paraId="3A137A04" w14:textId="77777777" w:rsidR="00547F96" w:rsidRPr="00285804" w:rsidRDefault="00547F96" w:rsidP="00547F96">
      <w:pPr>
        <w:keepNext/>
        <w:keepLines/>
        <w:spacing w:after="40"/>
        <w:jc w:val="both"/>
        <w:rPr>
          <w:rFonts w:ascii="Tahoma" w:hAnsi="Tahoma" w:cs="Tahoma"/>
          <w:b/>
          <w:i/>
          <w:sz w:val="16"/>
          <w:szCs w:val="18"/>
          <w:u w:val="single"/>
        </w:rPr>
      </w:pPr>
      <w:r w:rsidRPr="00285804">
        <w:rPr>
          <w:rFonts w:ascii="Tahoma" w:hAnsi="Tahoma" w:cs="Tahoma"/>
          <w:b/>
          <w:i/>
          <w:sz w:val="16"/>
          <w:szCs w:val="18"/>
          <w:u w:val="single"/>
        </w:rPr>
        <w:t>Navodilo:</w:t>
      </w:r>
    </w:p>
    <w:p w14:paraId="183CC00D" w14:textId="77777777" w:rsidR="00547F96" w:rsidRPr="00285804" w:rsidRDefault="00547F96" w:rsidP="00547F96">
      <w:pPr>
        <w:keepNext/>
        <w:keepLines/>
        <w:jc w:val="both"/>
        <w:rPr>
          <w:rFonts w:ascii="Tahoma" w:hAnsi="Tahoma" w:cs="Tahoma"/>
          <w:i/>
          <w:iCs/>
          <w:sz w:val="16"/>
          <w:szCs w:val="22"/>
        </w:rPr>
      </w:pPr>
      <w:r w:rsidRPr="00285804">
        <w:rPr>
          <w:rFonts w:ascii="Tahoma" w:hAnsi="Tahoma" w:cs="Tahoma"/>
          <w:i/>
          <w:iCs/>
          <w:sz w:val="16"/>
          <w:szCs w:val="22"/>
        </w:rPr>
        <w:t>Glavni izvajalec mora svojemu računu ali situaciji priložiti račun ali situacijo podizvajalca, ki ga je predhodno potrdil.</w:t>
      </w:r>
    </w:p>
    <w:p w14:paraId="6DA068F8" w14:textId="77777777" w:rsidR="00547F96" w:rsidRPr="00285804" w:rsidRDefault="00547F96" w:rsidP="00547F96">
      <w:pPr>
        <w:keepNext/>
        <w:keepLines/>
        <w:jc w:val="both"/>
        <w:rPr>
          <w:rFonts w:ascii="Tahoma" w:hAnsi="Tahoma" w:cs="Tahoma"/>
          <w:b/>
          <w:i/>
          <w:iCs/>
          <w:sz w:val="10"/>
          <w:szCs w:val="22"/>
        </w:rPr>
      </w:pPr>
    </w:p>
    <w:p w14:paraId="3DE7DF6A" w14:textId="77777777" w:rsidR="00547F96" w:rsidRPr="00285804" w:rsidRDefault="00547F96" w:rsidP="00547F96">
      <w:pPr>
        <w:keepNext/>
        <w:keepLines/>
        <w:jc w:val="both"/>
        <w:rPr>
          <w:rFonts w:ascii="Tahoma" w:hAnsi="Tahoma" w:cs="Tahoma"/>
          <w:i/>
          <w:iCs/>
          <w:sz w:val="16"/>
          <w:szCs w:val="22"/>
        </w:rPr>
      </w:pPr>
      <w:r w:rsidRPr="00285804">
        <w:rPr>
          <w:rFonts w:ascii="Tahoma" w:hAnsi="Tahoma" w:cs="Tahoma"/>
          <w:i/>
          <w:iCs/>
          <w:sz w:val="16"/>
          <w:szCs w:val="22"/>
        </w:rPr>
        <w:t xml:space="preserve">Ponudnik </w:t>
      </w:r>
      <w:r w:rsidRPr="00285804">
        <w:rPr>
          <w:rFonts w:ascii="Tahoma" w:hAnsi="Tahoma" w:cs="Tahoma"/>
          <w:i/>
          <w:iCs/>
          <w:sz w:val="16"/>
          <w:szCs w:val="22"/>
          <w:u w:val="single"/>
        </w:rPr>
        <w:t>obrazec</w:t>
      </w:r>
      <w:r w:rsidRPr="00285804">
        <w:rPr>
          <w:rFonts w:ascii="Tahoma" w:hAnsi="Tahoma" w:cs="Tahoma"/>
          <w:b/>
          <w:i/>
          <w:iCs/>
          <w:sz w:val="16"/>
          <w:szCs w:val="22"/>
        </w:rPr>
        <w:t xml:space="preserve"> </w:t>
      </w:r>
      <w:r w:rsidRPr="00285804">
        <w:rPr>
          <w:rFonts w:ascii="Tahoma" w:hAnsi="Tahoma" w:cs="Tahoma"/>
          <w:i/>
          <w:iCs/>
          <w:sz w:val="16"/>
          <w:szCs w:val="22"/>
        </w:rPr>
        <w:t>v okviru sistema e-JN</w:t>
      </w:r>
      <w:r w:rsidRPr="00285804">
        <w:rPr>
          <w:rFonts w:ascii="Tahoma" w:hAnsi="Tahoma" w:cs="Tahoma"/>
          <w:b/>
          <w:i/>
          <w:iCs/>
          <w:sz w:val="16"/>
          <w:szCs w:val="22"/>
        </w:rPr>
        <w:t xml:space="preserve"> </w:t>
      </w:r>
      <w:r w:rsidRPr="00285804">
        <w:rPr>
          <w:rFonts w:ascii="Tahoma" w:hAnsi="Tahoma" w:cs="Tahoma"/>
          <w:b/>
          <w:i/>
          <w:iCs/>
          <w:sz w:val="16"/>
          <w:szCs w:val="22"/>
          <w:u w:val="single"/>
        </w:rPr>
        <w:t>naloži v Razdelek »DOKUMENTI«, del »Ostale priloge«!!!</w:t>
      </w:r>
    </w:p>
    <w:p w14:paraId="61EAEF81" w14:textId="77777777" w:rsidR="00750E7B" w:rsidRDefault="00750E7B" w:rsidP="0063302D">
      <w:pPr>
        <w:keepNext/>
        <w:keepLines/>
        <w:jc w:val="both"/>
        <w:rPr>
          <w:rFonts w:ascii="Tahoma" w:hAnsi="Tahoma" w:cs="Tahoma"/>
        </w:rPr>
      </w:pPr>
    </w:p>
    <w:p w14:paraId="0CF3054D" w14:textId="77777777" w:rsidR="00750E7B" w:rsidRDefault="00750E7B" w:rsidP="0063302D">
      <w:pPr>
        <w:keepNext/>
        <w:keepLines/>
        <w:jc w:val="both"/>
        <w:rPr>
          <w:rFonts w:ascii="Tahoma" w:hAnsi="Tahoma" w:cs="Tahoma"/>
        </w:rPr>
      </w:pPr>
    </w:p>
    <w:p w14:paraId="621F21DA" w14:textId="77777777" w:rsidR="00750E7B" w:rsidRDefault="00750E7B" w:rsidP="0063302D">
      <w:pPr>
        <w:keepNext/>
        <w:keepLines/>
        <w:jc w:val="both"/>
        <w:rPr>
          <w:rFonts w:ascii="Tahoma" w:hAnsi="Tahoma" w:cs="Tahoma"/>
        </w:rPr>
      </w:pPr>
    </w:p>
    <w:p w14:paraId="5F62A1F4" w14:textId="77777777" w:rsidR="00750E7B" w:rsidRDefault="00750E7B" w:rsidP="0063302D">
      <w:pPr>
        <w:keepNext/>
        <w:keepLines/>
        <w:jc w:val="both"/>
        <w:rPr>
          <w:rFonts w:ascii="Tahoma" w:hAnsi="Tahoma" w:cs="Tahoma"/>
        </w:rPr>
      </w:pPr>
    </w:p>
    <w:p w14:paraId="65EBEDD9" w14:textId="77777777" w:rsidR="00750E7B" w:rsidRDefault="00750E7B" w:rsidP="0063302D">
      <w:pPr>
        <w:keepNext/>
        <w:keepLines/>
        <w:jc w:val="both"/>
        <w:rPr>
          <w:rFonts w:ascii="Tahoma" w:hAnsi="Tahoma" w:cs="Tahoma"/>
        </w:rPr>
      </w:pPr>
    </w:p>
    <w:p w14:paraId="2710805D" w14:textId="77777777" w:rsidR="00750E7B" w:rsidRDefault="00750E7B" w:rsidP="0063302D">
      <w:pPr>
        <w:keepNext/>
        <w:keepLines/>
        <w:jc w:val="both"/>
        <w:rPr>
          <w:rFonts w:ascii="Tahoma" w:hAnsi="Tahoma" w:cs="Tahoma"/>
        </w:rPr>
      </w:pPr>
    </w:p>
    <w:p w14:paraId="3F194428" w14:textId="77777777" w:rsidR="00750E7B" w:rsidRDefault="00750E7B" w:rsidP="0063302D">
      <w:pPr>
        <w:keepNext/>
        <w:keepLines/>
        <w:jc w:val="both"/>
        <w:rPr>
          <w:rFonts w:ascii="Tahoma" w:hAnsi="Tahoma" w:cs="Tahoma"/>
        </w:rPr>
      </w:pPr>
    </w:p>
    <w:p w14:paraId="47587A3D" w14:textId="77777777" w:rsidR="00750E7B" w:rsidRDefault="00750E7B" w:rsidP="0063302D">
      <w:pPr>
        <w:keepNext/>
        <w:keepLines/>
        <w:jc w:val="both"/>
        <w:rPr>
          <w:rFonts w:ascii="Tahoma" w:hAnsi="Tahoma" w:cs="Tahoma"/>
        </w:rPr>
      </w:pPr>
    </w:p>
    <w:p w14:paraId="2856497B" w14:textId="77777777" w:rsidR="00750E7B" w:rsidRDefault="00750E7B" w:rsidP="0063302D">
      <w:pPr>
        <w:keepNext/>
        <w:keepLines/>
        <w:jc w:val="both"/>
        <w:rPr>
          <w:rFonts w:ascii="Tahoma" w:hAnsi="Tahoma" w:cs="Tahoma"/>
        </w:rPr>
      </w:pPr>
    </w:p>
    <w:p w14:paraId="114DCCED" w14:textId="77777777" w:rsidR="00750E7B" w:rsidRDefault="00750E7B" w:rsidP="0063302D">
      <w:pPr>
        <w:keepNext/>
        <w:keepLines/>
        <w:jc w:val="both"/>
        <w:rPr>
          <w:rFonts w:ascii="Tahoma" w:hAnsi="Tahoma" w:cs="Tahoma"/>
        </w:rPr>
      </w:pPr>
    </w:p>
    <w:p w14:paraId="70BB6062" w14:textId="77777777" w:rsidR="00750E7B" w:rsidRDefault="00750E7B" w:rsidP="0063302D">
      <w:pPr>
        <w:keepNext/>
        <w:keepLines/>
        <w:jc w:val="both"/>
        <w:rPr>
          <w:rFonts w:ascii="Tahoma" w:hAnsi="Tahoma" w:cs="Tahoma"/>
        </w:rPr>
      </w:pPr>
    </w:p>
    <w:p w14:paraId="08526DAD" w14:textId="77777777" w:rsidR="00456174" w:rsidRDefault="00456174" w:rsidP="0063302D">
      <w:pPr>
        <w:keepNext/>
        <w:keepLines/>
        <w:jc w:val="both"/>
        <w:rPr>
          <w:rFonts w:ascii="Tahoma" w:hAnsi="Tahoma" w:cs="Tahoma"/>
        </w:rPr>
      </w:pPr>
    </w:p>
    <w:tbl>
      <w:tblPr>
        <w:tblW w:w="9366" w:type="dxa"/>
        <w:tblInd w:w="-15" w:type="dxa"/>
        <w:tblLayout w:type="fixed"/>
        <w:tblCellMar>
          <w:left w:w="70" w:type="dxa"/>
          <w:right w:w="70" w:type="dxa"/>
        </w:tblCellMar>
        <w:tblLook w:val="0000" w:firstRow="0" w:lastRow="0" w:firstColumn="0" w:lastColumn="0" w:noHBand="0" w:noVBand="0"/>
      </w:tblPr>
      <w:tblGrid>
        <w:gridCol w:w="7098"/>
        <w:gridCol w:w="2268"/>
      </w:tblGrid>
      <w:tr w:rsidR="00547F96" w:rsidRPr="00285804" w14:paraId="271B36B9" w14:textId="77777777" w:rsidTr="008E7B84">
        <w:tc>
          <w:tcPr>
            <w:tcW w:w="7098" w:type="dxa"/>
            <w:tcBorders>
              <w:top w:val="single" w:sz="4" w:space="0" w:color="000000"/>
              <w:left w:val="single" w:sz="4" w:space="0" w:color="000000"/>
              <w:bottom w:val="single" w:sz="4" w:space="0" w:color="000000"/>
            </w:tcBorders>
          </w:tcPr>
          <w:p w14:paraId="5A041CD1" w14:textId="77777777" w:rsidR="00547F96" w:rsidRPr="00285804" w:rsidRDefault="00547F96" w:rsidP="00567081">
            <w:pPr>
              <w:keepNext/>
              <w:keepLines/>
              <w:contextualSpacing/>
              <w:rPr>
                <w:rFonts w:ascii="Tahoma" w:eastAsia="Calibri" w:hAnsi="Tahoma" w:cs="Tahoma"/>
              </w:rPr>
            </w:pPr>
            <w:r w:rsidRPr="00285804">
              <w:rPr>
                <w:rFonts w:ascii="Tahoma" w:eastAsia="Calibri" w:hAnsi="Tahoma" w:cs="Tahoma"/>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6AD2768F" w14:textId="77777777" w:rsidR="00547F96" w:rsidRPr="00285804" w:rsidRDefault="00547F96" w:rsidP="00567081">
            <w:pPr>
              <w:keepNext/>
              <w:keepLines/>
              <w:contextualSpacing/>
              <w:rPr>
                <w:rFonts w:ascii="Tahoma" w:eastAsia="Calibri" w:hAnsi="Tahoma" w:cs="Tahoma"/>
                <w:b/>
              </w:rPr>
            </w:pPr>
            <w:r w:rsidRPr="00285804">
              <w:rPr>
                <w:rFonts w:ascii="Tahoma" w:eastAsia="Calibri" w:hAnsi="Tahoma" w:cs="Tahoma"/>
                <w:b/>
              </w:rPr>
              <w:t>Obrazec 2 k prilogi 5</w:t>
            </w:r>
          </w:p>
        </w:tc>
      </w:tr>
    </w:tbl>
    <w:p w14:paraId="5A0F2AE7" w14:textId="77777777" w:rsidR="00547F96" w:rsidRPr="00285804" w:rsidRDefault="00547F96" w:rsidP="00547F96">
      <w:pPr>
        <w:keepNext/>
        <w:keepLines/>
        <w:contextualSpacing/>
        <w:rPr>
          <w:rFonts w:ascii="Tahoma" w:hAnsi="Tahoma" w:cs="Tahoma"/>
          <w:b/>
          <w:sz w:val="28"/>
        </w:rPr>
      </w:pPr>
    </w:p>
    <w:p w14:paraId="12EDB5A4" w14:textId="6F2AF038" w:rsidR="00547F96" w:rsidRPr="00285804" w:rsidRDefault="00547F96" w:rsidP="00547F96">
      <w:pPr>
        <w:keepNext/>
        <w:keepLines/>
        <w:contextualSpacing/>
        <w:rPr>
          <w:rFonts w:ascii="Tahoma" w:hAnsi="Tahoma" w:cs="Tahoma"/>
        </w:rPr>
      </w:pPr>
      <w:r w:rsidRPr="00285804">
        <w:rPr>
          <w:rFonts w:ascii="Tahoma" w:hAnsi="Tahoma" w:cs="Tahoma"/>
        </w:rPr>
        <w:t>Podizvajalec:</w:t>
      </w:r>
      <w:r>
        <w:rPr>
          <w:rFonts w:ascii="Tahoma" w:hAnsi="Tahoma" w:cs="Tahoma"/>
        </w:rPr>
        <w:t xml:space="preserve"> </w:t>
      </w:r>
      <w:r w:rsidRPr="00285804">
        <w:rPr>
          <w:rFonts w:ascii="Tahoma" w:hAnsi="Tahoma" w:cs="Tahoma"/>
        </w:rPr>
        <w:t>____________________________________________________________________</w:t>
      </w:r>
      <w:r>
        <w:rPr>
          <w:rFonts w:ascii="Tahoma" w:hAnsi="Tahoma" w:cs="Tahoma"/>
        </w:rPr>
        <w:t xml:space="preserve"> </w:t>
      </w:r>
      <w:r w:rsidRPr="00285804">
        <w:rPr>
          <w:rFonts w:ascii="Tahoma" w:hAnsi="Tahoma" w:cs="Tahoma"/>
        </w:rPr>
        <w:t xml:space="preserve">, </w:t>
      </w:r>
    </w:p>
    <w:p w14:paraId="445E0043" w14:textId="77777777" w:rsidR="00547F96" w:rsidRPr="00285804" w:rsidRDefault="00547F96" w:rsidP="00547F96">
      <w:pPr>
        <w:keepNext/>
        <w:keepLines/>
        <w:contextualSpacing/>
        <w:rPr>
          <w:rFonts w:ascii="Tahoma" w:hAnsi="Tahoma" w:cs="Tahoma"/>
        </w:rPr>
      </w:pPr>
    </w:p>
    <w:p w14:paraId="653CE035" w14:textId="6280AFED" w:rsidR="00547F96" w:rsidRPr="00285804" w:rsidRDefault="00547F96" w:rsidP="00547F96">
      <w:pPr>
        <w:keepNext/>
        <w:keepLines/>
        <w:contextualSpacing/>
        <w:rPr>
          <w:rFonts w:ascii="Tahoma" w:hAnsi="Tahoma" w:cs="Tahoma"/>
        </w:rPr>
      </w:pPr>
      <w:r w:rsidRPr="00285804">
        <w:rPr>
          <w:rFonts w:ascii="Tahoma" w:hAnsi="Tahoma" w:cs="Tahoma"/>
        </w:rPr>
        <w:t>ki nastopamo kot podizvajalec pri ponudniku (glavnemu izvajalcu)</w:t>
      </w:r>
      <w:r>
        <w:rPr>
          <w:rFonts w:ascii="Tahoma" w:hAnsi="Tahoma" w:cs="Tahoma"/>
        </w:rPr>
        <w:t xml:space="preserve"> /partnerju</w:t>
      </w:r>
    </w:p>
    <w:p w14:paraId="6B72313C" w14:textId="77777777" w:rsidR="00547F96" w:rsidRPr="00285804" w:rsidRDefault="00547F96" w:rsidP="00547F96">
      <w:pPr>
        <w:keepNext/>
        <w:keepLines/>
        <w:contextualSpacing/>
        <w:rPr>
          <w:rFonts w:ascii="Tahoma" w:hAnsi="Tahoma" w:cs="Tahoma"/>
          <w:b/>
          <w:sz w:val="8"/>
        </w:rPr>
      </w:pPr>
    </w:p>
    <w:p w14:paraId="16D7BECA" w14:textId="043F210D" w:rsidR="00547F96" w:rsidRPr="00285804" w:rsidRDefault="00547F96" w:rsidP="00547F96">
      <w:pPr>
        <w:keepNext/>
        <w:keepLines/>
        <w:contextualSpacing/>
        <w:rPr>
          <w:rFonts w:ascii="Tahoma" w:hAnsi="Tahoma" w:cs="Tahoma"/>
        </w:rPr>
      </w:pPr>
      <w:r w:rsidRPr="00285804">
        <w:rPr>
          <w:rFonts w:ascii="Tahoma" w:hAnsi="Tahoma" w:cs="Tahoma"/>
          <w:b/>
        </w:rPr>
        <w:t xml:space="preserve">____________________________________________________________________ </w:t>
      </w:r>
    </w:p>
    <w:p w14:paraId="6DBF05C0" w14:textId="77777777" w:rsidR="00547F96" w:rsidRPr="00285804" w:rsidRDefault="00547F96" w:rsidP="00547F96">
      <w:pPr>
        <w:keepNext/>
        <w:keepLines/>
        <w:contextualSpacing/>
        <w:rPr>
          <w:rFonts w:ascii="Tahoma" w:hAnsi="Tahoma" w:cs="Tahoma"/>
          <w:b/>
        </w:rPr>
      </w:pPr>
    </w:p>
    <w:p w14:paraId="544C83B2" w14:textId="6BCB71B6" w:rsidR="00547F96" w:rsidRPr="00285804" w:rsidRDefault="00547F96" w:rsidP="00547F96">
      <w:pPr>
        <w:keepNext/>
        <w:keepLines/>
        <w:contextualSpacing/>
        <w:jc w:val="both"/>
        <w:rPr>
          <w:rFonts w:ascii="Tahoma" w:hAnsi="Tahoma" w:cs="Tahoma"/>
        </w:rPr>
      </w:pPr>
      <w:r w:rsidRPr="00285804">
        <w:rPr>
          <w:rFonts w:ascii="Tahoma" w:hAnsi="Tahoma" w:cs="Tahoma"/>
        </w:rPr>
        <w:t>za izvedbo javnega naročila št.</w:t>
      </w:r>
      <w:r w:rsidRPr="00285804">
        <w:rPr>
          <w:rFonts w:ascii="Tahoma" w:hAnsi="Tahoma" w:cs="Tahoma"/>
          <w:b/>
        </w:rPr>
        <w:t xml:space="preserve"> </w:t>
      </w:r>
      <w:r w:rsidRPr="00651BDD">
        <w:rPr>
          <w:rFonts w:ascii="Tahoma" w:hAnsi="Tahoma" w:cs="Tahoma"/>
          <w:b/>
        </w:rPr>
        <w:t>VKS-</w:t>
      </w:r>
      <w:r>
        <w:rPr>
          <w:rFonts w:ascii="Tahoma" w:hAnsi="Tahoma" w:cs="Tahoma"/>
          <w:b/>
        </w:rPr>
        <w:t>42/24</w:t>
      </w:r>
      <w:r w:rsidRPr="00651BDD">
        <w:rPr>
          <w:rFonts w:ascii="Tahoma" w:hAnsi="Tahoma" w:cs="Tahoma"/>
          <w:b/>
        </w:rPr>
        <w:t xml:space="preserve"> </w:t>
      </w:r>
      <w:r>
        <w:rPr>
          <w:rFonts w:ascii="Tahoma" w:hAnsi="Tahoma" w:cs="Tahoma"/>
          <w:b/>
        </w:rPr>
        <w:t>»</w:t>
      </w:r>
      <w:r w:rsidRPr="008E4C57">
        <w:rPr>
          <w:rFonts w:ascii="Tahoma" w:hAnsi="Tahoma" w:cs="Tahoma"/>
          <w:b/>
          <w:bCs/>
        </w:rPr>
        <w:t>Prevzem digestata z EWC oznako 19 06 04 iz obdelave KO v RCERO za obdobje 36 mesecev</w:t>
      </w:r>
      <w:r>
        <w:rPr>
          <w:rFonts w:ascii="Tahoma" w:hAnsi="Tahoma" w:cs="Tahoma"/>
          <w:b/>
          <w:bCs/>
        </w:rPr>
        <w:t>«</w:t>
      </w:r>
    </w:p>
    <w:p w14:paraId="166521B4" w14:textId="77777777" w:rsidR="00547F96" w:rsidRPr="00285804" w:rsidRDefault="00547F96" w:rsidP="00547F96">
      <w:pPr>
        <w:keepNext/>
        <w:keepLines/>
        <w:contextualSpacing/>
        <w:rPr>
          <w:rFonts w:ascii="Tahoma" w:hAnsi="Tahoma" w:cs="Tahoma"/>
          <w:b/>
        </w:rPr>
      </w:pPr>
    </w:p>
    <w:p w14:paraId="40CAA84B" w14:textId="77777777" w:rsidR="00547F96" w:rsidRPr="00285804" w:rsidRDefault="00547F96" w:rsidP="00547F96">
      <w:pPr>
        <w:keepNext/>
        <w:keepLines/>
        <w:contextualSpacing/>
        <w:jc w:val="center"/>
        <w:rPr>
          <w:rFonts w:ascii="Tahoma" w:hAnsi="Tahoma" w:cs="Tahoma"/>
          <w:b/>
          <w:sz w:val="16"/>
        </w:rPr>
      </w:pPr>
    </w:p>
    <w:p w14:paraId="39A71E09" w14:textId="77777777" w:rsidR="00547F96" w:rsidRPr="00285804" w:rsidRDefault="00547F96" w:rsidP="00547F96">
      <w:pPr>
        <w:keepNext/>
        <w:keepLines/>
        <w:contextualSpacing/>
        <w:jc w:val="center"/>
        <w:rPr>
          <w:rFonts w:ascii="Tahoma" w:hAnsi="Tahoma" w:cs="Tahoma"/>
          <w:b/>
          <w:sz w:val="22"/>
          <w:szCs w:val="22"/>
        </w:rPr>
      </w:pPr>
      <w:r w:rsidRPr="00285804">
        <w:rPr>
          <w:rFonts w:ascii="Tahoma" w:hAnsi="Tahoma" w:cs="Tahoma"/>
          <w:b/>
          <w:sz w:val="22"/>
          <w:szCs w:val="22"/>
        </w:rPr>
        <w:t>SOGLAŠAM,</w:t>
      </w:r>
    </w:p>
    <w:p w14:paraId="5B382279" w14:textId="77777777" w:rsidR="00547F96" w:rsidRPr="00285804" w:rsidRDefault="00547F96" w:rsidP="00547F96">
      <w:pPr>
        <w:keepNext/>
        <w:keepLines/>
        <w:contextualSpacing/>
        <w:jc w:val="center"/>
        <w:rPr>
          <w:rFonts w:ascii="Tahoma" w:hAnsi="Tahoma" w:cs="Tahoma"/>
          <w:b/>
          <w:szCs w:val="22"/>
        </w:rPr>
      </w:pPr>
    </w:p>
    <w:p w14:paraId="138F68AE" w14:textId="77777777" w:rsidR="00547F96" w:rsidRPr="00285804" w:rsidRDefault="00547F96" w:rsidP="00547F96">
      <w:pPr>
        <w:keepNext/>
        <w:keepLines/>
        <w:spacing w:line="276" w:lineRule="auto"/>
        <w:jc w:val="both"/>
        <w:rPr>
          <w:rFonts w:ascii="Tahoma" w:hAnsi="Tahoma" w:cs="Tahoma"/>
        </w:rPr>
      </w:pPr>
      <w:r w:rsidRPr="00285804">
        <w:rPr>
          <w:rFonts w:ascii="Tahoma" w:hAnsi="Tahoma" w:cs="Tahoma"/>
        </w:rPr>
        <w:t xml:space="preserve">da nam naročnik </w:t>
      </w:r>
      <w:r>
        <w:rPr>
          <w:rFonts w:ascii="Tahoma" w:hAnsi="Tahoma" w:cs="Tahoma"/>
          <w:bCs/>
        </w:rPr>
        <w:t>JAVNO PODJETJE VODOVOD KANALIZACIJA SNAGA, d.o.o. Vodovodna cesta 90, 1000 Ljubljana</w:t>
      </w:r>
      <w:r w:rsidRPr="00285804">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7FAFA430" w14:textId="77777777" w:rsidR="00547F96" w:rsidRPr="00285804" w:rsidRDefault="00547F96" w:rsidP="00547F96">
      <w:pPr>
        <w:keepNext/>
        <w:keepLines/>
        <w:contextualSpacing/>
        <w:rPr>
          <w:b/>
        </w:rPr>
      </w:pPr>
      <w:r w:rsidRPr="00285804">
        <w:rPr>
          <w:b/>
        </w:rPr>
        <w:t xml:space="preserve"> </w:t>
      </w:r>
    </w:p>
    <w:p w14:paraId="593DA04B" w14:textId="77777777" w:rsidR="00547F96" w:rsidRPr="00285804" w:rsidRDefault="00547F96" w:rsidP="00547F96">
      <w:pPr>
        <w:keepNext/>
        <w:keepLines/>
        <w:contextualSpacing/>
        <w:rPr>
          <w:rFonts w:ascii="Tahoma" w:hAnsi="Tahoma" w:cs="Tahoma"/>
          <w:b/>
        </w:rPr>
      </w:pPr>
    </w:p>
    <w:p w14:paraId="2C3B3B22" w14:textId="7C5CB77D" w:rsidR="00547F96" w:rsidRPr="00285804" w:rsidRDefault="00547F96" w:rsidP="00547F96">
      <w:pPr>
        <w:keepNext/>
        <w:keepLines/>
        <w:contextualSpacing/>
        <w:rPr>
          <w:rFonts w:ascii="Tahoma" w:hAnsi="Tahoma" w:cs="Tahoma"/>
        </w:rPr>
      </w:pPr>
      <w:r w:rsidRPr="00285804">
        <w:rPr>
          <w:rFonts w:ascii="Tahoma" w:hAnsi="Tahoma" w:cs="Tahoma"/>
        </w:rPr>
        <w:t xml:space="preserve">____________________________             </w:t>
      </w:r>
      <w:r>
        <w:rPr>
          <w:rFonts w:ascii="Tahoma" w:hAnsi="Tahoma" w:cs="Tahoma"/>
        </w:rPr>
        <w:t xml:space="preserve">        Žig                    </w:t>
      </w:r>
      <w:r w:rsidRPr="00285804">
        <w:rPr>
          <w:rFonts w:ascii="Tahoma" w:hAnsi="Tahoma" w:cs="Tahoma"/>
        </w:rPr>
        <w:t>____________________________</w:t>
      </w:r>
    </w:p>
    <w:p w14:paraId="775851AD" w14:textId="75DD786C" w:rsidR="00547F96" w:rsidRPr="00285804" w:rsidRDefault="00547F96" w:rsidP="00547F96">
      <w:pPr>
        <w:keepNext/>
        <w:keepLines/>
        <w:ind w:left="6096" w:hanging="6096"/>
        <w:contextualSpacing/>
        <w:rPr>
          <w:rFonts w:ascii="Tahoma" w:hAnsi="Tahoma" w:cs="Tahoma"/>
          <w:sz w:val="18"/>
        </w:rPr>
      </w:pPr>
      <w:r w:rsidRPr="00285804">
        <w:rPr>
          <w:rFonts w:ascii="Tahoma" w:hAnsi="Tahoma" w:cs="Tahoma"/>
          <w:sz w:val="18"/>
        </w:rPr>
        <w:t xml:space="preserve">            Kraj in datum                                                                             </w:t>
      </w:r>
      <w:r w:rsidRPr="0056149C">
        <w:rPr>
          <w:rFonts w:ascii="Tahoma" w:hAnsi="Tahoma" w:cs="Tahoma"/>
          <w:sz w:val="18"/>
        </w:rPr>
        <w:t xml:space="preserve">Ime in priimek ter </w:t>
      </w:r>
      <w:r w:rsidRPr="00285804">
        <w:rPr>
          <w:rFonts w:ascii="Tahoma" w:hAnsi="Tahoma" w:cs="Tahoma"/>
          <w:sz w:val="18"/>
        </w:rPr>
        <w:t>podizvajalca</w:t>
      </w:r>
    </w:p>
    <w:p w14:paraId="1242613F" w14:textId="77777777" w:rsidR="00547F96" w:rsidRPr="00285804" w:rsidRDefault="00547F96" w:rsidP="00547F96">
      <w:pPr>
        <w:keepNext/>
        <w:keepLines/>
        <w:contextualSpacing/>
      </w:pPr>
    </w:p>
    <w:p w14:paraId="17996A0F" w14:textId="77777777" w:rsidR="00547F96" w:rsidRPr="00285804" w:rsidRDefault="00547F96" w:rsidP="00547F96">
      <w:pPr>
        <w:keepNext/>
        <w:keepLines/>
        <w:contextualSpacing/>
      </w:pPr>
    </w:p>
    <w:p w14:paraId="73866F74" w14:textId="77777777" w:rsidR="00547F96" w:rsidRPr="00285804" w:rsidRDefault="00547F96" w:rsidP="00547F96">
      <w:pPr>
        <w:keepNext/>
        <w:keepLines/>
        <w:contextualSpacing/>
      </w:pPr>
    </w:p>
    <w:p w14:paraId="076EA337" w14:textId="77777777" w:rsidR="00547F96" w:rsidRPr="00285804" w:rsidRDefault="00547F96" w:rsidP="00547F96">
      <w:pPr>
        <w:keepNext/>
        <w:keepLines/>
        <w:contextualSpacing/>
      </w:pPr>
    </w:p>
    <w:p w14:paraId="3A782203" w14:textId="77777777" w:rsidR="00547F96" w:rsidRPr="00285804" w:rsidRDefault="00547F96" w:rsidP="00547F96">
      <w:pPr>
        <w:keepNext/>
        <w:keepLines/>
        <w:contextualSpacing/>
      </w:pPr>
    </w:p>
    <w:p w14:paraId="2DBDAD4D" w14:textId="77777777" w:rsidR="00547F96" w:rsidRPr="00285804" w:rsidRDefault="00547F96" w:rsidP="00547F96">
      <w:pPr>
        <w:keepNext/>
        <w:keepLines/>
        <w:contextualSpacing/>
      </w:pPr>
    </w:p>
    <w:p w14:paraId="60AE1F23" w14:textId="77777777" w:rsidR="00547F96" w:rsidRPr="00285804" w:rsidRDefault="00547F96" w:rsidP="00547F96">
      <w:pPr>
        <w:keepNext/>
        <w:keepLines/>
        <w:contextualSpacing/>
      </w:pPr>
    </w:p>
    <w:p w14:paraId="12ED7C73" w14:textId="77777777" w:rsidR="00547F96" w:rsidRPr="00285804" w:rsidRDefault="00547F96" w:rsidP="00547F96">
      <w:pPr>
        <w:keepNext/>
        <w:keepLines/>
        <w:contextualSpacing/>
      </w:pPr>
    </w:p>
    <w:p w14:paraId="3BCC0F7C" w14:textId="77777777" w:rsidR="00547F96" w:rsidRPr="00285804" w:rsidRDefault="00547F96" w:rsidP="00547F96">
      <w:pPr>
        <w:keepNext/>
        <w:keepLines/>
        <w:contextualSpacing/>
        <w:jc w:val="both"/>
        <w:rPr>
          <w:rFonts w:ascii="Tahoma" w:hAnsi="Tahoma" w:cs="Tahoma"/>
          <w:b/>
          <w:i/>
          <w:sz w:val="18"/>
          <w:szCs w:val="18"/>
          <w:u w:val="single"/>
        </w:rPr>
      </w:pPr>
      <w:r w:rsidRPr="00285804">
        <w:rPr>
          <w:rFonts w:ascii="Tahoma" w:hAnsi="Tahoma" w:cs="Tahoma"/>
          <w:b/>
          <w:i/>
          <w:sz w:val="18"/>
          <w:szCs w:val="18"/>
          <w:u w:val="single"/>
        </w:rPr>
        <w:t xml:space="preserve">Opomba: </w:t>
      </w:r>
    </w:p>
    <w:p w14:paraId="1E7ADB5F" w14:textId="77777777" w:rsidR="00547F96" w:rsidRPr="00285804" w:rsidRDefault="00547F96" w:rsidP="00547F96">
      <w:pPr>
        <w:keepNext/>
        <w:keepLines/>
        <w:contextualSpacing/>
        <w:jc w:val="both"/>
        <w:rPr>
          <w:b/>
        </w:rPr>
      </w:pPr>
      <w:r w:rsidRPr="00285804">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6A3E7E63" w14:textId="77777777" w:rsidR="00547F96" w:rsidRPr="00285804" w:rsidRDefault="00547F96" w:rsidP="00547F96">
      <w:pPr>
        <w:keepNext/>
        <w:keepLines/>
        <w:contextualSpacing/>
        <w:jc w:val="both"/>
        <w:rPr>
          <w:rFonts w:ascii="Tahoma" w:hAnsi="Tahoma" w:cs="Tahoma"/>
          <w:i/>
          <w:iCs/>
          <w:sz w:val="18"/>
          <w:szCs w:val="22"/>
        </w:rPr>
      </w:pPr>
    </w:p>
    <w:p w14:paraId="7A83829D" w14:textId="77777777" w:rsidR="00547F96" w:rsidRPr="00285804" w:rsidRDefault="00547F96" w:rsidP="00547F96">
      <w:pPr>
        <w:keepNext/>
        <w:keepLines/>
        <w:contextualSpacing/>
        <w:jc w:val="both"/>
        <w:rPr>
          <w:rFonts w:ascii="Tahoma" w:hAnsi="Tahoma" w:cs="Tahoma"/>
          <w:i/>
          <w:iCs/>
          <w:sz w:val="18"/>
          <w:szCs w:val="22"/>
        </w:rPr>
      </w:pPr>
      <w:r w:rsidRPr="00285804">
        <w:rPr>
          <w:rFonts w:ascii="Tahoma" w:hAnsi="Tahoma" w:cs="Tahoma"/>
          <w:i/>
          <w:iCs/>
          <w:sz w:val="18"/>
          <w:szCs w:val="22"/>
        </w:rPr>
        <w:t xml:space="preserve">V primeru, da ponudnik ne namerava izvesti javno naročilo s podizvajalcem, ki zahteva neposredno plačilo, obrazca ni potrebno izpolniti.  </w:t>
      </w:r>
    </w:p>
    <w:p w14:paraId="2236BB65" w14:textId="77777777" w:rsidR="00547F96" w:rsidRPr="00285804" w:rsidRDefault="00547F96" w:rsidP="00547F96">
      <w:pPr>
        <w:keepNext/>
        <w:keepLines/>
        <w:contextualSpacing/>
      </w:pPr>
    </w:p>
    <w:p w14:paraId="28BFDCFF" w14:textId="77777777" w:rsidR="00547F96" w:rsidRPr="00285804" w:rsidRDefault="00547F96" w:rsidP="00547F96">
      <w:pPr>
        <w:keepNext/>
        <w:keepLines/>
        <w:contextualSpacing/>
      </w:pPr>
    </w:p>
    <w:p w14:paraId="638DEB2A" w14:textId="77777777" w:rsidR="00547F96" w:rsidRPr="00285804" w:rsidRDefault="00547F96" w:rsidP="00547F96">
      <w:pPr>
        <w:keepNext/>
        <w:keepLines/>
        <w:contextualSpacing/>
        <w:rPr>
          <w:rFonts w:ascii="Tahoma" w:hAnsi="Tahoma" w:cs="Tahoma"/>
        </w:rPr>
      </w:pPr>
      <w:r w:rsidRPr="00285804">
        <w:rPr>
          <w:rFonts w:ascii="Tahoma" w:hAnsi="Tahoma" w:cs="Tahoma"/>
          <w:b/>
          <w:i/>
          <w:sz w:val="18"/>
          <w:szCs w:val="18"/>
        </w:rPr>
        <w:t xml:space="preserve">Navodilo: </w:t>
      </w:r>
    </w:p>
    <w:p w14:paraId="5683A3DE" w14:textId="77777777" w:rsidR="00547F96" w:rsidRPr="00285804" w:rsidRDefault="00547F96" w:rsidP="00547F96">
      <w:pPr>
        <w:keepNext/>
        <w:keepLines/>
        <w:tabs>
          <w:tab w:val="left" w:pos="567"/>
          <w:tab w:val="num" w:pos="851"/>
          <w:tab w:val="left" w:pos="993"/>
        </w:tabs>
        <w:contextualSpacing/>
        <w:jc w:val="both"/>
        <w:rPr>
          <w:rFonts w:ascii="Tahoma" w:hAnsi="Tahoma" w:cs="Tahoma"/>
        </w:rPr>
      </w:pPr>
      <w:r w:rsidRPr="00285804">
        <w:rPr>
          <w:rFonts w:ascii="Tahoma" w:hAnsi="Tahoma" w:cs="Tahoma"/>
          <w:i/>
          <w:sz w:val="18"/>
        </w:rPr>
        <w:t xml:space="preserve">Ponudnik </w:t>
      </w:r>
      <w:r w:rsidRPr="00285804">
        <w:rPr>
          <w:rFonts w:ascii="Tahoma" w:hAnsi="Tahoma" w:cs="Tahoma"/>
          <w:i/>
          <w:sz w:val="18"/>
          <w:u w:val="single"/>
        </w:rPr>
        <w:t>obrazec</w:t>
      </w:r>
      <w:r w:rsidRPr="00285804">
        <w:rPr>
          <w:rFonts w:ascii="Tahoma" w:hAnsi="Tahoma" w:cs="Tahoma"/>
          <w:b/>
          <w:i/>
          <w:sz w:val="18"/>
        </w:rPr>
        <w:t xml:space="preserve"> </w:t>
      </w:r>
      <w:r w:rsidRPr="00285804">
        <w:rPr>
          <w:rFonts w:ascii="Tahoma" w:hAnsi="Tahoma" w:cs="Tahoma"/>
          <w:i/>
          <w:sz w:val="18"/>
        </w:rPr>
        <w:t>v okviru sistema e-JN</w:t>
      </w:r>
      <w:r w:rsidRPr="00285804">
        <w:rPr>
          <w:rFonts w:ascii="Tahoma" w:hAnsi="Tahoma" w:cs="Tahoma"/>
          <w:b/>
          <w:i/>
          <w:sz w:val="18"/>
        </w:rPr>
        <w:t xml:space="preserve"> </w:t>
      </w:r>
      <w:r w:rsidRPr="00285804">
        <w:rPr>
          <w:rFonts w:ascii="Tahoma" w:hAnsi="Tahoma" w:cs="Tahoma"/>
          <w:b/>
          <w:i/>
          <w:sz w:val="18"/>
          <w:u w:val="single"/>
        </w:rPr>
        <w:t>naloži ločeno v Razdelek »DOKUMENTI«, del »Ostale priloge«!!!</w:t>
      </w:r>
    </w:p>
    <w:p w14:paraId="0B1D1348" w14:textId="77777777" w:rsidR="00094688" w:rsidRPr="00C8579C" w:rsidRDefault="00094688" w:rsidP="0063302D">
      <w:pPr>
        <w:keepNext/>
        <w:keepLines/>
        <w:jc w:val="both"/>
        <w:rPr>
          <w:rFonts w:ascii="Tahoma" w:hAnsi="Tahoma" w:cs="Tahoma"/>
        </w:rPr>
      </w:pPr>
    </w:p>
    <w:p w14:paraId="757955F1" w14:textId="77777777" w:rsidR="00094688" w:rsidRPr="00C8579C" w:rsidRDefault="00094688" w:rsidP="0063302D">
      <w:pPr>
        <w:keepNext/>
        <w:keepLines/>
        <w:jc w:val="both"/>
        <w:rPr>
          <w:rFonts w:ascii="Tahoma" w:hAnsi="Tahoma" w:cs="Tahoma"/>
        </w:rPr>
      </w:pPr>
    </w:p>
    <w:p w14:paraId="4AE305DF" w14:textId="77777777" w:rsidR="00D92424" w:rsidRPr="00C8579C" w:rsidRDefault="00D92424" w:rsidP="0063302D">
      <w:pPr>
        <w:keepNext/>
        <w:keepLines/>
        <w:rPr>
          <w:rFonts w:ascii="Tahoma" w:hAnsi="Tahoma" w:cs="Tahoma"/>
        </w:rPr>
      </w:pPr>
    </w:p>
    <w:p w14:paraId="026517A7" w14:textId="77777777" w:rsidR="00D92424" w:rsidRPr="00C8579C" w:rsidRDefault="00D92424" w:rsidP="0063302D">
      <w:pPr>
        <w:keepNext/>
        <w:keepLines/>
        <w:rPr>
          <w:rFonts w:ascii="Tahoma" w:hAnsi="Tahoma" w:cs="Tahoma"/>
        </w:rPr>
      </w:pPr>
    </w:p>
    <w:p w14:paraId="7B491AC3" w14:textId="77777777" w:rsidR="00D92424" w:rsidRPr="00C8579C" w:rsidRDefault="00D92424" w:rsidP="0063302D">
      <w:pPr>
        <w:keepNext/>
        <w:keepLines/>
        <w:rPr>
          <w:rFonts w:ascii="Tahoma" w:hAnsi="Tahoma" w:cs="Tahoma"/>
        </w:rPr>
      </w:pPr>
    </w:p>
    <w:p w14:paraId="3E94946B" w14:textId="77777777" w:rsidR="00D92424" w:rsidRPr="00C8579C" w:rsidRDefault="00D92424" w:rsidP="0063302D">
      <w:pPr>
        <w:keepNext/>
        <w:keepLines/>
        <w:rPr>
          <w:rFonts w:ascii="Tahoma" w:hAnsi="Tahoma" w:cs="Tahoma"/>
        </w:rPr>
      </w:pPr>
    </w:p>
    <w:p w14:paraId="650E94BA" w14:textId="77777777" w:rsidR="00D92424" w:rsidRPr="00C8579C" w:rsidRDefault="00D92424" w:rsidP="0063302D">
      <w:pPr>
        <w:keepNext/>
        <w:keepLines/>
        <w:rPr>
          <w:rFonts w:ascii="Tahoma" w:hAnsi="Tahoma" w:cs="Tahoma"/>
        </w:rPr>
      </w:pPr>
    </w:p>
    <w:p w14:paraId="7B6C84D3" w14:textId="77777777" w:rsidR="00D92424" w:rsidRPr="00C8579C" w:rsidRDefault="00D92424" w:rsidP="0063302D">
      <w:pPr>
        <w:keepNext/>
        <w:keepLines/>
        <w:rPr>
          <w:rFonts w:ascii="Tahoma" w:hAnsi="Tahoma" w:cs="Tahoma"/>
        </w:rPr>
      </w:pPr>
    </w:p>
    <w:p w14:paraId="0D308A04" w14:textId="77777777" w:rsidR="00D92424" w:rsidRPr="00C8579C" w:rsidRDefault="00D92424" w:rsidP="0063302D">
      <w:pPr>
        <w:keepNext/>
        <w:keepLines/>
        <w:rPr>
          <w:rFonts w:ascii="Tahoma" w:hAnsi="Tahoma" w:cs="Tahoma"/>
        </w:rPr>
      </w:pPr>
    </w:p>
    <w:p w14:paraId="1A2B7C92" w14:textId="77777777" w:rsidR="00D92424" w:rsidRPr="00C8579C" w:rsidRDefault="00D92424" w:rsidP="0063302D">
      <w:pPr>
        <w:keepNext/>
        <w:keepLines/>
        <w:rPr>
          <w:rFonts w:ascii="Tahoma" w:hAnsi="Tahoma" w:cs="Tahoma"/>
        </w:rPr>
      </w:pPr>
    </w:p>
    <w:p w14:paraId="11569A99" w14:textId="77777777" w:rsidR="00D92424" w:rsidRPr="00C8579C" w:rsidRDefault="00D92424" w:rsidP="0063302D">
      <w:pPr>
        <w:keepNext/>
        <w:keepLines/>
        <w:rPr>
          <w:rFonts w:ascii="Tahoma" w:hAnsi="Tahoma" w:cs="Tahoma"/>
        </w:rPr>
      </w:pPr>
    </w:p>
    <w:p w14:paraId="4275A3D8" w14:textId="77777777" w:rsidR="00D92424" w:rsidRPr="00C8579C" w:rsidRDefault="00D92424" w:rsidP="0063302D">
      <w:pPr>
        <w:keepNext/>
        <w:keepLines/>
        <w:rPr>
          <w:rFonts w:ascii="Tahoma" w:hAnsi="Tahoma" w:cs="Tahoma"/>
        </w:rPr>
      </w:pPr>
    </w:p>
    <w:p w14:paraId="361B5B27" w14:textId="77777777" w:rsidR="00D92424" w:rsidRPr="00C8579C" w:rsidRDefault="00D92424" w:rsidP="0063302D">
      <w:pPr>
        <w:keepNext/>
        <w:keepLines/>
        <w:rPr>
          <w:rFonts w:ascii="Tahoma" w:hAnsi="Tahoma" w:cs="Tahoma"/>
        </w:rPr>
      </w:pPr>
    </w:p>
    <w:p w14:paraId="5284BE29" w14:textId="77777777" w:rsidR="00D92424" w:rsidRPr="00C8579C" w:rsidRDefault="00D92424" w:rsidP="0063302D">
      <w:pPr>
        <w:keepNext/>
        <w:keepLines/>
        <w:rPr>
          <w:rFonts w:ascii="Tahoma" w:hAnsi="Tahoma" w:cs="Tahoma"/>
        </w:rPr>
      </w:pPr>
    </w:p>
    <w:p w14:paraId="49800050" w14:textId="77777777" w:rsidR="00D92424" w:rsidRPr="00C8579C" w:rsidRDefault="00D92424" w:rsidP="0063302D">
      <w:pPr>
        <w:keepNext/>
        <w:keepLines/>
        <w:rPr>
          <w:rFonts w:ascii="Tahoma" w:hAnsi="Tahoma" w:cs="Tahoma"/>
        </w:rPr>
      </w:pPr>
    </w:p>
    <w:p w14:paraId="4E98D999" w14:textId="77777777" w:rsidR="00D92424" w:rsidRPr="00C8579C" w:rsidRDefault="00D92424" w:rsidP="0063302D">
      <w:pPr>
        <w:keepNext/>
        <w:keepLines/>
        <w:rPr>
          <w:rFonts w:ascii="Tahoma" w:hAnsi="Tahoma" w:cs="Tahoma"/>
        </w:rPr>
      </w:pPr>
    </w:p>
    <w:tbl>
      <w:tblPr>
        <w:tblW w:w="9583" w:type="dxa"/>
        <w:tblInd w:w="-15" w:type="dxa"/>
        <w:tblLayout w:type="fixed"/>
        <w:tblCellMar>
          <w:left w:w="70" w:type="dxa"/>
          <w:right w:w="70" w:type="dxa"/>
        </w:tblCellMar>
        <w:tblLook w:val="0000" w:firstRow="0" w:lastRow="0" w:firstColumn="0" w:lastColumn="0" w:noHBand="0" w:noVBand="0"/>
      </w:tblPr>
      <w:tblGrid>
        <w:gridCol w:w="7315"/>
        <w:gridCol w:w="2268"/>
      </w:tblGrid>
      <w:tr w:rsidR="00547F96" w:rsidRPr="00285804" w14:paraId="641C0E05" w14:textId="77777777" w:rsidTr="00567081">
        <w:tc>
          <w:tcPr>
            <w:tcW w:w="7315" w:type="dxa"/>
            <w:tcBorders>
              <w:top w:val="single" w:sz="4" w:space="0" w:color="000000"/>
              <w:left w:val="single" w:sz="4" w:space="0" w:color="000000"/>
              <w:bottom w:val="single" w:sz="4" w:space="0" w:color="000000"/>
            </w:tcBorders>
          </w:tcPr>
          <w:p w14:paraId="5FD32C89" w14:textId="7C9A023B" w:rsidR="00547F96" w:rsidRPr="00285804" w:rsidRDefault="00547F96" w:rsidP="00567081">
            <w:pPr>
              <w:keepNext/>
              <w:keepLines/>
              <w:contextualSpacing/>
              <w:rPr>
                <w:rFonts w:ascii="Tahoma" w:eastAsia="Calibri" w:hAnsi="Tahoma" w:cs="Tahoma"/>
              </w:rPr>
            </w:pPr>
            <w:r w:rsidRPr="003C0C04">
              <w:rPr>
                <w:rFonts w:ascii="Tahoma" w:hAnsi="Tahoma" w:cs="Tahoma"/>
              </w:rPr>
              <w:lastRenderedPageBreak/>
              <w:t>SPORAZUM O MEDSEBOJNEM SODELOVANJU</w:t>
            </w:r>
          </w:p>
        </w:tc>
        <w:tc>
          <w:tcPr>
            <w:tcW w:w="2268" w:type="dxa"/>
            <w:tcBorders>
              <w:top w:val="single" w:sz="4" w:space="0" w:color="000000"/>
              <w:left w:val="single" w:sz="4" w:space="0" w:color="808080"/>
              <w:bottom w:val="single" w:sz="4" w:space="0" w:color="000000"/>
              <w:right w:val="single" w:sz="4" w:space="0" w:color="000000"/>
            </w:tcBorders>
          </w:tcPr>
          <w:p w14:paraId="43606554" w14:textId="77777777" w:rsidR="00547F96" w:rsidRPr="00285804" w:rsidRDefault="00547F96" w:rsidP="00567081">
            <w:pPr>
              <w:keepNext/>
              <w:keepLines/>
              <w:contextualSpacing/>
              <w:rPr>
                <w:rFonts w:ascii="Tahoma" w:eastAsia="Calibri" w:hAnsi="Tahoma" w:cs="Tahoma"/>
                <w:b/>
              </w:rPr>
            </w:pPr>
            <w:r w:rsidRPr="00285804">
              <w:rPr>
                <w:rFonts w:ascii="Tahoma" w:eastAsia="Calibri" w:hAnsi="Tahoma" w:cs="Tahoma"/>
                <w:b/>
              </w:rPr>
              <w:t xml:space="preserve">Obrazec </w:t>
            </w:r>
            <w:r>
              <w:rPr>
                <w:rFonts w:ascii="Tahoma" w:eastAsia="Calibri" w:hAnsi="Tahoma" w:cs="Tahoma"/>
                <w:b/>
              </w:rPr>
              <w:t>3</w:t>
            </w:r>
            <w:r w:rsidRPr="00285804">
              <w:rPr>
                <w:rFonts w:ascii="Tahoma" w:eastAsia="Calibri" w:hAnsi="Tahoma" w:cs="Tahoma"/>
                <w:b/>
              </w:rPr>
              <w:t xml:space="preserve"> k prilogi 5</w:t>
            </w:r>
          </w:p>
        </w:tc>
      </w:tr>
    </w:tbl>
    <w:p w14:paraId="2352D319" w14:textId="6B9E94C2" w:rsidR="00547F96" w:rsidRDefault="00547F96" w:rsidP="00547F96">
      <w:pPr>
        <w:keepNext/>
        <w:keepLines/>
        <w:contextualSpacing/>
        <w:rPr>
          <w:rFonts w:ascii="Tahoma" w:hAnsi="Tahoma" w:cs="Tahoma"/>
        </w:rPr>
      </w:pPr>
    </w:p>
    <w:p w14:paraId="60C37323" w14:textId="77777777" w:rsidR="00547F96" w:rsidRPr="003C0C04" w:rsidRDefault="00547F96" w:rsidP="00547F96">
      <w:pPr>
        <w:keepNext/>
        <w:keepLines/>
        <w:jc w:val="center"/>
        <w:rPr>
          <w:rFonts w:ascii="Tahoma" w:hAnsi="Tahoma" w:cs="Tahoma"/>
          <w:b/>
          <w:i/>
        </w:rPr>
      </w:pPr>
      <w:r w:rsidRPr="003C0C04">
        <w:rPr>
          <w:rFonts w:ascii="Tahoma" w:hAnsi="Tahoma" w:cs="Tahoma"/>
          <w:b/>
        </w:rPr>
        <w:t>SPORAZUM</w:t>
      </w:r>
    </w:p>
    <w:p w14:paraId="4524F6C8" w14:textId="77777777" w:rsidR="00547F96" w:rsidRPr="003C0C04" w:rsidRDefault="00547F96" w:rsidP="00547F96">
      <w:pPr>
        <w:keepNext/>
        <w:keepLines/>
        <w:jc w:val="center"/>
        <w:rPr>
          <w:rFonts w:ascii="Tahoma" w:hAnsi="Tahoma" w:cs="Tahoma"/>
          <w:b/>
          <w:i/>
        </w:rPr>
      </w:pPr>
      <w:r w:rsidRPr="003C0C04">
        <w:rPr>
          <w:rFonts w:ascii="Tahoma" w:hAnsi="Tahoma" w:cs="Tahoma"/>
          <w:b/>
        </w:rPr>
        <w:t>O MEDSEBOJNEM SODELOVANJU</w:t>
      </w:r>
    </w:p>
    <w:p w14:paraId="361C342B" w14:textId="77777777" w:rsidR="00547F96" w:rsidRPr="003C0C04" w:rsidRDefault="00547F96" w:rsidP="00547F96">
      <w:pPr>
        <w:keepNext/>
        <w:keepLines/>
        <w:jc w:val="center"/>
        <w:rPr>
          <w:rFonts w:ascii="Tahoma" w:hAnsi="Tahoma" w:cs="Tahoma"/>
          <w:i/>
        </w:rPr>
      </w:pPr>
    </w:p>
    <w:p w14:paraId="730A2378" w14:textId="77777777" w:rsidR="00547F96" w:rsidRPr="003C0C04" w:rsidRDefault="00547F96" w:rsidP="00547F96">
      <w:pPr>
        <w:keepNext/>
        <w:keepLines/>
        <w:jc w:val="center"/>
        <w:rPr>
          <w:rFonts w:ascii="Tahoma" w:hAnsi="Tahoma" w:cs="Tahoma"/>
          <w:i/>
        </w:rPr>
      </w:pPr>
    </w:p>
    <w:p w14:paraId="66FFA83B" w14:textId="77777777" w:rsidR="00547F96" w:rsidRPr="003C0C04" w:rsidRDefault="00547F96" w:rsidP="00547F96">
      <w:pPr>
        <w:keepNext/>
        <w:keepLines/>
        <w:jc w:val="center"/>
        <w:rPr>
          <w:rFonts w:ascii="Tahoma" w:hAnsi="Tahoma" w:cs="Tahoma"/>
          <w:i/>
        </w:rPr>
      </w:pPr>
      <w:r w:rsidRPr="003C0C04">
        <w:rPr>
          <w:rFonts w:ascii="Tahoma" w:hAnsi="Tahoma" w:cs="Tahoma"/>
        </w:rPr>
        <w:t>(med ponudnikom in podizvajalci – priloži ponudnik)</w:t>
      </w:r>
    </w:p>
    <w:p w14:paraId="3DBDD0E9" w14:textId="77777777" w:rsidR="00547F96" w:rsidRPr="003C49E6" w:rsidRDefault="00547F96" w:rsidP="00547F96">
      <w:pPr>
        <w:keepNext/>
        <w:keepLines/>
        <w:contextualSpacing/>
        <w:rPr>
          <w:rFonts w:ascii="Tahoma" w:hAnsi="Tahoma" w:cs="Tahoma"/>
        </w:rPr>
      </w:pPr>
    </w:p>
    <w:p w14:paraId="58E0A8EF" w14:textId="77777777" w:rsidR="00D92424" w:rsidRPr="00C8579C" w:rsidRDefault="00D92424" w:rsidP="0063302D">
      <w:pPr>
        <w:keepNext/>
        <w:keepLines/>
        <w:rPr>
          <w:rFonts w:ascii="Tahoma" w:hAnsi="Tahoma" w:cs="Tahoma"/>
        </w:rPr>
      </w:pPr>
    </w:p>
    <w:p w14:paraId="3DBDB74F" w14:textId="77777777" w:rsidR="00D92424" w:rsidRPr="00C8579C" w:rsidRDefault="00D92424" w:rsidP="0063302D">
      <w:pPr>
        <w:keepNext/>
        <w:keepLines/>
        <w:rPr>
          <w:rFonts w:ascii="Tahoma" w:hAnsi="Tahoma" w:cs="Tahoma"/>
        </w:rPr>
      </w:pPr>
    </w:p>
    <w:p w14:paraId="322E2D6A" w14:textId="77777777" w:rsidR="00D92424" w:rsidRPr="00C8579C" w:rsidRDefault="00D92424" w:rsidP="0063302D">
      <w:pPr>
        <w:keepNext/>
        <w:keepLines/>
        <w:rPr>
          <w:rFonts w:ascii="Tahoma" w:hAnsi="Tahoma" w:cs="Tahoma"/>
        </w:rPr>
      </w:pPr>
    </w:p>
    <w:p w14:paraId="3090FB93" w14:textId="77777777" w:rsidR="00D92424" w:rsidRPr="00C8579C" w:rsidRDefault="00D92424" w:rsidP="0063302D">
      <w:pPr>
        <w:keepNext/>
        <w:keepLines/>
        <w:rPr>
          <w:rFonts w:ascii="Tahoma" w:hAnsi="Tahoma" w:cs="Tahoma"/>
        </w:rPr>
      </w:pPr>
    </w:p>
    <w:p w14:paraId="450FF57E" w14:textId="77777777" w:rsidR="00D92424" w:rsidRPr="00C8579C" w:rsidRDefault="00D92424" w:rsidP="0063302D">
      <w:pPr>
        <w:keepNext/>
        <w:keepLines/>
        <w:rPr>
          <w:rFonts w:ascii="Tahoma" w:hAnsi="Tahoma" w:cs="Tahoma"/>
        </w:rPr>
      </w:pPr>
    </w:p>
    <w:p w14:paraId="1049BA5E" w14:textId="77777777" w:rsidR="00C23AD1" w:rsidRPr="00C8579C" w:rsidRDefault="00C23AD1" w:rsidP="0063302D">
      <w:pPr>
        <w:keepNext/>
        <w:keepLines/>
        <w:rPr>
          <w:rFonts w:ascii="Tahoma" w:hAnsi="Tahoma" w:cs="Tahoma"/>
        </w:rPr>
      </w:pPr>
      <w:r w:rsidRPr="00C8579C">
        <w:rPr>
          <w:rFonts w:ascii="Tahoma" w:hAnsi="Tahoma" w:cs="Tahoma"/>
        </w:rPr>
        <w:br w:type="page"/>
      </w: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63"/>
      </w:tblGrid>
      <w:tr w:rsidR="00547F96" w:rsidRPr="00C8579C" w14:paraId="6AB418BF" w14:textId="77777777" w:rsidTr="00567081">
        <w:tc>
          <w:tcPr>
            <w:tcW w:w="7725" w:type="dxa"/>
          </w:tcPr>
          <w:p w14:paraId="777F6895" w14:textId="20EE9EEA" w:rsidR="00547F96" w:rsidRPr="00C8579C" w:rsidRDefault="00547F96" w:rsidP="0063302D">
            <w:pPr>
              <w:keepNext/>
              <w:keepLines/>
              <w:jc w:val="both"/>
              <w:rPr>
                <w:rFonts w:ascii="Tahoma" w:hAnsi="Tahoma" w:cs="Tahoma"/>
              </w:rPr>
            </w:pPr>
            <w:r w:rsidRPr="00285804">
              <w:rPr>
                <w:rFonts w:ascii="Tahoma" w:hAnsi="Tahoma" w:cs="Tahoma"/>
              </w:rPr>
              <w:lastRenderedPageBreak/>
              <w:t xml:space="preserve">SEZNAM SUBJEKTOV, KATERIH ZMOGLJIVOST UPORABLJA PONUDNIK  </w:t>
            </w:r>
          </w:p>
        </w:tc>
        <w:tc>
          <w:tcPr>
            <w:tcW w:w="1463" w:type="dxa"/>
          </w:tcPr>
          <w:p w14:paraId="316E2CA9" w14:textId="6BA444AE" w:rsidR="00547F96" w:rsidRPr="00C8579C" w:rsidRDefault="00547F96" w:rsidP="00547F96">
            <w:pPr>
              <w:keepNext/>
              <w:keepLines/>
              <w:jc w:val="both"/>
              <w:rPr>
                <w:rFonts w:ascii="Tahoma" w:hAnsi="Tahoma" w:cs="Tahoma"/>
                <w:b/>
                <w:i/>
              </w:rPr>
            </w:pPr>
            <w:r w:rsidRPr="00C8579C">
              <w:rPr>
                <w:rFonts w:ascii="Tahoma" w:hAnsi="Tahoma" w:cs="Tahoma"/>
                <w:b/>
                <w:i/>
              </w:rPr>
              <w:t xml:space="preserve">Priloga </w:t>
            </w:r>
            <w:r>
              <w:rPr>
                <w:rFonts w:ascii="Tahoma" w:hAnsi="Tahoma" w:cs="Tahoma"/>
                <w:b/>
                <w:i/>
              </w:rPr>
              <w:t>6</w:t>
            </w:r>
          </w:p>
        </w:tc>
      </w:tr>
    </w:tbl>
    <w:p w14:paraId="39A0322D" w14:textId="3AC58FBF" w:rsidR="00547F96" w:rsidRPr="00F5688B" w:rsidRDefault="00547F96" w:rsidP="00547F96">
      <w:pPr>
        <w:keepNext/>
        <w:keepLines/>
        <w:jc w:val="both"/>
        <w:rPr>
          <w:rFonts w:ascii="Tahoma" w:hAnsi="Tahoma" w:cs="Tahoma"/>
        </w:rPr>
      </w:pPr>
      <w:r w:rsidRPr="00F5688B">
        <w:rPr>
          <w:rFonts w:ascii="Tahoma" w:hAnsi="Tahoma" w:cs="Tahoma"/>
        </w:rPr>
        <w:t>Ponudnik mora v prilogi navesti</w:t>
      </w:r>
      <w:r>
        <w:rPr>
          <w:rFonts w:ascii="Tahoma" w:hAnsi="Tahoma" w:cs="Tahoma"/>
        </w:rPr>
        <w:t xml:space="preserve"> subjekte, katerih zmogljivost uporablja in</w:t>
      </w:r>
      <w:r w:rsidRPr="00F5688B">
        <w:rPr>
          <w:rFonts w:ascii="Tahoma" w:hAnsi="Tahoma" w:cs="Tahoma"/>
        </w:rPr>
        <w:t xml:space="preserve"> izpolniti vse zahtevane podatke. Prilogo podpišeta tako ponudnik kot </w:t>
      </w:r>
      <w:r>
        <w:rPr>
          <w:rFonts w:ascii="Tahoma" w:hAnsi="Tahoma" w:cs="Tahoma"/>
        </w:rPr>
        <w:t>subjekt</w:t>
      </w:r>
      <w:r w:rsidRPr="00F5688B">
        <w:rPr>
          <w:rFonts w:ascii="Tahoma" w:hAnsi="Tahoma" w:cs="Tahoma"/>
        </w:rPr>
        <w:t>.</w:t>
      </w:r>
    </w:p>
    <w:p w14:paraId="22C7FD2A" w14:textId="0D9EB23A" w:rsidR="00D92424" w:rsidRPr="00C8579C" w:rsidRDefault="00D92424" w:rsidP="0063302D">
      <w:pPr>
        <w:keepNext/>
        <w:keepLines/>
        <w:tabs>
          <w:tab w:val="left" w:pos="567"/>
          <w:tab w:val="left" w:pos="851"/>
          <w:tab w:val="left" w:pos="993"/>
        </w:tabs>
        <w:jc w:val="both"/>
        <w:rPr>
          <w:rFonts w:ascii="Tahoma" w:hAnsi="Tahoma" w:cs="Tahoma"/>
          <w:lang w:eastAsia="ar-SA"/>
        </w:rPr>
      </w:pPr>
    </w:p>
    <w:tbl>
      <w:tblPr>
        <w:tblW w:w="9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2828"/>
        <w:gridCol w:w="2829"/>
      </w:tblGrid>
      <w:tr w:rsidR="00547F96" w:rsidRPr="00C8579C" w14:paraId="4F90D6A2" w14:textId="77777777" w:rsidTr="00567081">
        <w:trPr>
          <w:trHeight w:val="385"/>
          <w:jc w:val="center"/>
        </w:trPr>
        <w:tc>
          <w:tcPr>
            <w:tcW w:w="9054" w:type="dxa"/>
            <w:gridSpan w:val="3"/>
            <w:vAlign w:val="center"/>
          </w:tcPr>
          <w:p w14:paraId="51B2B32E" w14:textId="07F0EA3C" w:rsidR="00547F96" w:rsidRPr="00547F96" w:rsidRDefault="00547F96" w:rsidP="00547F96">
            <w:pPr>
              <w:keepNext/>
              <w:keepLines/>
              <w:jc w:val="both"/>
              <w:rPr>
                <w:rFonts w:ascii="Tahoma" w:hAnsi="Tahoma" w:cs="Tahoma"/>
              </w:rPr>
            </w:pPr>
            <w:r w:rsidRPr="00651BDD">
              <w:rPr>
                <w:rFonts w:ascii="Tahoma" w:hAnsi="Tahoma" w:cs="Tahoma"/>
                <w:b/>
              </w:rPr>
              <w:t>VKS-</w:t>
            </w:r>
            <w:r>
              <w:rPr>
                <w:rFonts w:ascii="Tahoma" w:hAnsi="Tahoma" w:cs="Tahoma"/>
                <w:b/>
              </w:rPr>
              <w:t>42/24</w:t>
            </w:r>
            <w:r w:rsidRPr="00651BDD">
              <w:rPr>
                <w:rFonts w:ascii="Tahoma" w:hAnsi="Tahoma" w:cs="Tahoma"/>
                <w:b/>
              </w:rPr>
              <w:t xml:space="preserve"> </w:t>
            </w:r>
            <w:r w:rsidRPr="009348AE">
              <w:rPr>
                <w:rFonts w:ascii="Tahoma" w:hAnsi="Tahoma" w:cs="Tahoma"/>
                <w:b/>
                <w:bCs/>
              </w:rPr>
              <w:t>Prevzem digestata z EWC oznako 19 06 04 iz obdelave KO v RCERO za obdobje 36 mesecev</w:t>
            </w:r>
            <w:r w:rsidRPr="009348AE" w:rsidDel="009348AE">
              <w:rPr>
                <w:rFonts w:ascii="Tahoma" w:hAnsi="Tahoma" w:cs="Tahoma"/>
                <w:b/>
                <w:bCs/>
              </w:rPr>
              <w:t xml:space="preserve"> </w:t>
            </w:r>
          </w:p>
        </w:tc>
      </w:tr>
      <w:tr w:rsidR="00B976DC" w:rsidRPr="00C8579C" w14:paraId="6BFE380F" w14:textId="77777777" w:rsidTr="00547F96">
        <w:trPr>
          <w:trHeight w:val="385"/>
          <w:jc w:val="center"/>
        </w:trPr>
        <w:tc>
          <w:tcPr>
            <w:tcW w:w="3397" w:type="dxa"/>
            <w:vAlign w:val="center"/>
          </w:tcPr>
          <w:p w14:paraId="6D480780" w14:textId="5896A38C" w:rsidR="00B976DC" w:rsidRPr="00C8579C" w:rsidRDefault="00B976DC" w:rsidP="0063302D">
            <w:pPr>
              <w:keepNext/>
              <w:keepLines/>
              <w:rPr>
                <w:rFonts w:ascii="Tahoma" w:hAnsi="Tahoma" w:cs="Tahoma"/>
                <w:sz w:val="18"/>
                <w:szCs w:val="18"/>
              </w:rPr>
            </w:pPr>
            <w:r w:rsidRPr="00C8579C">
              <w:rPr>
                <w:rFonts w:ascii="Tahoma" w:hAnsi="Tahoma" w:cs="Tahoma"/>
                <w:sz w:val="18"/>
                <w:szCs w:val="18"/>
              </w:rPr>
              <w:t>Naziv subjekta</w:t>
            </w:r>
            <w:r w:rsidR="00547F96">
              <w:rPr>
                <w:rFonts w:ascii="Tahoma" w:hAnsi="Tahoma" w:cs="Tahoma"/>
                <w:sz w:val="18"/>
                <w:szCs w:val="18"/>
              </w:rPr>
              <w:t xml:space="preserve"> (firma)</w:t>
            </w:r>
          </w:p>
        </w:tc>
        <w:tc>
          <w:tcPr>
            <w:tcW w:w="5657" w:type="dxa"/>
            <w:gridSpan w:val="2"/>
            <w:vAlign w:val="center"/>
          </w:tcPr>
          <w:p w14:paraId="7F54B222" w14:textId="77777777" w:rsidR="00B976DC" w:rsidRPr="00C8579C" w:rsidRDefault="00B976DC" w:rsidP="0063302D">
            <w:pPr>
              <w:keepNext/>
              <w:keepLines/>
              <w:rPr>
                <w:rFonts w:ascii="Tahoma" w:hAnsi="Tahoma" w:cs="Tahoma"/>
                <w:sz w:val="18"/>
                <w:szCs w:val="18"/>
              </w:rPr>
            </w:pPr>
          </w:p>
          <w:p w14:paraId="6F42AD46" w14:textId="77777777" w:rsidR="00B976DC" w:rsidRPr="00C8579C" w:rsidRDefault="00B976DC" w:rsidP="0063302D">
            <w:pPr>
              <w:keepNext/>
              <w:keepLines/>
              <w:rPr>
                <w:rFonts w:ascii="Tahoma" w:hAnsi="Tahoma" w:cs="Tahoma"/>
                <w:sz w:val="18"/>
                <w:szCs w:val="18"/>
              </w:rPr>
            </w:pPr>
          </w:p>
        </w:tc>
      </w:tr>
      <w:tr w:rsidR="00B976DC" w:rsidRPr="00C8579C" w14:paraId="564FB2A6" w14:textId="77777777" w:rsidTr="00547F96">
        <w:trPr>
          <w:jc w:val="center"/>
        </w:trPr>
        <w:tc>
          <w:tcPr>
            <w:tcW w:w="3397" w:type="dxa"/>
            <w:vAlign w:val="center"/>
          </w:tcPr>
          <w:p w14:paraId="12B98B5E" w14:textId="5326423D" w:rsidR="00B976DC" w:rsidRPr="00C8579C" w:rsidRDefault="00B976DC" w:rsidP="0063302D">
            <w:pPr>
              <w:keepNext/>
              <w:keepLines/>
              <w:rPr>
                <w:rFonts w:ascii="Tahoma" w:hAnsi="Tahoma" w:cs="Tahoma"/>
                <w:sz w:val="18"/>
                <w:szCs w:val="18"/>
              </w:rPr>
            </w:pPr>
            <w:r w:rsidRPr="00C8579C">
              <w:rPr>
                <w:rFonts w:ascii="Tahoma" w:hAnsi="Tahoma" w:cs="Tahoma"/>
                <w:sz w:val="18"/>
                <w:szCs w:val="18"/>
              </w:rPr>
              <w:t>Po</w:t>
            </w:r>
            <w:r w:rsidR="00547F96">
              <w:rPr>
                <w:rFonts w:ascii="Tahoma" w:hAnsi="Tahoma" w:cs="Tahoma"/>
                <w:sz w:val="18"/>
                <w:szCs w:val="18"/>
              </w:rPr>
              <w:t>s</w:t>
            </w:r>
            <w:r w:rsidRPr="00C8579C">
              <w:rPr>
                <w:rFonts w:ascii="Tahoma" w:hAnsi="Tahoma" w:cs="Tahoma"/>
                <w:sz w:val="18"/>
                <w:szCs w:val="18"/>
              </w:rPr>
              <w:t>l</w:t>
            </w:r>
            <w:r w:rsidR="00547F96">
              <w:rPr>
                <w:rFonts w:ascii="Tahoma" w:hAnsi="Tahoma" w:cs="Tahoma"/>
                <w:sz w:val="18"/>
                <w:szCs w:val="18"/>
              </w:rPr>
              <w:t>ov</w:t>
            </w:r>
            <w:r w:rsidRPr="00C8579C">
              <w:rPr>
                <w:rFonts w:ascii="Tahoma" w:hAnsi="Tahoma" w:cs="Tahoma"/>
                <w:sz w:val="18"/>
                <w:szCs w:val="18"/>
              </w:rPr>
              <w:t>ni naslov</w:t>
            </w:r>
            <w:r w:rsidR="00547F96">
              <w:rPr>
                <w:rFonts w:ascii="Tahoma" w:hAnsi="Tahoma" w:cs="Tahoma"/>
                <w:sz w:val="18"/>
                <w:szCs w:val="18"/>
              </w:rPr>
              <w:t xml:space="preserve"> (sedež)</w:t>
            </w:r>
          </w:p>
        </w:tc>
        <w:tc>
          <w:tcPr>
            <w:tcW w:w="5657" w:type="dxa"/>
            <w:gridSpan w:val="2"/>
            <w:vAlign w:val="center"/>
          </w:tcPr>
          <w:p w14:paraId="7324489F" w14:textId="77777777" w:rsidR="00B976DC" w:rsidRPr="00C8579C" w:rsidRDefault="00B976DC" w:rsidP="0063302D">
            <w:pPr>
              <w:keepNext/>
              <w:keepLines/>
              <w:rPr>
                <w:rFonts w:ascii="Tahoma" w:hAnsi="Tahoma" w:cs="Tahoma"/>
                <w:sz w:val="18"/>
                <w:szCs w:val="18"/>
              </w:rPr>
            </w:pPr>
          </w:p>
          <w:p w14:paraId="5202F3CC" w14:textId="77777777" w:rsidR="00B976DC" w:rsidRPr="00C8579C" w:rsidRDefault="00B976DC" w:rsidP="0063302D">
            <w:pPr>
              <w:keepNext/>
              <w:keepLines/>
              <w:rPr>
                <w:rFonts w:ascii="Tahoma" w:hAnsi="Tahoma" w:cs="Tahoma"/>
                <w:sz w:val="18"/>
                <w:szCs w:val="18"/>
              </w:rPr>
            </w:pPr>
          </w:p>
        </w:tc>
      </w:tr>
      <w:tr w:rsidR="00547F96" w:rsidRPr="00C8579C" w14:paraId="1EA1518A" w14:textId="77777777" w:rsidTr="00547F96">
        <w:trPr>
          <w:jc w:val="center"/>
        </w:trPr>
        <w:tc>
          <w:tcPr>
            <w:tcW w:w="3397" w:type="dxa"/>
            <w:vAlign w:val="center"/>
          </w:tcPr>
          <w:p w14:paraId="4A856677" w14:textId="728EE214" w:rsidR="00547F96" w:rsidRPr="00C8579C" w:rsidRDefault="00547F96" w:rsidP="0063302D">
            <w:pPr>
              <w:keepNext/>
              <w:keepLines/>
              <w:spacing w:before="120" w:after="120"/>
              <w:rPr>
                <w:rFonts w:ascii="Tahoma" w:hAnsi="Tahoma" w:cs="Tahoma"/>
                <w:sz w:val="18"/>
                <w:szCs w:val="18"/>
              </w:rPr>
            </w:pPr>
            <w:r w:rsidRPr="00285804">
              <w:rPr>
                <w:rFonts w:ascii="Tahoma" w:hAnsi="Tahoma" w:cs="Tahoma"/>
                <w:sz w:val="18"/>
                <w:szCs w:val="18"/>
              </w:rPr>
              <w:t xml:space="preserve">Matična </w:t>
            </w:r>
            <w:r w:rsidRPr="00285804">
              <w:rPr>
                <w:rFonts w:ascii="Tahoma" w:hAnsi="Tahoma" w:cs="Tahoma"/>
                <w:sz w:val="18"/>
                <w:szCs w:val="18"/>
                <w:u w:val="single"/>
              </w:rPr>
              <w:t>in</w:t>
            </w:r>
            <w:r w:rsidRPr="00285804">
              <w:rPr>
                <w:rFonts w:ascii="Tahoma" w:hAnsi="Tahoma" w:cs="Tahoma"/>
                <w:sz w:val="18"/>
                <w:szCs w:val="18"/>
              </w:rPr>
              <w:t xml:space="preserve"> davčna številka subjekta</w:t>
            </w:r>
          </w:p>
        </w:tc>
        <w:tc>
          <w:tcPr>
            <w:tcW w:w="2828" w:type="dxa"/>
            <w:vAlign w:val="center"/>
          </w:tcPr>
          <w:p w14:paraId="1993EAF5" w14:textId="77777777" w:rsidR="00547F96" w:rsidRPr="00C8579C" w:rsidRDefault="00547F96" w:rsidP="0063302D">
            <w:pPr>
              <w:keepNext/>
              <w:keepLines/>
              <w:rPr>
                <w:rFonts w:ascii="Tahoma" w:hAnsi="Tahoma" w:cs="Tahoma"/>
                <w:sz w:val="18"/>
                <w:szCs w:val="18"/>
              </w:rPr>
            </w:pPr>
          </w:p>
        </w:tc>
        <w:tc>
          <w:tcPr>
            <w:tcW w:w="2829" w:type="dxa"/>
            <w:vAlign w:val="center"/>
          </w:tcPr>
          <w:p w14:paraId="7AB8CD1A" w14:textId="04DFD250" w:rsidR="00547F96" w:rsidRPr="00C8579C" w:rsidRDefault="00547F96" w:rsidP="0063302D">
            <w:pPr>
              <w:keepNext/>
              <w:keepLines/>
              <w:rPr>
                <w:rFonts w:ascii="Tahoma" w:hAnsi="Tahoma" w:cs="Tahoma"/>
                <w:sz w:val="18"/>
                <w:szCs w:val="18"/>
              </w:rPr>
            </w:pPr>
          </w:p>
        </w:tc>
      </w:tr>
      <w:tr w:rsidR="00547F96" w:rsidRPr="00C8579C" w14:paraId="0AECF15D" w14:textId="77777777" w:rsidTr="00567081">
        <w:trPr>
          <w:trHeight w:val="210"/>
          <w:jc w:val="center"/>
        </w:trPr>
        <w:tc>
          <w:tcPr>
            <w:tcW w:w="3397" w:type="dxa"/>
            <w:vMerge w:val="restart"/>
            <w:vAlign w:val="center"/>
          </w:tcPr>
          <w:p w14:paraId="69EA320F" w14:textId="77777777" w:rsidR="00547F96" w:rsidRPr="00285804" w:rsidRDefault="00547F96" w:rsidP="00547F96">
            <w:pPr>
              <w:keepNext/>
              <w:keepLines/>
              <w:jc w:val="both"/>
              <w:rPr>
                <w:rFonts w:ascii="Tahoma" w:hAnsi="Tahoma" w:cs="Tahoma"/>
                <w:sz w:val="16"/>
                <w:szCs w:val="18"/>
              </w:rPr>
            </w:pPr>
            <w:r w:rsidRPr="00285804">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285804">
              <w:rPr>
                <w:rFonts w:ascii="Tahoma" w:hAnsi="Tahoma" w:cs="Tahoma"/>
                <w:b/>
                <w:sz w:val="16"/>
                <w:szCs w:val="18"/>
              </w:rPr>
              <w:t>ter</w:t>
            </w:r>
            <w:r w:rsidRPr="00285804">
              <w:rPr>
                <w:rFonts w:ascii="Tahoma" w:hAnsi="Tahoma" w:cs="Tahoma"/>
                <w:sz w:val="16"/>
                <w:szCs w:val="18"/>
              </w:rPr>
              <w:t xml:space="preserve"> njihov </w:t>
            </w:r>
            <w:r w:rsidRPr="00285804">
              <w:rPr>
                <w:rFonts w:ascii="Tahoma" w:hAnsi="Tahoma" w:cs="Tahoma"/>
                <w:b/>
                <w:sz w:val="16"/>
                <w:szCs w:val="18"/>
              </w:rPr>
              <w:t>EMŠO</w:t>
            </w:r>
          </w:p>
          <w:p w14:paraId="588F6A2D" w14:textId="77777777" w:rsidR="00547F96" w:rsidRPr="00285804" w:rsidRDefault="00547F96" w:rsidP="00547F96">
            <w:pPr>
              <w:keepNext/>
              <w:keepLines/>
              <w:rPr>
                <w:rFonts w:ascii="Tahoma" w:hAnsi="Tahoma" w:cs="Tahoma"/>
                <w:sz w:val="8"/>
                <w:szCs w:val="18"/>
              </w:rPr>
            </w:pPr>
          </w:p>
          <w:p w14:paraId="10E93371" w14:textId="77777777" w:rsidR="00547F96" w:rsidRPr="00285804" w:rsidRDefault="00547F96" w:rsidP="00547F96">
            <w:pPr>
              <w:keepNext/>
              <w:keepLines/>
              <w:spacing w:line="276" w:lineRule="auto"/>
              <w:rPr>
                <w:rFonts w:ascii="Tahoma" w:hAnsi="Tahoma" w:cs="Tahoma"/>
                <w:i/>
                <w:sz w:val="16"/>
                <w:szCs w:val="18"/>
              </w:rPr>
            </w:pPr>
            <w:r w:rsidRPr="00285804">
              <w:rPr>
                <w:rFonts w:ascii="Tahoma" w:hAnsi="Tahoma" w:cs="Tahoma"/>
                <w:i/>
                <w:sz w:val="16"/>
                <w:szCs w:val="18"/>
              </w:rPr>
              <w:t>/v primeru, da ste podatke vnesli v ESPD ali priložili lastno izjavo, ni potrebno izpolniti!/</w:t>
            </w:r>
          </w:p>
          <w:p w14:paraId="5D672986" w14:textId="77777777" w:rsidR="00547F96" w:rsidRPr="00285804" w:rsidRDefault="00547F96" w:rsidP="00547F96">
            <w:pPr>
              <w:keepNext/>
              <w:keepLines/>
              <w:spacing w:line="276" w:lineRule="auto"/>
              <w:rPr>
                <w:rFonts w:ascii="Tahoma" w:hAnsi="Tahoma" w:cs="Tahoma"/>
                <w:i/>
                <w:sz w:val="10"/>
                <w:szCs w:val="18"/>
              </w:rPr>
            </w:pPr>
          </w:p>
          <w:p w14:paraId="2DC1CE9C" w14:textId="59B0F1B7" w:rsidR="00547F96" w:rsidRPr="00C8579C" w:rsidRDefault="00547F96" w:rsidP="00547F96">
            <w:pPr>
              <w:keepNext/>
              <w:keepLines/>
              <w:spacing w:before="120" w:after="120"/>
              <w:rPr>
                <w:rFonts w:ascii="Tahoma" w:hAnsi="Tahoma" w:cs="Tahoma"/>
                <w:sz w:val="18"/>
                <w:szCs w:val="18"/>
              </w:rPr>
            </w:pPr>
            <w:r w:rsidRPr="00285804">
              <w:rPr>
                <w:rFonts w:ascii="Tahoma" w:hAnsi="Tahoma" w:cs="Tahoma"/>
                <w:i/>
                <w:sz w:val="16"/>
                <w:szCs w:val="18"/>
              </w:rPr>
              <w:t>EMŠO se potrebuje zgolj zaradi potreb pri preverjanju nekaznovanosti v e-Dosje-u</w:t>
            </w:r>
          </w:p>
        </w:tc>
        <w:tc>
          <w:tcPr>
            <w:tcW w:w="2828" w:type="dxa"/>
            <w:vAlign w:val="center"/>
          </w:tcPr>
          <w:p w14:paraId="64876744" w14:textId="2D1136EF" w:rsidR="00547F96" w:rsidRPr="00C8579C" w:rsidRDefault="00547F96" w:rsidP="0063302D">
            <w:pPr>
              <w:keepNext/>
              <w:keepLines/>
              <w:rPr>
                <w:rFonts w:ascii="Tahoma" w:hAnsi="Tahoma" w:cs="Tahoma"/>
                <w:sz w:val="18"/>
                <w:szCs w:val="18"/>
              </w:rPr>
            </w:pPr>
            <w:r>
              <w:rPr>
                <w:rFonts w:ascii="Tahoma" w:hAnsi="Tahoma" w:cs="Tahoma"/>
                <w:sz w:val="18"/>
                <w:szCs w:val="18"/>
              </w:rPr>
              <w:t>Ime in priimek</w:t>
            </w:r>
          </w:p>
        </w:tc>
        <w:tc>
          <w:tcPr>
            <w:tcW w:w="2829" w:type="dxa"/>
            <w:vAlign w:val="center"/>
          </w:tcPr>
          <w:p w14:paraId="7F200857" w14:textId="4BDBE7CA" w:rsidR="00547F96" w:rsidRPr="00C8579C" w:rsidRDefault="00547F96" w:rsidP="0063302D">
            <w:pPr>
              <w:keepNext/>
              <w:keepLines/>
              <w:rPr>
                <w:rFonts w:ascii="Tahoma" w:hAnsi="Tahoma" w:cs="Tahoma"/>
                <w:sz w:val="18"/>
                <w:szCs w:val="18"/>
              </w:rPr>
            </w:pPr>
            <w:r>
              <w:rPr>
                <w:rFonts w:ascii="Tahoma" w:hAnsi="Tahoma" w:cs="Tahoma"/>
                <w:sz w:val="18"/>
                <w:szCs w:val="18"/>
              </w:rPr>
              <w:t>EMŠO</w:t>
            </w:r>
          </w:p>
        </w:tc>
      </w:tr>
      <w:tr w:rsidR="00547F96" w:rsidRPr="00C8579C" w14:paraId="6866F5CA" w14:textId="77777777" w:rsidTr="00567081">
        <w:trPr>
          <w:trHeight w:val="209"/>
          <w:jc w:val="center"/>
        </w:trPr>
        <w:tc>
          <w:tcPr>
            <w:tcW w:w="3397" w:type="dxa"/>
            <w:vMerge/>
            <w:vAlign w:val="center"/>
          </w:tcPr>
          <w:p w14:paraId="0C92234C" w14:textId="77777777" w:rsidR="00547F96" w:rsidRPr="005E1556" w:rsidRDefault="00547F96" w:rsidP="0063302D">
            <w:pPr>
              <w:keepNext/>
              <w:keepLines/>
              <w:spacing w:before="120" w:after="120"/>
              <w:rPr>
                <w:rFonts w:ascii="Tahoma" w:hAnsi="Tahoma" w:cs="Tahoma"/>
                <w:sz w:val="18"/>
                <w:szCs w:val="18"/>
              </w:rPr>
            </w:pPr>
          </w:p>
        </w:tc>
        <w:tc>
          <w:tcPr>
            <w:tcW w:w="2828" w:type="dxa"/>
            <w:vAlign w:val="center"/>
          </w:tcPr>
          <w:p w14:paraId="7F688EC2" w14:textId="77777777" w:rsidR="00547F96" w:rsidRPr="00C8579C" w:rsidRDefault="00547F96" w:rsidP="0063302D">
            <w:pPr>
              <w:keepNext/>
              <w:keepLines/>
              <w:rPr>
                <w:rFonts w:ascii="Tahoma" w:hAnsi="Tahoma" w:cs="Tahoma"/>
                <w:sz w:val="18"/>
                <w:szCs w:val="18"/>
              </w:rPr>
            </w:pPr>
          </w:p>
        </w:tc>
        <w:tc>
          <w:tcPr>
            <w:tcW w:w="2829" w:type="dxa"/>
            <w:vAlign w:val="center"/>
          </w:tcPr>
          <w:p w14:paraId="5D60DF64" w14:textId="7C1CFED1" w:rsidR="00547F96" w:rsidRPr="00C8579C" w:rsidRDefault="00547F96" w:rsidP="0063302D">
            <w:pPr>
              <w:keepNext/>
              <w:keepLines/>
              <w:rPr>
                <w:rFonts w:ascii="Tahoma" w:hAnsi="Tahoma" w:cs="Tahoma"/>
                <w:sz w:val="18"/>
                <w:szCs w:val="18"/>
              </w:rPr>
            </w:pPr>
          </w:p>
        </w:tc>
      </w:tr>
      <w:tr w:rsidR="00B976DC" w:rsidRPr="00C8579C" w14:paraId="05E9AC2E" w14:textId="77777777" w:rsidTr="00547F96">
        <w:trPr>
          <w:jc w:val="center"/>
        </w:trPr>
        <w:tc>
          <w:tcPr>
            <w:tcW w:w="3397" w:type="dxa"/>
            <w:vAlign w:val="center"/>
          </w:tcPr>
          <w:p w14:paraId="3EF424B9" w14:textId="77777777" w:rsidR="00B976DC" w:rsidRPr="00C8579C" w:rsidRDefault="00B976DC" w:rsidP="0063302D">
            <w:pPr>
              <w:keepNext/>
              <w:keepLines/>
              <w:jc w:val="center"/>
              <w:rPr>
                <w:rFonts w:ascii="Tahoma" w:hAnsi="Tahoma" w:cs="Tahoma"/>
                <w:sz w:val="18"/>
                <w:szCs w:val="18"/>
              </w:rPr>
            </w:pPr>
          </w:p>
          <w:p w14:paraId="37319FEE" w14:textId="77777777" w:rsidR="00B976DC" w:rsidRPr="00C8579C" w:rsidRDefault="00B976DC" w:rsidP="0063302D">
            <w:pPr>
              <w:keepNext/>
              <w:keepLines/>
              <w:jc w:val="center"/>
              <w:rPr>
                <w:rFonts w:ascii="Tahoma" w:hAnsi="Tahoma" w:cs="Tahoma"/>
                <w:sz w:val="18"/>
                <w:szCs w:val="18"/>
              </w:rPr>
            </w:pPr>
          </w:p>
          <w:p w14:paraId="05D13552" w14:textId="77777777" w:rsidR="00B976DC" w:rsidRPr="00C8579C" w:rsidRDefault="00B976DC" w:rsidP="0063302D">
            <w:pPr>
              <w:keepNext/>
              <w:keepLines/>
              <w:rPr>
                <w:rFonts w:ascii="Tahoma" w:hAnsi="Tahoma" w:cs="Tahoma"/>
                <w:sz w:val="18"/>
                <w:szCs w:val="18"/>
              </w:rPr>
            </w:pPr>
          </w:p>
          <w:p w14:paraId="45F745AF" w14:textId="42E46647" w:rsidR="00B976DC" w:rsidRPr="00C8579C" w:rsidRDefault="00B976DC" w:rsidP="0063302D">
            <w:pPr>
              <w:keepNext/>
              <w:keepLines/>
              <w:rPr>
                <w:rFonts w:ascii="Tahoma" w:hAnsi="Tahoma" w:cs="Tahoma"/>
                <w:sz w:val="18"/>
                <w:szCs w:val="18"/>
              </w:rPr>
            </w:pPr>
            <w:r w:rsidRPr="00C8579C">
              <w:rPr>
                <w:rFonts w:ascii="Tahoma" w:hAnsi="Tahoma" w:cs="Tahoma"/>
                <w:sz w:val="18"/>
                <w:szCs w:val="18"/>
              </w:rPr>
              <w:t>Vsak del javnega naročila, za katere</w:t>
            </w:r>
            <w:r w:rsidR="00B70998">
              <w:rPr>
                <w:rFonts w:ascii="Tahoma" w:hAnsi="Tahoma" w:cs="Tahoma"/>
                <w:sz w:val="18"/>
                <w:szCs w:val="18"/>
              </w:rPr>
              <w:t>ga</w:t>
            </w:r>
            <w:r w:rsidRPr="00C8579C">
              <w:rPr>
                <w:rFonts w:ascii="Tahoma" w:hAnsi="Tahoma" w:cs="Tahoma"/>
                <w:sz w:val="18"/>
                <w:szCs w:val="18"/>
              </w:rPr>
              <w:t xml:space="preserve"> namerava ponudnik uporabiti zmogljivost subjekta</w:t>
            </w:r>
          </w:p>
          <w:p w14:paraId="3A391B93" w14:textId="77777777" w:rsidR="00B976DC" w:rsidRPr="00C8579C" w:rsidRDefault="00B976DC" w:rsidP="0063302D">
            <w:pPr>
              <w:keepNext/>
              <w:keepLines/>
              <w:jc w:val="center"/>
              <w:rPr>
                <w:rFonts w:ascii="Tahoma" w:hAnsi="Tahoma" w:cs="Tahoma"/>
                <w:sz w:val="18"/>
                <w:szCs w:val="18"/>
              </w:rPr>
            </w:pPr>
          </w:p>
          <w:p w14:paraId="3BE39771" w14:textId="77777777" w:rsidR="00B976DC" w:rsidRPr="00C8579C" w:rsidRDefault="00B976DC" w:rsidP="0063302D">
            <w:pPr>
              <w:keepNext/>
              <w:keepLines/>
              <w:rPr>
                <w:rFonts w:ascii="Tahoma" w:hAnsi="Tahoma" w:cs="Tahoma"/>
                <w:sz w:val="18"/>
                <w:szCs w:val="18"/>
              </w:rPr>
            </w:pPr>
          </w:p>
          <w:p w14:paraId="25359701" w14:textId="77777777" w:rsidR="00B976DC" w:rsidRPr="00C8579C" w:rsidRDefault="00B976DC" w:rsidP="0063302D">
            <w:pPr>
              <w:keepNext/>
              <w:keepLines/>
              <w:rPr>
                <w:rFonts w:ascii="Tahoma" w:hAnsi="Tahoma" w:cs="Tahoma"/>
                <w:sz w:val="18"/>
                <w:szCs w:val="18"/>
              </w:rPr>
            </w:pPr>
          </w:p>
        </w:tc>
        <w:tc>
          <w:tcPr>
            <w:tcW w:w="5657" w:type="dxa"/>
            <w:gridSpan w:val="2"/>
            <w:vAlign w:val="center"/>
          </w:tcPr>
          <w:p w14:paraId="13EEC9BF" w14:textId="77777777" w:rsidR="00B976DC" w:rsidRPr="00C8579C" w:rsidRDefault="00B976DC" w:rsidP="0063302D">
            <w:pPr>
              <w:keepNext/>
              <w:keepLines/>
              <w:rPr>
                <w:sz w:val="18"/>
                <w:szCs w:val="18"/>
              </w:rPr>
            </w:pPr>
          </w:p>
          <w:p w14:paraId="4ABE69B2" w14:textId="77777777" w:rsidR="00B976DC" w:rsidRPr="00C8579C" w:rsidRDefault="00B976DC" w:rsidP="0063302D">
            <w:pPr>
              <w:keepNext/>
              <w:keepLines/>
              <w:rPr>
                <w:sz w:val="18"/>
                <w:szCs w:val="18"/>
              </w:rPr>
            </w:pPr>
          </w:p>
        </w:tc>
      </w:tr>
      <w:tr w:rsidR="00B976DC" w:rsidRPr="00C8579C" w14:paraId="7C678C13" w14:textId="77777777" w:rsidTr="00547F96">
        <w:trPr>
          <w:trHeight w:val="525"/>
          <w:jc w:val="center"/>
        </w:trPr>
        <w:tc>
          <w:tcPr>
            <w:tcW w:w="3397" w:type="dxa"/>
            <w:vAlign w:val="center"/>
          </w:tcPr>
          <w:p w14:paraId="45787497" w14:textId="77777777" w:rsidR="00547F96" w:rsidRPr="00285804" w:rsidRDefault="00547F96" w:rsidP="00547F96">
            <w:pPr>
              <w:keepNext/>
              <w:keepLines/>
              <w:rPr>
                <w:rFonts w:ascii="Tahoma" w:hAnsi="Tahoma" w:cs="Tahoma"/>
                <w:i/>
                <w:sz w:val="18"/>
                <w:szCs w:val="18"/>
              </w:rPr>
            </w:pPr>
            <w:r w:rsidRPr="00285804">
              <w:rPr>
                <w:rFonts w:ascii="Tahoma" w:hAnsi="Tahoma" w:cs="Tahoma"/>
                <w:sz w:val="18"/>
                <w:szCs w:val="18"/>
              </w:rPr>
              <w:t xml:space="preserve">Okvirna količina/delež (%) javnega naročila </w:t>
            </w:r>
          </w:p>
          <w:p w14:paraId="707F245E" w14:textId="391DB027" w:rsidR="00B976DC" w:rsidRPr="00C8579C" w:rsidRDefault="00547F96" w:rsidP="00547F96">
            <w:pPr>
              <w:keepNext/>
              <w:keepLines/>
              <w:rPr>
                <w:rFonts w:ascii="Tahoma" w:hAnsi="Tahoma" w:cs="Tahoma"/>
                <w:sz w:val="18"/>
                <w:szCs w:val="18"/>
              </w:rPr>
            </w:pPr>
            <w:r w:rsidRPr="00285804">
              <w:rPr>
                <w:rFonts w:ascii="Tahoma" w:hAnsi="Tahoma" w:cs="Tahoma"/>
                <w:i/>
                <w:sz w:val="16"/>
                <w:szCs w:val="18"/>
              </w:rPr>
              <w:t>(obligatorno manj kot 100%)</w:t>
            </w:r>
          </w:p>
        </w:tc>
        <w:tc>
          <w:tcPr>
            <w:tcW w:w="5657" w:type="dxa"/>
            <w:gridSpan w:val="2"/>
            <w:vAlign w:val="center"/>
          </w:tcPr>
          <w:p w14:paraId="58A32B2C" w14:textId="77777777" w:rsidR="00B976DC" w:rsidRPr="00C8579C" w:rsidRDefault="00B976DC" w:rsidP="0063302D">
            <w:pPr>
              <w:keepNext/>
              <w:keepLines/>
              <w:rPr>
                <w:sz w:val="18"/>
                <w:szCs w:val="18"/>
              </w:rPr>
            </w:pPr>
          </w:p>
          <w:p w14:paraId="06BC2F19" w14:textId="77777777" w:rsidR="00B976DC" w:rsidRPr="00C8579C" w:rsidRDefault="00B976DC" w:rsidP="0063302D">
            <w:pPr>
              <w:keepNext/>
              <w:keepLines/>
              <w:rPr>
                <w:sz w:val="18"/>
                <w:szCs w:val="18"/>
              </w:rPr>
            </w:pPr>
          </w:p>
        </w:tc>
      </w:tr>
    </w:tbl>
    <w:p w14:paraId="2B75A55F" w14:textId="03D0167E" w:rsidR="00B976DC" w:rsidRDefault="00B976DC" w:rsidP="0063302D">
      <w:pPr>
        <w:keepNext/>
        <w:keepLines/>
        <w:tabs>
          <w:tab w:val="left" w:pos="567"/>
          <w:tab w:val="left" w:pos="851"/>
          <w:tab w:val="left" w:pos="993"/>
        </w:tabs>
        <w:jc w:val="both"/>
        <w:rPr>
          <w:rFonts w:ascii="Tahoma" w:hAnsi="Tahoma" w:cs="Tahoma"/>
          <w:lang w:eastAsia="ar-SA"/>
        </w:rPr>
      </w:pPr>
    </w:p>
    <w:p w14:paraId="6129F7BA" w14:textId="77777777" w:rsidR="00547F96" w:rsidRDefault="00547F96" w:rsidP="00547F96">
      <w:pPr>
        <w:keepNext/>
        <w:keepLines/>
        <w:tabs>
          <w:tab w:val="left" w:pos="567"/>
          <w:tab w:val="left" w:pos="851"/>
          <w:tab w:val="left" w:pos="993"/>
        </w:tabs>
        <w:jc w:val="both"/>
        <w:rPr>
          <w:rFonts w:ascii="Tahoma" w:hAnsi="Tahoma" w:cs="Tahoma"/>
        </w:rPr>
      </w:pPr>
      <w:r w:rsidRPr="009B7B15">
        <w:rPr>
          <w:rFonts w:ascii="Tahoma" w:hAnsi="Tahoma" w:cs="Tahoma"/>
          <w:b/>
          <w:lang w:eastAsia="ar-SA"/>
        </w:rPr>
        <w:t>Zgoraj navedeni subjekt izjavljamo,</w:t>
      </w:r>
      <w:r w:rsidRPr="009B7B15">
        <w:rPr>
          <w:rFonts w:ascii="Tahoma" w:hAnsi="Tahoma" w:cs="Tahoma"/>
          <w:lang w:eastAsia="ar-SA"/>
        </w:rPr>
        <w:t xml:space="preserve"> </w:t>
      </w:r>
    </w:p>
    <w:p w14:paraId="2211778F" w14:textId="77777777" w:rsidR="00547F96" w:rsidRDefault="00547F96" w:rsidP="00547F96">
      <w:pPr>
        <w:pStyle w:val="Odstavekseznama"/>
        <w:keepNext/>
        <w:keepLines/>
        <w:numPr>
          <w:ilvl w:val="1"/>
          <w:numId w:val="65"/>
        </w:numPr>
        <w:tabs>
          <w:tab w:val="left" w:pos="284"/>
          <w:tab w:val="left" w:pos="567"/>
          <w:tab w:val="left" w:pos="851"/>
        </w:tabs>
        <w:ind w:left="284" w:hanging="284"/>
        <w:jc w:val="both"/>
        <w:rPr>
          <w:rFonts w:ascii="Tahoma" w:hAnsi="Tahoma" w:cs="Tahoma"/>
        </w:rPr>
      </w:pPr>
      <w:r w:rsidRPr="009B7B15">
        <w:rPr>
          <w:rFonts w:ascii="Tahoma" w:hAnsi="Tahoma" w:cs="Tahoma"/>
        </w:rPr>
        <w:t>da nismo uvrščeni na seznam poslovnih subjektov, s katerimi na podlagi 35. člena Zakona o integriteti in preprečevanju korupcije (Ur. l. RS, št. 69/11-UPB2 s spremembami, v nadaljevanju: ZIntPK), naročniki ne smejo sodelovati,</w:t>
      </w:r>
    </w:p>
    <w:p w14:paraId="13246C63" w14:textId="77777777" w:rsidR="00547F96" w:rsidRDefault="00547F96" w:rsidP="00547F96">
      <w:pPr>
        <w:pStyle w:val="Odstavekseznama"/>
        <w:keepNext/>
        <w:keepLines/>
        <w:numPr>
          <w:ilvl w:val="1"/>
          <w:numId w:val="65"/>
        </w:numPr>
        <w:tabs>
          <w:tab w:val="left" w:pos="284"/>
          <w:tab w:val="left" w:pos="567"/>
          <w:tab w:val="left" w:pos="851"/>
        </w:tabs>
        <w:ind w:left="284" w:hanging="284"/>
        <w:jc w:val="both"/>
        <w:rPr>
          <w:rFonts w:ascii="Tahoma" w:hAnsi="Tahoma" w:cs="Tahoma"/>
        </w:rPr>
      </w:pPr>
      <w:r w:rsidRPr="009B7B15">
        <w:rPr>
          <w:rFonts w:ascii="Tahoma" w:hAnsi="Tahoma" w:cs="Tahoma"/>
        </w:rPr>
        <w:t>da se strinjamo z vsemi pogoji in zahtevami razpisne dokumentacije, ki se nanašajo na podizvajalca oziroma da v celoti izpolnjujemo le-te,</w:t>
      </w:r>
    </w:p>
    <w:p w14:paraId="775ED7B8" w14:textId="77777777" w:rsidR="00547F96" w:rsidRDefault="00547F96" w:rsidP="00547F96">
      <w:pPr>
        <w:pStyle w:val="Odstavekseznama"/>
        <w:keepNext/>
        <w:keepLines/>
        <w:numPr>
          <w:ilvl w:val="1"/>
          <w:numId w:val="65"/>
        </w:numPr>
        <w:tabs>
          <w:tab w:val="left" w:pos="284"/>
          <w:tab w:val="left" w:pos="567"/>
          <w:tab w:val="left" w:pos="851"/>
        </w:tabs>
        <w:ind w:left="284" w:hanging="284"/>
        <w:jc w:val="both"/>
        <w:rPr>
          <w:rFonts w:ascii="Tahoma" w:hAnsi="Tahoma" w:cs="Tahoma"/>
        </w:rPr>
      </w:pPr>
      <w:r w:rsidRPr="009B7B15">
        <w:rPr>
          <w:rFonts w:ascii="Tahoma" w:hAnsi="Tahoma" w:cs="Tahoma"/>
        </w:rPr>
        <w:t>da v predloženih dokumentih nismo podali neresničnih ali zavajajočih podatkov in da vsi podatki navedeni v ponudbi ustrezajo dejanskemu stanju,</w:t>
      </w:r>
    </w:p>
    <w:p w14:paraId="0C86B22C" w14:textId="77777777" w:rsidR="00547F96" w:rsidRPr="009B7B15" w:rsidRDefault="00547F96" w:rsidP="00547F96">
      <w:pPr>
        <w:pStyle w:val="Odstavekseznama"/>
        <w:keepNext/>
        <w:keepLines/>
        <w:numPr>
          <w:ilvl w:val="1"/>
          <w:numId w:val="65"/>
        </w:numPr>
        <w:tabs>
          <w:tab w:val="left" w:pos="284"/>
          <w:tab w:val="left" w:pos="567"/>
          <w:tab w:val="left" w:pos="851"/>
        </w:tabs>
        <w:ind w:left="284" w:hanging="284"/>
        <w:jc w:val="both"/>
        <w:rPr>
          <w:rFonts w:ascii="Tahoma" w:hAnsi="Tahoma" w:cs="Tahoma"/>
        </w:rPr>
      </w:pPr>
      <w:r w:rsidRPr="009B7B15">
        <w:rPr>
          <w:rFonts w:ascii="Tahoma" w:hAnsi="Tahoma" w:cs="Tahoma"/>
        </w:rPr>
        <w:t>da prevzemamo kazensko in materialno odgovornost, da pri prijavi/ponudbi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266DED12" w14:textId="77777777" w:rsidR="00547F96" w:rsidRDefault="00547F96" w:rsidP="00547F96">
      <w:pPr>
        <w:pStyle w:val="Odstavekseznama"/>
        <w:keepNext/>
        <w:keepLines/>
        <w:numPr>
          <w:ilvl w:val="0"/>
          <w:numId w:val="67"/>
        </w:numPr>
        <w:tabs>
          <w:tab w:val="left" w:pos="284"/>
        </w:tabs>
        <w:jc w:val="both"/>
        <w:rPr>
          <w:rFonts w:ascii="Tahoma" w:hAnsi="Tahoma" w:cs="Tahoma"/>
        </w:rPr>
      </w:pPr>
      <w:r w:rsidRPr="004E2C5D">
        <w:rPr>
          <w:rFonts w:ascii="Tahoma" w:hAnsi="Tahoma" w:cs="Tahoma"/>
        </w:rPr>
        <w:t>subjekt, ki ga zastopam, ni ruski državljan ali fizična ali pravna oseba, subjekt ali organ s sedežem v Rusiji;</w:t>
      </w:r>
    </w:p>
    <w:p w14:paraId="622C9006" w14:textId="77777777" w:rsidR="00547F96" w:rsidRDefault="00547F96" w:rsidP="00547F96">
      <w:pPr>
        <w:pStyle w:val="Odstavekseznama"/>
        <w:keepNext/>
        <w:keepLines/>
        <w:numPr>
          <w:ilvl w:val="0"/>
          <w:numId w:val="67"/>
        </w:numPr>
        <w:tabs>
          <w:tab w:val="left" w:pos="284"/>
        </w:tabs>
        <w:jc w:val="both"/>
        <w:rPr>
          <w:rFonts w:ascii="Tahoma" w:hAnsi="Tahoma" w:cs="Tahoma"/>
        </w:rPr>
      </w:pPr>
      <w:r w:rsidRPr="004E2C5D">
        <w:rPr>
          <w:rFonts w:ascii="Tahoma" w:hAnsi="Tahoma" w:cs="Tahoma"/>
        </w:rPr>
        <w:t>subjekt, ki ga zastopam, ni pravna oseba, subjekt ali organ, katerega več kot 50-odstotni delež je v neposredni ali posredni lasti subjekta iz točke (a) zgoraj;</w:t>
      </w:r>
    </w:p>
    <w:p w14:paraId="629E10C4" w14:textId="77777777" w:rsidR="00547F96" w:rsidRDefault="00547F96" w:rsidP="00547F96">
      <w:pPr>
        <w:pStyle w:val="Odstavekseznama"/>
        <w:keepNext/>
        <w:keepLines/>
        <w:numPr>
          <w:ilvl w:val="0"/>
          <w:numId w:val="67"/>
        </w:numPr>
        <w:tabs>
          <w:tab w:val="left" w:pos="284"/>
        </w:tabs>
        <w:jc w:val="both"/>
        <w:rPr>
          <w:rFonts w:ascii="Tahoma" w:hAnsi="Tahoma" w:cs="Tahoma"/>
        </w:rPr>
      </w:pPr>
      <w:r w:rsidRPr="004E2C5D">
        <w:rPr>
          <w:rFonts w:ascii="Tahoma" w:hAnsi="Tahoma" w:cs="Tahoma"/>
        </w:rPr>
        <w:t>niti jaz niti subjekt, ki ga zastopam, nisva fizična ali pravna oseba, subjekt ali organ, ki deluje v imenu ali po navodilih subjekta iz točke (a) ali (b) zgoraj;</w:t>
      </w:r>
    </w:p>
    <w:p w14:paraId="64F62031" w14:textId="77777777" w:rsidR="00547F96" w:rsidRDefault="00547F96" w:rsidP="00547F96">
      <w:pPr>
        <w:pStyle w:val="Odstavekseznama"/>
        <w:keepNext/>
        <w:keepLines/>
        <w:numPr>
          <w:ilvl w:val="0"/>
          <w:numId w:val="67"/>
        </w:numPr>
        <w:tabs>
          <w:tab w:val="left" w:pos="284"/>
        </w:tabs>
        <w:jc w:val="both"/>
        <w:rPr>
          <w:rFonts w:ascii="Tahoma" w:hAnsi="Tahoma" w:cs="Tahoma"/>
        </w:rPr>
      </w:pPr>
      <w:r w:rsidRPr="004E2C5D">
        <w:rPr>
          <w:rFonts w:ascii="Tahoma" w:hAnsi="Tahoma" w:cs="Tahoma"/>
        </w:rPr>
        <w:t>ni udeležbe več kot 10 % ponudbene vrednosti podizvajalcev, dobaviteljev ali subjektov, katerih zmogljivosti subjekt, ki ga zastopam, uporablja, ki so subjekti, navedeni v točkah (a) do (c) zgoraj</w:t>
      </w:r>
      <w:r>
        <w:rPr>
          <w:rFonts w:ascii="Tahoma" w:hAnsi="Tahoma" w:cs="Tahoma"/>
        </w:rPr>
        <w:t>;</w:t>
      </w:r>
    </w:p>
    <w:p w14:paraId="513DF4B5" w14:textId="77777777" w:rsidR="00547F96" w:rsidRPr="00E4333E" w:rsidRDefault="00547F96" w:rsidP="00547F96">
      <w:pPr>
        <w:pStyle w:val="Odstavekseznama"/>
        <w:keepNext/>
        <w:keepLines/>
        <w:numPr>
          <w:ilvl w:val="1"/>
          <w:numId w:val="65"/>
        </w:numPr>
        <w:tabs>
          <w:tab w:val="left" w:pos="284"/>
          <w:tab w:val="left" w:pos="567"/>
          <w:tab w:val="left" w:pos="851"/>
        </w:tabs>
        <w:ind w:left="284" w:hanging="284"/>
        <w:jc w:val="both"/>
        <w:rPr>
          <w:rFonts w:ascii="Tahoma" w:hAnsi="Tahoma" w:cs="Tahoma"/>
        </w:rPr>
      </w:pPr>
      <w:r w:rsidRPr="00E4333E">
        <w:rPr>
          <w:rFonts w:ascii="Tahoma" w:hAnsi="Tahoma" w:cs="Tahoma"/>
        </w:rPr>
        <w:t>razumemo, da se naročnik ne obvezuje sprejeti katerokoli ponudbo, ki jo je prejel,</w:t>
      </w:r>
    </w:p>
    <w:p w14:paraId="50E195BA" w14:textId="77777777" w:rsidR="00547F96" w:rsidRPr="00E4333E" w:rsidRDefault="00547F96" w:rsidP="00547F96">
      <w:pPr>
        <w:pStyle w:val="Odstavekseznama"/>
        <w:keepNext/>
        <w:keepLines/>
        <w:numPr>
          <w:ilvl w:val="1"/>
          <w:numId w:val="65"/>
        </w:numPr>
        <w:tabs>
          <w:tab w:val="left" w:pos="284"/>
          <w:tab w:val="left" w:pos="567"/>
          <w:tab w:val="left" w:pos="851"/>
        </w:tabs>
        <w:ind w:left="284" w:hanging="284"/>
        <w:jc w:val="both"/>
        <w:rPr>
          <w:rFonts w:ascii="Tahoma" w:hAnsi="Tahoma" w:cs="Tahoma"/>
        </w:rPr>
      </w:pPr>
      <w:r w:rsidRPr="00E4333E">
        <w:rPr>
          <w:rFonts w:ascii="Tahoma" w:hAnsi="Tahoma" w:cs="Tahoma"/>
        </w:rPr>
        <w:lastRenderedPageBreak/>
        <w:t>da lahko naročnik nenapovedano preveri v ponudbeni</w:t>
      </w:r>
      <w:r>
        <w:rPr>
          <w:rFonts w:ascii="Tahoma" w:hAnsi="Tahoma" w:cs="Tahoma"/>
        </w:rPr>
        <w:t xml:space="preserve"> dokumentaciji navedene podatke.</w:t>
      </w:r>
    </w:p>
    <w:p w14:paraId="7939CF77" w14:textId="77777777" w:rsidR="00547F96" w:rsidRDefault="00547F96" w:rsidP="00547F96">
      <w:pPr>
        <w:keepNext/>
        <w:keepLines/>
        <w:tabs>
          <w:tab w:val="left" w:pos="567"/>
          <w:tab w:val="left" w:pos="851"/>
          <w:tab w:val="left" w:pos="993"/>
        </w:tabs>
        <w:jc w:val="both"/>
        <w:rPr>
          <w:rFonts w:ascii="Tahoma" w:hAnsi="Tahoma" w:cs="Tahoma"/>
        </w:rPr>
      </w:pPr>
    </w:p>
    <w:p w14:paraId="57AF2A47" w14:textId="58014929" w:rsidR="00547F96" w:rsidRPr="00CD0288" w:rsidRDefault="00547F96" w:rsidP="00547F96">
      <w:pPr>
        <w:keepNext/>
        <w:keepLines/>
        <w:jc w:val="both"/>
        <w:rPr>
          <w:rFonts w:ascii="Tahoma" w:hAnsi="Tahoma" w:cs="Tahoma"/>
          <w:b/>
          <w:color w:val="000000" w:themeColor="text1"/>
        </w:rPr>
      </w:pPr>
      <w:r w:rsidRPr="009B7B15">
        <w:rPr>
          <w:rFonts w:ascii="Tahoma" w:hAnsi="Tahoma" w:cs="Tahoma"/>
          <w:b/>
        </w:rPr>
        <w:t>S podpisom te izjave dajemo soglasje, da pooblaščeni predstavnik naročnika</w:t>
      </w:r>
      <w:r w:rsidRPr="009B7B15">
        <w:rPr>
          <w:rFonts w:ascii="Tahoma" w:hAnsi="Tahoma" w:cs="Tahoma"/>
          <w:b/>
          <w:bCs/>
        </w:rPr>
        <w:t xml:space="preserve">, ki vodi postopek javnega naročila </w:t>
      </w:r>
      <w:r w:rsidRPr="009B7B15">
        <w:rPr>
          <w:rFonts w:ascii="Tahoma" w:hAnsi="Tahoma" w:cs="Tahoma"/>
          <w:b/>
        </w:rPr>
        <w:t xml:space="preserve">št. </w:t>
      </w:r>
      <w:r w:rsidRPr="00651BDD">
        <w:rPr>
          <w:rFonts w:ascii="Tahoma" w:hAnsi="Tahoma" w:cs="Tahoma"/>
          <w:b/>
        </w:rPr>
        <w:t>VKS-</w:t>
      </w:r>
      <w:r>
        <w:rPr>
          <w:rFonts w:ascii="Tahoma" w:hAnsi="Tahoma" w:cs="Tahoma"/>
          <w:b/>
        </w:rPr>
        <w:t>42/24</w:t>
      </w:r>
      <w:r w:rsidRPr="00651BDD">
        <w:rPr>
          <w:rFonts w:ascii="Tahoma" w:hAnsi="Tahoma" w:cs="Tahoma"/>
          <w:b/>
        </w:rPr>
        <w:t xml:space="preserve"> </w:t>
      </w:r>
      <w:r>
        <w:rPr>
          <w:rFonts w:ascii="Tahoma" w:hAnsi="Tahoma" w:cs="Tahoma"/>
          <w:b/>
        </w:rPr>
        <w:t>»</w:t>
      </w:r>
      <w:r w:rsidRPr="009348AE">
        <w:rPr>
          <w:rFonts w:ascii="Tahoma" w:hAnsi="Tahoma" w:cs="Tahoma"/>
          <w:b/>
          <w:bCs/>
        </w:rPr>
        <w:t>Prevzem digestata z EWC oznako 19 06 04 iz obdelave KO v RCERO za obdobje 36 mesecev</w:t>
      </w:r>
      <w:r>
        <w:rPr>
          <w:rFonts w:ascii="Tahoma" w:hAnsi="Tahoma" w:cs="Tahoma"/>
          <w:b/>
          <w:bCs/>
        </w:rPr>
        <w:t xml:space="preserve">« </w:t>
      </w:r>
      <w:r w:rsidRPr="009B7B15">
        <w:rPr>
          <w:rFonts w:ascii="Tahoma" w:hAnsi="Tahoma" w:cs="Tahoma"/>
          <w:b/>
        </w:rPr>
        <w:t>pridobi podatke za preveritev ponudbe / zahtev iz tč. 3.1. razpisne dokumentacije v skladu z 89. členom ZJN-3 v enotnem informacijskem sistemu – eDosje iz devetega odstavka 77. člena</w:t>
      </w:r>
      <w:r>
        <w:rPr>
          <w:rFonts w:ascii="Tahoma" w:hAnsi="Tahoma" w:cs="Tahoma"/>
          <w:b/>
        </w:rPr>
        <w:t xml:space="preserve"> ZJN-3.</w:t>
      </w:r>
    </w:p>
    <w:p w14:paraId="60FB9FB0" w14:textId="77777777" w:rsidR="00547F96" w:rsidRDefault="00547F96" w:rsidP="0063302D">
      <w:pPr>
        <w:keepNext/>
        <w:keepLines/>
        <w:tabs>
          <w:tab w:val="left" w:pos="567"/>
          <w:tab w:val="left" w:pos="851"/>
          <w:tab w:val="left" w:pos="993"/>
        </w:tabs>
        <w:jc w:val="both"/>
        <w:rPr>
          <w:rFonts w:ascii="Tahoma" w:hAnsi="Tahoma" w:cs="Tahoma"/>
          <w:lang w:eastAsia="ar-SA"/>
        </w:rPr>
      </w:pPr>
    </w:p>
    <w:p w14:paraId="72ED37DB" w14:textId="77777777" w:rsidR="00547F96" w:rsidRPr="00C8579C" w:rsidRDefault="00547F96" w:rsidP="0063302D">
      <w:pPr>
        <w:keepNext/>
        <w:keepLines/>
        <w:tabs>
          <w:tab w:val="left" w:pos="567"/>
          <w:tab w:val="left" w:pos="851"/>
          <w:tab w:val="left" w:pos="993"/>
        </w:tabs>
        <w:jc w:val="both"/>
        <w:rPr>
          <w:rFonts w:ascii="Tahoma" w:hAnsi="Tahoma" w:cs="Tahoma"/>
          <w:lang w:eastAsia="ar-SA"/>
        </w:rPr>
      </w:pPr>
    </w:p>
    <w:p w14:paraId="5B55F9B6" w14:textId="77777777" w:rsidR="00D92424" w:rsidRPr="00C8579C" w:rsidRDefault="00D92424" w:rsidP="0063302D">
      <w:pPr>
        <w:keepNext/>
        <w:keepLines/>
        <w:tabs>
          <w:tab w:val="left" w:pos="5400"/>
        </w:tabs>
        <w:rPr>
          <w:rFonts w:ascii="Tahoma" w:hAnsi="Tahoma" w:cs="Tahoma"/>
        </w:rPr>
      </w:pPr>
      <w:r w:rsidRPr="00C8579C">
        <w:rPr>
          <w:rFonts w:ascii="Tahoma" w:hAnsi="Tahoma" w:cs="Tahoma"/>
        </w:rPr>
        <w:t>Datum:.........................</w:t>
      </w:r>
      <w:r w:rsidRPr="00C8579C">
        <w:rPr>
          <w:rFonts w:ascii="Tahoma" w:hAnsi="Tahoma" w:cs="Tahoma"/>
        </w:rPr>
        <w:tab/>
        <w:t>Datum:.........................</w:t>
      </w:r>
    </w:p>
    <w:p w14:paraId="0C59B0E8" w14:textId="77777777" w:rsidR="00D92424" w:rsidRPr="00C8579C" w:rsidRDefault="00D92424" w:rsidP="0063302D">
      <w:pPr>
        <w:keepNext/>
        <w:keepLines/>
        <w:tabs>
          <w:tab w:val="left" w:pos="5400"/>
        </w:tabs>
        <w:jc w:val="both"/>
        <w:rPr>
          <w:rFonts w:ascii="Tahoma" w:hAnsi="Tahoma" w:cs="Tahoma"/>
        </w:rPr>
      </w:pPr>
    </w:p>
    <w:p w14:paraId="67E47C6F" w14:textId="77777777" w:rsidR="00D92424" w:rsidRPr="00C8579C" w:rsidRDefault="00D92424" w:rsidP="0063302D">
      <w:pPr>
        <w:keepNext/>
        <w:keepLines/>
        <w:tabs>
          <w:tab w:val="left" w:pos="5400"/>
        </w:tabs>
        <w:jc w:val="both"/>
        <w:rPr>
          <w:rFonts w:ascii="Tahoma" w:hAnsi="Tahoma" w:cs="Tahoma"/>
        </w:rPr>
      </w:pPr>
    </w:p>
    <w:p w14:paraId="4386AB74" w14:textId="27B23BF2" w:rsidR="00D504E5" w:rsidRDefault="00D504E5" w:rsidP="0063302D">
      <w:pPr>
        <w:keepNext/>
        <w:keepLines/>
        <w:tabs>
          <w:tab w:val="left" w:pos="5400"/>
        </w:tabs>
        <w:ind w:left="5387" w:hanging="5387"/>
        <w:jc w:val="both"/>
        <w:rPr>
          <w:rFonts w:ascii="Tahoma" w:hAnsi="Tahoma" w:cs="Tahoma"/>
          <w:snapToGrid w:val="0"/>
          <w:color w:val="000000"/>
        </w:rPr>
      </w:pPr>
      <w:r>
        <w:rPr>
          <w:rFonts w:ascii="Tahoma" w:hAnsi="Tahoma" w:cs="Tahoma"/>
          <w:snapToGrid w:val="0"/>
          <w:color w:val="000000"/>
        </w:rPr>
        <w:t xml:space="preserve">Ime in priimek ter </w:t>
      </w:r>
      <w:r w:rsidRPr="00C8579C">
        <w:rPr>
          <w:rFonts w:ascii="Tahoma" w:hAnsi="Tahoma" w:cs="Tahoma"/>
          <w:snapToGrid w:val="0"/>
          <w:color w:val="000000"/>
        </w:rPr>
        <w:t>podpis</w:t>
      </w:r>
      <w:r w:rsidR="00547F96">
        <w:rPr>
          <w:rFonts w:ascii="Tahoma" w:hAnsi="Tahoma" w:cs="Tahoma"/>
        </w:rPr>
        <w:t xml:space="preserve"> ponudnika</w:t>
      </w:r>
      <w:r>
        <w:rPr>
          <w:rFonts w:ascii="Tahoma" w:hAnsi="Tahoma" w:cs="Tahoma"/>
          <w:snapToGrid w:val="0"/>
          <w:color w:val="000000"/>
        </w:rPr>
        <w:tab/>
        <w:t>Ime in priimek ter podpis</w:t>
      </w:r>
      <w:r w:rsidR="00750E7B">
        <w:rPr>
          <w:rFonts w:ascii="Tahoma" w:hAnsi="Tahoma" w:cs="Tahoma"/>
          <w:snapToGrid w:val="0"/>
          <w:color w:val="000000"/>
        </w:rPr>
        <w:t xml:space="preserve"> </w:t>
      </w:r>
      <w:r w:rsidR="00700F83">
        <w:rPr>
          <w:rFonts w:ascii="Tahoma" w:hAnsi="Tahoma" w:cs="Tahoma"/>
          <w:snapToGrid w:val="0"/>
          <w:color w:val="000000"/>
        </w:rPr>
        <w:t>subjekta</w:t>
      </w:r>
    </w:p>
    <w:p w14:paraId="206C6805" w14:textId="3B3F18B4" w:rsidR="00D92424" w:rsidRPr="00C8579C" w:rsidRDefault="00D92424" w:rsidP="0063302D">
      <w:pPr>
        <w:keepNext/>
        <w:keepLines/>
        <w:tabs>
          <w:tab w:val="left" w:pos="5400"/>
        </w:tabs>
        <w:ind w:left="5387" w:hanging="5387"/>
        <w:jc w:val="both"/>
        <w:rPr>
          <w:rFonts w:ascii="Tahoma" w:hAnsi="Tahoma" w:cs="Tahoma"/>
        </w:rPr>
      </w:pPr>
      <w:r w:rsidRPr="00C8579C">
        <w:rPr>
          <w:rFonts w:ascii="Tahoma" w:hAnsi="Tahoma" w:cs="Tahoma"/>
        </w:rPr>
        <w:tab/>
      </w:r>
    </w:p>
    <w:p w14:paraId="79DF4A59" w14:textId="77777777" w:rsidR="00D92424" w:rsidRPr="00C8579C" w:rsidRDefault="00D92424" w:rsidP="0063302D">
      <w:pPr>
        <w:keepNext/>
        <w:keepLines/>
        <w:tabs>
          <w:tab w:val="left" w:pos="5400"/>
        </w:tabs>
        <w:rPr>
          <w:rFonts w:ascii="Tahoma" w:hAnsi="Tahoma" w:cs="Tahoma"/>
        </w:rPr>
      </w:pPr>
    </w:p>
    <w:p w14:paraId="063443ED" w14:textId="77777777" w:rsidR="00D92424" w:rsidRPr="00C8579C" w:rsidRDefault="00D92424" w:rsidP="0063302D">
      <w:pPr>
        <w:keepNext/>
        <w:keepLines/>
        <w:rPr>
          <w:rFonts w:ascii="Tahoma" w:hAnsi="Tahoma" w:cs="Tahoma"/>
        </w:rPr>
      </w:pPr>
      <w:r w:rsidRPr="00C8579C">
        <w:rPr>
          <w:rFonts w:ascii="Tahoma" w:hAnsi="Tahoma" w:cs="Tahoma"/>
        </w:rPr>
        <w:t>..........................................</w:t>
      </w:r>
      <w:r w:rsidRPr="00C8579C">
        <w:rPr>
          <w:rFonts w:ascii="Tahoma" w:hAnsi="Tahoma" w:cs="Tahoma"/>
        </w:rPr>
        <w:tab/>
      </w:r>
      <w:r w:rsidRPr="00C8579C">
        <w:rPr>
          <w:rFonts w:ascii="Tahoma" w:hAnsi="Tahoma" w:cs="Tahoma"/>
        </w:rPr>
        <w:tab/>
      </w:r>
      <w:r w:rsidRPr="00C8579C">
        <w:rPr>
          <w:rFonts w:ascii="Tahoma" w:hAnsi="Tahoma" w:cs="Tahoma"/>
        </w:rPr>
        <w:tab/>
        <w:t xml:space="preserve">                   ………………………………………………</w:t>
      </w:r>
    </w:p>
    <w:p w14:paraId="2233CB30" w14:textId="77777777" w:rsidR="00547F96" w:rsidRDefault="00D92424" w:rsidP="0063302D">
      <w:pPr>
        <w:keepNext/>
        <w:keepLines/>
        <w:tabs>
          <w:tab w:val="left" w:pos="284"/>
        </w:tabs>
        <w:jc w:val="both"/>
        <w:rPr>
          <w:rFonts w:ascii="Tahoma" w:hAnsi="Tahoma" w:cs="Tahoma"/>
          <w:b/>
        </w:rPr>
      </w:pPr>
      <w:r w:rsidRPr="00C8579C">
        <w:rPr>
          <w:rFonts w:ascii="Tahoma" w:hAnsi="Tahoma" w:cs="Tahoma"/>
          <w:b/>
        </w:rPr>
        <w:tab/>
      </w:r>
      <w:r w:rsidRPr="00C8579C">
        <w:rPr>
          <w:rFonts w:ascii="Tahoma" w:hAnsi="Tahoma" w:cs="Tahoma"/>
          <w:b/>
        </w:rPr>
        <w:tab/>
      </w:r>
    </w:p>
    <w:p w14:paraId="1E1E9DDC" w14:textId="578847B5" w:rsidR="00D92424" w:rsidRPr="00C8579C" w:rsidRDefault="00D92424" w:rsidP="0063302D">
      <w:pPr>
        <w:keepNext/>
        <w:keepLines/>
        <w:tabs>
          <w:tab w:val="left" w:pos="284"/>
        </w:tabs>
        <w:jc w:val="both"/>
        <w:rPr>
          <w:rFonts w:ascii="Tahoma" w:hAnsi="Tahoma" w:cs="Tahoma"/>
          <w:b/>
        </w:rPr>
      </w:pPr>
      <w:r w:rsidRPr="00C8579C">
        <w:rPr>
          <w:rFonts w:ascii="Tahoma" w:hAnsi="Tahoma" w:cs="Tahoma"/>
        </w:rPr>
        <w:t xml:space="preserve">Žig: </w:t>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00530115" w:rsidRPr="00C8579C">
        <w:rPr>
          <w:rFonts w:ascii="Tahoma" w:hAnsi="Tahoma" w:cs="Tahoma"/>
        </w:rPr>
        <w:t xml:space="preserve">     </w:t>
      </w:r>
      <w:r w:rsidRPr="00C8579C">
        <w:rPr>
          <w:rFonts w:ascii="Tahoma" w:hAnsi="Tahoma" w:cs="Tahoma"/>
        </w:rPr>
        <w:t>Žig:</w:t>
      </w:r>
    </w:p>
    <w:p w14:paraId="179AD4B2" w14:textId="77777777" w:rsidR="00D92424" w:rsidRPr="00C8579C" w:rsidRDefault="00D92424" w:rsidP="0063302D">
      <w:pPr>
        <w:keepNext/>
        <w:keepLines/>
        <w:tabs>
          <w:tab w:val="left" w:pos="567"/>
          <w:tab w:val="left" w:pos="851"/>
          <w:tab w:val="left" w:pos="993"/>
        </w:tabs>
        <w:jc w:val="both"/>
        <w:rPr>
          <w:rFonts w:ascii="Tahoma" w:hAnsi="Tahoma" w:cs="Tahoma"/>
          <w:b/>
          <w:i/>
          <w:sz w:val="18"/>
          <w:szCs w:val="18"/>
          <w:lang w:eastAsia="ar-SA"/>
        </w:rPr>
      </w:pPr>
    </w:p>
    <w:p w14:paraId="29DE66FD" w14:textId="77777777" w:rsidR="00D92424" w:rsidRPr="00C8579C" w:rsidRDefault="00D92424" w:rsidP="0063302D">
      <w:pPr>
        <w:keepNext/>
        <w:keepLines/>
        <w:tabs>
          <w:tab w:val="left" w:pos="567"/>
          <w:tab w:val="left" w:pos="851"/>
          <w:tab w:val="left" w:pos="993"/>
        </w:tabs>
        <w:jc w:val="both"/>
        <w:rPr>
          <w:rFonts w:ascii="Tahoma" w:hAnsi="Tahoma" w:cs="Tahoma"/>
          <w:b/>
          <w:i/>
          <w:sz w:val="18"/>
          <w:szCs w:val="18"/>
          <w:lang w:eastAsia="ar-SA"/>
        </w:rPr>
      </w:pPr>
    </w:p>
    <w:p w14:paraId="5421C5D6" w14:textId="77777777" w:rsidR="00D92424" w:rsidRPr="00C8579C" w:rsidRDefault="00D92424" w:rsidP="0063302D">
      <w:pPr>
        <w:keepNext/>
        <w:keepLines/>
        <w:tabs>
          <w:tab w:val="left" w:pos="567"/>
          <w:tab w:val="left" w:pos="851"/>
          <w:tab w:val="left" w:pos="993"/>
        </w:tabs>
        <w:jc w:val="both"/>
        <w:rPr>
          <w:rFonts w:ascii="Tahoma" w:hAnsi="Tahoma" w:cs="Tahoma"/>
          <w:b/>
          <w:i/>
          <w:sz w:val="18"/>
          <w:szCs w:val="18"/>
          <w:lang w:eastAsia="ar-SA"/>
        </w:rPr>
      </w:pPr>
    </w:p>
    <w:p w14:paraId="2EAF78FC" w14:textId="77777777" w:rsidR="00D92424" w:rsidRPr="00C8579C" w:rsidRDefault="00D92424" w:rsidP="0063302D">
      <w:pPr>
        <w:keepNext/>
        <w:keepLines/>
        <w:tabs>
          <w:tab w:val="left" w:pos="567"/>
          <w:tab w:val="left" w:pos="851"/>
          <w:tab w:val="left" w:pos="993"/>
        </w:tabs>
        <w:jc w:val="both"/>
        <w:rPr>
          <w:rFonts w:ascii="Tahoma" w:hAnsi="Tahoma" w:cs="Tahoma"/>
          <w:b/>
          <w:i/>
          <w:sz w:val="18"/>
          <w:szCs w:val="18"/>
          <w:lang w:eastAsia="ar-SA"/>
        </w:rPr>
      </w:pPr>
    </w:p>
    <w:p w14:paraId="0511AE7E" w14:textId="77777777" w:rsidR="00547F96" w:rsidRPr="00285804" w:rsidRDefault="00547F96" w:rsidP="00547F96">
      <w:pPr>
        <w:keepNext/>
        <w:keepLines/>
        <w:jc w:val="both"/>
        <w:rPr>
          <w:rFonts w:ascii="Tahoma" w:hAnsi="Tahoma" w:cs="Tahoma"/>
          <w:b/>
          <w:i/>
          <w:sz w:val="18"/>
          <w:szCs w:val="18"/>
          <w:u w:val="single"/>
        </w:rPr>
      </w:pPr>
      <w:r w:rsidRPr="00285804">
        <w:rPr>
          <w:rFonts w:ascii="Tahoma" w:hAnsi="Tahoma" w:cs="Tahoma"/>
          <w:b/>
          <w:i/>
          <w:sz w:val="18"/>
          <w:szCs w:val="18"/>
          <w:u w:val="single"/>
        </w:rPr>
        <w:t xml:space="preserve">Opomba: </w:t>
      </w:r>
    </w:p>
    <w:p w14:paraId="125FC9E7" w14:textId="77777777" w:rsidR="00547F96" w:rsidRPr="00285804" w:rsidRDefault="00547F96" w:rsidP="00547F96">
      <w:pPr>
        <w:keepNext/>
        <w:keepLines/>
        <w:jc w:val="both"/>
        <w:rPr>
          <w:rFonts w:ascii="Tahoma" w:hAnsi="Tahoma" w:cs="Tahoma"/>
          <w:i/>
          <w:sz w:val="18"/>
        </w:rPr>
      </w:pPr>
      <w:r w:rsidRPr="00285804">
        <w:rPr>
          <w:rFonts w:ascii="Tahoma" w:hAnsi="Tahoma" w:cs="Tahoma"/>
          <w:i/>
          <w:sz w:val="18"/>
        </w:rPr>
        <w:t>Prilogo je potrebno izpolniti, v kolikor ponudnik uporabi zmogljivost drugih subjektov za izvedbo javnega naročila.</w:t>
      </w:r>
    </w:p>
    <w:p w14:paraId="7FD16A3F" w14:textId="77777777" w:rsidR="00547F96" w:rsidRPr="00285804" w:rsidRDefault="00547F96" w:rsidP="00547F96">
      <w:pPr>
        <w:keepNext/>
        <w:keepLines/>
        <w:tabs>
          <w:tab w:val="left" w:pos="567"/>
          <w:tab w:val="left" w:pos="851"/>
          <w:tab w:val="left" w:pos="993"/>
        </w:tabs>
        <w:jc w:val="both"/>
        <w:rPr>
          <w:rFonts w:ascii="Tahoma" w:hAnsi="Tahoma" w:cs="Tahoma"/>
          <w:b/>
          <w:i/>
          <w:sz w:val="22"/>
          <w:szCs w:val="18"/>
          <w:lang w:eastAsia="ar-SA"/>
        </w:rPr>
      </w:pPr>
    </w:p>
    <w:p w14:paraId="1FE5F018" w14:textId="77777777" w:rsidR="00547F96" w:rsidRPr="00285804" w:rsidRDefault="00547F96" w:rsidP="00547F96">
      <w:pPr>
        <w:keepNext/>
        <w:keepLines/>
        <w:jc w:val="both"/>
        <w:rPr>
          <w:rFonts w:ascii="Tahoma" w:hAnsi="Tahoma" w:cs="Tahoma"/>
          <w:b/>
          <w:i/>
          <w:sz w:val="18"/>
          <w:szCs w:val="18"/>
          <w:u w:val="single"/>
        </w:rPr>
      </w:pPr>
      <w:r w:rsidRPr="00285804">
        <w:rPr>
          <w:rFonts w:ascii="Tahoma" w:hAnsi="Tahoma" w:cs="Tahoma"/>
          <w:b/>
          <w:i/>
          <w:sz w:val="18"/>
          <w:szCs w:val="18"/>
          <w:u w:val="single"/>
        </w:rPr>
        <w:t xml:space="preserve">Navodilo: </w:t>
      </w:r>
    </w:p>
    <w:p w14:paraId="53389046" w14:textId="77777777" w:rsidR="00547F96" w:rsidRPr="00285804" w:rsidRDefault="00547F96" w:rsidP="00547F96">
      <w:pPr>
        <w:keepNext/>
        <w:keepLines/>
        <w:jc w:val="both"/>
        <w:rPr>
          <w:rFonts w:ascii="Tahoma" w:hAnsi="Tahoma" w:cs="Tahoma"/>
          <w:i/>
          <w:sz w:val="18"/>
        </w:rPr>
      </w:pPr>
      <w:r w:rsidRPr="00285804">
        <w:rPr>
          <w:rFonts w:ascii="Tahoma" w:hAnsi="Tahoma" w:cs="Tahoma"/>
          <w:i/>
          <w:sz w:val="18"/>
        </w:rPr>
        <w:t>Obrazec se po potrebi kopira!</w:t>
      </w:r>
    </w:p>
    <w:p w14:paraId="3C03B92D" w14:textId="77777777" w:rsidR="00547F96" w:rsidRPr="00285804" w:rsidRDefault="00547F96" w:rsidP="00547F96">
      <w:pPr>
        <w:keepNext/>
        <w:keepLines/>
        <w:rPr>
          <w:b/>
        </w:rPr>
      </w:pPr>
    </w:p>
    <w:p w14:paraId="75E3D4D4" w14:textId="2489A292" w:rsidR="00547F96" w:rsidRPr="00285804" w:rsidRDefault="00547F96" w:rsidP="00547F96">
      <w:pPr>
        <w:keepNext/>
        <w:keepLines/>
        <w:rPr>
          <w:b/>
        </w:rPr>
      </w:pPr>
      <w:r w:rsidRPr="00285804">
        <w:rPr>
          <w:rFonts w:ascii="Tahoma" w:hAnsi="Tahoma" w:cs="Tahoma"/>
          <w:i/>
          <w:sz w:val="18"/>
        </w:rPr>
        <w:t xml:space="preserve">Ponudnik </w:t>
      </w:r>
      <w:r w:rsidRPr="00285804">
        <w:rPr>
          <w:rFonts w:ascii="Tahoma" w:hAnsi="Tahoma" w:cs="Tahoma"/>
          <w:i/>
          <w:sz w:val="18"/>
          <w:u w:val="single"/>
        </w:rPr>
        <w:t>obrazec</w:t>
      </w:r>
      <w:r w:rsidRPr="00285804">
        <w:rPr>
          <w:rFonts w:ascii="Tahoma" w:hAnsi="Tahoma" w:cs="Tahoma"/>
          <w:b/>
          <w:i/>
          <w:sz w:val="18"/>
        </w:rPr>
        <w:t xml:space="preserve"> </w:t>
      </w:r>
      <w:r w:rsidRPr="00285804">
        <w:rPr>
          <w:rFonts w:ascii="Tahoma" w:hAnsi="Tahoma" w:cs="Tahoma"/>
          <w:i/>
          <w:sz w:val="18"/>
        </w:rPr>
        <w:t>v okviru sistema e-JN</w:t>
      </w:r>
      <w:r w:rsidRPr="00285804">
        <w:rPr>
          <w:rFonts w:ascii="Tahoma" w:hAnsi="Tahoma" w:cs="Tahoma"/>
          <w:b/>
          <w:i/>
          <w:sz w:val="18"/>
        </w:rPr>
        <w:t xml:space="preserve"> </w:t>
      </w:r>
      <w:r w:rsidRPr="00285804">
        <w:rPr>
          <w:rFonts w:ascii="Tahoma" w:hAnsi="Tahoma" w:cs="Tahoma"/>
          <w:b/>
          <w:i/>
          <w:sz w:val="18"/>
          <w:u w:val="single"/>
        </w:rPr>
        <w:t>naloži v Razdelek »DOK</w:t>
      </w:r>
      <w:r>
        <w:rPr>
          <w:rFonts w:ascii="Tahoma" w:hAnsi="Tahoma" w:cs="Tahoma"/>
          <w:b/>
          <w:i/>
          <w:sz w:val="18"/>
          <w:u w:val="single"/>
        </w:rPr>
        <w:t>UMENTI«, del »Ostale priloge«.</w:t>
      </w:r>
    </w:p>
    <w:p w14:paraId="31B43B89" w14:textId="77777777" w:rsidR="00890C57" w:rsidRPr="00C8579C" w:rsidRDefault="00890C57" w:rsidP="0063302D">
      <w:pPr>
        <w:keepNext/>
        <w:keepLines/>
        <w:rPr>
          <w:rFonts w:ascii="Tahoma" w:hAnsi="Tahoma" w:cs="Tahoma"/>
        </w:rPr>
      </w:pPr>
      <w:r w:rsidRPr="00C8579C">
        <w:rPr>
          <w:rFonts w:ascii="Tahoma" w:hAnsi="Tahoma" w:cs="Tahoma"/>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F11071" w:rsidRPr="00C8579C" w14:paraId="704FEB03" w14:textId="77777777" w:rsidTr="00E100F4">
        <w:tc>
          <w:tcPr>
            <w:tcW w:w="7725" w:type="dxa"/>
          </w:tcPr>
          <w:p w14:paraId="6A5CB40F" w14:textId="77777777" w:rsidR="00F11071" w:rsidRPr="00C8579C" w:rsidRDefault="00D33ED9" w:rsidP="0063302D">
            <w:pPr>
              <w:keepNext/>
              <w:keepLines/>
              <w:jc w:val="both"/>
              <w:rPr>
                <w:rFonts w:ascii="Tahoma" w:hAnsi="Tahoma" w:cs="Tahoma"/>
              </w:rPr>
            </w:pPr>
            <w:r>
              <w:rPr>
                <w:rFonts w:ascii="Tahoma" w:hAnsi="Tahoma" w:cs="Tahoma"/>
              </w:rPr>
              <w:lastRenderedPageBreak/>
              <w:t>DOVOLJENJA</w:t>
            </w:r>
          </w:p>
        </w:tc>
        <w:tc>
          <w:tcPr>
            <w:tcW w:w="1417" w:type="dxa"/>
          </w:tcPr>
          <w:p w14:paraId="0174939F" w14:textId="24D31AD2" w:rsidR="00F11071" w:rsidRPr="00C8579C" w:rsidRDefault="00F11071" w:rsidP="00AA77AD">
            <w:pPr>
              <w:keepNext/>
              <w:keepLines/>
              <w:jc w:val="both"/>
              <w:rPr>
                <w:rFonts w:ascii="Tahoma" w:hAnsi="Tahoma" w:cs="Tahoma"/>
                <w:b/>
                <w:i/>
              </w:rPr>
            </w:pPr>
            <w:r w:rsidRPr="00C8579C">
              <w:rPr>
                <w:rFonts w:ascii="Tahoma" w:hAnsi="Tahoma" w:cs="Tahoma"/>
                <w:b/>
                <w:i/>
              </w:rPr>
              <w:t xml:space="preserve">Priloga </w:t>
            </w:r>
            <w:r w:rsidR="00AA77AD">
              <w:rPr>
                <w:rFonts w:ascii="Tahoma" w:hAnsi="Tahoma" w:cs="Tahoma"/>
                <w:b/>
                <w:i/>
              </w:rPr>
              <w:t>7</w:t>
            </w:r>
          </w:p>
        </w:tc>
      </w:tr>
    </w:tbl>
    <w:p w14:paraId="44F7D165" w14:textId="77777777" w:rsidR="00AF5910" w:rsidRPr="00C8579C" w:rsidRDefault="00AF5910" w:rsidP="0063302D">
      <w:pPr>
        <w:keepNext/>
        <w:keepLines/>
        <w:jc w:val="both"/>
        <w:rPr>
          <w:rFonts w:ascii="Tahoma" w:hAnsi="Tahoma" w:cs="Tahoma"/>
          <w:szCs w:val="22"/>
        </w:rPr>
      </w:pPr>
    </w:p>
    <w:p w14:paraId="7228E615" w14:textId="77777777" w:rsidR="00D33ED9" w:rsidRDefault="00D33ED9" w:rsidP="0063302D">
      <w:pPr>
        <w:keepNext/>
        <w:keepLines/>
        <w:jc w:val="both"/>
        <w:rPr>
          <w:rFonts w:ascii="Tahoma" w:hAnsi="Tahoma" w:cs="Tahoma"/>
          <w:szCs w:val="22"/>
        </w:rPr>
      </w:pPr>
      <w:r>
        <w:rPr>
          <w:rFonts w:ascii="Tahoma" w:hAnsi="Tahoma" w:cs="Tahoma"/>
          <w:szCs w:val="22"/>
        </w:rPr>
        <w:t xml:space="preserve">Ponudnik za to stranjo priloži </w:t>
      </w:r>
    </w:p>
    <w:p w14:paraId="260F9E07" w14:textId="39101914" w:rsidR="00D33ED9" w:rsidRPr="006952B3" w:rsidRDefault="00D33ED9" w:rsidP="0063302D">
      <w:pPr>
        <w:pStyle w:val="Odstavekseznama"/>
        <w:keepNext/>
        <w:keepLines/>
        <w:numPr>
          <w:ilvl w:val="0"/>
          <w:numId w:val="45"/>
        </w:numPr>
        <w:jc w:val="both"/>
        <w:rPr>
          <w:rFonts w:ascii="Tahoma" w:hAnsi="Tahoma" w:cs="Tahoma"/>
          <w:i/>
        </w:rPr>
      </w:pPr>
      <w:r w:rsidRPr="002F3FA3">
        <w:rPr>
          <w:rFonts w:ascii="Tahoma" w:hAnsi="Tahoma" w:cs="Tahoma"/>
          <w:szCs w:val="22"/>
        </w:rPr>
        <w:t>fotokopije odločb/dovoljenj oziroma</w:t>
      </w:r>
      <w:r w:rsidRPr="002F3FA3">
        <w:rPr>
          <w:rFonts w:ascii="Tahoma" w:hAnsi="Tahoma" w:cs="Tahoma"/>
          <w:b/>
        </w:rPr>
        <w:t xml:space="preserve"> </w:t>
      </w:r>
      <w:r w:rsidRPr="002F3FA3">
        <w:rPr>
          <w:rFonts w:ascii="Tahoma" w:hAnsi="Tahoma" w:cs="Tahoma"/>
        </w:rPr>
        <w:t xml:space="preserve">potrdil (in ostalih dokazil) o vpisu v ustrezne evidence oseb, ki ravnajo z odpadki s klasifikacijskimi številkami </w:t>
      </w:r>
      <w:r w:rsidR="006E5AFC" w:rsidRPr="006952B3">
        <w:rPr>
          <w:rFonts w:ascii="Tahoma" w:hAnsi="Tahoma" w:cs="Tahoma"/>
        </w:rPr>
        <w:t>produkta, ki je predmet tega javnega naročila</w:t>
      </w:r>
      <w:r w:rsidR="00F420A4">
        <w:rPr>
          <w:rFonts w:ascii="Tahoma" w:hAnsi="Tahoma" w:cs="Tahoma"/>
        </w:rPr>
        <w:t>;</w:t>
      </w:r>
    </w:p>
    <w:p w14:paraId="402E49AF" w14:textId="77777777" w:rsidR="006952B3" w:rsidRPr="002F3FA3" w:rsidRDefault="006952B3" w:rsidP="0063302D">
      <w:pPr>
        <w:pStyle w:val="Odstavekseznama"/>
        <w:keepNext/>
        <w:keepLines/>
        <w:ind w:left="720"/>
        <w:jc w:val="both"/>
        <w:rPr>
          <w:rFonts w:ascii="Tahoma" w:hAnsi="Tahoma" w:cs="Tahoma"/>
          <w:i/>
        </w:rPr>
      </w:pPr>
    </w:p>
    <w:p w14:paraId="4ACDA1EE" w14:textId="77777777" w:rsidR="00D33ED9" w:rsidRPr="002F3FA3" w:rsidRDefault="00D33ED9" w:rsidP="0063302D">
      <w:pPr>
        <w:pStyle w:val="Odstavekseznama"/>
        <w:keepNext/>
        <w:keepLines/>
        <w:numPr>
          <w:ilvl w:val="0"/>
          <w:numId w:val="45"/>
        </w:numPr>
        <w:jc w:val="both"/>
        <w:rPr>
          <w:rFonts w:ascii="Tahoma" w:hAnsi="Tahoma" w:cs="Tahoma"/>
          <w:i/>
        </w:rPr>
      </w:pPr>
      <w:r w:rsidRPr="002F3FA3">
        <w:rPr>
          <w:rFonts w:ascii="Tahoma" w:hAnsi="Tahoma" w:cs="Tahoma"/>
          <w:szCs w:val="22"/>
        </w:rPr>
        <w:t xml:space="preserve">v primeru </w:t>
      </w:r>
      <w:r w:rsidRPr="002F3FA3">
        <w:rPr>
          <w:rFonts w:ascii="Tahoma" w:hAnsi="Tahoma" w:cs="Tahoma"/>
        </w:rPr>
        <w:t>obdelave produkta izven meja Republike Slovenije vsa potrebna dovoljenja in listine v skladu z Uredbo (ES) št. 1013/2006, tehnični opis naprave za obdelavo ter kopijo dovoljenja za napravo v skladu s 4. in 5. členom Direktive 96/61/ES (Direktiva 2008/1/ES).</w:t>
      </w:r>
    </w:p>
    <w:p w14:paraId="4DC9FBC1" w14:textId="77777777" w:rsidR="00476C22" w:rsidRPr="00C8579C" w:rsidRDefault="00476C22" w:rsidP="0063302D">
      <w:pPr>
        <w:keepNext/>
        <w:keepLines/>
        <w:jc w:val="both"/>
        <w:rPr>
          <w:rFonts w:ascii="Tahoma" w:hAnsi="Tahoma" w:cs="Tahoma"/>
          <w:bCs/>
          <w:i/>
          <w:noProof/>
          <w:sz w:val="18"/>
          <w:szCs w:val="18"/>
        </w:rPr>
      </w:pPr>
    </w:p>
    <w:p w14:paraId="58CC0237" w14:textId="77777777" w:rsidR="00476C22" w:rsidRPr="00C8579C" w:rsidRDefault="00476C22" w:rsidP="0063302D">
      <w:pPr>
        <w:keepNext/>
        <w:keepLines/>
        <w:jc w:val="both"/>
        <w:rPr>
          <w:rFonts w:ascii="Tahoma" w:hAnsi="Tahoma" w:cs="Tahoma"/>
          <w:bCs/>
          <w:i/>
          <w:noProof/>
          <w:sz w:val="18"/>
          <w:szCs w:val="18"/>
        </w:rPr>
      </w:pPr>
    </w:p>
    <w:p w14:paraId="257DCF6C" w14:textId="77777777" w:rsidR="00476C22" w:rsidRPr="00C8579C" w:rsidRDefault="00476C22" w:rsidP="0063302D">
      <w:pPr>
        <w:keepNext/>
        <w:keepLines/>
        <w:jc w:val="both"/>
        <w:rPr>
          <w:rFonts w:ascii="Tahoma" w:hAnsi="Tahoma" w:cs="Tahoma"/>
          <w:bCs/>
          <w:i/>
          <w:noProof/>
          <w:sz w:val="18"/>
          <w:szCs w:val="18"/>
        </w:rPr>
      </w:pPr>
    </w:p>
    <w:p w14:paraId="668B3B19" w14:textId="77777777" w:rsidR="00476C22" w:rsidRPr="00C8579C" w:rsidRDefault="00476C22" w:rsidP="0063302D">
      <w:pPr>
        <w:keepNext/>
        <w:keepLines/>
        <w:jc w:val="both"/>
        <w:rPr>
          <w:rFonts w:ascii="Tahoma" w:hAnsi="Tahoma" w:cs="Tahoma"/>
          <w:bCs/>
          <w:i/>
          <w:noProof/>
          <w:sz w:val="18"/>
          <w:szCs w:val="18"/>
        </w:rPr>
      </w:pPr>
    </w:p>
    <w:p w14:paraId="06671842" w14:textId="77777777" w:rsidR="00476C22" w:rsidRPr="00C8579C" w:rsidRDefault="00476C22" w:rsidP="0063302D">
      <w:pPr>
        <w:keepNext/>
        <w:keepLines/>
        <w:jc w:val="both"/>
        <w:rPr>
          <w:rFonts w:ascii="Tahoma" w:hAnsi="Tahoma" w:cs="Tahoma"/>
          <w:bCs/>
          <w:i/>
          <w:noProof/>
          <w:sz w:val="18"/>
          <w:szCs w:val="18"/>
        </w:rPr>
      </w:pPr>
    </w:p>
    <w:p w14:paraId="3C1A5E37" w14:textId="77777777" w:rsidR="00476C22" w:rsidRPr="00C8579C" w:rsidRDefault="00476C22" w:rsidP="0063302D">
      <w:pPr>
        <w:keepNext/>
        <w:keepLines/>
        <w:jc w:val="both"/>
        <w:rPr>
          <w:rFonts w:ascii="Tahoma" w:hAnsi="Tahoma" w:cs="Tahoma"/>
          <w:bCs/>
          <w:i/>
          <w:noProof/>
          <w:sz w:val="18"/>
          <w:szCs w:val="18"/>
        </w:rPr>
      </w:pPr>
    </w:p>
    <w:p w14:paraId="5A9D2D55" w14:textId="77777777" w:rsidR="00476C22" w:rsidRPr="00C8579C" w:rsidRDefault="00476C22" w:rsidP="0063302D">
      <w:pPr>
        <w:keepNext/>
        <w:keepLines/>
        <w:jc w:val="both"/>
        <w:rPr>
          <w:rFonts w:ascii="Tahoma" w:hAnsi="Tahoma" w:cs="Tahoma"/>
          <w:bCs/>
          <w:i/>
          <w:noProof/>
          <w:sz w:val="18"/>
          <w:szCs w:val="18"/>
        </w:rPr>
      </w:pPr>
    </w:p>
    <w:p w14:paraId="5AE10F69" w14:textId="77777777" w:rsidR="00476C22" w:rsidRDefault="00476C22" w:rsidP="0063302D">
      <w:pPr>
        <w:keepNext/>
        <w:keepLines/>
        <w:jc w:val="both"/>
        <w:rPr>
          <w:rFonts w:ascii="Tahoma" w:hAnsi="Tahoma" w:cs="Tahoma"/>
          <w:bCs/>
          <w:i/>
          <w:noProof/>
          <w:sz w:val="18"/>
          <w:szCs w:val="18"/>
        </w:rPr>
      </w:pPr>
    </w:p>
    <w:p w14:paraId="071920D1" w14:textId="77777777" w:rsidR="00AF5910" w:rsidRDefault="00AF5910" w:rsidP="0063302D">
      <w:pPr>
        <w:keepNext/>
        <w:keepLines/>
        <w:jc w:val="both"/>
        <w:rPr>
          <w:rFonts w:ascii="Tahoma" w:hAnsi="Tahoma" w:cs="Tahoma"/>
          <w:bCs/>
          <w:i/>
          <w:noProof/>
          <w:sz w:val="18"/>
          <w:szCs w:val="18"/>
        </w:rPr>
      </w:pPr>
    </w:p>
    <w:p w14:paraId="6A0C9417" w14:textId="77777777" w:rsidR="00AF5910" w:rsidRDefault="00AF5910" w:rsidP="0063302D">
      <w:pPr>
        <w:keepNext/>
        <w:keepLines/>
        <w:jc w:val="both"/>
        <w:rPr>
          <w:rFonts w:ascii="Tahoma" w:hAnsi="Tahoma" w:cs="Tahoma"/>
          <w:bCs/>
          <w:i/>
          <w:noProof/>
          <w:sz w:val="18"/>
          <w:szCs w:val="18"/>
        </w:rPr>
      </w:pPr>
    </w:p>
    <w:p w14:paraId="7F9A2FF6" w14:textId="77777777" w:rsidR="00AF5910" w:rsidRDefault="00AF5910" w:rsidP="0063302D">
      <w:pPr>
        <w:keepNext/>
        <w:keepLines/>
        <w:jc w:val="both"/>
        <w:rPr>
          <w:rFonts w:ascii="Tahoma" w:hAnsi="Tahoma" w:cs="Tahoma"/>
          <w:bCs/>
          <w:i/>
          <w:noProof/>
          <w:sz w:val="18"/>
          <w:szCs w:val="18"/>
        </w:rPr>
      </w:pPr>
    </w:p>
    <w:p w14:paraId="592EE900" w14:textId="77777777" w:rsidR="00AF5910" w:rsidRDefault="00AF5910" w:rsidP="0063302D">
      <w:pPr>
        <w:keepNext/>
        <w:keepLines/>
        <w:jc w:val="both"/>
        <w:rPr>
          <w:rFonts w:ascii="Tahoma" w:hAnsi="Tahoma" w:cs="Tahoma"/>
          <w:bCs/>
          <w:i/>
          <w:noProof/>
          <w:sz w:val="18"/>
          <w:szCs w:val="18"/>
        </w:rPr>
      </w:pPr>
    </w:p>
    <w:p w14:paraId="77AD8FEB" w14:textId="77777777" w:rsidR="00AF5910" w:rsidRDefault="00AF5910" w:rsidP="0063302D">
      <w:pPr>
        <w:keepNext/>
        <w:keepLines/>
        <w:jc w:val="both"/>
        <w:rPr>
          <w:rFonts w:ascii="Tahoma" w:hAnsi="Tahoma" w:cs="Tahoma"/>
          <w:bCs/>
          <w:i/>
          <w:noProof/>
          <w:sz w:val="18"/>
          <w:szCs w:val="18"/>
        </w:rPr>
      </w:pPr>
    </w:p>
    <w:p w14:paraId="5877324A" w14:textId="77777777" w:rsidR="00AF5910" w:rsidRDefault="00AF5910" w:rsidP="0063302D">
      <w:pPr>
        <w:keepNext/>
        <w:keepLines/>
        <w:jc w:val="both"/>
        <w:rPr>
          <w:rFonts w:ascii="Tahoma" w:hAnsi="Tahoma" w:cs="Tahoma"/>
          <w:bCs/>
          <w:i/>
          <w:noProof/>
          <w:sz w:val="18"/>
          <w:szCs w:val="18"/>
        </w:rPr>
      </w:pPr>
    </w:p>
    <w:p w14:paraId="6FD12DE7" w14:textId="77777777" w:rsidR="00AF5910" w:rsidRDefault="00AF5910" w:rsidP="0063302D">
      <w:pPr>
        <w:keepNext/>
        <w:keepLines/>
        <w:jc w:val="both"/>
        <w:rPr>
          <w:rFonts w:ascii="Tahoma" w:hAnsi="Tahoma" w:cs="Tahoma"/>
          <w:bCs/>
          <w:i/>
          <w:noProof/>
          <w:sz w:val="18"/>
          <w:szCs w:val="18"/>
        </w:rPr>
      </w:pPr>
    </w:p>
    <w:p w14:paraId="46DADBC5" w14:textId="77777777" w:rsidR="00AF5910" w:rsidRDefault="00AF5910" w:rsidP="0063302D">
      <w:pPr>
        <w:keepNext/>
        <w:keepLines/>
        <w:jc w:val="both"/>
        <w:rPr>
          <w:rFonts w:ascii="Tahoma" w:hAnsi="Tahoma" w:cs="Tahoma"/>
          <w:bCs/>
          <w:i/>
          <w:noProof/>
          <w:sz w:val="18"/>
          <w:szCs w:val="18"/>
        </w:rPr>
      </w:pPr>
    </w:p>
    <w:p w14:paraId="552E0149" w14:textId="77777777" w:rsidR="00AF5910" w:rsidRDefault="00AF5910" w:rsidP="0063302D">
      <w:pPr>
        <w:keepNext/>
        <w:keepLines/>
        <w:jc w:val="both"/>
        <w:rPr>
          <w:rFonts w:ascii="Tahoma" w:hAnsi="Tahoma" w:cs="Tahoma"/>
          <w:bCs/>
          <w:i/>
          <w:noProof/>
          <w:sz w:val="18"/>
          <w:szCs w:val="18"/>
        </w:rPr>
      </w:pPr>
    </w:p>
    <w:p w14:paraId="60F43CDC" w14:textId="77777777" w:rsidR="00AF5910" w:rsidRDefault="00AF5910" w:rsidP="0063302D">
      <w:pPr>
        <w:keepNext/>
        <w:keepLines/>
        <w:jc w:val="both"/>
        <w:rPr>
          <w:rFonts w:ascii="Tahoma" w:hAnsi="Tahoma" w:cs="Tahoma"/>
          <w:bCs/>
          <w:i/>
          <w:noProof/>
          <w:sz w:val="18"/>
          <w:szCs w:val="18"/>
        </w:rPr>
      </w:pPr>
    </w:p>
    <w:p w14:paraId="14CFC0FB" w14:textId="77777777" w:rsidR="00AF5910" w:rsidRDefault="00AF5910" w:rsidP="0063302D">
      <w:pPr>
        <w:keepNext/>
        <w:keepLines/>
        <w:jc w:val="both"/>
        <w:rPr>
          <w:rFonts w:ascii="Tahoma" w:hAnsi="Tahoma" w:cs="Tahoma"/>
          <w:bCs/>
          <w:i/>
          <w:noProof/>
          <w:sz w:val="18"/>
          <w:szCs w:val="18"/>
        </w:rPr>
      </w:pPr>
    </w:p>
    <w:p w14:paraId="012B16BC" w14:textId="77777777" w:rsidR="00AF5910" w:rsidRDefault="00AF5910" w:rsidP="0063302D">
      <w:pPr>
        <w:keepNext/>
        <w:keepLines/>
        <w:jc w:val="both"/>
        <w:rPr>
          <w:rFonts w:ascii="Tahoma" w:hAnsi="Tahoma" w:cs="Tahoma"/>
          <w:bCs/>
          <w:i/>
          <w:noProof/>
          <w:sz w:val="18"/>
          <w:szCs w:val="18"/>
        </w:rPr>
      </w:pPr>
    </w:p>
    <w:p w14:paraId="6D13CA97" w14:textId="77777777" w:rsidR="00AF5910" w:rsidRDefault="00AF5910" w:rsidP="0063302D">
      <w:pPr>
        <w:keepNext/>
        <w:keepLines/>
        <w:jc w:val="both"/>
        <w:rPr>
          <w:rFonts w:ascii="Tahoma" w:hAnsi="Tahoma" w:cs="Tahoma"/>
          <w:bCs/>
          <w:i/>
          <w:noProof/>
          <w:sz w:val="18"/>
          <w:szCs w:val="18"/>
        </w:rPr>
      </w:pPr>
    </w:p>
    <w:p w14:paraId="2B4FE7B6" w14:textId="77777777" w:rsidR="00AF5910" w:rsidRDefault="00AF5910" w:rsidP="0063302D">
      <w:pPr>
        <w:keepNext/>
        <w:keepLines/>
        <w:jc w:val="both"/>
        <w:rPr>
          <w:rFonts w:ascii="Tahoma" w:hAnsi="Tahoma" w:cs="Tahoma"/>
          <w:bCs/>
          <w:i/>
          <w:noProof/>
          <w:sz w:val="18"/>
          <w:szCs w:val="18"/>
        </w:rPr>
      </w:pPr>
    </w:p>
    <w:p w14:paraId="337902DD" w14:textId="77777777" w:rsidR="00AF5910" w:rsidRDefault="00AF5910" w:rsidP="0063302D">
      <w:pPr>
        <w:keepNext/>
        <w:keepLines/>
        <w:jc w:val="both"/>
        <w:rPr>
          <w:rFonts w:ascii="Tahoma" w:hAnsi="Tahoma" w:cs="Tahoma"/>
          <w:bCs/>
          <w:i/>
          <w:noProof/>
          <w:sz w:val="18"/>
          <w:szCs w:val="18"/>
        </w:rPr>
      </w:pPr>
    </w:p>
    <w:p w14:paraId="446FB8A5" w14:textId="77777777" w:rsidR="00AF5910" w:rsidRDefault="00AF5910" w:rsidP="0063302D">
      <w:pPr>
        <w:keepNext/>
        <w:keepLines/>
        <w:jc w:val="both"/>
        <w:rPr>
          <w:rFonts w:ascii="Tahoma" w:hAnsi="Tahoma" w:cs="Tahoma"/>
          <w:bCs/>
          <w:i/>
          <w:noProof/>
          <w:sz w:val="18"/>
          <w:szCs w:val="18"/>
        </w:rPr>
      </w:pPr>
    </w:p>
    <w:p w14:paraId="0D0B5C0D" w14:textId="77777777" w:rsidR="00AF5910" w:rsidRDefault="00AF5910" w:rsidP="0063302D">
      <w:pPr>
        <w:keepNext/>
        <w:keepLines/>
        <w:jc w:val="both"/>
        <w:rPr>
          <w:rFonts w:ascii="Tahoma" w:hAnsi="Tahoma" w:cs="Tahoma"/>
          <w:bCs/>
          <w:i/>
          <w:noProof/>
          <w:sz w:val="18"/>
          <w:szCs w:val="18"/>
        </w:rPr>
      </w:pPr>
    </w:p>
    <w:p w14:paraId="07D7047E" w14:textId="77777777" w:rsidR="00AF5910" w:rsidRDefault="00AF5910" w:rsidP="0063302D">
      <w:pPr>
        <w:keepNext/>
        <w:keepLines/>
        <w:jc w:val="both"/>
        <w:rPr>
          <w:rFonts w:ascii="Tahoma" w:hAnsi="Tahoma" w:cs="Tahoma"/>
          <w:bCs/>
          <w:i/>
          <w:noProof/>
          <w:sz w:val="18"/>
          <w:szCs w:val="18"/>
        </w:rPr>
      </w:pPr>
    </w:p>
    <w:p w14:paraId="5ED3F7DD" w14:textId="77777777" w:rsidR="00AF5910" w:rsidRDefault="00AF5910" w:rsidP="0063302D">
      <w:pPr>
        <w:keepNext/>
        <w:keepLines/>
        <w:jc w:val="both"/>
        <w:rPr>
          <w:rFonts w:ascii="Tahoma" w:hAnsi="Tahoma" w:cs="Tahoma"/>
          <w:bCs/>
          <w:i/>
          <w:noProof/>
          <w:sz w:val="18"/>
          <w:szCs w:val="18"/>
        </w:rPr>
      </w:pPr>
    </w:p>
    <w:p w14:paraId="04D8CBEE" w14:textId="77777777" w:rsidR="00AF5910" w:rsidRDefault="00AF5910" w:rsidP="0063302D">
      <w:pPr>
        <w:keepNext/>
        <w:keepLines/>
        <w:jc w:val="both"/>
        <w:rPr>
          <w:rFonts w:ascii="Tahoma" w:hAnsi="Tahoma" w:cs="Tahoma"/>
          <w:bCs/>
          <w:i/>
          <w:noProof/>
          <w:sz w:val="18"/>
          <w:szCs w:val="18"/>
        </w:rPr>
      </w:pPr>
    </w:p>
    <w:p w14:paraId="0C14197E" w14:textId="77777777" w:rsidR="00AF5910" w:rsidRDefault="00AF5910" w:rsidP="0063302D">
      <w:pPr>
        <w:keepNext/>
        <w:keepLines/>
        <w:jc w:val="both"/>
        <w:rPr>
          <w:rFonts w:ascii="Tahoma" w:hAnsi="Tahoma" w:cs="Tahoma"/>
          <w:bCs/>
          <w:i/>
          <w:noProof/>
          <w:sz w:val="18"/>
          <w:szCs w:val="18"/>
        </w:rPr>
      </w:pPr>
    </w:p>
    <w:p w14:paraId="7A22BACE" w14:textId="77777777" w:rsidR="00AF5910" w:rsidRDefault="00AF5910" w:rsidP="0063302D">
      <w:pPr>
        <w:keepNext/>
        <w:keepLines/>
        <w:jc w:val="both"/>
        <w:rPr>
          <w:rFonts w:ascii="Tahoma" w:hAnsi="Tahoma" w:cs="Tahoma"/>
          <w:bCs/>
          <w:i/>
          <w:noProof/>
          <w:sz w:val="18"/>
          <w:szCs w:val="18"/>
        </w:rPr>
      </w:pPr>
    </w:p>
    <w:p w14:paraId="21656E58" w14:textId="77777777" w:rsidR="00AF5910" w:rsidRDefault="00AF5910" w:rsidP="0063302D">
      <w:pPr>
        <w:keepNext/>
        <w:keepLines/>
        <w:jc w:val="both"/>
        <w:rPr>
          <w:rFonts w:ascii="Tahoma" w:hAnsi="Tahoma" w:cs="Tahoma"/>
          <w:bCs/>
          <w:i/>
          <w:noProof/>
          <w:sz w:val="18"/>
          <w:szCs w:val="18"/>
        </w:rPr>
      </w:pPr>
    </w:p>
    <w:p w14:paraId="4B46E309" w14:textId="77777777" w:rsidR="00AF5910" w:rsidRDefault="00AF5910" w:rsidP="0063302D">
      <w:pPr>
        <w:keepNext/>
        <w:keepLines/>
        <w:jc w:val="both"/>
        <w:rPr>
          <w:rFonts w:ascii="Tahoma" w:hAnsi="Tahoma" w:cs="Tahoma"/>
          <w:bCs/>
          <w:i/>
          <w:noProof/>
          <w:sz w:val="18"/>
          <w:szCs w:val="18"/>
        </w:rPr>
      </w:pPr>
    </w:p>
    <w:p w14:paraId="7980AB87" w14:textId="77777777" w:rsidR="00AF5910" w:rsidRDefault="00AF5910" w:rsidP="0063302D">
      <w:pPr>
        <w:keepNext/>
        <w:keepLines/>
        <w:jc w:val="both"/>
        <w:rPr>
          <w:rFonts w:ascii="Tahoma" w:hAnsi="Tahoma" w:cs="Tahoma"/>
          <w:bCs/>
          <w:i/>
          <w:noProof/>
          <w:sz w:val="18"/>
          <w:szCs w:val="18"/>
        </w:rPr>
      </w:pPr>
    </w:p>
    <w:p w14:paraId="58416363" w14:textId="77777777" w:rsidR="00AF5910" w:rsidRDefault="00AF5910" w:rsidP="0063302D">
      <w:pPr>
        <w:keepNext/>
        <w:keepLines/>
        <w:jc w:val="both"/>
        <w:rPr>
          <w:rFonts w:ascii="Tahoma" w:hAnsi="Tahoma" w:cs="Tahoma"/>
          <w:bCs/>
          <w:i/>
          <w:noProof/>
          <w:sz w:val="18"/>
          <w:szCs w:val="18"/>
        </w:rPr>
      </w:pPr>
    </w:p>
    <w:p w14:paraId="5F8EA4DB" w14:textId="77777777" w:rsidR="00AF5910" w:rsidRDefault="00AF5910" w:rsidP="0063302D">
      <w:pPr>
        <w:keepNext/>
        <w:keepLines/>
        <w:jc w:val="both"/>
        <w:rPr>
          <w:rFonts w:ascii="Tahoma" w:hAnsi="Tahoma" w:cs="Tahoma"/>
          <w:bCs/>
          <w:i/>
          <w:noProof/>
          <w:sz w:val="18"/>
          <w:szCs w:val="18"/>
        </w:rPr>
      </w:pPr>
    </w:p>
    <w:p w14:paraId="7E5741DE" w14:textId="77777777" w:rsidR="00AF5910" w:rsidRDefault="00AF5910" w:rsidP="0063302D">
      <w:pPr>
        <w:keepNext/>
        <w:keepLines/>
        <w:jc w:val="both"/>
        <w:rPr>
          <w:rFonts w:ascii="Tahoma" w:hAnsi="Tahoma" w:cs="Tahoma"/>
          <w:bCs/>
          <w:i/>
          <w:noProof/>
          <w:sz w:val="18"/>
          <w:szCs w:val="18"/>
        </w:rPr>
      </w:pPr>
    </w:p>
    <w:p w14:paraId="7486D975" w14:textId="77777777" w:rsidR="00AF5910" w:rsidRDefault="00AF5910" w:rsidP="0063302D">
      <w:pPr>
        <w:keepNext/>
        <w:keepLines/>
        <w:jc w:val="both"/>
        <w:rPr>
          <w:rFonts w:ascii="Tahoma" w:hAnsi="Tahoma" w:cs="Tahoma"/>
          <w:bCs/>
          <w:i/>
          <w:noProof/>
          <w:sz w:val="18"/>
          <w:szCs w:val="18"/>
        </w:rPr>
      </w:pPr>
    </w:p>
    <w:p w14:paraId="7451486C" w14:textId="77777777" w:rsidR="00AF5910" w:rsidRDefault="00AF5910" w:rsidP="0063302D">
      <w:pPr>
        <w:keepNext/>
        <w:keepLines/>
        <w:jc w:val="both"/>
        <w:rPr>
          <w:rFonts w:ascii="Tahoma" w:hAnsi="Tahoma" w:cs="Tahoma"/>
          <w:bCs/>
          <w:i/>
          <w:noProof/>
          <w:sz w:val="18"/>
          <w:szCs w:val="18"/>
        </w:rPr>
      </w:pPr>
    </w:p>
    <w:p w14:paraId="6D545F3A" w14:textId="77777777" w:rsidR="00AF5910" w:rsidRDefault="00AF5910" w:rsidP="0063302D">
      <w:pPr>
        <w:keepNext/>
        <w:keepLines/>
        <w:jc w:val="both"/>
        <w:rPr>
          <w:rFonts w:ascii="Tahoma" w:hAnsi="Tahoma" w:cs="Tahoma"/>
          <w:bCs/>
          <w:i/>
          <w:noProof/>
          <w:sz w:val="18"/>
          <w:szCs w:val="18"/>
        </w:rPr>
      </w:pPr>
    </w:p>
    <w:p w14:paraId="58D627FC" w14:textId="77777777" w:rsidR="00AF5910" w:rsidRDefault="00AF5910" w:rsidP="0063302D">
      <w:pPr>
        <w:keepNext/>
        <w:keepLines/>
        <w:jc w:val="both"/>
        <w:rPr>
          <w:rFonts w:ascii="Tahoma" w:hAnsi="Tahoma" w:cs="Tahoma"/>
          <w:bCs/>
          <w:i/>
          <w:noProof/>
          <w:sz w:val="18"/>
          <w:szCs w:val="18"/>
        </w:rPr>
      </w:pPr>
    </w:p>
    <w:p w14:paraId="2AC8C863" w14:textId="77777777" w:rsidR="00AF5910" w:rsidRDefault="00AF5910" w:rsidP="0063302D">
      <w:pPr>
        <w:keepNext/>
        <w:keepLines/>
        <w:jc w:val="both"/>
        <w:rPr>
          <w:rFonts w:ascii="Tahoma" w:hAnsi="Tahoma" w:cs="Tahoma"/>
          <w:bCs/>
          <w:i/>
          <w:noProof/>
          <w:sz w:val="18"/>
          <w:szCs w:val="18"/>
        </w:rPr>
      </w:pPr>
    </w:p>
    <w:p w14:paraId="73BC4FA2" w14:textId="77777777" w:rsidR="00AF5910" w:rsidRDefault="00AF5910" w:rsidP="0063302D">
      <w:pPr>
        <w:keepNext/>
        <w:keepLines/>
        <w:jc w:val="both"/>
        <w:rPr>
          <w:rFonts w:ascii="Tahoma" w:hAnsi="Tahoma" w:cs="Tahoma"/>
          <w:bCs/>
          <w:i/>
          <w:noProof/>
          <w:sz w:val="18"/>
          <w:szCs w:val="18"/>
        </w:rPr>
      </w:pPr>
    </w:p>
    <w:p w14:paraId="1A47F99B" w14:textId="77777777" w:rsidR="00AF5910" w:rsidRDefault="00AF5910" w:rsidP="0063302D">
      <w:pPr>
        <w:keepNext/>
        <w:keepLines/>
        <w:jc w:val="both"/>
        <w:rPr>
          <w:rFonts w:ascii="Tahoma" w:hAnsi="Tahoma" w:cs="Tahoma"/>
          <w:bCs/>
          <w:i/>
          <w:noProof/>
          <w:sz w:val="18"/>
          <w:szCs w:val="18"/>
        </w:rPr>
      </w:pPr>
    </w:p>
    <w:p w14:paraId="563F7D9C" w14:textId="77777777" w:rsidR="00AF5910" w:rsidRDefault="00AF5910" w:rsidP="0063302D">
      <w:pPr>
        <w:keepNext/>
        <w:keepLines/>
        <w:jc w:val="both"/>
        <w:rPr>
          <w:rFonts w:ascii="Tahoma" w:hAnsi="Tahoma" w:cs="Tahoma"/>
          <w:bCs/>
          <w:i/>
          <w:noProof/>
          <w:sz w:val="18"/>
          <w:szCs w:val="18"/>
        </w:rPr>
      </w:pPr>
    </w:p>
    <w:p w14:paraId="5CC29C64" w14:textId="77777777" w:rsidR="00AF5910" w:rsidRDefault="00AF5910" w:rsidP="0063302D">
      <w:pPr>
        <w:keepNext/>
        <w:keepLines/>
        <w:jc w:val="both"/>
        <w:rPr>
          <w:rFonts w:ascii="Tahoma" w:hAnsi="Tahoma" w:cs="Tahoma"/>
          <w:bCs/>
          <w:i/>
          <w:noProof/>
          <w:sz w:val="18"/>
          <w:szCs w:val="18"/>
        </w:rPr>
      </w:pPr>
    </w:p>
    <w:p w14:paraId="30F6968D" w14:textId="77777777" w:rsidR="00AF5910" w:rsidRDefault="00AF5910" w:rsidP="0063302D">
      <w:pPr>
        <w:keepNext/>
        <w:keepLines/>
        <w:jc w:val="both"/>
        <w:rPr>
          <w:rFonts w:ascii="Tahoma" w:hAnsi="Tahoma" w:cs="Tahoma"/>
          <w:bCs/>
          <w:i/>
          <w:noProof/>
          <w:sz w:val="18"/>
          <w:szCs w:val="18"/>
        </w:rPr>
      </w:pPr>
    </w:p>
    <w:p w14:paraId="7EFA5A1D" w14:textId="77777777" w:rsidR="00AF5910" w:rsidRDefault="00AF5910" w:rsidP="0063302D">
      <w:pPr>
        <w:keepNext/>
        <w:keepLines/>
        <w:jc w:val="both"/>
        <w:rPr>
          <w:rFonts w:ascii="Tahoma" w:hAnsi="Tahoma" w:cs="Tahoma"/>
          <w:bCs/>
          <w:i/>
          <w:noProof/>
          <w:sz w:val="18"/>
          <w:szCs w:val="18"/>
        </w:rPr>
      </w:pPr>
    </w:p>
    <w:p w14:paraId="656001E5" w14:textId="77777777" w:rsidR="00AF5910" w:rsidRDefault="00AF5910" w:rsidP="0063302D">
      <w:pPr>
        <w:keepNext/>
        <w:keepLines/>
        <w:jc w:val="both"/>
        <w:rPr>
          <w:rFonts w:ascii="Tahoma" w:hAnsi="Tahoma" w:cs="Tahoma"/>
          <w:bCs/>
          <w:i/>
          <w:noProof/>
          <w:sz w:val="18"/>
          <w:szCs w:val="18"/>
        </w:rPr>
      </w:pPr>
    </w:p>
    <w:p w14:paraId="2F3595AB" w14:textId="77777777" w:rsidR="00AF5910" w:rsidRDefault="00AF5910" w:rsidP="0063302D">
      <w:pPr>
        <w:keepNext/>
        <w:keepLines/>
        <w:jc w:val="both"/>
        <w:rPr>
          <w:rFonts w:ascii="Tahoma" w:hAnsi="Tahoma" w:cs="Tahoma"/>
          <w:bCs/>
          <w:i/>
          <w:noProof/>
          <w:sz w:val="18"/>
          <w:szCs w:val="18"/>
        </w:rPr>
      </w:pPr>
    </w:p>
    <w:p w14:paraId="35BB950B" w14:textId="77777777" w:rsidR="00AF5910" w:rsidRDefault="00AF5910" w:rsidP="0063302D">
      <w:pPr>
        <w:keepNext/>
        <w:keepLines/>
        <w:jc w:val="both"/>
        <w:rPr>
          <w:rFonts w:ascii="Tahoma" w:hAnsi="Tahoma" w:cs="Tahoma"/>
          <w:bCs/>
          <w:i/>
          <w:noProof/>
          <w:sz w:val="18"/>
          <w:szCs w:val="18"/>
        </w:rPr>
      </w:pPr>
    </w:p>
    <w:p w14:paraId="78518B41" w14:textId="77777777" w:rsidR="00AF5910" w:rsidRDefault="00AF5910" w:rsidP="0063302D">
      <w:pPr>
        <w:keepNext/>
        <w:keepLines/>
        <w:jc w:val="both"/>
        <w:rPr>
          <w:rFonts w:ascii="Tahoma" w:hAnsi="Tahoma" w:cs="Tahoma"/>
          <w:bCs/>
          <w:i/>
          <w:noProof/>
          <w:sz w:val="18"/>
          <w:szCs w:val="18"/>
        </w:rPr>
      </w:pPr>
    </w:p>
    <w:p w14:paraId="6B5828A8" w14:textId="77777777" w:rsidR="001A7314" w:rsidRDefault="001A7314" w:rsidP="0063302D">
      <w:pPr>
        <w:keepNext/>
        <w:keepLines/>
        <w:jc w:val="both"/>
        <w:rPr>
          <w:rFonts w:ascii="Tahoma" w:hAnsi="Tahoma" w:cs="Tahoma"/>
          <w:bCs/>
          <w:i/>
          <w:noProof/>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300C20CB" w14:textId="77777777" w:rsidTr="009229D0">
        <w:tc>
          <w:tcPr>
            <w:tcW w:w="7725" w:type="dxa"/>
            <w:tcBorders>
              <w:top w:val="single" w:sz="4" w:space="0" w:color="auto"/>
              <w:bottom w:val="single" w:sz="4" w:space="0" w:color="auto"/>
            </w:tcBorders>
          </w:tcPr>
          <w:p w14:paraId="301CB28A" w14:textId="77777777" w:rsidR="00B976DC" w:rsidRPr="00C8579C" w:rsidRDefault="00B976DC" w:rsidP="0063302D">
            <w:pPr>
              <w:keepNext/>
              <w:keepLines/>
              <w:rPr>
                <w:rFonts w:ascii="Tahoma" w:hAnsi="Tahoma" w:cs="Tahoma"/>
              </w:rPr>
            </w:pPr>
            <w:r w:rsidRPr="00C8579C">
              <w:lastRenderedPageBreak/>
              <w:br w:type="page"/>
            </w:r>
            <w:r w:rsidRPr="00C8579C">
              <w:rPr>
                <w:rFonts w:ascii="Tahoma" w:hAnsi="Tahoma" w:cs="Tahoma"/>
                <w:sz w:val="18"/>
              </w:rPr>
              <w:br w:type="page"/>
            </w:r>
            <w:r w:rsidRPr="00C8579C">
              <w:rPr>
                <w:rFonts w:ascii="Tahoma" w:hAnsi="Tahoma" w:cs="Tahoma"/>
              </w:rPr>
              <w:t xml:space="preserve">SEZNAM REFERENC </w:t>
            </w:r>
          </w:p>
        </w:tc>
        <w:tc>
          <w:tcPr>
            <w:tcW w:w="1417" w:type="dxa"/>
            <w:tcBorders>
              <w:top w:val="single" w:sz="4" w:space="0" w:color="auto"/>
              <w:bottom w:val="single" w:sz="4" w:space="0" w:color="auto"/>
            </w:tcBorders>
          </w:tcPr>
          <w:p w14:paraId="57FA1533" w14:textId="327FE66A" w:rsidR="00B976DC" w:rsidRPr="00C8579C" w:rsidRDefault="00B976DC" w:rsidP="00AA77AD">
            <w:pPr>
              <w:keepNext/>
              <w:keepLines/>
              <w:rPr>
                <w:rFonts w:ascii="Tahoma" w:hAnsi="Tahoma" w:cs="Tahoma"/>
                <w:b/>
                <w:i/>
              </w:rPr>
            </w:pPr>
            <w:r w:rsidRPr="00C8579C">
              <w:rPr>
                <w:rFonts w:ascii="Tahoma" w:hAnsi="Tahoma" w:cs="Tahoma"/>
                <w:b/>
                <w:i/>
              </w:rPr>
              <w:t xml:space="preserve">Priloga </w:t>
            </w:r>
            <w:r w:rsidR="00AA77AD">
              <w:rPr>
                <w:rFonts w:ascii="Tahoma" w:hAnsi="Tahoma" w:cs="Tahoma"/>
                <w:b/>
                <w:i/>
              </w:rPr>
              <w:t>8</w:t>
            </w:r>
            <w:r w:rsidRPr="00C8579C">
              <w:rPr>
                <w:rFonts w:ascii="Tahoma" w:hAnsi="Tahoma" w:cs="Tahoma"/>
                <w:b/>
                <w:i/>
              </w:rPr>
              <w:t>/1</w:t>
            </w:r>
          </w:p>
        </w:tc>
      </w:tr>
    </w:tbl>
    <w:p w14:paraId="5C52C85D" w14:textId="77777777" w:rsidR="00B976DC" w:rsidRPr="00C8579C" w:rsidRDefault="00B976DC" w:rsidP="0063302D">
      <w:pPr>
        <w:keepNext/>
        <w:keepLines/>
        <w:jc w:val="right"/>
        <w:rPr>
          <w:rFonts w:ascii="Tahoma" w:hAnsi="Tahoma" w:cs="Tahoma"/>
          <w:i/>
          <w:sz w:val="22"/>
        </w:rPr>
      </w:pPr>
      <w:r w:rsidRPr="00C8579C">
        <w:rPr>
          <w:rFonts w:ascii="Tahoma" w:hAnsi="Tahoma" w:cs="Tahoma"/>
          <w:i/>
          <w:sz w:val="22"/>
        </w:rPr>
        <w:t>……/……</w:t>
      </w:r>
    </w:p>
    <w:p w14:paraId="6EDD6F99" w14:textId="77777777" w:rsidR="00B976DC" w:rsidRPr="00C8579C" w:rsidRDefault="00B976DC" w:rsidP="0063302D">
      <w:pPr>
        <w:keepNext/>
        <w:keepLines/>
        <w:jc w:val="right"/>
        <w:rPr>
          <w:rFonts w:ascii="Tahoma" w:hAnsi="Tahoma" w:cs="Tahoma"/>
          <w:i/>
        </w:rPr>
      </w:pPr>
      <w:r w:rsidRPr="00C8579C">
        <w:rPr>
          <w:rFonts w:ascii="Tahoma" w:hAnsi="Tahoma" w:cs="Tahoma"/>
          <w:i/>
        </w:rPr>
        <w:t>(št. izvoda / št. vseh izvodov)</w:t>
      </w:r>
    </w:p>
    <w:p w14:paraId="400F3C4A" w14:textId="77777777" w:rsidR="002F3FA3" w:rsidRDefault="002F3FA3" w:rsidP="0063302D">
      <w:pPr>
        <w:keepNext/>
        <w:keepLines/>
        <w:jc w:val="both"/>
        <w:rPr>
          <w:rFonts w:ascii="Tahoma" w:hAnsi="Tahoma" w:cs="Tahoma"/>
          <w:b/>
        </w:rPr>
      </w:pPr>
    </w:p>
    <w:p w14:paraId="2388B887" w14:textId="50FBED69" w:rsidR="00B976DC" w:rsidRPr="00C8579C" w:rsidRDefault="00F70EBB" w:rsidP="0063302D">
      <w:pPr>
        <w:keepNext/>
        <w:keepLines/>
        <w:jc w:val="both"/>
        <w:rPr>
          <w:rFonts w:ascii="Tahoma" w:hAnsi="Tahoma" w:cs="Tahoma"/>
          <w:b/>
        </w:rPr>
      </w:pPr>
      <w:r w:rsidRPr="00651BDD">
        <w:rPr>
          <w:rFonts w:ascii="Tahoma" w:hAnsi="Tahoma" w:cs="Tahoma"/>
          <w:b/>
        </w:rPr>
        <w:t>VKS-</w:t>
      </w:r>
      <w:r w:rsidR="009348AE">
        <w:rPr>
          <w:rFonts w:ascii="Tahoma" w:hAnsi="Tahoma" w:cs="Tahoma"/>
          <w:b/>
        </w:rPr>
        <w:t>42/24</w:t>
      </w:r>
      <w:r w:rsidR="00B23FAA" w:rsidRPr="00651BDD">
        <w:rPr>
          <w:rFonts w:ascii="Tahoma" w:hAnsi="Tahoma" w:cs="Tahoma"/>
          <w:b/>
        </w:rPr>
        <w:t xml:space="preserve"> </w:t>
      </w:r>
      <w:r w:rsidR="009348AE" w:rsidRPr="009348AE">
        <w:rPr>
          <w:rFonts w:ascii="Tahoma" w:hAnsi="Tahoma" w:cs="Tahoma"/>
          <w:b/>
          <w:bCs/>
        </w:rPr>
        <w:t>Prevzem digestata z EWC oznako 19 06 04 iz obdelave KO v RCERO za obdobje 36 mesecev</w:t>
      </w:r>
    </w:p>
    <w:p w14:paraId="4F1BDE1F" w14:textId="77777777" w:rsidR="00B976DC" w:rsidRPr="00C8579C" w:rsidRDefault="00B976DC" w:rsidP="0063302D">
      <w:pPr>
        <w:keepNext/>
        <w:keepLines/>
        <w:jc w:val="both"/>
        <w:rPr>
          <w:rFonts w:ascii="Tahoma" w:hAnsi="Tahoma" w:cs="Tahoma"/>
          <w:b/>
          <w:i/>
          <w:sz w:val="24"/>
        </w:rPr>
      </w:pPr>
    </w:p>
    <w:p w14:paraId="7B25253F" w14:textId="77777777" w:rsidR="00B976DC" w:rsidRPr="00C8579C" w:rsidRDefault="00B976DC" w:rsidP="0063302D">
      <w:pPr>
        <w:keepNext/>
        <w:keepLines/>
        <w:tabs>
          <w:tab w:val="left" w:pos="0"/>
        </w:tabs>
        <w:jc w:val="center"/>
        <w:rPr>
          <w:rFonts w:ascii="Tahoma" w:hAnsi="Tahoma" w:cs="Tahoma"/>
          <w:b/>
          <w:sz w:val="22"/>
        </w:rPr>
      </w:pPr>
      <w:r w:rsidRPr="00C8579C">
        <w:rPr>
          <w:rFonts w:ascii="Tahoma" w:hAnsi="Tahoma" w:cs="Tahoma"/>
          <w:b/>
          <w:sz w:val="22"/>
        </w:rPr>
        <w:t>Seznam referenčnih del oziroma uspešno izvedenih poslov ponudnika</w:t>
      </w:r>
    </w:p>
    <w:p w14:paraId="5B12E7DB" w14:textId="77777777" w:rsidR="00B976DC" w:rsidRPr="00C8579C" w:rsidRDefault="00B976DC" w:rsidP="0063302D">
      <w:pPr>
        <w:keepNext/>
        <w:keepLines/>
        <w:tabs>
          <w:tab w:val="left" w:pos="0"/>
        </w:tabs>
        <w:rPr>
          <w:rFonts w:ascii="Tahoma" w:hAnsi="Tahoma" w:cs="Tahoma"/>
          <w:color w:val="FF0000"/>
          <w:sz w:val="22"/>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33"/>
        <w:gridCol w:w="2538"/>
        <w:gridCol w:w="4820"/>
      </w:tblGrid>
      <w:tr w:rsidR="00106CBF" w:rsidRPr="00C8579C" w14:paraId="01BA841D" w14:textId="77777777" w:rsidTr="00056E74">
        <w:trPr>
          <w:trHeight w:val="482"/>
        </w:trPr>
        <w:tc>
          <w:tcPr>
            <w:tcW w:w="637" w:type="dxa"/>
            <w:tcBorders>
              <w:top w:val="single" w:sz="2" w:space="0" w:color="auto"/>
              <w:left w:val="single" w:sz="2" w:space="0" w:color="auto"/>
              <w:bottom w:val="single" w:sz="12" w:space="0" w:color="auto"/>
              <w:right w:val="single" w:sz="2" w:space="0" w:color="auto"/>
            </w:tcBorders>
            <w:vAlign w:val="center"/>
          </w:tcPr>
          <w:p w14:paraId="15E9E584" w14:textId="77777777" w:rsidR="00106CBF" w:rsidRPr="00C8579C" w:rsidRDefault="00106CBF" w:rsidP="0063302D">
            <w:pPr>
              <w:keepNext/>
              <w:keepLines/>
              <w:tabs>
                <w:tab w:val="left" w:pos="567"/>
                <w:tab w:val="num" w:pos="851"/>
                <w:tab w:val="left" w:pos="993"/>
              </w:tabs>
              <w:jc w:val="center"/>
              <w:rPr>
                <w:rFonts w:ascii="Tahoma" w:hAnsi="Tahoma" w:cs="Tahoma"/>
                <w:sz w:val="18"/>
              </w:rPr>
            </w:pPr>
            <w:r w:rsidRPr="00C8579C">
              <w:rPr>
                <w:rFonts w:ascii="Tahoma" w:hAnsi="Tahoma" w:cs="Tahoma"/>
                <w:sz w:val="18"/>
              </w:rPr>
              <w:t>Zap. št.</w:t>
            </w:r>
          </w:p>
        </w:tc>
        <w:tc>
          <w:tcPr>
            <w:tcW w:w="933" w:type="dxa"/>
            <w:tcBorders>
              <w:top w:val="single" w:sz="2" w:space="0" w:color="auto"/>
              <w:left w:val="single" w:sz="2" w:space="0" w:color="auto"/>
              <w:bottom w:val="single" w:sz="12" w:space="0" w:color="auto"/>
              <w:right w:val="single" w:sz="2" w:space="0" w:color="auto"/>
            </w:tcBorders>
            <w:vAlign w:val="center"/>
          </w:tcPr>
          <w:p w14:paraId="4916BDD0" w14:textId="77777777" w:rsidR="00106CBF" w:rsidRPr="00C8579C" w:rsidRDefault="00106CBF" w:rsidP="0063302D">
            <w:pPr>
              <w:keepNext/>
              <w:keepLines/>
              <w:tabs>
                <w:tab w:val="left" w:pos="567"/>
                <w:tab w:val="num" w:pos="851"/>
                <w:tab w:val="left" w:pos="993"/>
              </w:tabs>
              <w:jc w:val="center"/>
              <w:rPr>
                <w:rFonts w:ascii="Tahoma" w:hAnsi="Tahoma" w:cs="Tahoma"/>
                <w:sz w:val="18"/>
              </w:rPr>
            </w:pPr>
            <w:r w:rsidRPr="00C8579C">
              <w:rPr>
                <w:rFonts w:ascii="Tahoma" w:hAnsi="Tahoma" w:cs="Tahoma"/>
                <w:sz w:val="18"/>
              </w:rPr>
              <w:t>javni naročnik</w:t>
            </w:r>
          </w:p>
        </w:tc>
        <w:tc>
          <w:tcPr>
            <w:tcW w:w="2538" w:type="dxa"/>
            <w:tcBorders>
              <w:top w:val="single" w:sz="2" w:space="0" w:color="auto"/>
              <w:left w:val="single" w:sz="2" w:space="0" w:color="auto"/>
              <w:bottom w:val="single" w:sz="12" w:space="0" w:color="auto"/>
              <w:right w:val="single" w:sz="2" w:space="0" w:color="auto"/>
            </w:tcBorders>
          </w:tcPr>
          <w:p w14:paraId="087CABA2" w14:textId="77777777" w:rsidR="00106CBF" w:rsidRPr="00C8579C" w:rsidRDefault="00106CBF" w:rsidP="0063302D">
            <w:pPr>
              <w:keepNext/>
              <w:keepLines/>
              <w:tabs>
                <w:tab w:val="left" w:pos="567"/>
                <w:tab w:val="num" w:pos="851"/>
                <w:tab w:val="left" w:pos="993"/>
              </w:tabs>
              <w:jc w:val="center"/>
              <w:rPr>
                <w:rFonts w:ascii="Tahoma" w:hAnsi="Tahoma" w:cs="Tahoma"/>
                <w:sz w:val="18"/>
              </w:rPr>
            </w:pPr>
          </w:p>
          <w:p w14:paraId="31D11BE0" w14:textId="77777777" w:rsidR="00106CBF" w:rsidRPr="00C8579C" w:rsidRDefault="00106CBF" w:rsidP="0063302D">
            <w:pPr>
              <w:keepNext/>
              <w:keepLines/>
              <w:tabs>
                <w:tab w:val="left" w:pos="567"/>
                <w:tab w:val="num" w:pos="851"/>
                <w:tab w:val="left" w:pos="993"/>
              </w:tabs>
              <w:jc w:val="center"/>
              <w:rPr>
                <w:rFonts w:ascii="Tahoma" w:hAnsi="Tahoma" w:cs="Tahoma"/>
                <w:sz w:val="18"/>
              </w:rPr>
            </w:pPr>
            <w:r w:rsidRPr="00C8579C">
              <w:rPr>
                <w:rFonts w:ascii="Tahoma" w:hAnsi="Tahoma" w:cs="Tahoma"/>
                <w:sz w:val="18"/>
              </w:rPr>
              <w:t>Naziv naročnika/investitorja</w:t>
            </w:r>
          </w:p>
        </w:tc>
        <w:tc>
          <w:tcPr>
            <w:tcW w:w="4820" w:type="dxa"/>
            <w:tcBorders>
              <w:top w:val="single" w:sz="2" w:space="0" w:color="auto"/>
              <w:left w:val="single" w:sz="2" w:space="0" w:color="auto"/>
              <w:bottom w:val="single" w:sz="12" w:space="0" w:color="auto"/>
              <w:right w:val="single" w:sz="2" w:space="0" w:color="auto"/>
            </w:tcBorders>
            <w:vAlign w:val="center"/>
          </w:tcPr>
          <w:p w14:paraId="3E2738CA" w14:textId="77777777" w:rsidR="00106CBF" w:rsidRPr="00C8579C" w:rsidRDefault="00106CBF" w:rsidP="0063302D">
            <w:pPr>
              <w:keepNext/>
              <w:keepLines/>
              <w:tabs>
                <w:tab w:val="left" w:pos="567"/>
                <w:tab w:val="num" w:pos="851"/>
                <w:tab w:val="left" w:pos="993"/>
              </w:tabs>
              <w:ind w:left="330" w:hanging="330"/>
              <w:jc w:val="center"/>
              <w:rPr>
                <w:rFonts w:ascii="Tahoma" w:hAnsi="Tahoma" w:cs="Tahoma"/>
                <w:sz w:val="18"/>
              </w:rPr>
            </w:pPr>
            <w:r w:rsidRPr="00C8579C">
              <w:rPr>
                <w:rFonts w:ascii="Tahoma" w:hAnsi="Tahoma" w:cs="Tahoma"/>
                <w:sz w:val="18"/>
              </w:rPr>
              <w:t>Predmet naročila</w:t>
            </w:r>
          </w:p>
        </w:tc>
      </w:tr>
      <w:tr w:rsidR="00106CBF" w:rsidRPr="00C8579C" w14:paraId="6661FD92" w14:textId="77777777" w:rsidTr="00056E74">
        <w:trPr>
          <w:trHeight w:val="780"/>
        </w:trPr>
        <w:tc>
          <w:tcPr>
            <w:tcW w:w="637" w:type="dxa"/>
            <w:tcBorders>
              <w:top w:val="nil"/>
            </w:tcBorders>
          </w:tcPr>
          <w:p w14:paraId="6B6B0122" w14:textId="77777777" w:rsidR="00106CBF" w:rsidRPr="00C8579C" w:rsidRDefault="00106CBF" w:rsidP="0063302D">
            <w:pPr>
              <w:keepNext/>
              <w:keepLines/>
              <w:tabs>
                <w:tab w:val="left" w:pos="567"/>
                <w:tab w:val="num" w:pos="851"/>
                <w:tab w:val="left" w:pos="993"/>
              </w:tabs>
              <w:rPr>
                <w:rFonts w:ascii="Tahoma" w:hAnsi="Tahoma" w:cs="Tahoma"/>
                <w:sz w:val="22"/>
              </w:rPr>
            </w:pPr>
            <w:r w:rsidRPr="00C8579C">
              <w:rPr>
                <w:rFonts w:ascii="Tahoma" w:hAnsi="Tahoma" w:cs="Tahoma"/>
                <w:sz w:val="22"/>
              </w:rPr>
              <w:t xml:space="preserve"> </w:t>
            </w:r>
          </w:p>
        </w:tc>
        <w:tc>
          <w:tcPr>
            <w:tcW w:w="933" w:type="dxa"/>
            <w:tcBorders>
              <w:top w:val="nil"/>
            </w:tcBorders>
            <w:vAlign w:val="center"/>
          </w:tcPr>
          <w:p w14:paraId="031762D4" w14:textId="77777777" w:rsidR="00106CBF" w:rsidRPr="00C8579C" w:rsidRDefault="00106CBF" w:rsidP="0063302D">
            <w:pPr>
              <w:keepNext/>
              <w:keepLines/>
              <w:tabs>
                <w:tab w:val="left" w:pos="567"/>
                <w:tab w:val="num" w:pos="851"/>
                <w:tab w:val="left" w:pos="993"/>
              </w:tabs>
              <w:jc w:val="center"/>
              <w:rPr>
                <w:rFonts w:ascii="Tahoma" w:hAnsi="Tahoma" w:cs="Tahoma"/>
              </w:rPr>
            </w:pPr>
            <w:r w:rsidRPr="00C8579C">
              <w:rPr>
                <w:rFonts w:ascii="Tahoma" w:hAnsi="Tahoma" w:cs="Tahoma"/>
              </w:rPr>
              <w:t>DA</w:t>
            </w:r>
          </w:p>
          <w:p w14:paraId="33371198" w14:textId="77777777" w:rsidR="00106CBF" w:rsidRPr="00C8579C" w:rsidRDefault="00106CBF" w:rsidP="0063302D">
            <w:pPr>
              <w:keepNext/>
              <w:keepLines/>
              <w:tabs>
                <w:tab w:val="left" w:pos="567"/>
                <w:tab w:val="num" w:pos="851"/>
                <w:tab w:val="left" w:pos="993"/>
              </w:tabs>
              <w:jc w:val="center"/>
              <w:rPr>
                <w:rFonts w:ascii="Tahoma" w:hAnsi="Tahoma" w:cs="Tahoma"/>
                <w:sz w:val="12"/>
                <w:szCs w:val="12"/>
              </w:rPr>
            </w:pPr>
          </w:p>
          <w:p w14:paraId="62AABEFF" w14:textId="77777777" w:rsidR="00106CBF" w:rsidRPr="00C8579C" w:rsidRDefault="00106CBF" w:rsidP="0063302D">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2538" w:type="dxa"/>
            <w:tcBorders>
              <w:top w:val="nil"/>
            </w:tcBorders>
          </w:tcPr>
          <w:p w14:paraId="4B6E381E" w14:textId="77777777" w:rsidR="00106CBF" w:rsidRPr="00C8579C" w:rsidRDefault="00106CBF" w:rsidP="0063302D">
            <w:pPr>
              <w:keepNext/>
              <w:keepLines/>
              <w:tabs>
                <w:tab w:val="left" w:pos="567"/>
                <w:tab w:val="num" w:pos="851"/>
                <w:tab w:val="left" w:pos="993"/>
              </w:tabs>
              <w:rPr>
                <w:rFonts w:ascii="Tahoma" w:hAnsi="Tahoma" w:cs="Tahoma"/>
                <w:sz w:val="22"/>
              </w:rPr>
            </w:pPr>
          </w:p>
        </w:tc>
        <w:tc>
          <w:tcPr>
            <w:tcW w:w="4820" w:type="dxa"/>
            <w:tcBorders>
              <w:top w:val="nil"/>
            </w:tcBorders>
          </w:tcPr>
          <w:p w14:paraId="5E6BBDEC" w14:textId="77777777" w:rsidR="00106CBF" w:rsidRPr="00C8579C" w:rsidRDefault="00106CBF" w:rsidP="0063302D">
            <w:pPr>
              <w:keepNext/>
              <w:keepLines/>
              <w:tabs>
                <w:tab w:val="left" w:pos="567"/>
                <w:tab w:val="num" w:pos="851"/>
                <w:tab w:val="left" w:pos="993"/>
              </w:tabs>
              <w:ind w:left="330" w:hanging="330"/>
              <w:rPr>
                <w:rFonts w:ascii="Tahoma" w:hAnsi="Tahoma" w:cs="Tahoma"/>
                <w:sz w:val="22"/>
              </w:rPr>
            </w:pPr>
          </w:p>
        </w:tc>
      </w:tr>
      <w:tr w:rsidR="00106CBF" w:rsidRPr="00C8579C" w14:paraId="41775FB5" w14:textId="77777777" w:rsidTr="00056E74">
        <w:trPr>
          <w:trHeight w:val="780"/>
        </w:trPr>
        <w:tc>
          <w:tcPr>
            <w:tcW w:w="637" w:type="dxa"/>
          </w:tcPr>
          <w:p w14:paraId="5849A706" w14:textId="77777777" w:rsidR="00106CBF" w:rsidRPr="00C8579C" w:rsidRDefault="00106CBF" w:rsidP="0063302D">
            <w:pPr>
              <w:keepNext/>
              <w:keepLines/>
              <w:tabs>
                <w:tab w:val="left" w:pos="567"/>
                <w:tab w:val="num" w:pos="851"/>
                <w:tab w:val="left" w:pos="993"/>
              </w:tabs>
              <w:rPr>
                <w:rFonts w:ascii="Tahoma" w:hAnsi="Tahoma" w:cs="Tahoma"/>
                <w:sz w:val="22"/>
              </w:rPr>
            </w:pPr>
          </w:p>
        </w:tc>
        <w:tc>
          <w:tcPr>
            <w:tcW w:w="933" w:type="dxa"/>
            <w:vAlign w:val="center"/>
          </w:tcPr>
          <w:p w14:paraId="1C997AFB" w14:textId="77777777" w:rsidR="00106CBF" w:rsidRPr="00C8579C" w:rsidRDefault="00106CBF" w:rsidP="0063302D">
            <w:pPr>
              <w:keepNext/>
              <w:keepLines/>
              <w:tabs>
                <w:tab w:val="left" w:pos="567"/>
                <w:tab w:val="num" w:pos="851"/>
                <w:tab w:val="left" w:pos="993"/>
              </w:tabs>
              <w:jc w:val="center"/>
              <w:rPr>
                <w:rFonts w:ascii="Tahoma" w:hAnsi="Tahoma" w:cs="Tahoma"/>
              </w:rPr>
            </w:pPr>
            <w:r w:rsidRPr="00C8579C">
              <w:rPr>
                <w:rFonts w:ascii="Tahoma" w:hAnsi="Tahoma" w:cs="Tahoma"/>
              </w:rPr>
              <w:t>DA</w:t>
            </w:r>
          </w:p>
          <w:p w14:paraId="470FB4F1" w14:textId="77777777" w:rsidR="00106CBF" w:rsidRPr="00C8579C" w:rsidRDefault="00106CBF" w:rsidP="0063302D">
            <w:pPr>
              <w:keepNext/>
              <w:keepLines/>
              <w:tabs>
                <w:tab w:val="left" w:pos="567"/>
                <w:tab w:val="num" w:pos="851"/>
                <w:tab w:val="left" w:pos="993"/>
              </w:tabs>
              <w:jc w:val="center"/>
              <w:rPr>
                <w:rFonts w:ascii="Tahoma" w:hAnsi="Tahoma" w:cs="Tahoma"/>
                <w:sz w:val="12"/>
                <w:szCs w:val="12"/>
              </w:rPr>
            </w:pPr>
          </w:p>
          <w:p w14:paraId="409D5F83" w14:textId="77777777" w:rsidR="00106CBF" w:rsidRPr="00C8579C" w:rsidRDefault="00106CBF" w:rsidP="0063302D">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2538" w:type="dxa"/>
          </w:tcPr>
          <w:p w14:paraId="7065F5E2" w14:textId="77777777" w:rsidR="00106CBF" w:rsidRPr="00C8579C" w:rsidRDefault="00106CBF" w:rsidP="0063302D">
            <w:pPr>
              <w:keepNext/>
              <w:keepLines/>
              <w:tabs>
                <w:tab w:val="left" w:pos="567"/>
                <w:tab w:val="num" w:pos="851"/>
                <w:tab w:val="left" w:pos="993"/>
              </w:tabs>
              <w:rPr>
                <w:rFonts w:ascii="Tahoma" w:hAnsi="Tahoma" w:cs="Tahoma"/>
                <w:sz w:val="22"/>
              </w:rPr>
            </w:pPr>
          </w:p>
        </w:tc>
        <w:tc>
          <w:tcPr>
            <w:tcW w:w="4820" w:type="dxa"/>
          </w:tcPr>
          <w:p w14:paraId="1296E261" w14:textId="77777777" w:rsidR="00106CBF" w:rsidRPr="00C8579C" w:rsidRDefault="00106CBF" w:rsidP="0063302D">
            <w:pPr>
              <w:keepNext/>
              <w:keepLines/>
              <w:tabs>
                <w:tab w:val="left" w:pos="567"/>
                <w:tab w:val="num" w:pos="851"/>
                <w:tab w:val="left" w:pos="993"/>
              </w:tabs>
              <w:ind w:left="330" w:hanging="330"/>
              <w:rPr>
                <w:rFonts w:ascii="Tahoma" w:hAnsi="Tahoma" w:cs="Tahoma"/>
                <w:sz w:val="22"/>
              </w:rPr>
            </w:pPr>
          </w:p>
        </w:tc>
      </w:tr>
      <w:tr w:rsidR="00106CBF" w:rsidRPr="00C8579C" w14:paraId="549C3C3B" w14:textId="77777777" w:rsidTr="00056E74">
        <w:trPr>
          <w:trHeight w:val="780"/>
        </w:trPr>
        <w:tc>
          <w:tcPr>
            <w:tcW w:w="637" w:type="dxa"/>
          </w:tcPr>
          <w:p w14:paraId="1B9F6CA3" w14:textId="77777777" w:rsidR="00106CBF" w:rsidRPr="00C8579C" w:rsidRDefault="00106CBF" w:rsidP="0063302D">
            <w:pPr>
              <w:keepNext/>
              <w:keepLines/>
              <w:tabs>
                <w:tab w:val="left" w:pos="567"/>
                <w:tab w:val="num" w:pos="851"/>
                <w:tab w:val="left" w:pos="993"/>
              </w:tabs>
              <w:rPr>
                <w:rFonts w:ascii="Tahoma" w:hAnsi="Tahoma" w:cs="Tahoma"/>
                <w:sz w:val="22"/>
              </w:rPr>
            </w:pPr>
          </w:p>
        </w:tc>
        <w:tc>
          <w:tcPr>
            <w:tcW w:w="933" w:type="dxa"/>
            <w:vAlign w:val="center"/>
          </w:tcPr>
          <w:p w14:paraId="4E176070" w14:textId="77777777" w:rsidR="00106CBF" w:rsidRPr="00C8579C" w:rsidRDefault="00106CBF" w:rsidP="0063302D">
            <w:pPr>
              <w:keepNext/>
              <w:keepLines/>
              <w:tabs>
                <w:tab w:val="left" w:pos="567"/>
                <w:tab w:val="num" w:pos="851"/>
                <w:tab w:val="left" w:pos="993"/>
              </w:tabs>
              <w:jc w:val="center"/>
              <w:rPr>
                <w:rFonts w:ascii="Tahoma" w:hAnsi="Tahoma" w:cs="Tahoma"/>
              </w:rPr>
            </w:pPr>
            <w:r w:rsidRPr="00C8579C">
              <w:rPr>
                <w:rFonts w:ascii="Tahoma" w:hAnsi="Tahoma" w:cs="Tahoma"/>
              </w:rPr>
              <w:t>DA</w:t>
            </w:r>
          </w:p>
          <w:p w14:paraId="71DB7D81" w14:textId="77777777" w:rsidR="00106CBF" w:rsidRPr="00C8579C" w:rsidRDefault="00106CBF" w:rsidP="0063302D">
            <w:pPr>
              <w:keepNext/>
              <w:keepLines/>
              <w:tabs>
                <w:tab w:val="left" w:pos="567"/>
                <w:tab w:val="num" w:pos="851"/>
                <w:tab w:val="left" w:pos="993"/>
              </w:tabs>
              <w:jc w:val="center"/>
              <w:rPr>
                <w:rFonts w:ascii="Tahoma" w:hAnsi="Tahoma" w:cs="Tahoma"/>
                <w:sz w:val="12"/>
                <w:szCs w:val="12"/>
              </w:rPr>
            </w:pPr>
          </w:p>
          <w:p w14:paraId="0C6AAF62" w14:textId="77777777" w:rsidR="00106CBF" w:rsidRPr="00C8579C" w:rsidRDefault="00106CBF" w:rsidP="0063302D">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2538" w:type="dxa"/>
          </w:tcPr>
          <w:p w14:paraId="73D6FD45" w14:textId="77777777" w:rsidR="00106CBF" w:rsidRPr="00C8579C" w:rsidRDefault="00106CBF" w:rsidP="0063302D">
            <w:pPr>
              <w:keepNext/>
              <w:keepLines/>
              <w:tabs>
                <w:tab w:val="left" w:pos="567"/>
                <w:tab w:val="num" w:pos="851"/>
                <w:tab w:val="left" w:pos="993"/>
              </w:tabs>
              <w:rPr>
                <w:rFonts w:ascii="Tahoma" w:hAnsi="Tahoma" w:cs="Tahoma"/>
                <w:sz w:val="22"/>
              </w:rPr>
            </w:pPr>
          </w:p>
        </w:tc>
        <w:tc>
          <w:tcPr>
            <w:tcW w:w="4820" w:type="dxa"/>
          </w:tcPr>
          <w:p w14:paraId="19BF2286" w14:textId="77777777" w:rsidR="00106CBF" w:rsidRPr="00C8579C" w:rsidRDefault="00106CBF" w:rsidP="0063302D">
            <w:pPr>
              <w:keepNext/>
              <w:keepLines/>
              <w:tabs>
                <w:tab w:val="left" w:pos="567"/>
                <w:tab w:val="num" w:pos="851"/>
                <w:tab w:val="left" w:pos="993"/>
              </w:tabs>
              <w:ind w:left="330" w:hanging="330"/>
              <w:rPr>
                <w:rFonts w:ascii="Tahoma" w:hAnsi="Tahoma" w:cs="Tahoma"/>
                <w:sz w:val="22"/>
              </w:rPr>
            </w:pPr>
          </w:p>
        </w:tc>
      </w:tr>
      <w:tr w:rsidR="00106CBF" w:rsidRPr="00C8579C" w14:paraId="6CDECDD1" w14:textId="77777777" w:rsidTr="00056E74">
        <w:trPr>
          <w:trHeight w:val="780"/>
        </w:trPr>
        <w:tc>
          <w:tcPr>
            <w:tcW w:w="637" w:type="dxa"/>
          </w:tcPr>
          <w:p w14:paraId="08BF7D34" w14:textId="77777777" w:rsidR="00106CBF" w:rsidRPr="00C8579C" w:rsidRDefault="00106CBF" w:rsidP="0063302D">
            <w:pPr>
              <w:keepNext/>
              <w:keepLines/>
              <w:tabs>
                <w:tab w:val="left" w:pos="567"/>
                <w:tab w:val="num" w:pos="851"/>
                <w:tab w:val="left" w:pos="993"/>
              </w:tabs>
              <w:rPr>
                <w:rFonts w:ascii="Tahoma" w:hAnsi="Tahoma" w:cs="Tahoma"/>
                <w:sz w:val="22"/>
              </w:rPr>
            </w:pPr>
          </w:p>
        </w:tc>
        <w:tc>
          <w:tcPr>
            <w:tcW w:w="933" w:type="dxa"/>
            <w:vAlign w:val="center"/>
          </w:tcPr>
          <w:p w14:paraId="3532D83B" w14:textId="77777777" w:rsidR="00106CBF" w:rsidRPr="00C8579C" w:rsidRDefault="00106CBF" w:rsidP="0063302D">
            <w:pPr>
              <w:keepNext/>
              <w:keepLines/>
              <w:tabs>
                <w:tab w:val="left" w:pos="567"/>
                <w:tab w:val="num" w:pos="851"/>
                <w:tab w:val="left" w:pos="993"/>
              </w:tabs>
              <w:jc w:val="center"/>
              <w:rPr>
                <w:rFonts w:ascii="Tahoma" w:hAnsi="Tahoma" w:cs="Tahoma"/>
              </w:rPr>
            </w:pPr>
            <w:r w:rsidRPr="00C8579C">
              <w:rPr>
                <w:rFonts w:ascii="Tahoma" w:hAnsi="Tahoma" w:cs="Tahoma"/>
              </w:rPr>
              <w:t>DA</w:t>
            </w:r>
          </w:p>
          <w:p w14:paraId="7A9E2CF1" w14:textId="77777777" w:rsidR="00106CBF" w:rsidRPr="00C8579C" w:rsidRDefault="00106CBF" w:rsidP="0063302D">
            <w:pPr>
              <w:keepNext/>
              <w:keepLines/>
              <w:tabs>
                <w:tab w:val="left" w:pos="567"/>
                <w:tab w:val="num" w:pos="851"/>
                <w:tab w:val="left" w:pos="993"/>
              </w:tabs>
              <w:jc w:val="center"/>
              <w:rPr>
                <w:rFonts w:ascii="Tahoma" w:hAnsi="Tahoma" w:cs="Tahoma"/>
                <w:sz w:val="12"/>
                <w:szCs w:val="12"/>
              </w:rPr>
            </w:pPr>
          </w:p>
          <w:p w14:paraId="212F0DC4" w14:textId="77777777" w:rsidR="00106CBF" w:rsidRPr="00C8579C" w:rsidRDefault="00106CBF" w:rsidP="0063302D">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2538" w:type="dxa"/>
          </w:tcPr>
          <w:p w14:paraId="252FE78E" w14:textId="77777777" w:rsidR="00106CBF" w:rsidRPr="00C8579C" w:rsidRDefault="00106CBF" w:rsidP="0063302D">
            <w:pPr>
              <w:keepNext/>
              <w:keepLines/>
              <w:tabs>
                <w:tab w:val="left" w:pos="567"/>
                <w:tab w:val="num" w:pos="851"/>
                <w:tab w:val="left" w:pos="993"/>
              </w:tabs>
              <w:rPr>
                <w:rFonts w:ascii="Tahoma" w:hAnsi="Tahoma" w:cs="Tahoma"/>
                <w:sz w:val="22"/>
              </w:rPr>
            </w:pPr>
          </w:p>
        </w:tc>
        <w:tc>
          <w:tcPr>
            <w:tcW w:w="4820" w:type="dxa"/>
          </w:tcPr>
          <w:p w14:paraId="39D2F3C6" w14:textId="77777777" w:rsidR="00106CBF" w:rsidRPr="00C8579C" w:rsidRDefault="00106CBF" w:rsidP="0063302D">
            <w:pPr>
              <w:keepNext/>
              <w:keepLines/>
              <w:tabs>
                <w:tab w:val="left" w:pos="567"/>
                <w:tab w:val="num" w:pos="851"/>
                <w:tab w:val="left" w:pos="993"/>
              </w:tabs>
              <w:ind w:left="330" w:hanging="330"/>
              <w:rPr>
                <w:rFonts w:ascii="Tahoma" w:hAnsi="Tahoma" w:cs="Tahoma"/>
                <w:sz w:val="22"/>
              </w:rPr>
            </w:pPr>
          </w:p>
        </w:tc>
      </w:tr>
      <w:tr w:rsidR="00106CBF" w:rsidRPr="00C8579C" w14:paraId="1A6199B7" w14:textId="77777777" w:rsidTr="00056E74">
        <w:trPr>
          <w:trHeight w:val="780"/>
        </w:trPr>
        <w:tc>
          <w:tcPr>
            <w:tcW w:w="637" w:type="dxa"/>
          </w:tcPr>
          <w:p w14:paraId="3A8AB16E" w14:textId="77777777" w:rsidR="00106CBF" w:rsidRPr="00C8579C" w:rsidRDefault="00106CBF" w:rsidP="0063302D">
            <w:pPr>
              <w:keepNext/>
              <w:keepLines/>
              <w:tabs>
                <w:tab w:val="left" w:pos="567"/>
                <w:tab w:val="num" w:pos="851"/>
                <w:tab w:val="left" w:pos="993"/>
              </w:tabs>
              <w:rPr>
                <w:rFonts w:ascii="Tahoma" w:hAnsi="Tahoma" w:cs="Tahoma"/>
                <w:sz w:val="22"/>
              </w:rPr>
            </w:pPr>
          </w:p>
        </w:tc>
        <w:tc>
          <w:tcPr>
            <w:tcW w:w="933" w:type="dxa"/>
            <w:vAlign w:val="center"/>
          </w:tcPr>
          <w:p w14:paraId="75C58F04" w14:textId="77777777" w:rsidR="00106CBF" w:rsidRPr="00C8579C" w:rsidRDefault="00106CBF" w:rsidP="0063302D">
            <w:pPr>
              <w:keepNext/>
              <w:keepLines/>
              <w:tabs>
                <w:tab w:val="left" w:pos="567"/>
                <w:tab w:val="num" w:pos="851"/>
                <w:tab w:val="left" w:pos="993"/>
              </w:tabs>
              <w:jc w:val="center"/>
              <w:rPr>
                <w:rFonts w:ascii="Tahoma" w:hAnsi="Tahoma" w:cs="Tahoma"/>
              </w:rPr>
            </w:pPr>
            <w:r w:rsidRPr="00C8579C">
              <w:rPr>
                <w:rFonts w:ascii="Tahoma" w:hAnsi="Tahoma" w:cs="Tahoma"/>
              </w:rPr>
              <w:t>DA</w:t>
            </w:r>
          </w:p>
          <w:p w14:paraId="370C864A" w14:textId="77777777" w:rsidR="00106CBF" w:rsidRPr="00C8579C" w:rsidRDefault="00106CBF" w:rsidP="0063302D">
            <w:pPr>
              <w:keepNext/>
              <w:keepLines/>
              <w:tabs>
                <w:tab w:val="left" w:pos="567"/>
                <w:tab w:val="num" w:pos="851"/>
                <w:tab w:val="left" w:pos="993"/>
              </w:tabs>
              <w:jc w:val="center"/>
              <w:rPr>
                <w:rFonts w:ascii="Tahoma" w:hAnsi="Tahoma" w:cs="Tahoma"/>
                <w:sz w:val="12"/>
                <w:szCs w:val="12"/>
              </w:rPr>
            </w:pPr>
          </w:p>
          <w:p w14:paraId="768885D8" w14:textId="77777777" w:rsidR="00106CBF" w:rsidRPr="00C8579C" w:rsidRDefault="00106CBF" w:rsidP="0063302D">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2538" w:type="dxa"/>
          </w:tcPr>
          <w:p w14:paraId="6E839BD0" w14:textId="77777777" w:rsidR="00106CBF" w:rsidRPr="00C8579C" w:rsidRDefault="00106CBF" w:rsidP="0063302D">
            <w:pPr>
              <w:keepNext/>
              <w:keepLines/>
              <w:tabs>
                <w:tab w:val="left" w:pos="567"/>
                <w:tab w:val="num" w:pos="851"/>
                <w:tab w:val="left" w:pos="993"/>
              </w:tabs>
              <w:rPr>
                <w:rFonts w:ascii="Tahoma" w:hAnsi="Tahoma" w:cs="Tahoma"/>
                <w:sz w:val="22"/>
              </w:rPr>
            </w:pPr>
          </w:p>
        </w:tc>
        <w:tc>
          <w:tcPr>
            <w:tcW w:w="4820" w:type="dxa"/>
          </w:tcPr>
          <w:p w14:paraId="49FD6D94" w14:textId="77777777" w:rsidR="00106CBF" w:rsidRPr="00C8579C" w:rsidRDefault="00106CBF" w:rsidP="0063302D">
            <w:pPr>
              <w:keepNext/>
              <w:keepLines/>
              <w:tabs>
                <w:tab w:val="left" w:pos="567"/>
                <w:tab w:val="num" w:pos="851"/>
                <w:tab w:val="left" w:pos="993"/>
              </w:tabs>
              <w:ind w:left="330" w:hanging="330"/>
              <w:rPr>
                <w:rFonts w:ascii="Tahoma" w:hAnsi="Tahoma" w:cs="Tahoma"/>
                <w:sz w:val="22"/>
              </w:rPr>
            </w:pPr>
          </w:p>
        </w:tc>
      </w:tr>
      <w:tr w:rsidR="00106CBF" w:rsidRPr="00C8579C" w14:paraId="4B65CA03" w14:textId="77777777" w:rsidTr="00056E74">
        <w:trPr>
          <w:trHeight w:val="780"/>
        </w:trPr>
        <w:tc>
          <w:tcPr>
            <w:tcW w:w="637" w:type="dxa"/>
          </w:tcPr>
          <w:p w14:paraId="2D52B7E1" w14:textId="77777777" w:rsidR="00106CBF" w:rsidRPr="00C8579C" w:rsidRDefault="00106CBF" w:rsidP="0063302D">
            <w:pPr>
              <w:keepNext/>
              <w:keepLines/>
              <w:tabs>
                <w:tab w:val="left" w:pos="567"/>
                <w:tab w:val="num" w:pos="851"/>
                <w:tab w:val="left" w:pos="993"/>
              </w:tabs>
              <w:rPr>
                <w:rFonts w:ascii="Tahoma" w:hAnsi="Tahoma" w:cs="Tahoma"/>
                <w:sz w:val="22"/>
              </w:rPr>
            </w:pPr>
          </w:p>
        </w:tc>
        <w:tc>
          <w:tcPr>
            <w:tcW w:w="933" w:type="dxa"/>
            <w:vAlign w:val="center"/>
          </w:tcPr>
          <w:p w14:paraId="596507A1" w14:textId="77777777" w:rsidR="00106CBF" w:rsidRPr="00C8579C" w:rsidRDefault="00106CBF" w:rsidP="0063302D">
            <w:pPr>
              <w:keepNext/>
              <w:keepLines/>
              <w:tabs>
                <w:tab w:val="left" w:pos="567"/>
                <w:tab w:val="num" w:pos="851"/>
                <w:tab w:val="left" w:pos="993"/>
              </w:tabs>
              <w:jc w:val="center"/>
              <w:rPr>
                <w:rFonts w:ascii="Tahoma" w:hAnsi="Tahoma" w:cs="Tahoma"/>
              </w:rPr>
            </w:pPr>
            <w:r w:rsidRPr="00C8579C">
              <w:rPr>
                <w:rFonts w:ascii="Tahoma" w:hAnsi="Tahoma" w:cs="Tahoma"/>
              </w:rPr>
              <w:t>DA</w:t>
            </w:r>
          </w:p>
          <w:p w14:paraId="13E2A3FA" w14:textId="77777777" w:rsidR="00106CBF" w:rsidRPr="00C8579C" w:rsidRDefault="00106CBF" w:rsidP="0063302D">
            <w:pPr>
              <w:keepNext/>
              <w:keepLines/>
              <w:tabs>
                <w:tab w:val="left" w:pos="567"/>
                <w:tab w:val="num" w:pos="851"/>
                <w:tab w:val="left" w:pos="993"/>
              </w:tabs>
              <w:jc w:val="center"/>
              <w:rPr>
                <w:rFonts w:ascii="Tahoma" w:hAnsi="Tahoma" w:cs="Tahoma"/>
                <w:sz w:val="12"/>
                <w:szCs w:val="12"/>
              </w:rPr>
            </w:pPr>
          </w:p>
          <w:p w14:paraId="78B9644A" w14:textId="77777777" w:rsidR="00106CBF" w:rsidRPr="00C8579C" w:rsidRDefault="00106CBF" w:rsidP="0063302D">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2538" w:type="dxa"/>
          </w:tcPr>
          <w:p w14:paraId="7B496D1B" w14:textId="77777777" w:rsidR="00106CBF" w:rsidRPr="00C8579C" w:rsidRDefault="00106CBF" w:rsidP="0063302D">
            <w:pPr>
              <w:keepNext/>
              <w:keepLines/>
              <w:tabs>
                <w:tab w:val="left" w:pos="567"/>
                <w:tab w:val="num" w:pos="851"/>
                <w:tab w:val="left" w:pos="993"/>
              </w:tabs>
              <w:rPr>
                <w:rFonts w:ascii="Tahoma" w:hAnsi="Tahoma" w:cs="Tahoma"/>
                <w:sz w:val="22"/>
              </w:rPr>
            </w:pPr>
          </w:p>
        </w:tc>
        <w:tc>
          <w:tcPr>
            <w:tcW w:w="4820" w:type="dxa"/>
          </w:tcPr>
          <w:p w14:paraId="4AEB9952" w14:textId="77777777" w:rsidR="00106CBF" w:rsidRPr="00C8579C" w:rsidRDefault="00106CBF" w:rsidP="0063302D">
            <w:pPr>
              <w:keepNext/>
              <w:keepLines/>
              <w:tabs>
                <w:tab w:val="left" w:pos="567"/>
                <w:tab w:val="num" w:pos="851"/>
                <w:tab w:val="left" w:pos="993"/>
              </w:tabs>
              <w:ind w:left="330" w:hanging="330"/>
              <w:rPr>
                <w:rFonts w:ascii="Tahoma" w:hAnsi="Tahoma" w:cs="Tahoma"/>
                <w:sz w:val="22"/>
              </w:rPr>
            </w:pPr>
          </w:p>
        </w:tc>
      </w:tr>
    </w:tbl>
    <w:p w14:paraId="1B03AC29" w14:textId="77777777" w:rsidR="00B976DC" w:rsidRPr="00C8579C" w:rsidRDefault="00B976DC" w:rsidP="0063302D">
      <w:pPr>
        <w:keepNext/>
        <w:keepLines/>
        <w:tabs>
          <w:tab w:val="left" w:pos="567"/>
          <w:tab w:val="num" w:pos="851"/>
          <w:tab w:val="left" w:pos="993"/>
        </w:tabs>
        <w:rPr>
          <w:rFonts w:ascii="Tahoma" w:hAnsi="Tahoma" w:cs="Tahoma"/>
          <w:sz w:val="22"/>
        </w:rPr>
      </w:pPr>
    </w:p>
    <w:p w14:paraId="76F056EA" w14:textId="77777777" w:rsidR="00B976DC" w:rsidRPr="00C8579C" w:rsidRDefault="00B976DC" w:rsidP="0063302D">
      <w:pPr>
        <w:keepNext/>
        <w:keepLines/>
        <w:tabs>
          <w:tab w:val="left" w:pos="567"/>
          <w:tab w:val="num" w:pos="851"/>
          <w:tab w:val="left" w:pos="993"/>
        </w:tabs>
        <w:rPr>
          <w:rFonts w:ascii="Tahoma" w:hAnsi="Tahoma" w:cs="Tahoma"/>
          <w:sz w:val="22"/>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B976DC" w:rsidRPr="00C8579C" w14:paraId="7B3D21A9" w14:textId="77777777" w:rsidTr="00B976DC">
        <w:trPr>
          <w:trHeight w:val="235"/>
        </w:trPr>
        <w:tc>
          <w:tcPr>
            <w:tcW w:w="3402" w:type="dxa"/>
            <w:tcBorders>
              <w:bottom w:val="single" w:sz="4" w:space="0" w:color="auto"/>
            </w:tcBorders>
          </w:tcPr>
          <w:p w14:paraId="7D434DC8" w14:textId="77777777" w:rsidR="00B976DC" w:rsidRPr="00C8579C" w:rsidRDefault="00B976DC" w:rsidP="0063302D">
            <w:pPr>
              <w:keepNext/>
              <w:keepLines/>
              <w:jc w:val="both"/>
              <w:rPr>
                <w:rFonts w:ascii="Tahoma" w:hAnsi="Tahoma" w:cs="Tahoma"/>
                <w:snapToGrid w:val="0"/>
                <w:color w:val="000000"/>
              </w:rPr>
            </w:pPr>
          </w:p>
        </w:tc>
        <w:tc>
          <w:tcPr>
            <w:tcW w:w="2552" w:type="dxa"/>
          </w:tcPr>
          <w:p w14:paraId="1A0BFEC0" w14:textId="77777777" w:rsidR="00B976DC" w:rsidRPr="00C8579C" w:rsidRDefault="00B976DC" w:rsidP="0063302D">
            <w:pPr>
              <w:keepNext/>
              <w:keepLines/>
              <w:jc w:val="center"/>
              <w:rPr>
                <w:rFonts w:ascii="Tahoma" w:hAnsi="Tahoma" w:cs="Tahoma"/>
                <w:snapToGrid w:val="0"/>
                <w:color w:val="000000"/>
              </w:rPr>
            </w:pPr>
          </w:p>
        </w:tc>
        <w:tc>
          <w:tcPr>
            <w:tcW w:w="3118" w:type="dxa"/>
            <w:tcBorders>
              <w:bottom w:val="single" w:sz="4" w:space="0" w:color="auto"/>
            </w:tcBorders>
          </w:tcPr>
          <w:p w14:paraId="5938C06C" w14:textId="77777777" w:rsidR="00B976DC" w:rsidRPr="00C8579C" w:rsidRDefault="00B976DC" w:rsidP="0063302D">
            <w:pPr>
              <w:keepNext/>
              <w:keepLines/>
              <w:tabs>
                <w:tab w:val="left" w:pos="567"/>
                <w:tab w:val="num" w:pos="851"/>
                <w:tab w:val="left" w:pos="993"/>
              </w:tabs>
              <w:jc w:val="both"/>
              <w:rPr>
                <w:rFonts w:ascii="Tahoma" w:hAnsi="Tahoma" w:cs="Tahoma"/>
                <w:snapToGrid w:val="0"/>
                <w:color w:val="000000"/>
              </w:rPr>
            </w:pPr>
          </w:p>
          <w:p w14:paraId="713AE3AC" w14:textId="77777777" w:rsidR="00B976DC" w:rsidRPr="00C8579C" w:rsidRDefault="00B976DC" w:rsidP="0063302D">
            <w:pPr>
              <w:keepNext/>
              <w:keepLines/>
              <w:tabs>
                <w:tab w:val="left" w:pos="567"/>
                <w:tab w:val="num" w:pos="851"/>
                <w:tab w:val="left" w:pos="993"/>
              </w:tabs>
              <w:jc w:val="both"/>
              <w:rPr>
                <w:rFonts w:ascii="Tahoma" w:hAnsi="Tahoma" w:cs="Tahoma"/>
                <w:snapToGrid w:val="0"/>
                <w:color w:val="000000"/>
              </w:rPr>
            </w:pPr>
          </w:p>
        </w:tc>
      </w:tr>
      <w:tr w:rsidR="00B976DC" w:rsidRPr="00C8579C" w14:paraId="31C07159" w14:textId="77777777" w:rsidTr="00B976DC">
        <w:trPr>
          <w:trHeight w:val="235"/>
        </w:trPr>
        <w:tc>
          <w:tcPr>
            <w:tcW w:w="3402" w:type="dxa"/>
            <w:tcBorders>
              <w:top w:val="single" w:sz="4" w:space="0" w:color="auto"/>
            </w:tcBorders>
          </w:tcPr>
          <w:p w14:paraId="73414B0D" w14:textId="77777777" w:rsidR="00B976DC" w:rsidRPr="00C8579C" w:rsidRDefault="00B976DC" w:rsidP="0063302D">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2AE918E7" w14:textId="77777777" w:rsidR="00B976DC" w:rsidRPr="00C8579C" w:rsidRDefault="00B976DC" w:rsidP="0063302D">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8" w:type="dxa"/>
            <w:tcBorders>
              <w:top w:val="single" w:sz="4" w:space="0" w:color="auto"/>
            </w:tcBorders>
          </w:tcPr>
          <w:p w14:paraId="4B6D0E0A" w14:textId="6B1391B7" w:rsidR="00B976DC" w:rsidRPr="00C8579C" w:rsidRDefault="00B976DC" w:rsidP="00AA77AD">
            <w:pPr>
              <w:keepNext/>
              <w:keepLines/>
              <w:jc w:val="both"/>
              <w:rPr>
                <w:rFonts w:ascii="Tahoma" w:hAnsi="Tahoma" w:cs="Tahoma"/>
                <w:snapToGrid w:val="0"/>
                <w:color w:val="000000"/>
              </w:rPr>
            </w:pPr>
            <w:r w:rsidRPr="00C8579C">
              <w:rPr>
                <w:rFonts w:ascii="Tahoma" w:hAnsi="Tahoma" w:cs="Tahoma"/>
                <w:snapToGrid w:val="0"/>
                <w:color w:val="000000"/>
              </w:rPr>
              <w:t>(</w:t>
            </w:r>
            <w:r w:rsidR="00D504E5">
              <w:rPr>
                <w:rFonts w:ascii="Tahoma" w:hAnsi="Tahoma" w:cs="Tahoma"/>
                <w:snapToGrid w:val="0"/>
                <w:color w:val="000000"/>
              </w:rPr>
              <w:t xml:space="preserve">Ime in priimek ter </w:t>
            </w:r>
            <w:r w:rsidR="00D504E5" w:rsidRPr="00C8579C">
              <w:rPr>
                <w:rFonts w:ascii="Tahoma" w:hAnsi="Tahoma" w:cs="Tahoma"/>
                <w:snapToGrid w:val="0"/>
                <w:color w:val="000000"/>
              </w:rPr>
              <w:t>podpis ponudnika</w:t>
            </w:r>
            <w:r w:rsidRPr="00C8579C">
              <w:rPr>
                <w:rFonts w:ascii="Tahoma" w:hAnsi="Tahoma" w:cs="Tahoma"/>
                <w:snapToGrid w:val="0"/>
                <w:color w:val="000000"/>
              </w:rPr>
              <w:t>)</w:t>
            </w:r>
          </w:p>
        </w:tc>
      </w:tr>
    </w:tbl>
    <w:p w14:paraId="3EC92365" w14:textId="77777777" w:rsidR="00B976DC" w:rsidRPr="00C8579C" w:rsidRDefault="00B976DC" w:rsidP="0063302D">
      <w:pPr>
        <w:keepNext/>
        <w:keepLines/>
        <w:jc w:val="both"/>
        <w:rPr>
          <w:rFonts w:ascii="Tahoma" w:hAnsi="Tahoma" w:cs="Tahoma"/>
          <w:bCs/>
          <w:i/>
          <w:noProof/>
          <w:sz w:val="18"/>
          <w:szCs w:val="18"/>
        </w:rPr>
      </w:pPr>
    </w:p>
    <w:p w14:paraId="455FBF25" w14:textId="77777777" w:rsidR="00B976DC" w:rsidRPr="00C8579C" w:rsidRDefault="00B976DC" w:rsidP="0063302D">
      <w:pPr>
        <w:keepNext/>
        <w:keepLines/>
        <w:jc w:val="both"/>
        <w:rPr>
          <w:rFonts w:ascii="Tahoma" w:hAnsi="Tahoma" w:cs="Tahoma"/>
          <w:bCs/>
          <w:i/>
          <w:noProof/>
          <w:sz w:val="18"/>
          <w:szCs w:val="18"/>
        </w:rPr>
      </w:pPr>
    </w:p>
    <w:p w14:paraId="0534C609" w14:textId="77777777" w:rsidR="00196FCE" w:rsidRPr="00C8579C" w:rsidRDefault="00196FCE" w:rsidP="0063302D">
      <w:pPr>
        <w:keepNext/>
        <w:keepLines/>
        <w:jc w:val="both"/>
        <w:rPr>
          <w:rFonts w:ascii="Tahoma" w:hAnsi="Tahoma" w:cs="Tahoma"/>
          <w:bCs/>
          <w:i/>
          <w:noProof/>
          <w:sz w:val="18"/>
          <w:szCs w:val="18"/>
        </w:rPr>
      </w:pPr>
    </w:p>
    <w:p w14:paraId="549E07B5" w14:textId="77777777" w:rsidR="00DD5BD9" w:rsidRPr="00C8579C" w:rsidRDefault="00DD5BD9" w:rsidP="0063302D">
      <w:pPr>
        <w:keepNext/>
        <w:keepLines/>
        <w:rPr>
          <w:rFonts w:ascii="Tahoma" w:hAnsi="Tahoma" w:cs="Tahoma"/>
          <w:bCs/>
          <w:i/>
          <w:noProof/>
          <w:sz w:val="18"/>
          <w:szCs w:val="18"/>
        </w:rPr>
      </w:pPr>
    </w:p>
    <w:p w14:paraId="4D9A8CAF" w14:textId="77777777" w:rsidR="006927C4" w:rsidRPr="00C8579C" w:rsidRDefault="006927C4" w:rsidP="0063302D">
      <w:pPr>
        <w:keepNext/>
        <w:keepLines/>
        <w:rPr>
          <w:rFonts w:ascii="Tahoma" w:hAnsi="Tahoma" w:cs="Tahoma"/>
          <w:bCs/>
          <w:i/>
          <w:noProof/>
          <w:sz w:val="18"/>
          <w:szCs w:val="18"/>
        </w:rPr>
      </w:pPr>
      <w:r w:rsidRPr="00C8579C">
        <w:rPr>
          <w:rFonts w:ascii="Tahoma" w:hAnsi="Tahoma" w:cs="Tahoma"/>
          <w:bCs/>
          <w:i/>
          <w:noProof/>
          <w:sz w:val="18"/>
          <w:szCs w:val="18"/>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8"/>
        <w:gridCol w:w="1484"/>
      </w:tblGrid>
      <w:tr w:rsidR="00B976DC" w:rsidRPr="00C8579C" w14:paraId="5F426877" w14:textId="77777777" w:rsidTr="003724F1">
        <w:tc>
          <w:tcPr>
            <w:tcW w:w="7658" w:type="dxa"/>
            <w:tcBorders>
              <w:top w:val="single" w:sz="4" w:space="0" w:color="auto"/>
              <w:bottom w:val="single" w:sz="4" w:space="0" w:color="auto"/>
            </w:tcBorders>
          </w:tcPr>
          <w:p w14:paraId="3D13FEED" w14:textId="77777777" w:rsidR="00B976DC" w:rsidRPr="00C8579C" w:rsidRDefault="00B976DC" w:rsidP="0063302D">
            <w:pPr>
              <w:keepNext/>
              <w:keepLines/>
              <w:rPr>
                <w:rFonts w:ascii="Tahoma" w:hAnsi="Tahoma" w:cs="Tahoma"/>
              </w:rPr>
            </w:pPr>
            <w:r w:rsidRPr="00C8579C">
              <w:lastRenderedPageBreak/>
              <w:br w:type="page"/>
            </w:r>
            <w:r w:rsidRPr="00C8579C">
              <w:rPr>
                <w:rFonts w:ascii="Tahoma" w:hAnsi="Tahoma" w:cs="Tahoma"/>
                <w:sz w:val="18"/>
              </w:rPr>
              <w:br w:type="page"/>
            </w:r>
            <w:r w:rsidRPr="00C8579C">
              <w:rPr>
                <w:rFonts w:ascii="Tahoma" w:hAnsi="Tahoma" w:cs="Tahoma"/>
              </w:rPr>
              <w:t xml:space="preserve">POTRDITEV REFERENC S STRANI POSAMEZNIH NAROČNIKOV </w:t>
            </w:r>
          </w:p>
        </w:tc>
        <w:tc>
          <w:tcPr>
            <w:tcW w:w="1484" w:type="dxa"/>
            <w:tcBorders>
              <w:top w:val="single" w:sz="4" w:space="0" w:color="auto"/>
              <w:bottom w:val="single" w:sz="4" w:space="0" w:color="auto"/>
            </w:tcBorders>
          </w:tcPr>
          <w:p w14:paraId="43278C69" w14:textId="47F1C38C" w:rsidR="00B976DC" w:rsidRPr="00C8579C" w:rsidRDefault="00B976DC" w:rsidP="00AA77AD">
            <w:pPr>
              <w:keepNext/>
              <w:keepLines/>
              <w:rPr>
                <w:rFonts w:ascii="Tahoma" w:hAnsi="Tahoma" w:cs="Tahoma"/>
                <w:b/>
                <w:i/>
              </w:rPr>
            </w:pPr>
            <w:r w:rsidRPr="00C8579C">
              <w:rPr>
                <w:rFonts w:ascii="Tahoma" w:hAnsi="Tahoma" w:cs="Tahoma"/>
                <w:b/>
                <w:i/>
              </w:rPr>
              <w:t xml:space="preserve">Priloga </w:t>
            </w:r>
            <w:r w:rsidR="00AA77AD">
              <w:rPr>
                <w:rFonts w:ascii="Tahoma" w:hAnsi="Tahoma" w:cs="Tahoma"/>
                <w:b/>
                <w:i/>
              </w:rPr>
              <w:t>8</w:t>
            </w:r>
            <w:r w:rsidRPr="00C8579C">
              <w:rPr>
                <w:rFonts w:ascii="Tahoma" w:hAnsi="Tahoma" w:cs="Tahoma"/>
                <w:b/>
                <w:i/>
              </w:rPr>
              <w:t>/2</w:t>
            </w:r>
          </w:p>
        </w:tc>
      </w:tr>
    </w:tbl>
    <w:p w14:paraId="11AE92A5" w14:textId="77777777" w:rsidR="00B445A2" w:rsidRPr="00C8579C" w:rsidRDefault="00B445A2" w:rsidP="0063302D">
      <w:pPr>
        <w:keepNext/>
        <w:keepLines/>
        <w:jc w:val="both"/>
        <w:rPr>
          <w:rFonts w:ascii="Tahoma" w:hAnsi="Tahoma" w:cs="Tahoma"/>
          <w:bCs/>
          <w:i/>
          <w:noProof/>
          <w:sz w:val="18"/>
          <w:szCs w:val="18"/>
        </w:rPr>
      </w:pPr>
    </w:p>
    <w:p w14:paraId="713C8F9E" w14:textId="77777777" w:rsidR="00B445A2" w:rsidRPr="00C8579C" w:rsidRDefault="00B445A2" w:rsidP="0063302D">
      <w:pPr>
        <w:pStyle w:val="NavadenTimesNewRoman"/>
        <w:keepNext/>
        <w:keepLines/>
        <w:widowControl/>
        <w:jc w:val="both"/>
        <w:rPr>
          <w:rFonts w:ascii="Tahoma" w:hAnsi="Tahoma" w:cs="Tahoma"/>
          <w:sz w:val="20"/>
        </w:rPr>
      </w:pPr>
      <w:r w:rsidRPr="00C8579C">
        <w:rPr>
          <w:rFonts w:ascii="Tahoma" w:hAnsi="Tahoma" w:cs="Tahoma"/>
          <w:sz w:val="20"/>
        </w:rPr>
        <w:t>Pod kazensko in materialno odgovornostjo izjavljamo, da so spodaj navedeni podatki o referenčnih delih resnični. Na podlagi poziva bomo naročniku v zahtevanem roku predložili dodatna dokazila o uspešni izvedbi navedenih referenčnih del oziroma</w:t>
      </w:r>
      <w:r w:rsidRPr="00C8579C">
        <w:rPr>
          <w:rFonts w:ascii="Tahoma" w:hAnsi="Tahoma" w:cs="Tahoma"/>
          <w:b/>
        </w:rPr>
        <w:t xml:space="preserve"> </w:t>
      </w:r>
      <w:r w:rsidRPr="00C8579C">
        <w:rPr>
          <w:rFonts w:ascii="Tahoma" w:hAnsi="Tahoma" w:cs="Tahoma"/>
          <w:sz w:val="20"/>
        </w:rPr>
        <w:t>uspešno izvedenih poslov ponudnika.</w:t>
      </w:r>
    </w:p>
    <w:p w14:paraId="3B5E8BC5" w14:textId="05CF755A" w:rsidR="00B445A2" w:rsidRDefault="00B445A2" w:rsidP="0063302D">
      <w:pPr>
        <w:pStyle w:val="NavadenTimesNewRoman"/>
        <w:keepNext/>
        <w:keepLines/>
        <w:widowControl/>
        <w:jc w:val="both"/>
        <w:rPr>
          <w:rFonts w:ascii="Tahoma" w:hAnsi="Tahoma" w:cs="Tahoma"/>
          <w:sz w:val="20"/>
        </w:rPr>
      </w:pPr>
      <w:r w:rsidRPr="00C8579C">
        <w:rPr>
          <w:rFonts w:ascii="Tahoma" w:hAnsi="Tahoma" w:cs="Tahoma"/>
          <w:sz w:val="20"/>
        </w:rPr>
        <w:t xml:space="preserve"> </w:t>
      </w:r>
    </w:p>
    <w:tbl>
      <w:tblPr>
        <w:tblW w:w="9075"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3"/>
        <w:gridCol w:w="2409"/>
        <w:gridCol w:w="960"/>
        <w:gridCol w:w="1732"/>
        <w:gridCol w:w="1572"/>
        <w:gridCol w:w="2369"/>
      </w:tblGrid>
      <w:tr w:rsidR="00AA77AD" w:rsidRPr="008E7B84" w14:paraId="6DE8A4A7" w14:textId="77777777" w:rsidTr="002F5742">
        <w:trPr>
          <w:trHeight w:val="277"/>
        </w:trPr>
        <w:tc>
          <w:tcPr>
            <w:tcW w:w="9075" w:type="dxa"/>
            <w:gridSpan w:val="6"/>
            <w:tcBorders>
              <w:top w:val="single" w:sz="2" w:space="0" w:color="auto"/>
              <w:left w:val="single" w:sz="2" w:space="0" w:color="auto"/>
              <w:bottom w:val="single" w:sz="2" w:space="0" w:color="auto"/>
              <w:right w:val="single" w:sz="2" w:space="0" w:color="auto"/>
            </w:tcBorders>
            <w:vAlign w:val="center"/>
          </w:tcPr>
          <w:p w14:paraId="13779700" w14:textId="0A70C476" w:rsidR="00AA77AD" w:rsidRPr="008E7B84" w:rsidRDefault="00AA77AD" w:rsidP="00AA77AD">
            <w:pPr>
              <w:keepNext/>
              <w:keepLines/>
              <w:ind w:right="-285"/>
              <w:jc w:val="both"/>
              <w:rPr>
                <w:rFonts w:ascii="Tahoma" w:hAnsi="Tahoma" w:cs="Tahoma"/>
                <w:b/>
              </w:rPr>
            </w:pPr>
            <w:r w:rsidRPr="008E7B84">
              <w:rPr>
                <w:rFonts w:ascii="Tahoma" w:hAnsi="Tahoma" w:cs="Tahoma"/>
                <w:b/>
              </w:rPr>
              <w:t xml:space="preserve">Podatki o izvajalcu </w:t>
            </w:r>
            <w:r w:rsidRPr="008E7B84">
              <w:rPr>
                <w:rFonts w:ascii="Tahoma" w:eastAsia="Calibri" w:hAnsi="Tahoma" w:cs="Tahoma"/>
                <w:b/>
                <w:lang w:eastAsia="en-US"/>
              </w:rPr>
              <w:t xml:space="preserve">referenčnega </w:t>
            </w:r>
            <w:r w:rsidRPr="008E7B84">
              <w:rPr>
                <w:rFonts w:ascii="Tahoma" w:hAnsi="Tahoma" w:cs="Tahoma"/>
                <w:b/>
              </w:rPr>
              <w:t xml:space="preserve">dela/posla </w:t>
            </w:r>
            <w:r w:rsidRPr="008E7B84">
              <w:rPr>
                <w:rFonts w:ascii="Tahoma" w:hAnsi="Tahoma" w:cs="Tahoma"/>
              </w:rPr>
              <w:t>(ponudnik/partner/podizvajalec)</w:t>
            </w:r>
            <w:r w:rsidRPr="008E7B84">
              <w:rPr>
                <w:rFonts w:ascii="Tahoma" w:hAnsi="Tahoma" w:cs="Tahoma"/>
                <w:b/>
              </w:rPr>
              <w:t xml:space="preserve"> </w:t>
            </w:r>
          </w:p>
        </w:tc>
      </w:tr>
      <w:tr w:rsidR="00AA77AD" w:rsidRPr="008E7B84" w14:paraId="6F498F4E" w14:textId="77777777" w:rsidTr="002F5742">
        <w:trPr>
          <w:trHeight w:val="604"/>
        </w:trPr>
        <w:tc>
          <w:tcPr>
            <w:tcW w:w="3402" w:type="dxa"/>
            <w:gridSpan w:val="3"/>
            <w:tcBorders>
              <w:top w:val="single" w:sz="2" w:space="0" w:color="auto"/>
              <w:left w:val="single" w:sz="2" w:space="0" w:color="auto"/>
              <w:bottom w:val="single" w:sz="2" w:space="0" w:color="auto"/>
              <w:right w:val="single" w:sz="2" w:space="0" w:color="auto"/>
            </w:tcBorders>
            <w:vAlign w:val="center"/>
          </w:tcPr>
          <w:p w14:paraId="110189B7" w14:textId="77777777" w:rsidR="00AA77AD" w:rsidRPr="008E7B84" w:rsidRDefault="00AA77AD" w:rsidP="00567081">
            <w:pPr>
              <w:keepNext/>
              <w:keepLines/>
              <w:ind w:right="-285"/>
              <w:rPr>
                <w:rFonts w:ascii="Tahoma" w:hAnsi="Tahoma" w:cs="Tahoma"/>
              </w:rPr>
            </w:pPr>
            <w:r w:rsidRPr="008E7B84">
              <w:rPr>
                <w:rFonts w:ascii="Tahoma" w:hAnsi="Tahoma" w:cs="Tahoma"/>
              </w:rPr>
              <w:t xml:space="preserve">Izvajalec referenčnega dela </w:t>
            </w:r>
          </w:p>
          <w:p w14:paraId="030CEC74" w14:textId="77777777" w:rsidR="00AA77AD" w:rsidRPr="008E7B84" w:rsidRDefault="00AA77AD" w:rsidP="00567081">
            <w:pPr>
              <w:keepNext/>
              <w:keepLines/>
              <w:ind w:right="-285"/>
              <w:rPr>
                <w:rFonts w:ascii="Tahoma" w:hAnsi="Tahoma" w:cs="Tahoma"/>
              </w:rPr>
            </w:pPr>
            <w:r w:rsidRPr="008E7B84">
              <w:rPr>
                <w:rFonts w:ascii="Tahoma" w:hAnsi="Tahoma" w:cs="Tahoma"/>
              </w:rPr>
              <w:t>(naziv in sedež/naslov):</w:t>
            </w:r>
          </w:p>
        </w:tc>
        <w:tc>
          <w:tcPr>
            <w:tcW w:w="5673" w:type="dxa"/>
            <w:gridSpan w:val="3"/>
            <w:tcBorders>
              <w:top w:val="single" w:sz="2" w:space="0" w:color="auto"/>
              <w:left w:val="single" w:sz="2" w:space="0" w:color="auto"/>
              <w:bottom w:val="single" w:sz="2" w:space="0" w:color="auto"/>
              <w:right w:val="single" w:sz="2" w:space="0" w:color="auto"/>
            </w:tcBorders>
            <w:vAlign w:val="center"/>
          </w:tcPr>
          <w:p w14:paraId="21D7CFBF" w14:textId="77777777" w:rsidR="00AA77AD" w:rsidRPr="008E7B84" w:rsidRDefault="00AA77AD" w:rsidP="00567081">
            <w:pPr>
              <w:keepNext/>
              <w:keepLines/>
              <w:ind w:right="-285"/>
              <w:jc w:val="both"/>
              <w:rPr>
                <w:rFonts w:ascii="Tahoma" w:hAnsi="Tahoma" w:cs="Tahoma"/>
              </w:rPr>
            </w:pPr>
          </w:p>
        </w:tc>
      </w:tr>
      <w:tr w:rsidR="00AA77AD" w:rsidRPr="008E7B84" w14:paraId="796066FC" w14:textId="77777777" w:rsidTr="002F5742">
        <w:trPr>
          <w:trHeight w:val="350"/>
        </w:trPr>
        <w:tc>
          <w:tcPr>
            <w:tcW w:w="9075" w:type="dxa"/>
            <w:gridSpan w:val="6"/>
            <w:tcBorders>
              <w:top w:val="single" w:sz="2" w:space="0" w:color="auto"/>
              <w:left w:val="single" w:sz="2" w:space="0" w:color="auto"/>
              <w:bottom w:val="single" w:sz="2" w:space="0" w:color="auto"/>
              <w:right w:val="single" w:sz="2" w:space="0" w:color="auto"/>
            </w:tcBorders>
            <w:vAlign w:val="center"/>
          </w:tcPr>
          <w:p w14:paraId="740B87A9" w14:textId="77777777" w:rsidR="00AA77AD" w:rsidRPr="008E7B84" w:rsidRDefault="00AA77AD" w:rsidP="00567081">
            <w:pPr>
              <w:keepNext/>
              <w:keepLines/>
              <w:ind w:right="-285"/>
              <w:jc w:val="both"/>
              <w:rPr>
                <w:rFonts w:ascii="Tahoma" w:hAnsi="Tahoma" w:cs="Tahoma"/>
                <w:b/>
              </w:rPr>
            </w:pPr>
            <w:r w:rsidRPr="008E7B84">
              <w:rPr>
                <w:rFonts w:ascii="Tahoma" w:hAnsi="Tahoma" w:cs="Tahoma"/>
                <w:b/>
              </w:rPr>
              <w:t>Podatki o investitorju del (izdajatelju reference oz. končni naročnik)</w:t>
            </w:r>
          </w:p>
        </w:tc>
      </w:tr>
      <w:tr w:rsidR="00AA77AD" w:rsidRPr="008E7B84" w14:paraId="4DA22308" w14:textId="77777777" w:rsidTr="002F5742">
        <w:trPr>
          <w:trHeight w:val="645"/>
        </w:trPr>
        <w:tc>
          <w:tcPr>
            <w:tcW w:w="3402" w:type="dxa"/>
            <w:gridSpan w:val="3"/>
            <w:tcBorders>
              <w:top w:val="single" w:sz="2" w:space="0" w:color="auto"/>
              <w:left w:val="single" w:sz="2" w:space="0" w:color="auto"/>
              <w:bottom w:val="single" w:sz="2" w:space="0" w:color="auto"/>
              <w:right w:val="single" w:sz="2" w:space="0" w:color="auto"/>
            </w:tcBorders>
            <w:vAlign w:val="center"/>
          </w:tcPr>
          <w:p w14:paraId="025BD6D9" w14:textId="77777777" w:rsidR="00AA77AD" w:rsidRPr="008E7B84" w:rsidRDefault="00AA77AD" w:rsidP="00567081">
            <w:pPr>
              <w:keepNext/>
              <w:keepLines/>
              <w:ind w:right="-285"/>
              <w:rPr>
                <w:rFonts w:ascii="Tahoma" w:hAnsi="Tahoma" w:cs="Tahoma"/>
              </w:rPr>
            </w:pPr>
            <w:r w:rsidRPr="008E7B84">
              <w:rPr>
                <w:rFonts w:ascii="Tahoma" w:hAnsi="Tahoma" w:cs="Tahoma"/>
              </w:rPr>
              <w:t xml:space="preserve">Izdajatelj reference </w:t>
            </w:r>
          </w:p>
          <w:p w14:paraId="184DFBB5" w14:textId="77777777" w:rsidR="00AA77AD" w:rsidRPr="008E7B84" w:rsidRDefault="00AA77AD" w:rsidP="00567081">
            <w:pPr>
              <w:keepNext/>
              <w:keepLines/>
              <w:ind w:right="-285"/>
              <w:rPr>
                <w:rFonts w:ascii="Tahoma" w:hAnsi="Tahoma" w:cs="Tahoma"/>
              </w:rPr>
            </w:pPr>
            <w:r w:rsidRPr="008E7B84">
              <w:rPr>
                <w:rFonts w:ascii="Tahoma" w:eastAsia="Calibri" w:hAnsi="Tahoma" w:cs="Tahoma"/>
                <w:lang w:eastAsia="en-US"/>
              </w:rPr>
              <w:t>(naziv in sedež/naslov)</w:t>
            </w:r>
            <w:r w:rsidRPr="008E7B84">
              <w:rPr>
                <w:rFonts w:ascii="Tahoma" w:hAnsi="Tahoma" w:cs="Tahoma"/>
              </w:rPr>
              <w:t>:</w:t>
            </w:r>
          </w:p>
        </w:tc>
        <w:tc>
          <w:tcPr>
            <w:tcW w:w="5673" w:type="dxa"/>
            <w:gridSpan w:val="3"/>
            <w:tcBorders>
              <w:top w:val="single" w:sz="2" w:space="0" w:color="auto"/>
              <w:left w:val="single" w:sz="2" w:space="0" w:color="auto"/>
              <w:bottom w:val="single" w:sz="2" w:space="0" w:color="auto"/>
              <w:right w:val="single" w:sz="2" w:space="0" w:color="auto"/>
            </w:tcBorders>
            <w:vAlign w:val="center"/>
          </w:tcPr>
          <w:p w14:paraId="02BDFD11" w14:textId="77777777" w:rsidR="00AA77AD" w:rsidRPr="008E7B84" w:rsidRDefault="00AA77AD" w:rsidP="00567081">
            <w:pPr>
              <w:keepNext/>
              <w:keepLines/>
              <w:ind w:right="-285"/>
              <w:jc w:val="both"/>
              <w:rPr>
                <w:rFonts w:ascii="Tahoma" w:hAnsi="Tahoma" w:cs="Tahoma"/>
              </w:rPr>
            </w:pPr>
          </w:p>
        </w:tc>
      </w:tr>
      <w:tr w:rsidR="00AA77AD" w:rsidRPr="008E7B84" w14:paraId="1DC493CD" w14:textId="77777777" w:rsidTr="002F5742">
        <w:trPr>
          <w:trHeight w:val="554"/>
        </w:trPr>
        <w:tc>
          <w:tcPr>
            <w:tcW w:w="3402" w:type="dxa"/>
            <w:gridSpan w:val="3"/>
            <w:tcBorders>
              <w:top w:val="single" w:sz="2" w:space="0" w:color="auto"/>
              <w:left w:val="single" w:sz="2" w:space="0" w:color="auto"/>
              <w:bottom w:val="single" w:sz="2" w:space="0" w:color="auto"/>
              <w:right w:val="single" w:sz="2" w:space="0" w:color="auto"/>
            </w:tcBorders>
            <w:vAlign w:val="center"/>
            <w:hideMark/>
          </w:tcPr>
          <w:p w14:paraId="6026CA0A" w14:textId="77777777" w:rsidR="00AA77AD" w:rsidRPr="008E7B84" w:rsidRDefault="00AA77AD" w:rsidP="00567081">
            <w:pPr>
              <w:keepNext/>
              <w:keepLines/>
              <w:ind w:right="-285"/>
              <w:rPr>
                <w:rFonts w:ascii="Tahoma" w:hAnsi="Tahoma" w:cs="Tahoma"/>
              </w:rPr>
            </w:pPr>
            <w:r w:rsidRPr="008E7B84">
              <w:rPr>
                <w:rFonts w:ascii="Tahoma" w:hAnsi="Tahoma" w:cs="Tahoma"/>
              </w:rPr>
              <w:t xml:space="preserve">Kontaktna oseba izdajatelja reference </w:t>
            </w:r>
          </w:p>
          <w:p w14:paraId="4B21D433" w14:textId="77777777" w:rsidR="00AA77AD" w:rsidRPr="008E7B84" w:rsidRDefault="00AA77AD" w:rsidP="00567081">
            <w:pPr>
              <w:keepNext/>
              <w:keepLines/>
              <w:ind w:right="-285"/>
              <w:rPr>
                <w:rFonts w:ascii="Tahoma" w:hAnsi="Tahoma" w:cs="Tahoma"/>
              </w:rPr>
            </w:pPr>
            <w:r w:rsidRPr="008E7B84">
              <w:rPr>
                <w:rFonts w:ascii="Tahoma" w:hAnsi="Tahoma" w:cs="Tahoma"/>
              </w:rPr>
              <w:t xml:space="preserve">(naročnika oz. investitorja): </w:t>
            </w:r>
          </w:p>
        </w:tc>
        <w:tc>
          <w:tcPr>
            <w:tcW w:w="5673" w:type="dxa"/>
            <w:gridSpan w:val="3"/>
            <w:tcBorders>
              <w:top w:val="single" w:sz="2" w:space="0" w:color="auto"/>
              <w:left w:val="single" w:sz="2" w:space="0" w:color="auto"/>
              <w:bottom w:val="single" w:sz="2" w:space="0" w:color="auto"/>
              <w:right w:val="single" w:sz="2" w:space="0" w:color="auto"/>
            </w:tcBorders>
            <w:vAlign w:val="center"/>
          </w:tcPr>
          <w:p w14:paraId="6BD677F3" w14:textId="77777777" w:rsidR="00AA77AD" w:rsidRPr="008E7B84" w:rsidRDefault="00AA77AD" w:rsidP="00567081">
            <w:pPr>
              <w:keepNext/>
              <w:keepLines/>
              <w:ind w:right="-285"/>
              <w:jc w:val="both"/>
              <w:rPr>
                <w:rFonts w:ascii="Tahoma" w:hAnsi="Tahoma" w:cs="Tahoma"/>
              </w:rPr>
            </w:pPr>
          </w:p>
        </w:tc>
      </w:tr>
      <w:tr w:rsidR="00AA77AD" w:rsidRPr="008E7B84" w14:paraId="6859AA3C" w14:textId="77777777" w:rsidTr="002F5742">
        <w:trPr>
          <w:trHeight w:val="562"/>
        </w:trPr>
        <w:tc>
          <w:tcPr>
            <w:tcW w:w="3402" w:type="dxa"/>
            <w:gridSpan w:val="3"/>
            <w:tcBorders>
              <w:top w:val="single" w:sz="2" w:space="0" w:color="auto"/>
              <w:left w:val="single" w:sz="2" w:space="0" w:color="auto"/>
              <w:bottom w:val="single" w:sz="2" w:space="0" w:color="auto"/>
              <w:right w:val="single" w:sz="2" w:space="0" w:color="auto"/>
            </w:tcBorders>
            <w:vAlign w:val="center"/>
            <w:hideMark/>
          </w:tcPr>
          <w:p w14:paraId="1966CFF4" w14:textId="4AA2D436" w:rsidR="00AA77AD" w:rsidRPr="008E7B84" w:rsidRDefault="00AA77AD" w:rsidP="008E7B84">
            <w:pPr>
              <w:keepNext/>
              <w:keepLines/>
              <w:ind w:right="-114"/>
              <w:rPr>
                <w:rFonts w:ascii="Tahoma" w:hAnsi="Tahoma" w:cs="Tahoma"/>
              </w:rPr>
            </w:pPr>
            <w:r w:rsidRPr="008E7B84">
              <w:rPr>
                <w:rFonts w:ascii="Tahoma" w:hAnsi="Tahoma" w:cs="Tahoma"/>
              </w:rPr>
              <w:t>Telefonska številka/elektronska pošta kontaktne osebe izdajatelja reference:</w:t>
            </w:r>
          </w:p>
        </w:tc>
        <w:tc>
          <w:tcPr>
            <w:tcW w:w="3304" w:type="dxa"/>
            <w:gridSpan w:val="2"/>
            <w:tcBorders>
              <w:top w:val="single" w:sz="2" w:space="0" w:color="auto"/>
              <w:left w:val="single" w:sz="2" w:space="0" w:color="auto"/>
              <w:bottom w:val="single" w:sz="2" w:space="0" w:color="auto"/>
              <w:right w:val="single" w:sz="2" w:space="0" w:color="auto"/>
            </w:tcBorders>
            <w:vAlign w:val="center"/>
          </w:tcPr>
          <w:p w14:paraId="18448B20" w14:textId="77777777" w:rsidR="00AA77AD" w:rsidRPr="008E7B84" w:rsidRDefault="00AA77AD" w:rsidP="00567081">
            <w:pPr>
              <w:keepNext/>
              <w:keepLines/>
              <w:ind w:right="-285"/>
              <w:jc w:val="both"/>
              <w:rPr>
                <w:rFonts w:ascii="Tahoma" w:hAnsi="Tahoma" w:cs="Tahoma"/>
              </w:rPr>
            </w:pPr>
          </w:p>
        </w:tc>
        <w:tc>
          <w:tcPr>
            <w:tcW w:w="2369" w:type="dxa"/>
            <w:tcBorders>
              <w:top w:val="single" w:sz="2" w:space="0" w:color="auto"/>
              <w:left w:val="single" w:sz="2" w:space="0" w:color="auto"/>
              <w:bottom w:val="single" w:sz="2" w:space="0" w:color="auto"/>
              <w:right w:val="single" w:sz="2" w:space="0" w:color="auto"/>
            </w:tcBorders>
            <w:vAlign w:val="center"/>
          </w:tcPr>
          <w:p w14:paraId="189A090B" w14:textId="77777777" w:rsidR="00AA77AD" w:rsidRPr="008E7B84" w:rsidRDefault="00AA77AD" w:rsidP="00567081">
            <w:pPr>
              <w:keepNext/>
              <w:keepLines/>
              <w:ind w:right="-285"/>
              <w:jc w:val="both"/>
              <w:rPr>
                <w:rFonts w:ascii="Tahoma" w:hAnsi="Tahoma" w:cs="Tahoma"/>
              </w:rPr>
            </w:pPr>
          </w:p>
        </w:tc>
      </w:tr>
      <w:tr w:rsidR="00AA77AD" w:rsidRPr="008E7B84" w14:paraId="28A73FB7" w14:textId="77777777" w:rsidTr="002F5742">
        <w:trPr>
          <w:trHeight w:val="288"/>
        </w:trPr>
        <w:tc>
          <w:tcPr>
            <w:tcW w:w="9075" w:type="dxa"/>
            <w:gridSpan w:val="6"/>
            <w:tcBorders>
              <w:top w:val="single" w:sz="2" w:space="0" w:color="auto"/>
              <w:left w:val="single" w:sz="2" w:space="0" w:color="auto"/>
              <w:bottom w:val="single" w:sz="2" w:space="0" w:color="auto"/>
              <w:right w:val="single" w:sz="2" w:space="0" w:color="auto"/>
            </w:tcBorders>
            <w:vAlign w:val="center"/>
          </w:tcPr>
          <w:p w14:paraId="52E4A553" w14:textId="77777777" w:rsidR="00AA77AD" w:rsidRPr="008E7B84" w:rsidRDefault="00AA77AD" w:rsidP="00567081">
            <w:pPr>
              <w:keepNext/>
              <w:keepLines/>
              <w:ind w:right="-285"/>
              <w:jc w:val="both"/>
              <w:rPr>
                <w:rFonts w:ascii="Tahoma" w:hAnsi="Tahoma" w:cs="Tahoma"/>
                <w:b/>
              </w:rPr>
            </w:pPr>
            <w:r w:rsidRPr="008E7B84">
              <w:rPr>
                <w:rFonts w:ascii="Tahoma" w:hAnsi="Tahoma" w:cs="Tahoma"/>
                <w:b/>
              </w:rPr>
              <w:t>Podatki o referenčnem delu/poslu</w:t>
            </w:r>
          </w:p>
        </w:tc>
      </w:tr>
      <w:tr w:rsidR="00AA77AD" w:rsidRPr="008E7B84" w14:paraId="5DE7C4CF" w14:textId="77777777" w:rsidTr="002F5742">
        <w:trPr>
          <w:trHeight w:val="414"/>
        </w:trPr>
        <w:tc>
          <w:tcPr>
            <w:tcW w:w="3402" w:type="dxa"/>
            <w:gridSpan w:val="3"/>
            <w:tcBorders>
              <w:top w:val="single" w:sz="2" w:space="0" w:color="auto"/>
              <w:left w:val="single" w:sz="2" w:space="0" w:color="auto"/>
              <w:bottom w:val="single" w:sz="2" w:space="0" w:color="auto"/>
              <w:right w:val="single" w:sz="2" w:space="0" w:color="auto"/>
            </w:tcBorders>
            <w:vAlign w:val="center"/>
          </w:tcPr>
          <w:p w14:paraId="14EABFEC" w14:textId="0071DEC1" w:rsidR="00AA77AD" w:rsidRPr="008E7B84" w:rsidRDefault="00AA77AD" w:rsidP="00567081">
            <w:pPr>
              <w:keepNext/>
              <w:keepLines/>
              <w:ind w:right="-285"/>
              <w:rPr>
                <w:rFonts w:ascii="Tahoma" w:hAnsi="Tahoma" w:cs="Tahoma"/>
              </w:rPr>
            </w:pPr>
            <w:r w:rsidRPr="008E7B84">
              <w:rPr>
                <w:rFonts w:ascii="Tahoma" w:hAnsi="Tahoma" w:cs="Tahoma"/>
              </w:rPr>
              <w:t>Naziv pogodbe/naročilnice/okvirnega sporazuma</w:t>
            </w:r>
          </w:p>
        </w:tc>
        <w:tc>
          <w:tcPr>
            <w:tcW w:w="5673" w:type="dxa"/>
            <w:gridSpan w:val="3"/>
            <w:tcBorders>
              <w:top w:val="single" w:sz="2" w:space="0" w:color="auto"/>
              <w:left w:val="single" w:sz="2" w:space="0" w:color="auto"/>
              <w:bottom w:val="single" w:sz="2" w:space="0" w:color="auto"/>
              <w:right w:val="single" w:sz="2" w:space="0" w:color="auto"/>
            </w:tcBorders>
            <w:vAlign w:val="center"/>
          </w:tcPr>
          <w:p w14:paraId="0CD18BAB" w14:textId="77777777" w:rsidR="00AA77AD" w:rsidRPr="008E7B84" w:rsidRDefault="00AA77AD" w:rsidP="00567081">
            <w:pPr>
              <w:keepNext/>
              <w:keepLines/>
              <w:ind w:right="-285"/>
              <w:jc w:val="both"/>
              <w:rPr>
                <w:rFonts w:ascii="Tahoma" w:hAnsi="Tahoma" w:cs="Tahoma"/>
              </w:rPr>
            </w:pPr>
          </w:p>
        </w:tc>
      </w:tr>
      <w:tr w:rsidR="00AA77AD" w:rsidRPr="008E7B84" w14:paraId="1EA98F56" w14:textId="77777777" w:rsidTr="002F5742">
        <w:trPr>
          <w:trHeight w:val="414"/>
        </w:trPr>
        <w:tc>
          <w:tcPr>
            <w:tcW w:w="3402" w:type="dxa"/>
            <w:gridSpan w:val="3"/>
            <w:tcBorders>
              <w:top w:val="single" w:sz="2" w:space="0" w:color="auto"/>
              <w:left w:val="single" w:sz="2" w:space="0" w:color="auto"/>
              <w:bottom w:val="single" w:sz="2" w:space="0" w:color="auto"/>
              <w:right w:val="single" w:sz="2" w:space="0" w:color="auto"/>
            </w:tcBorders>
            <w:vAlign w:val="center"/>
          </w:tcPr>
          <w:p w14:paraId="33440BCD" w14:textId="67796CEC" w:rsidR="00AA77AD" w:rsidRPr="008E7B84" w:rsidRDefault="00AA77AD" w:rsidP="00AA77AD">
            <w:pPr>
              <w:keepNext/>
              <w:keepLines/>
              <w:ind w:right="-285"/>
              <w:rPr>
                <w:rFonts w:ascii="Tahoma" w:hAnsi="Tahoma" w:cs="Tahoma"/>
              </w:rPr>
            </w:pPr>
            <w:r w:rsidRPr="008E7B84">
              <w:rPr>
                <w:rFonts w:ascii="Tahoma" w:hAnsi="Tahoma" w:cs="Tahoma"/>
              </w:rPr>
              <w:t>Mesec in leto oziroma obdobje izvajanja referenčnih storitev (</w:t>
            </w:r>
            <w:r w:rsidRPr="008E7B84">
              <w:rPr>
                <w:rFonts w:ascii="Tahoma" w:hAnsi="Tahoma" w:cs="Tahoma"/>
                <w:b/>
              </w:rPr>
              <w:t>od-do):</w:t>
            </w:r>
          </w:p>
        </w:tc>
        <w:tc>
          <w:tcPr>
            <w:tcW w:w="5673" w:type="dxa"/>
            <w:gridSpan w:val="3"/>
            <w:tcBorders>
              <w:top w:val="single" w:sz="2" w:space="0" w:color="auto"/>
              <w:left w:val="single" w:sz="2" w:space="0" w:color="auto"/>
              <w:bottom w:val="single" w:sz="2" w:space="0" w:color="auto"/>
              <w:right w:val="single" w:sz="2" w:space="0" w:color="auto"/>
            </w:tcBorders>
            <w:vAlign w:val="center"/>
          </w:tcPr>
          <w:p w14:paraId="5485736A" w14:textId="77777777" w:rsidR="00AA77AD" w:rsidRPr="008E7B84" w:rsidRDefault="00AA77AD" w:rsidP="00567081">
            <w:pPr>
              <w:keepNext/>
              <w:keepLines/>
              <w:ind w:right="-285"/>
              <w:jc w:val="both"/>
              <w:rPr>
                <w:rFonts w:ascii="Tahoma" w:hAnsi="Tahoma" w:cs="Tahoma"/>
              </w:rPr>
            </w:pPr>
          </w:p>
        </w:tc>
      </w:tr>
      <w:tr w:rsidR="00AA77AD" w:rsidRPr="008E7B84" w14:paraId="12295B3E" w14:textId="77777777" w:rsidTr="002F5742">
        <w:trPr>
          <w:trHeight w:val="414"/>
        </w:trPr>
        <w:tc>
          <w:tcPr>
            <w:tcW w:w="3402" w:type="dxa"/>
            <w:gridSpan w:val="3"/>
            <w:tcBorders>
              <w:top w:val="single" w:sz="2" w:space="0" w:color="auto"/>
              <w:left w:val="single" w:sz="2" w:space="0" w:color="auto"/>
              <w:bottom w:val="single" w:sz="2" w:space="0" w:color="auto"/>
              <w:right w:val="single" w:sz="2" w:space="0" w:color="auto"/>
            </w:tcBorders>
            <w:vAlign w:val="center"/>
          </w:tcPr>
          <w:p w14:paraId="4E6FD9D0" w14:textId="7FF23414" w:rsidR="00AA77AD" w:rsidRPr="008E7B84" w:rsidRDefault="00AA77AD" w:rsidP="00AA77AD">
            <w:pPr>
              <w:keepNext/>
              <w:keepLines/>
              <w:ind w:right="-285"/>
              <w:rPr>
                <w:rFonts w:ascii="Tahoma" w:hAnsi="Tahoma" w:cs="Tahoma"/>
              </w:rPr>
            </w:pPr>
            <w:r w:rsidRPr="008E7B84">
              <w:rPr>
                <w:rFonts w:ascii="Tahoma" w:hAnsi="Tahoma" w:cs="Tahoma"/>
              </w:rPr>
              <w:t>Količina v tonah (t)</w:t>
            </w:r>
          </w:p>
        </w:tc>
        <w:tc>
          <w:tcPr>
            <w:tcW w:w="5673" w:type="dxa"/>
            <w:gridSpan w:val="3"/>
            <w:tcBorders>
              <w:top w:val="single" w:sz="2" w:space="0" w:color="auto"/>
              <w:left w:val="single" w:sz="2" w:space="0" w:color="auto"/>
              <w:bottom w:val="single" w:sz="2" w:space="0" w:color="auto"/>
              <w:right w:val="single" w:sz="2" w:space="0" w:color="auto"/>
            </w:tcBorders>
            <w:vAlign w:val="center"/>
          </w:tcPr>
          <w:p w14:paraId="3403D5AF" w14:textId="77777777" w:rsidR="00AA77AD" w:rsidRPr="008E7B84" w:rsidRDefault="00AA77AD" w:rsidP="00567081">
            <w:pPr>
              <w:keepNext/>
              <w:keepLines/>
              <w:ind w:right="-285"/>
              <w:jc w:val="both"/>
              <w:rPr>
                <w:rFonts w:ascii="Tahoma" w:hAnsi="Tahoma" w:cs="Tahoma"/>
              </w:rPr>
            </w:pPr>
          </w:p>
        </w:tc>
      </w:tr>
      <w:tr w:rsidR="00AA77AD" w:rsidRPr="008E7B84" w14:paraId="00450F0A" w14:textId="77777777" w:rsidTr="002F5742">
        <w:trPr>
          <w:trHeight w:val="414"/>
        </w:trPr>
        <w:tc>
          <w:tcPr>
            <w:tcW w:w="3402" w:type="dxa"/>
            <w:gridSpan w:val="3"/>
            <w:tcBorders>
              <w:top w:val="single" w:sz="2" w:space="0" w:color="auto"/>
              <w:left w:val="single" w:sz="2" w:space="0" w:color="auto"/>
              <w:bottom w:val="single" w:sz="2" w:space="0" w:color="auto"/>
              <w:right w:val="single" w:sz="2" w:space="0" w:color="auto"/>
            </w:tcBorders>
            <w:vAlign w:val="center"/>
          </w:tcPr>
          <w:p w14:paraId="270029AB" w14:textId="18DFC5CE" w:rsidR="00AA77AD" w:rsidRPr="008E7B84" w:rsidRDefault="00AA77AD" w:rsidP="00AA77AD">
            <w:pPr>
              <w:keepNext/>
              <w:keepLines/>
              <w:ind w:right="-285"/>
              <w:rPr>
                <w:rFonts w:ascii="Tahoma" w:hAnsi="Tahoma" w:cs="Tahoma"/>
              </w:rPr>
            </w:pPr>
            <w:r w:rsidRPr="008E7B84">
              <w:rPr>
                <w:rFonts w:ascii="Tahoma" w:hAnsi="Tahoma" w:cs="Tahoma"/>
              </w:rPr>
              <w:t>Postopek končne obdelave (R ali D)</w:t>
            </w:r>
          </w:p>
        </w:tc>
        <w:tc>
          <w:tcPr>
            <w:tcW w:w="5673" w:type="dxa"/>
            <w:gridSpan w:val="3"/>
            <w:tcBorders>
              <w:top w:val="single" w:sz="2" w:space="0" w:color="auto"/>
              <w:left w:val="single" w:sz="2" w:space="0" w:color="auto"/>
              <w:bottom w:val="single" w:sz="2" w:space="0" w:color="auto"/>
              <w:right w:val="single" w:sz="2" w:space="0" w:color="auto"/>
            </w:tcBorders>
            <w:vAlign w:val="center"/>
          </w:tcPr>
          <w:p w14:paraId="4C4B4FE6" w14:textId="77777777" w:rsidR="00AA77AD" w:rsidRPr="008E7B84" w:rsidRDefault="00AA77AD" w:rsidP="00567081">
            <w:pPr>
              <w:keepNext/>
              <w:keepLines/>
              <w:ind w:right="-285"/>
              <w:jc w:val="both"/>
              <w:rPr>
                <w:rFonts w:ascii="Tahoma" w:hAnsi="Tahoma" w:cs="Tahoma"/>
              </w:rPr>
            </w:pPr>
          </w:p>
        </w:tc>
      </w:tr>
      <w:tr w:rsidR="00AA77AD" w:rsidRPr="008E7B84" w14:paraId="2D0D992B" w14:textId="77777777" w:rsidTr="002F5742">
        <w:trPr>
          <w:trHeight w:val="956"/>
        </w:trPr>
        <w:tc>
          <w:tcPr>
            <w:tcW w:w="3402" w:type="dxa"/>
            <w:gridSpan w:val="3"/>
            <w:tcBorders>
              <w:top w:val="single" w:sz="2" w:space="0" w:color="auto"/>
              <w:left w:val="single" w:sz="2" w:space="0" w:color="auto"/>
              <w:bottom w:val="single" w:sz="2" w:space="0" w:color="auto"/>
              <w:right w:val="single" w:sz="4" w:space="0" w:color="auto"/>
            </w:tcBorders>
            <w:vAlign w:val="center"/>
          </w:tcPr>
          <w:p w14:paraId="4506EAFB" w14:textId="77777777" w:rsidR="00AA77AD" w:rsidRPr="008E7B84" w:rsidRDefault="00AA77AD" w:rsidP="00567081">
            <w:pPr>
              <w:keepNext/>
              <w:keepLines/>
              <w:rPr>
                <w:rFonts w:ascii="Tahoma" w:hAnsi="Tahoma" w:cs="Tahoma"/>
              </w:rPr>
            </w:pPr>
            <w:r w:rsidRPr="008E7B84">
              <w:rPr>
                <w:rFonts w:ascii="Tahoma" w:hAnsi="Tahoma" w:cs="Tahoma"/>
              </w:rPr>
              <w:t>Kratek opis predmeta naročila za katerega se izdaja referenca:</w:t>
            </w:r>
          </w:p>
        </w:tc>
        <w:tc>
          <w:tcPr>
            <w:tcW w:w="5673" w:type="dxa"/>
            <w:gridSpan w:val="3"/>
            <w:tcBorders>
              <w:top w:val="single" w:sz="4" w:space="0" w:color="auto"/>
              <w:left w:val="single" w:sz="4" w:space="0" w:color="auto"/>
              <w:bottom w:val="single" w:sz="4" w:space="0" w:color="auto"/>
              <w:right w:val="single" w:sz="4" w:space="0" w:color="auto"/>
            </w:tcBorders>
            <w:vAlign w:val="center"/>
          </w:tcPr>
          <w:p w14:paraId="35717B59" w14:textId="77777777" w:rsidR="00AA77AD" w:rsidRPr="008E7B84" w:rsidRDefault="00AA77AD" w:rsidP="00567081">
            <w:pPr>
              <w:keepNext/>
              <w:keepLines/>
              <w:rPr>
                <w:rFonts w:ascii="Tahoma" w:hAnsi="Tahoma" w:cs="Tahoma"/>
              </w:rPr>
            </w:pPr>
          </w:p>
          <w:p w14:paraId="5D95C8D7" w14:textId="77777777" w:rsidR="00AA77AD" w:rsidRPr="008E7B84" w:rsidRDefault="00AA77AD" w:rsidP="00567081">
            <w:pPr>
              <w:keepNext/>
              <w:keepLines/>
              <w:rPr>
                <w:rFonts w:ascii="Tahoma" w:hAnsi="Tahoma" w:cs="Tahoma"/>
              </w:rPr>
            </w:pPr>
          </w:p>
          <w:p w14:paraId="5646D332" w14:textId="77777777" w:rsidR="00AA77AD" w:rsidRPr="008E7B84" w:rsidRDefault="00AA77AD" w:rsidP="00567081">
            <w:pPr>
              <w:keepNext/>
              <w:keepLines/>
              <w:rPr>
                <w:rFonts w:ascii="Tahoma" w:hAnsi="Tahoma" w:cs="Tahoma"/>
              </w:rPr>
            </w:pPr>
          </w:p>
          <w:p w14:paraId="7620FF00" w14:textId="77777777" w:rsidR="00AA77AD" w:rsidRPr="008E7B84" w:rsidRDefault="00AA77AD" w:rsidP="00567081">
            <w:pPr>
              <w:keepNext/>
              <w:keepLines/>
              <w:rPr>
                <w:rFonts w:ascii="Tahoma" w:hAnsi="Tahoma" w:cs="Tahoma"/>
              </w:rPr>
            </w:pPr>
          </w:p>
          <w:p w14:paraId="6AE39B08" w14:textId="77777777" w:rsidR="00AA77AD" w:rsidRPr="008E7B84" w:rsidRDefault="00AA77AD" w:rsidP="00567081">
            <w:pPr>
              <w:keepNext/>
              <w:keepLines/>
              <w:rPr>
                <w:rFonts w:ascii="Tahoma" w:hAnsi="Tahoma" w:cs="Tahoma"/>
              </w:rPr>
            </w:pPr>
          </w:p>
          <w:p w14:paraId="38BF81CF" w14:textId="77777777" w:rsidR="00AA77AD" w:rsidRPr="008E7B84" w:rsidRDefault="00AA77AD" w:rsidP="00567081">
            <w:pPr>
              <w:keepNext/>
              <w:keepLines/>
              <w:rPr>
                <w:rFonts w:ascii="Tahoma" w:hAnsi="Tahoma" w:cs="Tahoma"/>
              </w:rPr>
            </w:pPr>
          </w:p>
          <w:p w14:paraId="25E3BE70" w14:textId="77777777" w:rsidR="00AA77AD" w:rsidRPr="008E7B84" w:rsidRDefault="00AA77AD" w:rsidP="00567081">
            <w:pPr>
              <w:keepNext/>
              <w:keepLines/>
              <w:rPr>
                <w:rFonts w:ascii="Tahoma" w:hAnsi="Tahoma" w:cs="Tahoma"/>
              </w:rPr>
            </w:pPr>
          </w:p>
        </w:tc>
      </w:tr>
      <w:tr w:rsidR="00AA77AD" w:rsidRPr="008E7B84" w14:paraId="73A28A50" w14:textId="77777777" w:rsidTr="002F57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33" w:type="dxa"/>
          <w:trHeight w:val="235"/>
        </w:trPr>
        <w:tc>
          <w:tcPr>
            <w:tcW w:w="2409" w:type="dxa"/>
            <w:tcBorders>
              <w:top w:val="nil"/>
              <w:left w:val="nil"/>
              <w:bottom w:val="single" w:sz="4" w:space="0" w:color="auto"/>
              <w:right w:val="nil"/>
            </w:tcBorders>
          </w:tcPr>
          <w:p w14:paraId="7DB9CF39" w14:textId="77777777" w:rsidR="00AA77AD" w:rsidRPr="008E7B84" w:rsidRDefault="00AA77AD" w:rsidP="00567081">
            <w:pPr>
              <w:keepNext/>
              <w:keepLines/>
              <w:ind w:right="-285"/>
              <w:jc w:val="both"/>
              <w:rPr>
                <w:rFonts w:ascii="Tahoma" w:hAnsi="Tahoma" w:cs="Tahoma"/>
                <w:snapToGrid w:val="0"/>
              </w:rPr>
            </w:pPr>
          </w:p>
          <w:p w14:paraId="5C4FBE48" w14:textId="77777777" w:rsidR="00AA77AD" w:rsidRPr="008E7B84" w:rsidRDefault="00AA77AD" w:rsidP="00567081">
            <w:pPr>
              <w:keepNext/>
              <w:keepLines/>
              <w:ind w:right="-285"/>
              <w:jc w:val="both"/>
              <w:rPr>
                <w:rFonts w:ascii="Tahoma" w:hAnsi="Tahoma" w:cs="Tahoma"/>
                <w:snapToGrid w:val="0"/>
              </w:rPr>
            </w:pPr>
          </w:p>
        </w:tc>
        <w:tc>
          <w:tcPr>
            <w:tcW w:w="2692" w:type="dxa"/>
            <w:gridSpan w:val="2"/>
          </w:tcPr>
          <w:p w14:paraId="7A43C4AB" w14:textId="77777777" w:rsidR="00AA77AD" w:rsidRPr="008E7B84" w:rsidRDefault="00AA77AD" w:rsidP="00567081">
            <w:pPr>
              <w:keepNext/>
              <w:keepLines/>
              <w:ind w:right="-285"/>
              <w:jc w:val="center"/>
              <w:rPr>
                <w:rFonts w:ascii="Tahoma" w:hAnsi="Tahoma" w:cs="Tahoma"/>
                <w:snapToGrid w:val="0"/>
              </w:rPr>
            </w:pPr>
          </w:p>
        </w:tc>
        <w:tc>
          <w:tcPr>
            <w:tcW w:w="3941" w:type="dxa"/>
            <w:gridSpan w:val="2"/>
            <w:tcBorders>
              <w:top w:val="nil"/>
              <w:left w:val="nil"/>
              <w:bottom w:val="single" w:sz="4" w:space="0" w:color="auto"/>
              <w:right w:val="nil"/>
            </w:tcBorders>
          </w:tcPr>
          <w:p w14:paraId="14DCBF46" w14:textId="77777777" w:rsidR="00AA77AD" w:rsidRPr="008E7B84" w:rsidRDefault="00AA77AD" w:rsidP="00567081">
            <w:pPr>
              <w:keepNext/>
              <w:keepLines/>
              <w:ind w:right="-285"/>
              <w:jc w:val="both"/>
              <w:rPr>
                <w:rFonts w:ascii="Tahoma" w:hAnsi="Tahoma" w:cs="Tahoma"/>
                <w:snapToGrid w:val="0"/>
              </w:rPr>
            </w:pPr>
          </w:p>
        </w:tc>
      </w:tr>
      <w:tr w:rsidR="00AA77AD" w:rsidRPr="008E7B84" w14:paraId="2EB28BA8" w14:textId="77777777" w:rsidTr="002F57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33" w:type="dxa"/>
          <w:trHeight w:val="235"/>
        </w:trPr>
        <w:tc>
          <w:tcPr>
            <w:tcW w:w="2409" w:type="dxa"/>
            <w:tcBorders>
              <w:top w:val="single" w:sz="4" w:space="0" w:color="auto"/>
              <w:left w:val="nil"/>
              <w:bottom w:val="nil"/>
              <w:right w:val="nil"/>
            </w:tcBorders>
            <w:hideMark/>
          </w:tcPr>
          <w:p w14:paraId="3DA10D82" w14:textId="77777777" w:rsidR="00AA77AD" w:rsidRPr="008E7B84" w:rsidRDefault="00AA77AD" w:rsidP="00567081">
            <w:pPr>
              <w:keepNext/>
              <w:keepLines/>
              <w:ind w:right="-285"/>
              <w:jc w:val="center"/>
              <w:rPr>
                <w:rFonts w:ascii="Tahoma" w:hAnsi="Tahoma" w:cs="Tahoma"/>
                <w:snapToGrid w:val="0"/>
              </w:rPr>
            </w:pPr>
            <w:r w:rsidRPr="008E7B84">
              <w:rPr>
                <w:rFonts w:ascii="Tahoma" w:hAnsi="Tahoma" w:cs="Tahoma"/>
                <w:snapToGrid w:val="0"/>
              </w:rPr>
              <w:t>(kraj, datum)</w:t>
            </w:r>
          </w:p>
        </w:tc>
        <w:tc>
          <w:tcPr>
            <w:tcW w:w="2692" w:type="dxa"/>
            <w:gridSpan w:val="2"/>
            <w:hideMark/>
          </w:tcPr>
          <w:p w14:paraId="6690042C" w14:textId="77777777" w:rsidR="00AA77AD" w:rsidRPr="008E7B84" w:rsidRDefault="00AA77AD" w:rsidP="00567081">
            <w:pPr>
              <w:keepNext/>
              <w:keepLines/>
              <w:ind w:right="-285"/>
              <w:jc w:val="center"/>
              <w:rPr>
                <w:rFonts w:ascii="Tahoma" w:hAnsi="Tahoma" w:cs="Tahoma"/>
                <w:snapToGrid w:val="0"/>
              </w:rPr>
            </w:pPr>
            <w:r w:rsidRPr="008E7B84">
              <w:rPr>
                <w:rFonts w:ascii="Tahoma" w:hAnsi="Tahoma" w:cs="Tahoma"/>
                <w:snapToGrid w:val="0"/>
              </w:rPr>
              <w:t>žig</w:t>
            </w:r>
          </w:p>
        </w:tc>
        <w:tc>
          <w:tcPr>
            <w:tcW w:w="3941" w:type="dxa"/>
            <w:gridSpan w:val="2"/>
            <w:tcBorders>
              <w:top w:val="single" w:sz="4" w:space="0" w:color="auto"/>
              <w:left w:val="nil"/>
              <w:bottom w:val="nil"/>
              <w:right w:val="nil"/>
            </w:tcBorders>
            <w:hideMark/>
          </w:tcPr>
          <w:p w14:paraId="3DFD04EB" w14:textId="4B49C91A" w:rsidR="00AA77AD" w:rsidRPr="008E7B84" w:rsidRDefault="00AA77AD" w:rsidP="002F5742">
            <w:pPr>
              <w:keepNext/>
              <w:keepLines/>
              <w:ind w:right="675"/>
              <w:rPr>
                <w:rFonts w:ascii="Tahoma" w:hAnsi="Tahoma" w:cs="Tahoma"/>
                <w:snapToGrid w:val="0"/>
              </w:rPr>
            </w:pPr>
            <w:r w:rsidRPr="008E7B84">
              <w:rPr>
                <w:rFonts w:ascii="Tahoma" w:hAnsi="Tahoma" w:cs="Tahoma"/>
                <w:snapToGrid w:val="0"/>
              </w:rPr>
              <w:t>(Ime in priimek ter podpis gospodarskega subjekta)</w:t>
            </w:r>
          </w:p>
        </w:tc>
      </w:tr>
    </w:tbl>
    <w:p w14:paraId="1F06E97C" w14:textId="58CE59E5" w:rsidR="00B445A2" w:rsidRPr="00C8579C" w:rsidRDefault="00B445A2" w:rsidP="0063302D">
      <w:pPr>
        <w:pStyle w:val="NavadenTimesNewRoman"/>
        <w:keepNext/>
        <w:keepLines/>
        <w:widowControl/>
        <w:pBdr>
          <w:bottom w:val="single" w:sz="12" w:space="1" w:color="auto"/>
        </w:pBdr>
        <w:ind w:right="140"/>
        <w:rPr>
          <w:rFonts w:ascii="Tahoma" w:hAnsi="Tahoma" w:cs="Tahoma"/>
          <w:b/>
          <w:sz w:val="20"/>
        </w:rPr>
      </w:pPr>
    </w:p>
    <w:p w14:paraId="6737F11E" w14:textId="77777777" w:rsidR="002F3FA3" w:rsidRDefault="002F3FA3" w:rsidP="0063302D">
      <w:pPr>
        <w:pStyle w:val="NavadenTimesNewRoman"/>
        <w:keepNext/>
        <w:keepLines/>
        <w:widowControl/>
        <w:ind w:right="140"/>
        <w:jc w:val="both"/>
        <w:rPr>
          <w:rFonts w:ascii="Tahoma" w:hAnsi="Tahoma" w:cs="Tahoma"/>
          <w:b/>
          <w:sz w:val="20"/>
        </w:rPr>
      </w:pPr>
    </w:p>
    <w:p w14:paraId="6829F924" w14:textId="77777777" w:rsidR="00B445A2" w:rsidRPr="00C8579C" w:rsidRDefault="00B445A2" w:rsidP="0063302D">
      <w:pPr>
        <w:pStyle w:val="NavadenTimesNewRoman"/>
        <w:keepNext/>
        <w:keepLines/>
        <w:widowControl/>
        <w:ind w:right="140"/>
        <w:jc w:val="both"/>
        <w:rPr>
          <w:rFonts w:ascii="Tahoma" w:hAnsi="Tahoma" w:cs="Tahoma"/>
          <w:b/>
          <w:sz w:val="20"/>
        </w:rPr>
      </w:pPr>
      <w:r w:rsidRPr="00C8579C">
        <w:rPr>
          <w:rFonts w:ascii="Tahoma" w:hAnsi="Tahoma" w:cs="Tahoma"/>
          <w:b/>
          <w:sz w:val="20"/>
        </w:rPr>
        <w:t>IZPOLNI</w:t>
      </w:r>
      <w:r w:rsidR="00632BCD">
        <w:rPr>
          <w:rFonts w:ascii="Tahoma" w:hAnsi="Tahoma" w:cs="Tahoma"/>
          <w:b/>
          <w:sz w:val="20"/>
        </w:rPr>
        <w:t xml:space="preserve"> REFERENČNI</w:t>
      </w:r>
      <w:r w:rsidRPr="00C8579C">
        <w:rPr>
          <w:rFonts w:ascii="Tahoma" w:hAnsi="Tahoma" w:cs="Tahoma"/>
          <w:b/>
          <w:sz w:val="20"/>
        </w:rPr>
        <w:t xml:space="preserve"> NAROČNIK (Izdajatelj reference)!!!</w:t>
      </w:r>
    </w:p>
    <w:p w14:paraId="2D47D3D7" w14:textId="77777777" w:rsidR="00B445A2" w:rsidRPr="00C8579C" w:rsidRDefault="00B445A2" w:rsidP="0063302D">
      <w:pPr>
        <w:pStyle w:val="NavadenTimesNewRoman"/>
        <w:keepNext/>
        <w:keepLines/>
        <w:widowControl/>
        <w:ind w:right="140"/>
        <w:jc w:val="both"/>
        <w:rPr>
          <w:rFonts w:ascii="Tahoma" w:hAnsi="Tahoma" w:cs="Tahoma"/>
          <w:sz w:val="20"/>
        </w:rPr>
      </w:pPr>
    </w:p>
    <w:p w14:paraId="379698F3" w14:textId="2EE9D1D4" w:rsidR="00B445A2" w:rsidRPr="00C8579C" w:rsidRDefault="00B445A2" w:rsidP="0063302D">
      <w:pPr>
        <w:pStyle w:val="NavadenTimesNewRoman"/>
        <w:keepNext/>
        <w:keepLines/>
        <w:widowControl/>
        <w:ind w:right="142"/>
        <w:jc w:val="both"/>
        <w:rPr>
          <w:rFonts w:ascii="Tahoma" w:eastAsia="Calibri" w:hAnsi="Tahoma" w:cs="Tahoma"/>
          <w:b/>
          <w:i/>
          <w:sz w:val="20"/>
        </w:rPr>
      </w:pPr>
      <w:r w:rsidRPr="00C8579C">
        <w:rPr>
          <w:rFonts w:ascii="Tahoma" w:hAnsi="Tahoma" w:cs="Tahoma"/>
          <w:sz w:val="20"/>
        </w:rPr>
        <w:t xml:space="preserve">Potrjujemo, da nam je na podlagi našega naročila, zgoraj navedeni izvajalec </w:t>
      </w:r>
      <w:r w:rsidRPr="00C8579C">
        <w:rPr>
          <w:rFonts w:ascii="Tahoma" w:eastAsia="Calibri" w:hAnsi="Tahoma" w:cs="Tahoma"/>
          <w:sz w:val="20"/>
        </w:rPr>
        <w:t xml:space="preserve">kvalitetno, pravočasno in skladno s pogodbenimi določili izvedel navedeno referenčno delo. Potrdilo dajemo na prošnjo izvajalca in velja izključno za potrebe pri njegovi oddaji ponudbe za pridobitev </w:t>
      </w:r>
      <w:r w:rsidRPr="00651BDD">
        <w:rPr>
          <w:rFonts w:ascii="Tahoma" w:eastAsia="Calibri" w:hAnsi="Tahoma" w:cs="Tahoma"/>
          <w:sz w:val="20"/>
        </w:rPr>
        <w:t xml:space="preserve">javnega naročila št. </w:t>
      </w:r>
      <w:r w:rsidR="00F70EBB" w:rsidRPr="00651BDD">
        <w:rPr>
          <w:rFonts w:ascii="Tahoma" w:hAnsi="Tahoma" w:cs="Tahoma"/>
          <w:b/>
          <w:sz w:val="20"/>
        </w:rPr>
        <w:t>VKS-</w:t>
      </w:r>
      <w:r w:rsidR="009348AE">
        <w:rPr>
          <w:rFonts w:ascii="Tahoma" w:hAnsi="Tahoma" w:cs="Tahoma"/>
          <w:b/>
          <w:sz w:val="20"/>
        </w:rPr>
        <w:t>42/24</w:t>
      </w:r>
      <w:r w:rsidR="00B23FAA" w:rsidRPr="00651BDD">
        <w:rPr>
          <w:rFonts w:ascii="Tahoma" w:hAnsi="Tahoma" w:cs="Tahoma"/>
          <w:b/>
          <w:sz w:val="20"/>
        </w:rPr>
        <w:t xml:space="preserve"> </w:t>
      </w:r>
      <w:r w:rsidRPr="00651BDD">
        <w:rPr>
          <w:rFonts w:ascii="Tahoma" w:hAnsi="Tahoma" w:cs="Tahoma"/>
          <w:b/>
          <w:sz w:val="20"/>
        </w:rPr>
        <w:t xml:space="preserve"> </w:t>
      </w:r>
      <w:r w:rsidR="009348AE" w:rsidRPr="009348AE">
        <w:rPr>
          <w:rFonts w:ascii="Tahoma" w:hAnsi="Tahoma" w:cs="Tahoma"/>
          <w:b/>
          <w:bCs/>
          <w:sz w:val="20"/>
        </w:rPr>
        <w:t>Prevzem digestata z EWC oznako 19 06 04 iz obdelave KO v RCERO za obdobje 36 mesecev</w:t>
      </w:r>
      <w:r w:rsidR="00DA0B3F" w:rsidRPr="00651BDD">
        <w:rPr>
          <w:rFonts w:ascii="Tahoma" w:hAnsi="Tahoma" w:cs="Tahoma"/>
          <w:b/>
          <w:sz w:val="20"/>
        </w:rPr>
        <w:t>.</w:t>
      </w:r>
      <w:r w:rsidR="00C609F8" w:rsidRPr="00C8579C">
        <w:rPr>
          <w:rFonts w:ascii="Tahoma" w:hAnsi="Tahoma" w:cs="Tahoma"/>
          <w:b/>
          <w:sz w:val="20"/>
        </w:rPr>
        <w:t xml:space="preserve"> </w:t>
      </w:r>
    </w:p>
    <w:p w14:paraId="277684CF" w14:textId="77777777" w:rsidR="00B445A2" w:rsidRPr="00C8579C" w:rsidRDefault="00B445A2" w:rsidP="0063302D">
      <w:pPr>
        <w:pStyle w:val="NavadenTimesNewRoman"/>
        <w:keepNext/>
        <w:keepLines/>
        <w:widowControl/>
        <w:ind w:right="140"/>
        <w:jc w:val="both"/>
        <w:rPr>
          <w:rFonts w:ascii="Tahoma" w:hAnsi="Tahoma" w:cs="Tahoma"/>
          <w:sz w:val="20"/>
        </w:rPr>
      </w:pPr>
      <w:r w:rsidRPr="00C8579C">
        <w:rPr>
          <w:rFonts w:ascii="Tahoma" w:hAnsi="Tahoma" w:cs="Tahoma"/>
          <w:sz w:val="20"/>
        </w:rPr>
        <w:tab/>
        <w:t xml:space="preserve"> </w:t>
      </w:r>
    </w:p>
    <w:p w14:paraId="08D1CD92" w14:textId="77777777" w:rsidR="00B445A2" w:rsidRPr="00C8579C" w:rsidRDefault="00B445A2" w:rsidP="0063302D">
      <w:pPr>
        <w:pStyle w:val="NavadenTimesNewRoman"/>
        <w:keepNext/>
        <w:keepLines/>
        <w:widowControl/>
        <w:ind w:right="140"/>
        <w:jc w:val="center"/>
        <w:rPr>
          <w:rFonts w:ascii="Tahoma" w:hAnsi="Tahoma" w:cs="Tahoma"/>
          <w:sz w:val="20"/>
        </w:rPr>
      </w:pPr>
      <w:r w:rsidRPr="00C8579C">
        <w:rPr>
          <w:rFonts w:ascii="Tahoma" w:hAnsi="Tahoma" w:cs="Tahoma"/>
          <w:sz w:val="20"/>
        </w:rPr>
        <w:t xml:space="preserve">Izjavljamo, da smo </w:t>
      </w:r>
      <w:r w:rsidRPr="00C8579C">
        <w:rPr>
          <w:rFonts w:ascii="Tahoma" w:hAnsi="Tahoma" w:cs="Tahoma"/>
          <w:b/>
          <w:i/>
          <w:sz w:val="20"/>
        </w:rPr>
        <w:t>javni  /  zasebni</w:t>
      </w:r>
      <w:r w:rsidRPr="00C8579C">
        <w:rPr>
          <w:rFonts w:ascii="Tahoma" w:hAnsi="Tahoma" w:cs="Tahoma"/>
          <w:sz w:val="20"/>
        </w:rPr>
        <w:t xml:space="preserve"> naročnik. (Ustrezno obkrožite)</w:t>
      </w: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B445A2" w:rsidRPr="00C8579C" w14:paraId="743A9917" w14:textId="77777777" w:rsidTr="00C24835">
        <w:trPr>
          <w:trHeight w:val="235"/>
        </w:trPr>
        <w:tc>
          <w:tcPr>
            <w:tcW w:w="3402" w:type="dxa"/>
            <w:tcBorders>
              <w:bottom w:val="single" w:sz="4" w:space="0" w:color="auto"/>
            </w:tcBorders>
          </w:tcPr>
          <w:p w14:paraId="73C821BE" w14:textId="77777777" w:rsidR="00B445A2" w:rsidRPr="00C8579C" w:rsidRDefault="00B445A2" w:rsidP="0063302D">
            <w:pPr>
              <w:keepNext/>
              <w:keepLines/>
              <w:ind w:right="140"/>
              <w:jc w:val="both"/>
              <w:rPr>
                <w:rFonts w:ascii="Tahoma" w:hAnsi="Tahoma" w:cs="Tahoma"/>
                <w:snapToGrid w:val="0"/>
                <w:color w:val="000000"/>
              </w:rPr>
            </w:pPr>
          </w:p>
        </w:tc>
        <w:tc>
          <w:tcPr>
            <w:tcW w:w="2552" w:type="dxa"/>
          </w:tcPr>
          <w:p w14:paraId="5FC36FB5" w14:textId="77777777" w:rsidR="00B445A2" w:rsidRPr="00C8579C" w:rsidRDefault="00B445A2" w:rsidP="0063302D">
            <w:pPr>
              <w:keepNext/>
              <w:keepLines/>
              <w:ind w:right="140"/>
              <w:jc w:val="center"/>
              <w:rPr>
                <w:rFonts w:ascii="Tahoma" w:hAnsi="Tahoma" w:cs="Tahoma"/>
                <w:snapToGrid w:val="0"/>
                <w:color w:val="000000"/>
              </w:rPr>
            </w:pPr>
          </w:p>
        </w:tc>
        <w:tc>
          <w:tcPr>
            <w:tcW w:w="3119" w:type="dxa"/>
            <w:tcBorders>
              <w:bottom w:val="single" w:sz="4" w:space="0" w:color="auto"/>
            </w:tcBorders>
          </w:tcPr>
          <w:p w14:paraId="67A14BFE" w14:textId="77777777" w:rsidR="00B445A2" w:rsidRPr="00C8579C" w:rsidRDefault="00B445A2" w:rsidP="0063302D">
            <w:pPr>
              <w:keepNext/>
              <w:keepLines/>
              <w:tabs>
                <w:tab w:val="left" w:pos="567"/>
                <w:tab w:val="num" w:pos="851"/>
                <w:tab w:val="left" w:pos="993"/>
              </w:tabs>
              <w:ind w:right="140"/>
              <w:jc w:val="both"/>
              <w:rPr>
                <w:rFonts w:ascii="Tahoma" w:hAnsi="Tahoma" w:cs="Tahoma"/>
                <w:snapToGrid w:val="0"/>
                <w:color w:val="000000"/>
              </w:rPr>
            </w:pPr>
          </w:p>
          <w:p w14:paraId="31ED35ED" w14:textId="77777777" w:rsidR="00B445A2" w:rsidRPr="00C8579C" w:rsidRDefault="00B445A2" w:rsidP="0063302D">
            <w:pPr>
              <w:keepNext/>
              <w:keepLines/>
              <w:tabs>
                <w:tab w:val="left" w:pos="567"/>
                <w:tab w:val="num" w:pos="851"/>
                <w:tab w:val="left" w:pos="993"/>
              </w:tabs>
              <w:ind w:right="140"/>
              <w:jc w:val="both"/>
              <w:rPr>
                <w:rFonts w:ascii="Tahoma" w:hAnsi="Tahoma" w:cs="Tahoma"/>
                <w:snapToGrid w:val="0"/>
                <w:color w:val="000000"/>
              </w:rPr>
            </w:pPr>
          </w:p>
        </w:tc>
      </w:tr>
      <w:tr w:rsidR="00B445A2" w:rsidRPr="00C8579C" w14:paraId="790D01A2" w14:textId="77777777" w:rsidTr="00C24835">
        <w:trPr>
          <w:trHeight w:val="235"/>
        </w:trPr>
        <w:tc>
          <w:tcPr>
            <w:tcW w:w="3402" w:type="dxa"/>
            <w:tcBorders>
              <w:top w:val="single" w:sz="4" w:space="0" w:color="auto"/>
            </w:tcBorders>
          </w:tcPr>
          <w:p w14:paraId="070FF8F3" w14:textId="77777777" w:rsidR="00B445A2" w:rsidRPr="00C8579C" w:rsidRDefault="00B445A2" w:rsidP="0063302D">
            <w:pPr>
              <w:keepNext/>
              <w:keepLines/>
              <w:ind w:right="140"/>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0ACE43D8" w14:textId="77777777" w:rsidR="00B445A2" w:rsidRPr="00C8579C" w:rsidRDefault="00B445A2" w:rsidP="0063302D">
            <w:pPr>
              <w:keepNext/>
              <w:keepLines/>
              <w:ind w:right="140"/>
              <w:jc w:val="center"/>
              <w:rPr>
                <w:rFonts w:ascii="Tahoma" w:hAnsi="Tahoma" w:cs="Tahoma"/>
                <w:snapToGrid w:val="0"/>
                <w:color w:val="000000"/>
              </w:rPr>
            </w:pPr>
            <w:r w:rsidRPr="00C8579C">
              <w:rPr>
                <w:rFonts w:ascii="Tahoma" w:hAnsi="Tahoma" w:cs="Tahoma"/>
                <w:snapToGrid w:val="0"/>
                <w:color w:val="000000"/>
              </w:rPr>
              <w:t>žig</w:t>
            </w:r>
          </w:p>
        </w:tc>
        <w:tc>
          <w:tcPr>
            <w:tcW w:w="3119" w:type="dxa"/>
            <w:tcBorders>
              <w:top w:val="single" w:sz="4" w:space="0" w:color="auto"/>
            </w:tcBorders>
          </w:tcPr>
          <w:p w14:paraId="6B2101DA" w14:textId="4765682C" w:rsidR="003F7FCC" w:rsidRPr="00C8579C" w:rsidRDefault="00B445A2" w:rsidP="0063302D">
            <w:pPr>
              <w:keepNext/>
              <w:keepLines/>
              <w:ind w:right="140"/>
              <w:jc w:val="both"/>
              <w:rPr>
                <w:rFonts w:ascii="Tahoma" w:hAnsi="Tahoma" w:cs="Tahoma"/>
                <w:snapToGrid w:val="0"/>
                <w:color w:val="000000"/>
              </w:rPr>
            </w:pPr>
            <w:r w:rsidRPr="00C8579C">
              <w:rPr>
                <w:rFonts w:ascii="Tahoma" w:hAnsi="Tahoma" w:cs="Tahoma"/>
                <w:snapToGrid w:val="0"/>
                <w:color w:val="000000"/>
              </w:rPr>
              <w:t>(Ime in priimek ter podpis</w:t>
            </w:r>
            <w:r w:rsidR="00750E7B">
              <w:rPr>
                <w:rFonts w:ascii="Tahoma" w:hAnsi="Tahoma" w:cs="Tahoma"/>
                <w:snapToGrid w:val="0"/>
                <w:color w:val="000000"/>
              </w:rPr>
              <w:t xml:space="preserve"> </w:t>
            </w:r>
            <w:r w:rsidRPr="00C8579C">
              <w:rPr>
                <w:rFonts w:ascii="Tahoma" w:hAnsi="Tahoma" w:cs="Tahoma"/>
                <w:b/>
                <w:snapToGrid w:val="0"/>
                <w:color w:val="000000"/>
              </w:rPr>
              <w:t>izdajatelja reference</w:t>
            </w:r>
            <w:r w:rsidRPr="00C8579C">
              <w:rPr>
                <w:rFonts w:ascii="Tahoma" w:hAnsi="Tahoma" w:cs="Tahoma"/>
                <w:snapToGrid w:val="0"/>
                <w:color w:val="000000"/>
              </w:rPr>
              <w:t>)</w:t>
            </w:r>
          </w:p>
          <w:p w14:paraId="6C50F67D" w14:textId="77777777" w:rsidR="00805B6C" w:rsidRPr="00C8579C" w:rsidRDefault="00805B6C" w:rsidP="0063302D">
            <w:pPr>
              <w:keepNext/>
              <w:keepLines/>
              <w:ind w:right="140"/>
              <w:jc w:val="both"/>
              <w:rPr>
                <w:rFonts w:ascii="Tahoma" w:hAnsi="Tahoma" w:cs="Tahoma"/>
                <w:snapToGrid w:val="0"/>
                <w:color w:val="000000"/>
              </w:rPr>
            </w:pPr>
          </w:p>
        </w:tc>
      </w:tr>
    </w:tbl>
    <w:p w14:paraId="0304972C" w14:textId="77777777" w:rsidR="00B445A2" w:rsidRDefault="00B445A2" w:rsidP="0063302D">
      <w:pPr>
        <w:keepNext/>
        <w:keepLines/>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912"/>
        <w:gridCol w:w="363"/>
      </w:tblGrid>
      <w:tr w:rsidR="002F5EB2" w:rsidRPr="005D654E" w14:paraId="2AD1C434" w14:textId="77777777" w:rsidTr="00C755BB">
        <w:tc>
          <w:tcPr>
            <w:tcW w:w="7867" w:type="dxa"/>
            <w:tcBorders>
              <w:top w:val="single" w:sz="4" w:space="0" w:color="auto"/>
              <w:bottom w:val="single" w:sz="4" w:space="0" w:color="auto"/>
            </w:tcBorders>
            <w:shd w:val="clear" w:color="auto" w:fill="auto"/>
          </w:tcPr>
          <w:p w14:paraId="1BF9FDE5" w14:textId="3D2C9A6B" w:rsidR="002F5EB2" w:rsidRPr="005D654E" w:rsidRDefault="002F3FA3" w:rsidP="0063302D">
            <w:pPr>
              <w:keepNext/>
              <w:keepLines/>
              <w:rPr>
                <w:rFonts w:ascii="Tahoma" w:hAnsi="Tahoma" w:cs="Tahoma"/>
              </w:rPr>
            </w:pPr>
            <w:r>
              <w:rPr>
                <w:rFonts w:ascii="Tahoma" w:hAnsi="Tahoma" w:cs="Tahoma"/>
              </w:rPr>
              <w:lastRenderedPageBreak/>
              <w:br w:type="page"/>
            </w:r>
            <w:r w:rsidR="002F5EB2" w:rsidRPr="005D654E">
              <w:rPr>
                <w:rFonts w:ascii="Tahoma" w:hAnsi="Tahoma" w:cs="Tahoma"/>
              </w:rPr>
              <w:t>POSTOPEK RAVNANJA Z ODPADKI</w:t>
            </w:r>
          </w:p>
        </w:tc>
        <w:tc>
          <w:tcPr>
            <w:tcW w:w="912" w:type="dxa"/>
            <w:tcBorders>
              <w:top w:val="single" w:sz="4" w:space="0" w:color="auto"/>
              <w:bottom w:val="single" w:sz="4" w:space="0" w:color="auto"/>
              <w:right w:val="nil"/>
            </w:tcBorders>
            <w:shd w:val="clear" w:color="auto" w:fill="auto"/>
          </w:tcPr>
          <w:p w14:paraId="608DF529" w14:textId="77777777" w:rsidR="002F5EB2" w:rsidRPr="005D654E" w:rsidRDefault="002F5EB2" w:rsidP="0063302D">
            <w:pPr>
              <w:keepNext/>
              <w:keepLines/>
              <w:jc w:val="right"/>
              <w:rPr>
                <w:rFonts w:ascii="Tahoma" w:hAnsi="Tahoma" w:cs="Tahoma"/>
                <w:b/>
              </w:rPr>
            </w:pPr>
            <w:r>
              <w:rPr>
                <w:rFonts w:ascii="Tahoma" w:hAnsi="Tahoma" w:cs="Tahoma"/>
                <w:b/>
                <w:i/>
              </w:rPr>
              <w:t>P</w:t>
            </w:r>
            <w:r w:rsidRPr="005D654E">
              <w:rPr>
                <w:rFonts w:ascii="Tahoma" w:hAnsi="Tahoma" w:cs="Tahoma"/>
                <w:b/>
                <w:i/>
              </w:rPr>
              <w:t xml:space="preserve">riloga </w:t>
            </w:r>
          </w:p>
        </w:tc>
        <w:tc>
          <w:tcPr>
            <w:tcW w:w="363" w:type="dxa"/>
            <w:tcBorders>
              <w:top w:val="single" w:sz="4" w:space="0" w:color="auto"/>
              <w:left w:val="nil"/>
              <w:bottom w:val="single" w:sz="4" w:space="0" w:color="auto"/>
            </w:tcBorders>
            <w:shd w:val="clear" w:color="auto" w:fill="auto"/>
          </w:tcPr>
          <w:p w14:paraId="4102FDDC" w14:textId="0DA46329" w:rsidR="002F5EB2" w:rsidRPr="005D654E" w:rsidRDefault="006E40F2" w:rsidP="0063302D">
            <w:pPr>
              <w:keepNext/>
              <w:keepLines/>
              <w:rPr>
                <w:rFonts w:ascii="Tahoma" w:hAnsi="Tahoma" w:cs="Tahoma"/>
                <w:b/>
                <w:i/>
              </w:rPr>
            </w:pPr>
            <w:r>
              <w:rPr>
                <w:rFonts w:ascii="Tahoma" w:hAnsi="Tahoma" w:cs="Tahoma"/>
                <w:b/>
                <w:i/>
              </w:rPr>
              <w:t>9</w:t>
            </w:r>
          </w:p>
        </w:tc>
      </w:tr>
    </w:tbl>
    <w:p w14:paraId="4C60CC37" w14:textId="77777777" w:rsidR="002F5EB2" w:rsidRDefault="002F5EB2" w:rsidP="0063302D">
      <w:pPr>
        <w:keepNext/>
        <w:keepLines/>
        <w:jc w:val="both"/>
        <w:rPr>
          <w:rFonts w:ascii="Tahoma" w:hAnsi="Tahoma" w:cs="Tahoma"/>
        </w:rPr>
      </w:pPr>
    </w:p>
    <w:p w14:paraId="38874534" w14:textId="77777777" w:rsidR="002F5EB2" w:rsidRPr="00B445A2" w:rsidRDefault="002F5EB2" w:rsidP="0063302D">
      <w:pPr>
        <w:keepNext/>
        <w:keepLines/>
        <w:tabs>
          <w:tab w:val="left" w:pos="8646"/>
        </w:tabs>
        <w:ind w:right="284"/>
        <w:jc w:val="both"/>
        <w:rPr>
          <w:rFonts w:ascii="Tahoma" w:hAnsi="Tahoma" w:cs="Tahoma"/>
          <w:color w:val="000000"/>
        </w:rPr>
      </w:pPr>
      <w:r>
        <w:rPr>
          <w:rFonts w:ascii="Tahoma" w:hAnsi="Tahoma" w:cs="Tahoma"/>
        </w:rPr>
        <w:t xml:space="preserve">Ponudnik </w:t>
      </w:r>
      <w:r w:rsidRPr="00C509F8">
        <w:rPr>
          <w:rFonts w:ascii="Tahoma" w:hAnsi="Tahoma" w:cs="Tahoma"/>
        </w:rPr>
        <w:t xml:space="preserve">mora navesti celoten postopek </w:t>
      </w:r>
      <w:r>
        <w:rPr>
          <w:rFonts w:ascii="Tahoma" w:hAnsi="Tahoma" w:cs="Tahoma"/>
        </w:rPr>
        <w:t xml:space="preserve">nadaljnjega </w:t>
      </w:r>
      <w:r w:rsidRPr="00C509F8">
        <w:rPr>
          <w:rFonts w:ascii="Tahoma" w:hAnsi="Tahoma" w:cs="Tahoma"/>
        </w:rPr>
        <w:t>ravnanja z odpadki</w:t>
      </w:r>
      <w:r>
        <w:rPr>
          <w:rFonts w:ascii="Tahoma" w:hAnsi="Tahoma" w:cs="Tahoma"/>
        </w:rPr>
        <w:t xml:space="preserve"> oziroma nadaljnje obdelave produkta</w:t>
      </w:r>
      <w:r w:rsidRPr="00C509F8">
        <w:rPr>
          <w:rFonts w:ascii="Tahoma" w:hAnsi="Tahoma" w:cs="Tahoma"/>
        </w:rPr>
        <w:t xml:space="preserve">, ki vključuje tudi tehnološki postopek </w:t>
      </w:r>
      <w:r>
        <w:rPr>
          <w:rFonts w:ascii="Tahoma" w:hAnsi="Tahoma" w:cs="Tahoma"/>
        </w:rPr>
        <w:t>obdelave</w:t>
      </w:r>
      <w:r w:rsidRPr="00C509F8">
        <w:rPr>
          <w:rFonts w:ascii="Tahoma" w:hAnsi="Tahoma" w:cs="Tahoma"/>
        </w:rPr>
        <w:t xml:space="preserve">, lokacijo ter opis </w:t>
      </w:r>
      <w:r>
        <w:rPr>
          <w:rFonts w:ascii="Tahoma" w:hAnsi="Tahoma" w:cs="Tahoma"/>
        </w:rPr>
        <w:t>izvajalca obdelave</w:t>
      </w:r>
      <w:r w:rsidRPr="00C509F8">
        <w:rPr>
          <w:rFonts w:ascii="Tahoma" w:hAnsi="Tahoma" w:cs="Tahoma"/>
        </w:rPr>
        <w:t xml:space="preserve"> (podjetje, naslov)</w:t>
      </w:r>
      <w:r w:rsidRPr="00C555C5">
        <w:rPr>
          <w:rFonts w:ascii="Tahoma" w:hAnsi="Tahoma" w:cs="Tahoma"/>
          <w:color w:val="FF0000"/>
        </w:rPr>
        <w:t xml:space="preserve"> </w:t>
      </w:r>
      <w:r w:rsidRPr="00B445A2">
        <w:rPr>
          <w:rFonts w:ascii="Tahoma" w:hAnsi="Tahoma" w:cs="Tahoma"/>
          <w:color w:val="000000"/>
        </w:rPr>
        <w:t>vključno z navedbo začasnega skladiščenja oziroma razpolaganja z objekti do pridobitve dovoljenj v primeru nadaljnje obdelave izven območja Republike Slovenije.</w:t>
      </w:r>
    </w:p>
    <w:p w14:paraId="3876B2F5" w14:textId="77777777" w:rsidR="00750E7B" w:rsidRDefault="00750E7B" w:rsidP="0063302D">
      <w:pPr>
        <w:keepNext/>
        <w:keepLines/>
        <w:jc w:val="both"/>
        <w:rPr>
          <w:rFonts w:ascii="Tahoma" w:hAnsi="Tahoma" w:cs="Tahoma"/>
          <w:color w:val="000000"/>
        </w:rPr>
      </w:pPr>
    </w:p>
    <w:p w14:paraId="3CBC3D64" w14:textId="77777777" w:rsidR="002F5EB2" w:rsidRPr="00C509F8" w:rsidRDefault="002F5EB2" w:rsidP="0063302D">
      <w:pPr>
        <w:keepNext/>
        <w:keepLines/>
        <w:rPr>
          <w:rFonts w:ascii="Tahoma" w:hAnsi="Tahoma" w:cs="Tahoma"/>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4394"/>
        <w:gridCol w:w="2693"/>
      </w:tblGrid>
      <w:tr w:rsidR="002F5EB2" w:rsidRPr="00C509F8" w14:paraId="5A09DB96" w14:textId="77777777" w:rsidTr="00C755BB">
        <w:trPr>
          <w:trHeight w:val="353"/>
        </w:trPr>
        <w:tc>
          <w:tcPr>
            <w:tcW w:w="2093" w:type="dxa"/>
            <w:shd w:val="clear" w:color="auto" w:fill="auto"/>
          </w:tcPr>
          <w:p w14:paraId="1C8BFDBF" w14:textId="77777777" w:rsidR="002F5EB2" w:rsidRPr="00C509F8" w:rsidRDefault="002F5EB2" w:rsidP="0063302D">
            <w:pPr>
              <w:pStyle w:val="Naslov"/>
              <w:keepNext/>
              <w:keepLines/>
              <w:rPr>
                <w:rFonts w:ascii="Tahoma" w:hAnsi="Tahoma" w:cs="Tahoma"/>
                <w:b w:val="0"/>
                <w:sz w:val="20"/>
                <w:lang w:val="sl-SI"/>
              </w:rPr>
            </w:pPr>
            <w:r w:rsidRPr="00C509F8">
              <w:rPr>
                <w:rFonts w:ascii="Tahoma" w:hAnsi="Tahoma" w:cs="Tahoma"/>
                <w:b w:val="0"/>
                <w:sz w:val="20"/>
                <w:lang w:val="sl-SI"/>
              </w:rPr>
              <w:t>FAZA</w:t>
            </w:r>
          </w:p>
        </w:tc>
        <w:tc>
          <w:tcPr>
            <w:tcW w:w="4394" w:type="dxa"/>
            <w:shd w:val="clear" w:color="auto" w:fill="auto"/>
          </w:tcPr>
          <w:p w14:paraId="419248C0" w14:textId="230FA1D8" w:rsidR="002F5EB2" w:rsidRPr="00B445A2" w:rsidRDefault="002F5EB2" w:rsidP="0063302D">
            <w:pPr>
              <w:pStyle w:val="Naslov"/>
              <w:keepNext/>
              <w:keepLines/>
              <w:rPr>
                <w:rFonts w:ascii="Tahoma" w:hAnsi="Tahoma" w:cs="Tahoma"/>
                <w:b w:val="0"/>
                <w:color w:val="000000"/>
                <w:sz w:val="20"/>
                <w:lang w:val="sl-SI"/>
              </w:rPr>
            </w:pPr>
            <w:r w:rsidRPr="00B445A2">
              <w:rPr>
                <w:rFonts w:ascii="Tahoma" w:hAnsi="Tahoma" w:cs="Tahoma"/>
                <w:b w:val="0"/>
                <w:color w:val="000000"/>
                <w:sz w:val="20"/>
                <w:lang w:val="sl-SI"/>
              </w:rPr>
              <w:t>OPIS</w:t>
            </w:r>
            <w:r w:rsidR="006E40F2">
              <w:rPr>
                <w:rFonts w:ascii="Tahoma" w:hAnsi="Tahoma" w:cs="Tahoma"/>
                <w:b w:val="0"/>
                <w:color w:val="000000"/>
                <w:sz w:val="20"/>
                <w:lang w:val="sl-SI"/>
              </w:rPr>
              <w:t xml:space="preserve"> OBDELAVE</w:t>
            </w:r>
            <w:r w:rsidRPr="00B445A2">
              <w:rPr>
                <w:rFonts w:ascii="Tahoma" w:hAnsi="Tahoma" w:cs="Tahoma"/>
                <w:b w:val="0"/>
                <w:color w:val="000000"/>
                <w:sz w:val="20"/>
                <w:lang w:val="sl-SI"/>
              </w:rPr>
              <w:t xml:space="preserve"> (tehnološki postopek, lokacija)</w:t>
            </w:r>
          </w:p>
        </w:tc>
        <w:tc>
          <w:tcPr>
            <w:tcW w:w="2693" w:type="dxa"/>
            <w:shd w:val="clear" w:color="auto" w:fill="auto"/>
          </w:tcPr>
          <w:p w14:paraId="23FDC8B7" w14:textId="77777777" w:rsidR="002F5EB2" w:rsidRPr="00B445A2" w:rsidRDefault="002F5EB2" w:rsidP="0063302D">
            <w:pPr>
              <w:pStyle w:val="Naslov"/>
              <w:keepNext/>
              <w:keepLines/>
              <w:rPr>
                <w:rFonts w:ascii="Tahoma" w:hAnsi="Tahoma" w:cs="Tahoma"/>
                <w:b w:val="0"/>
                <w:color w:val="000000"/>
                <w:sz w:val="20"/>
                <w:lang w:val="sl-SI"/>
              </w:rPr>
            </w:pPr>
            <w:r w:rsidRPr="00B445A2">
              <w:rPr>
                <w:rFonts w:ascii="Tahoma" w:hAnsi="Tahoma" w:cs="Tahoma"/>
                <w:b w:val="0"/>
                <w:color w:val="000000"/>
                <w:sz w:val="20"/>
                <w:lang w:val="sl-SI"/>
              </w:rPr>
              <w:t>IZVAJALEC</w:t>
            </w:r>
          </w:p>
        </w:tc>
      </w:tr>
      <w:tr w:rsidR="002F5EB2" w:rsidRPr="00C509F8" w14:paraId="5475BE89" w14:textId="77777777" w:rsidTr="00C755BB">
        <w:trPr>
          <w:trHeight w:val="793"/>
        </w:trPr>
        <w:tc>
          <w:tcPr>
            <w:tcW w:w="2093" w:type="dxa"/>
            <w:shd w:val="clear" w:color="auto" w:fill="auto"/>
          </w:tcPr>
          <w:p w14:paraId="4739F1CB" w14:textId="77777777" w:rsidR="002F5EB2" w:rsidRDefault="002F5EB2" w:rsidP="0063302D">
            <w:pPr>
              <w:pStyle w:val="Naslov"/>
              <w:keepNext/>
              <w:keepLines/>
              <w:jc w:val="left"/>
              <w:rPr>
                <w:rFonts w:ascii="Tahoma" w:hAnsi="Tahoma" w:cs="Tahoma"/>
                <w:sz w:val="20"/>
                <w:lang w:val="sl-SI"/>
              </w:rPr>
            </w:pPr>
          </w:p>
          <w:p w14:paraId="14FDCC98" w14:textId="77777777" w:rsidR="002F5EB2" w:rsidRPr="00C509F8" w:rsidRDefault="002F5EB2" w:rsidP="0063302D">
            <w:pPr>
              <w:pStyle w:val="Naslov"/>
              <w:keepNext/>
              <w:keepLines/>
              <w:jc w:val="left"/>
              <w:rPr>
                <w:rFonts w:ascii="Tahoma" w:hAnsi="Tahoma" w:cs="Tahoma"/>
                <w:sz w:val="20"/>
                <w:lang w:val="sl-SI"/>
              </w:rPr>
            </w:pPr>
            <w:r w:rsidRPr="00C509F8">
              <w:rPr>
                <w:rFonts w:ascii="Tahoma" w:hAnsi="Tahoma" w:cs="Tahoma"/>
                <w:sz w:val="20"/>
                <w:lang w:val="sl-SI"/>
              </w:rPr>
              <w:t>Prevoz</w:t>
            </w:r>
          </w:p>
          <w:p w14:paraId="679EA082" w14:textId="77777777" w:rsidR="002F5EB2" w:rsidRPr="00C509F8" w:rsidRDefault="002F5EB2" w:rsidP="0063302D">
            <w:pPr>
              <w:pStyle w:val="Naslov"/>
              <w:keepNext/>
              <w:keepLines/>
              <w:jc w:val="left"/>
              <w:rPr>
                <w:rFonts w:ascii="Tahoma" w:hAnsi="Tahoma" w:cs="Tahoma"/>
                <w:sz w:val="20"/>
                <w:lang w:val="sl-SI"/>
              </w:rPr>
            </w:pPr>
          </w:p>
          <w:p w14:paraId="4B808B65" w14:textId="77777777" w:rsidR="002F5EB2" w:rsidRPr="00C509F8" w:rsidRDefault="002F5EB2" w:rsidP="0063302D">
            <w:pPr>
              <w:pStyle w:val="Naslov"/>
              <w:keepNext/>
              <w:keepLines/>
              <w:jc w:val="left"/>
              <w:rPr>
                <w:rFonts w:ascii="Tahoma" w:hAnsi="Tahoma" w:cs="Tahoma"/>
                <w:sz w:val="20"/>
                <w:lang w:val="sl-SI"/>
              </w:rPr>
            </w:pPr>
          </w:p>
          <w:p w14:paraId="1D707850" w14:textId="77777777" w:rsidR="002F5EB2" w:rsidRPr="00C509F8" w:rsidRDefault="002F5EB2" w:rsidP="0063302D">
            <w:pPr>
              <w:pStyle w:val="Naslov"/>
              <w:keepNext/>
              <w:keepLines/>
              <w:jc w:val="left"/>
              <w:rPr>
                <w:rFonts w:ascii="Tahoma" w:hAnsi="Tahoma" w:cs="Tahoma"/>
                <w:sz w:val="20"/>
                <w:lang w:val="sl-SI"/>
              </w:rPr>
            </w:pPr>
          </w:p>
          <w:p w14:paraId="7EC447A3" w14:textId="77777777" w:rsidR="002F5EB2" w:rsidRPr="00C509F8" w:rsidRDefault="002F5EB2" w:rsidP="0063302D">
            <w:pPr>
              <w:pStyle w:val="Naslov"/>
              <w:keepNext/>
              <w:keepLines/>
              <w:jc w:val="left"/>
              <w:rPr>
                <w:rFonts w:ascii="Tahoma" w:hAnsi="Tahoma" w:cs="Tahoma"/>
                <w:sz w:val="20"/>
                <w:lang w:val="sl-SI"/>
              </w:rPr>
            </w:pPr>
          </w:p>
          <w:p w14:paraId="4AFD295B" w14:textId="77777777" w:rsidR="002F5EB2" w:rsidRPr="00C509F8" w:rsidRDefault="002F5EB2" w:rsidP="0063302D">
            <w:pPr>
              <w:pStyle w:val="Naslov"/>
              <w:keepNext/>
              <w:keepLines/>
              <w:jc w:val="left"/>
              <w:rPr>
                <w:rFonts w:ascii="Tahoma" w:hAnsi="Tahoma" w:cs="Tahoma"/>
                <w:sz w:val="20"/>
                <w:lang w:val="sl-SI"/>
              </w:rPr>
            </w:pPr>
          </w:p>
          <w:p w14:paraId="6D286CAF" w14:textId="77777777" w:rsidR="002F5EB2" w:rsidRPr="00C509F8" w:rsidRDefault="002F5EB2" w:rsidP="0063302D">
            <w:pPr>
              <w:pStyle w:val="Naslov"/>
              <w:keepNext/>
              <w:keepLines/>
              <w:jc w:val="left"/>
              <w:rPr>
                <w:rFonts w:ascii="Tahoma" w:hAnsi="Tahoma" w:cs="Tahoma"/>
                <w:sz w:val="20"/>
                <w:lang w:val="sl-SI"/>
              </w:rPr>
            </w:pPr>
          </w:p>
          <w:p w14:paraId="42DE739B" w14:textId="77777777" w:rsidR="002F5EB2" w:rsidRPr="00C509F8" w:rsidRDefault="002F5EB2" w:rsidP="0063302D">
            <w:pPr>
              <w:pStyle w:val="Naslov"/>
              <w:keepNext/>
              <w:keepLines/>
              <w:jc w:val="left"/>
              <w:rPr>
                <w:rFonts w:ascii="Tahoma" w:hAnsi="Tahoma" w:cs="Tahoma"/>
                <w:sz w:val="20"/>
                <w:lang w:val="sl-SI"/>
              </w:rPr>
            </w:pPr>
          </w:p>
        </w:tc>
        <w:tc>
          <w:tcPr>
            <w:tcW w:w="4394" w:type="dxa"/>
            <w:shd w:val="clear" w:color="auto" w:fill="auto"/>
          </w:tcPr>
          <w:p w14:paraId="6B05C8DD" w14:textId="77777777" w:rsidR="002F5EB2" w:rsidRPr="00B445A2" w:rsidRDefault="002F5EB2" w:rsidP="0063302D">
            <w:pPr>
              <w:pStyle w:val="Naslov"/>
              <w:keepNext/>
              <w:keepLines/>
              <w:jc w:val="both"/>
              <w:rPr>
                <w:rFonts w:ascii="Tahoma" w:hAnsi="Tahoma" w:cs="Tahoma"/>
                <w:color w:val="000000"/>
                <w:sz w:val="20"/>
                <w:lang w:val="sl-SI"/>
              </w:rPr>
            </w:pPr>
          </w:p>
        </w:tc>
        <w:tc>
          <w:tcPr>
            <w:tcW w:w="2693" w:type="dxa"/>
            <w:shd w:val="clear" w:color="auto" w:fill="auto"/>
          </w:tcPr>
          <w:p w14:paraId="57F7B208" w14:textId="77777777" w:rsidR="002F5EB2" w:rsidRPr="00B445A2" w:rsidRDefault="002F5EB2" w:rsidP="0063302D">
            <w:pPr>
              <w:pStyle w:val="Naslov"/>
              <w:keepNext/>
              <w:keepLines/>
              <w:jc w:val="both"/>
              <w:rPr>
                <w:rFonts w:ascii="Tahoma" w:hAnsi="Tahoma" w:cs="Tahoma"/>
                <w:color w:val="000000"/>
                <w:sz w:val="20"/>
                <w:lang w:val="sl-SI"/>
              </w:rPr>
            </w:pPr>
          </w:p>
        </w:tc>
      </w:tr>
      <w:tr w:rsidR="002F5EB2" w:rsidRPr="00C509F8" w14:paraId="34A6B4F7" w14:textId="77777777" w:rsidTr="00C755BB">
        <w:trPr>
          <w:trHeight w:val="690"/>
        </w:trPr>
        <w:tc>
          <w:tcPr>
            <w:tcW w:w="2093" w:type="dxa"/>
            <w:shd w:val="clear" w:color="auto" w:fill="auto"/>
          </w:tcPr>
          <w:p w14:paraId="441B819C" w14:textId="77777777" w:rsidR="002F5EB2" w:rsidRPr="00B445A2" w:rsidRDefault="002F5EB2" w:rsidP="0063302D">
            <w:pPr>
              <w:pStyle w:val="Naslov"/>
              <w:keepNext/>
              <w:keepLines/>
              <w:jc w:val="left"/>
              <w:rPr>
                <w:rFonts w:ascii="Tahoma" w:hAnsi="Tahoma" w:cs="Tahoma"/>
                <w:color w:val="000000"/>
                <w:sz w:val="20"/>
                <w:lang w:val="sl-SI"/>
              </w:rPr>
            </w:pPr>
            <w:r w:rsidRPr="00B445A2">
              <w:rPr>
                <w:rFonts w:ascii="Tahoma" w:hAnsi="Tahoma" w:cs="Tahoma"/>
                <w:color w:val="000000"/>
                <w:sz w:val="20"/>
                <w:lang w:val="sl-SI"/>
              </w:rPr>
              <w:t>Končna obdelava (predelava ali odstranjevanje)</w:t>
            </w:r>
          </w:p>
          <w:p w14:paraId="6E481077" w14:textId="77777777" w:rsidR="002F5EB2" w:rsidRPr="00B445A2" w:rsidRDefault="002F5EB2" w:rsidP="0063302D">
            <w:pPr>
              <w:pStyle w:val="Naslov"/>
              <w:keepNext/>
              <w:keepLines/>
              <w:jc w:val="left"/>
              <w:rPr>
                <w:rFonts w:ascii="Tahoma" w:hAnsi="Tahoma" w:cs="Tahoma"/>
                <w:color w:val="000000"/>
                <w:sz w:val="20"/>
                <w:lang w:val="sl-SI"/>
              </w:rPr>
            </w:pPr>
          </w:p>
          <w:p w14:paraId="5DAC9A6B" w14:textId="77777777" w:rsidR="002F5EB2" w:rsidRPr="00B445A2" w:rsidRDefault="002F5EB2" w:rsidP="0063302D">
            <w:pPr>
              <w:pStyle w:val="Naslov"/>
              <w:keepNext/>
              <w:keepLines/>
              <w:jc w:val="left"/>
              <w:rPr>
                <w:rFonts w:ascii="Tahoma" w:hAnsi="Tahoma" w:cs="Tahoma"/>
                <w:color w:val="000000"/>
                <w:sz w:val="20"/>
                <w:lang w:val="sl-SI"/>
              </w:rPr>
            </w:pPr>
          </w:p>
          <w:p w14:paraId="41ACD802" w14:textId="77777777" w:rsidR="002F5EB2" w:rsidRPr="00B445A2" w:rsidRDefault="002F5EB2" w:rsidP="0063302D">
            <w:pPr>
              <w:pStyle w:val="Naslov"/>
              <w:keepNext/>
              <w:keepLines/>
              <w:jc w:val="left"/>
              <w:rPr>
                <w:rFonts w:ascii="Tahoma" w:hAnsi="Tahoma" w:cs="Tahoma"/>
                <w:color w:val="000000"/>
                <w:sz w:val="20"/>
                <w:lang w:val="sl-SI"/>
              </w:rPr>
            </w:pPr>
          </w:p>
          <w:p w14:paraId="1EE7961A" w14:textId="77777777" w:rsidR="002F5EB2" w:rsidRPr="00B445A2" w:rsidRDefault="002F5EB2" w:rsidP="0063302D">
            <w:pPr>
              <w:pStyle w:val="Naslov"/>
              <w:keepNext/>
              <w:keepLines/>
              <w:jc w:val="left"/>
              <w:rPr>
                <w:rFonts w:ascii="Tahoma" w:hAnsi="Tahoma" w:cs="Tahoma"/>
                <w:color w:val="000000"/>
                <w:sz w:val="20"/>
                <w:lang w:val="sl-SI"/>
              </w:rPr>
            </w:pPr>
          </w:p>
          <w:p w14:paraId="357620F6" w14:textId="77777777" w:rsidR="002F5EB2" w:rsidRPr="00B445A2" w:rsidRDefault="002F5EB2" w:rsidP="0063302D">
            <w:pPr>
              <w:pStyle w:val="Naslov"/>
              <w:keepNext/>
              <w:keepLines/>
              <w:jc w:val="left"/>
              <w:rPr>
                <w:rFonts w:ascii="Tahoma" w:hAnsi="Tahoma" w:cs="Tahoma"/>
                <w:color w:val="000000"/>
                <w:sz w:val="20"/>
                <w:lang w:val="sl-SI"/>
              </w:rPr>
            </w:pPr>
          </w:p>
          <w:p w14:paraId="0FDB5C14" w14:textId="77777777" w:rsidR="002F5EB2" w:rsidRPr="00B445A2" w:rsidRDefault="002F5EB2" w:rsidP="0063302D">
            <w:pPr>
              <w:pStyle w:val="Naslov"/>
              <w:keepNext/>
              <w:keepLines/>
              <w:jc w:val="left"/>
              <w:rPr>
                <w:rFonts w:ascii="Tahoma" w:hAnsi="Tahoma" w:cs="Tahoma"/>
                <w:color w:val="000000"/>
                <w:sz w:val="20"/>
                <w:lang w:val="sl-SI"/>
              </w:rPr>
            </w:pPr>
          </w:p>
        </w:tc>
        <w:tc>
          <w:tcPr>
            <w:tcW w:w="4394" w:type="dxa"/>
            <w:shd w:val="clear" w:color="auto" w:fill="auto"/>
          </w:tcPr>
          <w:p w14:paraId="6D683584" w14:textId="77777777" w:rsidR="002F5EB2" w:rsidRPr="00B445A2" w:rsidRDefault="002F5EB2" w:rsidP="0063302D">
            <w:pPr>
              <w:pStyle w:val="Naslov"/>
              <w:keepNext/>
              <w:keepLines/>
              <w:jc w:val="both"/>
              <w:rPr>
                <w:rFonts w:ascii="Tahoma" w:hAnsi="Tahoma" w:cs="Tahoma"/>
                <w:color w:val="000000"/>
                <w:sz w:val="20"/>
                <w:lang w:val="sl-SI"/>
              </w:rPr>
            </w:pPr>
          </w:p>
        </w:tc>
        <w:tc>
          <w:tcPr>
            <w:tcW w:w="2693" w:type="dxa"/>
            <w:shd w:val="clear" w:color="auto" w:fill="auto"/>
          </w:tcPr>
          <w:p w14:paraId="51DA0961" w14:textId="77777777" w:rsidR="002F5EB2" w:rsidRPr="00B445A2" w:rsidRDefault="002F5EB2" w:rsidP="0063302D">
            <w:pPr>
              <w:pStyle w:val="Naslov"/>
              <w:keepNext/>
              <w:keepLines/>
              <w:jc w:val="both"/>
              <w:rPr>
                <w:rFonts w:ascii="Tahoma" w:hAnsi="Tahoma" w:cs="Tahoma"/>
                <w:color w:val="000000"/>
                <w:sz w:val="20"/>
                <w:lang w:val="sl-SI"/>
              </w:rPr>
            </w:pPr>
          </w:p>
        </w:tc>
      </w:tr>
    </w:tbl>
    <w:p w14:paraId="7A7942B1" w14:textId="77777777" w:rsidR="002F5EB2" w:rsidRPr="00C509F8" w:rsidRDefault="002F5EB2" w:rsidP="0063302D">
      <w:pPr>
        <w:keepNext/>
        <w:keepLines/>
        <w:rPr>
          <w:rFonts w:ascii="Tahoma" w:hAnsi="Tahoma" w:cs="Tahoma"/>
        </w:rPr>
      </w:pPr>
    </w:p>
    <w:tbl>
      <w:tblPr>
        <w:tblW w:w="9100" w:type="dxa"/>
        <w:tblInd w:w="2" w:type="dxa"/>
        <w:tblLayout w:type="fixed"/>
        <w:tblCellMar>
          <w:left w:w="30" w:type="dxa"/>
          <w:right w:w="30" w:type="dxa"/>
        </w:tblCellMar>
        <w:tblLook w:val="0000" w:firstRow="0" w:lastRow="0" w:firstColumn="0" w:lastColumn="0" w:noHBand="0" w:noVBand="0"/>
      </w:tblPr>
      <w:tblGrid>
        <w:gridCol w:w="3427"/>
        <w:gridCol w:w="2271"/>
        <w:gridCol w:w="3261"/>
        <w:gridCol w:w="141"/>
      </w:tblGrid>
      <w:tr w:rsidR="002F5EB2" w:rsidRPr="00C509F8" w14:paraId="304B1CF8" w14:textId="77777777" w:rsidTr="00C755BB">
        <w:trPr>
          <w:trHeight w:val="235"/>
        </w:trPr>
        <w:tc>
          <w:tcPr>
            <w:tcW w:w="3427" w:type="dxa"/>
            <w:tcBorders>
              <w:bottom w:val="single" w:sz="4" w:space="0" w:color="auto"/>
            </w:tcBorders>
          </w:tcPr>
          <w:p w14:paraId="19006DC6" w14:textId="77777777" w:rsidR="002F5EB2" w:rsidRPr="008227E0" w:rsidRDefault="002F5EB2" w:rsidP="0063302D">
            <w:pPr>
              <w:keepNext/>
              <w:keepLines/>
              <w:jc w:val="both"/>
              <w:rPr>
                <w:rFonts w:ascii="Tahoma" w:hAnsi="Tahoma" w:cs="Tahoma"/>
                <w:snapToGrid w:val="0"/>
                <w:color w:val="000000"/>
              </w:rPr>
            </w:pPr>
          </w:p>
        </w:tc>
        <w:tc>
          <w:tcPr>
            <w:tcW w:w="2271" w:type="dxa"/>
          </w:tcPr>
          <w:p w14:paraId="408006F1" w14:textId="77777777" w:rsidR="002F5EB2" w:rsidRPr="008227E0" w:rsidRDefault="002F5EB2" w:rsidP="0063302D">
            <w:pPr>
              <w:keepNext/>
              <w:keepLines/>
              <w:jc w:val="center"/>
              <w:rPr>
                <w:rFonts w:ascii="Tahoma" w:hAnsi="Tahoma" w:cs="Tahoma"/>
                <w:snapToGrid w:val="0"/>
                <w:color w:val="000000"/>
              </w:rPr>
            </w:pPr>
          </w:p>
        </w:tc>
        <w:tc>
          <w:tcPr>
            <w:tcW w:w="3402" w:type="dxa"/>
            <w:gridSpan w:val="2"/>
            <w:tcBorders>
              <w:bottom w:val="single" w:sz="4" w:space="0" w:color="auto"/>
            </w:tcBorders>
          </w:tcPr>
          <w:p w14:paraId="0A97265E" w14:textId="77777777" w:rsidR="002F5EB2" w:rsidRDefault="002F5EB2" w:rsidP="0063302D">
            <w:pPr>
              <w:keepNext/>
              <w:keepLines/>
              <w:tabs>
                <w:tab w:val="left" w:pos="567"/>
                <w:tab w:val="num" w:pos="851"/>
                <w:tab w:val="left" w:pos="993"/>
              </w:tabs>
              <w:jc w:val="both"/>
              <w:rPr>
                <w:rFonts w:ascii="Tahoma" w:hAnsi="Tahoma" w:cs="Tahoma"/>
                <w:snapToGrid w:val="0"/>
                <w:color w:val="000000"/>
              </w:rPr>
            </w:pPr>
          </w:p>
          <w:p w14:paraId="63A79D51" w14:textId="77777777" w:rsidR="002F5EB2" w:rsidRPr="00B2105C" w:rsidRDefault="002F5EB2" w:rsidP="0063302D">
            <w:pPr>
              <w:keepNext/>
              <w:keepLines/>
              <w:tabs>
                <w:tab w:val="left" w:pos="567"/>
                <w:tab w:val="num" w:pos="851"/>
                <w:tab w:val="left" w:pos="993"/>
              </w:tabs>
              <w:jc w:val="both"/>
              <w:rPr>
                <w:rFonts w:ascii="Tahoma" w:hAnsi="Tahoma" w:cs="Tahoma"/>
                <w:snapToGrid w:val="0"/>
                <w:color w:val="000000"/>
              </w:rPr>
            </w:pPr>
          </w:p>
        </w:tc>
      </w:tr>
      <w:tr w:rsidR="002F5EB2" w:rsidRPr="00C509F8" w14:paraId="5FF8B104" w14:textId="77777777" w:rsidTr="00C755BB">
        <w:trPr>
          <w:gridAfter w:val="1"/>
          <w:wAfter w:w="141" w:type="dxa"/>
          <w:trHeight w:val="235"/>
        </w:trPr>
        <w:tc>
          <w:tcPr>
            <w:tcW w:w="3427" w:type="dxa"/>
            <w:tcBorders>
              <w:top w:val="single" w:sz="4" w:space="0" w:color="auto"/>
            </w:tcBorders>
          </w:tcPr>
          <w:p w14:paraId="4CA32930" w14:textId="77777777" w:rsidR="002F5EB2" w:rsidRPr="008227E0" w:rsidRDefault="002F5EB2" w:rsidP="0063302D">
            <w:pPr>
              <w:keepNext/>
              <w:keepLines/>
              <w:jc w:val="center"/>
              <w:rPr>
                <w:rFonts w:ascii="Tahoma" w:hAnsi="Tahoma" w:cs="Tahoma"/>
                <w:snapToGrid w:val="0"/>
                <w:color w:val="000000"/>
              </w:rPr>
            </w:pPr>
            <w:r w:rsidRPr="008227E0">
              <w:rPr>
                <w:rFonts w:ascii="Tahoma" w:hAnsi="Tahoma" w:cs="Tahoma"/>
                <w:snapToGrid w:val="0"/>
                <w:color w:val="000000"/>
              </w:rPr>
              <w:t>(kraj, datum)</w:t>
            </w:r>
          </w:p>
        </w:tc>
        <w:tc>
          <w:tcPr>
            <w:tcW w:w="2271" w:type="dxa"/>
          </w:tcPr>
          <w:p w14:paraId="2A700123" w14:textId="77777777" w:rsidR="002F5EB2" w:rsidRPr="008227E0" w:rsidRDefault="002F5EB2" w:rsidP="0063302D">
            <w:pPr>
              <w:keepNext/>
              <w:keepLines/>
              <w:jc w:val="center"/>
              <w:rPr>
                <w:rFonts w:ascii="Tahoma" w:hAnsi="Tahoma" w:cs="Tahoma"/>
                <w:snapToGrid w:val="0"/>
                <w:color w:val="000000"/>
              </w:rPr>
            </w:pPr>
            <w:r w:rsidRPr="008227E0">
              <w:rPr>
                <w:rFonts w:ascii="Tahoma" w:hAnsi="Tahoma" w:cs="Tahoma"/>
                <w:snapToGrid w:val="0"/>
                <w:color w:val="000000"/>
              </w:rPr>
              <w:t>žig</w:t>
            </w:r>
          </w:p>
        </w:tc>
        <w:tc>
          <w:tcPr>
            <w:tcW w:w="3261" w:type="dxa"/>
            <w:tcBorders>
              <w:top w:val="single" w:sz="4" w:space="0" w:color="auto"/>
            </w:tcBorders>
          </w:tcPr>
          <w:p w14:paraId="25E8685E" w14:textId="06E05E36" w:rsidR="002F5EB2" w:rsidRPr="008227E0" w:rsidRDefault="002F5EB2" w:rsidP="006E40F2">
            <w:pPr>
              <w:keepNext/>
              <w:keepLines/>
              <w:jc w:val="both"/>
              <w:rPr>
                <w:rFonts w:ascii="Tahoma" w:hAnsi="Tahoma" w:cs="Tahoma"/>
                <w:snapToGrid w:val="0"/>
                <w:color w:val="000000"/>
              </w:rPr>
            </w:pPr>
            <w:r w:rsidRPr="008227E0">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sidR="00750E7B">
              <w:rPr>
                <w:rFonts w:ascii="Tahoma" w:hAnsi="Tahoma" w:cs="Tahoma"/>
                <w:snapToGrid w:val="0"/>
                <w:color w:val="000000"/>
              </w:rPr>
              <w:t xml:space="preserve"> </w:t>
            </w:r>
            <w:r w:rsidRPr="00C8579C">
              <w:rPr>
                <w:rFonts w:ascii="Tahoma" w:hAnsi="Tahoma" w:cs="Tahoma"/>
                <w:snapToGrid w:val="0"/>
                <w:color w:val="000000"/>
              </w:rPr>
              <w:t>ponudnika</w:t>
            </w:r>
            <w:r w:rsidRPr="008227E0">
              <w:rPr>
                <w:rFonts w:ascii="Tahoma" w:hAnsi="Tahoma" w:cs="Tahoma"/>
                <w:snapToGrid w:val="0"/>
                <w:color w:val="000000"/>
              </w:rPr>
              <w:t>)</w:t>
            </w:r>
          </w:p>
        </w:tc>
      </w:tr>
    </w:tbl>
    <w:p w14:paraId="62ABE29C" w14:textId="77777777" w:rsidR="00B976DC" w:rsidRPr="00C8579C" w:rsidRDefault="00B976DC" w:rsidP="0063302D">
      <w:pPr>
        <w:keepNext/>
        <w:keepLines/>
        <w:rPr>
          <w:rFonts w:ascii="Tahoma" w:hAnsi="Tahoma" w:cs="Tahoma"/>
        </w:rPr>
      </w:pPr>
    </w:p>
    <w:p w14:paraId="772153AF" w14:textId="77777777" w:rsidR="00DD5BD9" w:rsidRPr="00C8579C" w:rsidRDefault="00DD5BD9" w:rsidP="0063302D">
      <w:pPr>
        <w:keepNext/>
        <w:keepLines/>
        <w:rPr>
          <w:rFonts w:ascii="Tahoma" w:hAnsi="Tahoma" w:cs="Tahoma"/>
        </w:rPr>
      </w:pPr>
      <w:r w:rsidRPr="00C8579C">
        <w:rPr>
          <w:rFonts w:ascii="Tahoma" w:hAnsi="Tahoma" w:cs="Tahoma"/>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835"/>
        <w:gridCol w:w="912"/>
        <w:gridCol w:w="395"/>
      </w:tblGrid>
      <w:tr w:rsidR="009C525B" w:rsidRPr="00C8579C" w14:paraId="0AC82B7B" w14:textId="77777777" w:rsidTr="009229D0">
        <w:tc>
          <w:tcPr>
            <w:tcW w:w="7867" w:type="dxa"/>
          </w:tcPr>
          <w:p w14:paraId="549458AF" w14:textId="77777777" w:rsidR="009C525B" w:rsidRPr="00C8579C" w:rsidRDefault="009C525B" w:rsidP="0063302D">
            <w:pPr>
              <w:keepNext/>
              <w:keepLines/>
              <w:jc w:val="both"/>
              <w:rPr>
                <w:rFonts w:ascii="Tahoma" w:hAnsi="Tahoma" w:cs="Tahoma"/>
              </w:rPr>
            </w:pPr>
            <w:r w:rsidRPr="00C8579C">
              <w:rPr>
                <w:rFonts w:ascii="Tahoma" w:hAnsi="Tahoma" w:cs="Tahoma"/>
              </w:rPr>
              <w:lastRenderedPageBreak/>
              <w:t>VZOREC OKVIRNEGA SPORAZUMA</w:t>
            </w:r>
          </w:p>
        </w:tc>
        <w:tc>
          <w:tcPr>
            <w:tcW w:w="912" w:type="dxa"/>
            <w:tcBorders>
              <w:right w:val="nil"/>
            </w:tcBorders>
          </w:tcPr>
          <w:p w14:paraId="5A1B1201" w14:textId="77777777" w:rsidR="009C525B" w:rsidRPr="00C8579C" w:rsidRDefault="009C525B" w:rsidP="0063302D">
            <w:pPr>
              <w:keepNext/>
              <w:keepLines/>
              <w:ind w:left="-455" w:firstLine="455"/>
              <w:jc w:val="both"/>
              <w:rPr>
                <w:rFonts w:ascii="Tahoma" w:hAnsi="Tahoma" w:cs="Tahoma"/>
                <w:b/>
              </w:rPr>
            </w:pPr>
            <w:r w:rsidRPr="00C8579C">
              <w:rPr>
                <w:rFonts w:ascii="Tahoma" w:hAnsi="Tahoma" w:cs="Tahoma"/>
                <w:b/>
                <w:i/>
              </w:rPr>
              <w:t xml:space="preserve">Priloga </w:t>
            </w:r>
          </w:p>
        </w:tc>
        <w:tc>
          <w:tcPr>
            <w:tcW w:w="363" w:type="dxa"/>
            <w:tcBorders>
              <w:left w:val="nil"/>
            </w:tcBorders>
          </w:tcPr>
          <w:p w14:paraId="5B8EA7CC" w14:textId="6C79C427" w:rsidR="009C525B" w:rsidRPr="00C8579C" w:rsidRDefault="006E40F2" w:rsidP="0063302D">
            <w:pPr>
              <w:keepNext/>
              <w:keepLines/>
              <w:jc w:val="both"/>
              <w:rPr>
                <w:rFonts w:ascii="Tahoma" w:hAnsi="Tahoma" w:cs="Tahoma"/>
                <w:b/>
                <w:i/>
              </w:rPr>
            </w:pPr>
            <w:r>
              <w:rPr>
                <w:rFonts w:ascii="Tahoma" w:hAnsi="Tahoma" w:cs="Tahoma"/>
                <w:b/>
                <w:i/>
              </w:rPr>
              <w:t>10</w:t>
            </w:r>
          </w:p>
        </w:tc>
      </w:tr>
    </w:tbl>
    <w:p w14:paraId="3C38D684" w14:textId="77777777" w:rsidR="007827C9" w:rsidRPr="00C8579C" w:rsidRDefault="007827C9" w:rsidP="0063302D">
      <w:pPr>
        <w:keepNext/>
        <w:keepLines/>
        <w:jc w:val="center"/>
        <w:rPr>
          <w:rFonts w:ascii="Tahoma" w:hAnsi="Tahoma" w:cs="Tahoma"/>
          <w:b/>
          <w:sz w:val="28"/>
          <w:szCs w:val="28"/>
        </w:rPr>
      </w:pPr>
    </w:p>
    <w:p w14:paraId="6B8A4EB5" w14:textId="4FC62029" w:rsidR="00856F7B" w:rsidRDefault="003F2E7C" w:rsidP="0063302D">
      <w:pPr>
        <w:keepNext/>
        <w:keepLines/>
        <w:tabs>
          <w:tab w:val="left" w:pos="4962"/>
        </w:tabs>
        <w:rPr>
          <w:rFonts w:ascii="Tahoma" w:hAnsi="Tahoma" w:cs="Tahoma"/>
        </w:rPr>
      </w:pPr>
      <w:r w:rsidRPr="00C8579C">
        <w:rPr>
          <w:rFonts w:ascii="Tahoma" w:hAnsi="Tahoma" w:cs="Tahoma"/>
          <w:b/>
        </w:rPr>
        <w:t>Š</w:t>
      </w:r>
      <w:r w:rsidR="00C466BB" w:rsidRPr="00C8579C">
        <w:rPr>
          <w:rFonts w:ascii="Tahoma" w:hAnsi="Tahoma" w:cs="Tahoma"/>
          <w:b/>
        </w:rPr>
        <w:t>t.</w:t>
      </w:r>
      <w:r w:rsidR="00753A50" w:rsidRPr="00C8579C">
        <w:rPr>
          <w:rFonts w:ascii="Tahoma" w:hAnsi="Tahoma" w:cs="Tahoma"/>
          <w:b/>
        </w:rPr>
        <w:t xml:space="preserve"> </w:t>
      </w:r>
      <w:r w:rsidR="000074B6" w:rsidRPr="00C8579C">
        <w:rPr>
          <w:rFonts w:ascii="Tahoma" w:hAnsi="Tahoma" w:cs="Tahoma"/>
          <w:b/>
        </w:rPr>
        <w:t>okvirnega sporazuma</w:t>
      </w:r>
      <w:r w:rsidR="00DF382A" w:rsidRPr="00C8579C">
        <w:rPr>
          <w:rFonts w:ascii="Tahoma" w:hAnsi="Tahoma" w:cs="Tahoma"/>
          <w:b/>
        </w:rPr>
        <w:t xml:space="preserve"> </w:t>
      </w:r>
      <w:r w:rsidR="00B445A2" w:rsidRPr="00C8579C">
        <w:rPr>
          <w:rFonts w:ascii="Tahoma" w:hAnsi="Tahoma" w:cs="Tahoma"/>
          <w:b/>
        </w:rPr>
        <w:t>naročnika</w:t>
      </w:r>
      <w:r w:rsidR="00856F7B" w:rsidRPr="00C8579C">
        <w:rPr>
          <w:rFonts w:ascii="Tahoma" w:hAnsi="Tahoma" w:cs="Tahoma"/>
          <w:b/>
        </w:rPr>
        <w:t>:</w:t>
      </w:r>
      <w:r w:rsidR="00011B83" w:rsidRPr="00C8579C">
        <w:rPr>
          <w:rFonts w:ascii="Tahoma" w:hAnsi="Tahoma" w:cs="Tahoma"/>
          <w:b/>
        </w:rPr>
        <w:t xml:space="preserve"> </w:t>
      </w:r>
      <w:r w:rsidR="00011B83" w:rsidRPr="00C8579C">
        <w:rPr>
          <w:rFonts w:ascii="Tahoma" w:hAnsi="Tahoma" w:cs="Tahoma"/>
        </w:rPr>
        <w:t>………………………</w:t>
      </w:r>
    </w:p>
    <w:p w14:paraId="7ECC9597" w14:textId="180FA337" w:rsidR="006E40F2" w:rsidRDefault="006E40F2" w:rsidP="0063302D">
      <w:pPr>
        <w:keepNext/>
        <w:keepLines/>
        <w:tabs>
          <w:tab w:val="left" w:pos="4962"/>
        </w:tabs>
        <w:rPr>
          <w:rFonts w:ascii="Tahoma" w:hAnsi="Tahoma" w:cs="Tahoma"/>
        </w:rPr>
      </w:pPr>
    </w:p>
    <w:p w14:paraId="2AF54083" w14:textId="5493A490" w:rsidR="006E40F2" w:rsidRPr="00C8579C" w:rsidRDefault="006E40F2" w:rsidP="0063302D">
      <w:pPr>
        <w:keepNext/>
        <w:keepLines/>
        <w:tabs>
          <w:tab w:val="left" w:pos="4962"/>
        </w:tabs>
        <w:rPr>
          <w:rFonts w:ascii="Tahoma" w:hAnsi="Tahoma" w:cs="Tahoma"/>
        </w:rPr>
      </w:pPr>
      <w:r>
        <w:rPr>
          <w:rFonts w:ascii="Tahoma" w:hAnsi="Tahoma" w:cs="Tahoma"/>
        </w:rPr>
        <w:t>Št. javnega naročila: VKS-42/24</w:t>
      </w:r>
    </w:p>
    <w:p w14:paraId="33FA5DE8" w14:textId="77777777" w:rsidR="00856F7B" w:rsidRPr="00C8579C" w:rsidRDefault="00856F7B" w:rsidP="0063302D">
      <w:pPr>
        <w:keepNext/>
        <w:keepLines/>
        <w:tabs>
          <w:tab w:val="left" w:pos="4962"/>
        </w:tabs>
        <w:rPr>
          <w:rFonts w:ascii="Tahoma" w:hAnsi="Tahoma" w:cs="Tahoma"/>
          <w:b/>
        </w:rPr>
      </w:pPr>
    </w:p>
    <w:p w14:paraId="26F15357" w14:textId="77777777" w:rsidR="00856F7B" w:rsidRPr="00C8579C" w:rsidRDefault="003F2E7C" w:rsidP="0063302D">
      <w:pPr>
        <w:keepNext/>
        <w:keepLines/>
        <w:tabs>
          <w:tab w:val="left" w:pos="4962"/>
        </w:tabs>
        <w:rPr>
          <w:rFonts w:ascii="Tahoma" w:hAnsi="Tahoma" w:cs="Tahoma"/>
          <w:b/>
        </w:rPr>
      </w:pPr>
      <w:r w:rsidRPr="00C8579C">
        <w:rPr>
          <w:rFonts w:ascii="Tahoma" w:hAnsi="Tahoma" w:cs="Tahoma"/>
          <w:b/>
        </w:rPr>
        <w:t>Š</w:t>
      </w:r>
      <w:r w:rsidR="008C7494" w:rsidRPr="00C8579C">
        <w:rPr>
          <w:rFonts w:ascii="Tahoma" w:hAnsi="Tahoma" w:cs="Tahoma"/>
          <w:b/>
        </w:rPr>
        <w:t>t.</w:t>
      </w:r>
      <w:r w:rsidR="00753A50" w:rsidRPr="00C8579C">
        <w:rPr>
          <w:rFonts w:ascii="Tahoma" w:hAnsi="Tahoma" w:cs="Tahoma"/>
          <w:b/>
        </w:rPr>
        <w:t xml:space="preserve"> </w:t>
      </w:r>
      <w:r w:rsidR="000074B6" w:rsidRPr="00C8579C">
        <w:rPr>
          <w:rFonts w:ascii="Tahoma" w:hAnsi="Tahoma" w:cs="Tahoma"/>
          <w:b/>
        </w:rPr>
        <w:t>okvirnega sporazuma</w:t>
      </w:r>
      <w:r w:rsidR="00DF382A" w:rsidRPr="00C8579C">
        <w:rPr>
          <w:rFonts w:ascii="Tahoma" w:hAnsi="Tahoma" w:cs="Tahoma"/>
          <w:b/>
        </w:rPr>
        <w:t xml:space="preserve"> </w:t>
      </w:r>
      <w:r w:rsidR="00B445A2" w:rsidRPr="00C8579C">
        <w:rPr>
          <w:rFonts w:ascii="Tahoma" w:hAnsi="Tahoma" w:cs="Tahoma"/>
          <w:b/>
        </w:rPr>
        <w:t>izvajalca</w:t>
      </w:r>
      <w:r w:rsidR="00856F7B" w:rsidRPr="00C8579C">
        <w:rPr>
          <w:rFonts w:ascii="Tahoma" w:hAnsi="Tahoma" w:cs="Tahoma"/>
          <w:b/>
        </w:rPr>
        <w:t>:</w:t>
      </w:r>
      <w:r w:rsidR="00856F7B" w:rsidRPr="00C8579C">
        <w:rPr>
          <w:rFonts w:ascii="Tahoma" w:hAnsi="Tahoma" w:cs="Tahoma"/>
        </w:rPr>
        <w:t xml:space="preserve"> ........................</w:t>
      </w:r>
    </w:p>
    <w:p w14:paraId="13170414" w14:textId="77777777" w:rsidR="00856F7B" w:rsidRPr="00C8579C" w:rsidRDefault="00856F7B" w:rsidP="0063302D">
      <w:pPr>
        <w:keepNext/>
        <w:keepLines/>
        <w:rPr>
          <w:rFonts w:ascii="Tahoma" w:hAnsi="Tahoma" w:cs="Tahoma"/>
          <w:b/>
        </w:rPr>
      </w:pPr>
    </w:p>
    <w:p w14:paraId="75043413" w14:textId="77777777" w:rsidR="00E9418C" w:rsidRPr="00C8579C" w:rsidRDefault="00E9418C" w:rsidP="0063302D">
      <w:pPr>
        <w:keepNext/>
        <w:keepLines/>
        <w:rPr>
          <w:rFonts w:ascii="Tahoma" w:hAnsi="Tahoma" w:cs="Tahoma"/>
          <w:b/>
        </w:rPr>
      </w:pPr>
    </w:p>
    <w:p w14:paraId="3D4EC1AD" w14:textId="77777777" w:rsidR="00680575" w:rsidRPr="00C8579C" w:rsidRDefault="001A0989" w:rsidP="0063302D">
      <w:pPr>
        <w:keepNext/>
        <w:keepLines/>
        <w:jc w:val="center"/>
        <w:rPr>
          <w:rFonts w:ascii="Tahoma" w:hAnsi="Tahoma" w:cs="Tahoma"/>
          <w:b/>
          <w:sz w:val="24"/>
          <w:szCs w:val="24"/>
        </w:rPr>
      </w:pPr>
      <w:r w:rsidRPr="00C8579C">
        <w:rPr>
          <w:rFonts w:ascii="Tahoma" w:hAnsi="Tahoma" w:cs="Tahoma"/>
          <w:b/>
          <w:sz w:val="24"/>
          <w:szCs w:val="24"/>
        </w:rPr>
        <w:t>OKVIRNI SPORAZUM</w:t>
      </w:r>
    </w:p>
    <w:p w14:paraId="1168DE98" w14:textId="0E1D52A0" w:rsidR="00B37873" w:rsidRPr="00C8579C" w:rsidRDefault="00E47488" w:rsidP="0063302D">
      <w:pPr>
        <w:keepNext/>
        <w:keepLines/>
        <w:jc w:val="center"/>
        <w:rPr>
          <w:rFonts w:ascii="Tahoma" w:hAnsi="Tahoma" w:cs="Tahoma"/>
          <w:b/>
          <w:snapToGrid w:val="0"/>
          <w:sz w:val="24"/>
          <w:szCs w:val="24"/>
        </w:rPr>
      </w:pPr>
      <w:r w:rsidRPr="00C8579C">
        <w:rPr>
          <w:rFonts w:ascii="Tahoma" w:hAnsi="Tahoma" w:cs="Tahoma"/>
          <w:b/>
          <w:snapToGrid w:val="0"/>
          <w:sz w:val="24"/>
          <w:szCs w:val="24"/>
        </w:rPr>
        <w:t xml:space="preserve">za </w:t>
      </w:r>
      <w:r w:rsidR="009348AE">
        <w:rPr>
          <w:rFonts w:ascii="Tahoma" w:hAnsi="Tahoma" w:cs="Tahoma"/>
          <w:b/>
          <w:bCs/>
          <w:snapToGrid w:val="0"/>
          <w:sz w:val="24"/>
          <w:szCs w:val="24"/>
        </w:rPr>
        <w:t>p</w:t>
      </w:r>
      <w:r w:rsidR="009348AE" w:rsidRPr="009348AE">
        <w:rPr>
          <w:rFonts w:ascii="Tahoma" w:hAnsi="Tahoma" w:cs="Tahoma"/>
          <w:b/>
          <w:bCs/>
          <w:snapToGrid w:val="0"/>
          <w:sz w:val="24"/>
          <w:szCs w:val="24"/>
        </w:rPr>
        <w:t>revzem digestata z EWC oznako 19 06 04 iz obdelave KO v RCERO za obdobje 36 mesecev</w:t>
      </w:r>
      <w:r w:rsidR="008A690E">
        <w:rPr>
          <w:rFonts w:ascii="Tahoma" w:hAnsi="Tahoma" w:cs="Tahoma"/>
          <w:b/>
          <w:snapToGrid w:val="0"/>
          <w:sz w:val="24"/>
          <w:szCs w:val="24"/>
        </w:rPr>
        <w:t xml:space="preserve"> </w:t>
      </w:r>
    </w:p>
    <w:p w14:paraId="7F303166" w14:textId="77777777" w:rsidR="00890C57" w:rsidRPr="00C8579C" w:rsidRDefault="00890C57" w:rsidP="0063302D">
      <w:pPr>
        <w:keepNext/>
        <w:keepLines/>
        <w:rPr>
          <w:rFonts w:ascii="Tahoma" w:hAnsi="Tahoma" w:cs="Tahoma"/>
        </w:rPr>
      </w:pPr>
    </w:p>
    <w:p w14:paraId="76E4217E" w14:textId="77777777" w:rsidR="00A7249C" w:rsidRPr="002F5EB2" w:rsidRDefault="00A7249C" w:rsidP="0063302D">
      <w:pPr>
        <w:pStyle w:val="Odstavekseznama"/>
        <w:keepNext/>
        <w:keepLines/>
        <w:ind w:left="720"/>
        <w:rPr>
          <w:rFonts w:ascii="Tahoma" w:hAnsi="Tahoma" w:cs="Tahoma"/>
        </w:rPr>
      </w:pPr>
    </w:p>
    <w:p w14:paraId="28E5E054" w14:textId="77777777" w:rsidR="00856F7B" w:rsidRPr="00C8579C" w:rsidRDefault="00856F7B" w:rsidP="0063302D">
      <w:pPr>
        <w:keepNext/>
        <w:keepLines/>
        <w:rPr>
          <w:rFonts w:ascii="Tahoma" w:hAnsi="Tahoma" w:cs="Tahoma"/>
        </w:rPr>
      </w:pPr>
      <w:r w:rsidRPr="00C8579C">
        <w:rPr>
          <w:rFonts w:ascii="Tahoma" w:hAnsi="Tahoma" w:cs="Tahoma"/>
        </w:rPr>
        <w:t xml:space="preserve">ki </w:t>
      </w:r>
      <w:r w:rsidR="001A0989" w:rsidRPr="00C8579C">
        <w:rPr>
          <w:rFonts w:ascii="Tahoma" w:hAnsi="Tahoma" w:cs="Tahoma"/>
        </w:rPr>
        <w:t xml:space="preserve">ga </w:t>
      </w:r>
      <w:r w:rsidRPr="00C8579C">
        <w:rPr>
          <w:rFonts w:ascii="Tahoma" w:hAnsi="Tahoma" w:cs="Tahoma"/>
        </w:rPr>
        <w:t>skleneta</w:t>
      </w:r>
    </w:p>
    <w:p w14:paraId="15DBAC3E" w14:textId="77777777" w:rsidR="00A7249C" w:rsidRPr="00C8579C" w:rsidRDefault="00A7249C" w:rsidP="0063302D">
      <w:pPr>
        <w:keepNext/>
        <w:keepLines/>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E47488" w:rsidRPr="00C8579C" w14:paraId="479163A5" w14:textId="77777777" w:rsidTr="00A270D9">
        <w:tc>
          <w:tcPr>
            <w:tcW w:w="1701" w:type="dxa"/>
            <w:shd w:val="clear" w:color="auto" w:fill="auto"/>
          </w:tcPr>
          <w:p w14:paraId="276B8311" w14:textId="77777777" w:rsidR="00E47488" w:rsidRPr="00C8579C" w:rsidRDefault="001A0989" w:rsidP="0063302D">
            <w:pPr>
              <w:keepNext/>
              <w:keepLines/>
              <w:tabs>
                <w:tab w:val="left" w:pos="1702"/>
              </w:tabs>
              <w:ind w:left="-108"/>
              <w:jc w:val="both"/>
              <w:rPr>
                <w:rFonts w:ascii="Tahoma" w:hAnsi="Tahoma" w:cs="Tahoma"/>
                <w:b/>
              </w:rPr>
            </w:pPr>
            <w:r w:rsidRPr="00C8579C">
              <w:rPr>
                <w:rFonts w:ascii="Tahoma" w:hAnsi="Tahoma" w:cs="Tahoma"/>
                <w:b/>
              </w:rPr>
              <w:t>NAROČNIK</w:t>
            </w:r>
            <w:r w:rsidR="00E47488" w:rsidRPr="00C8579C">
              <w:rPr>
                <w:rFonts w:ascii="Tahoma" w:hAnsi="Tahoma" w:cs="Tahoma"/>
                <w:b/>
              </w:rPr>
              <w:t>:</w:t>
            </w:r>
          </w:p>
        </w:tc>
        <w:tc>
          <w:tcPr>
            <w:tcW w:w="7230" w:type="dxa"/>
            <w:shd w:val="clear" w:color="auto" w:fill="auto"/>
          </w:tcPr>
          <w:p w14:paraId="628FF406" w14:textId="3751D279" w:rsidR="00E47488" w:rsidRPr="00C8579C" w:rsidRDefault="0094613F" w:rsidP="006E40F2">
            <w:pPr>
              <w:keepNext/>
              <w:keepLines/>
              <w:tabs>
                <w:tab w:val="left" w:pos="1702"/>
              </w:tabs>
              <w:ind w:left="-108"/>
              <w:jc w:val="both"/>
              <w:rPr>
                <w:rFonts w:ascii="Tahoma" w:hAnsi="Tahoma" w:cs="Tahoma"/>
              </w:rPr>
            </w:pPr>
            <w:r w:rsidRPr="00C8579C">
              <w:rPr>
                <w:rFonts w:ascii="Tahoma" w:hAnsi="Tahoma" w:cs="Tahoma"/>
                <w:b/>
              </w:rPr>
              <w:t>JAVNO PODJETJE VODOVOD KANALIZACIJA SNAGA d.o.o.</w:t>
            </w:r>
            <w:r w:rsidR="00E47488" w:rsidRPr="00C8579C">
              <w:rPr>
                <w:rFonts w:ascii="Tahoma" w:hAnsi="Tahoma" w:cs="Tahoma"/>
              </w:rPr>
              <w:t xml:space="preserve">, </w:t>
            </w:r>
            <w:r w:rsidR="000737C0">
              <w:rPr>
                <w:rFonts w:ascii="Tahoma" w:hAnsi="Tahoma" w:cs="Tahoma"/>
              </w:rPr>
              <w:t>Vodovodna cesta 90</w:t>
            </w:r>
            <w:r w:rsidR="00E47488" w:rsidRPr="00C8579C">
              <w:rPr>
                <w:rFonts w:ascii="Tahoma" w:hAnsi="Tahoma" w:cs="Tahoma"/>
              </w:rPr>
              <w:t xml:space="preserve">, 1000 Ljubljana, ki ga zastopa </w:t>
            </w:r>
            <w:r w:rsidR="00E47488" w:rsidRPr="00C8579C">
              <w:rPr>
                <w:rFonts w:ascii="Tahoma" w:hAnsi="Tahoma" w:cs="Tahoma"/>
                <w:b/>
              </w:rPr>
              <w:t xml:space="preserve">direktor </w:t>
            </w:r>
            <w:r w:rsidR="009348AE">
              <w:rPr>
                <w:rFonts w:ascii="Tahoma" w:hAnsi="Tahoma" w:cs="Tahoma"/>
                <w:b/>
              </w:rPr>
              <w:t>David P</w:t>
            </w:r>
            <w:r w:rsidR="006E40F2">
              <w:rPr>
                <w:rFonts w:ascii="Tahoma" w:hAnsi="Tahoma" w:cs="Tahoma"/>
                <w:b/>
              </w:rPr>
              <w:t>olutnik</w:t>
            </w:r>
            <w:r w:rsidR="00E47488" w:rsidRPr="00C8579C">
              <w:rPr>
                <w:rFonts w:ascii="Tahoma" w:hAnsi="Tahoma" w:cs="Tahoma"/>
              </w:rPr>
              <w:t>,</w:t>
            </w:r>
          </w:p>
        </w:tc>
      </w:tr>
      <w:tr w:rsidR="00E47488" w:rsidRPr="00C8579C" w14:paraId="6DC986AE" w14:textId="77777777" w:rsidTr="00A270D9">
        <w:tc>
          <w:tcPr>
            <w:tcW w:w="1701" w:type="dxa"/>
            <w:shd w:val="clear" w:color="auto" w:fill="auto"/>
          </w:tcPr>
          <w:p w14:paraId="2FA88623" w14:textId="77777777" w:rsidR="00E47488" w:rsidRPr="00C8579C" w:rsidRDefault="00E47488" w:rsidP="0063302D">
            <w:pPr>
              <w:keepNext/>
              <w:keepLines/>
              <w:tabs>
                <w:tab w:val="left" w:pos="1702"/>
              </w:tabs>
              <w:jc w:val="both"/>
              <w:rPr>
                <w:rFonts w:ascii="Tahoma" w:hAnsi="Tahoma" w:cs="Tahoma"/>
              </w:rPr>
            </w:pPr>
          </w:p>
        </w:tc>
        <w:tc>
          <w:tcPr>
            <w:tcW w:w="7230" w:type="dxa"/>
            <w:shd w:val="clear" w:color="auto" w:fill="auto"/>
          </w:tcPr>
          <w:p w14:paraId="6F2EB458" w14:textId="77777777" w:rsidR="00E47488" w:rsidRPr="00C8579C" w:rsidRDefault="00E47488" w:rsidP="0063302D">
            <w:pPr>
              <w:keepNext/>
              <w:keepLines/>
              <w:tabs>
                <w:tab w:val="left" w:pos="1702"/>
              </w:tabs>
              <w:ind w:left="-108"/>
              <w:jc w:val="both"/>
              <w:rPr>
                <w:rFonts w:ascii="Tahoma" w:hAnsi="Tahoma" w:cs="Tahoma"/>
              </w:rPr>
            </w:pPr>
          </w:p>
        </w:tc>
      </w:tr>
      <w:tr w:rsidR="00E47488" w:rsidRPr="00C8579C" w14:paraId="43C465B9" w14:textId="77777777" w:rsidTr="00A270D9">
        <w:tc>
          <w:tcPr>
            <w:tcW w:w="1701" w:type="dxa"/>
            <w:shd w:val="clear" w:color="auto" w:fill="auto"/>
          </w:tcPr>
          <w:p w14:paraId="6740C502" w14:textId="77777777" w:rsidR="00E47488" w:rsidRPr="00C8579C" w:rsidRDefault="00E47488" w:rsidP="0063302D">
            <w:pPr>
              <w:keepNext/>
              <w:keepLines/>
              <w:tabs>
                <w:tab w:val="left" w:pos="1702"/>
              </w:tabs>
              <w:jc w:val="both"/>
              <w:rPr>
                <w:rFonts w:ascii="Tahoma" w:hAnsi="Tahoma" w:cs="Tahoma"/>
              </w:rPr>
            </w:pPr>
          </w:p>
        </w:tc>
        <w:tc>
          <w:tcPr>
            <w:tcW w:w="7230" w:type="dxa"/>
            <w:shd w:val="clear" w:color="auto" w:fill="auto"/>
          </w:tcPr>
          <w:p w14:paraId="3AD2CB0C" w14:textId="77777777" w:rsidR="00E47488" w:rsidRPr="00C8579C" w:rsidRDefault="00E47488" w:rsidP="0063302D">
            <w:pPr>
              <w:keepNext/>
              <w:keepLines/>
              <w:tabs>
                <w:tab w:val="left" w:pos="1702"/>
              </w:tabs>
              <w:ind w:left="-108"/>
              <w:jc w:val="both"/>
              <w:rPr>
                <w:rFonts w:ascii="Tahoma" w:hAnsi="Tahoma" w:cs="Tahoma"/>
              </w:rPr>
            </w:pPr>
            <w:r w:rsidRPr="00C8579C">
              <w:rPr>
                <w:rFonts w:ascii="Tahoma" w:hAnsi="Tahoma" w:cs="Tahoma"/>
              </w:rPr>
              <w:t>identifikacijska številka za DDV: SI</w:t>
            </w:r>
            <w:r w:rsidR="000737C0">
              <w:rPr>
                <w:rFonts w:ascii="Tahoma" w:hAnsi="Tahoma" w:cs="Tahoma"/>
              </w:rPr>
              <w:t>64520463</w:t>
            </w:r>
          </w:p>
        </w:tc>
      </w:tr>
      <w:tr w:rsidR="00E47488" w:rsidRPr="00C8579C" w14:paraId="7C323F03" w14:textId="77777777" w:rsidTr="00A270D9">
        <w:tc>
          <w:tcPr>
            <w:tcW w:w="1701" w:type="dxa"/>
            <w:shd w:val="clear" w:color="auto" w:fill="auto"/>
          </w:tcPr>
          <w:p w14:paraId="607F464B" w14:textId="77777777" w:rsidR="00E47488" w:rsidRPr="00C8579C" w:rsidRDefault="00E47488" w:rsidP="0063302D">
            <w:pPr>
              <w:keepNext/>
              <w:keepLines/>
              <w:tabs>
                <w:tab w:val="left" w:pos="1702"/>
              </w:tabs>
              <w:jc w:val="both"/>
              <w:rPr>
                <w:rFonts w:ascii="Tahoma" w:hAnsi="Tahoma" w:cs="Tahoma"/>
              </w:rPr>
            </w:pPr>
          </w:p>
        </w:tc>
        <w:tc>
          <w:tcPr>
            <w:tcW w:w="7230" w:type="dxa"/>
            <w:shd w:val="clear" w:color="auto" w:fill="auto"/>
          </w:tcPr>
          <w:p w14:paraId="0DB88E28" w14:textId="5C784C2D" w:rsidR="00E47488" w:rsidRPr="00C8579C" w:rsidRDefault="00E47488" w:rsidP="0063302D">
            <w:pPr>
              <w:keepNext/>
              <w:keepLines/>
              <w:tabs>
                <w:tab w:val="left" w:pos="1702"/>
              </w:tabs>
              <w:ind w:left="-108"/>
              <w:jc w:val="both"/>
              <w:rPr>
                <w:rFonts w:ascii="Tahoma" w:hAnsi="Tahoma" w:cs="Tahoma"/>
              </w:rPr>
            </w:pPr>
            <w:r w:rsidRPr="00C8579C">
              <w:rPr>
                <w:rFonts w:ascii="Tahoma" w:hAnsi="Tahoma" w:cs="Tahoma"/>
              </w:rPr>
              <w:t xml:space="preserve">matična številka:                     </w:t>
            </w:r>
            <w:r w:rsidR="006E40F2">
              <w:rPr>
                <w:rFonts w:ascii="Tahoma" w:hAnsi="Tahoma" w:cs="Tahoma"/>
              </w:rPr>
              <w:t xml:space="preserve"> </w:t>
            </w:r>
            <w:r w:rsidR="000737C0">
              <w:rPr>
                <w:rFonts w:ascii="Tahoma" w:hAnsi="Tahoma" w:cs="Tahoma"/>
              </w:rPr>
              <w:t>5046688</w:t>
            </w:r>
            <w:r w:rsidR="006E40F2">
              <w:rPr>
                <w:rFonts w:ascii="Tahoma" w:hAnsi="Tahoma" w:cs="Tahoma"/>
              </w:rPr>
              <w:t>000</w:t>
            </w:r>
          </w:p>
        </w:tc>
      </w:tr>
      <w:tr w:rsidR="00E47488" w:rsidRPr="00C8579C" w14:paraId="71505B0C" w14:textId="77777777" w:rsidTr="00A270D9">
        <w:tc>
          <w:tcPr>
            <w:tcW w:w="1701" w:type="dxa"/>
            <w:shd w:val="clear" w:color="auto" w:fill="auto"/>
          </w:tcPr>
          <w:p w14:paraId="2EA855EB" w14:textId="77777777" w:rsidR="00E47488" w:rsidRPr="00C8579C" w:rsidRDefault="00E47488" w:rsidP="0063302D">
            <w:pPr>
              <w:keepNext/>
              <w:keepLines/>
              <w:tabs>
                <w:tab w:val="left" w:pos="1702"/>
              </w:tabs>
              <w:jc w:val="both"/>
              <w:rPr>
                <w:rFonts w:ascii="Tahoma" w:hAnsi="Tahoma" w:cs="Tahoma"/>
              </w:rPr>
            </w:pPr>
          </w:p>
        </w:tc>
        <w:tc>
          <w:tcPr>
            <w:tcW w:w="7230" w:type="dxa"/>
            <w:shd w:val="clear" w:color="auto" w:fill="auto"/>
          </w:tcPr>
          <w:p w14:paraId="0AF4EDB8" w14:textId="77777777" w:rsidR="00E47488" w:rsidRPr="00C8579C" w:rsidRDefault="00E47488" w:rsidP="0063302D">
            <w:pPr>
              <w:keepNext/>
              <w:keepLines/>
              <w:tabs>
                <w:tab w:val="left" w:pos="1702"/>
              </w:tabs>
              <w:ind w:left="-108"/>
              <w:jc w:val="both"/>
              <w:rPr>
                <w:rFonts w:ascii="Tahoma" w:hAnsi="Tahoma" w:cs="Tahoma"/>
              </w:rPr>
            </w:pPr>
          </w:p>
        </w:tc>
      </w:tr>
      <w:tr w:rsidR="00E47488" w:rsidRPr="00C8579C" w14:paraId="03D22C85" w14:textId="77777777" w:rsidTr="00A270D9">
        <w:tc>
          <w:tcPr>
            <w:tcW w:w="1701" w:type="dxa"/>
            <w:shd w:val="clear" w:color="auto" w:fill="auto"/>
          </w:tcPr>
          <w:p w14:paraId="32C1C5D5" w14:textId="77777777" w:rsidR="00E47488" w:rsidRPr="00C8579C" w:rsidRDefault="00E47488" w:rsidP="0063302D">
            <w:pPr>
              <w:keepNext/>
              <w:keepLines/>
              <w:tabs>
                <w:tab w:val="left" w:pos="1702"/>
              </w:tabs>
              <w:jc w:val="both"/>
              <w:rPr>
                <w:rFonts w:ascii="Tahoma" w:hAnsi="Tahoma" w:cs="Tahoma"/>
              </w:rPr>
            </w:pPr>
          </w:p>
        </w:tc>
        <w:tc>
          <w:tcPr>
            <w:tcW w:w="7230" w:type="dxa"/>
            <w:shd w:val="clear" w:color="auto" w:fill="auto"/>
          </w:tcPr>
          <w:p w14:paraId="4ECF5A90" w14:textId="77777777" w:rsidR="00E47488" w:rsidRPr="00C8579C" w:rsidRDefault="00E47488" w:rsidP="0063302D">
            <w:pPr>
              <w:keepNext/>
              <w:keepLines/>
              <w:tabs>
                <w:tab w:val="left" w:pos="1702"/>
              </w:tabs>
              <w:ind w:left="-108"/>
              <w:jc w:val="both"/>
              <w:rPr>
                <w:rFonts w:ascii="Tahoma" w:hAnsi="Tahoma" w:cs="Tahoma"/>
              </w:rPr>
            </w:pPr>
            <w:r w:rsidRPr="00C8579C">
              <w:rPr>
                <w:rFonts w:ascii="Tahoma" w:hAnsi="Tahoma" w:cs="Tahoma"/>
              </w:rPr>
              <w:t xml:space="preserve">(v nadaljevanju: </w:t>
            </w:r>
            <w:r w:rsidR="001A0989" w:rsidRPr="00C8579C">
              <w:rPr>
                <w:rFonts w:ascii="Tahoma" w:hAnsi="Tahoma" w:cs="Tahoma"/>
              </w:rPr>
              <w:t>naročnik</w:t>
            </w:r>
            <w:r w:rsidRPr="00C8579C">
              <w:rPr>
                <w:rFonts w:ascii="Tahoma" w:hAnsi="Tahoma" w:cs="Tahoma"/>
              </w:rPr>
              <w:t>)</w:t>
            </w:r>
          </w:p>
        </w:tc>
      </w:tr>
    </w:tbl>
    <w:p w14:paraId="31029481" w14:textId="77777777" w:rsidR="00011B83" w:rsidRPr="00C8579C" w:rsidRDefault="00011B83" w:rsidP="0063302D">
      <w:pPr>
        <w:keepNext/>
        <w:keepLines/>
        <w:tabs>
          <w:tab w:val="left" w:pos="1843"/>
        </w:tabs>
        <w:ind w:left="1701" w:hanging="1701"/>
        <w:jc w:val="both"/>
        <w:rPr>
          <w:rFonts w:ascii="Tahoma" w:hAnsi="Tahoma" w:cs="Tahoma"/>
        </w:rPr>
      </w:pPr>
    </w:p>
    <w:p w14:paraId="4B07D674" w14:textId="77777777" w:rsidR="009A5802" w:rsidRPr="00C8579C" w:rsidRDefault="009A5802" w:rsidP="0063302D">
      <w:pPr>
        <w:keepNext/>
        <w:keepLines/>
        <w:tabs>
          <w:tab w:val="left" w:pos="1702"/>
        </w:tabs>
        <w:rPr>
          <w:rFonts w:ascii="Tahoma" w:hAnsi="Tahoma" w:cs="Tahoma"/>
        </w:rPr>
      </w:pPr>
      <w:r w:rsidRPr="00C8579C">
        <w:rPr>
          <w:rFonts w:ascii="Tahoma" w:hAnsi="Tahoma" w:cs="Tahoma"/>
        </w:rPr>
        <w:t xml:space="preserve">ter </w:t>
      </w:r>
    </w:p>
    <w:p w14:paraId="06BB05D2" w14:textId="77777777" w:rsidR="009A5802" w:rsidRPr="00C8579C" w:rsidRDefault="009A5802" w:rsidP="0063302D">
      <w:pPr>
        <w:keepNext/>
        <w:keepLines/>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E47488" w:rsidRPr="00C8579C" w14:paraId="3AC10198" w14:textId="77777777" w:rsidTr="00A270D9">
        <w:tc>
          <w:tcPr>
            <w:tcW w:w="1701" w:type="dxa"/>
            <w:shd w:val="clear" w:color="auto" w:fill="auto"/>
          </w:tcPr>
          <w:p w14:paraId="4FDB0F6C" w14:textId="77777777" w:rsidR="00E47488" w:rsidRPr="00C8579C" w:rsidRDefault="001A0989" w:rsidP="0063302D">
            <w:pPr>
              <w:keepNext/>
              <w:keepLines/>
              <w:tabs>
                <w:tab w:val="left" w:pos="1702"/>
              </w:tabs>
              <w:ind w:left="-108"/>
              <w:jc w:val="both"/>
              <w:rPr>
                <w:rFonts w:ascii="Tahoma" w:hAnsi="Tahoma" w:cs="Tahoma"/>
                <w:b/>
              </w:rPr>
            </w:pPr>
            <w:r w:rsidRPr="00C8579C">
              <w:rPr>
                <w:rFonts w:ascii="Tahoma" w:hAnsi="Tahoma" w:cs="Tahoma"/>
                <w:b/>
              </w:rPr>
              <w:t>IZVAJALEC</w:t>
            </w:r>
            <w:r w:rsidR="00E47488" w:rsidRPr="00C8579C">
              <w:rPr>
                <w:rFonts w:ascii="Tahoma" w:hAnsi="Tahoma" w:cs="Tahoma"/>
                <w:b/>
              </w:rPr>
              <w:t>:</w:t>
            </w:r>
          </w:p>
        </w:tc>
        <w:tc>
          <w:tcPr>
            <w:tcW w:w="7088" w:type="dxa"/>
            <w:shd w:val="clear" w:color="auto" w:fill="auto"/>
          </w:tcPr>
          <w:p w14:paraId="21EB7CAD" w14:textId="77777777" w:rsidR="00A270D9" w:rsidRPr="00C8579C" w:rsidRDefault="00E47488" w:rsidP="0063302D">
            <w:pPr>
              <w:keepNext/>
              <w:keepLines/>
              <w:tabs>
                <w:tab w:val="left" w:pos="1702"/>
              </w:tabs>
              <w:ind w:left="-108" w:right="-142"/>
              <w:jc w:val="both"/>
              <w:rPr>
                <w:rFonts w:ascii="Tahoma" w:hAnsi="Tahoma" w:cs="Tahoma"/>
              </w:rPr>
            </w:pPr>
            <w:r w:rsidRPr="00C8579C">
              <w:rPr>
                <w:rFonts w:ascii="Tahoma" w:hAnsi="Tahoma" w:cs="Tahoma"/>
              </w:rPr>
              <w:t>______________________________________________________________,</w:t>
            </w:r>
          </w:p>
          <w:p w14:paraId="621AB58A" w14:textId="77777777" w:rsidR="00A270D9" w:rsidRPr="00C8579C" w:rsidRDefault="00A270D9" w:rsidP="0063302D">
            <w:pPr>
              <w:keepNext/>
              <w:keepLines/>
              <w:tabs>
                <w:tab w:val="left" w:pos="1702"/>
              </w:tabs>
              <w:ind w:left="-108" w:right="-142"/>
              <w:jc w:val="both"/>
              <w:rPr>
                <w:rFonts w:ascii="Tahoma" w:hAnsi="Tahoma" w:cs="Tahoma"/>
              </w:rPr>
            </w:pPr>
          </w:p>
          <w:p w14:paraId="35B34DEB" w14:textId="77777777" w:rsidR="00E47488" w:rsidRPr="00C8579C" w:rsidRDefault="00A270D9" w:rsidP="0063302D">
            <w:pPr>
              <w:keepNext/>
              <w:keepLines/>
              <w:tabs>
                <w:tab w:val="left" w:pos="1702"/>
              </w:tabs>
              <w:ind w:left="-108" w:right="-142"/>
              <w:jc w:val="both"/>
              <w:rPr>
                <w:rFonts w:ascii="Tahoma" w:hAnsi="Tahoma" w:cs="Tahoma"/>
              </w:rPr>
            </w:pPr>
            <w:r w:rsidRPr="00C8579C">
              <w:rPr>
                <w:rFonts w:ascii="Tahoma" w:hAnsi="Tahoma" w:cs="Tahoma"/>
              </w:rPr>
              <w:t xml:space="preserve">ki </w:t>
            </w:r>
            <w:r w:rsidR="00E47488" w:rsidRPr="00C8579C">
              <w:rPr>
                <w:rFonts w:ascii="Tahoma" w:hAnsi="Tahoma" w:cs="Tahoma"/>
              </w:rPr>
              <w:t>ga zastopa:</w:t>
            </w:r>
            <w:r w:rsidRPr="00C8579C">
              <w:rPr>
                <w:rFonts w:ascii="Tahoma" w:hAnsi="Tahoma" w:cs="Tahoma"/>
              </w:rPr>
              <w:t xml:space="preserve"> </w:t>
            </w:r>
            <w:r w:rsidR="00E47488" w:rsidRPr="00C8579C">
              <w:rPr>
                <w:rFonts w:ascii="Tahoma" w:hAnsi="Tahoma" w:cs="Tahoma"/>
              </w:rPr>
              <w:t>_________________________________________________</w:t>
            </w:r>
            <w:r w:rsidRPr="00C8579C">
              <w:rPr>
                <w:rFonts w:ascii="Tahoma" w:hAnsi="Tahoma" w:cs="Tahoma"/>
              </w:rPr>
              <w:t>_</w:t>
            </w:r>
            <w:r w:rsidR="00E47488" w:rsidRPr="00C8579C">
              <w:rPr>
                <w:rFonts w:ascii="Tahoma" w:hAnsi="Tahoma" w:cs="Tahoma"/>
              </w:rPr>
              <w:t>,</w:t>
            </w:r>
          </w:p>
        </w:tc>
      </w:tr>
      <w:tr w:rsidR="00E47488" w:rsidRPr="00C8579C" w14:paraId="43269756" w14:textId="77777777" w:rsidTr="00A270D9">
        <w:tc>
          <w:tcPr>
            <w:tcW w:w="1701" w:type="dxa"/>
            <w:shd w:val="clear" w:color="auto" w:fill="auto"/>
          </w:tcPr>
          <w:p w14:paraId="1966FA2A" w14:textId="77777777" w:rsidR="00E47488" w:rsidRPr="00C8579C" w:rsidRDefault="00E47488" w:rsidP="0063302D">
            <w:pPr>
              <w:keepNext/>
              <w:keepLines/>
              <w:tabs>
                <w:tab w:val="left" w:pos="1702"/>
              </w:tabs>
              <w:jc w:val="both"/>
              <w:rPr>
                <w:rFonts w:ascii="Tahoma" w:hAnsi="Tahoma" w:cs="Tahoma"/>
              </w:rPr>
            </w:pPr>
          </w:p>
        </w:tc>
        <w:tc>
          <w:tcPr>
            <w:tcW w:w="7088" w:type="dxa"/>
            <w:shd w:val="clear" w:color="auto" w:fill="auto"/>
          </w:tcPr>
          <w:p w14:paraId="1E97DDD9" w14:textId="77777777" w:rsidR="00E47488" w:rsidRPr="00C8579C" w:rsidRDefault="00E47488" w:rsidP="0063302D">
            <w:pPr>
              <w:keepNext/>
              <w:keepLines/>
              <w:tabs>
                <w:tab w:val="left" w:pos="1702"/>
              </w:tabs>
              <w:ind w:left="-108" w:right="-142"/>
              <w:jc w:val="both"/>
              <w:rPr>
                <w:rFonts w:ascii="Tahoma" w:hAnsi="Tahoma" w:cs="Tahoma"/>
              </w:rPr>
            </w:pPr>
          </w:p>
        </w:tc>
      </w:tr>
      <w:tr w:rsidR="00E47488" w:rsidRPr="00C8579C" w14:paraId="4CB495C2" w14:textId="77777777" w:rsidTr="00A270D9">
        <w:tc>
          <w:tcPr>
            <w:tcW w:w="1701" w:type="dxa"/>
            <w:shd w:val="clear" w:color="auto" w:fill="auto"/>
          </w:tcPr>
          <w:p w14:paraId="3A889F5A" w14:textId="77777777" w:rsidR="00E47488" w:rsidRPr="00C8579C" w:rsidRDefault="00E47488" w:rsidP="0063302D">
            <w:pPr>
              <w:keepNext/>
              <w:keepLines/>
              <w:tabs>
                <w:tab w:val="left" w:pos="1702"/>
              </w:tabs>
              <w:jc w:val="both"/>
              <w:rPr>
                <w:rFonts w:ascii="Tahoma" w:hAnsi="Tahoma" w:cs="Tahoma"/>
              </w:rPr>
            </w:pPr>
          </w:p>
        </w:tc>
        <w:tc>
          <w:tcPr>
            <w:tcW w:w="7088" w:type="dxa"/>
            <w:shd w:val="clear" w:color="auto" w:fill="auto"/>
          </w:tcPr>
          <w:p w14:paraId="265602C2" w14:textId="77777777" w:rsidR="00E47488" w:rsidRPr="00C8579C" w:rsidRDefault="00E47488" w:rsidP="0063302D">
            <w:pPr>
              <w:keepNext/>
              <w:keepLines/>
              <w:tabs>
                <w:tab w:val="left" w:pos="1702"/>
              </w:tabs>
              <w:ind w:left="-108" w:right="-142"/>
              <w:jc w:val="both"/>
              <w:rPr>
                <w:rFonts w:ascii="Tahoma" w:hAnsi="Tahoma" w:cs="Tahoma"/>
              </w:rPr>
            </w:pPr>
            <w:r w:rsidRPr="00C8579C">
              <w:rPr>
                <w:rFonts w:ascii="Tahoma" w:hAnsi="Tahoma" w:cs="Tahoma"/>
              </w:rPr>
              <w:t>identifikacijska številka za DDV: SI__________________________________</w:t>
            </w:r>
          </w:p>
        </w:tc>
      </w:tr>
      <w:tr w:rsidR="00E47488" w:rsidRPr="00C8579C" w14:paraId="7F85865E" w14:textId="77777777" w:rsidTr="00A270D9">
        <w:tc>
          <w:tcPr>
            <w:tcW w:w="1701" w:type="dxa"/>
            <w:shd w:val="clear" w:color="auto" w:fill="auto"/>
          </w:tcPr>
          <w:p w14:paraId="46E1FFAE" w14:textId="77777777" w:rsidR="00E47488" w:rsidRPr="00C8579C" w:rsidRDefault="00E47488" w:rsidP="0063302D">
            <w:pPr>
              <w:keepNext/>
              <w:keepLines/>
              <w:tabs>
                <w:tab w:val="left" w:pos="1702"/>
              </w:tabs>
              <w:jc w:val="both"/>
              <w:rPr>
                <w:rFonts w:ascii="Tahoma" w:hAnsi="Tahoma" w:cs="Tahoma"/>
              </w:rPr>
            </w:pPr>
          </w:p>
        </w:tc>
        <w:tc>
          <w:tcPr>
            <w:tcW w:w="7088" w:type="dxa"/>
            <w:shd w:val="clear" w:color="auto" w:fill="auto"/>
          </w:tcPr>
          <w:p w14:paraId="671A85A2" w14:textId="77777777" w:rsidR="00E47488" w:rsidRPr="00C8579C" w:rsidRDefault="00E47488" w:rsidP="0063302D">
            <w:pPr>
              <w:keepNext/>
              <w:keepLines/>
              <w:tabs>
                <w:tab w:val="left" w:pos="1702"/>
              </w:tabs>
              <w:ind w:left="-108" w:right="-142"/>
              <w:jc w:val="both"/>
              <w:rPr>
                <w:rFonts w:ascii="Tahoma" w:hAnsi="Tahoma" w:cs="Tahoma"/>
              </w:rPr>
            </w:pPr>
            <w:r w:rsidRPr="00C8579C">
              <w:rPr>
                <w:rFonts w:ascii="Tahoma" w:hAnsi="Tahoma" w:cs="Tahoma"/>
              </w:rPr>
              <w:t>matična številka:                      ___________________________________</w:t>
            </w:r>
          </w:p>
        </w:tc>
      </w:tr>
      <w:tr w:rsidR="00E47488" w:rsidRPr="00C8579C" w14:paraId="23C9F3C4" w14:textId="77777777" w:rsidTr="00A270D9">
        <w:tc>
          <w:tcPr>
            <w:tcW w:w="1701" w:type="dxa"/>
            <w:shd w:val="clear" w:color="auto" w:fill="auto"/>
          </w:tcPr>
          <w:p w14:paraId="4080C147" w14:textId="77777777" w:rsidR="00E47488" w:rsidRPr="00C8579C" w:rsidRDefault="00E47488" w:rsidP="0063302D">
            <w:pPr>
              <w:keepNext/>
              <w:keepLines/>
              <w:tabs>
                <w:tab w:val="left" w:pos="1702"/>
              </w:tabs>
              <w:jc w:val="both"/>
              <w:rPr>
                <w:rFonts w:ascii="Tahoma" w:hAnsi="Tahoma" w:cs="Tahoma"/>
              </w:rPr>
            </w:pPr>
          </w:p>
        </w:tc>
        <w:tc>
          <w:tcPr>
            <w:tcW w:w="7088" w:type="dxa"/>
            <w:shd w:val="clear" w:color="auto" w:fill="auto"/>
          </w:tcPr>
          <w:p w14:paraId="2683A7D2" w14:textId="77777777" w:rsidR="00E47488" w:rsidRPr="00C8579C" w:rsidRDefault="00E47488" w:rsidP="0063302D">
            <w:pPr>
              <w:keepNext/>
              <w:keepLines/>
              <w:tabs>
                <w:tab w:val="left" w:pos="1702"/>
              </w:tabs>
              <w:ind w:left="-108" w:right="-142"/>
              <w:jc w:val="both"/>
              <w:rPr>
                <w:rFonts w:ascii="Tahoma" w:hAnsi="Tahoma" w:cs="Tahoma"/>
              </w:rPr>
            </w:pPr>
          </w:p>
        </w:tc>
      </w:tr>
      <w:tr w:rsidR="00E47488" w:rsidRPr="00C8579C" w14:paraId="68D0CBE6" w14:textId="77777777" w:rsidTr="00A270D9">
        <w:tc>
          <w:tcPr>
            <w:tcW w:w="1701" w:type="dxa"/>
            <w:shd w:val="clear" w:color="auto" w:fill="auto"/>
          </w:tcPr>
          <w:p w14:paraId="15995CD4" w14:textId="77777777" w:rsidR="00E47488" w:rsidRPr="00C8579C" w:rsidRDefault="00E47488" w:rsidP="0063302D">
            <w:pPr>
              <w:keepNext/>
              <w:keepLines/>
              <w:tabs>
                <w:tab w:val="left" w:pos="1702"/>
              </w:tabs>
              <w:jc w:val="both"/>
              <w:rPr>
                <w:rFonts w:ascii="Tahoma" w:hAnsi="Tahoma" w:cs="Tahoma"/>
              </w:rPr>
            </w:pPr>
          </w:p>
        </w:tc>
        <w:tc>
          <w:tcPr>
            <w:tcW w:w="7088" w:type="dxa"/>
            <w:shd w:val="clear" w:color="auto" w:fill="auto"/>
          </w:tcPr>
          <w:p w14:paraId="378AF474" w14:textId="77777777" w:rsidR="00E47488" w:rsidRPr="00C8579C" w:rsidRDefault="00E47488" w:rsidP="0063302D">
            <w:pPr>
              <w:keepNext/>
              <w:keepLines/>
              <w:tabs>
                <w:tab w:val="left" w:pos="1702"/>
              </w:tabs>
              <w:ind w:left="-108" w:right="-142"/>
              <w:jc w:val="both"/>
              <w:rPr>
                <w:rFonts w:ascii="Tahoma" w:hAnsi="Tahoma" w:cs="Tahoma"/>
              </w:rPr>
            </w:pPr>
            <w:r w:rsidRPr="00C8579C">
              <w:rPr>
                <w:rFonts w:ascii="Tahoma" w:hAnsi="Tahoma" w:cs="Tahoma"/>
              </w:rPr>
              <w:t xml:space="preserve">(v nadaljevanju: </w:t>
            </w:r>
            <w:r w:rsidR="001A0989" w:rsidRPr="00C8579C">
              <w:rPr>
                <w:rFonts w:ascii="Tahoma" w:hAnsi="Tahoma" w:cs="Tahoma"/>
              </w:rPr>
              <w:t>izvajalec</w:t>
            </w:r>
            <w:r w:rsidRPr="00C8579C">
              <w:rPr>
                <w:rFonts w:ascii="Tahoma" w:hAnsi="Tahoma" w:cs="Tahoma"/>
              </w:rPr>
              <w:t>).</w:t>
            </w:r>
          </w:p>
        </w:tc>
      </w:tr>
    </w:tbl>
    <w:p w14:paraId="2D2B1484" w14:textId="77777777" w:rsidR="00E937B2" w:rsidRPr="00C8579C" w:rsidRDefault="00E937B2" w:rsidP="0063302D">
      <w:pPr>
        <w:keepNext/>
        <w:keepLines/>
        <w:tabs>
          <w:tab w:val="left" w:pos="709"/>
          <w:tab w:val="left" w:pos="1702"/>
        </w:tabs>
        <w:rPr>
          <w:rFonts w:ascii="Tahoma" w:hAnsi="Tahoma" w:cs="Tahoma"/>
        </w:rPr>
      </w:pPr>
    </w:p>
    <w:p w14:paraId="68BEDD40" w14:textId="77777777" w:rsidR="008C77E8" w:rsidRDefault="008C77E8" w:rsidP="0063302D">
      <w:pPr>
        <w:keepNext/>
        <w:keepLines/>
        <w:tabs>
          <w:tab w:val="left" w:pos="709"/>
          <w:tab w:val="left" w:pos="1702"/>
        </w:tabs>
        <w:rPr>
          <w:rFonts w:ascii="Tahoma" w:hAnsi="Tahoma" w:cs="Tahoma"/>
        </w:rPr>
      </w:pPr>
    </w:p>
    <w:p w14:paraId="7D3ABD28" w14:textId="77777777" w:rsidR="00651BDD" w:rsidRPr="00C8579C" w:rsidRDefault="00651BDD" w:rsidP="0063302D">
      <w:pPr>
        <w:keepNext/>
        <w:keepLines/>
        <w:tabs>
          <w:tab w:val="left" w:pos="709"/>
          <w:tab w:val="left" w:pos="1702"/>
        </w:tabs>
        <w:rPr>
          <w:rFonts w:ascii="Tahoma" w:hAnsi="Tahoma" w:cs="Tahoma"/>
        </w:rPr>
      </w:pPr>
    </w:p>
    <w:p w14:paraId="5177B0B9" w14:textId="77777777" w:rsidR="00856F7B" w:rsidRPr="00C8579C" w:rsidRDefault="00104E2A" w:rsidP="0063302D">
      <w:pPr>
        <w:keepNext/>
        <w:keepLines/>
        <w:tabs>
          <w:tab w:val="left" w:pos="851"/>
          <w:tab w:val="left" w:pos="1702"/>
        </w:tabs>
        <w:jc w:val="both"/>
        <w:rPr>
          <w:rFonts w:ascii="Tahoma" w:hAnsi="Tahoma" w:cs="Tahoma"/>
          <w:b/>
        </w:rPr>
      </w:pPr>
      <w:r w:rsidRPr="00C8579C">
        <w:rPr>
          <w:rFonts w:ascii="Tahoma" w:hAnsi="Tahoma" w:cs="Tahoma"/>
          <w:b/>
        </w:rPr>
        <w:t>I.</w:t>
      </w:r>
      <w:r w:rsidRPr="00C8579C">
        <w:rPr>
          <w:rFonts w:ascii="Tahoma" w:hAnsi="Tahoma" w:cs="Tahoma"/>
          <w:b/>
        </w:rPr>
        <w:tab/>
        <w:t>UVODN</w:t>
      </w:r>
      <w:r w:rsidR="00E171B6" w:rsidRPr="00C8579C">
        <w:rPr>
          <w:rFonts w:ascii="Tahoma" w:hAnsi="Tahoma" w:cs="Tahoma"/>
          <w:b/>
        </w:rPr>
        <w:t>A</w:t>
      </w:r>
      <w:r w:rsidRPr="00C8579C">
        <w:rPr>
          <w:rFonts w:ascii="Tahoma" w:hAnsi="Tahoma" w:cs="Tahoma"/>
          <w:b/>
        </w:rPr>
        <w:t xml:space="preserve"> DOLOČB</w:t>
      </w:r>
      <w:r w:rsidR="00E171B6" w:rsidRPr="00C8579C">
        <w:rPr>
          <w:rFonts w:ascii="Tahoma" w:hAnsi="Tahoma" w:cs="Tahoma"/>
          <w:b/>
        </w:rPr>
        <w:t>A</w:t>
      </w:r>
    </w:p>
    <w:p w14:paraId="77C39985" w14:textId="77777777" w:rsidR="00856F7B" w:rsidRPr="00C8579C" w:rsidRDefault="00856F7B" w:rsidP="0063302D">
      <w:pPr>
        <w:keepNext/>
        <w:keepLines/>
        <w:tabs>
          <w:tab w:val="left" w:pos="709"/>
          <w:tab w:val="left" w:pos="1702"/>
        </w:tabs>
        <w:jc w:val="both"/>
        <w:rPr>
          <w:rFonts w:ascii="Tahoma" w:hAnsi="Tahoma" w:cs="Tahoma"/>
          <w:b/>
        </w:rPr>
      </w:pPr>
    </w:p>
    <w:p w14:paraId="25E58E3C" w14:textId="77777777" w:rsidR="00856F7B" w:rsidRPr="00C8579C" w:rsidRDefault="00856F7B" w:rsidP="0063302D">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728E64A4" w14:textId="77777777" w:rsidR="00856F7B" w:rsidRPr="00C8579C" w:rsidRDefault="00856F7B" w:rsidP="0063302D">
      <w:pPr>
        <w:keepNext/>
        <w:keepLines/>
        <w:tabs>
          <w:tab w:val="left" w:pos="1702"/>
        </w:tabs>
        <w:jc w:val="center"/>
        <w:rPr>
          <w:rFonts w:ascii="Tahoma" w:hAnsi="Tahoma" w:cs="Tahoma"/>
        </w:rPr>
      </w:pPr>
    </w:p>
    <w:p w14:paraId="5BB7E768" w14:textId="4E3AFDED" w:rsidR="006C4C08" w:rsidRPr="00C8579C" w:rsidRDefault="001A0989" w:rsidP="0063302D">
      <w:pPr>
        <w:keepNext/>
        <w:keepLines/>
        <w:jc w:val="both"/>
        <w:rPr>
          <w:rFonts w:ascii="Tahoma" w:hAnsi="Tahoma" w:cs="Tahoma"/>
        </w:rPr>
      </w:pPr>
      <w:r w:rsidRPr="00C8579C">
        <w:rPr>
          <w:rFonts w:ascii="Tahoma" w:hAnsi="Tahoma" w:cs="Tahoma"/>
        </w:rPr>
        <w:t>Stranki tega okvirnega sporazuma</w:t>
      </w:r>
      <w:r w:rsidR="006C4C08" w:rsidRPr="00C8579C">
        <w:rPr>
          <w:rFonts w:ascii="Tahoma" w:hAnsi="Tahoma" w:cs="Tahoma"/>
        </w:rPr>
        <w:t xml:space="preserve"> ugotavljata, da je JAVNI HOLDING Ljubljana, d.o.o., Verovškova ulica 70, 1000 Ljubljana, na podlagi pooblastila </w:t>
      </w:r>
      <w:r w:rsidRPr="00C8579C">
        <w:rPr>
          <w:rFonts w:ascii="Tahoma" w:hAnsi="Tahoma" w:cs="Tahoma"/>
        </w:rPr>
        <w:t>naročnika</w:t>
      </w:r>
      <w:r w:rsidR="00E171B6" w:rsidRPr="00C8579C">
        <w:rPr>
          <w:rFonts w:ascii="Tahoma" w:hAnsi="Tahoma" w:cs="Tahoma"/>
        </w:rPr>
        <w:t>,</w:t>
      </w:r>
      <w:r w:rsidRPr="00C8579C">
        <w:rPr>
          <w:rFonts w:ascii="Tahoma" w:hAnsi="Tahoma" w:cs="Tahoma"/>
        </w:rPr>
        <w:t xml:space="preserve"> </w:t>
      </w:r>
      <w:r w:rsidR="006C4C08" w:rsidRPr="00C8579C">
        <w:rPr>
          <w:rFonts w:ascii="Tahoma" w:hAnsi="Tahoma" w:cs="Tahoma"/>
        </w:rPr>
        <w:t xml:space="preserve">izvedel postopek za oddajo javnega naročila št. </w:t>
      </w:r>
      <w:r w:rsidR="00F70EBB" w:rsidRPr="00056E74">
        <w:rPr>
          <w:rFonts w:ascii="Tahoma" w:hAnsi="Tahoma" w:cs="Tahoma"/>
        </w:rPr>
        <w:t>VKS</w:t>
      </w:r>
      <w:r w:rsidR="0012180C">
        <w:rPr>
          <w:rFonts w:ascii="Tahoma" w:hAnsi="Tahoma" w:cs="Tahoma"/>
        </w:rPr>
        <w:t>-</w:t>
      </w:r>
      <w:r w:rsidR="004F6948">
        <w:rPr>
          <w:rFonts w:ascii="Tahoma" w:hAnsi="Tahoma" w:cs="Tahoma"/>
        </w:rPr>
        <w:t>42/24</w:t>
      </w:r>
      <w:r w:rsidR="00B23FAA">
        <w:rPr>
          <w:rFonts w:ascii="Tahoma" w:hAnsi="Tahoma" w:cs="Tahoma"/>
        </w:rPr>
        <w:t xml:space="preserve"> </w:t>
      </w:r>
      <w:r w:rsidR="006C4C08" w:rsidRPr="00C8579C">
        <w:rPr>
          <w:rFonts w:ascii="Tahoma" w:hAnsi="Tahoma" w:cs="Tahoma"/>
        </w:rPr>
        <w:t xml:space="preserve">po </w:t>
      </w:r>
      <w:r w:rsidR="00AA184C" w:rsidRPr="00C8579C">
        <w:rPr>
          <w:rFonts w:ascii="Tahoma" w:hAnsi="Tahoma" w:cs="Tahoma"/>
        </w:rPr>
        <w:t xml:space="preserve">odprtem </w:t>
      </w:r>
      <w:r w:rsidR="006C4C08" w:rsidRPr="00C8579C">
        <w:rPr>
          <w:rFonts w:ascii="Tahoma" w:hAnsi="Tahoma" w:cs="Tahoma"/>
        </w:rPr>
        <w:t>postopku</w:t>
      </w:r>
      <w:r w:rsidR="00E171B6" w:rsidRPr="00C8579C">
        <w:rPr>
          <w:rFonts w:ascii="Tahoma" w:hAnsi="Tahoma" w:cs="Tahoma"/>
        </w:rPr>
        <w:t>,</w:t>
      </w:r>
      <w:r w:rsidR="006C4C08" w:rsidRPr="00C8579C">
        <w:rPr>
          <w:rFonts w:ascii="Tahoma" w:hAnsi="Tahoma" w:cs="Tahoma"/>
        </w:rPr>
        <w:t xml:space="preserve"> v skladu s </w:t>
      </w:r>
      <w:r w:rsidR="00AA184C" w:rsidRPr="00C8579C">
        <w:rPr>
          <w:rFonts w:ascii="Tahoma" w:hAnsi="Tahoma" w:cs="Tahoma"/>
        </w:rPr>
        <w:t>4</w:t>
      </w:r>
      <w:r w:rsidR="006C4C08" w:rsidRPr="00C8579C">
        <w:rPr>
          <w:rFonts w:ascii="Tahoma" w:hAnsi="Tahoma" w:cs="Tahoma"/>
        </w:rPr>
        <w:t>0. členom Zakona o javnem naročanju (</w:t>
      </w:r>
      <w:r w:rsidR="00B66C94">
        <w:rPr>
          <w:rFonts w:ascii="Tahoma" w:hAnsi="Tahoma" w:cs="Tahoma"/>
        </w:rPr>
        <w:t xml:space="preserve">Ur. l. RS, št. 91/15 </w:t>
      </w:r>
      <w:r w:rsidR="007F1A87">
        <w:rPr>
          <w:rFonts w:ascii="Tahoma" w:hAnsi="Tahoma" w:cs="Tahoma"/>
        </w:rPr>
        <w:t>s spremembami</w:t>
      </w:r>
      <w:r w:rsidR="00B66C94">
        <w:rPr>
          <w:rFonts w:ascii="Tahoma" w:hAnsi="Tahoma" w:cs="Tahoma"/>
        </w:rPr>
        <w:t>; v nadaljnjem besedilu: ZJN-3</w:t>
      </w:r>
      <w:r w:rsidR="006C4C08" w:rsidRPr="00C8579C">
        <w:rPr>
          <w:rFonts w:ascii="Tahoma" w:hAnsi="Tahoma" w:cs="Tahoma"/>
        </w:rPr>
        <w:t xml:space="preserve">), objavljeno na Portalu javnih naročil dne </w:t>
      </w:r>
      <w:r w:rsidR="007C4D6C" w:rsidRPr="00C8579C">
        <w:rPr>
          <w:rFonts w:ascii="Tahoma" w:hAnsi="Tahoma" w:cs="Tahoma"/>
        </w:rPr>
        <w:t xml:space="preserve">………………….. </w:t>
      </w:r>
      <w:r w:rsidR="006C4C08" w:rsidRPr="00C8579C">
        <w:rPr>
          <w:rFonts w:ascii="Tahoma" w:hAnsi="Tahoma" w:cs="Tahoma"/>
        </w:rPr>
        <w:t xml:space="preserve">, pod št. objave </w:t>
      </w:r>
      <w:r w:rsidR="007C4D6C" w:rsidRPr="00C8579C">
        <w:rPr>
          <w:rFonts w:ascii="Tahoma" w:hAnsi="Tahoma" w:cs="Tahoma"/>
        </w:rPr>
        <w:t>……………………….</w:t>
      </w:r>
      <w:r w:rsidR="006C4C08" w:rsidRPr="00C8579C">
        <w:rPr>
          <w:rFonts w:ascii="Tahoma" w:hAnsi="Tahoma" w:cs="Tahoma"/>
        </w:rPr>
        <w:t xml:space="preserve"> </w:t>
      </w:r>
      <w:r w:rsidR="00AA184C" w:rsidRPr="00C8579C">
        <w:rPr>
          <w:rFonts w:ascii="Tahoma" w:hAnsi="Tahoma" w:cs="Tahoma"/>
        </w:rPr>
        <w:t>in v Dopolnilu k Uradnemu listu Evropske unije</w:t>
      </w:r>
      <w:r w:rsidR="008A5627">
        <w:rPr>
          <w:rFonts w:ascii="Tahoma" w:hAnsi="Tahoma" w:cs="Tahoma"/>
        </w:rPr>
        <w:t xml:space="preserve"> dne ……………………. ,</w:t>
      </w:r>
      <w:r w:rsidR="00AA184C" w:rsidRPr="00C8579C">
        <w:rPr>
          <w:rFonts w:ascii="Tahoma" w:hAnsi="Tahoma" w:cs="Tahoma"/>
        </w:rPr>
        <w:t xml:space="preserve"> pod št. objave ……………………</w:t>
      </w:r>
      <w:r w:rsidR="008A5627">
        <w:rPr>
          <w:rFonts w:ascii="Tahoma" w:hAnsi="Tahoma" w:cs="Tahoma"/>
        </w:rPr>
        <w:t>,</w:t>
      </w:r>
      <w:r w:rsidR="00AA184C" w:rsidRPr="00C8579C">
        <w:rPr>
          <w:rFonts w:ascii="Tahoma" w:hAnsi="Tahoma" w:cs="Tahoma"/>
        </w:rPr>
        <w:t xml:space="preserve"> </w:t>
      </w:r>
      <w:r w:rsidR="006C4C08" w:rsidRPr="00C8579C">
        <w:rPr>
          <w:rFonts w:ascii="Tahoma" w:hAnsi="Tahoma" w:cs="Tahoma"/>
        </w:rPr>
        <w:t xml:space="preserve">z namenom sklenitve </w:t>
      </w:r>
      <w:r w:rsidRPr="00C8579C">
        <w:rPr>
          <w:rFonts w:ascii="Tahoma" w:hAnsi="Tahoma" w:cs="Tahoma"/>
        </w:rPr>
        <w:t xml:space="preserve">okvirnega sporazuma </w:t>
      </w:r>
      <w:r w:rsidR="006C4C08" w:rsidRPr="00C8579C">
        <w:rPr>
          <w:rFonts w:ascii="Tahoma" w:hAnsi="Tahoma" w:cs="Tahoma"/>
        </w:rPr>
        <w:t>za »</w:t>
      </w:r>
      <w:r w:rsidR="009348AE" w:rsidRPr="009348AE">
        <w:rPr>
          <w:rFonts w:ascii="Tahoma" w:hAnsi="Tahoma" w:cs="Tahoma"/>
          <w:b/>
          <w:bCs/>
        </w:rPr>
        <w:t>Prevzem digestata z EWC oznako 19 06 04 iz obdelave KO v RCERO za obdobje 36 mesecev</w:t>
      </w:r>
      <w:r w:rsidR="006C4C08" w:rsidRPr="00C8579C">
        <w:rPr>
          <w:rFonts w:ascii="Tahoma" w:hAnsi="Tahoma" w:cs="Tahoma"/>
        </w:rPr>
        <w:t xml:space="preserve">«, v katerem je </w:t>
      </w:r>
      <w:r w:rsidRPr="00C8579C">
        <w:rPr>
          <w:rFonts w:ascii="Tahoma" w:hAnsi="Tahoma" w:cs="Tahoma"/>
        </w:rPr>
        <w:t xml:space="preserve">naročnik izvajalca </w:t>
      </w:r>
      <w:r w:rsidR="006C4C08" w:rsidRPr="00C8579C">
        <w:rPr>
          <w:rFonts w:ascii="Tahoma" w:hAnsi="Tahoma" w:cs="Tahoma"/>
        </w:rPr>
        <w:t xml:space="preserve">izbral na podlagi </w:t>
      </w:r>
      <w:r w:rsidRPr="00C8579C">
        <w:rPr>
          <w:rFonts w:ascii="Tahoma" w:hAnsi="Tahoma" w:cs="Tahoma"/>
        </w:rPr>
        <w:t xml:space="preserve">ekonomsko </w:t>
      </w:r>
      <w:r w:rsidR="006C4C08" w:rsidRPr="00C8579C">
        <w:rPr>
          <w:rFonts w:ascii="Tahoma" w:hAnsi="Tahoma" w:cs="Tahoma"/>
        </w:rPr>
        <w:t>najugodnejše ponudbe in na podlagi pogojev, opredeljenih v</w:t>
      </w:r>
      <w:r w:rsidR="00567081" w:rsidRPr="00285804">
        <w:rPr>
          <w:rFonts w:ascii="Tahoma" w:hAnsi="Tahoma" w:cs="Tahoma"/>
        </w:rPr>
        <w:t xml:space="preserve"> dokumentaciji v zvezi z oddajo javnega naročila</w:t>
      </w:r>
      <w:r w:rsidR="00567081" w:rsidRPr="00651BDD">
        <w:rPr>
          <w:rFonts w:ascii="Tahoma" w:hAnsi="Tahoma" w:cs="Tahoma"/>
        </w:rPr>
        <w:t xml:space="preserve"> </w:t>
      </w:r>
      <w:r w:rsidR="006C4C08" w:rsidRPr="00651BDD">
        <w:rPr>
          <w:rFonts w:ascii="Tahoma" w:hAnsi="Tahoma" w:cs="Tahoma"/>
        </w:rPr>
        <w:t xml:space="preserve">št. </w:t>
      </w:r>
      <w:r w:rsidR="00F70EBB" w:rsidRPr="00651BDD">
        <w:rPr>
          <w:rFonts w:ascii="Tahoma" w:hAnsi="Tahoma" w:cs="Tahoma"/>
        </w:rPr>
        <w:t>VKS-</w:t>
      </w:r>
      <w:r w:rsidR="009348AE">
        <w:rPr>
          <w:rFonts w:ascii="Tahoma" w:hAnsi="Tahoma" w:cs="Tahoma"/>
        </w:rPr>
        <w:t>42/24</w:t>
      </w:r>
      <w:r w:rsidR="00567081">
        <w:rPr>
          <w:rFonts w:ascii="Tahoma" w:hAnsi="Tahoma" w:cs="Tahoma"/>
        </w:rPr>
        <w:t xml:space="preserve"> </w:t>
      </w:r>
      <w:r w:rsidR="00567081" w:rsidRPr="00285804">
        <w:rPr>
          <w:rFonts w:ascii="Tahoma" w:hAnsi="Tahoma" w:cs="Tahoma"/>
        </w:rPr>
        <w:t>(v nadaljevanju: razpisna dokumentacija)</w:t>
      </w:r>
      <w:r w:rsidR="006C4C08" w:rsidRPr="00651BDD">
        <w:rPr>
          <w:rFonts w:ascii="Tahoma" w:hAnsi="Tahoma" w:cs="Tahoma"/>
        </w:rPr>
        <w:t>.</w:t>
      </w:r>
    </w:p>
    <w:p w14:paraId="39355620" w14:textId="77777777" w:rsidR="003F21DD" w:rsidRPr="00C8579C" w:rsidRDefault="003F21DD" w:rsidP="0063302D">
      <w:pPr>
        <w:pStyle w:val="Telobesedila"/>
        <w:keepNext/>
        <w:keepLines/>
        <w:widowControl/>
        <w:rPr>
          <w:rFonts w:ascii="Tahoma" w:hAnsi="Tahoma" w:cs="Tahoma"/>
          <w:b w:val="0"/>
          <w:lang w:val="sl-SI"/>
        </w:rPr>
      </w:pPr>
    </w:p>
    <w:p w14:paraId="4E35DF31" w14:textId="0EA247FF" w:rsidR="00DD5BD9" w:rsidRPr="00D27B3E" w:rsidRDefault="001A0989" w:rsidP="0063302D">
      <w:pPr>
        <w:pStyle w:val="Telobesedila"/>
        <w:keepNext/>
        <w:keepLines/>
        <w:widowControl/>
        <w:rPr>
          <w:rFonts w:ascii="Tahoma" w:hAnsi="Tahoma" w:cs="Tahoma"/>
          <w:b w:val="0"/>
          <w:i/>
          <w:lang w:val="sl-SI"/>
        </w:rPr>
      </w:pPr>
      <w:r w:rsidRPr="00C8579C">
        <w:rPr>
          <w:rFonts w:ascii="Tahoma" w:hAnsi="Tahoma" w:cs="Tahoma"/>
          <w:b w:val="0"/>
          <w:lang w:val="sl-SI"/>
        </w:rPr>
        <w:lastRenderedPageBreak/>
        <w:t xml:space="preserve">Okvirni sporazum je sklenjen in prične veljati z dnem podpisa okvirnega sporazuma s strani obeh strank tega okvirnega sporazuma, pod pogojem iz </w:t>
      </w:r>
      <w:r w:rsidR="009D7F7E">
        <w:rPr>
          <w:rFonts w:ascii="Tahoma" w:hAnsi="Tahoma" w:cs="Tahoma"/>
          <w:b w:val="0"/>
          <w:lang w:val="sl-SI"/>
        </w:rPr>
        <w:t>29</w:t>
      </w:r>
      <w:r w:rsidRPr="00C8579C">
        <w:rPr>
          <w:rFonts w:ascii="Tahoma" w:hAnsi="Tahoma" w:cs="Tahoma"/>
          <w:b w:val="0"/>
          <w:lang w:val="sl-SI"/>
        </w:rPr>
        <w:t>. člena okvirnega sporazuma, ter</w:t>
      </w:r>
      <w:r w:rsidR="00466671" w:rsidRPr="00C8579C">
        <w:rPr>
          <w:rFonts w:ascii="Tahoma" w:hAnsi="Tahoma" w:cs="Tahoma"/>
          <w:b w:val="0"/>
          <w:lang w:val="sl-SI"/>
        </w:rPr>
        <w:t xml:space="preserve"> se uporablja</w:t>
      </w:r>
      <w:r w:rsidR="002F3FA3">
        <w:rPr>
          <w:rFonts w:ascii="Tahoma" w:hAnsi="Tahoma" w:cs="Tahoma"/>
          <w:b w:val="0"/>
          <w:lang w:val="sl-SI"/>
        </w:rPr>
        <w:t xml:space="preserve"> </w:t>
      </w:r>
      <w:r w:rsidR="009348AE">
        <w:rPr>
          <w:rFonts w:ascii="Tahoma" w:hAnsi="Tahoma" w:cs="Tahoma"/>
          <w:b w:val="0"/>
          <w:lang w:val="sl-SI"/>
        </w:rPr>
        <w:t>36</w:t>
      </w:r>
      <w:r w:rsidR="009348AE" w:rsidRPr="00ED545E">
        <w:rPr>
          <w:rFonts w:ascii="Tahoma" w:hAnsi="Tahoma" w:cs="Tahoma"/>
          <w:b w:val="0"/>
          <w:i/>
          <w:lang w:val="sl-SI"/>
        </w:rPr>
        <w:t xml:space="preserve"> </w:t>
      </w:r>
      <w:r w:rsidR="002F5A87" w:rsidRPr="00651BDD">
        <w:rPr>
          <w:rFonts w:ascii="Tahoma" w:hAnsi="Tahoma" w:cs="Tahoma"/>
          <w:b w:val="0"/>
          <w:lang w:val="sl-SI"/>
        </w:rPr>
        <w:t>(</w:t>
      </w:r>
      <w:r w:rsidR="009348AE">
        <w:rPr>
          <w:rFonts w:ascii="Tahoma" w:hAnsi="Tahoma" w:cs="Tahoma"/>
          <w:b w:val="0"/>
          <w:lang w:val="sl-SI"/>
        </w:rPr>
        <w:t>šestintrideset</w:t>
      </w:r>
      <w:r w:rsidR="002F5A87" w:rsidRPr="00651BDD">
        <w:rPr>
          <w:rFonts w:ascii="Tahoma" w:hAnsi="Tahoma" w:cs="Tahoma"/>
          <w:b w:val="0"/>
          <w:lang w:val="sl-SI"/>
        </w:rPr>
        <w:t>)</w:t>
      </w:r>
      <w:r w:rsidR="00D04873" w:rsidRPr="00651BDD">
        <w:rPr>
          <w:rFonts w:ascii="Tahoma" w:hAnsi="Tahoma" w:cs="Tahoma"/>
          <w:b w:val="0"/>
          <w:lang w:val="sl-SI"/>
        </w:rPr>
        <w:t xml:space="preserve"> mesecev</w:t>
      </w:r>
      <w:r w:rsidR="005F148E" w:rsidRPr="00651BDD">
        <w:rPr>
          <w:rFonts w:ascii="Tahoma" w:hAnsi="Tahoma" w:cs="Tahoma"/>
          <w:b w:val="0"/>
          <w:lang w:val="sl-SI"/>
        </w:rPr>
        <w:t xml:space="preserve">, šteto od dneva </w:t>
      </w:r>
      <w:r w:rsidR="000F0AAB" w:rsidRPr="00651BDD">
        <w:rPr>
          <w:rFonts w:ascii="Tahoma" w:hAnsi="Tahoma" w:cs="Tahoma"/>
          <w:b w:val="0"/>
          <w:lang w:val="sl-SI"/>
        </w:rPr>
        <w:t xml:space="preserve">sklenitve </w:t>
      </w:r>
      <w:r w:rsidR="005F148E" w:rsidRPr="00651BDD">
        <w:rPr>
          <w:rFonts w:ascii="Tahoma" w:hAnsi="Tahoma" w:cs="Tahoma"/>
          <w:b w:val="0"/>
          <w:lang w:val="sl-SI"/>
        </w:rPr>
        <w:t xml:space="preserve">tega </w:t>
      </w:r>
      <w:r w:rsidR="000F0AAB" w:rsidRPr="00651BDD">
        <w:rPr>
          <w:rFonts w:ascii="Tahoma" w:hAnsi="Tahoma" w:cs="Tahoma"/>
          <w:b w:val="0"/>
          <w:lang w:val="sl-SI"/>
        </w:rPr>
        <w:t xml:space="preserve">okvirnega </w:t>
      </w:r>
      <w:r w:rsidR="005F148E" w:rsidRPr="00651BDD">
        <w:rPr>
          <w:rFonts w:ascii="Tahoma" w:hAnsi="Tahoma" w:cs="Tahoma"/>
          <w:b w:val="0"/>
          <w:lang w:val="sl-SI"/>
        </w:rPr>
        <w:t>sporazuma</w:t>
      </w:r>
      <w:r w:rsidR="002F3FA3">
        <w:rPr>
          <w:rFonts w:ascii="Tahoma" w:hAnsi="Tahoma" w:cs="Tahoma"/>
          <w:b w:val="0"/>
          <w:i/>
          <w:lang w:val="sl-SI"/>
        </w:rPr>
        <w:t xml:space="preserve"> </w:t>
      </w:r>
      <w:r w:rsidR="005F148E" w:rsidRPr="00C8579C">
        <w:rPr>
          <w:rFonts w:ascii="Tahoma" w:hAnsi="Tahoma" w:cs="Tahoma"/>
          <w:b w:val="0"/>
          <w:lang w:val="sl-SI"/>
        </w:rPr>
        <w:t>oziroma</w:t>
      </w:r>
      <w:r w:rsidR="008A5627">
        <w:rPr>
          <w:rFonts w:ascii="Tahoma" w:hAnsi="Tahoma" w:cs="Tahoma"/>
          <w:b w:val="0"/>
          <w:lang w:val="sl-SI"/>
        </w:rPr>
        <w:t xml:space="preserve"> </w:t>
      </w:r>
      <w:r w:rsidRPr="00C8579C">
        <w:rPr>
          <w:rFonts w:ascii="Tahoma" w:hAnsi="Tahoma" w:cs="Tahoma"/>
          <w:b w:val="0"/>
          <w:lang w:val="sl-SI"/>
        </w:rPr>
        <w:t>do izčrpanja vrednosti okvirnega sporazuma, navedene v</w:t>
      </w:r>
      <w:r w:rsidR="000074B6" w:rsidRPr="00C8579C">
        <w:rPr>
          <w:rFonts w:ascii="Tahoma" w:hAnsi="Tahoma" w:cs="Tahoma"/>
          <w:b w:val="0"/>
          <w:lang w:val="sl-SI"/>
        </w:rPr>
        <w:t xml:space="preserve"> prvem odstavku</w:t>
      </w:r>
      <w:r w:rsidRPr="00C8579C">
        <w:rPr>
          <w:rFonts w:ascii="Tahoma" w:hAnsi="Tahoma" w:cs="Tahoma"/>
          <w:b w:val="0"/>
          <w:lang w:val="sl-SI"/>
        </w:rPr>
        <w:t xml:space="preserve"> </w:t>
      </w:r>
      <w:r w:rsidR="00B1440A" w:rsidRPr="00C8579C">
        <w:rPr>
          <w:rFonts w:ascii="Tahoma" w:hAnsi="Tahoma" w:cs="Tahoma"/>
          <w:b w:val="0"/>
          <w:lang w:val="sl-SI"/>
        </w:rPr>
        <w:t>3</w:t>
      </w:r>
      <w:r w:rsidRPr="00C8579C">
        <w:rPr>
          <w:rFonts w:ascii="Tahoma" w:hAnsi="Tahoma" w:cs="Tahoma"/>
          <w:b w:val="0"/>
          <w:lang w:val="sl-SI"/>
        </w:rPr>
        <w:t>. člen</w:t>
      </w:r>
      <w:r w:rsidR="000074B6" w:rsidRPr="00C8579C">
        <w:rPr>
          <w:rFonts w:ascii="Tahoma" w:hAnsi="Tahoma" w:cs="Tahoma"/>
          <w:b w:val="0"/>
          <w:lang w:val="sl-SI"/>
        </w:rPr>
        <w:t>a</w:t>
      </w:r>
      <w:r w:rsidRPr="00C8579C">
        <w:rPr>
          <w:rFonts w:ascii="Tahoma" w:hAnsi="Tahoma" w:cs="Tahoma"/>
          <w:b w:val="0"/>
          <w:lang w:val="sl-SI"/>
        </w:rPr>
        <w:t xml:space="preserve"> tega okvirnega sporazuma,</w:t>
      </w:r>
      <w:r w:rsidR="002F5742">
        <w:rPr>
          <w:rFonts w:ascii="Tahoma" w:hAnsi="Tahoma" w:cs="Tahoma"/>
          <w:b w:val="0"/>
          <w:lang w:val="sl-SI"/>
        </w:rPr>
        <w:t xml:space="preserve"> oziroma do prevzema maksimalne količine produkta, navedene v tretjem odstavku 2. člena tega okvirnega sporazuma,</w:t>
      </w:r>
      <w:r w:rsidR="008A5627">
        <w:rPr>
          <w:rFonts w:ascii="Tahoma" w:hAnsi="Tahoma" w:cs="Tahoma"/>
          <w:b w:val="0"/>
          <w:lang w:val="sl-SI"/>
        </w:rPr>
        <w:t xml:space="preserve"> </w:t>
      </w:r>
      <w:r w:rsidR="00C23AD1" w:rsidRPr="00C8579C">
        <w:rPr>
          <w:rFonts w:ascii="Tahoma" w:hAnsi="Tahoma" w:cs="Tahoma"/>
          <w:b w:val="0"/>
          <w:lang w:val="sl-SI"/>
        </w:rPr>
        <w:t>kar nastopi prej.</w:t>
      </w:r>
    </w:p>
    <w:p w14:paraId="03C04547" w14:textId="77777777" w:rsidR="00033E39" w:rsidRPr="00C8579C" w:rsidRDefault="00033E39" w:rsidP="0063302D">
      <w:pPr>
        <w:pStyle w:val="Telobesedila"/>
        <w:keepNext/>
        <w:keepLines/>
        <w:widowControl/>
        <w:rPr>
          <w:rFonts w:ascii="Tahoma" w:hAnsi="Tahoma" w:cs="Tahoma"/>
          <w:b w:val="0"/>
          <w:lang w:val="sl-SI"/>
        </w:rPr>
      </w:pPr>
    </w:p>
    <w:p w14:paraId="022E6C8B" w14:textId="77777777" w:rsidR="0067582A" w:rsidRPr="00C8579C" w:rsidRDefault="00C03DC3" w:rsidP="0063302D">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 xml:space="preserve">PREDMET </w:t>
      </w:r>
      <w:r w:rsidR="001A0989" w:rsidRPr="00C8579C">
        <w:rPr>
          <w:rFonts w:ascii="Tahoma" w:hAnsi="Tahoma" w:cs="Tahoma"/>
          <w:b/>
        </w:rPr>
        <w:t>OKVIRNEGA SPORAZUMA</w:t>
      </w:r>
    </w:p>
    <w:p w14:paraId="4A06C95E" w14:textId="77777777" w:rsidR="0067582A" w:rsidRPr="00C8579C" w:rsidRDefault="0067582A" w:rsidP="0063302D">
      <w:pPr>
        <w:keepNext/>
        <w:keepLines/>
        <w:tabs>
          <w:tab w:val="left" w:pos="1080"/>
          <w:tab w:val="left" w:pos="1702"/>
        </w:tabs>
        <w:ind w:left="360"/>
        <w:jc w:val="both"/>
        <w:rPr>
          <w:rFonts w:ascii="Tahoma" w:hAnsi="Tahoma" w:cs="Tahoma"/>
          <w:b/>
        </w:rPr>
      </w:pPr>
    </w:p>
    <w:p w14:paraId="0B681F83" w14:textId="77777777" w:rsidR="00764D21" w:rsidRPr="00C8579C" w:rsidRDefault="0067582A" w:rsidP="00507F5C">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348D9E5D" w14:textId="77777777" w:rsidR="00E47488" w:rsidRPr="00C8579C" w:rsidRDefault="00E47488" w:rsidP="0063302D">
      <w:pPr>
        <w:keepNext/>
        <w:keepLines/>
        <w:tabs>
          <w:tab w:val="left" w:pos="1702"/>
        </w:tabs>
        <w:jc w:val="both"/>
        <w:rPr>
          <w:rFonts w:ascii="Tahoma" w:hAnsi="Tahoma" w:cs="Tahoma"/>
        </w:rPr>
      </w:pPr>
    </w:p>
    <w:p w14:paraId="3801167D" w14:textId="6D05A293" w:rsidR="002F5EB2" w:rsidRPr="00E15B68" w:rsidRDefault="002F5EB2" w:rsidP="0063302D">
      <w:pPr>
        <w:keepNext/>
        <w:keepLines/>
        <w:jc w:val="both"/>
        <w:rPr>
          <w:rFonts w:ascii="Tahoma" w:hAnsi="Tahoma" w:cs="Tahoma"/>
        </w:rPr>
      </w:pPr>
      <w:r w:rsidRPr="008272E4">
        <w:rPr>
          <w:rFonts w:ascii="Tahoma" w:hAnsi="Tahoma" w:cs="Tahoma"/>
        </w:rPr>
        <w:t>Predmet tega okvirnega sporazuma je prevzem</w:t>
      </w:r>
      <w:r>
        <w:rPr>
          <w:rFonts w:ascii="Tahoma" w:hAnsi="Tahoma" w:cs="Tahoma"/>
        </w:rPr>
        <w:t>, odvoz in nadaljnja obdelava</w:t>
      </w:r>
      <w:r w:rsidRPr="008272E4">
        <w:rPr>
          <w:rFonts w:ascii="Tahoma" w:hAnsi="Tahoma" w:cs="Tahoma"/>
        </w:rPr>
        <w:t xml:space="preserve"> </w:t>
      </w:r>
      <w:r w:rsidR="00B41635">
        <w:rPr>
          <w:rFonts w:ascii="Tahoma" w:hAnsi="Tahoma" w:cs="Tahoma"/>
        </w:rPr>
        <w:t xml:space="preserve">digestata </w:t>
      </w:r>
      <w:r w:rsidR="00B41635" w:rsidRPr="00C8579C">
        <w:rPr>
          <w:rFonts w:ascii="Tahoma" w:hAnsi="Tahoma" w:cs="Tahoma"/>
        </w:rPr>
        <w:t>s številčno kodo za odpadek 19 06 04 (v nadaljevanju: produkt ali tudi digestat)</w:t>
      </w:r>
      <w:r w:rsidR="00B41635">
        <w:rPr>
          <w:rFonts w:ascii="Tahoma" w:hAnsi="Tahoma" w:cs="Tahoma"/>
        </w:rPr>
        <w:t xml:space="preserve"> (v nadaljevanju tudi: storit</w:t>
      </w:r>
      <w:r w:rsidR="009D7F7E">
        <w:rPr>
          <w:rFonts w:ascii="Tahoma" w:hAnsi="Tahoma" w:cs="Tahoma"/>
        </w:rPr>
        <w:t>ve</w:t>
      </w:r>
      <w:r w:rsidR="00B41635">
        <w:rPr>
          <w:rFonts w:ascii="Tahoma" w:hAnsi="Tahoma" w:cs="Tahoma"/>
        </w:rPr>
        <w:t>)</w:t>
      </w:r>
      <w:r w:rsidR="002F3FA3">
        <w:rPr>
          <w:rFonts w:ascii="Tahoma" w:hAnsi="Tahoma" w:cs="Tahoma"/>
        </w:rPr>
        <w:t xml:space="preserve"> </w:t>
      </w:r>
      <w:r w:rsidRPr="008272E4">
        <w:rPr>
          <w:rFonts w:ascii="Tahoma" w:hAnsi="Tahoma" w:cs="Tahoma"/>
        </w:rPr>
        <w:t xml:space="preserve">iz </w:t>
      </w:r>
      <w:r w:rsidR="006E5AFC">
        <w:rPr>
          <w:rFonts w:ascii="Tahoma" w:hAnsi="Tahoma" w:cs="Tahoma"/>
        </w:rPr>
        <w:t xml:space="preserve">anaerobne </w:t>
      </w:r>
      <w:r w:rsidRPr="008272E4">
        <w:rPr>
          <w:rFonts w:ascii="Tahoma" w:hAnsi="Tahoma" w:cs="Tahoma"/>
        </w:rPr>
        <w:t>obdelave mešanih komunalnih odpadkov</w:t>
      </w:r>
      <w:r>
        <w:rPr>
          <w:rFonts w:ascii="Tahoma" w:hAnsi="Tahoma" w:cs="Tahoma"/>
        </w:rPr>
        <w:t xml:space="preserve"> </w:t>
      </w:r>
      <w:r w:rsidRPr="0074667B">
        <w:rPr>
          <w:rFonts w:ascii="Tahoma" w:hAnsi="Tahoma" w:cs="Tahoma"/>
        </w:rPr>
        <w:t>(v nadaljevanju: MKO)</w:t>
      </w:r>
      <w:r>
        <w:rPr>
          <w:rFonts w:ascii="Tahoma" w:hAnsi="Tahoma" w:cs="Tahoma"/>
        </w:rPr>
        <w:t xml:space="preserve">, </w:t>
      </w:r>
      <w:r w:rsidRPr="00E15B68">
        <w:rPr>
          <w:rFonts w:ascii="Tahoma" w:hAnsi="Tahoma" w:cs="Tahoma"/>
        </w:rPr>
        <w:t xml:space="preserve">ki bo nastal pri </w:t>
      </w:r>
      <w:r w:rsidRPr="00E15B68">
        <w:rPr>
          <w:rFonts w:ascii="Tahoma" w:hAnsi="Tahoma" w:cs="Tahoma"/>
          <w:color w:val="000000"/>
        </w:rPr>
        <w:t xml:space="preserve">obdelavi MKO </w:t>
      </w:r>
      <w:r w:rsidRPr="00E15B68">
        <w:rPr>
          <w:rFonts w:ascii="Tahoma" w:hAnsi="Tahoma" w:cs="Tahoma"/>
        </w:rPr>
        <w:t xml:space="preserve">v obratu za mehansko-biološko obdelavo Regijskega centra za ravnanje z odpadki Ljubljana, Cesta dveh cesarjev 101, 1000 Ljubljana (v nadaljevanju: MBO RCERO Ljubljana) na lokaciji RCERO Ljubljana, </w:t>
      </w:r>
      <w:r w:rsidRPr="00E15B68">
        <w:rPr>
          <w:rFonts w:ascii="Tahoma" w:hAnsi="Tahoma" w:cs="Tahoma"/>
          <w:color w:val="000000"/>
        </w:rPr>
        <w:t>C</w:t>
      </w:r>
      <w:r w:rsidRPr="00E15B68">
        <w:rPr>
          <w:rFonts w:ascii="Tahoma" w:hAnsi="Tahoma" w:cs="Tahoma"/>
        </w:rPr>
        <w:t>esta dveh cesarjev 101, 1000 Ljubljana (v nadaljevanju: RCERO Ljubljana).</w:t>
      </w:r>
    </w:p>
    <w:p w14:paraId="1CC87A30" w14:textId="77777777" w:rsidR="002C1AC4" w:rsidRDefault="002C1AC4" w:rsidP="0063302D">
      <w:pPr>
        <w:pStyle w:val="Odstavekseznama"/>
        <w:keepNext/>
        <w:keepLines/>
        <w:ind w:left="0"/>
        <w:jc w:val="both"/>
        <w:rPr>
          <w:rFonts w:ascii="Tahoma" w:hAnsi="Tahoma" w:cs="Tahoma"/>
        </w:rPr>
      </w:pPr>
    </w:p>
    <w:p w14:paraId="52044B38" w14:textId="29E0E07B" w:rsidR="000F0AAB" w:rsidRPr="00C8579C" w:rsidRDefault="000F0AAB" w:rsidP="0063302D">
      <w:pPr>
        <w:keepNext/>
        <w:keepLines/>
        <w:jc w:val="both"/>
        <w:rPr>
          <w:rFonts w:ascii="Tahoma" w:hAnsi="Tahoma" w:cs="Tahoma"/>
        </w:rPr>
      </w:pPr>
      <w:r w:rsidRPr="004B7354">
        <w:rPr>
          <w:rFonts w:ascii="Tahoma" w:hAnsi="Tahoma" w:cs="Tahoma"/>
        </w:rPr>
        <w:t xml:space="preserve">Izvajalec se zavezuje, da bo izvedel </w:t>
      </w:r>
      <w:r w:rsidR="00501F99">
        <w:rPr>
          <w:rFonts w:ascii="Tahoma" w:hAnsi="Tahoma" w:cs="Tahoma"/>
        </w:rPr>
        <w:t>storitve</w:t>
      </w:r>
      <w:r w:rsidRPr="004B7354">
        <w:rPr>
          <w:rFonts w:ascii="Tahoma" w:hAnsi="Tahoma" w:cs="Tahoma"/>
        </w:rPr>
        <w:t xml:space="preserve"> po tem okvirnem sporazumu</w:t>
      </w:r>
      <w:r w:rsidRPr="004B7354">
        <w:rPr>
          <w:rFonts w:ascii="Tahoma" w:eastAsia="Calibri" w:hAnsi="Tahoma" w:cs="Tahoma"/>
          <w:sz w:val="22"/>
          <w:szCs w:val="22"/>
          <w:lang w:eastAsia="en-US"/>
        </w:rPr>
        <w:t xml:space="preserve"> </w:t>
      </w:r>
      <w:r w:rsidRPr="004B7354">
        <w:rPr>
          <w:rFonts w:ascii="Tahoma" w:hAnsi="Tahoma" w:cs="Tahoma"/>
        </w:rPr>
        <w:t xml:space="preserve">v skladu z razpisno dokumentacijo, </w:t>
      </w:r>
      <w:r w:rsidRPr="004B7354">
        <w:rPr>
          <w:rFonts w:ascii="Tahoma" w:hAnsi="Tahoma" w:cs="Tahoma"/>
          <w:bCs/>
        </w:rPr>
        <w:t>na podlagi ponudbe</w:t>
      </w:r>
      <w:r w:rsidRPr="00C8579C">
        <w:rPr>
          <w:rFonts w:ascii="Tahoma" w:hAnsi="Tahoma" w:cs="Tahoma"/>
          <w:bCs/>
        </w:rPr>
        <w:t xml:space="preserve"> </w:t>
      </w:r>
      <w:r w:rsidR="00E171B6" w:rsidRPr="00C8579C">
        <w:rPr>
          <w:rFonts w:ascii="Tahoma" w:hAnsi="Tahoma" w:cs="Tahoma"/>
          <w:bCs/>
        </w:rPr>
        <w:t xml:space="preserve">izvajalca </w:t>
      </w:r>
      <w:r w:rsidRPr="00C8579C">
        <w:rPr>
          <w:rFonts w:ascii="Tahoma" w:hAnsi="Tahoma" w:cs="Tahoma"/>
          <w:bCs/>
        </w:rPr>
        <w:t>št. ______________ z dne __________</w:t>
      </w:r>
      <w:r w:rsidR="00567081">
        <w:rPr>
          <w:rFonts w:ascii="Tahoma" w:hAnsi="Tahoma" w:cs="Tahoma"/>
          <w:bCs/>
        </w:rPr>
        <w:t xml:space="preserve"> </w:t>
      </w:r>
      <w:r w:rsidRPr="00C8579C">
        <w:rPr>
          <w:rFonts w:ascii="Tahoma" w:hAnsi="Tahoma" w:cs="Tahoma"/>
          <w:bCs/>
        </w:rPr>
        <w:t xml:space="preserve">, ki je priloga </w:t>
      </w:r>
      <w:r w:rsidRPr="00C8579C">
        <w:rPr>
          <w:rFonts w:ascii="Tahoma" w:hAnsi="Tahoma" w:cs="Tahoma"/>
        </w:rPr>
        <w:t>tega okvirnega sporazuma (v nadaljevanju: ponudba)</w:t>
      </w:r>
      <w:r w:rsidR="00501F99">
        <w:rPr>
          <w:rFonts w:ascii="Tahoma" w:hAnsi="Tahoma" w:cs="Tahoma"/>
        </w:rPr>
        <w:t xml:space="preserve"> </w:t>
      </w:r>
      <w:r w:rsidRPr="00C8579C">
        <w:rPr>
          <w:rFonts w:ascii="Tahoma" w:hAnsi="Tahoma" w:cs="Tahoma"/>
        </w:rPr>
        <w:t xml:space="preserve">ter v skladu z vsebino zahtev javnega naročila št. </w:t>
      </w:r>
      <w:r w:rsidR="00F70EBB" w:rsidRPr="00651BDD">
        <w:rPr>
          <w:rFonts w:ascii="Tahoma" w:hAnsi="Tahoma" w:cs="Tahoma"/>
        </w:rPr>
        <w:t>VKS-</w:t>
      </w:r>
      <w:r w:rsidR="009348AE">
        <w:rPr>
          <w:rFonts w:ascii="Tahoma" w:hAnsi="Tahoma" w:cs="Tahoma"/>
        </w:rPr>
        <w:t>42/24</w:t>
      </w:r>
      <w:r w:rsidRPr="00C8579C">
        <w:rPr>
          <w:rFonts w:ascii="Tahoma" w:hAnsi="Tahoma" w:cs="Tahoma"/>
        </w:rPr>
        <w:t>, in sicer vse po pravilih stroke, s skrbnostjo dobrega strokovnjaka ter v skladu s tem okvirnim sporazumom.</w:t>
      </w:r>
    </w:p>
    <w:p w14:paraId="09C67DA3" w14:textId="77777777" w:rsidR="00330EED" w:rsidRPr="00C8579C" w:rsidRDefault="00330EED" w:rsidP="0063302D">
      <w:pPr>
        <w:keepNext/>
        <w:keepLines/>
        <w:jc w:val="both"/>
        <w:rPr>
          <w:rFonts w:ascii="Tahoma" w:hAnsi="Tahoma" w:cs="Tahoma"/>
        </w:rPr>
      </w:pPr>
    </w:p>
    <w:p w14:paraId="1ECE84F9" w14:textId="7EAF7CEF" w:rsidR="002C1AC4" w:rsidRDefault="00501F99" w:rsidP="0063302D">
      <w:pPr>
        <w:keepNext/>
        <w:keepLines/>
        <w:jc w:val="both"/>
        <w:rPr>
          <w:rFonts w:ascii="Tahoma" w:hAnsi="Tahoma" w:cs="Tahoma"/>
          <w:bCs/>
        </w:rPr>
      </w:pPr>
      <w:r w:rsidRPr="00501F99">
        <w:rPr>
          <w:rFonts w:ascii="Tahoma" w:hAnsi="Tahoma" w:cs="Tahoma"/>
          <w:bCs/>
        </w:rPr>
        <w:t xml:space="preserve">Skupna okvirna količina </w:t>
      </w:r>
      <w:r w:rsidR="00934D76">
        <w:rPr>
          <w:rFonts w:ascii="Tahoma" w:hAnsi="Tahoma" w:cs="Tahoma"/>
          <w:bCs/>
        </w:rPr>
        <w:t xml:space="preserve">digestata </w:t>
      </w:r>
      <w:r w:rsidR="009D7F7E">
        <w:rPr>
          <w:rFonts w:ascii="Tahoma" w:hAnsi="Tahoma" w:cs="Tahoma"/>
          <w:bCs/>
        </w:rPr>
        <w:t xml:space="preserve">za </w:t>
      </w:r>
      <w:r w:rsidR="009D7F7E" w:rsidRPr="009D7F7E">
        <w:rPr>
          <w:rFonts w:ascii="Tahoma" w:hAnsi="Tahoma" w:cs="Tahoma"/>
          <w:bCs/>
        </w:rPr>
        <w:t>prevzem, odvoz in nadaljnj</w:t>
      </w:r>
      <w:r w:rsidR="009D7F7E">
        <w:rPr>
          <w:rFonts w:ascii="Tahoma" w:hAnsi="Tahoma" w:cs="Tahoma"/>
          <w:bCs/>
        </w:rPr>
        <w:t>o</w:t>
      </w:r>
      <w:r w:rsidR="009D7F7E" w:rsidRPr="009D7F7E">
        <w:rPr>
          <w:rFonts w:ascii="Tahoma" w:hAnsi="Tahoma" w:cs="Tahoma"/>
          <w:bCs/>
        </w:rPr>
        <w:t xml:space="preserve"> obdelav</w:t>
      </w:r>
      <w:r w:rsidR="009D7F7E">
        <w:rPr>
          <w:rFonts w:ascii="Tahoma" w:hAnsi="Tahoma" w:cs="Tahoma"/>
          <w:bCs/>
        </w:rPr>
        <w:t>o</w:t>
      </w:r>
      <w:r w:rsidR="009D7F7E" w:rsidRPr="009D7F7E">
        <w:rPr>
          <w:rFonts w:ascii="Tahoma" w:hAnsi="Tahoma" w:cs="Tahoma"/>
          <w:bCs/>
        </w:rPr>
        <w:t xml:space="preserve"> </w:t>
      </w:r>
      <w:r w:rsidRPr="00501F99">
        <w:rPr>
          <w:rFonts w:ascii="Tahoma" w:hAnsi="Tahoma" w:cs="Tahoma"/>
          <w:bCs/>
        </w:rPr>
        <w:t xml:space="preserve">znaša </w:t>
      </w:r>
      <w:r w:rsidR="009348AE">
        <w:rPr>
          <w:rFonts w:ascii="Tahoma" w:hAnsi="Tahoma" w:cs="Tahoma"/>
          <w:bCs/>
        </w:rPr>
        <w:t>20</w:t>
      </w:r>
      <w:r w:rsidR="00934D76">
        <w:rPr>
          <w:rFonts w:ascii="Tahoma" w:hAnsi="Tahoma" w:cs="Tahoma"/>
          <w:bCs/>
        </w:rPr>
        <w:t>.000</w:t>
      </w:r>
      <w:r w:rsidRPr="00501F99">
        <w:rPr>
          <w:rFonts w:ascii="Tahoma" w:hAnsi="Tahoma" w:cs="Tahoma"/>
          <w:bCs/>
        </w:rPr>
        <w:t xml:space="preserve"> ton. Skupna količina produkta, ki ga bo naročnik oddal v nadaljnjo obdelavo izvajalcu, je okvirna in se naročnik ne zavezuje, da bo oddal celotno predvideno količino produkta.</w:t>
      </w:r>
      <w:r w:rsidR="002F5742">
        <w:rPr>
          <w:rFonts w:ascii="Tahoma" w:hAnsi="Tahoma" w:cs="Tahoma"/>
          <w:bCs/>
        </w:rPr>
        <w:t xml:space="preserve"> </w:t>
      </w:r>
      <w:r w:rsidR="002F5742">
        <w:rPr>
          <w:rFonts w:ascii="Tahoma" w:hAnsi="Tahoma" w:cs="Tahoma"/>
        </w:rPr>
        <w:t xml:space="preserve">Skupna okvirna količina 20.000 ton produkta predstavlja </w:t>
      </w:r>
      <w:r w:rsidR="002F5742" w:rsidRPr="00ED73C7">
        <w:rPr>
          <w:rFonts w:ascii="Tahoma" w:hAnsi="Tahoma" w:cs="Tahoma"/>
          <w:bCs/>
        </w:rPr>
        <w:t>maksimalno</w:t>
      </w:r>
      <w:r w:rsidR="002F5742">
        <w:rPr>
          <w:rFonts w:ascii="Tahoma" w:hAnsi="Tahoma" w:cs="Tahoma"/>
          <w:bCs/>
        </w:rPr>
        <w:t xml:space="preserve"> (zgornjo mejo)</w:t>
      </w:r>
      <w:r w:rsidR="002F5742" w:rsidRPr="00ED73C7">
        <w:rPr>
          <w:rFonts w:ascii="Tahoma" w:hAnsi="Tahoma" w:cs="Tahoma"/>
          <w:bCs/>
        </w:rPr>
        <w:t xml:space="preserve"> količin</w:t>
      </w:r>
      <w:r w:rsidR="009D7F7E">
        <w:rPr>
          <w:rFonts w:ascii="Tahoma" w:hAnsi="Tahoma" w:cs="Tahoma"/>
          <w:bCs/>
        </w:rPr>
        <w:t>o</w:t>
      </w:r>
      <w:r w:rsidR="002F5742" w:rsidRPr="00ED73C7">
        <w:rPr>
          <w:rFonts w:ascii="Tahoma" w:hAnsi="Tahoma" w:cs="Tahoma"/>
          <w:bCs/>
        </w:rPr>
        <w:t xml:space="preserve"> produkta, ki bo predmet prevzema</w:t>
      </w:r>
      <w:r w:rsidR="009D7F7E">
        <w:rPr>
          <w:rFonts w:ascii="Tahoma" w:hAnsi="Tahoma" w:cs="Tahoma"/>
          <w:bCs/>
        </w:rPr>
        <w:t>, odvoza in nadaljnje obdelave</w:t>
      </w:r>
      <w:r w:rsidR="002F5742" w:rsidRPr="00ED73C7">
        <w:rPr>
          <w:rFonts w:ascii="Tahoma" w:hAnsi="Tahoma" w:cs="Tahoma"/>
          <w:bCs/>
        </w:rPr>
        <w:t xml:space="preserve"> na podlagi </w:t>
      </w:r>
      <w:r w:rsidR="002F5742">
        <w:rPr>
          <w:rFonts w:ascii="Tahoma" w:hAnsi="Tahoma" w:cs="Tahoma"/>
          <w:bCs/>
        </w:rPr>
        <w:t>tega okvirnega sporazuma.</w:t>
      </w:r>
      <w:r w:rsidRPr="00501F99">
        <w:rPr>
          <w:rFonts w:ascii="Tahoma" w:hAnsi="Tahoma" w:cs="Tahoma"/>
          <w:bCs/>
        </w:rPr>
        <w:t xml:space="preserve"> Prav tako naročnik ne zagotavlja enakomernega prevzema produkta v obdobju veljavnosti okvirnega sporazuma, saj dinamika prevzemov ni vezana na veljavnost okvirnega sporazuma ali odvisna od veljavnosti okvirnega sporazuma, temveč</w:t>
      </w:r>
      <w:r w:rsidR="009D7F7E">
        <w:rPr>
          <w:rFonts w:ascii="Tahoma" w:hAnsi="Tahoma" w:cs="Tahoma"/>
          <w:bCs/>
        </w:rPr>
        <w:t xml:space="preserve"> je vezana</w:t>
      </w:r>
      <w:r w:rsidRPr="00501F99">
        <w:rPr>
          <w:rFonts w:ascii="Tahoma" w:hAnsi="Tahoma" w:cs="Tahoma"/>
          <w:bCs/>
        </w:rPr>
        <w:t xml:space="preserve"> na dejanske potrebe naročnika, ki jih bo naročnik izvajalcu sporočal v skladu z </w:t>
      </w:r>
      <w:r w:rsidRPr="006413A2">
        <w:rPr>
          <w:rFonts w:ascii="Tahoma" w:hAnsi="Tahoma" w:cs="Tahoma"/>
          <w:bCs/>
        </w:rPr>
        <w:t>1</w:t>
      </w:r>
      <w:r w:rsidR="00507F5C">
        <w:rPr>
          <w:rFonts w:ascii="Tahoma" w:hAnsi="Tahoma" w:cs="Tahoma"/>
          <w:bCs/>
        </w:rPr>
        <w:t>1</w:t>
      </w:r>
      <w:r w:rsidRPr="00501F99">
        <w:rPr>
          <w:rFonts w:ascii="Tahoma" w:hAnsi="Tahoma" w:cs="Tahoma"/>
          <w:bCs/>
        </w:rPr>
        <w:t>. členom tega okvirnega sporazuma.</w:t>
      </w:r>
    </w:p>
    <w:p w14:paraId="73D0051E" w14:textId="77777777" w:rsidR="00501F99" w:rsidRDefault="00501F99" w:rsidP="0063302D">
      <w:pPr>
        <w:keepNext/>
        <w:keepLines/>
        <w:jc w:val="both"/>
        <w:rPr>
          <w:rFonts w:ascii="Tahoma" w:hAnsi="Tahoma" w:cs="Tahoma"/>
        </w:rPr>
      </w:pPr>
    </w:p>
    <w:p w14:paraId="0E6146BD" w14:textId="59063D77" w:rsidR="00501F99" w:rsidRDefault="00501F99" w:rsidP="0063302D">
      <w:pPr>
        <w:keepNext/>
        <w:keepLines/>
        <w:jc w:val="both"/>
        <w:rPr>
          <w:rFonts w:ascii="Tahoma" w:hAnsi="Tahoma" w:cs="Tahoma"/>
        </w:rPr>
      </w:pPr>
      <w:r w:rsidRPr="00041A73">
        <w:rPr>
          <w:rFonts w:ascii="Tahoma" w:hAnsi="Tahoma" w:cs="Tahoma"/>
        </w:rPr>
        <w:t xml:space="preserve">Izvajalec mora </w:t>
      </w:r>
      <w:r>
        <w:rPr>
          <w:rFonts w:ascii="Tahoma" w:hAnsi="Tahoma" w:cs="Tahoma"/>
        </w:rPr>
        <w:t>prevzem</w:t>
      </w:r>
      <w:r w:rsidRPr="00B52267">
        <w:rPr>
          <w:rFonts w:ascii="Tahoma" w:hAnsi="Tahoma" w:cs="Tahoma"/>
        </w:rPr>
        <w:t>ati</w:t>
      </w:r>
      <w:r w:rsidR="009D7F7E">
        <w:rPr>
          <w:rFonts w:ascii="Tahoma" w:hAnsi="Tahoma" w:cs="Tahoma"/>
        </w:rPr>
        <w:t>, odvažati</w:t>
      </w:r>
      <w:r w:rsidRPr="00B52267">
        <w:rPr>
          <w:rFonts w:ascii="Tahoma" w:hAnsi="Tahoma" w:cs="Tahoma"/>
        </w:rPr>
        <w:t xml:space="preserve"> in nadaljnje</w:t>
      </w:r>
      <w:r w:rsidRPr="008553C7">
        <w:rPr>
          <w:rFonts w:ascii="Tahoma" w:hAnsi="Tahoma" w:cs="Tahoma"/>
        </w:rPr>
        <w:t xml:space="preserve"> </w:t>
      </w:r>
      <w:r>
        <w:rPr>
          <w:rFonts w:ascii="Tahoma" w:hAnsi="Tahoma" w:cs="Tahoma"/>
        </w:rPr>
        <w:t>obdelati produkt, katerega prevzem</w:t>
      </w:r>
      <w:r w:rsidR="0026716A">
        <w:rPr>
          <w:rFonts w:ascii="Tahoma" w:hAnsi="Tahoma" w:cs="Tahoma"/>
        </w:rPr>
        <w:t>, odvoz</w:t>
      </w:r>
      <w:r>
        <w:rPr>
          <w:rFonts w:ascii="Tahoma" w:hAnsi="Tahoma" w:cs="Tahoma"/>
        </w:rPr>
        <w:t xml:space="preserve"> in nadaljnja obdelava s</w:t>
      </w:r>
      <w:r w:rsidR="0026716A">
        <w:rPr>
          <w:rFonts w:ascii="Tahoma" w:hAnsi="Tahoma" w:cs="Tahoma"/>
        </w:rPr>
        <w:t>o</w:t>
      </w:r>
      <w:r>
        <w:rPr>
          <w:rFonts w:ascii="Tahoma" w:hAnsi="Tahoma" w:cs="Tahoma"/>
        </w:rPr>
        <w:t xml:space="preserve"> predmet tega okvirnega sporazuma, v </w:t>
      </w:r>
      <w:r w:rsidRPr="000E17FE">
        <w:rPr>
          <w:rFonts w:ascii="Tahoma" w:hAnsi="Tahoma" w:cs="Tahoma"/>
        </w:rPr>
        <w:t>količin</w:t>
      </w:r>
      <w:r w:rsidR="00D25B1B">
        <w:rPr>
          <w:rFonts w:ascii="Tahoma" w:hAnsi="Tahoma" w:cs="Tahoma"/>
        </w:rPr>
        <w:t>ah</w:t>
      </w:r>
      <w:r w:rsidRPr="000E17FE">
        <w:rPr>
          <w:rFonts w:ascii="Tahoma" w:hAnsi="Tahoma" w:cs="Tahoma"/>
        </w:rPr>
        <w:t xml:space="preserve"> in dinamiki, ki se bo določala na osnovi dejanskih potreb naročnika</w:t>
      </w:r>
      <w:r>
        <w:rPr>
          <w:rFonts w:ascii="Tahoma" w:hAnsi="Tahoma" w:cs="Tahoma"/>
        </w:rPr>
        <w:t xml:space="preserve">, v skladu z </w:t>
      </w:r>
      <w:r w:rsidRPr="006413A2">
        <w:rPr>
          <w:rFonts w:ascii="Tahoma" w:hAnsi="Tahoma" w:cs="Tahoma"/>
          <w:bCs/>
        </w:rPr>
        <w:t>1</w:t>
      </w:r>
      <w:r w:rsidR="00507F5C">
        <w:rPr>
          <w:rFonts w:ascii="Tahoma" w:hAnsi="Tahoma" w:cs="Tahoma"/>
          <w:bCs/>
        </w:rPr>
        <w:t>1</w:t>
      </w:r>
      <w:r w:rsidRPr="006413A2">
        <w:rPr>
          <w:rFonts w:ascii="Tahoma" w:hAnsi="Tahoma" w:cs="Tahoma"/>
          <w:bCs/>
        </w:rPr>
        <w:t>. členom</w:t>
      </w:r>
      <w:r>
        <w:rPr>
          <w:rFonts w:ascii="Tahoma" w:hAnsi="Tahoma" w:cs="Tahoma"/>
        </w:rPr>
        <w:t xml:space="preserve"> tega okvirnega sporazuma,</w:t>
      </w:r>
      <w:r w:rsidR="00ED545E">
        <w:rPr>
          <w:rFonts w:ascii="Tahoma" w:hAnsi="Tahoma" w:cs="Tahoma"/>
        </w:rPr>
        <w:t xml:space="preserve"> in za kater</w:t>
      </w:r>
      <w:r w:rsidR="00D25B1B">
        <w:rPr>
          <w:rFonts w:ascii="Tahoma" w:hAnsi="Tahoma" w:cs="Tahoma"/>
        </w:rPr>
        <w:t>o</w:t>
      </w:r>
      <w:r w:rsidRPr="000E17FE">
        <w:rPr>
          <w:rFonts w:ascii="Tahoma" w:hAnsi="Tahoma" w:cs="Tahoma"/>
        </w:rPr>
        <w:t xml:space="preserve"> bo naročnik imel zagotovljena finančna sredstva.</w:t>
      </w:r>
    </w:p>
    <w:p w14:paraId="44E3776F" w14:textId="77777777" w:rsidR="00501F99" w:rsidRPr="00501F99" w:rsidRDefault="00501F99" w:rsidP="0063302D">
      <w:pPr>
        <w:keepNext/>
        <w:keepLines/>
        <w:jc w:val="both"/>
        <w:rPr>
          <w:rFonts w:ascii="Tahoma" w:hAnsi="Tahoma" w:cs="Tahoma"/>
        </w:rPr>
      </w:pPr>
    </w:p>
    <w:p w14:paraId="6569AEB2" w14:textId="77777777" w:rsidR="002C1AC4" w:rsidRDefault="002C1AC4" w:rsidP="0063302D">
      <w:pPr>
        <w:keepNext/>
        <w:keepLines/>
        <w:tabs>
          <w:tab w:val="left" w:pos="1702"/>
        </w:tabs>
        <w:jc w:val="both"/>
        <w:rPr>
          <w:rFonts w:ascii="Tahoma" w:hAnsi="Tahoma" w:cs="Tahoma"/>
        </w:rPr>
      </w:pPr>
      <w:r>
        <w:rPr>
          <w:rFonts w:ascii="Tahoma" w:hAnsi="Tahoma" w:cs="Tahoma"/>
        </w:rPr>
        <w:t>Naročnik in izvajalec</w:t>
      </w:r>
      <w:r w:rsidRPr="0067582A">
        <w:rPr>
          <w:rFonts w:ascii="Tahoma" w:hAnsi="Tahoma" w:cs="Tahoma"/>
        </w:rPr>
        <w:t xml:space="preserve"> se iz</w:t>
      </w:r>
      <w:r>
        <w:rPr>
          <w:rFonts w:ascii="Tahoma" w:hAnsi="Tahoma" w:cs="Tahoma"/>
        </w:rPr>
        <w:t xml:space="preserve">recno dogovorita, da bo naročnik v obdobju veljavnosti tega okvirnega sporazuma naročal le </w:t>
      </w:r>
      <w:r w:rsidR="00501F99">
        <w:rPr>
          <w:rFonts w:ascii="Tahoma" w:hAnsi="Tahoma" w:cs="Tahoma"/>
        </w:rPr>
        <w:t>storitve</w:t>
      </w:r>
      <w:r>
        <w:rPr>
          <w:rFonts w:ascii="Tahoma" w:hAnsi="Tahoma" w:cs="Tahoma"/>
        </w:rPr>
        <w:t>, ki jih bo dejansko potreboval in za katere</w:t>
      </w:r>
      <w:r w:rsidRPr="0067582A">
        <w:rPr>
          <w:rFonts w:ascii="Tahoma" w:hAnsi="Tahoma" w:cs="Tahoma"/>
        </w:rPr>
        <w:t xml:space="preserve"> bo imel zagotovljena finančna sredstva</w:t>
      </w:r>
      <w:r>
        <w:rPr>
          <w:rFonts w:ascii="Tahoma" w:hAnsi="Tahoma" w:cs="Tahoma"/>
        </w:rPr>
        <w:t xml:space="preserve">. </w:t>
      </w:r>
    </w:p>
    <w:p w14:paraId="225FC68C" w14:textId="77777777" w:rsidR="00977549" w:rsidRPr="00C8579C" w:rsidRDefault="00977549" w:rsidP="0063302D">
      <w:pPr>
        <w:keepNext/>
        <w:keepLines/>
        <w:jc w:val="both"/>
        <w:rPr>
          <w:rFonts w:ascii="Tahoma" w:hAnsi="Tahoma" w:cs="Tahoma"/>
        </w:rPr>
      </w:pPr>
    </w:p>
    <w:p w14:paraId="4F50A134" w14:textId="77777777" w:rsidR="00630109" w:rsidRPr="00C8579C" w:rsidRDefault="00960FDA" w:rsidP="0063302D">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VREDNOST</w:t>
      </w:r>
      <w:r w:rsidR="001326A6" w:rsidRPr="00C8579C">
        <w:rPr>
          <w:rFonts w:ascii="Tahoma" w:hAnsi="Tahoma" w:cs="Tahoma"/>
          <w:b/>
        </w:rPr>
        <w:t xml:space="preserve"> </w:t>
      </w:r>
      <w:r w:rsidR="002202F6" w:rsidRPr="00C8579C">
        <w:rPr>
          <w:rFonts w:ascii="Tahoma" w:hAnsi="Tahoma" w:cs="Tahoma"/>
          <w:b/>
        </w:rPr>
        <w:t>OKVIRNEGA SPORAZUMA</w:t>
      </w:r>
    </w:p>
    <w:p w14:paraId="63453882" w14:textId="77777777" w:rsidR="00555417" w:rsidRPr="00C8579C" w:rsidRDefault="00555417" w:rsidP="0063302D">
      <w:pPr>
        <w:keepNext/>
        <w:keepLines/>
        <w:tabs>
          <w:tab w:val="left" w:pos="1080"/>
        </w:tabs>
        <w:ind w:left="360"/>
        <w:rPr>
          <w:rFonts w:ascii="Tahoma" w:hAnsi="Tahoma" w:cs="Tahoma"/>
          <w:b/>
        </w:rPr>
      </w:pPr>
    </w:p>
    <w:p w14:paraId="7195AD4A" w14:textId="77777777" w:rsidR="007B3CF9" w:rsidRPr="00C8579C" w:rsidRDefault="00630109" w:rsidP="0063302D">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1625D676" w14:textId="77777777" w:rsidR="007B3CF9" w:rsidRPr="00C8579C" w:rsidRDefault="007B3CF9" w:rsidP="0063302D">
      <w:pPr>
        <w:keepNext/>
        <w:keepLines/>
        <w:jc w:val="both"/>
        <w:rPr>
          <w:rFonts w:ascii="Tahoma" w:hAnsi="Tahoma" w:cs="Tahoma"/>
        </w:rPr>
      </w:pPr>
    </w:p>
    <w:p w14:paraId="44A139F8" w14:textId="77777777" w:rsidR="001E2613" w:rsidRPr="00FC1A82" w:rsidRDefault="00033E39" w:rsidP="0063302D">
      <w:pPr>
        <w:pStyle w:val="Navadensplet"/>
        <w:keepNext/>
        <w:keepLines/>
        <w:spacing w:before="0" w:beforeAutospacing="0" w:after="0" w:afterAutospacing="0"/>
        <w:jc w:val="both"/>
        <w:rPr>
          <w:rFonts w:ascii="Tahoma" w:hAnsi="Tahoma" w:cs="Tahoma"/>
          <w:sz w:val="20"/>
          <w:szCs w:val="20"/>
        </w:rPr>
      </w:pPr>
      <w:r>
        <w:rPr>
          <w:rFonts w:ascii="Tahoma" w:hAnsi="Tahoma" w:cs="Tahoma"/>
          <w:sz w:val="20"/>
          <w:szCs w:val="20"/>
        </w:rPr>
        <w:t>V</w:t>
      </w:r>
      <w:r w:rsidR="0010562B" w:rsidRPr="00FC1A82">
        <w:rPr>
          <w:rFonts w:ascii="Tahoma" w:hAnsi="Tahoma" w:cs="Tahoma"/>
          <w:sz w:val="20"/>
          <w:szCs w:val="20"/>
        </w:rPr>
        <w:t xml:space="preserve">rednost </w:t>
      </w:r>
      <w:r>
        <w:rPr>
          <w:rFonts w:ascii="Tahoma" w:hAnsi="Tahoma" w:cs="Tahoma"/>
          <w:sz w:val="20"/>
          <w:szCs w:val="20"/>
        </w:rPr>
        <w:t xml:space="preserve">tega </w:t>
      </w:r>
      <w:r w:rsidR="001E2613" w:rsidRPr="00FC1A82">
        <w:rPr>
          <w:rFonts w:ascii="Tahoma" w:hAnsi="Tahoma" w:cs="Tahoma"/>
          <w:sz w:val="20"/>
          <w:szCs w:val="20"/>
        </w:rPr>
        <w:t xml:space="preserve">okvirnega sporazuma </w:t>
      </w:r>
      <w:r>
        <w:rPr>
          <w:rFonts w:ascii="Tahoma" w:hAnsi="Tahoma" w:cs="Tahoma"/>
          <w:sz w:val="20"/>
          <w:szCs w:val="20"/>
        </w:rPr>
        <w:t xml:space="preserve">na podlagi ponudbe znaša </w:t>
      </w:r>
      <w:r w:rsidR="001E2613" w:rsidRPr="00FC1A82">
        <w:rPr>
          <w:rFonts w:ascii="Tahoma" w:hAnsi="Tahoma" w:cs="Tahoma"/>
          <w:sz w:val="20"/>
          <w:szCs w:val="20"/>
        </w:rPr>
        <w:t xml:space="preserve">na dan sklenitve tega okvirnega sporazuma: </w:t>
      </w:r>
    </w:p>
    <w:p w14:paraId="7839B568" w14:textId="77777777" w:rsidR="00501F99" w:rsidRPr="00C8579C" w:rsidRDefault="00501F99" w:rsidP="0063302D">
      <w:pPr>
        <w:pStyle w:val="Slog"/>
        <w:keepNext/>
        <w:keepLines/>
        <w:jc w:val="both"/>
        <w:rPr>
          <w:rFonts w:ascii="Tahoma" w:hAnsi="Tahoma" w:cs="Tahoma"/>
          <w:sz w:val="20"/>
          <w:lang w:val="sl-SI"/>
        </w:rPr>
      </w:pPr>
    </w:p>
    <w:tbl>
      <w:tblPr>
        <w:tblW w:w="0" w:type="auto"/>
        <w:jc w:val="center"/>
        <w:tblBorders>
          <w:bottom w:val="single" w:sz="4" w:space="0" w:color="auto"/>
        </w:tblBorders>
        <w:tblLook w:val="04A0" w:firstRow="1" w:lastRow="0" w:firstColumn="1" w:lastColumn="0" w:noHBand="0" w:noVBand="1"/>
      </w:tblPr>
      <w:tblGrid>
        <w:gridCol w:w="3976"/>
      </w:tblGrid>
      <w:tr w:rsidR="006C4C08" w:rsidRPr="00C8579C" w14:paraId="3F12C2BE" w14:textId="77777777" w:rsidTr="00A92512">
        <w:trPr>
          <w:jc w:val="center"/>
        </w:trPr>
        <w:tc>
          <w:tcPr>
            <w:tcW w:w="0" w:type="auto"/>
            <w:shd w:val="clear" w:color="auto" w:fill="auto"/>
          </w:tcPr>
          <w:p w14:paraId="58F16093" w14:textId="77777777" w:rsidR="006C4C08" w:rsidRPr="00C8579C" w:rsidRDefault="006C4C08" w:rsidP="0063302D">
            <w:pPr>
              <w:pStyle w:val="Navadensplet"/>
              <w:keepNext/>
              <w:keepLines/>
              <w:spacing w:before="0" w:beforeAutospacing="0" w:after="0" w:afterAutospacing="0"/>
              <w:jc w:val="both"/>
              <w:rPr>
                <w:rFonts w:ascii="Tahoma" w:hAnsi="Tahoma" w:cs="Tahoma"/>
                <w:sz w:val="20"/>
                <w:szCs w:val="20"/>
              </w:rPr>
            </w:pPr>
            <w:r w:rsidRPr="00C8579C">
              <w:rPr>
                <w:rFonts w:ascii="Tahoma" w:hAnsi="Tahoma" w:cs="Tahoma"/>
                <w:sz w:val="20"/>
                <w:szCs w:val="20"/>
              </w:rPr>
              <w:t xml:space="preserve">                                        EUR brez DDV</w:t>
            </w:r>
          </w:p>
        </w:tc>
      </w:tr>
    </w:tbl>
    <w:p w14:paraId="4DC5B69C" w14:textId="77777777" w:rsidR="00B20769" w:rsidRPr="00C8579C" w:rsidRDefault="00B20769" w:rsidP="0063302D">
      <w:pPr>
        <w:pStyle w:val="Navadensplet"/>
        <w:keepNext/>
        <w:keepLines/>
        <w:spacing w:before="0" w:beforeAutospacing="0" w:after="0" w:afterAutospacing="0"/>
        <w:jc w:val="center"/>
        <w:rPr>
          <w:rFonts w:ascii="Tahoma" w:hAnsi="Tahoma" w:cs="Tahoma"/>
          <w:sz w:val="20"/>
          <w:szCs w:val="20"/>
        </w:rPr>
      </w:pPr>
    </w:p>
    <w:p w14:paraId="34FB525E" w14:textId="77777777" w:rsidR="006C4C08" w:rsidRPr="00C8579C" w:rsidRDefault="006C4C08" w:rsidP="0063302D">
      <w:pPr>
        <w:pStyle w:val="Navadensplet"/>
        <w:keepNext/>
        <w:keepLines/>
        <w:spacing w:before="0" w:beforeAutospacing="0" w:after="0" w:afterAutospacing="0"/>
        <w:jc w:val="center"/>
        <w:rPr>
          <w:rFonts w:ascii="Tahoma" w:hAnsi="Tahoma" w:cs="Tahoma"/>
          <w:sz w:val="20"/>
          <w:szCs w:val="20"/>
        </w:rPr>
      </w:pPr>
      <w:r w:rsidRPr="00C8579C">
        <w:rPr>
          <w:rFonts w:ascii="Tahoma" w:hAnsi="Tahoma" w:cs="Tahoma"/>
          <w:sz w:val="20"/>
          <w:szCs w:val="20"/>
        </w:rPr>
        <w:t>(z besedo: ……………………………………………………………………</w:t>
      </w:r>
      <w:r w:rsidR="00FF72CC">
        <w:rPr>
          <w:rFonts w:ascii="Tahoma" w:hAnsi="Tahoma" w:cs="Tahoma"/>
          <w:sz w:val="20"/>
          <w:szCs w:val="20"/>
        </w:rPr>
        <w:t>…</w:t>
      </w:r>
      <w:r w:rsidRPr="00C8579C">
        <w:rPr>
          <w:rFonts w:ascii="Tahoma" w:hAnsi="Tahoma" w:cs="Tahoma"/>
          <w:sz w:val="20"/>
          <w:szCs w:val="20"/>
        </w:rPr>
        <w:t xml:space="preserve"> evrov in 00/100).</w:t>
      </w:r>
    </w:p>
    <w:p w14:paraId="2893B5DE" w14:textId="77777777" w:rsidR="00033E39" w:rsidRDefault="00033E39" w:rsidP="0063302D">
      <w:pPr>
        <w:pStyle w:val="Slog"/>
        <w:keepNext/>
        <w:keepLines/>
        <w:jc w:val="both"/>
        <w:rPr>
          <w:rFonts w:ascii="Tahoma" w:hAnsi="Tahoma" w:cs="Tahoma"/>
          <w:sz w:val="20"/>
          <w:lang w:val="sl-SI"/>
        </w:rPr>
      </w:pPr>
    </w:p>
    <w:p w14:paraId="45B4D7B2" w14:textId="77777777" w:rsidR="002202F6" w:rsidRDefault="00FC1A82" w:rsidP="0063302D">
      <w:pPr>
        <w:pStyle w:val="Slog"/>
        <w:keepNext/>
        <w:keepLines/>
        <w:jc w:val="both"/>
        <w:rPr>
          <w:rFonts w:ascii="Tahoma" w:hAnsi="Tahoma" w:cs="Tahoma"/>
          <w:sz w:val="20"/>
          <w:lang w:val="sl-SI"/>
        </w:rPr>
      </w:pPr>
      <w:r>
        <w:rPr>
          <w:rFonts w:ascii="Tahoma" w:hAnsi="Tahoma" w:cs="Tahoma"/>
          <w:sz w:val="20"/>
          <w:lang w:val="sl-SI"/>
        </w:rPr>
        <w:t>V</w:t>
      </w:r>
      <w:r w:rsidR="002202F6" w:rsidRPr="00C8579C">
        <w:rPr>
          <w:rFonts w:ascii="Tahoma" w:hAnsi="Tahoma" w:cs="Tahoma"/>
          <w:sz w:val="20"/>
          <w:lang w:val="sl-SI"/>
        </w:rPr>
        <w:t>rednost okvirnega sporazuma ne vključuje DDV. DDV bo izvajalec zaračunal na podlagi veljavne zakonodaje</w:t>
      </w:r>
      <w:r w:rsidR="00DD5BD9" w:rsidRPr="00C8579C">
        <w:rPr>
          <w:rFonts w:ascii="Tahoma" w:hAnsi="Tahoma" w:cs="Tahoma"/>
          <w:sz w:val="20"/>
          <w:lang w:val="sl-SI"/>
        </w:rPr>
        <w:t xml:space="preserve"> Republike Slovenije</w:t>
      </w:r>
      <w:r w:rsidR="002202F6" w:rsidRPr="00C8579C">
        <w:rPr>
          <w:rFonts w:ascii="Tahoma" w:hAnsi="Tahoma" w:cs="Tahoma"/>
          <w:sz w:val="20"/>
          <w:lang w:val="sl-SI"/>
        </w:rPr>
        <w:t>.</w:t>
      </w:r>
    </w:p>
    <w:p w14:paraId="7C7F4A63" w14:textId="77777777" w:rsidR="009969B4" w:rsidRPr="00C8579C" w:rsidRDefault="009969B4" w:rsidP="0063302D">
      <w:pPr>
        <w:keepNext/>
        <w:keepLines/>
        <w:numPr>
          <w:ilvl w:val="1"/>
          <w:numId w:val="4"/>
        </w:numPr>
        <w:tabs>
          <w:tab w:val="clear" w:pos="1440"/>
        </w:tabs>
        <w:ind w:left="426" w:hanging="426"/>
        <w:jc w:val="center"/>
        <w:rPr>
          <w:rFonts w:ascii="Tahoma" w:hAnsi="Tahoma" w:cs="Tahoma"/>
        </w:rPr>
      </w:pPr>
      <w:r w:rsidRPr="00C8579C">
        <w:rPr>
          <w:rFonts w:ascii="Tahoma" w:hAnsi="Tahoma" w:cs="Tahoma"/>
        </w:rPr>
        <w:lastRenderedPageBreak/>
        <w:t>člen</w:t>
      </w:r>
    </w:p>
    <w:p w14:paraId="3A55ABF4" w14:textId="77777777" w:rsidR="009969B4" w:rsidRPr="00C8579C" w:rsidRDefault="009969B4" w:rsidP="0063302D">
      <w:pPr>
        <w:keepNext/>
        <w:keepLines/>
        <w:ind w:left="426"/>
        <w:jc w:val="center"/>
        <w:rPr>
          <w:rFonts w:ascii="Tahoma" w:hAnsi="Tahoma" w:cs="Tahoma"/>
        </w:rPr>
      </w:pPr>
    </w:p>
    <w:p w14:paraId="03B29061" w14:textId="77777777" w:rsidR="00501F99" w:rsidRDefault="00501F99" w:rsidP="0063302D">
      <w:pPr>
        <w:keepNext/>
        <w:keepLines/>
        <w:jc w:val="both"/>
        <w:rPr>
          <w:rFonts w:ascii="Tahoma" w:hAnsi="Tahoma" w:cs="Tahoma"/>
        </w:rPr>
      </w:pPr>
      <w:r w:rsidRPr="009969B4">
        <w:rPr>
          <w:rFonts w:ascii="Tahoma" w:hAnsi="Tahoma" w:cs="Tahoma"/>
        </w:rPr>
        <w:t>Cena na enoto mere brez vključenega DDV, navedena v ponudbi, znaša</w:t>
      </w:r>
      <w:r>
        <w:rPr>
          <w:rFonts w:ascii="Tahoma" w:hAnsi="Tahoma" w:cs="Tahoma"/>
        </w:rPr>
        <w:t>:</w:t>
      </w:r>
    </w:p>
    <w:p w14:paraId="74597974" w14:textId="77777777" w:rsidR="00501F99" w:rsidRDefault="00501F99" w:rsidP="0063302D">
      <w:pPr>
        <w:keepNext/>
        <w:keepLines/>
        <w:jc w:val="both"/>
        <w:rPr>
          <w:rFonts w:ascii="Tahoma" w:hAnsi="Tahoma" w:cs="Tahoma"/>
        </w:rPr>
      </w:pPr>
    </w:p>
    <w:tbl>
      <w:tblPr>
        <w:tblW w:w="0" w:type="auto"/>
        <w:tblInd w:w="2518" w:type="dxa"/>
        <w:tblBorders>
          <w:bottom w:val="single" w:sz="4" w:space="0" w:color="auto"/>
        </w:tblBorders>
        <w:tblLook w:val="04A0" w:firstRow="1" w:lastRow="0" w:firstColumn="1" w:lastColumn="0" w:noHBand="0" w:noVBand="1"/>
      </w:tblPr>
      <w:tblGrid>
        <w:gridCol w:w="4394"/>
      </w:tblGrid>
      <w:tr w:rsidR="00501F99" w:rsidRPr="00415E4D" w14:paraId="27DFD5BC" w14:textId="77777777" w:rsidTr="00C755BB">
        <w:tc>
          <w:tcPr>
            <w:tcW w:w="4394" w:type="dxa"/>
            <w:shd w:val="clear" w:color="auto" w:fill="auto"/>
          </w:tcPr>
          <w:p w14:paraId="27955B64" w14:textId="77777777" w:rsidR="00501F99" w:rsidRPr="00415E4D" w:rsidRDefault="00501F99" w:rsidP="0063302D">
            <w:pPr>
              <w:keepNext/>
              <w:keepLines/>
              <w:jc w:val="right"/>
              <w:rPr>
                <w:rFonts w:ascii="Tahoma" w:hAnsi="Tahoma" w:cs="Tahoma"/>
              </w:rPr>
            </w:pPr>
            <w:r w:rsidRPr="00415E4D">
              <w:rPr>
                <w:rFonts w:ascii="Tahoma" w:hAnsi="Tahoma" w:cs="Tahoma"/>
              </w:rPr>
              <w:t>EUR na tono</w:t>
            </w:r>
          </w:p>
        </w:tc>
      </w:tr>
    </w:tbl>
    <w:p w14:paraId="51174EEF" w14:textId="77777777" w:rsidR="003624D3" w:rsidRDefault="003624D3" w:rsidP="0063302D">
      <w:pPr>
        <w:keepNext/>
        <w:keepLines/>
        <w:jc w:val="both"/>
        <w:rPr>
          <w:rFonts w:ascii="Tahoma" w:hAnsi="Tahoma" w:cs="Tahoma"/>
        </w:rPr>
      </w:pPr>
    </w:p>
    <w:p w14:paraId="063C052A" w14:textId="77777777" w:rsidR="00501F99" w:rsidRDefault="00501F99" w:rsidP="0063302D">
      <w:pPr>
        <w:keepNext/>
        <w:keepLines/>
        <w:jc w:val="both"/>
        <w:rPr>
          <w:rFonts w:ascii="Tahoma" w:hAnsi="Tahoma" w:cs="Tahoma"/>
        </w:rPr>
      </w:pPr>
      <w:r>
        <w:rPr>
          <w:rFonts w:ascii="Tahoma" w:hAnsi="Tahoma" w:cs="Tahoma"/>
        </w:rPr>
        <w:t>(z besedo: ………………………………………………………….. EUR in …../100 na tono).</w:t>
      </w:r>
    </w:p>
    <w:p w14:paraId="479EC3AC" w14:textId="77777777" w:rsidR="00D67D85" w:rsidRPr="00126C32" w:rsidRDefault="00D67D85" w:rsidP="0063302D">
      <w:pPr>
        <w:keepNext/>
        <w:keepLines/>
        <w:jc w:val="both"/>
        <w:rPr>
          <w:rFonts w:ascii="Tahoma" w:hAnsi="Tahoma" w:cs="Tahoma"/>
        </w:rPr>
      </w:pPr>
    </w:p>
    <w:p w14:paraId="30C565CB" w14:textId="2BFB8D10" w:rsidR="00501F99" w:rsidRDefault="00501F99" w:rsidP="0063302D">
      <w:pPr>
        <w:keepNext/>
        <w:keepLines/>
        <w:jc w:val="both"/>
        <w:rPr>
          <w:rFonts w:ascii="Tahoma" w:hAnsi="Tahoma" w:cs="Tahoma"/>
        </w:rPr>
      </w:pPr>
      <w:r>
        <w:rPr>
          <w:rFonts w:ascii="Tahoma" w:hAnsi="Tahoma" w:cs="Tahoma"/>
        </w:rPr>
        <w:t>V</w:t>
      </w:r>
      <w:r w:rsidRPr="008D1634">
        <w:rPr>
          <w:rFonts w:ascii="Tahoma" w:hAnsi="Tahoma" w:cs="Tahoma"/>
        </w:rPr>
        <w:t xml:space="preserve"> času veljavnosti </w:t>
      </w:r>
      <w:r>
        <w:rPr>
          <w:rFonts w:ascii="Tahoma" w:hAnsi="Tahoma" w:cs="Tahoma"/>
        </w:rPr>
        <w:t>okvirnega sporazuma</w:t>
      </w:r>
      <w:r w:rsidRPr="008D1634">
        <w:rPr>
          <w:rFonts w:ascii="Tahoma" w:hAnsi="Tahoma" w:cs="Tahoma"/>
        </w:rPr>
        <w:t xml:space="preserve"> </w:t>
      </w:r>
      <w:r>
        <w:rPr>
          <w:rFonts w:ascii="Tahoma" w:hAnsi="Tahoma" w:cs="Tahoma"/>
        </w:rPr>
        <w:t xml:space="preserve">je cena na enoto mere </w:t>
      </w:r>
      <w:r w:rsidRPr="008D1634">
        <w:rPr>
          <w:rFonts w:ascii="Tahoma" w:hAnsi="Tahoma" w:cs="Tahoma"/>
        </w:rPr>
        <w:t>fiksn</w:t>
      </w:r>
      <w:r>
        <w:rPr>
          <w:rFonts w:ascii="Tahoma" w:hAnsi="Tahoma" w:cs="Tahoma"/>
        </w:rPr>
        <w:t>a</w:t>
      </w:r>
      <w:r w:rsidRPr="008D1634">
        <w:rPr>
          <w:rFonts w:ascii="Tahoma" w:hAnsi="Tahoma" w:cs="Tahoma"/>
        </w:rPr>
        <w:t xml:space="preserve"> in se ne spreminja pod nobenim pogojem</w:t>
      </w:r>
      <w:r>
        <w:rPr>
          <w:rFonts w:ascii="Tahoma" w:hAnsi="Tahoma" w:cs="Tahoma"/>
        </w:rPr>
        <w:t>, razen v primeru znižanja cen</w:t>
      </w:r>
      <w:r w:rsidRPr="008D1634">
        <w:rPr>
          <w:rFonts w:ascii="Tahoma" w:hAnsi="Tahoma" w:cs="Tahoma"/>
        </w:rPr>
        <w:t>.</w:t>
      </w:r>
      <w:r>
        <w:rPr>
          <w:rFonts w:ascii="Tahoma" w:hAnsi="Tahoma" w:cs="Tahoma"/>
        </w:rPr>
        <w:t xml:space="preserve"> </w:t>
      </w:r>
    </w:p>
    <w:p w14:paraId="1FDEDB17" w14:textId="77777777" w:rsidR="00501F99" w:rsidRDefault="00501F99" w:rsidP="0063302D">
      <w:pPr>
        <w:keepNext/>
        <w:keepLines/>
        <w:jc w:val="both"/>
        <w:rPr>
          <w:rFonts w:ascii="Tahoma" w:hAnsi="Tahoma" w:cs="Tahoma"/>
        </w:rPr>
      </w:pPr>
    </w:p>
    <w:p w14:paraId="4387B9A0" w14:textId="77777777" w:rsidR="00501F99" w:rsidRPr="005C5541" w:rsidRDefault="00501F99" w:rsidP="0063302D">
      <w:pPr>
        <w:keepNext/>
        <w:keepLines/>
        <w:jc w:val="both"/>
        <w:rPr>
          <w:rFonts w:ascii="Tahoma" w:hAnsi="Tahoma" w:cs="Tahoma"/>
        </w:rPr>
      </w:pPr>
      <w:r w:rsidRPr="005C5541">
        <w:rPr>
          <w:rFonts w:ascii="Tahoma" w:hAnsi="Tahoma" w:cs="Tahoma"/>
        </w:rPr>
        <w:t xml:space="preserve">V ceni </w:t>
      </w:r>
      <w:r>
        <w:rPr>
          <w:rFonts w:ascii="Tahoma" w:hAnsi="Tahoma" w:cs="Tahoma"/>
        </w:rPr>
        <w:t>na enoto mere</w:t>
      </w:r>
      <w:r w:rsidRPr="005C5541">
        <w:rPr>
          <w:rFonts w:ascii="Tahoma" w:hAnsi="Tahoma" w:cs="Tahoma"/>
        </w:rPr>
        <w:t xml:space="preserve"> so upoštevani vsi materialni in nematerialni stroški, ki bodo potrebni za kvalitetno in pravočasno izvedbo predmeta tega okvirnega sporazuma, vključno s stroški dela, materiala, stroški prevoza in vsemi ostalimi stroški. V vrednosti je vključen tudi strošek izdelave ponudbe.</w:t>
      </w:r>
    </w:p>
    <w:p w14:paraId="48E918C6" w14:textId="77777777" w:rsidR="00501F99" w:rsidRDefault="00501F99" w:rsidP="0063302D">
      <w:pPr>
        <w:keepNext/>
        <w:keepLines/>
        <w:jc w:val="both"/>
        <w:rPr>
          <w:rFonts w:ascii="Tahoma" w:hAnsi="Tahoma" w:cs="Tahoma"/>
        </w:rPr>
      </w:pPr>
    </w:p>
    <w:p w14:paraId="3168421E" w14:textId="77777777" w:rsidR="00501F99" w:rsidRPr="00E10E90" w:rsidRDefault="00501F99" w:rsidP="0063302D">
      <w:pPr>
        <w:keepNext/>
        <w:keepLines/>
        <w:jc w:val="both"/>
        <w:rPr>
          <w:rFonts w:ascii="Tahoma" w:hAnsi="Tahoma" w:cs="Tahoma"/>
          <w:color w:val="000000"/>
        </w:rPr>
      </w:pPr>
      <w:r w:rsidRPr="00E10E90">
        <w:rPr>
          <w:rFonts w:ascii="Tahoma" w:hAnsi="Tahoma" w:cs="Tahoma"/>
          <w:color w:val="000000"/>
        </w:rPr>
        <w:t>V ceni na enoto mere so vračunani tudi:</w:t>
      </w:r>
    </w:p>
    <w:p w14:paraId="07BD38BE" w14:textId="26754D12" w:rsidR="00501F99" w:rsidRPr="002F3FA3" w:rsidRDefault="00501F99" w:rsidP="00583FEF">
      <w:pPr>
        <w:pStyle w:val="Odstavekseznama"/>
        <w:keepNext/>
        <w:keepLines/>
        <w:numPr>
          <w:ilvl w:val="0"/>
          <w:numId w:val="46"/>
        </w:numPr>
        <w:ind w:left="426" w:hanging="284"/>
        <w:jc w:val="both"/>
        <w:rPr>
          <w:rFonts w:ascii="Tahoma" w:hAnsi="Tahoma" w:cs="Tahoma"/>
          <w:color w:val="000000"/>
        </w:rPr>
      </w:pPr>
      <w:r w:rsidRPr="002F3FA3">
        <w:rPr>
          <w:rFonts w:ascii="Tahoma" w:hAnsi="Tahoma" w:cs="Tahoma"/>
          <w:color w:val="000000"/>
        </w:rPr>
        <w:t xml:space="preserve">stroški za zagotavljanje opreme za </w:t>
      </w:r>
      <w:r w:rsidR="00D25B1B">
        <w:rPr>
          <w:rFonts w:ascii="Tahoma" w:hAnsi="Tahoma" w:cs="Tahoma"/>
          <w:color w:val="000000"/>
        </w:rPr>
        <w:t>odvoz</w:t>
      </w:r>
      <w:r w:rsidR="00D25B1B" w:rsidRPr="002F3FA3">
        <w:rPr>
          <w:rFonts w:ascii="Tahoma" w:hAnsi="Tahoma" w:cs="Tahoma"/>
          <w:color w:val="000000"/>
        </w:rPr>
        <w:t xml:space="preserve"> </w:t>
      </w:r>
      <w:r w:rsidRPr="002F3FA3">
        <w:rPr>
          <w:rFonts w:ascii="Tahoma" w:hAnsi="Tahoma" w:cs="Tahoma"/>
          <w:color w:val="000000"/>
        </w:rPr>
        <w:t xml:space="preserve">ter celotno pripravo za odvoz produkta, </w:t>
      </w:r>
    </w:p>
    <w:p w14:paraId="01367B36" w14:textId="77777777" w:rsidR="00501F99" w:rsidRPr="002F3FA3" w:rsidRDefault="00501F99" w:rsidP="00583FEF">
      <w:pPr>
        <w:pStyle w:val="Odstavekseznama"/>
        <w:keepNext/>
        <w:keepLines/>
        <w:numPr>
          <w:ilvl w:val="0"/>
          <w:numId w:val="46"/>
        </w:numPr>
        <w:ind w:left="426" w:hanging="284"/>
        <w:jc w:val="both"/>
        <w:rPr>
          <w:rFonts w:ascii="Tahoma" w:hAnsi="Tahoma" w:cs="Tahoma"/>
          <w:color w:val="000000"/>
        </w:rPr>
      </w:pPr>
      <w:r w:rsidRPr="002F3FA3">
        <w:rPr>
          <w:rFonts w:ascii="Tahoma" w:hAnsi="Tahoma" w:cs="Tahoma"/>
          <w:color w:val="000000"/>
        </w:rPr>
        <w:t>stroški potrjevanja evidenčnih listov,</w:t>
      </w:r>
    </w:p>
    <w:p w14:paraId="22218436" w14:textId="77777777" w:rsidR="00501F99" w:rsidRPr="002F3FA3" w:rsidRDefault="00501F99" w:rsidP="00583FEF">
      <w:pPr>
        <w:pStyle w:val="Odstavekseznama"/>
        <w:keepNext/>
        <w:keepLines/>
        <w:numPr>
          <w:ilvl w:val="0"/>
          <w:numId w:val="46"/>
        </w:numPr>
        <w:ind w:left="426" w:hanging="284"/>
        <w:jc w:val="both"/>
        <w:rPr>
          <w:rFonts w:ascii="Tahoma" w:hAnsi="Tahoma" w:cs="Tahoma"/>
        </w:rPr>
      </w:pPr>
      <w:r w:rsidRPr="002F3FA3">
        <w:rPr>
          <w:rFonts w:ascii="Tahoma" w:hAnsi="Tahoma" w:cs="Tahoma"/>
        </w:rPr>
        <w:t xml:space="preserve">vsi stroški, ki nastanejo </w:t>
      </w:r>
      <w:r w:rsidR="0026716A" w:rsidRPr="002F3FA3">
        <w:rPr>
          <w:rFonts w:ascii="Tahoma" w:hAnsi="Tahoma" w:cs="Tahoma"/>
        </w:rPr>
        <w:t>zaradi</w:t>
      </w:r>
      <w:r w:rsidRPr="002F3FA3">
        <w:rPr>
          <w:rFonts w:ascii="Tahoma" w:hAnsi="Tahoma" w:cs="Tahoma"/>
        </w:rPr>
        <w:t xml:space="preserve"> pridobivanja predpisanih dovoljenj pri pošiljanju produkta (odpadkov) v skladu z Uredbo 1013/2006/ES (priprava dokumentacije, pridobitev (finančnega) instrumenta zavarovanja (garancija), itd.), </w:t>
      </w:r>
    </w:p>
    <w:p w14:paraId="7AD9CAEE" w14:textId="77777777" w:rsidR="00501F99" w:rsidRPr="002F3FA3" w:rsidRDefault="00501F99" w:rsidP="00583FEF">
      <w:pPr>
        <w:pStyle w:val="Odstavekseznama"/>
        <w:keepNext/>
        <w:keepLines/>
        <w:numPr>
          <w:ilvl w:val="0"/>
          <w:numId w:val="46"/>
        </w:numPr>
        <w:ind w:left="426" w:hanging="284"/>
        <w:jc w:val="both"/>
        <w:rPr>
          <w:rFonts w:ascii="Tahoma" w:hAnsi="Tahoma" w:cs="Tahoma"/>
        </w:rPr>
      </w:pPr>
      <w:r w:rsidRPr="002F3FA3">
        <w:rPr>
          <w:rFonts w:ascii="Tahoma" w:hAnsi="Tahoma" w:cs="Tahoma"/>
        </w:rPr>
        <w:t>popusti in dajatve.</w:t>
      </w:r>
    </w:p>
    <w:p w14:paraId="1C3E6503" w14:textId="77777777" w:rsidR="002F5742" w:rsidRPr="00703D78" w:rsidRDefault="002F5742" w:rsidP="0063302D">
      <w:pPr>
        <w:keepNext/>
        <w:keepLines/>
        <w:jc w:val="both"/>
        <w:rPr>
          <w:rFonts w:ascii="Tahoma" w:hAnsi="Tahoma" w:cs="Tahoma"/>
          <w:color w:val="FF0000"/>
        </w:rPr>
      </w:pPr>
    </w:p>
    <w:p w14:paraId="28F6E5A1" w14:textId="77777777" w:rsidR="00A9533C" w:rsidRPr="00C8579C" w:rsidRDefault="00A9533C" w:rsidP="0063302D">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NAČIN OBRAČUNAVANJA IN PLAČILO</w:t>
      </w:r>
    </w:p>
    <w:p w14:paraId="22D42543" w14:textId="77777777" w:rsidR="00337D19" w:rsidRPr="00C8579C" w:rsidRDefault="00337D19" w:rsidP="0063302D">
      <w:pPr>
        <w:keepNext/>
        <w:keepLines/>
        <w:tabs>
          <w:tab w:val="left" w:pos="851"/>
          <w:tab w:val="left" w:pos="1702"/>
        </w:tabs>
        <w:ind w:left="1440"/>
        <w:jc w:val="both"/>
        <w:rPr>
          <w:rFonts w:ascii="Tahoma" w:hAnsi="Tahoma" w:cs="Tahoma"/>
          <w:b/>
        </w:rPr>
      </w:pPr>
    </w:p>
    <w:p w14:paraId="3FA631AA" w14:textId="77777777" w:rsidR="00E3018F" w:rsidRPr="00C8579C" w:rsidRDefault="00050762" w:rsidP="0063302D">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w:t>
      </w:r>
      <w:r w:rsidR="00A9533C" w:rsidRPr="00C8579C">
        <w:rPr>
          <w:rFonts w:ascii="Tahoma" w:hAnsi="Tahoma" w:cs="Tahoma"/>
        </w:rPr>
        <w:t>le</w:t>
      </w:r>
      <w:r w:rsidR="00E3018F" w:rsidRPr="00C8579C">
        <w:rPr>
          <w:rFonts w:ascii="Tahoma" w:hAnsi="Tahoma" w:cs="Tahoma"/>
        </w:rPr>
        <w:t>n</w:t>
      </w:r>
    </w:p>
    <w:p w14:paraId="65CC14AE" w14:textId="77777777" w:rsidR="00A86453" w:rsidRPr="00C8579C" w:rsidRDefault="00A86453" w:rsidP="0063302D">
      <w:pPr>
        <w:keepNext/>
        <w:keepLines/>
        <w:jc w:val="both"/>
        <w:rPr>
          <w:rFonts w:ascii="Tahoma" w:hAnsi="Tahoma" w:cs="Tahoma"/>
        </w:rPr>
      </w:pPr>
    </w:p>
    <w:p w14:paraId="614253D1" w14:textId="217F3E1F" w:rsidR="00501F99" w:rsidRPr="002953CA" w:rsidRDefault="00501F99" w:rsidP="0063302D">
      <w:pPr>
        <w:keepNext/>
        <w:keepLines/>
        <w:jc w:val="both"/>
        <w:rPr>
          <w:rFonts w:ascii="Tahoma" w:hAnsi="Tahoma" w:cs="Tahoma"/>
          <w:color w:val="00B0F0"/>
        </w:rPr>
      </w:pPr>
      <w:r w:rsidRPr="005C5541">
        <w:rPr>
          <w:rFonts w:ascii="Tahoma" w:hAnsi="Tahoma" w:cs="Tahoma"/>
        </w:rPr>
        <w:t>Obračun izvedenih storitev</w:t>
      </w:r>
      <w:r>
        <w:rPr>
          <w:rFonts w:ascii="Tahoma" w:hAnsi="Tahoma" w:cs="Tahoma"/>
        </w:rPr>
        <w:t xml:space="preserve"> </w:t>
      </w:r>
      <w:r w:rsidRPr="005C5541">
        <w:rPr>
          <w:rFonts w:ascii="Tahoma" w:hAnsi="Tahoma" w:cs="Tahoma"/>
        </w:rPr>
        <w:t>se bo opravljal na podlagi dejansko opravljenih storitev</w:t>
      </w:r>
      <w:r>
        <w:rPr>
          <w:rFonts w:ascii="Tahoma" w:hAnsi="Tahoma" w:cs="Tahoma"/>
        </w:rPr>
        <w:t xml:space="preserve"> </w:t>
      </w:r>
      <w:r w:rsidRPr="008272E4">
        <w:rPr>
          <w:rFonts w:ascii="Tahoma" w:hAnsi="Tahoma" w:cs="Tahoma"/>
        </w:rPr>
        <w:t>prevzem</w:t>
      </w:r>
      <w:r>
        <w:rPr>
          <w:rFonts w:ascii="Tahoma" w:hAnsi="Tahoma" w:cs="Tahoma"/>
        </w:rPr>
        <w:t>a</w:t>
      </w:r>
      <w:r w:rsidR="00D25B1B">
        <w:rPr>
          <w:rFonts w:ascii="Tahoma" w:hAnsi="Tahoma" w:cs="Tahoma"/>
        </w:rPr>
        <w:t>, odvoza</w:t>
      </w:r>
      <w:r w:rsidRPr="008272E4">
        <w:rPr>
          <w:rFonts w:ascii="Tahoma" w:hAnsi="Tahoma" w:cs="Tahoma"/>
        </w:rPr>
        <w:t xml:space="preserve"> in </w:t>
      </w:r>
      <w:r w:rsidR="00D25B1B">
        <w:rPr>
          <w:rFonts w:ascii="Tahoma" w:hAnsi="Tahoma" w:cs="Tahoma"/>
        </w:rPr>
        <w:t xml:space="preserve">nadaljnje </w:t>
      </w:r>
      <w:r>
        <w:rPr>
          <w:rFonts w:ascii="Tahoma" w:hAnsi="Tahoma" w:cs="Tahoma"/>
        </w:rPr>
        <w:t xml:space="preserve">obdelave </w:t>
      </w:r>
      <w:r w:rsidRPr="005C5541">
        <w:rPr>
          <w:rFonts w:ascii="Tahoma" w:hAnsi="Tahoma" w:cs="Tahoma"/>
        </w:rPr>
        <w:t xml:space="preserve">oziroma dejansko </w:t>
      </w:r>
      <w:r w:rsidRPr="0094421B">
        <w:rPr>
          <w:rFonts w:ascii="Tahoma" w:hAnsi="Tahoma" w:cs="Tahoma"/>
          <w:color w:val="000000"/>
        </w:rPr>
        <w:t xml:space="preserve">prevzetih </w:t>
      </w:r>
      <w:r w:rsidRPr="005C5541">
        <w:rPr>
          <w:rFonts w:ascii="Tahoma" w:hAnsi="Tahoma" w:cs="Tahoma"/>
        </w:rPr>
        <w:t xml:space="preserve">količin </w:t>
      </w:r>
      <w:r>
        <w:rPr>
          <w:rFonts w:ascii="Tahoma" w:hAnsi="Tahoma" w:cs="Tahoma"/>
        </w:rPr>
        <w:t>produkta</w:t>
      </w:r>
      <w:r w:rsidRPr="005C5541">
        <w:rPr>
          <w:rFonts w:ascii="Tahoma" w:hAnsi="Tahoma" w:cs="Tahoma"/>
        </w:rPr>
        <w:t>. Storitve se bodo obračunavale mesečno, na osnovi dogovorjen</w:t>
      </w:r>
      <w:r w:rsidR="00D25B1B">
        <w:rPr>
          <w:rFonts w:ascii="Tahoma" w:hAnsi="Tahoma" w:cs="Tahoma"/>
        </w:rPr>
        <w:t>e</w:t>
      </w:r>
      <w:r w:rsidRPr="005C5541">
        <w:rPr>
          <w:rFonts w:ascii="Tahoma" w:hAnsi="Tahoma" w:cs="Tahoma"/>
        </w:rPr>
        <w:t xml:space="preserve"> cen</w:t>
      </w:r>
      <w:r w:rsidR="00D25B1B">
        <w:rPr>
          <w:rFonts w:ascii="Tahoma" w:hAnsi="Tahoma" w:cs="Tahoma"/>
        </w:rPr>
        <w:t>e</w:t>
      </w:r>
      <w:r w:rsidRPr="005C5541">
        <w:rPr>
          <w:rFonts w:ascii="Tahoma" w:hAnsi="Tahoma" w:cs="Tahoma"/>
        </w:rPr>
        <w:t xml:space="preserve"> </w:t>
      </w:r>
      <w:r>
        <w:rPr>
          <w:rFonts w:ascii="Tahoma" w:hAnsi="Tahoma" w:cs="Tahoma"/>
        </w:rPr>
        <w:t>na enoto mere</w:t>
      </w:r>
      <w:r w:rsidRPr="005C5541">
        <w:rPr>
          <w:rFonts w:ascii="Tahoma" w:hAnsi="Tahoma" w:cs="Tahoma"/>
        </w:rPr>
        <w:t xml:space="preserve">. Količina </w:t>
      </w:r>
      <w:r>
        <w:rPr>
          <w:rFonts w:ascii="Tahoma" w:hAnsi="Tahoma" w:cs="Tahoma"/>
        </w:rPr>
        <w:t>prevzetega produkta</w:t>
      </w:r>
      <w:r w:rsidRPr="005C5541">
        <w:rPr>
          <w:rFonts w:ascii="Tahoma" w:hAnsi="Tahoma" w:cs="Tahoma"/>
        </w:rPr>
        <w:t xml:space="preserve">, ki se bo </w:t>
      </w:r>
      <w:r>
        <w:rPr>
          <w:rFonts w:ascii="Tahoma" w:hAnsi="Tahoma" w:cs="Tahoma"/>
        </w:rPr>
        <w:t>prevzela</w:t>
      </w:r>
      <w:r w:rsidR="00D25B1B">
        <w:rPr>
          <w:rFonts w:ascii="Tahoma" w:hAnsi="Tahoma" w:cs="Tahoma"/>
        </w:rPr>
        <w:t>, odpeljala</w:t>
      </w:r>
      <w:r>
        <w:rPr>
          <w:rFonts w:ascii="Tahoma" w:hAnsi="Tahoma" w:cs="Tahoma"/>
        </w:rPr>
        <w:t xml:space="preserve"> </w:t>
      </w:r>
      <w:r w:rsidRPr="005C5541">
        <w:rPr>
          <w:rFonts w:ascii="Tahoma" w:hAnsi="Tahoma" w:cs="Tahoma"/>
        </w:rPr>
        <w:t xml:space="preserve">in </w:t>
      </w:r>
      <w:r w:rsidR="00D25B1B">
        <w:rPr>
          <w:rFonts w:ascii="Tahoma" w:hAnsi="Tahoma" w:cs="Tahoma"/>
        </w:rPr>
        <w:t xml:space="preserve">nadaljnje </w:t>
      </w:r>
      <w:r>
        <w:rPr>
          <w:rFonts w:ascii="Tahoma" w:hAnsi="Tahoma" w:cs="Tahoma"/>
        </w:rPr>
        <w:t>obdelala</w:t>
      </w:r>
      <w:r w:rsidRPr="005C5541">
        <w:rPr>
          <w:rFonts w:ascii="Tahoma" w:hAnsi="Tahoma" w:cs="Tahoma"/>
        </w:rPr>
        <w:t xml:space="preserve">, se </w:t>
      </w:r>
      <w:r>
        <w:rPr>
          <w:rFonts w:ascii="Tahoma" w:hAnsi="Tahoma" w:cs="Tahoma"/>
        </w:rPr>
        <w:t xml:space="preserve">bo </w:t>
      </w:r>
      <w:r w:rsidRPr="005C5541">
        <w:rPr>
          <w:rFonts w:ascii="Tahoma" w:hAnsi="Tahoma" w:cs="Tahoma"/>
        </w:rPr>
        <w:t>stehta</w:t>
      </w:r>
      <w:r>
        <w:rPr>
          <w:rFonts w:ascii="Tahoma" w:hAnsi="Tahoma" w:cs="Tahoma"/>
        </w:rPr>
        <w:t>la</w:t>
      </w:r>
      <w:r w:rsidRPr="005C5541">
        <w:rPr>
          <w:rFonts w:ascii="Tahoma" w:hAnsi="Tahoma" w:cs="Tahoma"/>
        </w:rPr>
        <w:t xml:space="preserve"> na</w:t>
      </w:r>
      <w:r>
        <w:rPr>
          <w:rFonts w:ascii="Tahoma" w:hAnsi="Tahoma" w:cs="Tahoma"/>
        </w:rPr>
        <w:t xml:space="preserve"> uradno umerjeni</w:t>
      </w:r>
      <w:r w:rsidRPr="005C5541">
        <w:rPr>
          <w:rFonts w:ascii="Tahoma" w:hAnsi="Tahoma" w:cs="Tahoma"/>
        </w:rPr>
        <w:t xml:space="preserve"> tehtnici naročnika na lokaciji RCERO Ljubljana, pri čemer mora biti količina označena na tehtalnem listu.</w:t>
      </w:r>
      <w:r>
        <w:rPr>
          <w:rFonts w:ascii="Tahoma" w:hAnsi="Tahoma" w:cs="Tahoma"/>
        </w:rPr>
        <w:t xml:space="preserve"> </w:t>
      </w:r>
      <w:r w:rsidRPr="0094421B">
        <w:rPr>
          <w:rFonts w:ascii="Tahoma" w:hAnsi="Tahoma" w:cs="Tahoma"/>
          <w:color w:val="000000"/>
        </w:rPr>
        <w:t xml:space="preserve">Osnova za obračun in vodenje evidenc je neto masa </w:t>
      </w:r>
      <w:r>
        <w:rPr>
          <w:rFonts w:ascii="Tahoma" w:hAnsi="Tahoma" w:cs="Tahoma"/>
        </w:rPr>
        <w:t>produkta</w:t>
      </w:r>
      <w:r w:rsidRPr="0094421B">
        <w:rPr>
          <w:rFonts w:ascii="Tahoma" w:hAnsi="Tahoma" w:cs="Tahoma"/>
          <w:color w:val="000000"/>
        </w:rPr>
        <w:t>, stehtana na tehtnici</w:t>
      </w:r>
      <w:r>
        <w:rPr>
          <w:rFonts w:ascii="Tahoma" w:hAnsi="Tahoma" w:cs="Tahoma"/>
          <w:color w:val="000000"/>
        </w:rPr>
        <w:t xml:space="preserve"> naročnika na lokaciji</w:t>
      </w:r>
      <w:r w:rsidRPr="0094421B">
        <w:rPr>
          <w:rFonts w:ascii="Tahoma" w:hAnsi="Tahoma" w:cs="Tahoma"/>
          <w:color w:val="000000"/>
        </w:rPr>
        <w:t xml:space="preserve"> RCERO Ljubljana.</w:t>
      </w:r>
    </w:p>
    <w:p w14:paraId="48965563" w14:textId="77777777" w:rsidR="00501F99" w:rsidRPr="00C509F8" w:rsidRDefault="00501F99" w:rsidP="0063302D">
      <w:pPr>
        <w:pStyle w:val="BESEDILO"/>
        <w:keepNext/>
        <w:widowControl/>
        <w:tabs>
          <w:tab w:val="clear" w:pos="2155"/>
        </w:tabs>
        <w:ind w:left="720"/>
        <w:rPr>
          <w:rFonts w:ascii="Tahoma" w:hAnsi="Tahoma" w:cs="Tahoma"/>
        </w:rPr>
      </w:pPr>
    </w:p>
    <w:p w14:paraId="4A569659" w14:textId="77777777" w:rsidR="00501F99" w:rsidRDefault="00501F99" w:rsidP="0063302D">
      <w:pPr>
        <w:pStyle w:val="BESEDILO"/>
        <w:keepNext/>
        <w:widowControl/>
        <w:tabs>
          <w:tab w:val="clear" w:pos="2155"/>
        </w:tabs>
        <w:rPr>
          <w:rFonts w:ascii="Tahoma" w:hAnsi="Tahoma" w:cs="Tahoma"/>
        </w:rPr>
      </w:pPr>
      <w:r w:rsidRPr="00C509F8">
        <w:rPr>
          <w:rFonts w:ascii="Tahoma" w:hAnsi="Tahoma" w:cs="Tahoma"/>
        </w:rPr>
        <w:t xml:space="preserve">Izvajalec </w:t>
      </w:r>
      <w:r>
        <w:rPr>
          <w:rFonts w:ascii="Tahoma" w:hAnsi="Tahoma" w:cs="Tahoma"/>
        </w:rPr>
        <w:t>mora</w:t>
      </w:r>
      <w:r w:rsidRPr="00C509F8">
        <w:rPr>
          <w:rFonts w:ascii="Tahoma" w:hAnsi="Tahoma" w:cs="Tahoma"/>
        </w:rPr>
        <w:t xml:space="preserve"> naročniku</w:t>
      </w:r>
      <w:r w:rsidRPr="0094421B">
        <w:rPr>
          <w:rFonts w:ascii="Tahoma" w:hAnsi="Tahoma" w:cs="Tahoma"/>
          <w:color w:val="000000"/>
        </w:rPr>
        <w:t>,</w:t>
      </w:r>
      <w:r w:rsidRPr="00C509F8">
        <w:rPr>
          <w:rFonts w:ascii="Tahoma" w:hAnsi="Tahoma" w:cs="Tahoma"/>
        </w:rPr>
        <w:t xml:space="preserve"> pred izstavitvijo vsakokratnega</w:t>
      </w:r>
      <w:r>
        <w:rPr>
          <w:rFonts w:ascii="Tahoma" w:hAnsi="Tahoma" w:cs="Tahoma"/>
        </w:rPr>
        <w:t xml:space="preserve"> mesečnega</w:t>
      </w:r>
      <w:r w:rsidRPr="00C509F8">
        <w:rPr>
          <w:rFonts w:ascii="Tahoma" w:hAnsi="Tahoma" w:cs="Tahoma"/>
        </w:rPr>
        <w:t xml:space="preserve"> računa</w:t>
      </w:r>
      <w:r w:rsidRPr="00F36721">
        <w:rPr>
          <w:rFonts w:ascii="Tahoma" w:hAnsi="Tahoma" w:cs="Tahoma"/>
        </w:rPr>
        <w:t>,</w:t>
      </w:r>
      <w:r w:rsidRPr="00C509F8">
        <w:rPr>
          <w:rFonts w:ascii="Tahoma" w:hAnsi="Tahoma" w:cs="Tahoma"/>
        </w:rPr>
        <w:t xml:space="preserve"> zagotoviti tekoče mesečno potrjevanje</w:t>
      </w:r>
      <w:r>
        <w:rPr>
          <w:rFonts w:ascii="Tahoma" w:hAnsi="Tahoma" w:cs="Tahoma"/>
        </w:rPr>
        <w:t xml:space="preserve"> </w:t>
      </w:r>
      <w:r w:rsidRPr="00C509F8">
        <w:rPr>
          <w:rFonts w:ascii="Tahoma" w:hAnsi="Tahoma" w:cs="Tahoma"/>
        </w:rPr>
        <w:t>elektronsk</w:t>
      </w:r>
      <w:r>
        <w:rPr>
          <w:rFonts w:ascii="Tahoma" w:hAnsi="Tahoma" w:cs="Tahoma"/>
        </w:rPr>
        <w:t xml:space="preserve">ega </w:t>
      </w:r>
      <w:r w:rsidRPr="00C509F8">
        <w:rPr>
          <w:rFonts w:ascii="Tahoma" w:hAnsi="Tahoma" w:cs="Tahoma"/>
        </w:rPr>
        <w:t>evidenčn</w:t>
      </w:r>
      <w:r>
        <w:rPr>
          <w:rFonts w:ascii="Tahoma" w:hAnsi="Tahoma" w:cs="Tahoma"/>
        </w:rPr>
        <w:t>ega</w:t>
      </w:r>
      <w:r w:rsidRPr="00C509F8">
        <w:rPr>
          <w:rFonts w:ascii="Tahoma" w:hAnsi="Tahoma" w:cs="Tahoma"/>
        </w:rPr>
        <w:t xml:space="preserve"> list</w:t>
      </w:r>
      <w:r>
        <w:rPr>
          <w:rFonts w:ascii="Tahoma" w:hAnsi="Tahoma" w:cs="Tahoma"/>
        </w:rPr>
        <w:t>a, pripravljenega</w:t>
      </w:r>
      <w:r w:rsidRPr="00C509F8">
        <w:rPr>
          <w:rFonts w:ascii="Tahoma" w:hAnsi="Tahoma" w:cs="Tahoma"/>
        </w:rPr>
        <w:t xml:space="preserve"> s strani naročnika</w:t>
      </w:r>
      <w:r>
        <w:rPr>
          <w:rFonts w:ascii="Tahoma" w:hAnsi="Tahoma" w:cs="Tahoma"/>
        </w:rPr>
        <w:t>,</w:t>
      </w:r>
      <w:r w:rsidRPr="00C509F8">
        <w:rPr>
          <w:rFonts w:ascii="Tahoma" w:hAnsi="Tahoma" w:cs="Tahoma"/>
        </w:rPr>
        <w:t xml:space="preserve"> v informacijskem sistemu ravnanja z odpadki (IS-Odpadki – na spletni strani ARSO)</w:t>
      </w:r>
      <w:r>
        <w:rPr>
          <w:rFonts w:ascii="Tahoma" w:hAnsi="Tahoma" w:cs="Tahoma"/>
        </w:rPr>
        <w:t xml:space="preserve"> </w:t>
      </w:r>
      <w:r w:rsidRPr="00735578">
        <w:rPr>
          <w:rFonts w:ascii="Tahoma" w:hAnsi="Tahoma" w:cs="Tahoma"/>
          <w:iCs/>
        </w:rPr>
        <w:t xml:space="preserve">oziroma dostaviti kopije potrjenih transportnih dokumentov v primeru čezmejnega pošiljanja </w:t>
      </w:r>
      <w:r>
        <w:rPr>
          <w:rFonts w:ascii="Tahoma" w:hAnsi="Tahoma" w:cs="Tahoma"/>
          <w:iCs/>
        </w:rPr>
        <w:t>produkta</w:t>
      </w:r>
      <w:r w:rsidRPr="00735578">
        <w:rPr>
          <w:rFonts w:ascii="Tahoma" w:hAnsi="Tahoma" w:cs="Tahoma"/>
        </w:rPr>
        <w:t>.</w:t>
      </w:r>
    </w:p>
    <w:p w14:paraId="76D2B6EF" w14:textId="77777777" w:rsidR="00501F99" w:rsidRDefault="00501F99" w:rsidP="0063302D">
      <w:pPr>
        <w:pStyle w:val="BESEDILO"/>
        <w:keepNext/>
        <w:widowControl/>
        <w:tabs>
          <w:tab w:val="clear" w:pos="2155"/>
        </w:tabs>
        <w:rPr>
          <w:rFonts w:ascii="Tahoma" w:hAnsi="Tahoma" w:cs="Tahoma"/>
        </w:rPr>
      </w:pPr>
    </w:p>
    <w:p w14:paraId="0CC0F087" w14:textId="77777777" w:rsidR="00501F99" w:rsidRDefault="00501F99" w:rsidP="0063302D">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60D82EB4" w14:textId="77777777" w:rsidR="00501F99" w:rsidRDefault="00501F99" w:rsidP="0063302D">
      <w:pPr>
        <w:keepNext/>
        <w:keepLines/>
        <w:jc w:val="both"/>
        <w:rPr>
          <w:rFonts w:ascii="Tahoma" w:hAnsi="Tahoma" w:cs="Tahoma"/>
          <w:i/>
          <w:u w:val="single"/>
        </w:rPr>
      </w:pPr>
    </w:p>
    <w:p w14:paraId="60848A0D" w14:textId="4956EF45" w:rsidR="00501F99" w:rsidRDefault="00501F99" w:rsidP="0063302D">
      <w:pPr>
        <w:keepNext/>
        <w:keepLines/>
        <w:jc w:val="both"/>
        <w:rPr>
          <w:rFonts w:ascii="Tahoma" w:hAnsi="Tahoma" w:cs="Tahoma"/>
        </w:rPr>
      </w:pPr>
      <w:r w:rsidRPr="00C509F8">
        <w:rPr>
          <w:rFonts w:ascii="Tahoma" w:hAnsi="Tahoma" w:cs="Tahoma"/>
        </w:rPr>
        <w:t>Izvajalec bo naročniku izstavil račun za izvedene storitve</w:t>
      </w:r>
      <w:r>
        <w:rPr>
          <w:rFonts w:ascii="Tahoma" w:hAnsi="Tahoma" w:cs="Tahoma"/>
        </w:rPr>
        <w:t xml:space="preserve"> </w:t>
      </w:r>
      <w:r w:rsidRPr="00C509F8">
        <w:rPr>
          <w:rFonts w:ascii="Tahoma" w:hAnsi="Tahoma" w:cs="Tahoma"/>
        </w:rPr>
        <w:t xml:space="preserve">po okvirnem sporazumu </w:t>
      </w:r>
      <w:r>
        <w:rPr>
          <w:rFonts w:ascii="Tahoma" w:hAnsi="Tahoma" w:cs="Tahoma"/>
        </w:rPr>
        <w:t>do petega</w:t>
      </w:r>
      <w:r w:rsidRPr="00C509F8">
        <w:rPr>
          <w:rFonts w:ascii="Tahoma" w:hAnsi="Tahoma" w:cs="Tahoma"/>
        </w:rPr>
        <w:t xml:space="preserve"> (</w:t>
      </w:r>
      <w:r>
        <w:rPr>
          <w:rFonts w:ascii="Tahoma" w:hAnsi="Tahoma" w:cs="Tahoma"/>
        </w:rPr>
        <w:t>5.</w:t>
      </w:r>
      <w:r w:rsidRPr="00C509F8">
        <w:rPr>
          <w:rFonts w:ascii="Tahoma" w:hAnsi="Tahoma" w:cs="Tahoma"/>
        </w:rPr>
        <w:t>) dn</w:t>
      </w:r>
      <w:r>
        <w:rPr>
          <w:rFonts w:ascii="Tahoma" w:hAnsi="Tahoma" w:cs="Tahoma"/>
        </w:rPr>
        <w:t>e</w:t>
      </w:r>
      <w:r w:rsidRPr="00C509F8">
        <w:rPr>
          <w:rFonts w:ascii="Tahoma" w:hAnsi="Tahoma" w:cs="Tahoma"/>
        </w:rPr>
        <w:t xml:space="preserve"> v</w:t>
      </w:r>
      <w:r>
        <w:rPr>
          <w:rFonts w:ascii="Tahoma" w:hAnsi="Tahoma" w:cs="Tahoma"/>
        </w:rPr>
        <w:t xml:space="preserve"> tekočem</w:t>
      </w:r>
      <w:r w:rsidRPr="00C509F8">
        <w:rPr>
          <w:rFonts w:ascii="Tahoma" w:hAnsi="Tahoma" w:cs="Tahoma"/>
        </w:rPr>
        <w:t xml:space="preserve"> mesecu za pretekli mesec. Storit</w:t>
      </w:r>
      <w:r w:rsidR="00D25B1B">
        <w:rPr>
          <w:rFonts w:ascii="Tahoma" w:hAnsi="Tahoma" w:cs="Tahoma"/>
        </w:rPr>
        <w:t>ve</w:t>
      </w:r>
      <w:r>
        <w:rPr>
          <w:rFonts w:ascii="Tahoma" w:hAnsi="Tahoma" w:cs="Tahoma"/>
        </w:rPr>
        <w:t xml:space="preserve"> </w:t>
      </w:r>
      <w:r w:rsidRPr="00C509F8">
        <w:rPr>
          <w:rFonts w:ascii="Tahoma" w:hAnsi="Tahoma" w:cs="Tahoma"/>
        </w:rPr>
        <w:t>se šteje</w:t>
      </w:r>
      <w:r w:rsidR="00D25B1B">
        <w:rPr>
          <w:rFonts w:ascii="Tahoma" w:hAnsi="Tahoma" w:cs="Tahoma"/>
        </w:rPr>
        <w:t>jo</w:t>
      </w:r>
      <w:r w:rsidRPr="00C509F8">
        <w:rPr>
          <w:rFonts w:ascii="Tahoma" w:hAnsi="Tahoma" w:cs="Tahoma"/>
        </w:rPr>
        <w:t xml:space="preserve"> za uspešno opravljen</w:t>
      </w:r>
      <w:r w:rsidR="00D25B1B">
        <w:rPr>
          <w:rFonts w:ascii="Tahoma" w:hAnsi="Tahoma" w:cs="Tahoma"/>
        </w:rPr>
        <w:t>e</w:t>
      </w:r>
      <w:r w:rsidRPr="00C509F8">
        <w:rPr>
          <w:rFonts w:ascii="Tahoma" w:hAnsi="Tahoma" w:cs="Tahoma"/>
        </w:rPr>
        <w:t>, ko naročnik in izvajalec</w:t>
      </w:r>
      <w:r>
        <w:rPr>
          <w:rFonts w:ascii="Tahoma" w:hAnsi="Tahoma" w:cs="Tahoma"/>
        </w:rPr>
        <w:t xml:space="preserve"> oziroma njuna predstavnika </w:t>
      </w:r>
      <w:r w:rsidRPr="00F36721">
        <w:rPr>
          <w:rFonts w:ascii="Tahoma" w:hAnsi="Tahoma" w:cs="Tahoma"/>
          <w:color w:val="000000"/>
        </w:rPr>
        <w:t>s</w:t>
      </w:r>
      <w:r w:rsidRPr="00157B09">
        <w:rPr>
          <w:rFonts w:ascii="Tahoma" w:hAnsi="Tahoma" w:cs="Tahoma"/>
          <w:color w:val="00B050"/>
        </w:rPr>
        <w:t xml:space="preserve"> </w:t>
      </w:r>
      <w:r w:rsidRPr="00F36721">
        <w:rPr>
          <w:rFonts w:ascii="Tahoma" w:hAnsi="Tahoma" w:cs="Tahoma"/>
          <w:color w:val="000000"/>
        </w:rPr>
        <w:t xml:space="preserve">podpisom zapisnika o opravljenih storitvah </w:t>
      </w:r>
      <w:r>
        <w:rPr>
          <w:rFonts w:ascii="Tahoma" w:hAnsi="Tahoma" w:cs="Tahoma"/>
        </w:rPr>
        <w:t>prevzema</w:t>
      </w:r>
      <w:r w:rsidR="00D25B1B">
        <w:rPr>
          <w:rFonts w:ascii="Tahoma" w:hAnsi="Tahoma" w:cs="Tahoma"/>
        </w:rPr>
        <w:t>, odvoza</w:t>
      </w:r>
      <w:r>
        <w:rPr>
          <w:rFonts w:ascii="Tahoma" w:hAnsi="Tahoma" w:cs="Tahoma"/>
        </w:rPr>
        <w:t xml:space="preserve"> in </w:t>
      </w:r>
      <w:r w:rsidR="00D25B1B">
        <w:rPr>
          <w:rFonts w:ascii="Tahoma" w:hAnsi="Tahoma" w:cs="Tahoma"/>
        </w:rPr>
        <w:t xml:space="preserve">nadaljnje </w:t>
      </w:r>
      <w:r>
        <w:rPr>
          <w:rFonts w:ascii="Tahoma" w:hAnsi="Tahoma" w:cs="Tahoma"/>
        </w:rPr>
        <w:t xml:space="preserve">obdelave produkta </w:t>
      </w:r>
      <w:r w:rsidRPr="00C509F8">
        <w:rPr>
          <w:rFonts w:ascii="Tahoma" w:hAnsi="Tahoma" w:cs="Tahoma"/>
        </w:rPr>
        <w:t>pisno potrdita</w:t>
      </w:r>
      <w:r>
        <w:rPr>
          <w:rFonts w:ascii="Tahoma" w:hAnsi="Tahoma" w:cs="Tahoma"/>
        </w:rPr>
        <w:t xml:space="preserve"> </w:t>
      </w:r>
      <w:r w:rsidRPr="00C509F8">
        <w:rPr>
          <w:rFonts w:ascii="Tahoma" w:hAnsi="Tahoma" w:cs="Tahoma"/>
        </w:rPr>
        <w:t>vse opravljene storitve, ki jih je izvajalec opravil v preteklem mesecu</w:t>
      </w:r>
      <w:r>
        <w:rPr>
          <w:rFonts w:ascii="Tahoma" w:hAnsi="Tahoma" w:cs="Tahoma"/>
        </w:rPr>
        <w:t xml:space="preserve">, pri čemer je </w:t>
      </w:r>
      <w:r w:rsidRPr="00F36721">
        <w:rPr>
          <w:rFonts w:ascii="Tahoma" w:hAnsi="Tahoma" w:cs="Tahoma"/>
          <w:color w:val="000000"/>
        </w:rPr>
        <w:t xml:space="preserve">s strani obeh strank okvirnega sporazuma </w:t>
      </w:r>
      <w:r>
        <w:rPr>
          <w:rFonts w:ascii="Tahoma" w:hAnsi="Tahoma" w:cs="Tahoma"/>
          <w:color w:val="000000"/>
        </w:rPr>
        <w:t xml:space="preserve">oziroma njunih predstavnikov </w:t>
      </w:r>
      <w:r>
        <w:rPr>
          <w:rFonts w:ascii="Tahoma" w:hAnsi="Tahoma" w:cs="Tahoma"/>
        </w:rPr>
        <w:t>podpisan zapisnik o opravljenih storitvah priloga k računu</w:t>
      </w:r>
      <w:r w:rsidRPr="00C509F8">
        <w:rPr>
          <w:rFonts w:ascii="Tahoma" w:hAnsi="Tahoma" w:cs="Tahoma"/>
        </w:rPr>
        <w:t>.</w:t>
      </w:r>
      <w:r>
        <w:rPr>
          <w:rFonts w:ascii="Tahoma" w:hAnsi="Tahoma" w:cs="Tahoma"/>
        </w:rPr>
        <w:t xml:space="preserve"> </w:t>
      </w:r>
      <w:r w:rsidRPr="00F36CEC">
        <w:rPr>
          <w:rFonts w:ascii="Tahoma" w:hAnsi="Tahoma" w:cs="Tahoma"/>
        </w:rPr>
        <w:t>Priloga</w:t>
      </w:r>
      <w:r>
        <w:rPr>
          <w:rFonts w:ascii="Tahoma" w:hAnsi="Tahoma" w:cs="Tahoma"/>
        </w:rPr>
        <w:t xml:space="preserve"> </w:t>
      </w:r>
      <w:r w:rsidRPr="00F36CEC">
        <w:rPr>
          <w:rFonts w:ascii="Tahoma" w:hAnsi="Tahoma" w:cs="Tahoma"/>
        </w:rPr>
        <w:t>računa je tudi spisek tehtalnih listov za pretekli mesec, ki ga potrdita</w:t>
      </w:r>
      <w:r>
        <w:rPr>
          <w:rFonts w:ascii="Tahoma" w:hAnsi="Tahoma" w:cs="Tahoma"/>
        </w:rPr>
        <w:t xml:space="preserve"> in podpišeta</w:t>
      </w:r>
      <w:r w:rsidRPr="00F36CEC">
        <w:rPr>
          <w:rFonts w:ascii="Tahoma" w:hAnsi="Tahoma" w:cs="Tahoma"/>
        </w:rPr>
        <w:t xml:space="preserve"> ob</w:t>
      </w:r>
      <w:r>
        <w:rPr>
          <w:rFonts w:ascii="Tahoma" w:hAnsi="Tahoma" w:cs="Tahoma"/>
        </w:rPr>
        <w:t>e</w:t>
      </w:r>
      <w:r w:rsidRPr="00F36CEC">
        <w:rPr>
          <w:rFonts w:ascii="Tahoma" w:hAnsi="Tahoma" w:cs="Tahoma"/>
        </w:rPr>
        <w:t xml:space="preserve"> </w:t>
      </w:r>
      <w:r>
        <w:rPr>
          <w:rFonts w:ascii="Tahoma" w:hAnsi="Tahoma" w:cs="Tahoma"/>
        </w:rPr>
        <w:t>stranki okvirnega sporazuma oziroma njuna predstavnika.</w:t>
      </w:r>
      <w:r w:rsidR="00B70998">
        <w:rPr>
          <w:rFonts w:ascii="Tahoma" w:hAnsi="Tahoma" w:cs="Tahoma"/>
        </w:rPr>
        <w:t xml:space="preserve"> </w:t>
      </w:r>
      <w:r w:rsidR="00B70998" w:rsidRPr="00F70081">
        <w:rPr>
          <w:rFonts w:ascii="Tahoma" w:hAnsi="Tahoma" w:cs="Tahoma"/>
        </w:rPr>
        <w:t xml:space="preserve">Na računu mora biti obvezno navedena številka </w:t>
      </w:r>
      <w:r w:rsidR="00B70998">
        <w:rPr>
          <w:rFonts w:ascii="Tahoma" w:hAnsi="Tahoma" w:cs="Tahoma"/>
        </w:rPr>
        <w:t>naročnikove</w:t>
      </w:r>
      <w:r w:rsidR="00B70998" w:rsidRPr="00F70081">
        <w:rPr>
          <w:rFonts w:ascii="Tahoma" w:hAnsi="Tahoma" w:cs="Tahoma"/>
        </w:rPr>
        <w:t>ga naročila</w:t>
      </w:r>
      <w:r w:rsidR="00B70998">
        <w:rPr>
          <w:rFonts w:ascii="Tahoma" w:hAnsi="Tahoma" w:cs="Tahoma"/>
        </w:rPr>
        <w:t>.</w:t>
      </w:r>
    </w:p>
    <w:p w14:paraId="57B10CAF" w14:textId="77777777" w:rsidR="00501F99" w:rsidRPr="00913222" w:rsidRDefault="00501F99" w:rsidP="0063302D">
      <w:pPr>
        <w:keepNext/>
        <w:keepLines/>
        <w:ind w:left="426"/>
        <w:rPr>
          <w:rFonts w:ascii="Tahoma" w:hAnsi="Tahoma" w:cs="Tahoma"/>
        </w:rPr>
      </w:pPr>
    </w:p>
    <w:p w14:paraId="3E4067FF" w14:textId="77777777" w:rsidR="00501F99" w:rsidRDefault="00501F99" w:rsidP="0063302D">
      <w:pPr>
        <w:keepNext/>
        <w:keepLines/>
        <w:jc w:val="both"/>
        <w:rPr>
          <w:rFonts w:ascii="Tahoma" w:hAnsi="Tahoma" w:cs="Tahoma"/>
          <w:i/>
        </w:rPr>
      </w:pPr>
      <w:r w:rsidRPr="00D33DC7">
        <w:rPr>
          <w:rFonts w:ascii="Tahoma" w:hAnsi="Tahoma" w:cs="Tahoma"/>
          <w:i/>
          <w:u w:val="single"/>
        </w:rPr>
        <w:t xml:space="preserve">A. V primeru, da ima </w:t>
      </w:r>
      <w:r w:rsidRPr="00C87047">
        <w:rPr>
          <w:rFonts w:ascii="Tahoma" w:hAnsi="Tahoma" w:cs="Tahoma"/>
          <w:i/>
          <w:color w:val="000000"/>
          <w:u w:val="single"/>
        </w:rPr>
        <w:t xml:space="preserve">izvajalec </w:t>
      </w:r>
      <w:r w:rsidRPr="00D33DC7">
        <w:rPr>
          <w:rFonts w:ascii="Tahoma" w:hAnsi="Tahoma" w:cs="Tahoma"/>
          <w:i/>
          <w:u w:val="single"/>
        </w:rPr>
        <w:t xml:space="preserve">sedež v Republiki Sloveniji: </w:t>
      </w:r>
      <w:r w:rsidRPr="00215CFF">
        <w:rPr>
          <w:rFonts w:ascii="Tahoma" w:hAnsi="Tahoma" w:cs="Tahoma"/>
          <w:i/>
        </w:rPr>
        <w:t>Naročnik bo račune</w:t>
      </w:r>
      <w:r w:rsidR="0026716A">
        <w:rPr>
          <w:rFonts w:ascii="Tahoma" w:hAnsi="Tahoma" w:cs="Tahoma"/>
          <w:i/>
        </w:rPr>
        <w:t>, izstavljene</w:t>
      </w:r>
      <w:r w:rsidRPr="00215CFF">
        <w:rPr>
          <w:rFonts w:ascii="Tahoma" w:hAnsi="Tahoma" w:cs="Tahoma"/>
          <w:i/>
        </w:rPr>
        <w:t xml:space="preserve"> v skladu s prejšnjim odstavkom tega člena okvirnega sporazuma, plačal na transakcijski račun izvajalca oz. podizvajalca, ki je uradno evidentiran pri AJPES in bo naveden na računu, v roku 30 (tridesetih)</w:t>
      </w:r>
      <w:r w:rsidR="000C1B19">
        <w:rPr>
          <w:rFonts w:ascii="Tahoma" w:hAnsi="Tahoma" w:cs="Tahoma"/>
          <w:i/>
        </w:rPr>
        <w:t xml:space="preserve"> koledarskih</w:t>
      </w:r>
      <w:r w:rsidRPr="00215CFF">
        <w:rPr>
          <w:rFonts w:ascii="Tahoma" w:hAnsi="Tahoma" w:cs="Tahoma"/>
          <w:i/>
        </w:rPr>
        <w:t xml:space="preserve"> dni od dneva </w:t>
      </w:r>
      <w:r>
        <w:rPr>
          <w:rFonts w:ascii="Tahoma" w:hAnsi="Tahoma" w:cs="Tahoma"/>
          <w:i/>
        </w:rPr>
        <w:t xml:space="preserve">izstavitve </w:t>
      </w:r>
      <w:r w:rsidRPr="00215CFF">
        <w:rPr>
          <w:rFonts w:ascii="Tahoma" w:hAnsi="Tahoma" w:cs="Tahoma"/>
          <w:i/>
        </w:rPr>
        <w:t>pravilnega računa za opravljene storitve v vložišče naročnika.</w:t>
      </w:r>
    </w:p>
    <w:p w14:paraId="47E273FC" w14:textId="77777777" w:rsidR="00033E39" w:rsidRDefault="00033E39" w:rsidP="0063302D">
      <w:pPr>
        <w:keepNext/>
        <w:keepLines/>
        <w:jc w:val="both"/>
        <w:rPr>
          <w:rFonts w:ascii="Tahoma" w:hAnsi="Tahoma" w:cs="Tahoma"/>
          <w:i/>
        </w:rPr>
      </w:pPr>
    </w:p>
    <w:p w14:paraId="558855EC" w14:textId="47B16D24" w:rsidR="00501F99" w:rsidRDefault="00501F99" w:rsidP="0063302D">
      <w:pPr>
        <w:keepNext/>
        <w:keepLines/>
        <w:tabs>
          <w:tab w:val="left" w:pos="1418"/>
          <w:tab w:val="left" w:pos="1702"/>
        </w:tabs>
        <w:jc w:val="both"/>
        <w:rPr>
          <w:rFonts w:ascii="Tahoma" w:hAnsi="Tahoma" w:cs="Tahoma"/>
          <w:i/>
        </w:rPr>
      </w:pPr>
      <w:r w:rsidRPr="00D33DC7">
        <w:rPr>
          <w:rFonts w:ascii="Tahoma" w:hAnsi="Tahoma" w:cs="Tahoma"/>
          <w:i/>
          <w:u w:val="single"/>
        </w:rPr>
        <w:lastRenderedPageBreak/>
        <w:t>B.</w:t>
      </w:r>
      <w:r>
        <w:rPr>
          <w:rFonts w:ascii="Tahoma" w:hAnsi="Tahoma" w:cs="Tahoma"/>
          <w:i/>
          <w:u w:val="single"/>
        </w:rPr>
        <w:t xml:space="preserve"> </w:t>
      </w:r>
      <w:r w:rsidRPr="00D33DC7">
        <w:rPr>
          <w:rFonts w:ascii="Tahoma" w:hAnsi="Tahoma" w:cs="Tahoma"/>
          <w:i/>
          <w:u w:val="single"/>
        </w:rPr>
        <w:t xml:space="preserve">V primeru, da </w:t>
      </w:r>
      <w:r w:rsidRPr="00C87047">
        <w:rPr>
          <w:rFonts w:ascii="Tahoma" w:hAnsi="Tahoma" w:cs="Tahoma"/>
          <w:i/>
          <w:color w:val="000000"/>
          <w:u w:val="single"/>
        </w:rPr>
        <w:t xml:space="preserve">izvajalec </w:t>
      </w:r>
      <w:r w:rsidRPr="00D33DC7">
        <w:rPr>
          <w:rFonts w:ascii="Tahoma" w:hAnsi="Tahoma" w:cs="Tahoma"/>
          <w:i/>
          <w:u w:val="single"/>
        </w:rPr>
        <w:t xml:space="preserve">nima sedeža v Republiki Sloveniji: </w:t>
      </w:r>
      <w:r w:rsidRPr="00215CFF">
        <w:rPr>
          <w:rFonts w:ascii="Tahoma" w:hAnsi="Tahoma" w:cs="Tahoma"/>
          <w:i/>
        </w:rPr>
        <w:t>Naročnik bo račune</w:t>
      </w:r>
      <w:r w:rsidR="0026716A">
        <w:rPr>
          <w:rFonts w:ascii="Tahoma" w:hAnsi="Tahoma" w:cs="Tahoma"/>
          <w:i/>
        </w:rPr>
        <w:t>, izstavljene</w:t>
      </w:r>
      <w:r w:rsidRPr="00215CFF">
        <w:rPr>
          <w:rFonts w:ascii="Tahoma" w:hAnsi="Tahoma" w:cs="Tahoma"/>
          <w:i/>
        </w:rPr>
        <w:t xml:space="preserve"> v skladu s prejšnjim odstavkom tega člena okvirnega sporazuma, plačal na poslovni račun izvajalca oz. podizvajalca</w:t>
      </w:r>
      <w:r w:rsidR="00D25B1B">
        <w:rPr>
          <w:rFonts w:ascii="Tahoma" w:hAnsi="Tahoma" w:cs="Tahoma"/>
          <w:i/>
        </w:rPr>
        <w:t>,</w:t>
      </w:r>
      <w:r w:rsidRPr="00215CFF">
        <w:rPr>
          <w:rFonts w:ascii="Tahoma" w:hAnsi="Tahoma" w:cs="Tahoma"/>
          <w:i/>
        </w:rPr>
        <w:t xml:space="preserve"> v roku 30 (tridesetih) </w:t>
      </w:r>
      <w:r w:rsidR="000C1B19">
        <w:rPr>
          <w:rFonts w:ascii="Tahoma" w:hAnsi="Tahoma" w:cs="Tahoma"/>
          <w:i/>
        </w:rPr>
        <w:t>koledarskih</w:t>
      </w:r>
      <w:r w:rsidR="000C1B19" w:rsidRPr="00215CFF">
        <w:rPr>
          <w:rFonts w:ascii="Tahoma" w:hAnsi="Tahoma" w:cs="Tahoma"/>
          <w:i/>
        </w:rPr>
        <w:t xml:space="preserve"> </w:t>
      </w:r>
      <w:r w:rsidRPr="00215CFF">
        <w:rPr>
          <w:rFonts w:ascii="Tahoma" w:hAnsi="Tahoma" w:cs="Tahoma"/>
          <w:i/>
        </w:rPr>
        <w:t xml:space="preserve">dni od dneva </w:t>
      </w:r>
      <w:r>
        <w:rPr>
          <w:rFonts w:ascii="Tahoma" w:hAnsi="Tahoma" w:cs="Tahoma"/>
          <w:i/>
        </w:rPr>
        <w:t xml:space="preserve">izstavitve </w:t>
      </w:r>
      <w:r w:rsidRPr="00215CFF">
        <w:rPr>
          <w:rFonts w:ascii="Tahoma" w:hAnsi="Tahoma" w:cs="Tahoma"/>
          <w:i/>
        </w:rPr>
        <w:t xml:space="preserve">pravilnega računa za opravljene storitve v vložišče naročnika. Poslovni račun mora biti naveden tudi na posameznem računu. </w:t>
      </w:r>
    </w:p>
    <w:p w14:paraId="6A553498" w14:textId="77777777" w:rsidR="00651BDD" w:rsidRDefault="00651BDD" w:rsidP="0063302D">
      <w:pPr>
        <w:keepNext/>
        <w:keepLines/>
        <w:tabs>
          <w:tab w:val="left" w:pos="1418"/>
          <w:tab w:val="left" w:pos="1702"/>
        </w:tabs>
        <w:jc w:val="both"/>
        <w:rPr>
          <w:rFonts w:ascii="Tahoma" w:hAnsi="Tahoma" w:cs="Tahoma"/>
          <w:i/>
        </w:rPr>
      </w:pPr>
    </w:p>
    <w:p w14:paraId="61CFA0B4" w14:textId="77777777" w:rsidR="00501F99" w:rsidRDefault="00501F99" w:rsidP="0063302D">
      <w:pPr>
        <w:keepNext/>
        <w:keepLines/>
        <w:jc w:val="both"/>
        <w:rPr>
          <w:rFonts w:ascii="Tahoma" w:hAnsi="Tahoma" w:cs="Tahoma"/>
        </w:rPr>
      </w:pPr>
      <w:r w:rsidRPr="0094542F">
        <w:rPr>
          <w:rFonts w:ascii="Tahoma" w:hAnsi="Tahoma" w:cs="Tahoma"/>
        </w:rPr>
        <w:t xml:space="preserve">V primeru, da izstavljeni račun ni pravilen, ga je naročnik v </w:t>
      </w:r>
      <w:r>
        <w:rPr>
          <w:rFonts w:ascii="Tahoma" w:hAnsi="Tahoma" w:cs="Tahoma"/>
        </w:rPr>
        <w:t>petih</w:t>
      </w:r>
      <w:r w:rsidRPr="0094542F">
        <w:rPr>
          <w:rFonts w:ascii="Tahoma" w:hAnsi="Tahoma" w:cs="Tahoma"/>
        </w:rPr>
        <w:t xml:space="preserve"> (</w:t>
      </w:r>
      <w:r>
        <w:rPr>
          <w:rFonts w:ascii="Tahoma" w:hAnsi="Tahoma" w:cs="Tahoma"/>
        </w:rPr>
        <w:t>5</w:t>
      </w:r>
      <w:r w:rsidRPr="0094542F">
        <w:rPr>
          <w:rFonts w:ascii="Tahoma" w:hAnsi="Tahoma" w:cs="Tahoma"/>
        </w:rPr>
        <w:t>) koledarskih dn</w:t>
      </w:r>
      <w:r>
        <w:rPr>
          <w:rFonts w:ascii="Tahoma" w:hAnsi="Tahoma" w:cs="Tahoma"/>
        </w:rPr>
        <w:t>eh</w:t>
      </w:r>
      <w:r w:rsidRPr="0094542F">
        <w:rPr>
          <w:rFonts w:ascii="Tahoma" w:hAnsi="Tahoma" w:cs="Tahoma"/>
        </w:rPr>
        <w:t xml:space="preserve"> </w:t>
      </w:r>
      <w:r>
        <w:rPr>
          <w:rFonts w:ascii="Tahoma" w:hAnsi="Tahoma" w:cs="Tahoma"/>
        </w:rPr>
        <w:t xml:space="preserve">od prejema </w:t>
      </w:r>
      <w:r w:rsidRPr="0094542F">
        <w:rPr>
          <w:rFonts w:ascii="Tahoma" w:hAnsi="Tahoma" w:cs="Tahoma"/>
        </w:rPr>
        <w:t>dolžan zavrniti z obrazložitvijo, izvajalec pa je dolžan izstaviti nov</w:t>
      </w:r>
      <w:r>
        <w:rPr>
          <w:rFonts w:ascii="Tahoma" w:hAnsi="Tahoma" w:cs="Tahoma"/>
        </w:rPr>
        <w:t>,</w:t>
      </w:r>
      <w:r w:rsidRPr="0094542F">
        <w:rPr>
          <w:rFonts w:ascii="Tahoma" w:hAnsi="Tahoma" w:cs="Tahoma"/>
        </w:rPr>
        <w:t xml:space="preserve"> popravljen račun v roku </w:t>
      </w:r>
      <w:r w:rsidR="000C1B19">
        <w:rPr>
          <w:rFonts w:ascii="Tahoma" w:hAnsi="Tahoma" w:cs="Tahoma"/>
        </w:rPr>
        <w:t>treh</w:t>
      </w:r>
      <w:r w:rsidRPr="0094542F">
        <w:rPr>
          <w:rFonts w:ascii="Tahoma" w:hAnsi="Tahoma" w:cs="Tahoma"/>
        </w:rPr>
        <w:t xml:space="preserve"> (</w:t>
      </w:r>
      <w:r w:rsidR="000C1B19">
        <w:rPr>
          <w:rFonts w:ascii="Tahoma" w:hAnsi="Tahoma" w:cs="Tahoma"/>
        </w:rPr>
        <w:t>3</w:t>
      </w:r>
      <w:r w:rsidRPr="0094542F">
        <w:rPr>
          <w:rFonts w:ascii="Tahoma" w:hAnsi="Tahoma" w:cs="Tahoma"/>
        </w:rPr>
        <w:t>) koledarskih dni od zavrnitve, v kater</w:t>
      </w:r>
      <w:r>
        <w:rPr>
          <w:rFonts w:ascii="Tahoma" w:hAnsi="Tahoma" w:cs="Tahoma"/>
        </w:rPr>
        <w:t>em</w:t>
      </w:r>
      <w:r w:rsidRPr="0094542F">
        <w:rPr>
          <w:rFonts w:ascii="Tahoma" w:hAnsi="Tahoma" w:cs="Tahoma"/>
        </w:rPr>
        <w:t xml:space="preserve"> bo izkazana pravilna vrednost izvedenih </w:t>
      </w:r>
      <w:r>
        <w:rPr>
          <w:rFonts w:ascii="Tahoma" w:hAnsi="Tahoma" w:cs="Tahoma"/>
        </w:rPr>
        <w:t>storitev</w:t>
      </w:r>
      <w:r w:rsidRPr="0094542F">
        <w:rPr>
          <w:rFonts w:ascii="Tahoma" w:hAnsi="Tahoma" w:cs="Tahoma"/>
        </w:rPr>
        <w:t>.</w:t>
      </w:r>
    </w:p>
    <w:p w14:paraId="75551266" w14:textId="77777777" w:rsidR="00501F99" w:rsidRDefault="00501F99" w:rsidP="0063302D">
      <w:pPr>
        <w:keepNext/>
        <w:keepLines/>
        <w:jc w:val="both"/>
        <w:rPr>
          <w:rFonts w:ascii="Tahoma" w:hAnsi="Tahoma" w:cs="Tahoma"/>
        </w:rPr>
      </w:pPr>
    </w:p>
    <w:p w14:paraId="5BAFBA4E" w14:textId="140C3B50" w:rsidR="00501F99" w:rsidRDefault="00501F99" w:rsidP="0063302D">
      <w:pPr>
        <w:keepNext/>
        <w:keepLines/>
        <w:jc w:val="both"/>
        <w:rPr>
          <w:rFonts w:ascii="Tahoma" w:hAnsi="Tahoma" w:cs="Tahoma"/>
        </w:rPr>
      </w:pPr>
      <w:r w:rsidRPr="00C509F8">
        <w:rPr>
          <w:rFonts w:ascii="Tahoma" w:hAnsi="Tahoma" w:cs="Tahoma"/>
        </w:rPr>
        <w:t>V primeru naročnikove zamude pri plačilu ima izvajalec pravico zaračunati zakon</w:t>
      </w:r>
      <w:r w:rsidR="00D25B1B">
        <w:rPr>
          <w:rFonts w:ascii="Tahoma" w:hAnsi="Tahoma" w:cs="Tahoma"/>
        </w:rPr>
        <w:t>ske</w:t>
      </w:r>
      <w:r w:rsidRPr="00C509F8">
        <w:rPr>
          <w:rFonts w:ascii="Tahoma" w:hAnsi="Tahoma" w:cs="Tahoma"/>
        </w:rPr>
        <w:t xml:space="preserve"> zamudne obresti.</w:t>
      </w:r>
    </w:p>
    <w:p w14:paraId="053B85D3" w14:textId="77777777" w:rsidR="00B858C0" w:rsidRDefault="00B858C0" w:rsidP="0063302D">
      <w:pPr>
        <w:keepNext/>
        <w:keepLines/>
        <w:jc w:val="both"/>
        <w:rPr>
          <w:rFonts w:ascii="Tahoma" w:hAnsi="Tahoma" w:cs="Tahoma"/>
        </w:rPr>
      </w:pPr>
    </w:p>
    <w:p w14:paraId="7F8B27DC" w14:textId="77777777" w:rsidR="00A63AD7" w:rsidRPr="00C8579C" w:rsidRDefault="00A63AD7" w:rsidP="0063302D">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188527D9" w14:textId="77777777" w:rsidR="00E0302E" w:rsidRDefault="00E0302E" w:rsidP="0063302D">
      <w:pPr>
        <w:keepNext/>
        <w:keepLines/>
        <w:tabs>
          <w:tab w:val="left" w:pos="567"/>
          <w:tab w:val="left" w:pos="1418"/>
          <w:tab w:val="left" w:pos="1702"/>
        </w:tabs>
        <w:jc w:val="both"/>
        <w:rPr>
          <w:rFonts w:ascii="Tahoma" w:hAnsi="Tahoma" w:cs="Tahoma"/>
        </w:rPr>
      </w:pPr>
    </w:p>
    <w:p w14:paraId="47566C4D" w14:textId="344C1B1E" w:rsidR="00A63AD7" w:rsidRPr="00C8579C" w:rsidRDefault="00A63AD7" w:rsidP="0063302D">
      <w:pPr>
        <w:keepNext/>
        <w:keepLines/>
        <w:tabs>
          <w:tab w:val="left" w:pos="567"/>
          <w:tab w:val="left" w:pos="1418"/>
          <w:tab w:val="left" w:pos="1702"/>
        </w:tabs>
        <w:jc w:val="both"/>
        <w:rPr>
          <w:rFonts w:ascii="Tahoma" w:hAnsi="Tahoma" w:cs="Tahoma"/>
          <w:color w:val="000000"/>
        </w:rPr>
      </w:pPr>
      <w:r w:rsidRPr="00C8579C">
        <w:rPr>
          <w:rFonts w:ascii="Tahoma" w:hAnsi="Tahoma" w:cs="Tahoma"/>
        </w:rPr>
        <w:t xml:space="preserve">Stranki okvirnega sporazuma </w:t>
      </w:r>
      <w:r w:rsidRPr="00C8579C">
        <w:rPr>
          <w:rFonts w:ascii="Tahoma" w:hAnsi="Tahoma" w:cs="Tahoma"/>
          <w:color w:val="000000"/>
        </w:rPr>
        <w:t xml:space="preserve">se zavezujeta, da velja prepoved odstopa oziroma cesije denarnih terjatev, ki izvirajo iz predmetnega </w:t>
      </w:r>
      <w:r w:rsidRPr="00C8579C">
        <w:rPr>
          <w:rFonts w:ascii="Tahoma" w:hAnsi="Tahoma" w:cs="Tahoma"/>
        </w:rPr>
        <w:t>okvirnega sporazuma</w:t>
      </w:r>
      <w:r w:rsidRPr="00C8579C">
        <w:rPr>
          <w:rFonts w:ascii="Tahoma" w:hAnsi="Tahoma" w:cs="Tahoma"/>
          <w:color w:val="000000"/>
        </w:rPr>
        <w:t>, drugim pravnim ali fizičnim osebam, razen bankam. V primeru odstopa denarne terjatve drugim pravnim ali fizičnim osebam, razen bankam, odstop nima pravnega učinka.</w:t>
      </w:r>
    </w:p>
    <w:p w14:paraId="59858FDA" w14:textId="77777777" w:rsidR="007F2DA2" w:rsidRPr="00C8579C" w:rsidRDefault="007F2DA2" w:rsidP="0063302D">
      <w:pPr>
        <w:keepNext/>
        <w:keepLines/>
        <w:tabs>
          <w:tab w:val="left" w:pos="567"/>
          <w:tab w:val="left" w:pos="1702"/>
        </w:tabs>
        <w:jc w:val="both"/>
        <w:rPr>
          <w:rFonts w:ascii="Tahoma" w:hAnsi="Tahoma" w:cs="Tahoma"/>
        </w:rPr>
      </w:pPr>
    </w:p>
    <w:p w14:paraId="73EC7BC7" w14:textId="77777777" w:rsidR="006C4C08" w:rsidRPr="00C8579C" w:rsidRDefault="006C4C08" w:rsidP="0063302D">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PODIZVAJALCI</w:t>
      </w:r>
    </w:p>
    <w:p w14:paraId="52557C79" w14:textId="77777777" w:rsidR="006C4C08" w:rsidRPr="00C8579C" w:rsidRDefault="006C4C08" w:rsidP="0063302D">
      <w:pPr>
        <w:keepNext/>
        <w:keepLines/>
        <w:tabs>
          <w:tab w:val="left" w:pos="851"/>
          <w:tab w:val="left" w:pos="1702"/>
        </w:tabs>
        <w:ind w:left="1440"/>
        <w:jc w:val="both"/>
        <w:rPr>
          <w:rFonts w:ascii="Tahoma" w:hAnsi="Tahoma" w:cs="Tahoma"/>
          <w:b/>
        </w:rPr>
      </w:pPr>
    </w:p>
    <w:p w14:paraId="34951F79" w14:textId="77777777" w:rsidR="00575670" w:rsidRPr="00C8579C" w:rsidRDefault="00575670" w:rsidP="0063302D">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w:t>
      </w:r>
      <w:r w:rsidR="0075228B" w:rsidRPr="00C8579C">
        <w:rPr>
          <w:rFonts w:ascii="Tahoma" w:hAnsi="Tahoma" w:cs="Tahoma"/>
        </w:rPr>
        <w:t>len</w:t>
      </w:r>
    </w:p>
    <w:p w14:paraId="57E545EA" w14:textId="77777777" w:rsidR="00A460F0" w:rsidRPr="00C8579C" w:rsidRDefault="00A460F0" w:rsidP="0063302D">
      <w:pPr>
        <w:keepNext/>
        <w:keepLines/>
        <w:jc w:val="both"/>
        <w:rPr>
          <w:rFonts w:ascii="Tahoma" w:hAnsi="Tahoma" w:cs="Tahoma"/>
        </w:rPr>
      </w:pPr>
    </w:p>
    <w:p w14:paraId="11B7FD80" w14:textId="77777777" w:rsidR="000042FF" w:rsidRPr="00C8579C" w:rsidRDefault="000042FF" w:rsidP="0063302D">
      <w:pPr>
        <w:keepNext/>
        <w:keepLines/>
        <w:jc w:val="both"/>
        <w:rPr>
          <w:rFonts w:ascii="Tahoma" w:hAnsi="Tahoma" w:cs="Tahoma"/>
        </w:rPr>
      </w:pPr>
      <w:r w:rsidRPr="00C8579C">
        <w:rPr>
          <w:rFonts w:ascii="Tahoma" w:hAnsi="Tahoma" w:cs="Tahoma"/>
        </w:rPr>
        <w:t>Izvajalec v okviru tega okvirnega sporazuma nastopa skupaj z naslednjim/i podizvajalcem/ci:</w:t>
      </w:r>
    </w:p>
    <w:p w14:paraId="5A84C2A8" w14:textId="77777777" w:rsidR="00745A83" w:rsidRPr="00C8579C" w:rsidRDefault="00745A83" w:rsidP="0063302D">
      <w:pPr>
        <w:keepNext/>
        <w:keepLines/>
        <w:jc w:val="both"/>
        <w:rPr>
          <w:rFonts w:ascii="Tahoma" w:hAnsi="Tahoma" w:cs="Tahom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659"/>
      </w:tblGrid>
      <w:tr w:rsidR="008C77E8" w:rsidRPr="00C8579C" w14:paraId="6F4FBBF9" w14:textId="77777777" w:rsidTr="00147D46">
        <w:trPr>
          <w:trHeight w:val="269"/>
          <w:jc w:val="center"/>
        </w:trPr>
        <w:tc>
          <w:tcPr>
            <w:tcW w:w="4519" w:type="dxa"/>
            <w:tcBorders>
              <w:top w:val="single" w:sz="4" w:space="0" w:color="auto"/>
              <w:left w:val="single" w:sz="4" w:space="0" w:color="auto"/>
              <w:bottom w:val="single" w:sz="4" w:space="0" w:color="auto"/>
              <w:right w:val="single" w:sz="4" w:space="0" w:color="auto"/>
            </w:tcBorders>
            <w:vAlign w:val="center"/>
          </w:tcPr>
          <w:p w14:paraId="322C98D9" w14:textId="77777777" w:rsidR="008C77E8" w:rsidRPr="00C8579C" w:rsidRDefault="008C77E8" w:rsidP="0063302D">
            <w:pPr>
              <w:keepNext/>
              <w:keepLines/>
              <w:jc w:val="both"/>
              <w:rPr>
                <w:rFonts w:ascii="Tahoma" w:hAnsi="Tahoma" w:cs="Tahoma"/>
                <w:szCs w:val="18"/>
              </w:rPr>
            </w:pPr>
            <w:r w:rsidRPr="00C8579C">
              <w:rPr>
                <w:rFonts w:ascii="Tahoma" w:hAnsi="Tahoma" w:cs="Tahoma"/>
                <w:szCs w:val="18"/>
              </w:rPr>
              <w:t>Naziv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73F0934C" w14:textId="77777777" w:rsidR="008C77E8" w:rsidRPr="00C8579C" w:rsidRDefault="008C77E8" w:rsidP="0063302D">
            <w:pPr>
              <w:keepNext/>
              <w:keepLines/>
              <w:rPr>
                <w:rFonts w:ascii="Tahoma" w:hAnsi="Tahoma" w:cs="Tahoma"/>
                <w:szCs w:val="18"/>
              </w:rPr>
            </w:pPr>
          </w:p>
        </w:tc>
      </w:tr>
      <w:tr w:rsidR="008C77E8" w:rsidRPr="00C8579C" w14:paraId="23E1F347" w14:textId="77777777" w:rsidTr="00147D46">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60EB38EA" w14:textId="77777777" w:rsidR="008C77E8" w:rsidRPr="00C8579C" w:rsidRDefault="008C77E8" w:rsidP="0063302D">
            <w:pPr>
              <w:keepNext/>
              <w:keepLines/>
              <w:jc w:val="both"/>
              <w:rPr>
                <w:rFonts w:ascii="Tahoma" w:hAnsi="Tahoma" w:cs="Tahoma"/>
                <w:szCs w:val="18"/>
              </w:rPr>
            </w:pPr>
            <w:r w:rsidRPr="00C8579C">
              <w:rPr>
                <w:rFonts w:ascii="Tahoma" w:hAnsi="Tahoma" w:cs="Tahoma"/>
                <w:szCs w:val="18"/>
              </w:rPr>
              <w:t>Polni naslov</w:t>
            </w:r>
          </w:p>
        </w:tc>
        <w:tc>
          <w:tcPr>
            <w:tcW w:w="4659" w:type="dxa"/>
            <w:tcBorders>
              <w:top w:val="single" w:sz="4" w:space="0" w:color="auto"/>
              <w:left w:val="single" w:sz="4" w:space="0" w:color="auto"/>
              <w:bottom w:val="single" w:sz="4" w:space="0" w:color="auto"/>
              <w:right w:val="single" w:sz="4" w:space="0" w:color="auto"/>
            </w:tcBorders>
            <w:vAlign w:val="center"/>
          </w:tcPr>
          <w:p w14:paraId="3AF353C8" w14:textId="77777777" w:rsidR="008C77E8" w:rsidRPr="00C8579C" w:rsidRDefault="008C77E8" w:rsidP="0063302D">
            <w:pPr>
              <w:keepNext/>
              <w:keepLines/>
              <w:rPr>
                <w:rFonts w:ascii="Tahoma" w:hAnsi="Tahoma" w:cs="Tahoma"/>
                <w:szCs w:val="18"/>
              </w:rPr>
            </w:pPr>
          </w:p>
        </w:tc>
      </w:tr>
      <w:tr w:rsidR="008C77E8" w:rsidRPr="00C8579C" w14:paraId="1A715241" w14:textId="77777777" w:rsidTr="00147D46">
        <w:trPr>
          <w:trHeight w:val="285"/>
          <w:jc w:val="center"/>
        </w:trPr>
        <w:tc>
          <w:tcPr>
            <w:tcW w:w="4519" w:type="dxa"/>
            <w:tcBorders>
              <w:top w:val="single" w:sz="4" w:space="0" w:color="auto"/>
              <w:left w:val="single" w:sz="4" w:space="0" w:color="auto"/>
              <w:bottom w:val="single" w:sz="4" w:space="0" w:color="auto"/>
              <w:right w:val="single" w:sz="4" w:space="0" w:color="auto"/>
            </w:tcBorders>
            <w:vAlign w:val="center"/>
          </w:tcPr>
          <w:p w14:paraId="2E3EB98B" w14:textId="77777777" w:rsidR="008C77E8" w:rsidRPr="00C8579C" w:rsidRDefault="008C77E8" w:rsidP="0063302D">
            <w:pPr>
              <w:keepNext/>
              <w:keepLines/>
              <w:jc w:val="both"/>
              <w:rPr>
                <w:rFonts w:ascii="Tahoma" w:hAnsi="Tahoma" w:cs="Tahoma"/>
                <w:szCs w:val="18"/>
              </w:rPr>
            </w:pPr>
            <w:r w:rsidRPr="00C8579C">
              <w:rPr>
                <w:rFonts w:ascii="Tahoma" w:hAnsi="Tahoma" w:cs="Tahoma"/>
                <w:szCs w:val="18"/>
              </w:rPr>
              <w:t>Matična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3760DFAA" w14:textId="77777777" w:rsidR="008C77E8" w:rsidRPr="00C8579C" w:rsidRDefault="008C77E8" w:rsidP="0063302D">
            <w:pPr>
              <w:keepNext/>
              <w:keepLines/>
              <w:rPr>
                <w:rFonts w:ascii="Tahoma" w:hAnsi="Tahoma" w:cs="Tahoma"/>
                <w:szCs w:val="18"/>
              </w:rPr>
            </w:pPr>
          </w:p>
        </w:tc>
      </w:tr>
      <w:tr w:rsidR="008C77E8" w:rsidRPr="00C8579C" w14:paraId="32DC48D4" w14:textId="77777777" w:rsidTr="00147D46">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086D44C2" w14:textId="77777777" w:rsidR="008C77E8" w:rsidRPr="00C8579C" w:rsidRDefault="008C77E8" w:rsidP="0063302D">
            <w:pPr>
              <w:keepNext/>
              <w:keepLines/>
              <w:jc w:val="both"/>
              <w:rPr>
                <w:rFonts w:ascii="Tahoma" w:hAnsi="Tahoma" w:cs="Tahoma"/>
                <w:szCs w:val="18"/>
              </w:rPr>
            </w:pPr>
            <w:r w:rsidRPr="00C8579C">
              <w:rPr>
                <w:rFonts w:ascii="Tahoma" w:hAnsi="Tahoma" w:cs="Tahoma"/>
                <w:szCs w:val="18"/>
              </w:rPr>
              <w:t>Davčna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62F38258" w14:textId="77777777" w:rsidR="008C77E8" w:rsidRPr="00C8579C" w:rsidRDefault="008C77E8" w:rsidP="0063302D">
            <w:pPr>
              <w:keepNext/>
              <w:keepLines/>
              <w:rPr>
                <w:rFonts w:ascii="Tahoma" w:hAnsi="Tahoma" w:cs="Tahoma"/>
                <w:szCs w:val="18"/>
              </w:rPr>
            </w:pPr>
          </w:p>
        </w:tc>
      </w:tr>
      <w:tr w:rsidR="008C77E8" w:rsidRPr="00C8579C" w14:paraId="5E0A443A" w14:textId="77777777" w:rsidTr="00147D46">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47E2C535" w14:textId="77777777" w:rsidR="008C77E8" w:rsidRPr="00C8579C" w:rsidRDefault="008C77E8" w:rsidP="0063302D">
            <w:pPr>
              <w:keepNext/>
              <w:keepLines/>
              <w:jc w:val="both"/>
              <w:rPr>
                <w:rFonts w:ascii="Tahoma" w:hAnsi="Tahoma" w:cs="Tahoma"/>
                <w:szCs w:val="18"/>
              </w:rPr>
            </w:pPr>
            <w:r w:rsidRPr="00C8579C">
              <w:rPr>
                <w:rFonts w:ascii="Tahoma" w:hAnsi="Tahoma" w:cs="Tahoma"/>
                <w:szCs w:val="18"/>
              </w:rPr>
              <w:t>Transakcijski račun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61B45413" w14:textId="77777777" w:rsidR="008C77E8" w:rsidRPr="00C8579C" w:rsidRDefault="008C77E8" w:rsidP="0063302D">
            <w:pPr>
              <w:keepNext/>
              <w:keepLines/>
              <w:rPr>
                <w:rFonts w:ascii="Tahoma" w:hAnsi="Tahoma" w:cs="Tahoma"/>
                <w:szCs w:val="18"/>
              </w:rPr>
            </w:pPr>
          </w:p>
        </w:tc>
      </w:tr>
      <w:tr w:rsidR="008C77E8" w:rsidRPr="00C8579C" w14:paraId="7F6721CE" w14:textId="77777777" w:rsidTr="00147D46">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4AE8516B" w14:textId="77777777" w:rsidR="008C77E8" w:rsidRPr="00C8579C" w:rsidRDefault="008C77E8" w:rsidP="0063302D">
            <w:pPr>
              <w:keepNext/>
              <w:keepLines/>
              <w:rPr>
                <w:rFonts w:ascii="Tahoma" w:hAnsi="Tahoma" w:cs="Tahoma"/>
                <w:szCs w:val="18"/>
              </w:rPr>
            </w:pPr>
            <w:r w:rsidRPr="00C8579C">
              <w:rPr>
                <w:rFonts w:ascii="Tahoma" w:hAnsi="Tahoma" w:cs="Tahoma"/>
                <w:szCs w:val="18"/>
              </w:rPr>
              <w:t xml:space="preserve">Podizvajalec zahteva neposredno plačilo </w:t>
            </w:r>
          </w:p>
        </w:tc>
        <w:tc>
          <w:tcPr>
            <w:tcW w:w="4659" w:type="dxa"/>
            <w:tcBorders>
              <w:top w:val="single" w:sz="4" w:space="0" w:color="auto"/>
              <w:left w:val="single" w:sz="4" w:space="0" w:color="auto"/>
              <w:bottom w:val="single" w:sz="4" w:space="0" w:color="auto"/>
              <w:right w:val="single" w:sz="4" w:space="0" w:color="auto"/>
            </w:tcBorders>
            <w:vAlign w:val="center"/>
          </w:tcPr>
          <w:p w14:paraId="4D88425F" w14:textId="77777777" w:rsidR="008C77E8" w:rsidRPr="00C8579C" w:rsidRDefault="008C77E8" w:rsidP="0063302D">
            <w:pPr>
              <w:keepNext/>
              <w:keepLines/>
              <w:jc w:val="center"/>
              <w:rPr>
                <w:rFonts w:ascii="Tahoma" w:hAnsi="Tahoma" w:cs="Tahoma"/>
                <w:szCs w:val="18"/>
              </w:rPr>
            </w:pPr>
            <w:r w:rsidRPr="00C8579C">
              <w:rPr>
                <w:rFonts w:ascii="Tahoma" w:hAnsi="Tahoma" w:cs="Tahoma"/>
                <w:szCs w:val="18"/>
              </w:rPr>
              <w:t>DA / NE</w:t>
            </w:r>
          </w:p>
        </w:tc>
      </w:tr>
      <w:tr w:rsidR="008C77E8" w:rsidRPr="00C8579C" w14:paraId="0A9CBC7A" w14:textId="77777777" w:rsidTr="00147D46">
        <w:trPr>
          <w:trHeight w:val="301"/>
          <w:jc w:val="center"/>
        </w:trPr>
        <w:tc>
          <w:tcPr>
            <w:tcW w:w="4519" w:type="dxa"/>
            <w:vMerge w:val="restart"/>
            <w:tcBorders>
              <w:top w:val="single" w:sz="4" w:space="0" w:color="auto"/>
              <w:left w:val="single" w:sz="4" w:space="0" w:color="auto"/>
              <w:right w:val="single" w:sz="4" w:space="0" w:color="auto"/>
            </w:tcBorders>
            <w:vAlign w:val="center"/>
          </w:tcPr>
          <w:p w14:paraId="3288E03C" w14:textId="77777777" w:rsidR="008C77E8" w:rsidRPr="00C8579C" w:rsidRDefault="008C77E8" w:rsidP="0063302D">
            <w:pPr>
              <w:keepNext/>
              <w:keepLines/>
              <w:jc w:val="both"/>
              <w:rPr>
                <w:rFonts w:ascii="Tahoma" w:hAnsi="Tahoma" w:cs="Tahoma"/>
                <w:szCs w:val="18"/>
              </w:rPr>
            </w:pPr>
            <w:r w:rsidRPr="00C8579C">
              <w:rPr>
                <w:rFonts w:ascii="Tahoma" w:hAnsi="Tahoma" w:cs="Tahoma"/>
                <w:szCs w:val="18"/>
              </w:rPr>
              <w:t>Del javnega naročila, ki se oddaja v podizvajanje (vrsta/opis del)</w:t>
            </w:r>
          </w:p>
        </w:tc>
        <w:tc>
          <w:tcPr>
            <w:tcW w:w="4659" w:type="dxa"/>
            <w:tcBorders>
              <w:top w:val="single" w:sz="4" w:space="0" w:color="auto"/>
              <w:left w:val="single" w:sz="4" w:space="0" w:color="auto"/>
              <w:bottom w:val="single" w:sz="4" w:space="0" w:color="auto"/>
              <w:right w:val="single" w:sz="4" w:space="0" w:color="auto"/>
            </w:tcBorders>
            <w:vAlign w:val="center"/>
          </w:tcPr>
          <w:p w14:paraId="480F3623" w14:textId="77777777" w:rsidR="008C77E8" w:rsidRPr="00C8579C" w:rsidRDefault="008C77E8" w:rsidP="0063302D">
            <w:pPr>
              <w:keepNext/>
              <w:keepLines/>
              <w:rPr>
                <w:szCs w:val="18"/>
              </w:rPr>
            </w:pPr>
          </w:p>
        </w:tc>
      </w:tr>
      <w:tr w:rsidR="008C77E8" w:rsidRPr="00C8579C" w14:paraId="1D727C65" w14:textId="77777777" w:rsidTr="00147D46">
        <w:trPr>
          <w:trHeight w:val="305"/>
          <w:jc w:val="center"/>
        </w:trPr>
        <w:tc>
          <w:tcPr>
            <w:tcW w:w="4519" w:type="dxa"/>
            <w:vMerge/>
            <w:tcBorders>
              <w:left w:val="single" w:sz="4" w:space="0" w:color="auto"/>
              <w:bottom w:val="single" w:sz="4" w:space="0" w:color="auto"/>
              <w:right w:val="single" w:sz="4" w:space="0" w:color="auto"/>
            </w:tcBorders>
            <w:vAlign w:val="center"/>
          </w:tcPr>
          <w:p w14:paraId="39F74D0B" w14:textId="77777777" w:rsidR="008C77E8" w:rsidRPr="00C8579C" w:rsidRDefault="008C77E8" w:rsidP="0063302D">
            <w:pPr>
              <w:keepNext/>
              <w:keepLines/>
              <w:jc w:val="both"/>
              <w:rPr>
                <w:rFonts w:ascii="Tahoma" w:hAnsi="Tahoma" w:cs="Tahoma"/>
                <w:szCs w:val="18"/>
              </w:rPr>
            </w:pPr>
          </w:p>
        </w:tc>
        <w:tc>
          <w:tcPr>
            <w:tcW w:w="4659" w:type="dxa"/>
            <w:tcBorders>
              <w:top w:val="single" w:sz="4" w:space="0" w:color="auto"/>
              <w:left w:val="single" w:sz="4" w:space="0" w:color="auto"/>
              <w:bottom w:val="single" w:sz="4" w:space="0" w:color="auto"/>
              <w:right w:val="single" w:sz="4" w:space="0" w:color="auto"/>
            </w:tcBorders>
            <w:vAlign w:val="center"/>
          </w:tcPr>
          <w:p w14:paraId="5F5365BA" w14:textId="77777777" w:rsidR="008C77E8" w:rsidRPr="00C8579C" w:rsidRDefault="008C77E8" w:rsidP="0063302D">
            <w:pPr>
              <w:keepNext/>
              <w:keepLines/>
              <w:rPr>
                <w:szCs w:val="18"/>
              </w:rPr>
            </w:pPr>
          </w:p>
        </w:tc>
      </w:tr>
      <w:tr w:rsidR="008C77E8" w:rsidRPr="00C8579C" w14:paraId="04A18852" w14:textId="77777777" w:rsidTr="00147D46">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14:paraId="4C1AF0C7" w14:textId="7939BF58" w:rsidR="008C77E8" w:rsidRPr="00C8579C" w:rsidRDefault="008C77E8" w:rsidP="00703D78">
            <w:pPr>
              <w:keepNext/>
              <w:keepLines/>
              <w:jc w:val="both"/>
              <w:rPr>
                <w:rFonts w:ascii="Tahoma" w:hAnsi="Tahoma" w:cs="Tahoma"/>
                <w:szCs w:val="18"/>
              </w:rPr>
            </w:pPr>
            <w:r w:rsidRPr="00C8579C">
              <w:rPr>
                <w:rFonts w:ascii="Tahoma" w:hAnsi="Tahoma" w:cs="Tahoma"/>
                <w:szCs w:val="18"/>
              </w:rPr>
              <w:t>Količina/Delež (%) v podizvajanju</w:t>
            </w:r>
          </w:p>
        </w:tc>
        <w:tc>
          <w:tcPr>
            <w:tcW w:w="4659" w:type="dxa"/>
            <w:tcBorders>
              <w:top w:val="single" w:sz="4" w:space="0" w:color="auto"/>
              <w:left w:val="single" w:sz="4" w:space="0" w:color="auto"/>
              <w:bottom w:val="single" w:sz="4" w:space="0" w:color="auto"/>
              <w:right w:val="single" w:sz="4" w:space="0" w:color="auto"/>
            </w:tcBorders>
            <w:vAlign w:val="center"/>
          </w:tcPr>
          <w:p w14:paraId="4093E413" w14:textId="77777777" w:rsidR="008C77E8" w:rsidRPr="00C8579C" w:rsidRDefault="008C77E8" w:rsidP="0063302D">
            <w:pPr>
              <w:keepNext/>
              <w:keepLines/>
              <w:rPr>
                <w:szCs w:val="18"/>
              </w:rPr>
            </w:pPr>
          </w:p>
        </w:tc>
      </w:tr>
      <w:tr w:rsidR="008C77E8" w:rsidRPr="00C8579C" w14:paraId="5A75E191" w14:textId="77777777" w:rsidTr="00147D46">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43F755FB" w14:textId="77777777" w:rsidR="008C77E8" w:rsidRPr="00C8579C" w:rsidRDefault="008C77E8" w:rsidP="0063302D">
            <w:pPr>
              <w:keepNext/>
              <w:keepLines/>
              <w:jc w:val="both"/>
              <w:rPr>
                <w:rFonts w:ascii="Tahoma" w:hAnsi="Tahoma" w:cs="Tahoma"/>
                <w:szCs w:val="18"/>
              </w:rPr>
            </w:pPr>
            <w:r w:rsidRPr="00C8579C">
              <w:rPr>
                <w:rFonts w:ascii="Tahoma" w:hAnsi="Tahoma" w:cs="Tahoma"/>
                <w:szCs w:val="18"/>
              </w:rPr>
              <w:t>Kraj izvedbe</w:t>
            </w:r>
          </w:p>
        </w:tc>
        <w:tc>
          <w:tcPr>
            <w:tcW w:w="4659" w:type="dxa"/>
            <w:tcBorders>
              <w:top w:val="single" w:sz="4" w:space="0" w:color="auto"/>
              <w:left w:val="single" w:sz="4" w:space="0" w:color="auto"/>
              <w:bottom w:val="single" w:sz="4" w:space="0" w:color="auto"/>
              <w:right w:val="single" w:sz="4" w:space="0" w:color="auto"/>
            </w:tcBorders>
            <w:vAlign w:val="center"/>
          </w:tcPr>
          <w:p w14:paraId="02AA4DC3" w14:textId="77777777" w:rsidR="008C77E8" w:rsidRPr="00C8579C" w:rsidRDefault="008C77E8" w:rsidP="0063302D">
            <w:pPr>
              <w:keepNext/>
              <w:keepLines/>
              <w:rPr>
                <w:szCs w:val="18"/>
              </w:rPr>
            </w:pPr>
          </w:p>
        </w:tc>
      </w:tr>
    </w:tbl>
    <w:p w14:paraId="775B6C90" w14:textId="77777777" w:rsidR="008C77E8" w:rsidRPr="00C8579C" w:rsidRDefault="008C77E8" w:rsidP="0063302D">
      <w:pPr>
        <w:keepNext/>
        <w:keepLines/>
        <w:jc w:val="both"/>
        <w:rPr>
          <w:rFonts w:ascii="Tahoma" w:hAnsi="Tahoma" w:cs="Tahoma"/>
        </w:rPr>
      </w:pPr>
    </w:p>
    <w:p w14:paraId="0960CEF2" w14:textId="77777777" w:rsidR="009C0D7F" w:rsidRPr="00C8579C" w:rsidRDefault="009C0D7F" w:rsidP="0063302D">
      <w:pPr>
        <w:keepNext/>
        <w:keepLines/>
        <w:jc w:val="both"/>
        <w:rPr>
          <w:rFonts w:ascii="Tahoma" w:hAnsi="Tahoma" w:cs="Tahoma"/>
        </w:rPr>
      </w:pPr>
      <w:r w:rsidRPr="00C8579C">
        <w:rPr>
          <w:rFonts w:ascii="Tahoma" w:hAnsi="Tahoma" w:cs="Tahoma"/>
        </w:rPr>
        <w:t xml:space="preserve">Izvajalec v razmerju do naročnika v celoti odgovarja za dobro izvedbo obveznosti iz okvirnega sporazuma, ne glede na število podizvajalcev. </w:t>
      </w:r>
    </w:p>
    <w:p w14:paraId="61EFCC7D" w14:textId="77777777" w:rsidR="009C0D7F" w:rsidRPr="00C8579C" w:rsidRDefault="009C0D7F" w:rsidP="0063302D">
      <w:pPr>
        <w:keepNext/>
        <w:keepLines/>
        <w:jc w:val="both"/>
        <w:rPr>
          <w:rFonts w:ascii="Tahoma" w:hAnsi="Tahoma" w:cs="Tahoma"/>
        </w:rPr>
      </w:pPr>
    </w:p>
    <w:p w14:paraId="4784C88D" w14:textId="77777777" w:rsidR="005369A2" w:rsidRDefault="005369A2" w:rsidP="0063302D">
      <w:pPr>
        <w:keepNext/>
        <w:keepLines/>
        <w:jc w:val="both"/>
        <w:rPr>
          <w:rFonts w:ascii="Tahoma" w:hAnsi="Tahoma" w:cs="Tahoma"/>
        </w:rPr>
      </w:pPr>
      <w:r w:rsidRPr="00C8579C">
        <w:rPr>
          <w:rFonts w:ascii="Tahoma" w:hAnsi="Tahoma" w:cs="Tahoma"/>
        </w:rPr>
        <w:t>Izvajalec mora med izvajanjem okvirnega sporazuma naročnika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izvajalec skupaj z obvestilom posredovati tudi naslednje podatke in dokumente, in sicer: kontaktne podatke in zakonite zastopnike novih podizvajalcev, izpolnjene obrazce ESPD v skladu z 79. členom ZJN-3</w:t>
      </w:r>
      <w:r w:rsidR="004D735C" w:rsidRPr="00C8579C">
        <w:rPr>
          <w:rFonts w:ascii="Tahoma" w:hAnsi="Tahoma" w:cs="Tahoma"/>
        </w:rPr>
        <w:t>, priloge, ki se nanašajo na podizvajalca in so zahtevani v razpisni dokumentaciji</w:t>
      </w:r>
      <w:r w:rsidRPr="00C8579C">
        <w:rPr>
          <w:rFonts w:ascii="Tahoma" w:hAnsi="Tahoma" w:cs="Tahoma"/>
        </w:rPr>
        <w:t xml:space="preserve"> </w:t>
      </w:r>
      <w:r w:rsidR="004D735C" w:rsidRPr="00C8579C">
        <w:rPr>
          <w:rFonts w:ascii="Tahoma" w:hAnsi="Tahoma" w:cs="Tahoma"/>
        </w:rPr>
        <w:t>ter</w:t>
      </w:r>
      <w:r w:rsidRPr="00C8579C">
        <w:rPr>
          <w:rFonts w:ascii="Tahoma" w:hAnsi="Tahoma" w:cs="Tahoma"/>
        </w:rPr>
        <w:t xml:space="preserve"> pisno zahtevo novega podizvajalca za neposredno plačilo, če novi podizvajalec to zahteva. </w:t>
      </w:r>
    </w:p>
    <w:p w14:paraId="4C0EADB3" w14:textId="77777777" w:rsidR="00E0302E" w:rsidRPr="00C8579C" w:rsidRDefault="00E0302E" w:rsidP="0063302D">
      <w:pPr>
        <w:keepNext/>
        <w:keepLines/>
        <w:jc w:val="both"/>
        <w:rPr>
          <w:rFonts w:ascii="Tahoma" w:hAnsi="Tahoma" w:cs="Tahoma"/>
        </w:rPr>
      </w:pPr>
    </w:p>
    <w:p w14:paraId="6A2A9C1E" w14:textId="5BBB6908" w:rsidR="009C0D7F" w:rsidRPr="00C8579C" w:rsidRDefault="009C0D7F" w:rsidP="0063302D">
      <w:pPr>
        <w:keepNext/>
        <w:keepLines/>
        <w:jc w:val="both"/>
        <w:rPr>
          <w:rFonts w:ascii="Tahoma" w:hAnsi="Tahoma" w:cs="Tahoma"/>
        </w:rPr>
      </w:pPr>
      <w:r w:rsidRPr="00C8579C">
        <w:rPr>
          <w:rFonts w:ascii="Tahoma" w:hAnsi="Tahoma" w:cs="Tahoma"/>
        </w:rPr>
        <w:t xml:space="preserve">Naročnik lahko zavrne predlog za zamenjavo podizvajalca oziroma vključitev novega podizvajalca, če bi to lahko vplivalo na nemoteno izvajanje ali dokončanje storitev in če novi podizvajalec ne izpolnjuje pogojev, ki jih je postavil naročnik v razpisni dokumentaciji. Naročnik </w:t>
      </w:r>
      <w:r w:rsidR="00B70998">
        <w:rPr>
          <w:rFonts w:ascii="Tahoma" w:hAnsi="Tahoma" w:cs="Tahoma"/>
        </w:rPr>
        <w:t>mora</w:t>
      </w:r>
      <w:r w:rsidRPr="00C8579C">
        <w:rPr>
          <w:rFonts w:ascii="Tahoma" w:hAnsi="Tahoma" w:cs="Tahoma"/>
        </w:rPr>
        <w:t xml:space="preserve"> o morebitni zavrnitvi novega podizvajalca obvestiti izvajalca najpozneje v desetih (10) dneh od prejema predloga. </w:t>
      </w:r>
    </w:p>
    <w:p w14:paraId="7FB420E8" w14:textId="77777777" w:rsidR="009C0D7F" w:rsidRPr="00C8579C" w:rsidRDefault="009C0D7F" w:rsidP="0063302D">
      <w:pPr>
        <w:keepNext/>
        <w:keepLines/>
        <w:jc w:val="both"/>
        <w:rPr>
          <w:rFonts w:ascii="Tahoma" w:hAnsi="Tahoma" w:cs="Tahoma"/>
          <w:b/>
          <w:i/>
        </w:rPr>
      </w:pPr>
    </w:p>
    <w:p w14:paraId="3C5F67B5" w14:textId="77777777" w:rsidR="009C0D7F" w:rsidRPr="00C8579C" w:rsidRDefault="009C0D7F" w:rsidP="0063302D">
      <w:pPr>
        <w:keepNext/>
        <w:keepLines/>
        <w:jc w:val="both"/>
        <w:rPr>
          <w:rFonts w:ascii="Tahoma" w:hAnsi="Tahoma" w:cs="Tahoma"/>
          <w:i/>
        </w:rPr>
      </w:pPr>
      <w:r w:rsidRPr="00C8579C">
        <w:rPr>
          <w:rFonts w:ascii="Tahoma" w:hAnsi="Tahoma" w:cs="Tahoma"/>
          <w:b/>
          <w:i/>
        </w:rPr>
        <w:t>se upošteva v primeru, da izvajalec nastopa s podizvajalcem, ki zahteva neposredno plačilo:</w:t>
      </w:r>
    </w:p>
    <w:p w14:paraId="331A554F" w14:textId="1F3D422B" w:rsidR="009C0D7F" w:rsidRPr="00C8579C" w:rsidRDefault="009C0D7F" w:rsidP="0063302D">
      <w:pPr>
        <w:keepNext/>
        <w:keepLines/>
        <w:jc w:val="both"/>
        <w:rPr>
          <w:rFonts w:ascii="Tahoma" w:eastAsia="Calibri" w:hAnsi="Tahoma" w:cs="Tahoma"/>
        </w:rPr>
      </w:pPr>
      <w:r w:rsidRPr="00C8579C">
        <w:rPr>
          <w:rFonts w:ascii="Tahoma" w:eastAsia="Calibri" w:hAnsi="Tahoma" w:cs="Tahoma"/>
        </w:rPr>
        <w:lastRenderedPageBreak/>
        <w:t xml:space="preserve">Izvajalec s podpisom </w:t>
      </w:r>
      <w:r w:rsidRPr="00C8579C">
        <w:rPr>
          <w:rFonts w:ascii="Tahoma" w:hAnsi="Tahoma" w:cs="Tahoma"/>
        </w:rPr>
        <w:t xml:space="preserve">tega okvirnega sporazuma </w:t>
      </w:r>
      <w:r w:rsidRPr="00C8579C">
        <w:rPr>
          <w:rFonts w:ascii="Tahoma" w:eastAsia="Calibri" w:hAnsi="Tahoma" w:cs="Tahoma"/>
        </w:rPr>
        <w:t>pooblašča naročnika, da na podlagi potrjenega računa oziroma potrjenih računov, neposredno plačuje vsem v tem okvirnem sporazumu navedenim podizvajalcem, ki so zahtevali neposredno plačilo. Podizvajalec je ob oddaji ponudbe predložil soglasje za neposredna plačila</w:t>
      </w:r>
      <w:r w:rsidR="00D25B1B">
        <w:rPr>
          <w:rFonts w:ascii="Tahoma" w:eastAsia="Calibri" w:hAnsi="Tahoma" w:cs="Tahoma"/>
        </w:rPr>
        <w:t>,</w:t>
      </w:r>
      <w:r w:rsidRPr="00C8579C">
        <w:rPr>
          <w:rFonts w:ascii="Tahoma" w:eastAsia="Calibri" w:hAnsi="Tahoma" w:cs="Tahoma"/>
        </w:rPr>
        <w:t xml:space="preserve"> </w:t>
      </w:r>
      <w:r w:rsidRPr="00C8579C">
        <w:rPr>
          <w:rFonts w:ascii="Tahoma" w:hAnsi="Tahoma" w:cs="Tahoma"/>
        </w:rPr>
        <w:t>na podlagi katerega naročnik namesto izvajalca poravna podizvajalčevo terjatev do izvajalca.</w:t>
      </w:r>
    </w:p>
    <w:p w14:paraId="14478747" w14:textId="77777777" w:rsidR="009C0D7F" w:rsidRPr="00C8579C" w:rsidRDefault="009C0D7F" w:rsidP="0063302D">
      <w:pPr>
        <w:keepNext/>
        <w:keepLines/>
        <w:ind w:left="357"/>
        <w:jc w:val="both"/>
        <w:rPr>
          <w:rFonts w:ascii="Tahoma" w:hAnsi="Tahoma" w:cs="Tahoma"/>
        </w:rPr>
      </w:pPr>
    </w:p>
    <w:p w14:paraId="171D5E86" w14:textId="77777777" w:rsidR="009C0D7F" w:rsidRPr="00C8579C" w:rsidRDefault="009C0D7F" w:rsidP="0063302D">
      <w:pPr>
        <w:keepNext/>
        <w:keepLines/>
        <w:jc w:val="both"/>
        <w:rPr>
          <w:rFonts w:ascii="Tahoma" w:hAnsi="Tahoma" w:cs="Tahoma"/>
        </w:rPr>
      </w:pPr>
      <w:r w:rsidRPr="00C8579C">
        <w:rPr>
          <w:rFonts w:ascii="Tahoma" w:hAnsi="Tahoma" w:cs="Tahoma"/>
        </w:rPr>
        <w:t>Izvajalec mora za podizvajalca, ki zahteva neposredno plačilo, ob vsakem računu priložiti:</w:t>
      </w:r>
    </w:p>
    <w:p w14:paraId="5CC00934" w14:textId="77777777" w:rsidR="009C0D7F" w:rsidRPr="002F3FA3" w:rsidRDefault="009C0D7F" w:rsidP="0063302D">
      <w:pPr>
        <w:pStyle w:val="Odstavekseznama"/>
        <w:keepNext/>
        <w:keepLines/>
        <w:numPr>
          <w:ilvl w:val="0"/>
          <w:numId w:val="47"/>
        </w:numPr>
        <w:jc w:val="both"/>
        <w:rPr>
          <w:rFonts w:ascii="Tahoma" w:hAnsi="Tahoma" w:cs="Tahoma"/>
        </w:rPr>
      </w:pPr>
      <w:r w:rsidRPr="002F3FA3">
        <w:rPr>
          <w:rFonts w:ascii="Tahoma" w:hAnsi="Tahoma" w:cs="Tahoma"/>
        </w:rPr>
        <w:t>račun podizvajalca za opravljene obveznosti iz okvirnega sporazuma, potrjen s strani izvajalca, na podlagi katerega naročnik izvede nakazilo za opravljene obveznosti iz okvirnega sporazuma</w:t>
      </w:r>
      <w:r w:rsidRPr="002F3FA3" w:rsidDel="00654A1C">
        <w:rPr>
          <w:rFonts w:ascii="Tahoma" w:hAnsi="Tahoma" w:cs="Tahoma"/>
        </w:rPr>
        <w:t xml:space="preserve"> </w:t>
      </w:r>
      <w:r w:rsidRPr="002F3FA3">
        <w:rPr>
          <w:rFonts w:ascii="Tahoma" w:hAnsi="Tahoma" w:cs="Tahoma"/>
        </w:rPr>
        <w:t xml:space="preserve">neposredno na račun podizvajalca ali </w:t>
      </w:r>
    </w:p>
    <w:p w14:paraId="4E2DF784" w14:textId="77777777" w:rsidR="009C0D7F" w:rsidRPr="00C8579C" w:rsidRDefault="009C0D7F" w:rsidP="0063302D">
      <w:pPr>
        <w:keepNext/>
        <w:keepLines/>
        <w:numPr>
          <w:ilvl w:val="0"/>
          <w:numId w:val="48"/>
        </w:numPr>
        <w:jc w:val="both"/>
        <w:rPr>
          <w:rFonts w:ascii="Tahoma" w:hAnsi="Tahoma" w:cs="Tahoma"/>
        </w:rPr>
      </w:pPr>
      <w:r w:rsidRPr="00C8579C">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547D64CF" w14:textId="77777777" w:rsidR="009C0D7F" w:rsidRPr="00C8579C" w:rsidRDefault="009C0D7F" w:rsidP="0063302D">
      <w:pPr>
        <w:keepNext/>
        <w:keepLines/>
        <w:jc w:val="both"/>
        <w:rPr>
          <w:rFonts w:ascii="Tahoma" w:hAnsi="Tahoma" w:cs="Tahoma"/>
        </w:rPr>
      </w:pPr>
    </w:p>
    <w:p w14:paraId="69913B94" w14:textId="77777777" w:rsidR="00A460F0" w:rsidRPr="00C8579C" w:rsidRDefault="00A460F0" w:rsidP="0063302D">
      <w:pPr>
        <w:keepNext/>
        <w:keepLines/>
        <w:jc w:val="both"/>
        <w:rPr>
          <w:rFonts w:ascii="Tahoma" w:hAnsi="Tahoma" w:cs="Tahoma"/>
        </w:rPr>
      </w:pPr>
      <w:r w:rsidRPr="00C8579C">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03A78991" w14:textId="77777777" w:rsidR="00A460F0" w:rsidRPr="00C8579C" w:rsidRDefault="00A460F0" w:rsidP="0063302D">
      <w:pPr>
        <w:keepNext/>
        <w:keepLines/>
        <w:jc w:val="both"/>
        <w:rPr>
          <w:rFonts w:ascii="Tahoma" w:hAnsi="Tahoma" w:cs="Tahoma"/>
        </w:rPr>
      </w:pPr>
    </w:p>
    <w:p w14:paraId="4D552943" w14:textId="4E3C535D" w:rsidR="009C0D7F" w:rsidRPr="00C8579C" w:rsidRDefault="009C0D7F" w:rsidP="0063302D">
      <w:pPr>
        <w:keepNext/>
        <w:keepLines/>
        <w:jc w:val="both"/>
        <w:rPr>
          <w:rFonts w:ascii="Tahoma" w:hAnsi="Tahoma" w:cs="Tahoma"/>
        </w:rPr>
      </w:pPr>
      <w:r w:rsidRPr="00C8579C">
        <w:rPr>
          <w:rFonts w:ascii="Tahoma" w:hAnsi="Tahoma" w:cs="Tahoma"/>
        </w:rPr>
        <w:t>Naročnik bo potrjene račune podizvajalcev poravnal neposredno podizvajalcem na način in v roku</w:t>
      </w:r>
      <w:r w:rsidR="00D25B1B">
        <w:rPr>
          <w:rFonts w:ascii="Tahoma" w:hAnsi="Tahoma" w:cs="Tahoma"/>
        </w:rPr>
        <w:t>,</w:t>
      </w:r>
      <w:r w:rsidRPr="00C8579C">
        <w:rPr>
          <w:rFonts w:ascii="Tahoma" w:hAnsi="Tahoma" w:cs="Tahoma"/>
        </w:rPr>
        <w:t xml:space="preserve"> kot je dogovorjeno za plačilo izvajalcu. </w:t>
      </w:r>
    </w:p>
    <w:p w14:paraId="571CC1E9" w14:textId="77777777" w:rsidR="00011993" w:rsidRDefault="00011993" w:rsidP="0063302D">
      <w:pPr>
        <w:keepNext/>
        <w:keepLines/>
        <w:jc w:val="both"/>
        <w:rPr>
          <w:rFonts w:ascii="Tahoma" w:hAnsi="Tahoma" w:cs="Tahoma"/>
        </w:rPr>
      </w:pPr>
    </w:p>
    <w:p w14:paraId="0547E7EE" w14:textId="77777777" w:rsidR="00164676" w:rsidRPr="00C8579C" w:rsidRDefault="00164676" w:rsidP="0063302D">
      <w:pPr>
        <w:keepNext/>
        <w:keepLines/>
        <w:jc w:val="both"/>
        <w:rPr>
          <w:rFonts w:ascii="Tahoma" w:hAnsi="Tahoma" w:cs="Tahoma"/>
        </w:rPr>
      </w:pPr>
      <w:r w:rsidRPr="00C8579C">
        <w:rPr>
          <w:rFonts w:ascii="Tahoma" w:hAnsi="Tahoma" w:cs="Tahoma"/>
        </w:rPr>
        <w:t xml:space="preserve">Obveznosti veljajo tudi za podizvajalce podizvajalcev glavnega izvajalca ali nadaljnje podizvajalce v podizvajalski verigi. </w:t>
      </w:r>
    </w:p>
    <w:p w14:paraId="32995899" w14:textId="77777777" w:rsidR="00164676" w:rsidRPr="00C8579C" w:rsidRDefault="00164676" w:rsidP="0063302D">
      <w:pPr>
        <w:keepNext/>
        <w:keepLines/>
        <w:jc w:val="both"/>
        <w:rPr>
          <w:rFonts w:ascii="Tahoma" w:hAnsi="Tahoma" w:cs="Tahoma"/>
        </w:rPr>
      </w:pPr>
    </w:p>
    <w:p w14:paraId="3FE8B5D5" w14:textId="77777777" w:rsidR="000042FF" w:rsidRPr="00C8579C" w:rsidRDefault="000042FF" w:rsidP="0063302D">
      <w:pPr>
        <w:keepNext/>
        <w:keepLines/>
        <w:jc w:val="both"/>
        <w:rPr>
          <w:rFonts w:ascii="Tahoma" w:hAnsi="Tahoma" w:cs="Tahoma"/>
          <w:b/>
          <w:i/>
        </w:rPr>
      </w:pPr>
      <w:r w:rsidRPr="00C8579C">
        <w:rPr>
          <w:rFonts w:ascii="Tahoma" w:hAnsi="Tahoma" w:cs="Tahoma"/>
          <w:b/>
          <w:i/>
        </w:rPr>
        <w:t>se upošteva v primeru, da podizvajalec neposrednega plačila ne bo zahteval:</w:t>
      </w:r>
    </w:p>
    <w:p w14:paraId="5D947475" w14:textId="0CD3BB9A" w:rsidR="00A460F0" w:rsidRPr="00C8579C" w:rsidRDefault="00A460F0" w:rsidP="0063302D">
      <w:pPr>
        <w:keepNext/>
        <w:keepLines/>
        <w:tabs>
          <w:tab w:val="left" w:pos="567"/>
          <w:tab w:val="left" w:pos="1702"/>
        </w:tabs>
        <w:jc w:val="both"/>
        <w:rPr>
          <w:rFonts w:ascii="Tahoma" w:hAnsi="Tahoma" w:cs="Tahoma"/>
        </w:rPr>
      </w:pPr>
      <w:r w:rsidRPr="00C8579C">
        <w:rPr>
          <w:rFonts w:ascii="Tahoma" w:hAnsi="Tahoma" w:cs="Tahoma"/>
        </w:rPr>
        <w:t>Izvajalec mora na zahtevo naročnik</w:t>
      </w:r>
      <w:r w:rsidR="000D500C" w:rsidRPr="00C8579C">
        <w:rPr>
          <w:rFonts w:ascii="Tahoma" w:hAnsi="Tahoma" w:cs="Tahoma"/>
        </w:rPr>
        <w:t>a</w:t>
      </w:r>
      <w:r w:rsidR="00D25B1B">
        <w:rPr>
          <w:rFonts w:ascii="Tahoma" w:hAnsi="Tahoma" w:cs="Tahoma"/>
        </w:rPr>
        <w:t>,</w:t>
      </w:r>
      <w:r w:rsidRPr="00C8579C">
        <w:rPr>
          <w:rFonts w:ascii="Tahoma" w:hAnsi="Tahoma" w:cs="Tahoma"/>
        </w:rPr>
        <w:t xml:space="preserve"> najpozneje v šestdesetih (60) dneh od plačila končnega računa</w:t>
      </w:r>
      <w:r w:rsidR="00D25B1B">
        <w:rPr>
          <w:rFonts w:ascii="Tahoma" w:hAnsi="Tahoma" w:cs="Tahoma"/>
        </w:rPr>
        <w:t>,</w:t>
      </w:r>
      <w:r w:rsidRPr="00C8579C">
        <w:rPr>
          <w:rFonts w:ascii="Tahoma" w:hAnsi="Tahoma" w:cs="Tahoma"/>
        </w:rPr>
        <w:t xml:space="preserve"> poslati svojo pisno izjavo in pisno izjavo podizvajalca, da je podizvajalec prejel plačilo za izveden</w:t>
      </w:r>
      <w:r w:rsidR="0026716A">
        <w:rPr>
          <w:rFonts w:ascii="Tahoma" w:hAnsi="Tahoma" w:cs="Tahoma"/>
        </w:rPr>
        <w:t>e</w:t>
      </w:r>
      <w:r w:rsidRPr="00C8579C">
        <w:rPr>
          <w:rFonts w:ascii="Tahoma" w:hAnsi="Tahoma" w:cs="Tahoma"/>
        </w:rPr>
        <w:t xml:space="preserve"> </w:t>
      </w:r>
      <w:r w:rsidR="0026716A">
        <w:rPr>
          <w:rFonts w:ascii="Tahoma" w:hAnsi="Tahoma" w:cs="Tahoma"/>
        </w:rPr>
        <w:t>storitve</w:t>
      </w:r>
      <w:r w:rsidRPr="00C8579C">
        <w:rPr>
          <w:rFonts w:ascii="Tahoma" w:hAnsi="Tahoma" w:cs="Tahoma"/>
        </w:rPr>
        <w:t>, ki so neposredno povezane s predmetom</w:t>
      </w:r>
      <w:r w:rsidR="00131273" w:rsidRPr="00C8579C">
        <w:rPr>
          <w:rFonts w:ascii="Tahoma" w:hAnsi="Tahoma" w:cs="Tahoma"/>
        </w:rPr>
        <w:t xml:space="preserve"> okvirnega sporazuma</w:t>
      </w:r>
      <w:r w:rsidRPr="00C8579C">
        <w:rPr>
          <w:rFonts w:ascii="Tahoma" w:hAnsi="Tahoma" w:cs="Tahoma"/>
        </w:rPr>
        <w:t xml:space="preserve">, kadar izvajalec nastopa s podizvajalcem, ki ni zahteval neposrednega plačila. </w:t>
      </w:r>
    </w:p>
    <w:p w14:paraId="2344A2AB" w14:textId="77777777" w:rsidR="00275625" w:rsidRPr="00C8579C" w:rsidRDefault="00275625" w:rsidP="0063302D">
      <w:pPr>
        <w:keepNext/>
        <w:keepLines/>
        <w:tabs>
          <w:tab w:val="left" w:pos="567"/>
          <w:tab w:val="left" w:pos="1702"/>
        </w:tabs>
        <w:jc w:val="both"/>
        <w:rPr>
          <w:rFonts w:ascii="Tahoma" w:hAnsi="Tahoma" w:cs="Tahoma"/>
          <w:b/>
          <w:bCs/>
        </w:rPr>
      </w:pPr>
    </w:p>
    <w:p w14:paraId="1B213EC2" w14:textId="77777777" w:rsidR="0075228B" w:rsidRPr="00C8579C" w:rsidRDefault="0075228B" w:rsidP="0063302D">
      <w:pPr>
        <w:keepNext/>
        <w:keepLines/>
        <w:rPr>
          <w:rFonts w:ascii="Tahoma" w:hAnsi="Tahoma" w:cs="Tahoma"/>
          <w:b/>
          <w:i/>
        </w:rPr>
      </w:pPr>
      <w:r w:rsidRPr="00C8579C">
        <w:rPr>
          <w:rFonts w:ascii="Tahoma" w:hAnsi="Tahoma" w:cs="Tahoma"/>
          <w:b/>
          <w:i/>
        </w:rPr>
        <w:t xml:space="preserve">se upošteva v primeru, da </w:t>
      </w:r>
      <w:r w:rsidR="007F7D6E" w:rsidRPr="00C8579C">
        <w:rPr>
          <w:rFonts w:ascii="Tahoma" w:hAnsi="Tahoma" w:cs="Tahoma"/>
          <w:b/>
          <w:i/>
        </w:rPr>
        <w:t>izvajalec</w:t>
      </w:r>
      <w:r w:rsidRPr="00C8579C">
        <w:rPr>
          <w:rFonts w:ascii="Tahoma" w:hAnsi="Tahoma" w:cs="Tahoma"/>
          <w:b/>
          <w:i/>
        </w:rPr>
        <w:t xml:space="preserve"> ne nastopa s podizvajalcem</w:t>
      </w:r>
      <w:r w:rsidR="009C525B" w:rsidRPr="00C8579C">
        <w:rPr>
          <w:rFonts w:ascii="Tahoma" w:hAnsi="Tahoma" w:cs="Tahoma"/>
          <w:b/>
          <w:i/>
        </w:rPr>
        <w:t>:</w:t>
      </w:r>
    </w:p>
    <w:p w14:paraId="65715AA3" w14:textId="77777777" w:rsidR="007F7D6E" w:rsidRPr="00C8579C" w:rsidRDefault="007F7D6E" w:rsidP="0063302D">
      <w:pPr>
        <w:keepNext/>
        <w:keepLines/>
        <w:jc w:val="both"/>
        <w:rPr>
          <w:rFonts w:ascii="Tahoma" w:hAnsi="Tahoma" w:cs="Tahoma"/>
        </w:rPr>
      </w:pPr>
      <w:r w:rsidRPr="00C8579C">
        <w:rPr>
          <w:rFonts w:ascii="Tahoma" w:hAnsi="Tahoma" w:cs="Tahoma"/>
        </w:rPr>
        <w:t xml:space="preserve">Izvajalec ob predložitvi ponudbe in ob sklenitvi tega okvirnega sporazuma nima prijavljenih podizvajalcev za izvedbo </w:t>
      </w:r>
      <w:r w:rsidR="007009BF" w:rsidRPr="00C8579C">
        <w:rPr>
          <w:rFonts w:ascii="Tahoma" w:hAnsi="Tahoma" w:cs="Tahoma"/>
        </w:rPr>
        <w:t>okvirnega sporazuma</w:t>
      </w:r>
      <w:r w:rsidRPr="00C8579C">
        <w:rPr>
          <w:rFonts w:ascii="Tahoma" w:hAnsi="Tahoma" w:cs="Tahoma"/>
        </w:rPr>
        <w:t xml:space="preserve">. </w:t>
      </w:r>
    </w:p>
    <w:p w14:paraId="48AF07F7" w14:textId="77777777" w:rsidR="007F7D6E" w:rsidRPr="00C8579C" w:rsidRDefault="007F7D6E" w:rsidP="0063302D">
      <w:pPr>
        <w:keepNext/>
        <w:keepLines/>
        <w:jc w:val="both"/>
        <w:rPr>
          <w:rFonts w:ascii="Tahoma" w:hAnsi="Tahoma" w:cs="Tahoma"/>
          <w:b/>
        </w:rPr>
      </w:pPr>
    </w:p>
    <w:p w14:paraId="7DD16605" w14:textId="7F549A70" w:rsidR="001B257C" w:rsidRPr="00C8579C" w:rsidRDefault="007F7D6E" w:rsidP="0063302D">
      <w:pPr>
        <w:keepNext/>
        <w:keepLines/>
        <w:jc w:val="both"/>
        <w:rPr>
          <w:rFonts w:ascii="Tahoma" w:hAnsi="Tahoma" w:cs="Tahoma"/>
        </w:rPr>
      </w:pPr>
      <w:r w:rsidRPr="00C8579C">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w:t>
      </w:r>
      <w:r w:rsidR="0026716A">
        <w:rPr>
          <w:rFonts w:ascii="Tahoma" w:hAnsi="Tahoma" w:cs="Tahoma"/>
        </w:rPr>
        <w:t>storitev</w:t>
      </w:r>
      <w:r w:rsidRPr="00C8579C">
        <w:rPr>
          <w:rFonts w:ascii="Tahoma" w:hAnsi="Tahoma" w:cs="Tahoma"/>
        </w:rPr>
        <w:t>, in sicer najkasneje v petih (5) dneh po spremembi. V primeru vključitve novih podizvajalcev mora izvajalec skupaj z obvestilom posred</w:t>
      </w:r>
      <w:r w:rsidR="001B257C" w:rsidRPr="00C8579C">
        <w:rPr>
          <w:rFonts w:ascii="Tahoma" w:hAnsi="Tahoma" w:cs="Tahoma"/>
        </w:rPr>
        <w:t>ovati tudi podatke in dokumente, in sicer: kontaktne podatke in zakonite zastopnike novih podizvajalcev, izpolnjene ESPD novih podizvajalcev v skladu z 79. členom ZJN-3</w:t>
      </w:r>
      <w:r w:rsidR="004D735C" w:rsidRPr="00C8579C">
        <w:rPr>
          <w:rFonts w:ascii="Tahoma" w:hAnsi="Tahoma" w:cs="Tahoma"/>
        </w:rPr>
        <w:t>, priloge, ki se nanašajo na podizvajalca in so zahtevan</w:t>
      </w:r>
      <w:r w:rsidR="00B70998">
        <w:rPr>
          <w:rFonts w:ascii="Tahoma" w:hAnsi="Tahoma" w:cs="Tahoma"/>
        </w:rPr>
        <w:t>e</w:t>
      </w:r>
      <w:r w:rsidR="004D735C" w:rsidRPr="00C8579C">
        <w:rPr>
          <w:rFonts w:ascii="Tahoma" w:hAnsi="Tahoma" w:cs="Tahoma"/>
        </w:rPr>
        <w:t xml:space="preserve"> v razpisni dokumentaciji ter</w:t>
      </w:r>
      <w:r w:rsidR="001B257C" w:rsidRPr="00C8579C">
        <w:rPr>
          <w:rFonts w:ascii="Tahoma" w:hAnsi="Tahoma" w:cs="Tahoma"/>
        </w:rPr>
        <w:t xml:space="preserve"> pisno zahtevo novega podizvajalca za neposredno plačilo, če novi podizvajalec to zahteva</w:t>
      </w:r>
      <w:r w:rsidRPr="00C8579C">
        <w:rPr>
          <w:rFonts w:ascii="Tahoma" w:hAnsi="Tahoma" w:cs="Tahoma"/>
        </w:rPr>
        <w:t>.</w:t>
      </w:r>
      <w:r w:rsidR="001B257C" w:rsidRPr="00C8579C">
        <w:rPr>
          <w:rFonts w:ascii="Tahoma" w:hAnsi="Tahoma" w:cs="Tahoma"/>
        </w:rPr>
        <w:t xml:space="preserve"> </w:t>
      </w:r>
    </w:p>
    <w:p w14:paraId="6543BF1B" w14:textId="77777777" w:rsidR="00D030E2" w:rsidRPr="00C8579C" w:rsidRDefault="00D030E2" w:rsidP="0063302D">
      <w:pPr>
        <w:keepNext/>
        <w:keepLines/>
        <w:jc w:val="both"/>
        <w:rPr>
          <w:rFonts w:ascii="Tahoma" w:hAnsi="Tahoma" w:cs="Tahoma"/>
        </w:rPr>
      </w:pPr>
    </w:p>
    <w:p w14:paraId="73076139" w14:textId="77777777" w:rsidR="001B257C" w:rsidRDefault="001B257C" w:rsidP="0063302D">
      <w:pPr>
        <w:keepNext/>
        <w:keepLines/>
        <w:jc w:val="both"/>
        <w:rPr>
          <w:rFonts w:ascii="Tahoma" w:hAnsi="Tahoma" w:cs="Tahoma"/>
        </w:rPr>
      </w:pPr>
      <w:r w:rsidRPr="00C8579C">
        <w:rPr>
          <w:rFonts w:ascii="Tahoma" w:hAnsi="Tahoma" w:cs="Tahoma"/>
        </w:rPr>
        <w:t>Naročnik bo zavrnil vsakega podizvajalca, ki ne izpolnjuje pogojev</w:t>
      </w:r>
      <w:r w:rsidR="006A1CBC" w:rsidRPr="00C8579C">
        <w:rPr>
          <w:rFonts w:ascii="Tahoma" w:hAnsi="Tahoma" w:cs="Tahoma"/>
        </w:rPr>
        <w:t xml:space="preserve"> razpisne</w:t>
      </w:r>
      <w:r w:rsidRPr="00C8579C">
        <w:rPr>
          <w:rFonts w:ascii="Tahoma" w:hAnsi="Tahoma" w:cs="Tahoma"/>
        </w:rPr>
        <w:t xml:space="preserve"> </w:t>
      </w:r>
      <w:r w:rsidR="006A1CBC" w:rsidRPr="00C8579C">
        <w:rPr>
          <w:rFonts w:ascii="Tahoma" w:hAnsi="Tahoma" w:cs="Tahoma"/>
        </w:rPr>
        <w:t>dokumentacije</w:t>
      </w:r>
      <w:r w:rsidRPr="00C8579C">
        <w:rPr>
          <w:rFonts w:ascii="Tahoma" w:hAnsi="Tahoma" w:cs="Tahoma"/>
        </w:rPr>
        <w:t xml:space="preserve">, ki se nanašajo na podizvajalce. Naročnik lahko zavrne predlog za zamenjavo podizvajalca oziroma vključitev novega podizvajalca tudi, če bi to lahko vplivalo na nemoteno izvajanje ali dokončanje </w:t>
      </w:r>
      <w:r w:rsidR="0026716A">
        <w:rPr>
          <w:rFonts w:ascii="Tahoma" w:hAnsi="Tahoma" w:cs="Tahoma"/>
        </w:rPr>
        <w:t>storitev</w:t>
      </w:r>
      <w:r w:rsidRPr="00C8579C">
        <w:rPr>
          <w:rFonts w:ascii="Tahoma" w:hAnsi="Tahoma" w:cs="Tahoma"/>
        </w:rPr>
        <w:t xml:space="preserve"> in če novi podizvajalec ne izpolnjuje pogojev, ki jih je postavil naročnik v</w:t>
      </w:r>
      <w:r w:rsidR="006A1CBC" w:rsidRPr="00C8579C">
        <w:rPr>
          <w:rFonts w:ascii="Tahoma" w:hAnsi="Tahoma" w:cs="Tahoma"/>
        </w:rPr>
        <w:t xml:space="preserve"> razpisni</w:t>
      </w:r>
      <w:r w:rsidRPr="00C8579C">
        <w:rPr>
          <w:rFonts w:ascii="Tahoma" w:hAnsi="Tahoma" w:cs="Tahoma"/>
        </w:rPr>
        <w:t xml:space="preserve"> dokumentaciji. Naročnik bo o morebitni zavrnit</w:t>
      </w:r>
      <w:r w:rsidR="007009BF" w:rsidRPr="00C8579C">
        <w:rPr>
          <w:rFonts w:ascii="Tahoma" w:hAnsi="Tahoma" w:cs="Tahoma"/>
        </w:rPr>
        <w:t>vi novega podizvajalca obvestil</w:t>
      </w:r>
      <w:r w:rsidRPr="00C8579C">
        <w:rPr>
          <w:rFonts w:ascii="Tahoma" w:hAnsi="Tahoma" w:cs="Tahoma"/>
        </w:rPr>
        <w:t xml:space="preserve"> izvajalca najpozneje v desetih (10) dneh od prejema predloga.</w:t>
      </w:r>
    </w:p>
    <w:p w14:paraId="7D29AF8E" w14:textId="77777777" w:rsidR="00651BDD" w:rsidRDefault="00651BDD" w:rsidP="0063302D">
      <w:pPr>
        <w:keepNext/>
        <w:keepLines/>
        <w:jc w:val="both"/>
        <w:rPr>
          <w:rFonts w:ascii="Tahoma" w:hAnsi="Tahoma" w:cs="Tahoma"/>
        </w:rPr>
      </w:pPr>
    </w:p>
    <w:p w14:paraId="4340D17F" w14:textId="77777777" w:rsidR="001B257C" w:rsidRDefault="001B257C" w:rsidP="0063302D">
      <w:pPr>
        <w:keepNext/>
        <w:keepLines/>
        <w:jc w:val="both"/>
        <w:rPr>
          <w:rFonts w:ascii="Tahoma" w:hAnsi="Tahoma" w:cs="Tahoma"/>
        </w:rPr>
      </w:pPr>
      <w:r w:rsidRPr="00C8579C">
        <w:rPr>
          <w:rFonts w:ascii="Tahoma" w:hAnsi="Tahoma" w:cs="Tahoma"/>
        </w:rPr>
        <w:t>Izvajalec v razmerju do naročnika v celoti odgovarja za dobro izvedbo obveznosti iz okvirnega sporazuma, ne glede na število podizvajalcev.</w:t>
      </w:r>
    </w:p>
    <w:p w14:paraId="28B1D92B" w14:textId="77777777" w:rsidR="003B3123" w:rsidRDefault="003B3123" w:rsidP="0063302D">
      <w:pPr>
        <w:keepNext/>
        <w:keepLines/>
        <w:jc w:val="both"/>
        <w:rPr>
          <w:rFonts w:ascii="Tahoma" w:hAnsi="Tahoma" w:cs="Tahoma"/>
        </w:rPr>
      </w:pPr>
    </w:p>
    <w:p w14:paraId="4EF3AEFA" w14:textId="77777777" w:rsidR="00B858C0" w:rsidRDefault="00164676" w:rsidP="0063302D">
      <w:pPr>
        <w:keepNext/>
        <w:keepLines/>
        <w:jc w:val="both"/>
        <w:rPr>
          <w:rFonts w:ascii="Tahoma" w:hAnsi="Tahoma" w:cs="Tahoma"/>
        </w:rPr>
      </w:pPr>
      <w:r w:rsidRPr="00C8579C">
        <w:rPr>
          <w:rFonts w:ascii="Tahoma" w:hAnsi="Tahoma" w:cs="Tahoma"/>
        </w:rPr>
        <w:t>Obveznosti veljajo tudi za podizvajalce podizvajalcev glavnega izvajalca ali nadaljnje podizvajalce v podizvajalski verigi.</w:t>
      </w:r>
    </w:p>
    <w:p w14:paraId="357748FC" w14:textId="77777777" w:rsidR="008876D8" w:rsidRPr="00C8579C" w:rsidRDefault="00501F99" w:rsidP="0063302D">
      <w:pPr>
        <w:keepNext/>
        <w:keepLines/>
        <w:numPr>
          <w:ilvl w:val="0"/>
          <w:numId w:val="6"/>
        </w:numPr>
        <w:tabs>
          <w:tab w:val="clear" w:pos="1440"/>
          <w:tab w:val="left" w:pos="851"/>
          <w:tab w:val="left" w:pos="1702"/>
        </w:tabs>
        <w:ind w:left="851" w:hanging="851"/>
        <w:jc w:val="both"/>
        <w:rPr>
          <w:rFonts w:ascii="Tahoma" w:hAnsi="Tahoma" w:cs="Tahoma"/>
          <w:b/>
        </w:rPr>
      </w:pPr>
      <w:r>
        <w:rPr>
          <w:rFonts w:ascii="Tahoma" w:hAnsi="Tahoma" w:cs="Tahoma"/>
          <w:b/>
        </w:rPr>
        <w:lastRenderedPageBreak/>
        <w:t>OBSEG STORITEV IN ROK ZAČETKA IZVEDBE STORITEV TER NAROČANJE ODVOZOV</w:t>
      </w:r>
    </w:p>
    <w:p w14:paraId="3C37B5BA" w14:textId="77777777" w:rsidR="002474B7" w:rsidRDefault="002474B7" w:rsidP="0063302D">
      <w:pPr>
        <w:keepNext/>
        <w:keepLines/>
        <w:tabs>
          <w:tab w:val="left" w:pos="851"/>
          <w:tab w:val="left" w:pos="1702"/>
        </w:tabs>
        <w:ind w:left="1440"/>
        <w:jc w:val="both"/>
        <w:rPr>
          <w:rFonts w:ascii="Tahoma" w:hAnsi="Tahoma" w:cs="Tahoma"/>
          <w:b/>
        </w:rPr>
      </w:pPr>
    </w:p>
    <w:p w14:paraId="404373AB" w14:textId="77777777" w:rsidR="002474B7" w:rsidRPr="00C8579C" w:rsidRDefault="002474B7" w:rsidP="0063302D">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76B92B74" w14:textId="77777777" w:rsidR="002474B7" w:rsidRDefault="002474B7" w:rsidP="0063302D">
      <w:pPr>
        <w:keepNext/>
        <w:keepLines/>
        <w:ind w:left="426"/>
        <w:jc w:val="center"/>
        <w:rPr>
          <w:rFonts w:ascii="Tahoma" w:hAnsi="Tahoma" w:cs="Tahoma"/>
        </w:rPr>
      </w:pPr>
    </w:p>
    <w:p w14:paraId="38C4F428" w14:textId="7A84DD4E" w:rsidR="00D24759" w:rsidRDefault="00D24759" w:rsidP="0063302D">
      <w:pPr>
        <w:keepNext/>
        <w:keepLines/>
        <w:jc w:val="both"/>
        <w:rPr>
          <w:rFonts w:ascii="Tahoma" w:hAnsi="Tahoma" w:cs="Tahoma"/>
          <w:color w:val="000000"/>
        </w:rPr>
      </w:pPr>
      <w:r w:rsidRPr="002474B7">
        <w:rPr>
          <w:rFonts w:ascii="Tahoma" w:hAnsi="Tahoma" w:cs="Tahoma"/>
          <w:color w:val="000000"/>
        </w:rPr>
        <w:t>Izvajalec mora prevzemati</w:t>
      </w:r>
      <w:r w:rsidR="00D25B1B">
        <w:rPr>
          <w:rFonts w:ascii="Tahoma" w:hAnsi="Tahoma" w:cs="Tahoma"/>
          <w:color w:val="000000"/>
        </w:rPr>
        <w:t>, odvažati</w:t>
      </w:r>
      <w:r w:rsidRPr="002474B7">
        <w:rPr>
          <w:rFonts w:ascii="Tahoma" w:hAnsi="Tahoma" w:cs="Tahoma"/>
          <w:color w:val="000000"/>
        </w:rPr>
        <w:t xml:space="preserve"> in nadalje obdelati produkt v strukturah, ki nastanejo pri obdelavi MKO v obratu MBO RCERO Ljubljana. Dejanske količine in dinamika prevzema se bodo določale na osnovi trenutnih potreb naročnika. Izvajalec ne bo mogel uveljavljati odškodnine zaradi morebitnega spreminjanja količin.</w:t>
      </w:r>
    </w:p>
    <w:p w14:paraId="76D77579" w14:textId="77777777" w:rsidR="0088378D" w:rsidRDefault="0088378D" w:rsidP="0063302D">
      <w:pPr>
        <w:keepNext/>
        <w:keepLines/>
        <w:jc w:val="both"/>
        <w:rPr>
          <w:rFonts w:ascii="Tahoma" w:hAnsi="Tahoma" w:cs="Tahoma"/>
        </w:rPr>
      </w:pPr>
    </w:p>
    <w:p w14:paraId="42C2A615" w14:textId="77777777" w:rsidR="00C755BB" w:rsidRDefault="009E3684" w:rsidP="0063302D">
      <w:pPr>
        <w:keepNext/>
        <w:keepLines/>
        <w:jc w:val="both"/>
        <w:rPr>
          <w:rFonts w:ascii="Tahoma" w:hAnsi="Tahoma" w:cs="Tahoma"/>
          <w:color w:val="000000"/>
        </w:rPr>
      </w:pPr>
      <w:r w:rsidRPr="00C8579C">
        <w:rPr>
          <w:rFonts w:ascii="Tahoma" w:hAnsi="Tahoma" w:cs="Tahoma"/>
          <w:color w:val="000000"/>
        </w:rPr>
        <w:t>Izvajalec mora zagotavljati prevzemanj</w:t>
      </w:r>
      <w:r>
        <w:rPr>
          <w:rFonts w:ascii="Tahoma" w:hAnsi="Tahoma" w:cs="Tahoma"/>
          <w:color w:val="000000"/>
        </w:rPr>
        <w:t>e</w:t>
      </w:r>
      <w:r w:rsidRPr="00C8579C">
        <w:rPr>
          <w:rFonts w:ascii="Tahoma" w:hAnsi="Tahoma" w:cs="Tahoma"/>
          <w:color w:val="000000"/>
        </w:rPr>
        <w:t xml:space="preserve"> produkta v razsutem stanju (rinfuza)</w:t>
      </w:r>
      <w:r>
        <w:rPr>
          <w:rFonts w:ascii="Tahoma" w:hAnsi="Tahoma" w:cs="Tahoma"/>
          <w:color w:val="000000"/>
        </w:rPr>
        <w:t>.</w:t>
      </w:r>
    </w:p>
    <w:p w14:paraId="406A48AC" w14:textId="77777777" w:rsidR="00934D76" w:rsidRDefault="00934D76" w:rsidP="0063302D">
      <w:pPr>
        <w:keepNext/>
        <w:keepLines/>
        <w:jc w:val="both"/>
        <w:rPr>
          <w:rFonts w:ascii="Tahoma" w:hAnsi="Tahoma" w:cs="Tahoma"/>
          <w:color w:val="000000"/>
        </w:rPr>
      </w:pPr>
    </w:p>
    <w:p w14:paraId="4872CE8B" w14:textId="77777777" w:rsidR="009E3684" w:rsidRDefault="00934D76" w:rsidP="0063302D">
      <w:pPr>
        <w:keepNext/>
        <w:keepLines/>
        <w:jc w:val="both"/>
        <w:rPr>
          <w:rFonts w:ascii="Tahoma" w:hAnsi="Tahoma" w:cs="Tahoma"/>
          <w:color w:val="000000"/>
        </w:rPr>
      </w:pPr>
      <w:r w:rsidRPr="00C8579C">
        <w:rPr>
          <w:rFonts w:ascii="Tahoma" w:hAnsi="Tahoma" w:cs="Tahoma"/>
          <w:color w:val="000000"/>
        </w:rPr>
        <w:t>Naročnik ne nudi storitve skladiščenja produkta.</w:t>
      </w:r>
    </w:p>
    <w:p w14:paraId="776A7F16" w14:textId="77777777" w:rsidR="00651BDD" w:rsidRPr="002474B7" w:rsidRDefault="00651BDD" w:rsidP="0063302D">
      <w:pPr>
        <w:keepNext/>
        <w:keepLines/>
        <w:jc w:val="both"/>
        <w:rPr>
          <w:rFonts w:ascii="Tahoma" w:hAnsi="Tahoma" w:cs="Tahoma"/>
          <w:color w:val="000000"/>
        </w:rPr>
      </w:pPr>
    </w:p>
    <w:p w14:paraId="4B9A71F7" w14:textId="54BA79A4" w:rsidR="00C755BB" w:rsidRPr="002474B7" w:rsidRDefault="00C755BB" w:rsidP="0063302D">
      <w:pPr>
        <w:keepNext/>
        <w:keepLines/>
        <w:jc w:val="both"/>
        <w:rPr>
          <w:rFonts w:ascii="Tahoma" w:hAnsi="Tahoma" w:cs="Tahoma"/>
          <w:color w:val="000000"/>
        </w:rPr>
      </w:pPr>
      <w:r w:rsidRPr="002474B7">
        <w:rPr>
          <w:rFonts w:ascii="Tahoma" w:hAnsi="Tahoma" w:cs="Tahoma"/>
          <w:color w:val="000000"/>
        </w:rPr>
        <w:t xml:space="preserve">Storitve </w:t>
      </w:r>
      <w:r w:rsidR="00D25B1B">
        <w:rPr>
          <w:rFonts w:ascii="Tahoma" w:hAnsi="Tahoma" w:cs="Tahoma"/>
          <w:color w:val="000000"/>
        </w:rPr>
        <w:t>mora izvajalec</w:t>
      </w:r>
      <w:r w:rsidRPr="002474B7">
        <w:rPr>
          <w:rFonts w:ascii="Tahoma" w:hAnsi="Tahoma" w:cs="Tahoma"/>
          <w:color w:val="000000"/>
        </w:rPr>
        <w:t xml:space="preserve"> opravljati na način, kot ga predpisujeta </w:t>
      </w:r>
      <w:r>
        <w:rPr>
          <w:rFonts w:ascii="Tahoma" w:hAnsi="Tahoma" w:cs="Tahoma"/>
          <w:color w:val="000000"/>
        </w:rPr>
        <w:t>zakonodaja Republike Slovenije</w:t>
      </w:r>
      <w:r w:rsidR="00D25B1B">
        <w:rPr>
          <w:rFonts w:ascii="Tahoma" w:hAnsi="Tahoma" w:cs="Tahoma"/>
          <w:color w:val="000000"/>
        </w:rPr>
        <w:t xml:space="preserve"> s predmetnega področja</w:t>
      </w:r>
      <w:r w:rsidRPr="002474B7">
        <w:rPr>
          <w:rFonts w:ascii="Tahoma" w:hAnsi="Tahoma" w:cs="Tahoma"/>
          <w:color w:val="000000"/>
        </w:rPr>
        <w:t xml:space="preserve"> in v primeru </w:t>
      </w:r>
      <w:r>
        <w:rPr>
          <w:rFonts w:ascii="Tahoma" w:hAnsi="Tahoma" w:cs="Tahoma"/>
          <w:color w:val="000000"/>
        </w:rPr>
        <w:t>čezmejnega</w:t>
      </w:r>
      <w:r w:rsidRPr="002474B7">
        <w:rPr>
          <w:rFonts w:ascii="Tahoma" w:hAnsi="Tahoma" w:cs="Tahoma"/>
          <w:color w:val="000000"/>
        </w:rPr>
        <w:t xml:space="preserve"> pošiljanja </w:t>
      </w:r>
      <w:r>
        <w:rPr>
          <w:rFonts w:ascii="Tahoma" w:hAnsi="Tahoma" w:cs="Tahoma"/>
          <w:color w:val="000000"/>
        </w:rPr>
        <w:t>produkta</w:t>
      </w:r>
      <w:r w:rsidRPr="002474B7">
        <w:rPr>
          <w:rFonts w:ascii="Tahoma" w:hAnsi="Tahoma" w:cs="Tahoma"/>
          <w:color w:val="000000"/>
        </w:rPr>
        <w:t xml:space="preserve"> tudi tuja zakonodaja. Izvajalec mora zagotoviti vodenje potrebne dokumentacije in v mesecu odvoza produkt</w:t>
      </w:r>
      <w:r>
        <w:rPr>
          <w:rFonts w:ascii="Tahoma" w:hAnsi="Tahoma" w:cs="Tahoma"/>
          <w:color w:val="000000"/>
        </w:rPr>
        <w:t>a</w:t>
      </w:r>
      <w:r w:rsidRPr="002474B7">
        <w:rPr>
          <w:rFonts w:ascii="Tahoma" w:hAnsi="Tahoma" w:cs="Tahoma"/>
          <w:color w:val="000000"/>
        </w:rPr>
        <w:t xml:space="preserve"> potrditi elektronske evidenčne liste oz. dostaviti naročniku potrjene »Transportne dokumente« za prehode pošiljk </w:t>
      </w:r>
      <w:r>
        <w:rPr>
          <w:rFonts w:ascii="Tahoma" w:hAnsi="Tahoma" w:cs="Tahoma"/>
          <w:color w:val="000000"/>
        </w:rPr>
        <w:t>produkta</w:t>
      </w:r>
      <w:r w:rsidRPr="002474B7">
        <w:rPr>
          <w:rFonts w:ascii="Tahoma" w:hAnsi="Tahoma" w:cs="Tahoma"/>
          <w:color w:val="000000"/>
        </w:rPr>
        <w:t xml:space="preserve"> preko meje </w:t>
      </w:r>
      <w:r w:rsidR="00D25B1B" w:rsidRPr="00D25B1B">
        <w:rPr>
          <w:rFonts w:ascii="Tahoma" w:hAnsi="Tahoma" w:cs="Tahoma"/>
          <w:color w:val="000000"/>
        </w:rPr>
        <w:t xml:space="preserve">Republike Slovenije </w:t>
      </w:r>
      <w:r w:rsidRPr="002474B7">
        <w:rPr>
          <w:rFonts w:ascii="Tahoma" w:hAnsi="Tahoma" w:cs="Tahoma"/>
          <w:color w:val="000000"/>
        </w:rPr>
        <w:t xml:space="preserve">za vsak prevoz </w:t>
      </w:r>
      <w:r>
        <w:rPr>
          <w:rFonts w:ascii="Tahoma" w:hAnsi="Tahoma" w:cs="Tahoma"/>
          <w:color w:val="000000"/>
        </w:rPr>
        <w:t>produkta</w:t>
      </w:r>
      <w:r w:rsidRPr="002474B7">
        <w:rPr>
          <w:rFonts w:ascii="Tahoma" w:hAnsi="Tahoma" w:cs="Tahoma"/>
          <w:color w:val="000000"/>
        </w:rPr>
        <w:t xml:space="preserve"> preko meje Republike Slovenije</w:t>
      </w:r>
      <w:r>
        <w:rPr>
          <w:rFonts w:ascii="Tahoma" w:hAnsi="Tahoma" w:cs="Tahoma"/>
          <w:color w:val="000000"/>
        </w:rPr>
        <w:t xml:space="preserve"> posebej</w:t>
      </w:r>
      <w:r w:rsidRPr="002474B7">
        <w:rPr>
          <w:rFonts w:ascii="Tahoma" w:hAnsi="Tahoma" w:cs="Tahoma"/>
          <w:color w:val="000000"/>
        </w:rPr>
        <w:t>.</w:t>
      </w:r>
    </w:p>
    <w:p w14:paraId="7F12FE0C" w14:textId="77777777" w:rsidR="00C755BB" w:rsidRPr="00C8579C" w:rsidRDefault="00C755BB" w:rsidP="0063302D">
      <w:pPr>
        <w:keepNext/>
        <w:keepLines/>
        <w:jc w:val="both"/>
        <w:rPr>
          <w:rFonts w:ascii="Tahoma" w:hAnsi="Tahoma" w:cs="Tahoma"/>
        </w:rPr>
      </w:pPr>
    </w:p>
    <w:p w14:paraId="16A91317" w14:textId="77777777" w:rsidR="00BF280C" w:rsidRDefault="003A7E29" w:rsidP="0063302D">
      <w:pPr>
        <w:keepNext/>
        <w:keepLines/>
        <w:numPr>
          <w:ilvl w:val="1"/>
          <w:numId w:val="4"/>
        </w:numPr>
        <w:tabs>
          <w:tab w:val="clear" w:pos="1440"/>
        </w:tabs>
        <w:ind w:left="426" w:hanging="426"/>
        <w:jc w:val="center"/>
        <w:rPr>
          <w:rFonts w:ascii="Tahoma" w:hAnsi="Tahoma" w:cs="Tahoma"/>
        </w:rPr>
      </w:pPr>
      <w:r>
        <w:rPr>
          <w:rFonts w:ascii="Tahoma" w:hAnsi="Tahoma" w:cs="Tahoma"/>
        </w:rPr>
        <w:t>č</w:t>
      </w:r>
      <w:r w:rsidR="00BF280C" w:rsidRPr="00C8579C">
        <w:rPr>
          <w:rFonts w:ascii="Tahoma" w:hAnsi="Tahoma" w:cs="Tahoma"/>
        </w:rPr>
        <w:t>len</w:t>
      </w:r>
    </w:p>
    <w:p w14:paraId="6F4E0F3A" w14:textId="77777777" w:rsidR="003A7E29" w:rsidRDefault="003A7E29" w:rsidP="0063302D">
      <w:pPr>
        <w:keepNext/>
        <w:keepLines/>
        <w:rPr>
          <w:rFonts w:ascii="Tahoma" w:hAnsi="Tahoma" w:cs="Tahoma"/>
        </w:rPr>
      </w:pPr>
    </w:p>
    <w:p w14:paraId="20AB14EA" w14:textId="416506BA" w:rsidR="00C755BB" w:rsidRPr="000022D0" w:rsidRDefault="000022D0" w:rsidP="0063302D">
      <w:pPr>
        <w:keepNext/>
        <w:keepLines/>
        <w:jc w:val="both"/>
        <w:rPr>
          <w:rFonts w:ascii="Tahoma" w:hAnsi="Tahoma" w:cs="Tahoma"/>
        </w:rPr>
      </w:pPr>
      <w:r w:rsidRPr="000022D0">
        <w:rPr>
          <w:rFonts w:ascii="Tahoma" w:hAnsi="Tahoma" w:cs="Tahoma"/>
          <w:bCs/>
        </w:rPr>
        <w:t>Izvajalec mora biti za prvi prevzem</w:t>
      </w:r>
      <w:r w:rsidR="00D25B1B">
        <w:rPr>
          <w:rFonts w:ascii="Tahoma" w:hAnsi="Tahoma" w:cs="Tahoma"/>
          <w:bCs/>
        </w:rPr>
        <w:t>, odvoz</w:t>
      </w:r>
      <w:r w:rsidRPr="000022D0">
        <w:rPr>
          <w:rFonts w:ascii="Tahoma" w:hAnsi="Tahoma" w:cs="Tahoma"/>
          <w:bCs/>
        </w:rPr>
        <w:t xml:space="preserve"> in nadaljnjo obdelavo produkta, ki dnevno nastaja v obratu MBO RCERO Ljubljana, pripravljen najkasneje v osmih (8) dneh od </w:t>
      </w:r>
      <w:r w:rsidR="00D25B1B">
        <w:rPr>
          <w:rFonts w:ascii="Tahoma" w:hAnsi="Tahoma" w:cs="Tahoma"/>
          <w:bCs/>
        </w:rPr>
        <w:t>sklenitve</w:t>
      </w:r>
      <w:r w:rsidR="00D25B1B" w:rsidRPr="000022D0">
        <w:rPr>
          <w:rFonts w:ascii="Tahoma" w:hAnsi="Tahoma" w:cs="Tahoma"/>
          <w:bCs/>
        </w:rPr>
        <w:t xml:space="preserve"> </w:t>
      </w:r>
      <w:r w:rsidRPr="000022D0">
        <w:rPr>
          <w:rFonts w:ascii="Tahoma" w:hAnsi="Tahoma" w:cs="Tahoma"/>
          <w:bCs/>
        </w:rPr>
        <w:t>okvirnega sporazuma</w:t>
      </w:r>
      <w:r w:rsidR="00D40EEE">
        <w:rPr>
          <w:rFonts w:ascii="Tahoma" w:hAnsi="Tahoma" w:cs="Tahoma"/>
          <w:bCs/>
        </w:rPr>
        <w:t xml:space="preserve">, razen v primeru, da se bo </w:t>
      </w:r>
      <w:r w:rsidR="00D25B1B">
        <w:rPr>
          <w:rFonts w:ascii="Tahoma" w:hAnsi="Tahoma" w:cs="Tahoma"/>
          <w:bCs/>
        </w:rPr>
        <w:t xml:space="preserve">nadaljnja </w:t>
      </w:r>
      <w:r w:rsidR="00D40EEE">
        <w:rPr>
          <w:rFonts w:ascii="Tahoma" w:hAnsi="Tahoma" w:cs="Tahoma"/>
          <w:bCs/>
        </w:rPr>
        <w:t xml:space="preserve">obdelava </w:t>
      </w:r>
      <w:r w:rsidR="00D25B1B">
        <w:rPr>
          <w:rFonts w:ascii="Tahoma" w:hAnsi="Tahoma" w:cs="Tahoma"/>
          <w:bCs/>
        </w:rPr>
        <w:t xml:space="preserve">produkta </w:t>
      </w:r>
      <w:r w:rsidR="00D40EEE">
        <w:rPr>
          <w:rFonts w:ascii="Tahoma" w:hAnsi="Tahoma" w:cs="Tahoma"/>
          <w:bCs/>
        </w:rPr>
        <w:t>izvajala izven meja republike Slovenije in je navedeno razvidno iz ponudbe</w:t>
      </w:r>
      <w:r w:rsidRPr="000022D0">
        <w:rPr>
          <w:rFonts w:ascii="Tahoma" w:hAnsi="Tahoma" w:cs="Tahoma"/>
          <w:bCs/>
        </w:rPr>
        <w:t xml:space="preserve">. V nasprotnem primeru bo naročnik izvajalcu zaračunal </w:t>
      </w:r>
      <w:r w:rsidR="00D25B1B">
        <w:rPr>
          <w:rFonts w:ascii="Tahoma" w:hAnsi="Tahoma" w:cs="Tahoma"/>
          <w:bCs/>
        </w:rPr>
        <w:t xml:space="preserve">pogodbeno </w:t>
      </w:r>
      <w:r w:rsidRPr="000022D0">
        <w:rPr>
          <w:rFonts w:ascii="Tahoma" w:hAnsi="Tahoma" w:cs="Tahoma"/>
          <w:bCs/>
        </w:rPr>
        <w:t xml:space="preserve">kazen, skladno z določili </w:t>
      </w:r>
      <w:r w:rsidR="00507F5C">
        <w:rPr>
          <w:rFonts w:ascii="Tahoma" w:hAnsi="Tahoma" w:cs="Tahoma"/>
          <w:bCs/>
        </w:rPr>
        <w:t>18</w:t>
      </w:r>
      <w:r w:rsidRPr="000022D0">
        <w:rPr>
          <w:rFonts w:ascii="Tahoma" w:hAnsi="Tahoma" w:cs="Tahoma"/>
          <w:bCs/>
        </w:rPr>
        <w:t>. člena tega okvirnega sporazuma.</w:t>
      </w:r>
    </w:p>
    <w:p w14:paraId="5E4E1DC3" w14:textId="00B19BB4" w:rsidR="00C755BB" w:rsidRDefault="00C755BB" w:rsidP="0063302D">
      <w:pPr>
        <w:keepNext/>
        <w:keepLines/>
        <w:jc w:val="both"/>
        <w:rPr>
          <w:rFonts w:ascii="Tahoma" w:hAnsi="Tahoma" w:cs="Tahoma"/>
        </w:rPr>
      </w:pPr>
    </w:p>
    <w:p w14:paraId="7AFFBFC0" w14:textId="5BBFEBAE" w:rsidR="005173C3" w:rsidRPr="005D654E" w:rsidRDefault="005173C3" w:rsidP="0063302D">
      <w:pPr>
        <w:keepNext/>
        <w:keepLines/>
        <w:jc w:val="both"/>
        <w:rPr>
          <w:rFonts w:ascii="Tahoma" w:hAnsi="Tahoma" w:cs="Tahoma"/>
        </w:rPr>
      </w:pPr>
      <w:r>
        <w:rPr>
          <w:rFonts w:ascii="Tahoma" w:hAnsi="Tahoma" w:cs="Tahoma"/>
        </w:rPr>
        <w:t xml:space="preserve">V primeru, da se bo </w:t>
      </w:r>
      <w:r w:rsidR="00D25B1B">
        <w:rPr>
          <w:rFonts w:ascii="Tahoma" w:hAnsi="Tahoma" w:cs="Tahoma"/>
        </w:rPr>
        <w:t xml:space="preserve">nadaljnja </w:t>
      </w:r>
      <w:r w:rsidRPr="005D654E">
        <w:rPr>
          <w:rFonts w:ascii="Tahoma" w:hAnsi="Tahoma" w:cs="Tahoma"/>
        </w:rPr>
        <w:t xml:space="preserve">obdelava </w:t>
      </w:r>
      <w:r w:rsidR="00D25B1B">
        <w:rPr>
          <w:rFonts w:ascii="Tahoma" w:hAnsi="Tahoma" w:cs="Tahoma"/>
        </w:rPr>
        <w:t>produkta</w:t>
      </w:r>
      <w:r w:rsidRPr="005D654E">
        <w:rPr>
          <w:rFonts w:ascii="Tahoma" w:hAnsi="Tahoma" w:cs="Tahoma"/>
        </w:rPr>
        <w:t xml:space="preserve"> </w:t>
      </w:r>
      <w:r>
        <w:rPr>
          <w:rFonts w:ascii="Tahoma" w:hAnsi="Tahoma" w:cs="Tahoma"/>
        </w:rPr>
        <w:t xml:space="preserve">izvajala </w:t>
      </w:r>
      <w:r w:rsidRPr="005D654E">
        <w:rPr>
          <w:rFonts w:ascii="Tahoma" w:hAnsi="Tahoma" w:cs="Tahoma"/>
        </w:rPr>
        <w:t xml:space="preserve">izven meja Republike Slovenije, bo moral </w:t>
      </w:r>
      <w:r>
        <w:rPr>
          <w:rFonts w:ascii="Tahoma" w:hAnsi="Tahoma" w:cs="Tahoma"/>
        </w:rPr>
        <w:t xml:space="preserve">izvajalec </w:t>
      </w:r>
      <w:r w:rsidRPr="005D654E">
        <w:rPr>
          <w:rFonts w:ascii="Tahoma" w:hAnsi="Tahoma" w:cs="Tahoma"/>
        </w:rPr>
        <w:t>pridobiti vsa potrebna dovoljenja in listine v skladu z Uredbo (ES) št. 1013/2006 o pošiljkah odpadkov</w:t>
      </w:r>
      <w:r w:rsidR="00D25B1B">
        <w:rPr>
          <w:rFonts w:ascii="Tahoma" w:hAnsi="Tahoma" w:cs="Tahoma"/>
        </w:rPr>
        <w:t>,</w:t>
      </w:r>
      <w:r w:rsidRPr="005D654E">
        <w:rPr>
          <w:rFonts w:ascii="Tahoma" w:hAnsi="Tahoma" w:cs="Tahoma"/>
        </w:rPr>
        <w:t xml:space="preserve"> </w:t>
      </w:r>
      <w:r>
        <w:rPr>
          <w:rFonts w:ascii="Tahoma" w:hAnsi="Tahoma" w:cs="Tahoma"/>
        </w:rPr>
        <w:t>v roku 30 (trideset) koledarskih dni od sklenitve okvirnega sporazuma in jih predložiti naročniku</w:t>
      </w:r>
      <w:r w:rsidRPr="005D654E">
        <w:rPr>
          <w:rFonts w:ascii="Tahoma" w:hAnsi="Tahoma" w:cs="Tahoma"/>
        </w:rPr>
        <w:t>.</w:t>
      </w:r>
      <w:r w:rsidR="00F62FE4">
        <w:rPr>
          <w:rFonts w:ascii="Tahoma" w:hAnsi="Tahoma" w:cs="Tahoma"/>
        </w:rPr>
        <w:t xml:space="preserve"> Izvajalec mora biti za prvi prevzem</w:t>
      </w:r>
      <w:r w:rsidR="00D25B1B">
        <w:rPr>
          <w:rFonts w:ascii="Tahoma" w:hAnsi="Tahoma" w:cs="Tahoma"/>
        </w:rPr>
        <w:t>, odvoz</w:t>
      </w:r>
      <w:r w:rsidR="00F62FE4">
        <w:rPr>
          <w:rFonts w:ascii="Tahoma" w:hAnsi="Tahoma" w:cs="Tahoma"/>
        </w:rPr>
        <w:t xml:space="preserve"> in nadaljnjo obdelavo produkta, </w:t>
      </w:r>
      <w:r w:rsidR="00F62FE4" w:rsidRPr="000022D0">
        <w:rPr>
          <w:rFonts w:ascii="Tahoma" w:hAnsi="Tahoma" w:cs="Tahoma"/>
          <w:bCs/>
        </w:rPr>
        <w:t>ki dnevno nastaja v obratu MBO RCERO Ljubljana, pripravljen najkasneje v osmih (8) dneh od</w:t>
      </w:r>
      <w:r w:rsidR="00F62FE4">
        <w:rPr>
          <w:rFonts w:ascii="Tahoma" w:hAnsi="Tahoma" w:cs="Tahoma"/>
          <w:bCs/>
        </w:rPr>
        <w:t xml:space="preserve"> dneva predložitve </w:t>
      </w:r>
      <w:r w:rsidR="00162215">
        <w:rPr>
          <w:rFonts w:ascii="Tahoma" w:hAnsi="Tahoma" w:cs="Tahoma"/>
          <w:bCs/>
        </w:rPr>
        <w:t>»</w:t>
      </w:r>
      <w:r w:rsidR="006C0D2F">
        <w:rPr>
          <w:rFonts w:ascii="Tahoma" w:hAnsi="Tahoma" w:cs="Tahoma"/>
          <w:bCs/>
        </w:rPr>
        <w:t>Soglasja za večkratno pošiljanje odpadkov na predelavo med državami članicami Evropske skupnosti</w:t>
      </w:r>
      <w:r w:rsidR="00162215">
        <w:rPr>
          <w:rFonts w:ascii="Tahoma" w:hAnsi="Tahoma" w:cs="Tahoma"/>
          <w:bCs/>
        </w:rPr>
        <w:t>«</w:t>
      </w:r>
      <w:r w:rsidR="006C0D2F">
        <w:rPr>
          <w:rFonts w:ascii="Tahoma" w:hAnsi="Tahoma" w:cs="Tahoma"/>
          <w:bCs/>
        </w:rPr>
        <w:t xml:space="preserve"> in </w:t>
      </w:r>
      <w:r w:rsidR="00F62FE4">
        <w:rPr>
          <w:rFonts w:ascii="Tahoma" w:hAnsi="Tahoma" w:cs="Tahoma"/>
          <w:bCs/>
        </w:rPr>
        <w:t xml:space="preserve">potrditve ustreznosti predloženih dovoljenj in listin s strani naročnika; naročnik se zavezuje, da bo potrdil prejete dokumente najkasneje v roku </w:t>
      </w:r>
      <w:r w:rsidR="006C0D2F">
        <w:rPr>
          <w:rFonts w:ascii="Tahoma" w:hAnsi="Tahoma" w:cs="Tahoma"/>
          <w:bCs/>
        </w:rPr>
        <w:t>treh</w:t>
      </w:r>
      <w:r w:rsidR="00162215">
        <w:rPr>
          <w:rFonts w:ascii="Tahoma" w:hAnsi="Tahoma" w:cs="Tahoma"/>
          <w:bCs/>
        </w:rPr>
        <w:t xml:space="preserve"> (3)</w:t>
      </w:r>
      <w:r w:rsidR="006C0D2F">
        <w:rPr>
          <w:rFonts w:ascii="Tahoma" w:hAnsi="Tahoma" w:cs="Tahoma"/>
          <w:bCs/>
        </w:rPr>
        <w:t xml:space="preserve"> delovnih</w:t>
      </w:r>
      <w:r w:rsidR="00F62FE4">
        <w:rPr>
          <w:rFonts w:ascii="Tahoma" w:hAnsi="Tahoma" w:cs="Tahoma"/>
          <w:bCs/>
        </w:rPr>
        <w:t xml:space="preserve"> dni od prejema.</w:t>
      </w:r>
    </w:p>
    <w:p w14:paraId="406C2EDF" w14:textId="77777777" w:rsidR="005173C3" w:rsidRDefault="005173C3" w:rsidP="0063302D">
      <w:pPr>
        <w:keepNext/>
        <w:keepLines/>
        <w:jc w:val="both"/>
        <w:rPr>
          <w:rFonts w:ascii="Tahoma" w:hAnsi="Tahoma" w:cs="Tahoma"/>
        </w:rPr>
      </w:pPr>
    </w:p>
    <w:p w14:paraId="114F0040" w14:textId="6CC15171" w:rsidR="005173C3" w:rsidRDefault="005173C3" w:rsidP="0063302D">
      <w:pPr>
        <w:keepNext/>
        <w:keepLines/>
        <w:jc w:val="both"/>
        <w:rPr>
          <w:rFonts w:ascii="Tahoma" w:hAnsi="Tahoma" w:cs="Tahoma"/>
        </w:rPr>
      </w:pPr>
      <w:r w:rsidRPr="005D654E">
        <w:rPr>
          <w:rFonts w:ascii="Tahoma" w:hAnsi="Tahoma" w:cs="Tahoma"/>
        </w:rPr>
        <w:t xml:space="preserve">V kolikor </w:t>
      </w:r>
      <w:r>
        <w:rPr>
          <w:rFonts w:ascii="Tahoma" w:hAnsi="Tahoma" w:cs="Tahoma"/>
        </w:rPr>
        <w:t>izvajalec</w:t>
      </w:r>
      <w:r w:rsidRPr="005D654E">
        <w:rPr>
          <w:rFonts w:ascii="Tahoma" w:hAnsi="Tahoma" w:cs="Tahoma"/>
        </w:rPr>
        <w:t xml:space="preserve"> </w:t>
      </w:r>
      <w:r w:rsidR="00D25B1B">
        <w:rPr>
          <w:rFonts w:ascii="Tahoma" w:hAnsi="Tahoma" w:cs="Tahoma"/>
        </w:rPr>
        <w:t xml:space="preserve">naročniku </w:t>
      </w:r>
      <w:r w:rsidRPr="005D654E">
        <w:rPr>
          <w:rFonts w:ascii="Tahoma" w:hAnsi="Tahoma" w:cs="Tahoma"/>
        </w:rPr>
        <w:t xml:space="preserve">ne bo pravočasno </w:t>
      </w:r>
      <w:r w:rsidR="00D25B1B">
        <w:rPr>
          <w:rFonts w:ascii="Tahoma" w:hAnsi="Tahoma" w:cs="Tahoma"/>
        </w:rPr>
        <w:t>predložil</w:t>
      </w:r>
      <w:r w:rsidRPr="005D654E">
        <w:rPr>
          <w:rFonts w:ascii="Tahoma" w:hAnsi="Tahoma" w:cs="Tahoma"/>
        </w:rPr>
        <w:t xml:space="preserve"> </w:t>
      </w:r>
      <w:r>
        <w:rPr>
          <w:rFonts w:ascii="Tahoma" w:hAnsi="Tahoma" w:cs="Tahoma"/>
        </w:rPr>
        <w:t>ustreznih dovoljenj in listin v primeru iz drugega odstavka tega člena okvirnega sporazuma</w:t>
      </w:r>
      <w:r w:rsidRPr="005D654E">
        <w:rPr>
          <w:rFonts w:ascii="Tahoma" w:hAnsi="Tahoma" w:cs="Tahoma"/>
        </w:rPr>
        <w:t xml:space="preserve">, ima naročnik pravico odstopiti od okvirnega sporazuma in unovčiti </w:t>
      </w:r>
      <w:r>
        <w:rPr>
          <w:rFonts w:ascii="Tahoma" w:hAnsi="Tahoma" w:cs="Tahoma"/>
        </w:rPr>
        <w:t xml:space="preserve">finančno zavarovanje dobre izvedbe </w:t>
      </w:r>
      <w:r w:rsidRPr="005D654E">
        <w:rPr>
          <w:rFonts w:ascii="Tahoma" w:hAnsi="Tahoma" w:cs="Tahoma"/>
        </w:rPr>
        <w:t>obveznosti</w:t>
      </w:r>
      <w:r w:rsidR="00D25B1B">
        <w:rPr>
          <w:rFonts w:ascii="Tahoma" w:hAnsi="Tahoma" w:cs="Tahoma"/>
        </w:rPr>
        <w:t xml:space="preserve"> iz okvirnega sporazuma</w:t>
      </w:r>
      <w:r w:rsidRPr="005D654E">
        <w:rPr>
          <w:rFonts w:ascii="Tahoma" w:hAnsi="Tahoma" w:cs="Tahoma"/>
        </w:rPr>
        <w:t xml:space="preserve">. </w:t>
      </w:r>
    </w:p>
    <w:p w14:paraId="38AEF6B2" w14:textId="77777777" w:rsidR="005173C3" w:rsidRPr="00C755BB" w:rsidRDefault="005173C3" w:rsidP="0063302D">
      <w:pPr>
        <w:keepNext/>
        <w:keepLines/>
        <w:jc w:val="both"/>
        <w:rPr>
          <w:rFonts w:ascii="Tahoma" w:hAnsi="Tahoma" w:cs="Tahoma"/>
        </w:rPr>
      </w:pPr>
    </w:p>
    <w:p w14:paraId="75D8A9FD" w14:textId="77777777" w:rsidR="00C755BB" w:rsidRPr="00C755BB" w:rsidRDefault="00C755BB" w:rsidP="0063302D">
      <w:pPr>
        <w:keepNext/>
        <w:keepLines/>
        <w:jc w:val="both"/>
        <w:rPr>
          <w:rFonts w:ascii="Tahoma" w:hAnsi="Tahoma" w:cs="Tahoma"/>
        </w:rPr>
      </w:pPr>
      <w:r w:rsidRPr="00C755BB">
        <w:rPr>
          <w:rFonts w:ascii="Tahoma" w:hAnsi="Tahoma" w:cs="Tahoma"/>
        </w:rPr>
        <w:t>Naročnik bo v primeru začasne zaustavitve obdelave MKO (npr. zaradi tehničnih težav, ipd.) in posledično zaustavljenega pridobivanja produkta o tem izvajalca obvestil takoj, oziroma najkasneje na dan, ko bo do zaustavitve prišlo.</w:t>
      </w:r>
    </w:p>
    <w:p w14:paraId="13FE3B2F" w14:textId="77777777" w:rsidR="00C755BB" w:rsidRPr="00C755BB" w:rsidRDefault="00C755BB" w:rsidP="0063302D">
      <w:pPr>
        <w:keepNext/>
        <w:keepLines/>
        <w:jc w:val="both"/>
        <w:rPr>
          <w:rFonts w:ascii="Tahoma" w:hAnsi="Tahoma" w:cs="Tahoma"/>
        </w:rPr>
      </w:pPr>
    </w:p>
    <w:p w14:paraId="1B313FAF" w14:textId="77777777" w:rsidR="00C755BB" w:rsidRPr="00C755BB" w:rsidRDefault="00C755BB" w:rsidP="0063302D">
      <w:pPr>
        <w:keepNext/>
        <w:keepLines/>
        <w:jc w:val="both"/>
        <w:rPr>
          <w:rFonts w:ascii="Tahoma" w:hAnsi="Tahoma" w:cs="Tahoma"/>
        </w:rPr>
      </w:pPr>
      <w:r w:rsidRPr="00C755BB">
        <w:rPr>
          <w:rFonts w:ascii="Tahoma" w:hAnsi="Tahoma" w:cs="Tahoma"/>
        </w:rPr>
        <w:t xml:space="preserve">Za prevzem produkta v nadaljnjo obdelavo je zadolžen izvajalec, ki mora pri izvajanju storitev upoštevati veljavna navodila in pogoje na lokaciji RCERO Ljubljana, ki jih sprejme naročnik in z njimi seznani izvajalca. </w:t>
      </w:r>
    </w:p>
    <w:p w14:paraId="4B64EC99" w14:textId="77777777" w:rsidR="000C1B19" w:rsidRPr="00DA15B1" w:rsidRDefault="000C1B19" w:rsidP="0063302D">
      <w:pPr>
        <w:keepNext/>
        <w:keepLines/>
        <w:jc w:val="both"/>
        <w:rPr>
          <w:rFonts w:ascii="Tahoma" w:hAnsi="Tahoma" w:cs="Tahoma"/>
        </w:rPr>
      </w:pPr>
    </w:p>
    <w:p w14:paraId="79D5831E" w14:textId="77777777" w:rsidR="00DA15B1" w:rsidRDefault="00DA15B1" w:rsidP="0063302D">
      <w:pPr>
        <w:keepNext/>
        <w:keepLines/>
        <w:numPr>
          <w:ilvl w:val="1"/>
          <w:numId w:val="4"/>
        </w:numPr>
        <w:tabs>
          <w:tab w:val="clear" w:pos="1440"/>
        </w:tabs>
        <w:ind w:left="426" w:hanging="426"/>
        <w:jc w:val="center"/>
        <w:rPr>
          <w:rFonts w:ascii="Tahoma" w:hAnsi="Tahoma" w:cs="Tahoma"/>
        </w:rPr>
      </w:pPr>
      <w:r>
        <w:rPr>
          <w:rFonts w:ascii="Tahoma" w:hAnsi="Tahoma" w:cs="Tahoma"/>
        </w:rPr>
        <w:t xml:space="preserve"> člen</w:t>
      </w:r>
    </w:p>
    <w:p w14:paraId="0F14186D" w14:textId="77777777" w:rsidR="0088378D" w:rsidRDefault="0088378D" w:rsidP="0063302D">
      <w:pPr>
        <w:keepNext/>
        <w:keepLines/>
        <w:rPr>
          <w:rFonts w:ascii="Tahoma" w:hAnsi="Tahoma" w:cs="Tahoma"/>
        </w:rPr>
      </w:pPr>
    </w:p>
    <w:p w14:paraId="10F9D143" w14:textId="31912E32" w:rsidR="00474E85" w:rsidRDefault="00474E85" w:rsidP="0063302D">
      <w:pPr>
        <w:keepNext/>
        <w:keepLines/>
        <w:jc w:val="both"/>
        <w:rPr>
          <w:rFonts w:ascii="Tahoma" w:hAnsi="Tahoma" w:cs="Tahoma"/>
        </w:rPr>
      </w:pPr>
      <w:r>
        <w:rPr>
          <w:rFonts w:ascii="Tahoma" w:hAnsi="Tahoma" w:cs="Tahoma"/>
        </w:rPr>
        <w:t>N</w:t>
      </w:r>
      <w:r w:rsidRPr="00DE214F">
        <w:rPr>
          <w:rFonts w:ascii="Tahoma" w:hAnsi="Tahoma" w:cs="Tahoma"/>
        </w:rPr>
        <w:t xml:space="preserve">aročnik bo odvoze </w:t>
      </w:r>
      <w:r>
        <w:rPr>
          <w:rFonts w:ascii="Tahoma" w:hAnsi="Tahoma" w:cs="Tahoma"/>
        </w:rPr>
        <w:t xml:space="preserve">produkta naročal </w:t>
      </w:r>
      <w:r w:rsidRPr="00DE214F">
        <w:rPr>
          <w:rFonts w:ascii="Tahoma" w:hAnsi="Tahoma" w:cs="Tahoma"/>
        </w:rPr>
        <w:t>tedensko</w:t>
      </w:r>
      <w:r w:rsidR="00D25B1B">
        <w:rPr>
          <w:rFonts w:ascii="Tahoma" w:hAnsi="Tahoma" w:cs="Tahoma"/>
        </w:rPr>
        <w:t>,</w:t>
      </w:r>
      <w:r w:rsidRPr="00DE214F">
        <w:rPr>
          <w:rFonts w:ascii="Tahoma" w:hAnsi="Tahoma" w:cs="Tahoma"/>
        </w:rPr>
        <w:t xml:space="preserve"> v pisni obliki po elektronsk</w:t>
      </w:r>
      <w:r w:rsidR="00D25B1B">
        <w:rPr>
          <w:rFonts w:ascii="Tahoma" w:hAnsi="Tahoma" w:cs="Tahoma"/>
        </w:rPr>
        <w:t>i</w:t>
      </w:r>
      <w:r w:rsidRPr="00DE214F">
        <w:rPr>
          <w:rFonts w:ascii="Tahoma" w:hAnsi="Tahoma" w:cs="Tahoma"/>
        </w:rPr>
        <w:t xml:space="preserve"> pošt</w:t>
      </w:r>
      <w:r w:rsidR="00D25B1B">
        <w:rPr>
          <w:rFonts w:ascii="Tahoma" w:hAnsi="Tahoma" w:cs="Tahoma"/>
        </w:rPr>
        <w:t>i</w:t>
      </w:r>
      <w:r>
        <w:rPr>
          <w:rFonts w:ascii="Tahoma" w:hAnsi="Tahoma" w:cs="Tahoma"/>
        </w:rPr>
        <w:t>,</w:t>
      </w:r>
      <w:r w:rsidRPr="00DE214F">
        <w:rPr>
          <w:rFonts w:ascii="Tahoma" w:hAnsi="Tahoma" w:cs="Tahoma"/>
        </w:rPr>
        <w:t xml:space="preserve"> in sicer najkasneje </w:t>
      </w:r>
      <w:r>
        <w:rPr>
          <w:rFonts w:ascii="Tahoma" w:hAnsi="Tahoma" w:cs="Tahoma"/>
        </w:rPr>
        <w:t xml:space="preserve">tri (3) delovne dni pred prvim delovnim dnem v prihodnjem tednu. </w:t>
      </w:r>
      <w:r w:rsidRPr="00DE214F">
        <w:rPr>
          <w:rFonts w:ascii="Tahoma" w:hAnsi="Tahoma" w:cs="Tahoma"/>
        </w:rPr>
        <w:t xml:space="preserve">Naročnik bo v naročilu odvozov opredelil </w:t>
      </w:r>
      <w:r>
        <w:rPr>
          <w:rFonts w:ascii="Tahoma" w:hAnsi="Tahoma" w:cs="Tahoma"/>
        </w:rPr>
        <w:t xml:space="preserve">obliko produkta in </w:t>
      </w:r>
      <w:r w:rsidRPr="00DE214F">
        <w:rPr>
          <w:rFonts w:ascii="Tahoma" w:hAnsi="Tahoma" w:cs="Tahoma"/>
        </w:rPr>
        <w:t xml:space="preserve">količino </w:t>
      </w:r>
      <w:r>
        <w:rPr>
          <w:rFonts w:ascii="Tahoma" w:hAnsi="Tahoma" w:cs="Tahoma"/>
        </w:rPr>
        <w:t>(</w:t>
      </w:r>
      <w:r w:rsidRPr="00DE214F">
        <w:rPr>
          <w:rFonts w:ascii="Tahoma" w:hAnsi="Tahoma" w:cs="Tahoma"/>
        </w:rPr>
        <w:t>v tonah</w:t>
      </w:r>
      <w:r>
        <w:rPr>
          <w:rFonts w:ascii="Tahoma" w:hAnsi="Tahoma" w:cs="Tahoma"/>
        </w:rPr>
        <w:t xml:space="preserve"> oz. kamionih), ki jo mora izvajalec prevzeti, </w:t>
      </w:r>
      <w:r w:rsidRPr="00DE214F">
        <w:rPr>
          <w:rFonts w:ascii="Tahoma" w:hAnsi="Tahoma" w:cs="Tahoma"/>
        </w:rPr>
        <w:t xml:space="preserve">za vsak </w:t>
      </w:r>
      <w:r>
        <w:rPr>
          <w:rFonts w:ascii="Tahoma" w:hAnsi="Tahoma" w:cs="Tahoma"/>
        </w:rPr>
        <w:t xml:space="preserve">delovni </w:t>
      </w:r>
      <w:r w:rsidRPr="00DE214F">
        <w:rPr>
          <w:rFonts w:ascii="Tahoma" w:hAnsi="Tahoma" w:cs="Tahoma"/>
        </w:rPr>
        <w:t xml:space="preserve">dan </w:t>
      </w:r>
      <w:r>
        <w:rPr>
          <w:rFonts w:ascii="Tahoma" w:hAnsi="Tahoma" w:cs="Tahoma"/>
        </w:rPr>
        <w:t xml:space="preserve">v tednu </w:t>
      </w:r>
      <w:r w:rsidRPr="00DE214F">
        <w:rPr>
          <w:rFonts w:ascii="Tahoma" w:hAnsi="Tahoma" w:cs="Tahoma"/>
        </w:rPr>
        <w:t xml:space="preserve">posebej. Morebitne </w:t>
      </w:r>
      <w:r>
        <w:rPr>
          <w:rFonts w:ascii="Tahoma" w:hAnsi="Tahoma" w:cs="Tahoma"/>
        </w:rPr>
        <w:t xml:space="preserve">urgentne </w:t>
      </w:r>
      <w:r w:rsidRPr="00DE214F">
        <w:rPr>
          <w:rFonts w:ascii="Tahoma" w:hAnsi="Tahoma" w:cs="Tahoma"/>
        </w:rPr>
        <w:t xml:space="preserve">spremembe naročil </w:t>
      </w:r>
      <w:r>
        <w:rPr>
          <w:rFonts w:ascii="Tahoma" w:hAnsi="Tahoma" w:cs="Tahoma"/>
        </w:rPr>
        <w:t>odvozov</w:t>
      </w:r>
      <w:r w:rsidRPr="00DE214F">
        <w:rPr>
          <w:rFonts w:ascii="Tahoma" w:hAnsi="Tahoma" w:cs="Tahoma"/>
        </w:rPr>
        <w:t xml:space="preserve"> bo naročnik posredoval</w:t>
      </w:r>
      <w:r>
        <w:rPr>
          <w:rFonts w:ascii="Tahoma" w:hAnsi="Tahoma" w:cs="Tahoma"/>
        </w:rPr>
        <w:t xml:space="preserve"> pisno (po elektronski pošti) </w:t>
      </w:r>
      <w:r w:rsidRPr="00DE214F">
        <w:rPr>
          <w:rFonts w:ascii="Tahoma" w:hAnsi="Tahoma" w:cs="Tahoma"/>
        </w:rPr>
        <w:t>en</w:t>
      </w:r>
      <w:r>
        <w:rPr>
          <w:rFonts w:ascii="Tahoma" w:hAnsi="Tahoma" w:cs="Tahoma"/>
        </w:rPr>
        <w:t xml:space="preserve"> (1)</w:t>
      </w:r>
      <w:r w:rsidRPr="00DE214F">
        <w:rPr>
          <w:rFonts w:ascii="Tahoma" w:hAnsi="Tahoma" w:cs="Tahoma"/>
        </w:rPr>
        <w:t xml:space="preserve"> delovni dan pred predviden</w:t>
      </w:r>
      <w:r>
        <w:rPr>
          <w:rFonts w:ascii="Tahoma" w:hAnsi="Tahoma" w:cs="Tahoma"/>
        </w:rPr>
        <w:t>im</w:t>
      </w:r>
      <w:r w:rsidRPr="00DE214F">
        <w:rPr>
          <w:rFonts w:ascii="Tahoma" w:hAnsi="Tahoma" w:cs="Tahoma"/>
        </w:rPr>
        <w:t xml:space="preserve"> </w:t>
      </w:r>
      <w:r>
        <w:rPr>
          <w:rFonts w:ascii="Tahoma" w:hAnsi="Tahoma" w:cs="Tahoma"/>
        </w:rPr>
        <w:t>odvozom</w:t>
      </w:r>
      <w:r w:rsidRPr="00DE214F">
        <w:rPr>
          <w:rFonts w:ascii="Tahoma" w:hAnsi="Tahoma" w:cs="Tahoma"/>
        </w:rPr>
        <w:t xml:space="preserve"> do 1</w:t>
      </w:r>
      <w:r>
        <w:rPr>
          <w:rFonts w:ascii="Tahoma" w:hAnsi="Tahoma" w:cs="Tahoma"/>
        </w:rPr>
        <w:t>5.00</w:t>
      </w:r>
      <w:r w:rsidRPr="00DE214F">
        <w:rPr>
          <w:rFonts w:ascii="Tahoma" w:hAnsi="Tahoma" w:cs="Tahoma"/>
        </w:rPr>
        <w:t xml:space="preserve"> ure.</w:t>
      </w:r>
    </w:p>
    <w:p w14:paraId="18871566" w14:textId="77777777" w:rsidR="00D25B1B" w:rsidRDefault="00D25B1B" w:rsidP="0063302D">
      <w:pPr>
        <w:keepNext/>
        <w:keepLines/>
        <w:jc w:val="both"/>
        <w:rPr>
          <w:rFonts w:ascii="Tahoma" w:hAnsi="Tahoma" w:cs="Tahoma"/>
        </w:rPr>
      </w:pPr>
    </w:p>
    <w:p w14:paraId="050E842E" w14:textId="77777777" w:rsidR="0088378D" w:rsidRPr="00C8579C" w:rsidRDefault="0088378D" w:rsidP="0063302D">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18F184C6" w14:textId="77777777" w:rsidR="00BF280C" w:rsidRPr="00C8579C" w:rsidRDefault="00BF280C" w:rsidP="0063302D">
      <w:pPr>
        <w:keepNext/>
        <w:keepLines/>
        <w:ind w:left="426"/>
        <w:jc w:val="center"/>
        <w:rPr>
          <w:rFonts w:ascii="Tahoma" w:hAnsi="Tahoma" w:cs="Tahoma"/>
        </w:rPr>
      </w:pPr>
    </w:p>
    <w:p w14:paraId="047F4BEB" w14:textId="63C1247B" w:rsidR="00474E85" w:rsidRDefault="00474E85" w:rsidP="0063302D">
      <w:pPr>
        <w:keepNext/>
        <w:keepLines/>
        <w:jc w:val="both"/>
        <w:rPr>
          <w:rFonts w:ascii="Tahoma" w:hAnsi="Tahoma" w:cs="Tahoma"/>
        </w:rPr>
      </w:pPr>
      <w:r>
        <w:rPr>
          <w:rFonts w:ascii="Tahoma" w:hAnsi="Tahoma" w:cs="Tahoma"/>
        </w:rPr>
        <w:t xml:space="preserve">Izvajalec je dolžan naročniku pred pričetkom izvajanja storitev dostaviti elektronski seznam vseh vozil (kamionov in priklopnikov), ki bodo vstopala v območje RCERO Ljubljana zaradi </w:t>
      </w:r>
      <w:r w:rsidR="00D25B1B">
        <w:rPr>
          <w:rFonts w:ascii="Tahoma" w:hAnsi="Tahoma" w:cs="Tahoma"/>
        </w:rPr>
        <w:t xml:space="preserve">prevzema in </w:t>
      </w:r>
      <w:r>
        <w:rPr>
          <w:rFonts w:ascii="Tahoma" w:hAnsi="Tahoma" w:cs="Tahoma"/>
        </w:rPr>
        <w:t>odvoza produkta po tem okvirnem sporazumu. Seznam mora vsebovati</w:t>
      </w:r>
      <w:r w:rsidR="00627B53">
        <w:rPr>
          <w:rFonts w:ascii="Tahoma" w:hAnsi="Tahoma" w:cs="Tahoma"/>
        </w:rPr>
        <w:t>:</w:t>
      </w:r>
      <w:r>
        <w:rPr>
          <w:rFonts w:ascii="Tahoma" w:hAnsi="Tahoma" w:cs="Tahoma"/>
        </w:rPr>
        <w:t xml:space="preserve"> št. tega okvirnega sporazuma, naziv in sedež izvajalca, naziv in sedež morebitnega podizvajalca, številko iz evidence prevoznikov odpadkov pri ARSO, registrsko označbo vozila, njegovo lastno težo in skupno dovoljeno maso. V primeru sprememb mora izvajalec nemudoma dostaviti naročniku nov elektronski seznam z označenimi spremembami, v vsakem primeru pa pred prvim vstopom dodanih vozil v območje RCERO Ljubljana. Elektronski seznam </w:t>
      </w:r>
      <w:r w:rsidR="00D25B1B">
        <w:rPr>
          <w:rFonts w:ascii="Tahoma" w:hAnsi="Tahoma" w:cs="Tahoma"/>
        </w:rPr>
        <w:t>izvajalec</w:t>
      </w:r>
      <w:r>
        <w:rPr>
          <w:rFonts w:ascii="Tahoma" w:hAnsi="Tahoma" w:cs="Tahoma"/>
        </w:rPr>
        <w:t xml:space="preserve"> posreduje naročniku po elektronsk</w:t>
      </w:r>
      <w:r w:rsidR="00D25B1B">
        <w:rPr>
          <w:rFonts w:ascii="Tahoma" w:hAnsi="Tahoma" w:cs="Tahoma"/>
        </w:rPr>
        <w:t>i</w:t>
      </w:r>
      <w:r>
        <w:rPr>
          <w:rFonts w:ascii="Tahoma" w:hAnsi="Tahoma" w:cs="Tahoma"/>
        </w:rPr>
        <w:t xml:space="preserve"> pošt</w:t>
      </w:r>
      <w:r w:rsidR="00D25B1B">
        <w:rPr>
          <w:rFonts w:ascii="Tahoma" w:hAnsi="Tahoma" w:cs="Tahoma"/>
        </w:rPr>
        <w:t>i</w:t>
      </w:r>
      <w:r>
        <w:rPr>
          <w:rFonts w:ascii="Tahoma" w:hAnsi="Tahoma" w:cs="Tahoma"/>
        </w:rPr>
        <w:t>.</w:t>
      </w:r>
    </w:p>
    <w:p w14:paraId="51D4BC4C" w14:textId="77777777" w:rsidR="00D40EEE" w:rsidRDefault="00D40EEE" w:rsidP="0063302D">
      <w:pPr>
        <w:keepNext/>
        <w:keepLines/>
        <w:jc w:val="both"/>
        <w:rPr>
          <w:rFonts w:ascii="Tahoma" w:hAnsi="Tahoma" w:cs="Tahoma"/>
        </w:rPr>
      </w:pPr>
    </w:p>
    <w:p w14:paraId="0D777478" w14:textId="663E28BC" w:rsidR="00474E85" w:rsidRDefault="00474E85" w:rsidP="0063302D">
      <w:pPr>
        <w:keepNext/>
        <w:keepLines/>
        <w:jc w:val="both"/>
        <w:rPr>
          <w:rFonts w:ascii="Tahoma" w:hAnsi="Tahoma" w:cs="Tahoma"/>
        </w:rPr>
      </w:pPr>
      <w:r>
        <w:rPr>
          <w:rFonts w:ascii="Tahoma" w:hAnsi="Tahoma" w:cs="Tahoma"/>
        </w:rPr>
        <w:t>Vozilu, katerega registrske označbe ne bo na posredovanem seznamu, vstop v območje RCERO</w:t>
      </w:r>
      <w:r w:rsidR="00D25B1B">
        <w:rPr>
          <w:rFonts w:ascii="Tahoma" w:hAnsi="Tahoma" w:cs="Tahoma"/>
        </w:rPr>
        <w:t xml:space="preserve"> Ljubljana</w:t>
      </w:r>
      <w:r>
        <w:rPr>
          <w:rFonts w:ascii="Tahoma" w:hAnsi="Tahoma" w:cs="Tahoma"/>
        </w:rPr>
        <w:t xml:space="preserve"> ne bo dovoljen. Vse morebitne stroške zaradi zavrnitve vstopa v tem primeru nosi izvajalec.</w:t>
      </w:r>
    </w:p>
    <w:p w14:paraId="3ABBC85B" w14:textId="77777777" w:rsidR="00474E85" w:rsidRDefault="00474E85" w:rsidP="0063302D">
      <w:pPr>
        <w:keepNext/>
        <w:keepLines/>
        <w:jc w:val="both"/>
        <w:rPr>
          <w:rFonts w:ascii="Tahoma" w:hAnsi="Tahoma" w:cs="Tahoma"/>
        </w:rPr>
      </w:pPr>
    </w:p>
    <w:p w14:paraId="51021DB4" w14:textId="77777777" w:rsidR="00474E85" w:rsidRDefault="00474E85" w:rsidP="0063302D">
      <w:pPr>
        <w:keepNext/>
        <w:keepLines/>
        <w:jc w:val="both"/>
        <w:rPr>
          <w:rFonts w:ascii="Tahoma" w:hAnsi="Tahoma" w:cs="Tahoma"/>
        </w:rPr>
      </w:pPr>
      <w:r w:rsidRPr="00037056">
        <w:rPr>
          <w:rFonts w:ascii="Tahoma" w:hAnsi="Tahoma" w:cs="Tahoma"/>
        </w:rPr>
        <w:t>Vozila izvajalca, ki vršijo odvoz produkt</w:t>
      </w:r>
      <w:r>
        <w:rPr>
          <w:rFonts w:ascii="Tahoma" w:hAnsi="Tahoma" w:cs="Tahoma"/>
        </w:rPr>
        <w:t>a</w:t>
      </w:r>
      <w:r w:rsidRPr="00037056">
        <w:rPr>
          <w:rFonts w:ascii="Tahoma" w:hAnsi="Tahoma" w:cs="Tahoma"/>
        </w:rPr>
        <w:t xml:space="preserve">, morajo </w:t>
      </w:r>
      <w:r>
        <w:rPr>
          <w:rFonts w:ascii="Tahoma" w:hAnsi="Tahoma" w:cs="Tahoma"/>
        </w:rPr>
        <w:t>ob</w:t>
      </w:r>
      <w:r w:rsidRPr="00037056">
        <w:rPr>
          <w:rFonts w:ascii="Tahoma" w:hAnsi="Tahoma" w:cs="Tahoma"/>
        </w:rPr>
        <w:t xml:space="preserve"> prihod</w:t>
      </w:r>
      <w:r>
        <w:rPr>
          <w:rFonts w:ascii="Tahoma" w:hAnsi="Tahoma" w:cs="Tahoma"/>
        </w:rPr>
        <w:t>u na</w:t>
      </w:r>
      <w:r w:rsidRPr="00037056">
        <w:rPr>
          <w:rFonts w:ascii="Tahoma" w:hAnsi="Tahoma" w:cs="Tahoma"/>
        </w:rPr>
        <w:t xml:space="preserve"> in</w:t>
      </w:r>
      <w:r>
        <w:rPr>
          <w:rFonts w:ascii="Tahoma" w:hAnsi="Tahoma" w:cs="Tahoma"/>
        </w:rPr>
        <w:t xml:space="preserve"> </w:t>
      </w:r>
      <w:r w:rsidRPr="002474B7">
        <w:rPr>
          <w:rFonts w:ascii="Tahoma" w:hAnsi="Tahoma" w:cs="Tahoma"/>
          <w:color w:val="000000"/>
        </w:rPr>
        <w:t xml:space="preserve">ob odhodu z </w:t>
      </w:r>
      <w:r w:rsidRPr="00037056">
        <w:rPr>
          <w:rFonts w:ascii="Tahoma" w:hAnsi="Tahoma" w:cs="Tahoma"/>
        </w:rPr>
        <w:t>lokacije RCERO Ljubljana peljati preko</w:t>
      </w:r>
      <w:r>
        <w:rPr>
          <w:rFonts w:ascii="Tahoma" w:hAnsi="Tahoma" w:cs="Tahoma"/>
        </w:rPr>
        <w:t xml:space="preserve"> </w:t>
      </w:r>
      <w:r w:rsidRPr="002474B7">
        <w:rPr>
          <w:rFonts w:ascii="Tahoma" w:hAnsi="Tahoma" w:cs="Tahoma"/>
          <w:color w:val="000000"/>
        </w:rPr>
        <w:t xml:space="preserve">uradno umerjene </w:t>
      </w:r>
      <w:r w:rsidRPr="00037056">
        <w:rPr>
          <w:rFonts w:ascii="Tahoma" w:hAnsi="Tahoma" w:cs="Tahoma"/>
        </w:rPr>
        <w:t>tehtnice</w:t>
      </w:r>
      <w:r>
        <w:rPr>
          <w:rFonts w:ascii="Tahoma" w:hAnsi="Tahoma" w:cs="Tahoma"/>
        </w:rPr>
        <w:t xml:space="preserve"> naročnika na </w:t>
      </w:r>
      <w:r w:rsidRPr="005C5541">
        <w:rPr>
          <w:rFonts w:ascii="Tahoma" w:hAnsi="Tahoma" w:cs="Tahoma"/>
        </w:rPr>
        <w:t>lokaciji RCERO Ljubljana</w:t>
      </w:r>
      <w:r w:rsidRPr="00037056">
        <w:rPr>
          <w:rFonts w:ascii="Tahoma" w:hAnsi="Tahoma" w:cs="Tahoma"/>
        </w:rPr>
        <w:t xml:space="preserve"> zaradi ugotavljanj</w:t>
      </w:r>
      <w:r w:rsidR="00627B53">
        <w:rPr>
          <w:rFonts w:ascii="Tahoma" w:hAnsi="Tahoma" w:cs="Tahoma"/>
        </w:rPr>
        <w:t>a</w:t>
      </w:r>
      <w:r w:rsidRPr="00037056">
        <w:rPr>
          <w:rFonts w:ascii="Tahoma" w:hAnsi="Tahoma" w:cs="Tahoma"/>
        </w:rPr>
        <w:t xml:space="preserve"> </w:t>
      </w:r>
      <w:r w:rsidR="00627B53">
        <w:rPr>
          <w:rFonts w:ascii="Tahoma" w:hAnsi="Tahoma" w:cs="Tahoma"/>
        </w:rPr>
        <w:t>mase</w:t>
      </w:r>
      <w:r w:rsidRPr="00037056">
        <w:rPr>
          <w:rFonts w:ascii="Tahoma" w:hAnsi="Tahoma" w:cs="Tahoma"/>
        </w:rPr>
        <w:t xml:space="preserve"> oziroma količine produkt</w:t>
      </w:r>
      <w:r>
        <w:rPr>
          <w:rFonts w:ascii="Tahoma" w:hAnsi="Tahoma" w:cs="Tahoma"/>
        </w:rPr>
        <w:t>a</w:t>
      </w:r>
      <w:r w:rsidRPr="00037056">
        <w:rPr>
          <w:rFonts w:ascii="Tahoma" w:hAnsi="Tahoma" w:cs="Tahoma"/>
        </w:rPr>
        <w:t>, ki je osnova za obračun in vodenje evidenc.</w:t>
      </w:r>
    </w:p>
    <w:p w14:paraId="593A69A4" w14:textId="77777777" w:rsidR="00474E85" w:rsidRPr="00037056" w:rsidRDefault="00474E85" w:rsidP="0063302D">
      <w:pPr>
        <w:keepNext/>
        <w:keepLines/>
        <w:jc w:val="both"/>
        <w:rPr>
          <w:rFonts w:ascii="Tahoma" w:hAnsi="Tahoma" w:cs="Tahoma"/>
        </w:rPr>
      </w:pPr>
    </w:p>
    <w:p w14:paraId="30F39DF5" w14:textId="03A1666B" w:rsidR="00474E85" w:rsidRDefault="00474E85" w:rsidP="0063302D">
      <w:pPr>
        <w:keepNext/>
        <w:keepLines/>
        <w:jc w:val="both"/>
        <w:rPr>
          <w:rFonts w:ascii="Tahoma" w:hAnsi="Tahoma" w:cs="Tahoma"/>
        </w:rPr>
      </w:pPr>
      <w:r>
        <w:rPr>
          <w:rFonts w:ascii="Tahoma" w:hAnsi="Tahoma" w:cs="Tahoma"/>
        </w:rPr>
        <w:t xml:space="preserve">Nakladanje produkta </w:t>
      </w:r>
      <w:r w:rsidRPr="002E419A">
        <w:rPr>
          <w:rFonts w:ascii="Tahoma" w:hAnsi="Tahoma" w:cs="Tahoma"/>
        </w:rPr>
        <w:t xml:space="preserve">in izdajo tehtalnih listov </w:t>
      </w:r>
      <w:r>
        <w:rPr>
          <w:rFonts w:ascii="Tahoma" w:hAnsi="Tahoma" w:cs="Tahoma"/>
        </w:rPr>
        <w:t xml:space="preserve">bo zagotovil naročnik. </w:t>
      </w:r>
      <w:r w:rsidRPr="005D654E">
        <w:rPr>
          <w:rFonts w:ascii="Tahoma" w:hAnsi="Tahoma" w:cs="Tahoma"/>
        </w:rPr>
        <w:t>Produkt se prevzema na oddajnih mestih v obratu MBO RCERO Ljubljana, vsak delovni dan</w:t>
      </w:r>
      <w:r>
        <w:rPr>
          <w:rFonts w:ascii="Tahoma" w:hAnsi="Tahoma" w:cs="Tahoma"/>
        </w:rPr>
        <w:t>, tj. od ponedeljka do petka</w:t>
      </w:r>
      <w:r w:rsidR="0045383F">
        <w:rPr>
          <w:rFonts w:ascii="Tahoma" w:hAnsi="Tahoma" w:cs="Tahoma"/>
        </w:rPr>
        <w:t xml:space="preserve"> </w:t>
      </w:r>
      <w:r w:rsidR="0045383F" w:rsidRPr="003A6A9D">
        <w:rPr>
          <w:rFonts w:ascii="Tahoma" w:hAnsi="Tahoma" w:cs="Tahoma"/>
        </w:rPr>
        <w:t>ter izven praznikov in drugih dela prostih dni, ki veljajo v Republiki Sloveniji</w:t>
      </w:r>
      <w:r w:rsidRPr="005D654E">
        <w:rPr>
          <w:rFonts w:ascii="Tahoma" w:hAnsi="Tahoma" w:cs="Tahoma"/>
        </w:rPr>
        <w:t>.</w:t>
      </w:r>
      <w:r>
        <w:rPr>
          <w:rFonts w:ascii="Tahoma" w:hAnsi="Tahoma" w:cs="Tahoma"/>
        </w:rPr>
        <w:t xml:space="preserve"> Sprejem vozil na vhodni tehtnici je med 6</w:t>
      </w:r>
      <w:r w:rsidRPr="005D654E">
        <w:rPr>
          <w:rFonts w:ascii="Tahoma" w:hAnsi="Tahoma" w:cs="Tahoma"/>
        </w:rPr>
        <w:t xml:space="preserve">.00 </w:t>
      </w:r>
      <w:r>
        <w:rPr>
          <w:rFonts w:ascii="Tahoma" w:hAnsi="Tahoma" w:cs="Tahoma"/>
        </w:rPr>
        <w:t>in</w:t>
      </w:r>
      <w:r w:rsidRPr="005D654E">
        <w:rPr>
          <w:rFonts w:ascii="Tahoma" w:hAnsi="Tahoma" w:cs="Tahoma"/>
        </w:rPr>
        <w:t xml:space="preserve"> 1</w:t>
      </w:r>
      <w:r w:rsidR="002A6ECE">
        <w:rPr>
          <w:rFonts w:ascii="Tahoma" w:hAnsi="Tahoma" w:cs="Tahoma"/>
        </w:rPr>
        <w:t>7.15</w:t>
      </w:r>
      <w:r w:rsidRPr="005D654E">
        <w:rPr>
          <w:rFonts w:ascii="Tahoma" w:hAnsi="Tahoma" w:cs="Tahoma"/>
        </w:rPr>
        <w:t xml:space="preserve"> ur</w:t>
      </w:r>
      <w:r>
        <w:rPr>
          <w:rFonts w:ascii="Tahoma" w:hAnsi="Tahoma" w:cs="Tahoma"/>
        </w:rPr>
        <w:t xml:space="preserve">o oziroma v skladu z najavo naročnika. Nakladanje produkta </w:t>
      </w:r>
      <w:r w:rsidR="006D0CBD">
        <w:rPr>
          <w:rFonts w:ascii="Tahoma" w:hAnsi="Tahoma" w:cs="Tahoma"/>
        </w:rPr>
        <w:t>in izdaja</w:t>
      </w:r>
      <w:r w:rsidR="006D0CBD" w:rsidRPr="006D0CBD">
        <w:rPr>
          <w:rFonts w:ascii="Tahoma" w:hAnsi="Tahoma" w:cs="Tahoma"/>
        </w:rPr>
        <w:t xml:space="preserve"> tehtalnih listov </w:t>
      </w:r>
      <w:r>
        <w:rPr>
          <w:rFonts w:ascii="Tahoma" w:hAnsi="Tahoma" w:cs="Tahoma"/>
        </w:rPr>
        <w:t>ob sobotah je možn</w:t>
      </w:r>
      <w:r w:rsidR="006D0CBD">
        <w:rPr>
          <w:rFonts w:ascii="Tahoma" w:hAnsi="Tahoma" w:cs="Tahoma"/>
        </w:rPr>
        <w:t>a</w:t>
      </w:r>
      <w:r>
        <w:rPr>
          <w:rFonts w:ascii="Tahoma" w:hAnsi="Tahoma" w:cs="Tahoma"/>
        </w:rPr>
        <w:t xml:space="preserve"> po predhodnem dogovoru</w:t>
      </w:r>
      <w:r w:rsidRPr="005D654E">
        <w:rPr>
          <w:rFonts w:ascii="Tahoma" w:hAnsi="Tahoma" w:cs="Tahoma"/>
        </w:rPr>
        <w:t xml:space="preserve">. </w:t>
      </w:r>
    </w:p>
    <w:p w14:paraId="0CFF90A1" w14:textId="77777777" w:rsidR="005B4BB7" w:rsidRDefault="005B4BB7" w:rsidP="0063302D">
      <w:pPr>
        <w:keepNext/>
        <w:keepLines/>
        <w:jc w:val="both"/>
        <w:rPr>
          <w:rFonts w:ascii="Tahoma" w:hAnsi="Tahoma" w:cs="Tahoma"/>
        </w:rPr>
      </w:pPr>
    </w:p>
    <w:p w14:paraId="435C350C" w14:textId="77777777" w:rsidR="00971DC6" w:rsidRDefault="00C6266C" w:rsidP="0063302D">
      <w:pPr>
        <w:keepNext/>
        <w:keepLines/>
        <w:numPr>
          <w:ilvl w:val="0"/>
          <w:numId w:val="6"/>
        </w:numPr>
        <w:tabs>
          <w:tab w:val="clear" w:pos="1440"/>
          <w:tab w:val="left" w:pos="851"/>
          <w:tab w:val="left" w:pos="1702"/>
        </w:tabs>
        <w:ind w:hanging="1440"/>
        <w:jc w:val="both"/>
        <w:rPr>
          <w:rFonts w:ascii="Tahoma" w:hAnsi="Tahoma" w:cs="Tahoma"/>
          <w:b/>
        </w:rPr>
      </w:pPr>
      <w:r w:rsidRPr="00C6266C">
        <w:rPr>
          <w:rFonts w:ascii="Tahoma" w:hAnsi="Tahoma" w:cs="Tahoma"/>
          <w:b/>
        </w:rPr>
        <w:t>VIŠJA SILA</w:t>
      </w:r>
    </w:p>
    <w:p w14:paraId="436BEEEB" w14:textId="77777777" w:rsidR="00AD2E94" w:rsidRPr="00C6266C" w:rsidRDefault="00AD2E94" w:rsidP="0063302D">
      <w:pPr>
        <w:keepNext/>
        <w:keepLines/>
        <w:tabs>
          <w:tab w:val="left" w:pos="851"/>
          <w:tab w:val="left" w:pos="1702"/>
        </w:tabs>
        <w:ind w:left="1440"/>
        <w:jc w:val="both"/>
        <w:rPr>
          <w:rFonts w:ascii="Tahoma" w:hAnsi="Tahoma" w:cs="Tahoma"/>
          <w:b/>
        </w:rPr>
      </w:pPr>
    </w:p>
    <w:p w14:paraId="1EB973E2" w14:textId="77777777" w:rsidR="002474B7" w:rsidRPr="00C8579C" w:rsidRDefault="002474B7" w:rsidP="0063302D">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4B9F55A8" w14:textId="77777777" w:rsidR="002474B7" w:rsidRPr="00C8579C" w:rsidRDefault="002474B7" w:rsidP="0063302D">
      <w:pPr>
        <w:keepNext/>
        <w:keepLines/>
        <w:tabs>
          <w:tab w:val="left" w:pos="851"/>
          <w:tab w:val="left" w:pos="1702"/>
        </w:tabs>
        <w:ind w:left="1440"/>
        <w:jc w:val="both"/>
        <w:rPr>
          <w:rFonts w:ascii="Tahoma" w:hAnsi="Tahoma" w:cs="Tahoma"/>
          <w:b/>
        </w:rPr>
      </w:pPr>
    </w:p>
    <w:p w14:paraId="3AA5DC7B" w14:textId="77777777" w:rsidR="00610C6B" w:rsidRPr="00C8579C" w:rsidRDefault="00610C6B" w:rsidP="0063302D">
      <w:pPr>
        <w:keepNext/>
        <w:keepLines/>
        <w:jc w:val="both"/>
        <w:rPr>
          <w:rFonts w:ascii="Tahoma" w:hAnsi="Tahoma" w:cs="Tahoma"/>
        </w:rPr>
      </w:pPr>
      <w:r w:rsidRPr="00C8579C">
        <w:rPr>
          <w:rFonts w:ascii="Tahoma" w:hAnsi="Tahoma" w:cs="Tahoma"/>
        </w:rPr>
        <w:t>Izvajalec ni odgovoren za delno ali celotno neizpolnjevanje obveznosti, če je to posledica višje sile.</w:t>
      </w:r>
    </w:p>
    <w:p w14:paraId="340E5C23" w14:textId="54230610" w:rsidR="001D7D34" w:rsidRDefault="001D7D34" w:rsidP="0063302D">
      <w:pPr>
        <w:keepNext/>
        <w:keepLines/>
        <w:jc w:val="both"/>
        <w:rPr>
          <w:rFonts w:ascii="Tahoma" w:hAnsi="Tahoma" w:cs="Tahoma"/>
        </w:rPr>
      </w:pPr>
    </w:p>
    <w:p w14:paraId="5F3DB761" w14:textId="1C79DDF5" w:rsidR="00D23908" w:rsidRPr="00285804" w:rsidRDefault="00D23908" w:rsidP="00D23908">
      <w:pPr>
        <w:keepNext/>
        <w:keepLines/>
        <w:jc w:val="both"/>
        <w:rPr>
          <w:rFonts w:ascii="Tahoma" w:hAnsi="Tahoma" w:cs="Tahoma"/>
          <w:bCs/>
        </w:rPr>
      </w:pPr>
      <w:r w:rsidRPr="00285804">
        <w:rPr>
          <w:rFonts w:ascii="Tahoma" w:hAnsi="Tahoma" w:cs="Tahoma"/>
          <w:bCs/>
        </w:rPr>
        <w:t>Višja sila pomeni zunanji vzrok, neodvisen od volje in vpliva katere koli stranke okvirnega sporazuma, ki je nepričakovan in nenaden in se mu ob splošni skrbnosti ni bilo moč izogniti in ga odvrniti, takšne okoliščine pa so se pojavile po sklenitvi okvirnega sporazuma</w:t>
      </w:r>
      <w:r w:rsidRPr="00285804">
        <w:rPr>
          <w:rFonts w:ascii="Tahoma" w:hAnsi="Tahoma" w:cs="Tahoma"/>
        </w:rPr>
        <w:t xml:space="preserve">. Če je izvedba </w:t>
      </w:r>
      <w:r>
        <w:rPr>
          <w:rFonts w:ascii="Tahoma" w:hAnsi="Tahoma" w:cs="Tahoma"/>
        </w:rPr>
        <w:t>storitev</w:t>
      </w:r>
      <w:r w:rsidRPr="00285804">
        <w:rPr>
          <w:rFonts w:ascii="Tahoma" w:hAnsi="Tahoma" w:cs="Tahoma"/>
        </w:rPr>
        <w:t xml:space="preserve"> delno ali v celoti motena oziroma preprečena zaradi višje sile, je izvajalec o tem dolžan nemudoma obvestiti naročnika. Prav tako ga je dolžan sproti obveščati o prenehanju takih okoliščin. Na zahtevo naročnika je izvajalec dolžan dokazati obstoj višje sile. </w:t>
      </w:r>
    </w:p>
    <w:p w14:paraId="5DB0ED49" w14:textId="77777777" w:rsidR="00D23908" w:rsidRPr="00285804" w:rsidRDefault="00D23908" w:rsidP="00D23908">
      <w:pPr>
        <w:keepNext/>
        <w:keepLines/>
        <w:jc w:val="both"/>
        <w:rPr>
          <w:rFonts w:ascii="Tahoma" w:hAnsi="Tahoma" w:cs="Tahoma"/>
        </w:rPr>
      </w:pPr>
    </w:p>
    <w:p w14:paraId="678BFCAF" w14:textId="0F97ABF9" w:rsidR="00D23908" w:rsidRPr="00285804" w:rsidRDefault="00D23908" w:rsidP="00D23908">
      <w:pPr>
        <w:keepNext/>
        <w:keepLines/>
        <w:jc w:val="both"/>
        <w:rPr>
          <w:rFonts w:ascii="Tahoma" w:hAnsi="Tahoma" w:cs="Tahoma"/>
        </w:rPr>
      </w:pPr>
      <w:r w:rsidRPr="00285804">
        <w:rPr>
          <w:rFonts w:ascii="Tahoma" w:hAnsi="Tahoma" w:cs="Tahoma"/>
        </w:rPr>
        <w:t xml:space="preserve">Le v primerih, navedenih v tem členu, naročnik ne bo izvajal sankcij proti izvajalcu po </w:t>
      </w:r>
      <w:r>
        <w:rPr>
          <w:rFonts w:ascii="Tahoma" w:hAnsi="Tahoma" w:cs="Tahoma"/>
        </w:rPr>
        <w:t>1</w:t>
      </w:r>
      <w:r w:rsidR="006D0CBD">
        <w:rPr>
          <w:rFonts w:ascii="Tahoma" w:hAnsi="Tahoma" w:cs="Tahoma"/>
        </w:rPr>
        <w:t>8</w:t>
      </w:r>
      <w:r w:rsidRPr="00285804">
        <w:rPr>
          <w:rFonts w:ascii="Tahoma" w:hAnsi="Tahoma" w:cs="Tahoma"/>
        </w:rPr>
        <w:t xml:space="preserve">. in </w:t>
      </w:r>
      <w:r w:rsidR="006D0CBD">
        <w:rPr>
          <w:rFonts w:ascii="Tahoma" w:hAnsi="Tahoma" w:cs="Tahoma"/>
        </w:rPr>
        <w:t>23</w:t>
      </w:r>
      <w:r w:rsidRPr="00285804">
        <w:rPr>
          <w:rFonts w:ascii="Tahoma" w:hAnsi="Tahoma" w:cs="Tahoma"/>
        </w:rPr>
        <w:t>. členu tega okvirnega sporazuma.</w:t>
      </w:r>
    </w:p>
    <w:p w14:paraId="714B5762" w14:textId="77777777" w:rsidR="00AC4341" w:rsidRDefault="00AC4341" w:rsidP="0063302D">
      <w:pPr>
        <w:keepNext/>
        <w:keepLines/>
        <w:jc w:val="both"/>
        <w:rPr>
          <w:rFonts w:ascii="Tahoma" w:hAnsi="Tahoma" w:cs="Tahoma"/>
        </w:rPr>
      </w:pPr>
    </w:p>
    <w:p w14:paraId="72644E66" w14:textId="77777777" w:rsidR="00B578F7" w:rsidRPr="00C8579C" w:rsidRDefault="00B578F7" w:rsidP="0063302D">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 xml:space="preserve">OBVEZNOSTI </w:t>
      </w:r>
      <w:r w:rsidR="000569BD" w:rsidRPr="00C8579C">
        <w:rPr>
          <w:rFonts w:ascii="Tahoma" w:hAnsi="Tahoma" w:cs="Tahoma"/>
          <w:b/>
        </w:rPr>
        <w:t>STRANK</w:t>
      </w:r>
      <w:r w:rsidR="004F05EC" w:rsidRPr="00C8579C">
        <w:rPr>
          <w:rFonts w:ascii="Tahoma" w:hAnsi="Tahoma" w:cs="Tahoma"/>
          <w:b/>
        </w:rPr>
        <w:t xml:space="preserve"> OKVIRNEGA SPORAZUMA</w:t>
      </w:r>
    </w:p>
    <w:p w14:paraId="0D208C61" w14:textId="77777777" w:rsidR="00B578F7" w:rsidRPr="00C8579C" w:rsidRDefault="00B578F7" w:rsidP="0063302D">
      <w:pPr>
        <w:keepNext/>
        <w:keepLines/>
        <w:spacing w:line="288" w:lineRule="auto"/>
        <w:jc w:val="center"/>
        <w:rPr>
          <w:rFonts w:ascii="Tahoma" w:hAnsi="Tahoma" w:cs="Tahoma"/>
          <w:b/>
        </w:rPr>
      </w:pPr>
    </w:p>
    <w:p w14:paraId="34B61951" w14:textId="77777777" w:rsidR="00171035" w:rsidRPr="00C8579C" w:rsidRDefault="00B578F7" w:rsidP="0063302D">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48F5F51E" w14:textId="77777777" w:rsidR="00171035" w:rsidRPr="00C8579C" w:rsidRDefault="00171035" w:rsidP="0063302D">
      <w:pPr>
        <w:keepNext/>
        <w:keepLines/>
        <w:jc w:val="both"/>
        <w:rPr>
          <w:rFonts w:ascii="Tahoma" w:hAnsi="Tahoma" w:cs="Tahoma"/>
        </w:rPr>
      </w:pPr>
    </w:p>
    <w:p w14:paraId="1EC95EAF" w14:textId="77777777" w:rsidR="004F05EC" w:rsidRPr="00C8579C" w:rsidRDefault="004F05EC" w:rsidP="0063302D">
      <w:pPr>
        <w:keepNext/>
        <w:keepLines/>
        <w:tabs>
          <w:tab w:val="left" w:pos="851"/>
          <w:tab w:val="left" w:pos="1702"/>
        </w:tabs>
        <w:jc w:val="both"/>
        <w:rPr>
          <w:rFonts w:ascii="Tahoma" w:hAnsi="Tahoma" w:cs="Tahoma"/>
        </w:rPr>
      </w:pPr>
      <w:r w:rsidRPr="00C8579C">
        <w:rPr>
          <w:rFonts w:ascii="Tahoma" w:hAnsi="Tahoma" w:cs="Tahoma"/>
        </w:rPr>
        <w:t>Izvajalec se obvezuje:</w:t>
      </w:r>
    </w:p>
    <w:p w14:paraId="2E4230CC" w14:textId="77777777" w:rsidR="00474E85" w:rsidRPr="002F3FA3" w:rsidRDefault="00474E85" w:rsidP="0063302D">
      <w:pPr>
        <w:pStyle w:val="Odstavekseznama"/>
        <w:keepNext/>
        <w:keepLines/>
        <w:numPr>
          <w:ilvl w:val="0"/>
          <w:numId w:val="48"/>
        </w:numPr>
        <w:jc w:val="both"/>
        <w:rPr>
          <w:rFonts w:ascii="Tahoma" w:hAnsi="Tahoma" w:cs="Tahoma"/>
        </w:rPr>
      </w:pPr>
      <w:r w:rsidRPr="002F3FA3">
        <w:rPr>
          <w:rFonts w:ascii="Tahoma" w:hAnsi="Tahoma" w:cs="Tahoma"/>
        </w:rPr>
        <w:t>z naročnikom skleniti Pisni sporazum, ki ureja skupne varstvene ukrepe za zagotavljanje varstva in zdravja pri delu, ki jih je potrebno upoštevati na lokaciji RCERO Ljubljana oziroma MBO RCERO Ljubljana, ki je priloga tega okvirnega sporazuma,</w:t>
      </w:r>
    </w:p>
    <w:p w14:paraId="3C56D80D" w14:textId="77777777" w:rsidR="00474E85" w:rsidRPr="002F3FA3" w:rsidRDefault="00474E85" w:rsidP="0063302D">
      <w:pPr>
        <w:pStyle w:val="Odstavekseznama"/>
        <w:keepNext/>
        <w:keepLines/>
        <w:numPr>
          <w:ilvl w:val="0"/>
          <w:numId w:val="48"/>
        </w:numPr>
        <w:jc w:val="both"/>
        <w:rPr>
          <w:rFonts w:ascii="Tahoma" w:hAnsi="Tahoma" w:cs="Tahoma"/>
        </w:rPr>
      </w:pPr>
      <w:r w:rsidRPr="002F3FA3">
        <w:rPr>
          <w:rFonts w:ascii="Tahoma" w:hAnsi="Tahoma" w:cs="Tahoma"/>
        </w:rPr>
        <w:t>upoštevati obstoječe stanje na mikrolokaciji MBO RCERO Ljubljana, tako da bo izvedba predmeta okvirnega sporazuma omogočala neprekinjen delovni proces na lokaciji RCERO Ljubljana,</w:t>
      </w:r>
    </w:p>
    <w:p w14:paraId="6AAB51AC" w14:textId="77777777" w:rsidR="00474E85" w:rsidRPr="002F3FA3" w:rsidRDefault="00474E85" w:rsidP="0063302D">
      <w:pPr>
        <w:pStyle w:val="Odstavekseznama"/>
        <w:keepNext/>
        <w:keepLines/>
        <w:numPr>
          <w:ilvl w:val="0"/>
          <w:numId w:val="48"/>
        </w:numPr>
        <w:jc w:val="both"/>
        <w:rPr>
          <w:rFonts w:ascii="Tahoma" w:hAnsi="Tahoma" w:cs="Tahoma"/>
        </w:rPr>
      </w:pPr>
      <w:r w:rsidRPr="002F3FA3">
        <w:rPr>
          <w:rFonts w:ascii="Tahoma" w:hAnsi="Tahoma" w:cs="Tahoma"/>
        </w:rPr>
        <w:t>prevzete storitve izvršiti strokovno pravilno, vestno in kvalitetno, v skladu z vsemi veljavnimi tehničnimi predpisi, standardi in normativi, razpisnimi pogoji,</w:t>
      </w:r>
      <w:r w:rsidRPr="002F3FA3">
        <w:rPr>
          <w:rFonts w:ascii="Tahoma" w:hAnsi="Tahoma" w:cs="Tahoma"/>
          <w:sz w:val="22"/>
        </w:rPr>
        <w:t xml:space="preserve"> </w:t>
      </w:r>
      <w:r w:rsidRPr="002F3FA3">
        <w:rPr>
          <w:rFonts w:ascii="Tahoma" w:hAnsi="Tahoma" w:cs="Tahoma"/>
        </w:rPr>
        <w:t>ob tesnem sodelovanju z naročnikom (skrbnost dobrega strokovnjaka</w:t>
      </w:r>
      <w:r w:rsidR="00FC1A82" w:rsidRPr="002F3FA3">
        <w:rPr>
          <w:rFonts w:ascii="Tahoma" w:hAnsi="Tahoma" w:cs="Tahoma"/>
        </w:rPr>
        <w:t>),</w:t>
      </w:r>
    </w:p>
    <w:p w14:paraId="4969235A" w14:textId="77777777" w:rsidR="00474E85" w:rsidRPr="002F3FA3" w:rsidRDefault="00474E85" w:rsidP="0063302D">
      <w:pPr>
        <w:pStyle w:val="Odstavekseznama"/>
        <w:keepNext/>
        <w:keepLines/>
        <w:numPr>
          <w:ilvl w:val="0"/>
          <w:numId w:val="48"/>
        </w:numPr>
        <w:jc w:val="both"/>
        <w:rPr>
          <w:rFonts w:ascii="Tahoma" w:hAnsi="Tahoma" w:cs="Tahoma"/>
        </w:rPr>
      </w:pPr>
      <w:r w:rsidRPr="002F3FA3">
        <w:rPr>
          <w:rFonts w:ascii="Tahoma" w:hAnsi="Tahoma" w:cs="Tahoma"/>
        </w:rPr>
        <w:t>prevzeti odgovornost za izpolnjevanje varstvenih ukrepov na lokaciji RCERO Ljubljana,</w:t>
      </w:r>
    </w:p>
    <w:p w14:paraId="617E14CD" w14:textId="77777777" w:rsidR="00474E85" w:rsidRPr="002F3FA3" w:rsidRDefault="00474E85" w:rsidP="0063302D">
      <w:pPr>
        <w:pStyle w:val="Odstavekseznama"/>
        <w:keepNext/>
        <w:keepLines/>
        <w:numPr>
          <w:ilvl w:val="0"/>
          <w:numId w:val="48"/>
        </w:numPr>
        <w:jc w:val="both"/>
        <w:rPr>
          <w:rFonts w:ascii="Tahoma" w:hAnsi="Tahoma" w:cs="Tahoma"/>
        </w:rPr>
      </w:pPr>
      <w:r w:rsidRPr="002F3FA3">
        <w:rPr>
          <w:rFonts w:ascii="Tahoma" w:hAnsi="Tahoma" w:cs="Tahoma"/>
        </w:rPr>
        <w:lastRenderedPageBreak/>
        <w:t>storitve izvajati na način, da se ne ogroža varnost in zdravje ostalih na lokaciji RCERO Ljubljana (preprečiti nepooblaščenim osebam dostop v delovno območje strojev, prašenje zmanjšati na najmanjšo možno stopnjo),</w:t>
      </w:r>
    </w:p>
    <w:p w14:paraId="3CF0E5E6" w14:textId="6EFEDEA2" w:rsidR="00474E85" w:rsidRPr="002F3FA3" w:rsidRDefault="00474E85" w:rsidP="0063302D">
      <w:pPr>
        <w:pStyle w:val="Odstavekseznama"/>
        <w:keepNext/>
        <w:keepLines/>
        <w:numPr>
          <w:ilvl w:val="0"/>
          <w:numId w:val="48"/>
        </w:numPr>
        <w:jc w:val="both"/>
        <w:rPr>
          <w:rFonts w:ascii="Tahoma" w:hAnsi="Tahoma" w:cs="Tahoma"/>
        </w:rPr>
      </w:pPr>
      <w:r w:rsidRPr="002F3FA3">
        <w:rPr>
          <w:rFonts w:ascii="Tahoma" w:hAnsi="Tahoma" w:cs="Tahoma"/>
        </w:rPr>
        <w:t xml:space="preserve">prevzem </w:t>
      </w:r>
      <w:r w:rsidR="006D0CBD">
        <w:rPr>
          <w:rFonts w:ascii="Tahoma" w:hAnsi="Tahoma" w:cs="Tahoma"/>
        </w:rPr>
        <w:t xml:space="preserve">in odvoz </w:t>
      </w:r>
      <w:r w:rsidRPr="002F3FA3">
        <w:rPr>
          <w:rFonts w:ascii="Tahoma" w:hAnsi="Tahoma" w:cs="Tahoma"/>
        </w:rPr>
        <w:t>produkta opravljati skladno z razporedom dela na lokaciji RCERO Ljubljana,</w:t>
      </w:r>
    </w:p>
    <w:p w14:paraId="00B071D7" w14:textId="1E47C68E" w:rsidR="00474E85" w:rsidRPr="002F3FA3" w:rsidRDefault="00474E85" w:rsidP="0063302D">
      <w:pPr>
        <w:pStyle w:val="Odstavekseznama"/>
        <w:keepNext/>
        <w:keepLines/>
        <w:numPr>
          <w:ilvl w:val="0"/>
          <w:numId w:val="48"/>
        </w:numPr>
        <w:jc w:val="both"/>
        <w:rPr>
          <w:rFonts w:ascii="Tahoma" w:hAnsi="Tahoma" w:cs="Tahoma"/>
        </w:rPr>
      </w:pPr>
      <w:r w:rsidRPr="002F3FA3">
        <w:rPr>
          <w:rFonts w:ascii="Tahoma" w:hAnsi="Tahoma" w:cs="Tahoma"/>
        </w:rPr>
        <w:t>redno izvajati prevzem</w:t>
      </w:r>
      <w:r w:rsidR="006D0CBD">
        <w:rPr>
          <w:rFonts w:ascii="Tahoma" w:hAnsi="Tahoma" w:cs="Tahoma"/>
        </w:rPr>
        <w:t xml:space="preserve"> in odvoz</w:t>
      </w:r>
      <w:r w:rsidRPr="002F3FA3">
        <w:rPr>
          <w:rFonts w:ascii="Tahoma" w:hAnsi="Tahoma" w:cs="Tahoma"/>
        </w:rPr>
        <w:t xml:space="preserve"> produkta,</w:t>
      </w:r>
    </w:p>
    <w:p w14:paraId="0C0BEAF3" w14:textId="0BCDCBE3" w:rsidR="00474E85" w:rsidRPr="002F3FA3" w:rsidRDefault="00474E85" w:rsidP="0063302D">
      <w:pPr>
        <w:pStyle w:val="Odstavekseznama"/>
        <w:keepNext/>
        <w:keepLines/>
        <w:numPr>
          <w:ilvl w:val="0"/>
          <w:numId w:val="48"/>
        </w:numPr>
        <w:jc w:val="both"/>
        <w:rPr>
          <w:rFonts w:ascii="Tahoma" w:hAnsi="Tahoma" w:cs="Tahoma"/>
        </w:rPr>
      </w:pPr>
      <w:r w:rsidRPr="002F3FA3">
        <w:rPr>
          <w:rFonts w:ascii="Tahoma" w:hAnsi="Tahoma" w:cs="Tahoma"/>
        </w:rPr>
        <w:t>izvajati vhodno</w:t>
      </w:r>
      <w:r w:rsidR="00FE40A8">
        <w:rPr>
          <w:rFonts w:ascii="Tahoma" w:hAnsi="Tahoma" w:cs="Tahoma"/>
        </w:rPr>
        <w:t xml:space="preserve"> (</w:t>
      </w:r>
      <w:r w:rsidR="00C72555">
        <w:rPr>
          <w:rFonts w:ascii="Tahoma" w:hAnsi="Tahoma" w:cs="Tahoma"/>
        </w:rPr>
        <w:t xml:space="preserve">tehtanje </w:t>
      </w:r>
      <w:r w:rsidR="00FE40A8">
        <w:rPr>
          <w:rFonts w:ascii="Tahoma" w:hAnsi="Tahoma" w:cs="Tahoma"/>
        </w:rPr>
        <w:t>prazn</w:t>
      </w:r>
      <w:r w:rsidR="00C72555">
        <w:rPr>
          <w:rFonts w:ascii="Tahoma" w:hAnsi="Tahoma" w:cs="Tahoma"/>
        </w:rPr>
        <w:t>ega</w:t>
      </w:r>
      <w:r w:rsidR="00FE40A8">
        <w:rPr>
          <w:rFonts w:ascii="Tahoma" w:hAnsi="Tahoma" w:cs="Tahoma"/>
        </w:rPr>
        <w:t xml:space="preserve"> vozil</w:t>
      </w:r>
      <w:r w:rsidR="00C72555">
        <w:rPr>
          <w:rFonts w:ascii="Tahoma" w:hAnsi="Tahoma" w:cs="Tahoma"/>
        </w:rPr>
        <w:t>a ob prihodu</w:t>
      </w:r>
      <w:r w:rsidR="00FE40A8">
        <w:rPr>
          <w:rFonts w:ascii="Tahoma" w:hAnsi="Tahoma" w:cs="Tahoma"/>
        </w:rPr>
        <w:t>)</w:t>
      </w:r>
      <w:r w:rsidRPr="002F3FA3">
        <w:rPr>
          <w:rFonts w:ascii="Tahoma" w:hAnsi="Tahoma" w:cs="Tahoma"/>
        </w:rPr>
        <w:t xml:space="preserve"> in izhodno tehtanje</w:t>
      </w:r>
      <w:r w:rsidR="00C72555">
        <w:rPr>
          <w:rFonts w:ascii="Tahoma" w:hAnsi="Tahoma" w:cs="Tahoma"/>
        </w:rPr>
        <w:t xml:space="preserve"> (tehtanje polnega vozila ob odhodu)</w:t>
      </w:r>
      <w:r w:rsidRPr="002F3FA3">
        <w:rPr>
          <w:rFonts w:ascii="Tahoma" w:hAnsi="Tahoma" w:cs="Tahoma"/>
        </w:rPr>
        <w:t xml:space="preserve"> na uradno umerjeni tehtnici naročnika na lokaciji RCERO Ljubljana,</w:t>
      </w:r>
    </w:p>
    <w:p w14:paraId="40411557" w14:textId="3BD678AF" w:rsidR="00474E85" w:rsidRPr="002F3FA3" w:rsidRDefault="00474E85" w:rsidP="0063302D">
      <w:pPr>
        <w:pStyle w:val="Odstavekseznama"/>
        <w:keepNext/>
        <w:keepLines/>
        <w:numPr>
          <w:ilvl w:val="0"/>
          <w:numId w:val="48"/>
        </w:numPr>
        <w:jc w:val="both"/>
        <w:rPr>
          <w:rFonts w:ascii="Tahoma" w:hAnsi="Tahoma" w:cs="Tahoma"/>
        </w:rPr>
      </w:pPr>
      <w:r w:rsidRPr="002F3FA3">
        <w:rPr>
          <w:rFonts w:ascii="Tahoma" w:hAnsi="Tahoma" w:cs="Tahoma"/>
        </w:rPr>
        <w:t>pred iz</w:t>
      </w:r>
      <w:r w:rsidR="006D0CBD">
        <w:rPr>
          <w:rFonts w:ascii="Tahoma" w:hAnsi="Tahoma" w:cs="Tahoma"/>
        </w:rPr>
        <w:t>stavitvijo</w:t>
      </w:r>
      <w:r w:rsidRPr="002F3FA3">
        <w:rPr>
          <w:rFonts w:ascii="Tahoma" w:hAnsi="Tahoma" w:cs="Tahoma"/>
        </w:rPr>
        <w:t xml:space="preserve"> računa za opravljene storitve potrditi elektronske evidenčne liste v informacijskem sistemu ravnanja z odpadki (IS-Odpadki – na spletni strani ARSO),</w:t>
      </w:r>
    </w:p>
    <w:p w14:paraId="1BDC7E44" w14:textId="77777777" w:rsidR="00474E85" w:rsidRPr="002F3FA3" w:rsidRDefault="00474E85" w:rsidP="0063302D">
      <w:pPr>
        <w:pStyle w:val="Odstavekseznama"/>
        <w:keepNext/>
        <w:keepLines/>
        <w:numPr>
          <w:ilvl w:val="0"/>
          <w:numId w:val="48"/>
        </w:numPr>
        <w:jc w:val="both"/>
        <w:rPr>
          <w:rFonts w:ascii="Tahoma" w:hAnsi="Tahoma" w:cs="Tahoma"/>
        </w:rPr>
      </w:pPr>
      <w:r w:rsidRPr="002F3FA3">
        <w:rPr>
          <w:rFonts w:ascii="Tahoma" w:hAnsi="Tahoma" w:cs="Tahoma"/>
        </w:rPr>
        <w:t>obveščati naročnika o vseh spremembah, ki bi lahko vplivale na izvršitev obveznosti po okvirnem sporazumu,</w:t>
      </w:r>
    </w:p>
    <w:p w14:paraId="74E4B5CA" w14:textId="0E376DCD" w:rsidR="0044224D" w:rsidRDefault="00474E85" w:rsidP="0063302D">
      <w:pPr>
        <w:pStyle w:val="Odstavekseznama"/>
        <w:keepNext/>
        <w:keepLines/>
        <w:numPr>
          <w:ilvl w:val="0"/>
          <w:numId w:val="48"/>
        </w:numPr>
        <w:jc w:val="both"/>
        <w:rPr>
          <w:rFonts w:ascii="Tahoma" w:hAnsi="Tahoma" w:cs="Tahoma"/>
        </w:rPr>
      </w:pPr>
      <w:r w:rsidRPr="002F3FA3">
        <w:rPr>
          <w:rFonts w:ascii="Tahoma" w:hAnsi="Tahoma" w:cs="Tahoma"/>
        </w:rPr>
        <w:t>poravnati vso morebitno nastalo škodo, ki bi jo med izvajanjem storitev povzročil na lokaciji RCERO Ljubljana, na objektih ali napravah naročnika ali tretjim osebam.</w:t>
      </w:r>
    </w:p>
    <w:p w14:paraId="7F7BF98E" w14:textId="77777777" w:rsidR="00C364F5" w:rsidRDefault="00C364F5" w:rsidP="00C364F5">
      <w:pPr>
        <w:pStyle w:val="Odstavekseznama"/>
        <w:keepNext/>
        <w:keepLines/>
        <w:ind w:left="720"/>
        <w:jc w:val="both"/>
        <w:rPr>
          <w:rFonts w:ascii="Tahoma" w:hAnsi="Tahoma" w:cs="Tahoma"/>
        </w:rPr>
      </w:pPr>
    </w:p>
    <w:p w14:paraId="7E84360B" w14:textId="77777777" w:rsidR="00DE098B" w:rsidRPr="00C8579C" w:rsidRDefault="00B578F7" w:rsidP="0063302D">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311A4B2B" w14:textId="77777777" w:rsidR="006C4C08" w:rsidRPr="00C8579C" w:rsidRDefault="006C4C08" w:rsidP="0063302D">
      <w:pPr>
        <w:keepNext/>
        <w:keepLines/>
        <w:jc w:val="both"/>
        <w:rPr>
          <w:rFonts w:ascii="Tahoma" w:hAnsi="Tahoma" w:cs="Tahoma"/>
          <w:b/>
        </w:rPr>
      </w:pPr>
    </w:p>
    <w:p w14:paraId="58C27E2C" w14:textId="77777777" w:rsidR="004F05EC" w:rsidRPr="00C8579C" w:rsidRDefault="004F05EC" w:rsidP="0063302D">
      <w:pPr>
        <w:keepNext/>
        <w:keepLines/>
        <w:tabs>
          <w:tab w:val="left" w:pos="851"/>
          <w:tab w:val="left" w:pos="1702"/>
        </w:tabs>
        <w:jc w:val="both"/>
        <w:rPr>
          <w:rFonts w:ascii="Tahoma" w:hAnsi="Tahoma" w:cs="Tahoma"/>
        </w:rPr>
      </w:pPr>
      <w:r w:rsidRPr="00C8579C">
        <w:rPr>
          <w:rFonts w:ascii="Tahoma" w:hAnsi="Tahoma" w:cs="Tahoma"/>
        </w:rPr>
        <w:t>Naročnik se obvezuje:</w:t>
      </w:r>
    </w:p>
    <w:p w14:paraId="386F37C0" w14:textId="77777777" w:rsidR="00474E85" w:rsidRPr="00930DF8" w:rsidRDefault="00474E85" w:rsidP="0063302D">
      <w:pPr>
        <w:pStyle w:val="Odstavekseznama"/>
        <w:keepNext/>
        <w:keepLines/>
        <w:numPr>
          <w:ilvl w:val="0"/>
          <w:numId w:val="49"/>
        </w:numPr>
        <w:jc w:val="both"/>
        <w:rPr>
          <w:rFonts w:ascii="Tahoma" w:hAnsi="Tahoma" w:cs="Tahoma"/>
        </w:rPr>
      </w:pPr>
      <w:r w:rsidRPr="00930DF8">
        <w:rPr>
          <w:rFonts w:ascii="Tahoma" w:hAnsi="Tahoma" w:cs="Tahoma"/>
        </w:rPr>
        <w:t>z izvajalcem skleniti Pisni sporazum, ki ureja skupne varstvene ukrepe za zagotavljanje varstva in zdravja pri delu, ki jih je potrebno upoštevati na lokaciji RCERO Ljubljana oziroma MBO RCERO Ljubljana, ki je priloga tega okvirnega sporazuma,</w:t>
      </w:r>
    </w:p>
    <w:p w14:paraId="1DBA8B75" w14:textId="77777777" w:rsidR="00474E85" w:rsidRPr="00930DF8" w:rsidRDefault="00474E85" w:rsidP="0063302D">
      <w:pPr>
        <w:pStyle w:val="Odstavekseznama"/>
        <w:keepNext/>
        <w:keepLines/>
        <w:numPr>
          <w:ilvl w:val="0"/>
          <w:numId w:val="49"/>
        </w:numPr>
        <w:jc w:val="both"/>
        <w:rPr>
          <w:rFonts w:ascii="Tahoma" w:hAnsi="Tahoma" w:cs="Tahoma"/>
        </w:rPr>
      </w:pPr>
      <w:r w:rsidRPr="00930DF8">
        <w:rPr>
          <w:rFonts w:ascii="Tahoma" w:hAnsi="Tahoma" w:cs="Tahoma"/>
        </w:rPr>
        <w:t>sodelovati z izvajalcem z namenom, da se obveznosti po okvirnem sporazumu izvršijo pravočasno,</w:t>
      </w:r>
    </w:p>
    <w:p w14:paraId="1884BEA7" w14:textId="77777777" w:rsidR="00474E85" w:rsidRPr="00930DF8" w:rsidRDefault="00474E85" w:rsidP="0063302D">
      <w:pPr>
        <w:pStyle w:val="Odstavekseznama"/>
        <w:keepNext/>
        <w:keepLines/>
        <w:numPr>
          <w:ilvl w:val="0"/>
          <w:numId w:val="49"/>
        </w:numPr>
        <w:jc w:val="both"/>
        <w:rPr>
          <w:rFonts w:ascii="Tahoma" w:hAnsi="Tahoma" w:cs="Tahoma"/>
        </w:rPr>
      </w:pPr>
      <w:r w:rsidRPr="00930DF8">
        <w:rPr>
          <w:rFonts w:ascii="Tahoma" w:hAnsi="Tahoma" w:cs="Tahoma"/>
        </w:rPr>
        <w:t>tekoče obveščati izvajalca o vseh spremembah, ki bi lahko vplivale na izvršitev obveznosti po okvirnem sporazumu,</w:t>
      </w:r>
    </w:p>
    <w:p w14:paraId="3792DA85" w14:textId="77777777" w:rsidR="00474E85" w:rsidRPr="00930DF8" w:rsidRDefault="00474E85" w:rsidP="0063302D">
      <w:pPr>
        <w:pStyle w:val="Odstavekseznama"/>
        <w:keepNext/>
        <w:keepLines/>
        <w:numPr>
          <w:ilvl w:val="0"/>
          <w:numId w:val="49"/>
        </w:numPr>
        <w:jc w:val="both"/>
        <w:rPr>
          <w:rFonts w:ascii="Tahoma" w:hAnsi="Tahoma" w:cs="Tahoma"/>
        </w:rPr>
      </w:pPr>
      <w:r w:rsidRPr="00930DF8">
        <w:rPr>
          <w:rFonts w:ascii="Tahoma" w:hAnsi="Tahoma" w:cs="Tahoma"/>
        </w:rPr>
        <w:t>izvajati nakladanje produkta na prevozna sredstva izvajalca,</w:t>
      </w:r>
    </w:p>
    <w:p w14:paraId="17D5EF98" w14:textId="77777777" w:rsidR="00474E85" w:rsidRPr="00930DF8" w:rsidRDefault="00474E85" w:rsidP="0063302D">
      <w:pPr>
        <w:pStyle w:val="Odstavekseznama"/>
        <w:keepNext/>
        <w:keepLines/>
        <w:numPr>
          <w:ilvl w:val="0"/>
          <w:numId w:val="49"/>
        </w:numPr>
        <w:jc w:val="both"/>
        <w:rPr>
          <w:rFonts w:ascii="Tahoma" w:hAnsi="Tahoma" w:cs="Tahoma"/>
        </w:rPr>
      </w:pPr>
      <w:r w:rsidRPr="00930DF8">
        <w:rPr>
          <w:rFonts w:ascii="Tahoma" w:hAnsi="Tahoma" w:cs="Tahoma"/>
        </w:rPr>
        <w:t xml:space="preserve">izvajati tehtanje produkta na uradno umerjeni tehtnici naročnika pred odvozom z lokacije RCERO Ljubljana, </w:t>
      </w:r>
    </w:p>
    <w:p w14:paraId="05555471" w14:textId="77777777" w:rsidR="00474E85" w:rsidRPr="00930DF8" w:rsidRDefault="00474E85" w:rsidP="0063302D">
      <w:pPr>
        <w:pStyle w:val="Odstavekseznama"/>
        <w:keepNext/>
        <w:keepLines/>
        <w:numPr>
          <w:ilvl w:val="0"/>
          <w:numId w:val="49"/>
        </w:numPr>
        <w:jc w:val="both"/>
        <w:rPr>
          <w:rFonts w:ascii="Tahoma" w:hAnsi="Tahoma" w:cs="Tahoma"/>
        </w:rPr>
      </w:pPr>
      <w:r w:rsidRPr="00930DF8">
        <w:rPr>
          <w:rFonts w:ascii="Tahoma" w:hAnsi="Tahoma" w:cs="Tahoma"/>
        </w:rPr>
        <w:t>poravnati obveznosti do izvajalca in njegovih nominiranih podizvajalcev,</w:t>
      </w:r>
    </w:p>
    <w:p w14:paraId="35952BB3" w14:textId="77777777" w:rsidR="0096286C" w:rsidRPr="00930DF8" w:rsidRDefault="00474E85" w:rsidP="0063302D">
      <w:pPr>
        <w:pStyle w:val="Odstavekseznama"/>
        <w:keepNext/>
        <w:keepLines/>
        <w:numPr>
          <w:ilvl w:val="0"/>
          <w:numId w:val="49"/>
        </w:numPr>
        <w:jc w:val="both"/>
        <w:rPr>
          <w:rFonts w:ascii="Tahoma" w:hAnsi="Tahoma" w:cs="Tahoma"/>
        </w:rPr>
      </w:pPr>
      <w:r w:rsidRPr="00930DF8">
        <w:rPr>
          <w:rFonts w:ascii="Tahoma" w:hAnsi="Tahoma" w:cs="Tahoma"/>
        </w:rPr>
        <w:t>opravljati nadzor nad izvajanjem storitev s strani izvajalca; v kolikor naročnik ugotovi, da izvajalec ne izpolnjuje svojih obveznosti v skladu z določili tega okvirnega sporazuma in zahtevami razpisne</w:t>
      </w:r>
      <w:r w:rsidR="00930DF8" w:rsidRPr="00930DF8">
        <w:rPr>
          <w:rFonts w:ascii="Tahoma" w:hAnsi="Tahoma" w:cs="Tahoma"/>
        </w:rPr>
        <w:t xml:space="preserve"> do</w:t>
      </w:r>
      <w:r w:rsidRPr="00930DF8">
        <w:rPr>
          <w:rFonts w:ascii="Tahoma" w:hAnsi="Tahoma" w:cs="Tahoma"/>
        </w:rPr>
        <w:t>kumentacije, lahko naročnik takoj pisno odstopi od okvirnega sporazuma, brez odškodninske odgovornosti do izvajalca.</w:t>
      </w:r>
    </w:p>
    <w:p w14:paraId="36BA31CB" w14:textId="77777777" w:rsidR="00FC1A82" w:rsidRPr="00C8579C" w:rsidRDefault="00FC1A82" w:rsidP="0063302D">
      <w:pPr>
        <w:keepNext/>
        <w:keepLines/>
        <w:jc w:val="both"/>
        <w:rPr>
          <w:rFonts w:ascii="Tahoma" w:hAnsi="Tahoma" w:cs="Tahoma"/>
        </w:rPr>
      </w:pPr>
    </w:p>
    <w:p w14:paraId="20150254" w14:textId="77777777" w:rsidR="00BF4D55" w:rsidRPr="00C8579C" w:rsidRDefault="00841121" w:rsidP="0063302D">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FINANČN</w:t>
      </w:r>
      <w:r w:rsidR="00E60B66">
        <w:rPr>
          <w:rFonts w:ascii="Tahoma" w:hAnsi="Tahoma" w:cs="Tahoma"/>
          <w:b/>
        </w:rPr>
        <w:t>O</w:t>
      </w:r>
      <w:r w:rsidRPr="00C8579C">
        <w:rPr>
          <w:rFonts w:ascii="Tahoma" w:hAnsi="Tahoma" w:cs="Tahoma"/>
          <w:b/>
        </w:rPr>
        <w:t xml:space="preserve"> ZAVAROVANJ</w:t>
      </w:r>
      <w:r w:rsidR="00E60B66">
        <w:rPr>
          <w:rFonts w:ascii="Tahoma" w:hAnsi="Tahoma" w:cs="Tahoma"/>
          <w:b/>
        </w:rPr>
        <w:t>E</w:t>
      </w:r>
      <w:r w:rsidR="00963287" w:rsidRPr="00C8579C">
        <w:rPr>
          <w:rFonts w:ascii="Tahoma" w:hAnsi="Tahoma" w:cs="Tahoma"/>
          <w:b/>
        </w:rPr>
        <w:t xml:space="preserve"> </w:t>
      </w:r>
    </w:p>
    <w:p w14:paraId="6107123A" w14:textId="77777777" w:rsidR="00BF4D55" w:rsidRPr="00C8579C" w:rsidRDefault="00BF4D55" w:rsidP="0063302D">
      <w:pPr>
        <w:keepNext/>
        <w:keepLines/>
        <w:tabs>
          <w:tab w:val="left" w:pos="567"/>
          <w:tab w:val="left" w:pos="1702"/>
        </w:tabs>
        <w:jc w:val="both"/>
        <w:rPr>
          <w:rFonts w:ascii="Tahoma" w:hAnsi="Tahoma" w:cs="Tahoma"/>
          <w:b/>
        </w:rPr>
      </w:pPr>
    </w:p>
    <w:p w14:paraId="6753205F" w14:textId="77777777" w:rsidR="00841121" w:rsidRPr="00C8579C" w:rsidRDefault="001C5BC7" w:rsidP="0063302D">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7B0DCC87" w14:textId="77777777" w:rsidR="001C5BC7" w:rsidRPr="00C8579C" w:rsidRDefault="001C5BC7" w:rsidP="0063302D">
      <w:pPr>
        <w:keepNext/>
        <w:keepLines/>
        <w:ind w:left="426"/>
        <w:rPr>
          <w:rFonts w:ascii="Tahoma" w:hAnsi="Tahoma" w:cs="Tahoma"/>
          <w:b/>
        </w:rPr>
      </w:pPr>
    </w:p>
    <w:p w14:paraId="5B6C4616" w14:textId="55594998" w:rsidR="00474E85" w:rsidRPr="00D0137C" w:rsidRDefault="00474E85" w:rsidP="0063302D">
      <w:pPr>
        <w:keepNext/>
        <w:keepLines/>
        <w:jc w:val="both"/>
        <w:rPr>
          <w:rFonts w:ascii="Tahoma" w:hAnsi="Tahoma" w:cs="Tahoma"/>
          <w:i/>
          <w:strike/>
        </w:rPr>
      </w:pPr>
      <w:r w:rsidRPr="00C509F8">
        <w:rPr>
          <w:rFonts w:ascii="Tahoma" w:hAnsi="Tahoma" w:cs="Tahoma"/>
        </w:rPr>
        <w:t>Izvajalec se obvezuje, da bo</w:t>
      </w:r>
      <w:r w:rsidR="006D0CBD">
        <w:rPr>
          <w:rFonts w:ascii="Tahoma" w:hAnsi="Tahoma" w:cs="Tahoma"/>
        </w:rPr>
        <w:t>,</w:t>
      </w:r>
      <w:r w:rsidRPr="00C509F8">
        <w:rPr>
          <w:rFonts w:ascii="Tahoma" w:hAnsi="Tahoma" w:cs="Tahoma"/>
        </w:rPr>
        <w:t xml:space="preserve"> najkasneje v roku </w:t>
      </w:r>
      <w:r>
        <w:rPr>
          <w:rFonts w:ascii="Tahoma" w:hAnsi="Tahoma" w:cs="Tahoma"/>
        </w:rPr>
        <w:t>petnajstih</w:t>
      </w:r>
      <w:r w:rsidRPr="00C509F8">
        <w:rPr>
          <w:rFonts w:ascii="Tahoma" w:hAnsi="Tahoma" w:cs="Tahoma"/>
        </w:rPr>
        <w:t xml:space="preserve"> (</w:t>
      </w:r>
      <w:r>
        <w:rPr>
          <w:rFonts w:ascii="Tahoma" w:hAnsi="Tahoma" w:cs="Tahoma"/>
        </w:rPr>
        <w:t>15</w:t>
      </w:r>
      <w:r w:rsidRPr="00C509F8">
        <w:rPr>
          <w:rFonts w:ascii="Tahoma" w:hAnsi="Tahoma" w:cs="Tahoma"/>
        </w:rPr>
        <w:t xml:space="preserve">) dni od sklenitve okvirnega sporazuma, predložil naročniku </w:t>
      </w:r>
      <w:r>
        <w:rPr>
          <w:rFonts w:ascii="Tahoma" w:hAnsi="Tahoma" w:cs="Tahoma"/>
        </w:rPr>
        <w:t>izvirnik finančnega zavarovanja</w:t>
      </w:r>
      <w:r w:rsidR="00DD1804">
        <w:rPr>
          <w:rFonts w:ascii="Tahoma" w:hAnsi="Tahoma" w:cs="Tahoma"/>
        </w:rPr>
        <w:t xml:space="preserve"> </w:t>
      </w:r>
      <w:r w:rsidR="00794031">
        <w:rPr>
          <w:rFonts w:ascii="Tahoma" w:hAnsi="Tahoma" w:cs="Tahoma"/>
        </w:rPr>
        <w:t xml:space="preserve">ali </w:t>
      </w:r>
      <w:r w:rsidR="00794031" w:rsidRPr="00FB03FB">
        <w:rPr>
          <w:rFonts w:ascii="Tahoma" w:hAnsi="Tahoma" w:cs="Tahoma"/>
        </w:rPr>
        <w:t>v elektronski obliki v pdf. formatu digitalno podpisano</w:t>
      </w:r>
      <w:r w:rsidR="00794031">
        <w:rPr>
          <w:rFonts w:ascii="Tahoma" w:hAnsi="Tahoma" w:cs="Tahoma"/>
        </w:rPr>
        <w:t xml:space="preserve"> </w:t>
      </w:r>
      <w:r w:rsidR="00DD1804">
        <w:rPr>
          <w:rFonts w:ascii="Tahoma" w:hAnsi="Tahoma" w:cs="Tahoma"/>
        </w:rPr>
        <w:t xml:space="preserve">finančno zavarovanje </w:t>
      </w:r>
      <w:r>
        <w:rPr>
          <w:rFonts w:ascii="Tahoma" w:hAnsi="Tahoma" w:cs="Tahoma"/>
        </w:rPr>
        <w:t>za dobr</w:t>
      </w:r>
      <w:r w:rsidR="00B70998">
        <w:rPr>
          <w:rFonts w:ascii="Tahoma" w:hAnsi="Tahoma" w:cs="Tahoma"/>
        </w:rPr>
        <w:t>o</w:t>
      </w:r>
      <w:r>
        <w:rPr>
          <w:rFonts w:ascii="Tahoma" w:hAnsi="Tahoma" w:cs="Tahoma"/>
        </w:rPr>
        <w:t xml:space="preserve"> izvedb</w:t>
      </w:r>
      <w:r w:rsidR="00B70998">
        <w:rPr>
          <w:rFonts w:ascii="Tahoma" w:hAnsi="Tahoma" w:cs="Tahoma"/>
        </w:rPr>
        <w:t>o</w:t>
      </w:r>
      <w:r>
        <w:rPr>
          <w:rFonts w:ascii="Tahoma" w:hAnsi="Tahoma" w:cs="Tahoma"/>
        </w:rPr>
        <w:t xml:space="preserve"> obveznosti iz okvirnega sporazuma</w:t>
      </w:r>
      <w:r w:rsidR="00651BDD">
        <w:rPr>
          <w:rFonts w:ascii="Tahoma" w:hAnsi="Tahoma" w:cs="Tahoma"/>
        </w:rPr>
        <w:t xml:space="preserve"> </w:t>
      </w:r>
      <w:r>
        <w:rPr>
          <w:rFonts w:ascii="Tahoma" w:hAnsi="Tahoma" w:cs="Tahoma"/>
        </w:rPr>
        <w:t>(v nadaljevanju: finančno zavarovanje)</w:t>
      </w:r>
      <w:r w:rsidRPr="00C509F8">
        <w:rPr>
          <w:rFonts w:ascii="Tahoma" w:hAnsi="Tahoma" w:cs="Tahoma"/>
        </w:rPr>
        <w:t xml:space="preserve"> v višini</w:t>
      </w:r>
      <w:r>
        <w:rPr>
          <w:rFonts w:ascii="Tahoma" w:hAnsi="Tahoma" w:cs="Tahoma"/>
        </w:rPr>
        <w:t xml:space="preserve"> </w:t>
      </w:r>
      <w:r w:rsidR="00934D76">
        <w:rPr>
          <w:rFonts w:ascii="Tahoma" w:hAnsi="Tahoma" w:cs="Tahoma"/>
        </w:rPr>
        <w:t xml:space="preserve">10 </w:t>
      </w:r>
      <w:r w:rsidRPr="00CB7787">
        <w:rPr>
          <w:rFonts w:ascii="Tahoma" w:hAnsi="Tahoma" w:cs="Tahoma"/>
        </w:rPr>
        <w:t>% (</w:t>
      </w:r>
      <w:r w:rsidR="00934D76">
        <w:rPr>
          <w:rFonts w:ascii="Tahoma" w:hAnsi="Tahoma" w:cs="Tahoma"/>
        </w:rPr>
        <w:t>deset</w:t>
      </w:r>
      <w:r w:rsidR="00934D76" w:rsidRPr="00CB7787">
        <w:rPr>
          <w:rFonts w:ascii="Tahoma" w:hAnsi="Tahoma" w:cs="Tahoma"/>
        </w:rPr>
        <w:t xml:space="preserve"> </w:t>
      </w:r>
      <w:r w:rsidRPr="00CB7787">
        <w:rPr>
          <w:rFonts w:ascii="Tahoma" w:hAnsi="Tahoma" w:cs="Tahoma"/>
        </w:rPr>
        <w:t>odstotkov) vrednosti</w:t>
      </w:r>
      <w:r>
        <w:rPr>
          <w:rFonts w:ascii="Tahoma" w:hAnsi="Tahoma" w:cs="Tahoma"/>
        </w:rPr>
        <w:t xml:space="preserve"> okvirnega sporazuma brez DDV, navedene v</w:t>
      </w:r>
      <w:r w:rsidR="00610E3F">
        <w:rPr>
          <w:rFonts w:ascii="Tahoma" w:hAnsi="Tahoma" w:cs="Tahoma"/>
        </w:rPr>
        <w:t xml:space="preserve"> prvem odstavku</w:t>
      </w:r>
      <w:r>
        <w:rPr>
          <w:rFonts w:ascii="Tahoma" w:hAnsi="Tahoma" w:cs="Tahoma"/>
        </w:rPr>
        <w:t xml:space="preserve"> 3. člen</w:t>
      </w:r>
      <w:r w:rsidR="00610E3F">
        <w:rPr>
          <w:rFonts w:ascii="Tahoma" w:hAnsi="Tahoma" w:cs="Tahoma"/>
        </w:rPr>
        <w:t>a</w:t>
      </w:r>
      <w:r>
        <w:rPr>
          <w:rFonts w:ascii="Tahoma" w:hAnsi="Tahoma" w:cs="Tahoma"/>
        </w:rPr>
        <w:t xml:space="preserve"> tega okvirnega sporazuma, tj. …………… EUR (z besedo: …………………………… evrov in …./100)</w:t>
      </w:r>
      <w:r w:rsidR="00627B53">
        <w:rPr>
          <w:rFonts w:ascii="Tahoma" w:hAnsi="Tahoma" w:cs="Tahoma"/>
        </w:rPr>
        <w:t>,</w:t>
      </w:r>
      <w:r>
        <w:rPr>
          <w:rFonts w:ascii="Tahoma" w:hAnsi="Tahoma" w:cs="Tahoma"/>
        </w:rPr>
        <w:t xml:space="preserve"> </w:t>
      </w:r>
      <w:r w:rsidRPr="00C509F8">
        <w:rPr>
          <w:rFonts w:ascii="Tahoma" w:hAnsi="Tahoma" w:cs="Tahoma"/>
        </w:rPr>
        <w:t>z dobo veljavnosti</w:t>
      </w:r>
      <w:r>
        <w:rPr>
          <w:rFonts w:ascii="Tahoma" w:hAnsi="Tahoma" w:cs="Tahoma"/>
        </w:rPr>
        <w:t xml:space="preserve"> še </w:t>
      </w:r>
      <w:r w:rsidRPr="00C509F8">
        <w:rPr>
          <w:rFonts w:ascii="Tahoma" w:hAnsi="Tahoma" w:cs="Tahoma"/>
        </w:rPr>
        <w:t>trideset</w:t>
      </w:r>
      <w:r>
        <w:rPr>
          <w:rFonts w:ascii="Tahoma" w:hAnsi="Tahoma" w:cs="Tahoma"/>
        </w:rPr>
        <w:t xml:space="preserve"> (30</w:t>
      </w:r>
      <w:r w:rsidRPr="00C509F8">
        <w:rPr>
          <w:rFonts w:ascii="Tahoma" w:hAnsi="Tahoma" w:cs="Tahoma"/>
        </w:rPr>
        <w:t>) dni</w:t>
      </w:r>
      <w:r>
        <w:rPr>
          <w:rFonts w:ascii="Tahoma" w:hAnsi="Tahoma" w:cs="Tahoma"/>
        </w:rPr>
        <w:t xml:space="preserve"> po izteku veljavnosti okvirnega sporazuma</w:t>
      </w:r>
      <w:r w:rsidRPr="00C509F8">
        <w:rPr>
          <w:rFonts w:ascii="Tahoma" w:hAnsi="Tahoma" w:cs="Tahoma"/>
        </w:rPr>
        <w:t>.</w:t>
      </w:r>
    </w:p>
    <w:p w14:paraId="63C99B52" w14:textId="77777777" w:rsidR="00474E85" w:rsidRDefault="00474E85" w:rsidP="0063302D">
      <w:pPr>
        <w:keepNext/>
        <w:keepLines/>
        <w:jc w:val="both"/>
        <w:rPr>
          <w:rFonts w:ascii="Tahoma" w:hAnsi="Tahoma" w:cs="Tahoma"/>
        </w:rPr>
      </w:pPr>
    </w:p>
    <w:p w14:paraId="4858971E" w14:textId="77777777" w:rsidR="00474E85" w:rsidRDefault="00474E85" w:rsidP="0063302D">
      <w:pPr>
        <w:keepNext/>
        <w:keepLines/>
        <w:jc w:val="both"/>
        <w:rPr>
          <w:rFonts w:ascii="Tahoma" w:hAnsi="Tahoma" w:cs="Tahoma"/>
        </w:rPr>
      </w:pPr>
      <w:r>
        <w:rPr>
          <w:rFonts w:ascii="Tahoma" w:hAnsi="Tahoma" w:cs="Tahoma"/>
        </w:rPr>
        <w:t>Finančno z</w:t>
      </w:r>
      <w:r w:rsidRPr="00C93259">
        <w:rPr>
          <w:rFonts w:ascii="Tahoma" w:hAnsi="Tahoma" w:cs="Tahoma"/>
        </w:rPr>
        <w:t xml:space="preserve">avarovanje </w:t>
      </w:r>
      <w:r>
        <w:rPr>
          <w:rFonts w:ascii="Tahoma" w:hAnsi="Tahoma" w:cs="Tahoma"/>
        </w:rPr>
        <w:t>v višini in z veljavnostjo iz prvega odstavka tega člena okvirnega sporazuma je lahko izdano v obliki bančne garancije ali zavarovanja, izdanega s strani zavarovalnice (t.i. kavcijsko zavarovanje).</w:t>
      </w:r>
    </w:p>
    <w:p w14:paraId="09AA3D2F" w14:textId="77777777" w:rsidR="00474E85" w:rsidRPr="00256F36" w:rsidRDefault="00474E85" w:rsidP="0063302D">
      <w:pPr>
        <w:keepNext/>
        <w:keepLines/>
        <w:jc w:val="both"/>
        <w:rPr>
          <w:rFonts w:ascii="Tahoma" w:hAnsi="Tahoma" w:cs="Tahoma"/>
        </w:rPr>
      </w:pPr>
    </w:p>
    <w:p w14:paraId="62F9DB09" w14:textId="766B10DD" w:rsidR="00474E85" w:rsidRPr="00C509F8" w:rsidRDefault="00474E85" w:rsidP="0063302D">
      <w:pPr>
        <w:keepNext/>
        <w:keepLines/>
        <w:jc w:val="both"/>
        <w:rPr>
          <w:rFonts w:ascii="Tahoma" w:hAnsi="Tahoma" w:cs="Tahoma"/>
        </w:rPr>
      </w:pPr>
      <w:r w:rsidRPr="00C509F8">
        <w:rPr>
          <w:rFonts w:ascii="Tahoma" w:hAnsi="Tahoma" w:cs="Tahoma"/>
        </w:rPr>
        <w:t xml:space="preserve">V kolikor izvajalec ne bo izpolnjeval svojih obveznosti po okvirnem sporazumu, lahko naročnik unovči </w:t>
      </w:r>
      <w:r>
        <w:rPr>
          <w:rFonts w:ascii="Tahoma" w:hAnsi="Tahoma" w:cs="Tahoma"/>
        </w:rPr>
        <w:t>finančno zavarovanje</w:t>
      </w:r>
      <w:r w:rsidRPr="00C509F8">
        <w:rPr>
          <w:rFonts w:ascii="Tahoma" w:hAnsi="Tahoma" w:cs="Tahoma"/>
        </w:rPr>
        <w:t xml:space="preserve"> in odstopi od okvirnega sporazuma, brez kakršnekoli obveznosti do izvajalca. Naročnik bo pred unovčenjem </w:t>
      </w:r>
      <w:r>
        <w:rPr>
          <w:rFonts w:ascii="Tahoma" w:hAnsi="Tahoma" w:cs="Tahoma"/>
        </w:rPr>
        <w:t>finančnega zavarovanja</w:t>
      </w:r>
      <w:r w:rsidRPr="00C509F8">
        <w:rPr>
          <w:rFonts w:ascii="Tahoma" w:hAnsi="Tahoma" w:cs="Tahoma"/>
        </w:rPr>
        <w:t xml:space="preserve"> izvajalca pisno pozval k izpolnjevanju obveznosti po okvirnem sporazumu in mu določil rok za izpolnitev. </w:t>
      </w:r>
    </w:p>
    <w:p w14:paraId="2654D37E" w14:textId="77777777" w:rsidR="00474E85" w:rsidRDefault="00474E85" w:rsidP="0063302D">
      <w:pPr>
        <w:keepNext/>
        <w:keepLines/>
        <w:jc w:val="both"/>
        <w:rPr>
          <w:rFonts w:ascii="Tahoma" w:hAnsi="Tahoma" w:cs="Tahoma"/>
        </w:rPr>
      </w:pPr>
    </w:p>
    <w:p w14:paraId="1F425FD8" w14:textId="61E1BA1F" w:rsidR="008C2F86" w:rsidRDefault="00474E85" w:rsidP="0063302D">
      <w:pPr>
        <w:keepNext/>
        <w:keepLines/>
        <w:autoSpaceDE w:val="0"/>
        <w:autoSpaceDN w:val="0"/>
        <w:adjustRightInd w:val="0"/>
        <w:jc w:val="both"/>
        <w:rPr>
          <w:rFonts w:ascii="Tahoma" w:hAnsi="Tahoma" w:cs="Tahoma"/>
        </w:rPr>
      </w:pPr>
      <w:r w:rsidRPr="00C509F8">
        <w:rPr>
          <w:rFonts w:ascii="Tahoma" w:hAnsi="Tahoma" w:cs="Tahoma"/>
        </w:rPr>
        <w:lastRenderedPageBreak/>
        <w:t xml:space="preserve">V kolikor izvajalec v roku </w:t>
      </w:r>
      <w:r>
        <w:rPr>
          <w:rFonts w:ascii="Tahoma" w:hAnsi="Tahoma" w:cs="Tahoma"/>
        </w:rPr>
        <w:t>petnajstih</w:t>
      </w:r>
      <w:r w:rsidRPr="00C509F8">
        <w:rPr>
          <w:rFonts w:ascii="Tahoma" w:hAnsi="Tahoma" w:cs="Tahoma"/>
        </w:rPr>
        <w:t xml:space="preserve"> (</w:t>
      </w:r>
      <w:r>
        <w:rPr>
          <w:rFonts w:ascii="Tahoma" w:hAnsi="Tahoma" w:cs="Tahoma"/>
        </w:rPr>
        <w:t>15</w:t>
      </w:r>
      <w:r w:rsidRPr="00C509F8">
        <w:rPr>
          <w:rFonts w:ascii="Tahoma" w:hAnsi="Tahoma" w:cs="Tahoma"/>
        </w:rPr>
        <w:t xml:space="preserve">) dni od sklenitve okvirnega sporazuma ne bo predložil </w:t>
      </w:r>
      <w:r>
        <w:rPr>
          <w:rFonts w:ascii="Tahoma" w:hAnsi="Tahoma" w:cs="Tahoma"/>
        </w:rPr>
        <w:t>finančnega zavarovanja</w:t>
      </w:r>
      <w:r w:rsidRPr="00C509F8">
        <w:rPr>
          <w:rFonts w:ascii="Tahoma" w:hAnsi="Tahoma" w:cs="Tahoma"/>
        </w:rPr>
        <w:t xml:space="preserve"> v višini </w:t>
      </w:r>
      <w:r w:rsidRPr="004F05EC">
        <w:rPr>
          <w:rFonts w:ascii="Tahoma" w:hAnsi="Tahoma" w:cs="Tahoma"/>
          <w:color w:val="000000"/>
        </w:rPr>
        <w:t xml:space="preserve">in z veljavnostjo </w:t>
      </w:r>
      <w:r>
        <w:rPr>
          <w:rFonts w:ascii="Tahoma" w:hAnsi="Tahoma" w:cs="Tahoma"/>
        </w:rPr>
        <w:t>iz prvega odstavka tega člena</w:t>
      </w:r>
      <w:r w:rsidRPr="00C509F8">
        <w:rPr>
          <w:rFonts w:ascii="Tahoma" w:hAnsi="Tahoma" w:cs="Tahoma"/>
        </w:rPr>
        <w:t>, se šteje</w:t>
      </w:r>
      <w:r>
        <w:rPr>
          <w:rFonts w:ascii="Tahoma" w:hAnsi="Tahoma" w:cs="Tahoma"/>
        </w:rPr>
        <w:t>,</w:t>
      </w:r>
      <w:r w:rsidRPr="00C509F8">
        <w:rPr>
          <w:rFonts w:ascii="Tahoma" w:hAnsi="Tahoma" w:cs="Tahoma"/>
        </w:rPr>
        <w:t xml:space="preserve"> da odstopa od sklenitve okvirnega sporazuma in velja, da okvirni sporazum ni bil nikoli sklenjen. V tem primeru bo naročnik unovčil </w:t>
      </w:r>
      <w:r>
        <w:rPr>
          <w:rFonts w:ascii="Tahoma" w:hAnsi="Tahoma" w:cs="Tahoma"/>
        </w:rPr>
        <w:t xml:space="preserve">finančno </w:t>
      </w:r>
      <w:r w:rsidRPr="00C509F8">
        <w:rPr>
          <w:rFonts w:ascii="Tahoma" w:hAnsi="Tahoma" w:cs="Tahoma"/>
        </w:rPr>
        <w:t>zavarovanje resnosti ponudbe, brez kakršnekoli obveznosti do izvajalca</w:t>
      </w:r>
      <w:r>
        <w:rPr>
          <w:rFonts w:ascii="Tahoma" w:hAnsi="Tahoma" w:cs="Tahoma"/>
        </w:rPr>
        <w:t>.</w:t>
      </w:r>
      <w:r w:rsidR="006D0CBD" w:rsidRPr="006D0CBD">
        <w:rPr>
          <w:rFonts w:ascii="Tahoma" w:hAnsi="Tahoma" w:cs="Tahoma"/>
        </w:rPr>
        <w:t xml:space="preserve"> </w:t>
      </w:r>
      <w:r w:rsidR="006D0CBD" w:rsidRPr="00A460F0">
        <w:rPr>
          <w:rFonts w:ascii="Tahoma" w:hAnsi="Tahoma" w:cs="Tahoma"/>
        </w:rPr>
        <w:t xml:space="preserve">V </w:t>
      </w:r>
      <w:r w:rsidR="006D0CBD">
        <w:rPr>
          <w:rFonts w:ascii="Tahoma" w:hAnsi="Tahoma" w:cs="Tahoma"/>
        </w:rPr>
        <w:t xml:space="preserve">tem </w:t>
      </w:r>
      <w:r w:rsidR="006D0CBD" w:rsidRPr="00A460F0">
        <w:rPr>
          <w:rFonts w:ascii="Tahoma" w:hAnsi="Tahoma" w:cs="Tahoma"/>
        </w:rPr>
        <w:t xml:space="preserve">primeru izvajalec </w:t>
      </w:r>
      <w:r w:rsidR="006D0CBD">
        <w:rPr>
          <w:rFonts w:ascii="Tahoma" w:hAnsi="Tahoma" w:cs="Tahoma"/>
        </w:rPr>
        <w:t xml:space="preserve">tudi </w:t>
      </w:r>
      <w:r w:rsidR="006D0CBD" w:rsidRPr="00A460F0">
        <w:rPr>
          <w:rFonts w:ascii="Tahoma" w:hAnsi="Tahoma" w:cs="Tahoma"/>
        </w:rPr>
        <w:t>ni upravičen do plačila za morebitne že prevzete količine produkta.</w:t>
      </w:r>
    </w:p>
    <w:p w14:paraId="5063977E" w14:textId="77777777" w:rsidR="00474E85" w:rsidRDefault="00474E85" w:rsidP="0063302D">
      <w:pPr>
        <w:keepNext/>
        <w:keepLines/>
        <w:autoSpaceDE w:val="0"/>
        <w:autoSpaceDN w:val="0"/>
        <w:adjustRightInd w:val="0"/>
        <w:jc w:val="both"/>
        <w:rPr>
          <w:rFonts w:ascii="Tahoma" w:hAnsi="Tahoma" w:cs="Tahoma"/>
        </w:rPr>
      </w:pPr>
    </w:p>
    <w:p w14:paraId="17B79531" w14:textId="77777777" w:rsidR="00474E85" w:rsidRDefault="00474E85" w:rsidP="0063302D">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78E33929" w14:textId="77777777" w:rsidR="00474E85" w:rsidRDefault="00474E85" w:rsidP="0063302D">
      <w:pPr>
        <w:keepNext/>
        <w:keepLines/>
        <w:autoSpaceDE w:val="0"/>
        <w:autoSpaceDN w:val="0"/>
        <w:adjustRightInd w:val="0"/>
        <w:jc w:val="both"/>
        <w:rPr>
          <w:rFonts w:ascii="Tahoma" w:hAnsi="Tahoma" w:cs="Tahoma"/>
        </w:rPr>
      </w:pPr>
    </w:p>
    <w:p w14:paraId="4014DB39" w14:textId="1D1239F5" w:rsidR="00474E85" w:rsidRDefault="00474E85" w:rsidP="0063302D">
      <w:pPr>
        <w:keepNext/>
        <w:keepLines/>
        <w:autoSpaceDE w:val="0"/>
        <w:autoSpaceDN w:val="0"/>
        <w:adjustRightInd w:val="0"/>
        <w:jc w:val="both"/>
        <w:rPr>
          <w:rFonts w:ascii="Tahoma" w:hAnsi="Tahoma" w:cs="Tahoma"/>
        </w:rPr>
      </w:pPr>
      <w:r w:rsidRPr="003E0360">
        <w:rPr>
          <w:rFonts w:ascii="Tahoma" w:hAnsi="Tahoma" w:cs="Tahoma"/>
        </w:rPr>
        <w:t xml:space="preserve">V primeru zahteve Agencije Republike Slovenije za okolje (v nadaljevanju: ARSO) ali katere druge institucije v Republiki Sloveniji ali drugi državi, kjer se izvaja transport ali nadaljnja obdelava, mora </w:t>
      </w:r>
      <w:r>
        <w:rPr>
          <w:rFonts w:ascii="Tahoma" w:hAnsi="Tahoma" w:cs="Tahoma"/>
        </w:rPr>
        <w:t>izvajalec</w:t>
      </w:r>
      <w:r w:rsidRPr="003E0360">
        <w:rPr>
          <w:rFonts w:ascii="Tahoma" w:hAnsi="Tahoma" w:cs="Tahoma"/>
        </w:rPr>
        <w:t xml:space="preserve"> predložiti tem organom ali institucijam dodatna zavarovanja v svojem imenu ali v imenu naročnika in za svoj račun oz. zavarovanja v skladu z Uredbo (ES) št. 1013/2006 o čezmejnem pošiljanju</w:t>
      </w:r>
      <w:r>
        <w:rPr>
          <w:rFonts w:ascii="Tahoma" w:hAnsi="Tahoma" w:cs="Tahoma"/>
        </w:rPr>
        <w:t xml:space="preserve"> odpadkov.</w:t>
      </w:r>
    </w:p>
    <w:p w14:paraId="7F17CC3C" w14:textId="77777777" w:rsidR="00551949" w:rsidRDefault="00551949" w:rsidP="0063302D">
      <w:pPr>
        <w:keepNext/>
        <w:keepLines/>
        <w:autoSpaceDE w:val="0"/>
        <w:autoSpaceDN w:val="0"/>
        <w:adjustRightInd w:val="0"/>
        <w:jc w:val="both"/>
        <w:rPr>
          <w:rFonts w:ascii="Tahoma" w:hAnsi="Tahoma" w:cs="Tahoma"/>
        </w:rPr>
      </w:pPr>
    </w:p>
    <w:p w14:paraId="3705339B" w14:textId="2BAE208A" w:rsidR="00841121" w:rsidRPr="00C8579C" w:rsidRDefault="006D0CBD" w:rsidP="0063302D">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 xml:space="preserve">POGODBENA </w:t>
      </w:r>
      <w:r w:rsidR="000569BD" w:rsidRPr="00C8579C">
        <w:rPr>
          <w:rFonts w:ascii="Tahoma" w:hAnsi="Tahoma" w:cs="Tahoma"/>
          <w:b/>
        </w:rPr>
        <w:t>KAZEN</w:t>
      </w:r>
      <w:r w:rsidR="00392AE2" w:rsidRPr="00C8579C">
        <w:rPr>
          <w:rFonts w:ascii="Tahoma" w:hAnsi="Tahoma" w:cs="Tahoma"/>
          <w:b/>
        </w:rPr>
        <w:t xml:space="preserve"> </w:t>
      </w:r>
    </w:p>
    <w:p w14:paraId="5D998D0F" w14:textId="77777777" w:rsidR="00841121" w:rsidRPr="00C8579C" w:rsidRDefault="00841121" w:rsidP="0063302D">
      <w:pPr>
        <w:keepNext/>
        <w:keepLines/>
        <w:tabs>
          <w:tab w:val="left" w:pos="567"/>
          <w:tab w:val="left" w:pos="1702"/>
        </w:tabs>
        <w:jc w:val="both"/>
        <w:rPr>
          <w:rFonts w:ascii="Tahoma" w:hAnsi="Tahoma" w:cs="Tahoma"/>
          <w:b/>
        </w:rPr>
      </w:pPr>
    </w:p>
    <w:p w14:paraId="66C56ACA" w14:textId="77777777" w:rsidR="00454346" w:rsidRPr="00C8579C" w:rsidRDefault="00454346" w:rsidP="0063302D">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3E9EA844" w14:textId="77777777" w:rsidR="00454346" w:rsidRPr="00C8579C" w:rsidRDefault="00454346" w:rsidP="0063302D">
      <w:pPr>
        <w:keepNext/>
        <w:keepLines/>
        <w:tabs>
          <w:tab w:val="left" w:pos="567"/>
          <w:tab w:val="left" w:pos="1702"/>
        </w:tabs>
        <w:jc w:val="both"/>
        <w:rPr>
          <w:rFonts w:ascii="Tahoma" w:hAnsi="Tahoma" w:cs="Tahoma"/>
          <w:b/>
        </w:rPr>
      </w:pPr>
    </w:p>
    <w:p w14:paraId="67AA0D38" w14:textId="5223097A" w:rsidR="00610E3F" w:rsidRPr="00930DF8" w:rsidRDefault="00474E85" w:rsidP="0063302D">
      <w:pPr>
        <w:keepNext/>
        <w:keepLines/>
        <w:jc w:val="both"/>
        <w:rPr>
          <w:rFonts w:ascii="Tahoma" w:hAnsi="Tahoma" w:cs="Tahoma"/>
        </w:rPr>
      </w:pPr>
      <w:r>
        <w:rPr>
          <w:rFonts w:ascii="Tahoma" w:hAnsi="Tahoma" w:cs="Tahoma"/>
        </w:rPr>
        <w:t xml:space="preserve">Naročnik bo izvajalcu zaračunal </w:t>
      </w:r>
      <w:r w:rsidR="006D0CBD">
        <w:rPr>
          <w:rFonts w:ascii="Tahoma" w:hAnsi="Tahoma" w:cs="Tahoma"/>
        </w:rPr>
        <w:t xml:space="preserve">pogodbeno </w:t>
      </w:r>
      <w:r>
        <w:rPr>
          <w:rFonts w:ascii="Tahoma" w:hAnsi="Tahoma" w:cs="Tahoma"/>
        </w:rPr>
        <w:t>kazen, če izvajalec ne zagotovi rednega dnevnega prevzema produkta</w:t>
      </w:r>
      <w:r w:rsidR="00627B53">
        <w:rPr>
          <w:rFonts w:ascii="Tahoma" w:hAnsi="Tahoma" w:cs="Tahoma"/>
        </w:rPr>
        <w:t>,</w:t>
      </w:r>
      <w:r>
        <w:rPr>
          <w:rFonts w:ascii="Tahoma" w:hAnsi="Tahoma" w:cs="Tahoma"/>
        </w:rPr>
        <w:t xml:space="preserve"> kot je določeno v </w:t>
      </w:r>
      <w:r w:rsidR="00610E3F">
        <w:rPr>
          <w:rFonts w:ascii="Tahoma" w:hAnsi="Tahoma" w:cs="Tahoma"/>
        </w:rPr>
        <w:t>1</w:t>
      </w:r>
      <w:r w:rsidR="00507F5C">
        <w:rPr>
          <w:rFonts w:ascii="Tahoma" w:hAnsi="Tahoma" w:cs="Tahoma"/>
        </w:rPr>
        <w:t>1</w:t>
      </w:r>
      <w:r>
        <w:rPr>
          <w:rFonts w:ascii="Tahoma" w:hAnsi="Tahoma" w:cs="Tahoma"/>
        </w:rPr>
        <w:t xml:space="preserve">. </w:t>
      </w:r>
      <w:r w:rsidR="00930DF8">
        <w:rPr>
          <w:rFonts w:ascii="Tahoma" w:hAnsi="Tahoma" w:cs="Tahoma"/>
        </w:rPr>
        <w:t>členu tega okvirnega sporazuma</w:t>
      </w:r>
      <w:r w:rsidR="006D0CBD">
        <w:rPr>
          <w:rFonts w:ascii="Tahoma" w:hAnsi="Tahoma" w:cs="Tahoma"/>
        </w:rPr>
        <w:t>,</w:t>
      </w:r>
      <w:r w:rsidR="00930DF8">
        <w:rPr>
          <w:rFonts w:ascii="Tahoma" w:hAnsi="Tahoma" w:cs="Tahoma"/>
        </w:rPr>
        <w:t xml:space="preserve"> </w:t>
      </w:r>
      <w:r w:rsidRPr="00930DF8">
        <w:rPr>
          <w:rFonts w:ascii="Tahoma" w:hAnsi="Tahoma" w:cs="Tahoma"/>
        </w:rPr>
        <w:t xml:space="preserve">v višini 20,00 EUR (dvajset evrov) na tono neprevzete dnevne količine produkta za prvi dan zamude in </w:t>
      </w:r>
      <w:r w:rsidR="004F6948">
        <w:rPr>
          <w:rFonts w:ascii="Tahoma" w:hAnsi="Tahoma" w:cs="Tahoma"/>
        </w:rPr>
        <w:t>10</w:t>
      </w:r>
      <w:r w:rsidRPr="00930DF8">
        <w:rPr>
          <w:rFonts w:ascii="Tahoma" w:hAnsi="Tahoma" w:cs="Tahoma"/>
        </w:rPr>
        <w:t>,00 EUR (</w:t>
      </w:r>
      <w:r w:rsidR="004F6948">
        <w:rPr>
          <w:rFonts w:ascii="Tahoma" w:hAnsi="Tahoma" w:cs="Tahoma"/>
        </w:rPr>
        <w:t>deset</w:t>
      </w:r>
      <w:r w:rsidR="004F6948" w:rsidRPr="00930DF8">
        <w:rPr>
          <w:rFonts w:ascii="Tahoma" w:hAnsi="Tahoma" w:cs="Tahoma"/>
        </w:rPr>
        <w:t xml:space="preserve"> evr</w:t>
      </w:r>
      <w:r w:rsidR="004F6948">
        <w:rPr>
          <w:rFonts w:ascii="Tahoma" w:hAnsi="Tahoma" w:cs="Tahoma"/>
        </w:rPr>
        <w:t>ov</w:t>
      </w:r>
      <w:r w:rsidRPr="00930DF8">
        <w:rPr>
          <w:rFonts w:ascii="Tahoma" w:hAnsi="Tahoma" w:cs="Tahoma"/>
        </w:rPr>
        <w:t>) na tono neprevzete dnevne količine produkta za vsak nadaljnji koledarski dan</w:t>
      </w:r>
      <w:r w:rsidR="006D0CBD">
        <w:rPr>
          <w:rFonts w:ascii="Tahoma" w:hAnsi="Tahoma" w:cs="Tahoma"/>
        </w:rPr>
        <w:t xml:space="preserve"> zamude</w:t>
      </w:r>
      <w:r w:rsidRPr="00930DF8">
        <w:rPr>
          <w:rFonts w:ascii="Tahoma" w:hAnsi="Tahoma" w:cs="Tahoma"/>
        </w:rPr>
        <w:t>, dokler izvajalec ne prevzame celotne dnevne količine produkta, za katero je prišel v zamudo, pri čemer se kazen za neprevzeto dnevno količino začne obračunavati drugi (2.) delovni dan od dneva neprevzema dnevne količine produkta</w:t>
      </w:r>
      <w:r w:rsidR="00930DF8">
        <w:rPr>
          <w:rFonts w:ascii="Tahoma" w:hAnsi="Tahoma" w:cs="Tahoma"/>
        </w:rPr>
        <w:t>.</w:t>
      </w:r>
    </w:p>
    <w:p w14:paraId="01CA195B" w14:textId="77777777" w:rsidR="00474E85" w:rsidRDefault="00474E85" w:rsidP="0063302D">
      <w:pPr>
        <w:keepNext/>
        <w:keepLines/>
        <w:ind w:left="720"/>
        <w:jc w:val="both"/>
        <w:rPr>
          <w:rFonts w:ascii="Tahoma" w:hAnsi="Tahoma" w:cs="Tahoma"/>
        </w:rPr>
      </w:pPr>
    </w:p>
    <w:p w14:paraId="413B5CC6" w14:textId="7E3B3EDB" w:rsidR="00474E85" w:rsidRDefault="00474E85" w:rsidP="0063302D">
      <w:pPr>
        <w:keepNext/>
        <w:keepLines/>
        <w:jc w:val="both"/>
        <w:rPr>
          <w:rFonts w:ascii="Tahoma" w:hAnsi="Tahoma" w:cs="Tahoma"/>
        </w:rPr>
      </w:pPr>
      <w:r>
        <w:rPr>
          <w:rFonts w:ascii="Tahoma" w:hAnsi="Tahoma" w:cs="Tahoma"/>
        </w:rPr>
        <w:t>Za prvi dan zamude se šteje drugi (2.) delovni dan, šteto od dneva, ko bi moral izvajalec prevzeti dnevno količino produkta, določeno v tedenskih obvestilih iz 1</w:t>
      </w:r>
      <w:r w:rsidR="00507F5C">
        <w:rPr>
          <w:rFonts w:ascii="Tahoma" w:hAnsi="Tahoma" w:cs="Tahoma"/>
        </w:rPr>
        <w:t>1</w:t>
      </w:r>
      <w:r>
        <w:rPr>
          <w:rFonts w:ascii="Tahoma" w:hAnsi="Tahoma" w:cs="Tahoma"/>
        </w:rPr>
        <w:t>. člena tega okvirnega sporazuma.</w:t>
      </w:r>
    </w:p>
    <w:p w14:paraId="1D62F1EC" w14:textId="77777777" w:rsidR="00474E85" w:rsidRDefault="00474E85" w:rsidP="0063302D">
      <w:pPr>
        <w:keepNext/>
        <w:keepLines/>
        <w:jc w:val="both"/>
        <w:rPr>
          <w:rFonts w:ascii="Tahoma" w:hAnsi="Tahoma" w:cs="Tahoma"/>
        </w:rPr>
      </w:pPr>
    </w:p>
    <w:p w14:paraId="77E7BAFB" w14:textId="1E06B8CE" w:rsidR="00474E85" w:rsidRDefault="006D0CBD" w:rsidP="0063302D">
      <w:pPr>
        <w:keepNext/>
        <w:keepLines/>
        <w:jc w:val="both"/>
        <w:rPr>
          <w:rFonts w:ascii="Tahoma" w:hAnsi="Tahoma" w:cs="Tahoma"/>
        </w:rPr>
      </w:pPr>
      <w:r>
        <w:rPr>
          <w:rFonts w:ascii="Tahoma" w:hAnsi="Tahoma" w:cs="Tahoma"/>
        </w:rPr>
        <w:t>Pogodbena k</w:t>
      </w:r>
      <w:r w:rsidR="00474E85" w:rsidRPr="0075012A">
        <w:rPr>
          <w:rFonts w:ascii="Tahoma" w:hAnsi="Tahoma" w:cs="Tahoma"/>
        </w:rPr>
        <w:t xml:space="preserve">azen </w:t>
      </w:r>
      <w:r w:rsidR="00474E85">
        <w:rPr>
          <w:rFonts w:ascii="Tahoma" w:hAnsi="Tahoma" w:cs="Tahoma"/>
        </w:rPr>
        <w:t>za dnevno neprevzete količine se obračunava do višine 1 % (enega odstotka) vrednosti okvirnega sporazuma brez DDV</w:t>
      </w:r>
      <w:r w:rsidR="00474E85" w:rsidRPr="00E84472">
        <w:rPr>
          <w:rFonts w:ascii="Tahoma" w:hAnsi="Tahoma" w:cs="Tahoma"/>
        </w:rPr>
        <w:t xml:space="preserve"> </w:t>
      </w:r>
      <w:r w:rsidR="00474E85">
        <w:rPr>
          <w:rFonts w:ascii="Tahoma" w:hAnsi="Tahoma" w:cs="Tahoma"/>
        </w:rPr>
        <w:t>iz</w:t>
      </w:r>
      <w:r w:rsidR="00610E3F">
        <w:rPr>
          <w:rFonts w:ascii="Tahoma" w:hAnsi="Tahoma" w:cs="Tahoma"/>
        </w:rPr>
        <w:t xml:space="preserve"> prvega odstavka</w:t>
      </w:r>
      <w:r w:rsidR="00474E85">
        <w:rPr>
          <w:rFonts w:ascii="Tahoma" w:hAnsi="Tahoma" w:cs="Tahoma"/>
        </w:rPr>
        <w:t xml:space="preserve"> 3. člena tega okvirnega sporazuma. V kolikor </w:t>
      </w:r>
      <w:r>
        <w:rPr>
          <w:rFonts w:ascii="Tahoma" w:hAnsi="Tahoma" w:cs="Tahoma"/>
        </w:rPr>
        <w:t xml:space="preserve">pogodbena </w:t>
      </w:r>
      <w:r w:rsidR="00474E85">
        <w:rPr>
          <w:rFonts w:ascii="Tahoma" w:hAnsi="Tahoma" w:cs="Tahoma"/>
        </w:rPr>
        <w:t>kazen preseže višino 1</w:t>
      </w:r>
      <w:r w:rsidR="00474E85">
        <w:rPr>
          <w:rFonts w:ascii="Tahoma" w:hAnsi="Tahoma" w:cs="Tahoma"/>
          <w:lang w:val="x-none"/>
        </w:rPr>
        <w:t xml:space="preserve"> %</w:t>
      </w:r>
      <w:r w:rsidR="00474E85">
        <w:rPr>
          <w:rFonts w:ascii="Tahoma" w:hAnsi="Tahoma" w:cs="Tahoma"/>
        </w:rPr>
        <w:t xml:space="preserve"> (enega odstotka) </w:t>
      </w:r>
      <w:r w:rsidR="00474E85">
        <w:rPr>
          <w:rFonts w:ascii="Tahoma" w:hAnsi="Tahoma" w:cs="Tahoma"/>
          <w:lang w:val="x-none"/>
        </w:rPr>
        <w:t>vrednosti</w:t>
      </w:r>
      <w:r w:rsidR="00474E85">
        <w:rPr>
          <w:rFonts w:ascii="Tahoma" w:hAnsi="Tahoma" w:cs="Tahoma"/>
        </w:rPr>
        <w:t xml:space="preserve"> okvirnega sporazuma brez DDV iz </w:t>
      </w:r>
      <w:r w:rsidR="00610E3F">
        <w:rPr>
          <w:rFonts w:ascii="Tahoma" w:hAnsi="Tahoma" w:cs="Tahoma"/>
        </w:rPr>
        <w:t xml:space="preserve">prvega odstavka </w:t>
      </w:r>
      <w:r w:rsidR="00474E85">
        <w:rPr>
          <w:rFonts w:ascii="Tahoma" w:hAnsi="Tahoma" w:cs="Tahoma"/>
        </w:rPr>
        <w:t>3. člena tega okvirnega sporazuma, lahko naročnik unovči finančno zavarovanje. V primeru unovčenja finančnega zavarovanja mora izvajalec v roku petnajstih (15) dni predložiti novo finančno zavarovanje</w:t>
      </w:r>
      <w:r>
        <w:rPr>
          <w:rFonts w:ascii="Tahoma" w:hAnsi="Tahoma" w:cs="Tahoma"/>
        </w:rPr>
        <w:t>,</w:t>
      </w:r>
      <w:r w:rsidR="00474E85">
        <w:rPr>
          <w:rFonts w:ascii="Tahoma" w:hAnsi="Tahoma" w:cs="Tahoma"/>
        </w:rPr>
        <w:t xml:space="preserve"> v višini in z veljavnostjo iz prvega odstavka 1</w:t>
      </w:r>
      <w:r w:rsidR="00507F5C">
        <w:rPr>
          <w:rFonts w:ascii="Tahoma" w:hAnsi="Tahoma" w:cs="Tahoma"/>
        </w:rPr>
        <w:t>6</w:t>
      </w:r>
      <w:r w:rsidR="00474E85">
        <w:rPr>
          <w:rFonts w:ascii="Tahoma" w:hAnsi="Tahoma" w:cs="Tahoma"/>
        </w:rPr>
        <w:t>. člena tega okvirnega sporazuma. V nasprotnem primeru bo naročnik odstopil od okvirnega sporazuma, brez kakršnekoli obveznosti do izvajalca.</w:t>
      </w:r>
    </w:p>
    <w:p w14:paraId="0FFD1DA2" w14:textId="77777777" w:rsidR="00DA0B3F" w:rsidRPr="00C8579C" w:rsidRDefault="00DA0B3F" w:rsidP="0063302D">
      <w:pPr>
        <w:keepNext/>
        <w:keepLines/>
        <w:jc w:val="both"/>
        <w:rPr>
          <w:rFonts w:ascii="Tahoma" w:hAnsi="Tahoma" w:cs="Tahoma"/>
        </w:rPr>
      </w:pPr>
    </w:p>
    <w:p w14:paraId="7C66796F" w14:textId="77777777" w:rsidR="008D1812" w:rsidRDefault="00727A5C" w:rsidP="0063302D">
      <w:pPr>
        <w:keepNext/>
        <w:keepLines/>
        <w:numPr>
          <w:ilvl w:val="1"/>
          <w:numId w:val="4"/>
        </w:numPr>
        <w:tabs>
          <w:tab w:val="clear" w:pos="1440"/>
        </w:tabs>
        <w:ind w:left="426" w:hanging="426"/>
        <w:jc w:val="center"/>
        <w:rPr>
          <w:rFonts w:ascii="Tahoma" w:hAnsi="Tahoma" w:cs="Tahoma"/>
        </w:rPr>
      </w:pPr>
      <w:r>
        <w:rPr>
          <w:rFonts w:ascii="Tahoma" w:hAnsi="Tahoma" w:cs="Tahoma"/>
        </w:rPr>
        <w:t>č</w:t>
      </w:r>
      <w:r w:rsidR="008D1812">
        <w:rPr>
          <w:rFonts w:ascii="Tahoma" w:hAnsi="Tahoma" w:cs="Tahoma"/>
        </w:rPr>
        <w:t>len</w:t>
      </w:r>
    </w:p>
    <w:p w14:paraId="024D9043" w14:textId="77777777" w:rsidR="00727A5C" w:rsidRDefault="00727A5C" w:rsidP="0063302D">
      <w:pPr>
        <w:keepNext/>
        <w:keepLines/>
        <w:rPr>
          <w:rFonts w:ascii="Tahoma" w:hAnsi="Tahoma" w:cs="Tahoma"/>
        </w:rPr>
      </w:pPr>
    </w:p>
    <w:p w14:paraId="74A41468" w14:textId="77BC6021" w:rsidR="00474E85" w:rsidRDefault="00474E85" w:rsidP="0063302D">
      <w:pPr>
        <w:keepNext/>
        <w:keepLines/>
        <w:tabs>
          <w:tab w:val="left" w:pos="567"/>
          <w:tab w:val="left" w:pos="1418"/>
          <w:tab w:val="left" w:pos="1702"/>
        </w:tabs>
        <w:jc w:val="both"/>
        <w:rPr>
          <w:rFonts w:ascii="Tahoma" w:hAnsi="Tahoma" w:cs="Tahoma"/>
        </w:rPr>
      </w:pPr>
      <w:r w:rsidRPr="00301975">
        <w:rPr>
          <w:rFonts w:ascii="Tahoma" w:hAnsi="Tahoma" w:cs="Tahoma"/>
        </w:rPr>
        <w:t xml:space="preserve">Za uveljavljanje </w:t>
      </w:r>
      <w:r w:rsidR="006D0CBD">
        <w:rPr>
          <w:rFonts w:ascii="Tahoma" w:hAnsi="Tahoma" w:cs="Tahoma"/>
        </w:rPr>
        <w:t>pogodbene</w:t>
      </w:r>
      <w:r w:rsidR="006D0CBD" w:rsidRPr="00301975">
        <w:rPr>
          <w:rFonts w:ascii="Tahoma" w:hAnsi="Tahoma" w:cs="Tahoma"/>
        </w:rPr>
        <w:t xml:space="preserve"> </w:t>
      </w:r>
      <w:r w:rsidRPr="00301975">
        <w:rPr>
          <w:rFonts w:ascii="Tahoma" w:hAnsi="Tahoma" w:cs="Tahoma"/>
        </w:rPr>
        <w:t>kazni</w:t>
      </w:r>
      <w:r>
        <w:rPr>
          <w:rFonts w:ascii="Tahoma" w:hAnsi="Tahoma" w:cs="Tahoma"/>
        </w:rPr>
        <w:t xml:space="preserve"> </w:t>
      </w:r>
      <w:r w:rsidRPr="00301975">
        <w:rPr>
          <w:rFonts w:ascii="Tahoma" w:hAnsi="Tahoma" w:cs="Tahoma"/>
        </w:rPr>
        <w:t xml:space="preserve">bo </w:t>
      </w:r>
      <w:r>
        <w:rPr>
          <w:rFonts w:ascii="Tahoma" w:hAnsi="Tahoma" w:cs="Tahoma"/>
        </w:rPr>
        <w:t>naročnik izvajalcu</w:t>
      </w:r>
      <w:r w:rsidRPr="00301975">
        <w:rPr>
          <w:rFonts w:ascii="Tahoma" w:hAnsi="Tahoma" w:cs="Tahoma"/>
        </w:rPr>
        <w:t xml:space="preserve"> </w:t>
      </w:r>
      <w:r w:rsidRPr="00702C0E">
        <w:rPr>
          <w:rFonts w:ascii="Tahoma" w:hAnsi="Tahoma" w:cs="Tahoma"/>
        </w:rPr>
        <w:t>izstavil račun</w:t>
      </w:r>
      <w:r w:rsidR="006D0CBD">
        <w:rPr>
          <w:rFonts w:ascii="Tahoma" w:hAnsi="Tahoma" w:cs="Tahoma"/>
        </w:rPr>
        <w:t>,</w:t>
      </w:r>
      <w:r w:rsidRPr="00702C0E">
        <w:rPr>
          <w:rFonts w:ascii="Tahoma" w:hAnsi="Tahoma" w:cs="Tahoma"/>
        </w:rPr>
        <w:t xml:space="preserve"> s plačilnim rokom osem</w:t>
      </w:r>
      <w:r>
        <w:rPr>
          <w:rFonts w:ascii="Tahoma" w:hAnsi="Tahoma" w:cs="Tahoma"/>
        </w:rPr>
        <w:t xml:space="preserve"> (8) koledarskih</w:t>
      </w:r>
      <w:r w:rsidR="00930DF8">
        <w:rPr>
          <w:rFonts w:ascii="Tahoma" w:hAnsi="Tahoma" w:cs="Tahoma"/>
        </w:rPr>
        <w:t xml:space="preserve"> dni od dneva izstavitve računa</w:t>
      </w:r>
      <w:r w:rsidRPr="00702C0E">
        <w:rPr>
          <w:rFonts w:ascii="Tahoma" w:hAnsi="Tahoma" w:cs="Tahoma"/>
        </w:rPr>
        <w:t>.</w:t>
      </w:r>
      <w:r>
        <w:rPr>
          <w:rFonts w:ascii="Tahoma" w:hAnsi="Tahoma" w:cs="Tahoma"/>
        </w:rPr>
        <w:t xml:space="preserve"> </w:t>
      </w:r>
      <w:r w:rsidRPr="00301975">
        <w:rPr>
          <w:rFonts w:ascii="Tahoma" w:hAnsi="Tahoma" w:cs="Tahoma"/>
        </w:rPr>
        <w:t xml:space="preserve">V primeru zamude pri plačilu računa, je </w:t>
      </w:r>
      <w:r>
        <w:rPr>
          <w:rFonts w:ascii="Tahoma" w:hAnsi="Tahoma" w:cs="Tahoma"/>
        </w:rPr>
        <w:t>izvajalec</w:t>
      </w:r>
      <w:r w:rsidRPr="00301975">
        <w:rPr>
          <w:rFonts w:ascii="Tahoma" w:hAnsi="Tahoma" w:cs="Tahoma"/>
        </w:rPr>
        <w:t xml:space="preserve"> dolžan </w:t>
      </w:r>
      <w:r>
        <w:rPr>
          <w:rFonts w:ascii="Tahoma" w:hAnsi="Tahoma" w:cs="Tahoma"/>
        </w:rPr>
        <w:t>naročniku</w:t>
      </w:r>
      <w:r w:rsidRPr="00301975">
        <w:rPr>
          <w:rFonts w:ascii="Tahoma" w:hAnsi="Tahoma" w:cs="Tahoma"/>
        </w:rPr>
        <w:t xml:space="preserve"> plačati zakonske zamudne obresti.</w:t>
      </w:r>
    </w:p>
    <w:p w14:paraId="55AFD138" w14:textId="77777777" w:rsidR="00474E85" w:rsidRDefault="00474E85" w:rsidP="0063302D">
      <w:pPr>
        <w:keepNext/>
        <w:keepLines/>
        <w:tabs>
          <w:tab w:val="left" w:pos="567"/>
          <w:tab w:val="left" w:pos="1418"/>
          <w:tab w:val="left" w:pos="1702"/>
        </w:tabs>
        <w:jc w:val="both"/>
        <w:rPr>
          <w:rFonts w:ascii="Tahoma" w:hAnsi="Tahoma" w:cs="Tahoma"/>
        </w:rPr>
      </w:pPr>
    </w:p>
    <w:p w14:paraId="54FA306D" w14:textId="24A632F0" w:rsidR="00474E85" w:rsidRDefault="00474E85" w:rsidP="0063302D">
      <w:pPr>
        <w:keepNext/>
        <w:keepLines/>
        <w:tabs>
          <w:tab w:val="left" w:pos="567"/>
          <w:tab w:val="left" w:pos="1418"/>
          <w:tab w:val="left" w:pos="1702"/>
        </w:tabs>
        <w:jc w:val="both"/>
        <w:rPr>
          <w:rFonts w:ascii="Tahoma" w:hAnsi="Tahoma" w:cs="Tahoma"/>
        </w:rPr>
      </w:pPr>
      <w:r w:rsidRPr="00C509F8">
        <w:rPr>
          <w:rFonts w:ascii="Tahoma" w:hAnsi="Tahoma" w:cs="Tahoma"/>
        </w:rPr>
        <w:t>Naročnik in izvajalec soglašata, da pravica zaračunati</w:t>
      </w:r>
      <w:r>
        <w:rPr>
          <w:rFonts w:ascii="Tahoma" w:hAnsi="Tahoma" w:cs="Tahoma"/>
        </w:rPr>
        <w:t xml:space="preserve"> </w:t>
      </w:r>
      <w:r w:rsidR="006D0CBD">
        <w:rPr>
          <w:rFonts w:ascii="Tahoma" w:hAnsi="Tahoma" w:cs="Tahoma"/>
        </w:rPr>
        <w:t xml:space="preserve">pogodbeno </w:t>
      </w:r>
      <w:r w:rsidRPr="00C509F8">
        <w:rPr>
          <w:rFonts w:ascii="Tahoma" w:hAnsi="Tahoma" w:cs="Tahoma"/>
        </w:rPr>
        <w:t xml:space="preserve">kazen ni pogojena z nastankom škode pri naročniku. Za povračilo tako nastale škode bo naročnik unovčil </w:t>
      </w:r>
      <w:r>
        <w:rPr>
          <w:rFonts w:ascii="Tahoma" w:hAnsi="Tahoma" w:cs="Tahoma"/>
        </w:rPr>
        <w:t>finančno</w:t>
      </w:r>
      <w:r w:rsidRPr="00C509F8">
        <w:rPr>
          <w:rFonts w:ascii="Tahoma" w:hAnsi="Tahoma" w:cs="Tahoma"/>
        </w:rPr>
        <w:t xml:space="preserve"> zavarovanje</w:t>
      </w:r>
      <w:r>
        <w:rPr>
          <w:rFonts w:ascii="Tahoma" w:hAnsi="Tahoma" w:cs="Tahoma"/>
        </w:rPr>
        <w:t xml:space="preserve"> </w:t>
      </w:r>
      <w:r w:rsidRPr="00C509F8">
        <w:rPr>
          <w:rFonts w:ascii="Tahoma" w:hAnsi="Tahoma" w:cs="Tahoma"/>
        </w:rPr>
        <w:t>oziroma bo škodo uveljavljal tudi po splošnih načelih odškodninske odgovornosti, neodvisno od uveljavljanja</w:t>
      </w:r>
      <w:r w:rsidR="006D0CBD">
        <w:rPr>
          <w:rFonts w:ascii="Tahoma" w:hAnsi="Tahoma" w:cs="Tahoma"/>
        </w:rPr>
        <w:t xml:space="preserve"> pogodbene</w:t>
      </w:r>
      <w:r>
        <w:rPr>
          <w:rFonts w:ascii="Tahoma" w:hAnsi="Tahoma" w:cs="Tahoma"/>
        </w:rPr>
        <w:t xml:space="preserve"> </w:t>
      </w:r>
      <w:r w:rsidRPr="00C509F8">
        <w:rPr>
          <w:rFonts w:ascii="Tahoma" w:hAnsi="Tahoma" w:cs="Tahoma"/>
        </w:rPr>
        <w:t>kazni.</w:t>
      </w:r>
    </w:p>
    <w:p w14:paraId="1D20B2B2" w14:textId="77777777" w:rsidR="00575670" w:rsidRPr="00C8579C" w:rsidRDefault="00575670" w:rsidP="0063302D">
      <w:pPr>
        <w:keepNext/>
        <w:keepLines/>
        <w:tabs>
          <w:tab w:val="left" w:pos="567"/>
          <w:tab w:val="left" w:pos="1418"/>
          <w:tab w:val="left" w:pos="1702"/>
        </w:tabs>
        <w:jc w:val="both"/>
        <w:rPr>
          <w:rFonts w:ascii="Tahoma" w:hAnsi="Tahoma" w:cs="Tahoma"/>
        </w:rPr>
      </w:pPr>
    </w:p>
    <w:p w14:paraId="0A741C20" w14:textId="77777777" w:rsidR="00392AE2" w:rsidRPr="00C8579C" w:rsidRDefault="00392AE2" w:rsidP="0063302D">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2367B9B7" w14:textId="77777777" w:rsidR="00392AE2" w:rsidRPr="00C8579C" w:rsidRDefault="00392AE2" w:rsidP="0063302D">
      <w:pPr>
        <w:keepNext/>
        <w:keepLines/>
        <w:tabs>
          <w:tab w:val="left" w:pos="567"/>
          <w:tab w:val="left" w:pos="1702"/>
        </w:tabs>
        <w:jc w:val="both"/>
        <w:rPr>
          <w:rFonts w:ascii="Tahoma" w:hAnsi="Tahoma" w:cs="Tahoma"/>
          <w:b/>
        </w:rPr>
      </w:pPr>
    </w:p>
    <w:p w14:paraId="5D4C5CE6" w14:textId="77777777" w:rsidR="00392AE2" w:rsidRPr="00C8579C" w:rsidRDefault="00392AE2" w:rsidP="0063302D">
      <w:pPr>
        <w:keepNext/>
        <w:keepLines/>
        <w:jc w:val="both"/>
        <w:rPr>
          <w:rFonts w:ascii="Tahoma" w:hAnsi="Tahoma" w:cs="Tahoma"/>
        </w:rPr>
      </w:pPr>
      <w:r w:rsidRPr="00C8579C">
        <w:rPr>
          <w:rFonts w:ascii="Tahoma" w:hAnsi="Tahoma" w:cs="Tahoma"/>
        </w:rPr>
        <w:t xml:space="preserve">Če zaradi zamude izvedbe </w:t>
      </w:r>
      <w:r w:rsidR="00AC123B">
        <w:rPr>
          <w:rFonts w:ascii="Tahoma" w:hAnsi="Tahoma" w:cs="Tahoma"/>
        </w:rPr>
        <w:t>storitev</w:t>
      </w:r>
      <w:r w:rsidR="0082421D" w:rsidRPr="00C8579C">
        <w:rPr>
          <w:rFonts w:ascii="Tahoma" w:hAnsi="Tahoma" w:cs="Tahoma"/>
        </w:rPr>
        <w:t xml:space="preserve"> </w:t>
      </w:r>
      <w:r w:rsidRPr="00C8579C">
        <w:rPr>
          <w:rFonts w:ascii="Tahoma" w:hAnsi="Tahoma" w:cs="Tahoma"/>
        </w:rPr>
        <w:t>nastaja naročniku dodatna škoda, je naročnik upravičen do povrnitve nastale škode s strani izvajalca.</w:t>
      </w:r>
    </w:p>
    <w:p w14:paraId="65B9B498" w14:textId="48C8277D" w:rsidR="00B858C0" w:rsidRDefault="00B858C0" w:rsidP="0063302D">
      <w:pPr>
        <w:keepNext/>
        <w:keepLines/>
        <w:tabs>
          <w:tab w:val="left" w:pos="567"/>
          <w:tab w:val="left" w:pos="1702"/>
        </w:tabs>
        <w:jc w:val="both"/>
        <w:rPr>
          <w:rFonts w:ascii="Tahoma" w:hAnsi="Tahoma" w:cs="Tahoma"/>
          <w:b/>
        </w:rPr>
      </w:pPr>
    </w:p>
    <w:p w14:paraId="7839E235" w14:textId="2BD7CD41" w:rsidR="00162215" w:rsidRDefault="00162215" w:rsidP="0063302D">
      <w:pPr>
        <w:keepNext/>
        <w:keepLines/>
        <w:tabs>
          <w:tab w:val="left" w:pos="567"/>
          <w:tab w:val="left" w:pos="1702"/>
        </w:tabs>
        <w:jc w:val="both"/>
        <w:rPr>
          <w:rFonts w:ascii="Tahoma" w:hAnsi="Tahoma" w:cs="Tahoma"/>
          <w:b/>
        </w:rPr>
      </w:pPr>
    </w:p>
    <w:p w14:paraId="10EA0F68" w14:textId="77777777" w:rsidR="00583FEF" w:rsidRPr="00C8579C" w:rsidRDefault="00583FEF" w:rsidP="0063302D">
      <w:pPr>
        <w:keepNext/>
        <w:keepLines/>
        <w:tabs>
          <w:tab w:val="left" w:pos="567"/>
          <w:tab w:val="left" w:pos="1702"/>
        </w:tabs>
        <w:jc w:val="both"/>
        <w:rPr>
          <w:rFonts w:ascii="Tahoma" w:hAnsi="Tahoma" w:cs="Tahoma"/>
          <w:b/>
        </w:rPr>
      </w:pPr>
    </w:p>
    <w:p w14:paraId="466EFAA6" w14:textId="77777777" w:rsidR="007D5C7C" w:rsidRPr="00C8579C" w:rsidRDefault="002B2D0F" w:rsidP="0063302D">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lastRenderedPageBreak/>
        <w:t>PREDSTAVNIK</w:t>
      </w:r>
      <w:r w:rsidR="00BD3347" w:rsidRPr="00C8579C">
        <w:rPr>
          <w:rFonts w:ascii="Tahoma" w:hAnsi="Tahoma" w:cs="Tahoma"/>
          <w:b/>
        </w:rPr>
        <w:t>A</w:t>
      </w:r>
      <w:r w:rsidRPr="00C8579C">
        <w:rPr>
          <w:rFonts w:ascii="Tahoma" w:hAnsi="Tahoma" w:cs="Tahoma"/>
          <w:b/>
        </w:rPr>
        <w:t xml:space="preserve"> </w:t>
      </w:r>
      <w:r w:rsidR="00392AE2" w:rsidRPr="00C8579C">
        <w:rPr>
          <w:rFonts w:ascii="Tahoma" w:hAnsi="Tahoma" w:cs="Tahoma"/>
          <w:b/>
        </w:rPr>
        <w:t xml:space="preserve">STRANK </w:t>
      </w:r>
      <w:r w:rsidR="00392AE2" w:rsidRPr="00C8579C">
        <w:rPr>
          <w:rFonts w:ascii="Tahoma" w:hAnsi="Tahoma" w:cs="Tahoma"/>
          <w:b/>
          <w:color w:val="000000"/>
        </w:rPr>
        <w:t>(SKRBNIK</w:t>
      </w:r>
      <w:r w:rsidR="00A71E57" w:rsidRPr="00C8579C">
        <w:rPr>
          <w:rFonts w:ascii="Tahoma" w:hAnsi="Tahoma" w:cs="Tahoma"/>
          <w:b/>
          <w:color w:val="000000"/>
        </w:rPr>
        <w:t>A</w:t>
      </w:r>
      <w:r w:rsidR="00392AE2" w:rsidRPr="00C8579C">
        <w:rPr>
          <w:rFonts w:ascii="Tahoma" w:hAnsi="Tahoma" w:cs="Tahoma"/>
          <w:b/>
          <w:color w:val="000000"/>
        </w:rPr>
        <w:t xml:space="preserve">) </w:t>
      </w:r>
      <w:r w:rsidR="00392AE2" w:rsidRPr="00C8579C">
        <w:rPr>
          <w:rFonts w:ascii="Tahoma" w:hAnsi="Tahoma" w:cs="Tahoma"/>
          <w:b/>
        </w:rPr>
        <w:t>OKVIRNEGA SPORAZUMA</w:t>
      </w:r>
    </w:p>
    <w:p w14:paraId="2A9281E1" w14:textId="77777777" w:rsidR="00A7164C" w:rsidRPr="00C8579C" w:rsidRDefault="00A7164C" w:rsidP="0063302D">
      <w:pPr>
        <w:keepNext/>
        <w:keepLines/>
        <w:tabs>
          <w:tab w:val="left" w:pos="567"/>
          <w:tab w:val="left" w:pos="1702"/>
        </w:tabs>
        <w:jc w:val="both"/>
        <w:rPr>
          <w:rFonts w:ascii="Tahoma" w:hAnsi="Tahoma" w:cs="Tahoma"/>
          <w:b/>
        </w:rPr>
      </w:pPr>
    </w:p>
    <w:p w14:paraId="518D6AD5" w14:textId="77777777" w:rsidR="007D5C7C" w:rsidRPr="00C8579C" w:rsidRDefault="00A7164C" w:rsidP="0063302D">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39483BE8" w14:textId="77777777" w:rsidR="007D5C7C" w:rsidRPr="00C8579C" w:rsidRDefault="007D5C7C" w:rsidP="0063302D">
      <w:pPr>
        <w:keepNext/>
        <w:keepLines/>
        <w:tabs>
          <w:tab w:val="left" w:pos="567"/>
          <w:tab w:val="left" w:pos="1702"/>
        </w:tabs>
        <w:jc w:val="both"/>
        <w:rPr>
          <w:rFonts w:ascii="Tahoma" w:hAnsi="Tahoma" w:cs="Tahoma"/>
          <w:b/>
        </w:rPr>
      </w:pPr>
    </w:p>
    <w:p w14:paraId="232EF48C" w14:textId="77777777" w:rsidR="00392AE2" w:rsidRPr="00C8579C" w:rsidRDefault="00392AE2" w:rsidP="0063302D">
      <w:pPr>
        <w:keepNext/>
        <w:keepLines/>
        <w:jc w:val="both"/>
        <w:rPr>
          <w:rFonts w:ascii="Tahoma" w:hAnsi="Tahoma" w:cs="Tahoma"/>
        </w:rPr>
      </w:pPr>
      <w:r w:rsidRPr="00C8579C">
        <w:rPr>
          <w:rFonts w:ascii="Tahoma" w:hAnsi="Tahoma" w:cs="Tahoma"/>
        </w:rPr>
        <w:t>Predstavnik in skrbnik okvirnega sporazuma naročnika, ki bo urejal vsa vprašanja, ki bodo nastala v zvezi z izvajanjem tega okvirnega sporazuma, je ……………………………, tel</w:t>
      </w:r>
      <w:r w:rsidR="00CB6E14" w:rsidRPr="00C8579C">
        <w:rPr>
          <w:rFonts w:ascii="Tahoma" w:hAnsi="Tahoma" w:cs="Tahoma"/>
        </w:rPr>
        <w:t>efon</w:t>
      </w:r>
      <w:r w:rsidRPr="00C8579C">
        <w:rPr>
          <w:rFonts w:ascii="Tahoma" w:hAnsi="Tahoma" w:cs="Tahoma"/>
        </w:rPr>
        <w:t>: ……………………, e-pošta: ……………………………….</w:t>
      </w:r>
    </w:p>
    <w:p w14:paraId="5B685A5A" w14:textId="77777777" w:rsidR="00474E85" w:rsidRDefault="00474E85" w:rsidP="0063302D">
      <w:pPr>
        <w:keepNext/>
        <w:keepLines/>
        <w:jc w:val="both"/>
        <w:rPr>
          <w:rFonts w:ascii="Tahoma" w:hAnsi="Tahoma" w:cs="Tahoma"/>
        </w:rPr>
      </w:pPr>
    </w:p>
    <w:p w14:paraId="4D5F1113" w14:textId="77777777" w:rsidR="00392AE2" w:rsidRDefault="00392AE2" w:rsidP="0063302D">
      <w:pPr>
        <w:keepNext/>
        <w:keepLines/>
        <w:jc w:val="both"/>
        <w:rPr>
          <w:rFonts w:ascii="Tahoma" w:hAnsi="Tahoma" w:cs="Tahoma"/>
        </w:rPr>
      </w:pPr>
      <w:r w:rsidRPr="00C8579C">
        <w:rPr>
          <w:rFonts w:ascii="Tahoma" w:hAnsi="Tahoma" w:cs="Tahoma"/>
        </w:rPr>
        <w:t>Predstavnik in skrbnik okvirnega sporazuma izvajalca, ki bo urejal vsa vprašanja, ki bodo nastala v zvezi z izvajanjem tega okvirnega sporazuma, je …………………………….., tel</w:t>
      </w:r>
      <w:r w:rsidR="00CB6E14" w:rsidRPr="00C8579C">
        <w:rPr>
          <w:rFonts w:ascii="Tahoma" w:hAnsi="Tahoma" w:cs="Tahoma"/>
        </w:rPr>
        <w:t>efon:</w:t>
      </w:r>
      <w:r w:rsidRPr="00C8579C">
        <w:rPr>
          <w:rFonts w:ascii="Tahoma" w:hAnsi="Tahoma" w:cs="Tahoma"/>
        </w:rPr>
        <w:t xml:space="preserve"> ……………………, e-pošta: …………………….</w:t>
      </w:r>
    </w:p>
    <w:p w14:paraId="531EF2B3" w14:textId="77777777" w:rsidR="00964270" w:rsidRPr="00C8579C" w:rsidRDefault="00964270" w:rsidP="0063302D">
      <w:pPr>
        <w:keepNext/>
        <w:keepLines/>
        <w:jc w:val="both"/>
        <w:rPr>
          <w:rFonts w:ascii="Tahoma" w:hAnsi="Tahoma" w:cs="Tahoma"/>
        </w:rPr>
      </w:pPr>
    </w:p>
    <w:p w14:paraId="65518CF9" w14:textId="3CB33E52" w:rsidR="00392AE2" w:rsidRDefault="00392AE2" w:rsidP="0063302D">
      <w:pPr>
        <w:keepNext/>
        <w:keepLines/>
        <w:jc w:val="both"/>
        <w:rPr>
          <w:rFonts w:ascii="Tahoma" w:hAnsi="Tahoma" w:cs="Tahoma"/>
        </w:rPr>
      </w:pPr>
      <w:r w:rsidRPr="00C8579C">
        <w:rPr>
          <w:rFonts w:ascii="Tahoma" w:hAnsi="Tahoma" w:cs="Tahoma"/>
        </w:rPr>
        <w:t>Predstavnika strank okvirnega sporazuma (skrbnika okvirnega sporazuma) imata pravico in dolžnost urejati medsebojna razmerja ter sprejemati ukrepe in odločitve v skladu z vsebinskimi določili tega okvirnega sporazuma.</w:t>
      </w:r>
      <w:r w:rsidR="00E6680E" w:rsidRPr="00C8579C">
        <w:rPr>
          <w:rFonts w:ascii="Tahoma" w:hAnsi="Tahoma" w:cs="Tahoma"/>
        </w:rPr>
        <w:t xml:space="preserve"> </w:t>
      </w:r>
    </w:p>
    <w:p w14:paraId="436A9207" w14:textId="77777777" w:rsidR="00B858C0" w:rsidRPr="00C8579C" w:rsidRDefault="00B858C0" w:rsidP="0063302D">
      <w:pPr>
        <w:keepNext/>
        <w:keepLines/>
        <w:jc w:val="both"/>
        <w:rPr>
          <w:rFonts w:ascii="Tahoma" w:hAnsi="Tahoma" w:cs="Tahoma"/>
        </w:rPr>
      </w:pPr>
    </w:p>
    <w:p w14:paraId="28994D9D" w14:textId="0095F2D8" w:rsidR="00253633" w:rsidRPr="00C8579C" w:rsidRDefault="00392AE2" w:rsidP="0063302D">
      <w:pPr>
        <w:keepNext/>
        <w:keepLines/>
        <w:jc w:val="both"/>
        <w:rPr>
          <w:rFonts w:ascii="Tahoma" w:hAnsi="Tahoma" w:cs="Tahoma"/>
        </w:rPr>
      </w:pPr>
      <w:r w:rsidRPr="00C8579C">
        <w:rPr>
          <w:rFonts w:ascii="Tahoma" w:hAnsi="Tahoma" w:cs="Tahoma"/>
        </w:rPr>
        <w:t>Spremembo predstavnikov/skrbnikov morata stranki okvirnega sporazuma sporočiti druga drugi v pisni obliki</w:t>
      </w:r>
      <w:r w:rsidR="00253633" w:rsidRPr="00C8579C">
        <w:rPr>
          <w:rFonts w:ascii="Tahoma" w:hAnsi="Tahoma" w:cs="Tahoma"/>
        </w:rPr>
        <w:t xml:space="preserve"> (po e-pošt</w:t>
      </w:r>
      <w:r w:rsidR="006D0CBD">
        <w:rPr>
          <w:rFonts w:ascii="Tahoma" w:hAnsi="Tahoma" w:cs="Tahoma"/>
        </w:rPr>
        <w:t>i</w:t>
      </w:r>
      <w:r w:rsidR="00253633" w:rsidRPr="00C8579C">
        <w:rPr>
          <w:rFonts w:ascii="Tahoma" w:hAnsi="Tahoma" w:cs="Tahoma"/>
        </w:rPr>
        <w:t>)</w:t>
      </w:r>
      <w:r w:rsidRPr="00C8579C">
        <w:rPr>
          <w:rFonts w:ascii="Tahoma" w:hAnsi="Tahoma" w:cs="Tahoma"/>
        </w:rPr>
        <w:t xml:space="preserve"> najkasneje v </w:t>
      </w:r>
      <w:r w:rsidR="00882045">
        <w:rPr>
          <w:rFonts w:ascii="Tahoma" w:hAnsi="Tahoma" w:cs="Tahoma"/>
        </w:rPr>
        <w:t>treh</w:t>
      </w:r>
      <w:r w:rsidR="00882045" w:rsidRPr="00C8579C">
        <w:rPr>
          <w:rFonts w:ascii="Tahoma" w:hAnsi="Tahoma" w:cs="Tahoma"/>
        </w:rPr>
        <w:t xml:space="preserve"> (</w:t>
      </w:r>
      <w:r w:rsidR="00882045">
        <w:rPr>
          <w:rFonts w:ascii="Tahoma" w:hAnsi="Tahoma" w:cs="Tahoma"/>
        </w:rPr>
        <w:t>3</w:t>
      </w:r>
      <w:r w:rsidR="00882045" w:rsidRPr="00C8579C">
        <w:rPr>
          <w:rFonts w:ascii="Tahoma" w:hAnsi="Tahoma" w:cs="Tahoma"/>
        </w:rPr>
        <w:t>) dn</w:t>
      </w:r>
      <w:r w:rsidR="00882045">
        <w:rPr>
          <w:rFonts w:ascii="Tahoma" w:hAnsi="Tahoma" w:cs="Tahoma"/>
        </w:rPr>
        <w:t>i</w:t>
      </w:r>
      <w:r w:rsidR="00882045" w:rsidRPr="00C8579C">
        <w:rPr>
          <w:rFonts w:ascii="Tahoma" w:hAnsi="Tahoma" w:cs="Tahoma"/>
        </w:rPr>
        <w:t xml:space="preserve"> p</w:t>
      </w:r>
      <w:r w:rsidR="00882045">
        <w:rPr>
          <w:rFonts w:ascii="Tahoma" w:hAnsi="Tahoma" w:cs="Tahoma"/>
        </w:rPr>
        <w:t>red</w:t>
      </w:r>
      <w:r w:rsidR="00882045" w:rsidRPr="00C8579C">
        <w:rPr>
          <w:rFonts w:ascii="Tahoma" w:hAnsi="Tahoma" w:cs="Tahoma"/>
        </w:rPr>
        <w:t xml:space="preserve"> nastop</w:t>
      </w:r>
      <w:r w:rsidR="00882045">
        <w:rPr>
          <w:rFonts w:ascii="Tahoma" w:hAnsi="Tahoma" w:cs="Tahoma"/>
        </w:rPr>
        <w:t>om</w:t>
      </w:r>
      <w:r w:rsidR="00882045" w:rsidRPr="00C8579C">
        <w:rPr>
          <w:rFonts w:ascii="Tahoma" w:hAnsi="Tahoma" w:cs="Tahoma"/>
        </w:rPr>
        <w:t xml:space="preserve"> </w:t>
      </w:r>
      <w:r w:rsidRPr="00C8579C">
        <w:rPr>
          <w:rFonts w:ascii="Tahoma" w:hAnsi="Tahoma" w:cs="Tahoma"/>
        </w:rPr>
        <w:t>spremembe.</w:t>
      </w:r>
      <w:r w:rsidR="00253633" w:rsidRPr="00C8579C">
        <w:rPr>
          <w:rFonts w:ascii="Tahoma" w:hAnsi="Tahoma" w:cs="Tahoma"/>
        </w:rPr>
        <w:t xml:space="preserve"> Ne glede na prvi odstavek </w:t>
      </w:r>
      <w:r w:rsidR="00507F5C">
        <w:rPr>
          <w:rFonts w:ascii="Tahoma" w:hAnsi="Tahoma" w:cs="Tahoma"/>
        </w:rPr>
        <w:t>2</w:t>
      </w:r>
      <w:r w:rsidR="006D0CBD">
        <w:rPr>
          <w:rFonts w:ascii="Tahoma" w:hAnsi="Tahoma" w:cs="Tahoma"/>
        </w:rPr>
        <w:t>7</w:t>
      </w:r>
      <w:r w:rsidR="00253633" w:rsidRPr="00C8579C">
        <w:rPr>
          <w:rFonts w:ascii="Tahoma" w:hAnsi="Tahoma" w:cs="Tahoma"/>
        </w:rPr>
        <w:t>. člena tega okvirnega sporazuma sprememba predstavnikov/skrbnikov okvirnega sporazuma velja, če stranki okvirnega sporazuma o spremembi predstavnikov/skrbnikov okvirnega sporazuma obvestita druga drugo na elektronske naslove, navedene v tem členu okvirnega sporazuma.</w:t>
      </w:r>
    </w:p>
    <w:p w14:paraId="1C43432C" w14:textId="77777777" w:rsidR="00856B2F" w:rsidRDefault="00856B2F" w:rsidP="0063302D">
      <w:pPr>
        <w:keepNext/>
        <w:keepLines/>
        <w:tabs>
          <w:tab w:val="left" w:pos="567"/>
          <w:tab w:val="left" w:pos="1418"/>
          <w:tab w:val="left" w:pos="1702"/>
        </w:tabs>
        <w:jc w:val="both"/>
        <w:rPr>
          <w:rFonts w:ascii="Tahoma" w:hAnsi="Tahoma" w:cs="Tahoma"/>
          <w:bCs/>
        </w:rPr>
      </w:pPr>
    </w:p>
    <w:p w14:paraId="5B74BF3B" w14:textId="77777777" w:rsidR="00856F7B" w:rsidRPr="00C8579C" w:rsidRDefault="00856F7B" w:rsidP="0063302D">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S</w:t>
      </w:r>
      <w:r w:rsidR="003B620D" w:rsidRPr="00C8579C">
        <w:rPr>
          <w:rFonts w:ascii="Tahoma" w:hAnsi="Tahoma" w:cs="Tahoma"/>
          <w:b/>
        </w:rPr>
        <w:t>ESTAVNI DELI</w:t>
      </w:r>
      <w:r w:rsidR="00D45BB4" w:rsidRPr="00C8579C">
        <w:rPr>
          <w:rFonts w:ascii="Tahoma" w:hAnsi="Tahoma" w:cs="Tahoma"/>
          <w:b/>
        </w:rPr>
        <w:t xml:space="preserve"> </w:t>
      </w:r>
      <w:r w:rsidR="00A71E57" w:rsidRPr="00C8579C">
        <w:rPr>
          <w:rFonts w:ascii="Tahoma" w:hAnsi="Tahoma" w:cs="Tahoma"/>
          <w:b/>
        </w:rPr>
        <w:t>OKVIRNEGA SPORAZUMA</w:t>
      </w:r>
    </w:p>
    <w:p w14:paraId="28D928E1" w14:textId="77777777" w:rsidR="00856F7B" w:rsidRPr="00C8579C" w:rsidRDefault="00856F7B" w:rsidP="0063302D">
      <w:pPr>
        <w:keepNext/>
        <w:keepLines/>
        <w:tabs>
          <w:tab w:val="left" w:pos="1702"/>
        </w:tabs>
        <w:jc w:val="both"/>
        <w:rPr>
          <w:rFonts w:ascii="Tahoma" w:hAnsi="Tahoma" w:cs="Tahoma"/>
          <w:b/>
        </w:rPr>
      </w:pPr>
    </w:p>
    <w:p w14:paraId="2E020F8A" w14:textId="77777777" w:rsidR="00856F7B" w:rsidRPr="00C8579C" w:rsidRDefault="00856F7B" w:rsidP="0063302D">
      <w:pPr>
        <w:keepNext/>
        <w:keepLines/>
        <w:numPr>
          <w:ilvl w:val="1"/>
          <w:numId w:val="4"/>
        </w:numPr>
        <w:tabs>
          <w:tab w:val="clear" w:pos="1440"/>
        </w:tabs>
        <w:ind w:left="426" w:hanging="426"/>
        <w:jc w:val="center"/>
        <w:rPr>
          <w:rFonts w:ascii="Tahoma" w:hAnsi="Tahoma" w:cs="Tahoma"/>
        </w:rPr>
      </w:pPr>
      <w:r w:rsidRPr="00C8579C">
        <w:rPr>
          <w:rFonts w:ascii="Tahoma" w:hAnsi="Tahoma" w:cs="Tahoma"/>
        </w:rPr>
        <w:t xml:space="preserve"> člen</w:t>
      </w:r>
    </w:p>
    <w:p w14:paraId="201AE5C5" w14:textId="77777777" w:rsidR="005E1F62" w:rsidRPr="00C8579C" w:rsidRDefault="005E1F62" w:rsidP="0063302D">
      <w:pPr>
        <w:keepNext/>
        <w:keepLines/>
        <w:tabs>
          <w:tab w:val="left" w:pos="1702"/>
        </w:tabs>
        <w:jc w:val="both"/>
        <w:rPr>
          <w:rFonts w:ascii="Tahoma" w:hAnsi="Tahoma" w:cs="Tahoma"/>
        </w:rPr>
      </w:pPr>
    </w:p>
    <w:p w14:paraId="42ED78BA" w14:textId="77777777" w:rsidR="00856F7B" w:rsidRPr="00C8579C" w:rsidRDefault="00392AE2" w:rsidP="0063302D">
      <w:pPr>
        <w:keepNext/>
        <w:keepLines/>
        <w:tabs>
          <w:tab w:val="left" w:pos="1702"/>
        </w:tabs>
        <w:jc w:val="both"/>
        <w:rPr>
          <w:rFonts w:ascii="Tahoma" w:hAnsi="Tahoma" w:cs="Tahoma"/>
        </w:rPr>
      </w:pPr>
      <w:r w:rsidRPr="00C8579C">
        <w:rPr>
          <w:rFonts w:ascii="Tahoma" w:hAnsi="Tahoma" w:cs="Tahoma"/>
        </w:rPr>
        <w:t>Stranki okvirnega sporazuma ugotavljata, da so priloge in sestavni deli tega okvirnega sporazuma</w:t>
      </w:r>
      <w:r w:rsidR="00856F7B" w:rsidRPr="00C8579C">
        <w:rPr>
          <w:rFonts w:ascii="Tahoma" w:hAnsi="Tahoma" w:cs="Tahoma"/>
        </w:rPr>
        <w:t>:</w:t>
      </w:r>
    </w:p>
    <w:p w14:paraId="2B3D6052" w14:textId="00D602A9" w:rsidR="008B756B" w:rsidRPr="00930DF8" w:rsidRDefault="00923A51" w:rsidP="0063302D">
      <w:pPr>
        <w:pStyle w:val="Odstavekseznama"/>
        <w:keepNext/>
        <w:keepLines/>
        <w:numPr>
          <w:ilvl w:val="0"/>
          <w:numId w:val="52"/>
        </w:numPr>
        <w:jc w:val="both"/>
        <w:rPr>
          <w:rFonts w:ascii="Tahoma" w:hAnsi="Tahoma" w:cs="Tahoma"/>
        </w:rPr>
      </w:pPr>
      <w:r w:rsidRPr="00930DF8">
        <w:rPr>
          <w:rFonts w:ascii="Tahoma" w:hAnsi="Tahoma" w:cs="Tahoma"/>
        </w:rPr>
        <w:t xml:space="preserve">razpisna </w:t>
      </w:r>
      <w:r w:rsidR="007F1692" w:rsidRPr="00930DF8">
        <w:rPr>
          <w:rFonts w:ascii="Tahoma" w:hAnsi="Tahoma" w:cs="Tahoma"/>
        </w:rPr>
        <w:t xml:space="preserve">dokumentacija </w:t>
      </w:r>
      <w:r w:rsidR="008B756B" w:rsidRPr="00930DF8">
        <w:rPr>
          <w:rFonts w:ascii="Tahoma" w:hAnsi="Tahoma" w:cs="Tahoma"/>
        </w:rPr>
        <w:t>št.</w:t>
      </w:r>
      <w:r w:rsidR="00507F5C">
        <w:rPr>
          <w:rFonts w:ascii="Tahoma" w:hAnsi="Tahoma" w:cs="Tahoma"/>
        </w:rPr>
        <w:t xml:space="preserve"> VKS-</w:t>
      </w:r>
      <w:r w:rsidR="004F6948">
        <w:rPr>
          <w:rFonts w:ascii="Tahoma" w:hAnsi="Tahoma" w:cs="Tahoma"/>
        </w:rPr>
        <w:t>42/24</w:t>
      </w:r>
      <w:r w:rsidR="008B756B" w:rsidRPr="00930DF8">
        <w:rPr>
          <w:rFonts w:ascii="Tahoma" w:hAnsi="Tahoma" w:cs="Tahoma"/>
        </w:rPr>
        <w:t>,</w:t>
      </w:r>
    </w:p>
    <w:p w14:paraId="6CA50114" w14:textId="77777777" w:rsidR="00B36C79" w:rsidRPr="00930DF8" w:rsidRDefault="000F2ACA" w:rsidP="0063302D">
      <w:pPr>
        <w:pStyle w:val="Odstavekseznama"/>
        <w:keepNext/>
        <w:keepLines/>
        <w:numPr>
          <w:ilvl w:val="0"/>
          <w:numId w:val="52"/>
        </w:numPr>
        <w:jc w:val="both"/>
        <w:rPr>
          <w:rFonts w:ascii="Tahoma" w:hAnsi="Tahoma" w:cs="Tahoma"/>
        </w:rPr>
      </w:pPr>
      <w:r w:rsidRPr="00930DF8">
        <w:rPr>
          <w:rFonts w:ascii="Tahoma" w:hAnsi="Tahoma" w:cs="Tahoma"/>
        </w:rPr>
        <w:t>ponudba</w:t>
      </w:r>
      <w:r w:rsidR="00750063" w:rsidRPr="00930DF8">
        <w:rPr>
          <w:rFonts w:ascii="Tahoma" w:hAnsi="Tahoma" w:cs="Tahoma"/>
        </w:rPr>
        <w:t xml:space="preserve"> </w:t>
      </w:r>
      <w:r w:rsidR="00E84472" w:rsidRPr="00930DF8">
        <w:rPr>
          <w:rFonts w:ascii="Tahoma" w:hAnsi="Tahoma" w:cs="Tahoma"/>
        </w:rPr>
        <w:t xml:space="preserve">izvajalca </w:t>
      </w:r>
      <w:r w:rsidR="00750063" w:rsidRPr="00930DF8">
        <w:rPr>
          <w:rFonts w:ascii="Tahoma" w:hAnsi="Tahoma" w:cs="Tahoma"/>
        </w:rPr>
        <w:t xml:space="preserve">št. </w:t>
      </w:r>
      <w:r w:rsidR="00651714" w:rsidRPr="00930DF8">
        <w:rPr>
          <w:rFonts w:ascii="Tahoma" w:hAnsi="Tahoma" w:cs="Tahoma"/>
        </w:rPr>
        <w:t>________</w:t>
      </w:r>
      <w:r w:rsidRPr="00930DF8">
        <w:rPr>
          <w:rFonts w:ascii="Tahoma" w:hAnsi="Tahoma" w:cs="Tahoma"/>
        </w:rPr>
        <w:t>___</w:t>
      </w:r>
      <w:r w:rsidR="00106233" w:rsidRPr="00930DF8">
        <w:rPr>
          <w:rFonts w:ascii="Tahoma" w:hAnsi="Tahoma" w:cs="Tahoma"/>
        </w:rPr>
        <w:t>__________</w:t>
      </w:r>
      <w:r w:rsidRPr="00930DF8">
        <w:rPr>
          <w:rFonts w:ascii="Tahoma" w:hAnsi="Tahoma" w:cs="Tahoma"/>
        </w:rPr>
        <w:t xml:space="preserve"> </w:t>
      </w:r>
      <w:r w:rsidR="00750063" w:rsidRPr="00930DF8">
        <w:rPr>
          <w:rFonts w:ascii="Tahoma" w:hAnsi="Tahoma" w:cs="Tahoma"/>
        </w:rPr>
        <w:t>z dne</w:t>
      </w:r>
      <w:r w:rsidR="00CB35B4" w:rsidRPr="00930DF8">
        <w:rPr>
          <w:rFonts w:ascii="Tahoma" w:hAnsi="Tahoma" w:cs="Tahoma"/>
        </w:rPr>
        <w:t xml:space="preserve"> </w:t>
      </w:r>
      <w:r w:rsidR="00750063" w:rsidRPr="00930DF8">
        <w:rPr>
          <w:rFonts w:ascii="Tahoma" w:hAnsi="Tahoma" w:cs="Tahoma"/>
        </w:rPr>
        <w:t>_</w:t>
      </w:r>
      <w:r w:rsidRPr="00930DF8">
        <w:rPr>
          <w:rFonts w:ascii="Tahoma" w:hAnsi="Tahoma" w:cs="Tahoma"/>
        </w:rPr>
        <w:t>______</w:t>
      </w:r>
      <w:r w:rsidR="00750063" w:rsidRPr="00930DF8">
        <w:rPr>
          <w:rFonts w:ascii="Tahoma" w:hAnsi="Tahoma" w:cs="Tahoma"/>
        </w:rPr>
        <w:t>_</w:t>
      </w:r>
      <w:r w:rsidR="00B36C79" w:rsidRPr="00930DF8">
        <w:rPr>
          <w:rFonts w:ascii="Tahoma" w:hAnsi="Tahoma" w:cs="Tahoma"/>
        </w:rPr>
        <w:t>_________</w:t>
      </w:r>
      <w:r w:rsidR="00750063" w:rsidRPr="00930DF8">
        <w:rPr>
          <w:rFonts w:ascii="Tahoma" w:hAnsi="Tahoma" w:cs="Tahoma"/>
        </w:rPr>
        <w:t>_</w:t>
      </w:r>
      <w:r w:rsidR="0014759E" w:rsidRPr="00930DF8">
        <w:rPr>
          <w:rFonts w:ascii="Tahoma" w:hAnsi="Tahoma" w:cs="Tahoma"/>
        </w:rPr>
        <w:t xml:space="preserve"> </w:t>
      </w:r>
      <w:r w:rsidR="00856F7B" w:rsidRPr="00930DF8">
        <w:rPr>
          <w:rFonts w:ascii="Tahoma" w:hAnsi="Tahoma" w:cs="Tahoma"/>
        </w:rPr>
        <w:t>,</w:t>
      </w:r>
    </w:p>
    <w:p w14:paraId="11274D8F" w14:textId="77777777" w:rsidR="008E5D30" w:rsidRPr="00930DF8" w:rsidRDefault="00A4632E" w:rsidP="0063302D">
      <w:pPr>
        <w:pStyle w:val="Odstavekseznama"/>
        <w:keepNext/>
        <w:keepLines/>
        <w:numPr>
          <w:ilvl w:val="0"/>
          <w:numId w:val="52"/>
        </w:numPr>
        <w:jc w:val="both"/>
        <w:rPr>
          <w:rFonts w:ascii="Tahoma" w:hAnsi="Tahoma" w:cs="Tahoma"/>
        </w:rPr>
      </w:pPr>
      <w:r w:rsidRPr="00930DF8">
        <w:rPr>
          <w:rFonts w:ascii="Tahoma" w:hAnsi="Tahoma" w:cs="Tahoma"/>
        </w:rPr>
        <w:t xml:space="preserve">pisni </w:t>
      </w:r>
      <w:r w:rsidR="008C2F86" w:rsidRPr="00930DF8">
        <w:rPr>
          <w:rFonts w:ascii="Tahoma" w:hAnsi="Tahoma" w:cs="Tahoma"/>
        </w:rPr>
        <w:t>sporazum, ki ureja skupne varstvene ukrepe za zagotavljanje varstva in zdravja pri delu, ki jih je potrebno upoštevati na lokaciji RCERO Ljubljana oziroma MBO RCERO Ljubljana</w:t>
      </w:r>
      <w:r w:rsidR="008E5D30" w:rsidRPr="00930DF8">
        <w:rPr>
          <w:rFonts w:ascii="Tahoma" w:hAnsi="Tahoma" w:cs="Tahoma"/>
        </w:rPr>
        <w:t>,</w:t>
      </w:r>
    </w:p>
    <w:p w14:paraId="2BD73301" w14:textId="77777777" w:rsidR="00392AE2" w:rsidRPr="00930DF8" w:rsidRDefault="00E1252A" w:rsidP="0063302D">
      <w:pPr>
        <w:pStyle w:val="Odstavekseznama"/>
        <w:keepNext/>
        <w:keepLines/>
        <w:numPr>
          <w:ilvl w:val="0"/>
          <w:numId w:val="52"/>
        </w:numPr>
        <w:jc w:val="both"/>
        <w:rPr>
          <w:rFonts w:ascii="Tahoma" w:hAnsi="Tahoma" w:cs="Tahoma"/>
        </w:rPr>
      </w:pPr>
      <w:r w:rsidRPr="00930DF8">
        <w:rPr>
          <w:rFonts w:ascii="Tahoma" w:hAnsi="Tahoma" w:cs="Tahoma"/>
        </w:rPr>
        <w:t>ostala relevantna dokumentacija</w:t>
      </w:r>
      <w:r w:rsidR="00856F7B" w:rsidRPr="00930DF8">
        <w:rPr>
          <w:rFonts w:ascii="Tahoma" w:hAnsi="Tahoma" w:cs="Tahoma"/>
        </w:rPr>
        <w:t>.</w:t>
      </w:r>
    </w:p>
    <w:p w14:paraId="79CC6ED9" w14:textId="77777777" w:rsidR="005E25C0" w:rsidRPr="00C8579C" w:rsidRDefault="005E25C0" w:rsidP="0063302D">
      <w:pPr>
        <w:keepNext/>
        <w:keepLines/>
        <w:jc w:val="both"/>
        <w:rPr>
          <w:rFonts w:ascii="Tahoma" w:hAnsi="Tahoma" w:cs="Tahoma"/>
        </w:rPr>
      </w:pPr>
    </w:p>
    <w:p w14:paraId="32C57198" w14:textId="77777777" w:rsidR="007226C9" w:rsidRDefault="007226C9" w:rsidP="0063302D">
      <w:pPr>
        <w:keepNext/>
        <w:keepLines/>
        <w:jc w:val="both"/>
        <w:rPr>
          <w:rFonts w:ascii="Tahoma" w:hAnsi="Tahoma" w:cs="Tahoma"/>
        </w:rPr>
      </w:pPr>
      <w:r w:rsidRPr="00C8579C">
        <w:rPr>
          <w:rFonts w:ascii="Tahoma" w:hAnsi="Tahoma" w:cs="Tahoma"/>
        </w:rPr>
        <w:t>V primeru, če si vsebina zgoraj navedenih dokumentov nasprotuje in če volja strank</w:t>
      </w:r>
      <w:r w:rsidR="00D45BB4" w:rsidRPr="00C8579C">
        <w:rPr>
          <w:rFonts w:ascii="Tahoma" w:hAnsi="Tahoma" w:cs="Tahoma"/>
        </w:rPr>
        <w:t xml:space="preserve"> </w:t>
      </w:r>
      <w:r w:rsidR="00392AE2" w:rsidRPr="00C8579C">
        <w:rPr>
          <w:rFonts w:ascii="Tahoma" w:hAnsi="Tahoma" w:cs="Tahoma"/>
        </w:rPr>
        <w:t xml:space="preserve">okvirnega sporazuma </w:t>
      </w:r>
      <w:r w:rsidRPr="00C8579C">
        <w:rPr>
          <w:rFonts w:ascii="Tahoma" w:hAnsi="Tahoma" w:cs="Tahoma"/>
        </w:rPr>
        <w:t>ni jasno izražena, za razlago volje strank</w:t>
      </w:r>
      <w:r w:rsidR="00392AE2" w:rsidRPr="00C8579C">
        <w:rPr>
          <w:rFonts w:ascii="Tahoma" w:hAnsi="Tahoma" w:cs="Tahoma"/>
        </w:rPr>
        <w:t xml:space="preserve"> okvirnega sporazuma</w:t>
      </w:r>
      <w:r w:rsidRPr="00C8579C">
        <w:rPr>
          <w:rFonts w:ascii="Tahoma" w:hAnsi="Tahoma" w:cs="Tahoma"/>
        </w:rPr>
        <w:t xml:space="preserve"> najprej veljajo določila </w:t>
      </w:r>
      <w:r w:rsidR="00E47C4C" w:rsidRPr="00C8579C">
        <w:rPr>
          <w:rFonts w:ascii="Tahoma" w:hAnsi="Tahoma" w:cs="Tahoma"/>
        </w:rPr>
        <w:t>te</w:t>
      </w:r>
      <w:r w:rsidR="00392AE2" w:rsidRPr="00C8579C">
        <w:rPr>
          <w:rFonts w:ascii="Tahoma" w:hAnsi="Tahoma" w:cs="Tahoma"/>
        </w:rPr>
        <w:t>ga</w:t>
      </w:r>
      <w:r w:rsidR="00E47C4C" w:rsidRPr="00C8579C">
        <w:rPr>
          <w:rFonts w:ascii="Tahoma" w:hAnsi="Tahoma" w:cs="Tahoma"/>
        </w:rPr>
        <w:t xml:space="preserve"> </w:t>
      </w:r>
      <w:r w:rsidR="00392AE2" w:rsidRPr="00C8579C">
        <w:rPr>
          <w:rFonts w:ascii="Tahoma" w:hAnsi="Tahoma" w:cs="Tahoma"/>
        </w:rPr>
        <w:t>okvirnega sporazuma</w:t>
      </w:r>
      <w:r w:rsidRPr="00C8579C">
        <w:rPr>
          <w:rFonts w:ascii="Tahoma" w:hAnsi="Tahoma" w:cs="Tahoma"/>
        </w:rPr>
        <w:t>, potem pa dokumenti v vrstnem redu, kot si sledijo v tem členu.</w:t>
      </w:r>
    </w:p>
    <w:p w14:paraId="5BA3AA4F" w14:textId="77777777" w:rsidR="00C87794" w:rsidRPr="00C8579C" w:rsidRDefault="00C87794" w:rsidP="0063302D">
      <w:pPr>
        <w:keepNext/>
        <w:keepLines/>
        <w:jc w:val="both"/>
        <w:rPr>
          <w:rFonts w:ascii="Tahoma" w:hAnsi="Tahoma" w:cs="Tahoma"/>
        </w:rPr>
      </w:pPr>
    </w:p>
    <w:p w14:paraId="30C98D97" w14:textId="77777777" w:rsidR="00106233" w:rsidRPr="00C8579C" w:rsidRDefault="00106233" w:rsidP="0063302D">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 xml:space="preserve">ODSTOP OD </w:t>
      </w:r>
      <w:r w:rsidR="00392AE2" w:rsidRPr="00C8579C">
        <w:rPr>
          <w:rFonts w:ascii="Tahoma" w:hAnsi="Tahoma" w:cs="Tahoma"/>
          <w:b/>
        </w:rPr>
        <w:t>OKVIRNEGA SPORAZUMA IN ODPOVED OKVIRNEGA SPORAZUMA</w:t>
      </w:r>
    </w:p>
    <w:p w14:paraId="3F499B1E" w14:textId="77777777" w:rsidR="00856F7B" w:rsidRPr="00C8579C" w:rsidRDefault="00856F7B" w:rsidP="0063302D">
      <w:pPr>
        <w:keepNext/>
        <w:keepLines/>
        <w:tabs>
          <w:tab w:val="left" w:pos="567"/>
          <w:tab w:val="left" w:pos="1418"/>
          <w:tab w:val="left" w:pos="1702"/>
        </w:tabs>
        <w:jc w:val="both"/>
        <w:rPr>
          <w:rFonts w:ascii="Tahoma" w:hAnsi="Tahoma" w:cs="Tahoma"/>
        </w:rPr>
      </w:pPr>
    </w:p>
    <w:p w14:paraId="05D0AFC2" w14:textId="77777777" w:rsidR="00E659FD" w:rsidRPr="00C8579C" w:rsidRDefault="00856F7B" w:rsidP="0063302D">
      <w:pPr>
        <w:keepNext/>
        <w:keepLines/>
        <w:numPr>
          <w:ilvl w:val="1"/>
          <w:numId w:val="4"/>
        </w:numPr>
        <w:tabs>
          <w:tab w:val="clear" w:pos="1440"/>
        </w:tabs>
        <w:ind w:left="426" w:hanging="426"/>
        <w:jc w:val="center"/>
        <w:rPr>
          <w:rFonts w:ascii="Tahoma" w:hAnsi="Tahoma" w:cs="Tahoma"/>
        </w:rPr>
      </w:pPr>
      <w:r w:rsidRPr="00C8579C">
        <w:rPr>
          <w:rFonts w:ascii="Tahoma" w:hAnsi="Tahoma" w:cs="Tahoma"/>
        </w:rPr>
        <w:t xml:space="preserve"> </w:t>
      </w:r>
      <w:r w:rsidR="00E659FD" w:rsidRPr="00C8579C">
        <w:rPr>
          <w:rFonts w:ascii="Tahoma" w:hAnsi="Tahoma" w:cs="Tahoma"/>
        </w:rPr>
        <w:t>č</w:t>
      </w:r>
      <w:r w:rsidRPr="00C8579C">
        <w:rPr>
          <w:rFonts w:ascii="Tahoma" w:hAnsi="Tahoma" w:cs="Tahoma"/>
        </w:rPr>
        <w:t>len</w:t>
      </w:r>
    </w:p>
    <w:p w14:paraId="31F3617F" w14:textId="77777777" w:rsidR="00E659FD" w:rsidRPr="00C8579C" w:rsidRDefault="00E659FD" w:rsidP="0063302D">
      <w:pPr>
        <w:keepNext/>
        <w:keepLines/>
        <w:jc w:val="both"/>
        <w:rPr>
          <w:rFonts w:ascii="Tahoma" w:hAnsi="Tahoma" w:cs="Tahoma"/>
        </w:rPr>
      </w:pPr>
    </w:p>
    <w:p w14:paraId="692020A0" w14:textId="77777777" w:rsidR="00C364F5" w:rsidRPr="00285804" w:rsidRDefault="00C364F5" w:rsidP="00162215">
      <w:pPr>
        <w:keepNext/>
        <w:keepLines/>
        <w:jc w:val="both"/>
        <w:rPr>
          <w:rFonts w:ascii="Tahoma" w:hAnsi="Tahoma" w:cs="Tahoma"/>
        </w:rPr>
      </w:pPr>
      <w:r w:rsidRPr="00285804">
        <w:rPr>
          <w:rFonts w:ascii="Tahoma" w:hAnsi="Tahoma" w:cs="Tahoma"/>
        </w:rPr>
        <w:t>Naročnik lahko odstopi od okvirnega sporazuma, brez obveznosti do izvajalca, če izvajalec:</w:t>
      </w:r>
    </w:p>
    <w:p w14:paraId="1224EC3D" w14:textId="0A1A9912" w:rsidR="00C364F5" w:rsidRPr="00285804" w:rsidRDefault="00C364F5" w:rsidP="00162215">
      <w:pPr>
        <w:pStyle w:val="Odstavekseznama"/>
        <w:keepNext/>
        <w:keepLines/>
        <w:numPr>
          <w:ilvl w:val="0"/>
          <w:numId w:val="68"/>
        </w:numPr>
        <w:ind w:left="567"/>
        <w:jc w:val="both"/>
        <w:rPr>
          <w:rFonts w:ascii="Tahoma" w:hAnsi="Tahoma" w:cs="Tahoma"/>
        </w:rPr>
      </w:pPr>
      <w:r w:rsidRPr="00285804">
        <w:rPr>
          <w:rFonts w:ascii="Tahoma" w:hAnsi="Tahoma" w:cs="Tahoma"/>
        </w:rPr>
        <w:t>poviša cene v času veljavnosti okvirnega sporazuma</w:t>
      </w:r>
      <w:r w:rsidR="001C165E">
        <w:rPr>
          <w:rFonts w:ascii="Tahoma" w:hAnsi="Tahoma" w:cs="Tahoma"/>
        </w:rPr>
        <w:t xml:space="preserve"> v nasprotju z določili okvirnega sporazuma</w:t>
      </w:r>
      <w:r w:rsidRPr="00285804">
        <w:rPr>
          <w:rFonts w:ascii="Tahoma" w:hAnsi="Tahoma" w:cs="Tahoma"/>
        </w:rPr>
        <w:t>,</w:t>
      </w:r>
    </w:p>
    <w:p w14:paraId="2D87A924" w14:textId="77777777" w:rsidR="00C364F5" w:rsidRPr="00285804" w:rsidRDefault="00C364F5" w:rsidP="00162215">
      <w:pPr>
        <w:pStyle w:val="Odstavekseznama"/>
        <w:keepNext/>
        <w:keepLines/>
        <w:numPr>
          <w:ilvl w:val="0"/>
          <w:numId w:val="68"/>
        </w:numPr>
        <w:ind w:left="567"/>
        <w:jc w:val="both"/>
        <w:rPr>
          <w:rFonts w:ascii="Tahoma" w:hAnsi="Tahoma" w:cs="Tahoma"/>
        </w:rPr>
      </w:pPr>
      <w:r w:rsidRPr="00285804">
        <w:rPr>
          <w:rFonts w:ascii="Tahoma" w:hAnsi="Tahoma" w:cs="Tahoma"/>
        </w:rPr>
        <w:t>ne izvaja predmeta okvirnega sporazuma v dogovorjeni kvaliteti ali v dogovorjenih rokih,</w:t>
      </w:r>
    </w:p>
    <w:p w14:paraId="4870A0C5" w14:textId="77777777" w:rsidR="00C364F5" w:rsidRPr="00285804" w:rsidRDefault="00C364F5" w:rsidP="00162215">
      <w:pPr>
        <w:pStyle w:val="Odstavekseznama"/>
        <w:keepNext/>
        <w:keepLines/>
        <w:numPr>
          <w:ilvl w:val="0"/>
          <w:numId w:val="68"/>
        </w:numPr>
        <w:ind w:left="567"/>
        <w:jc w:val="both"/>
        <w:rPr>
          <w:rFonts w:ascii="Tahoma" w:hAnsi="Tahoma" w:cs="Tahoma"/>
        </w:rPr>
      </w:pPr>
      <w:r w:rsidRPr="00285804">
        <w:rPr>
          <w:rFonts w:ascii="Tahoma" w:hAnsi="Tahoma" w:cs="Tahoma"/>
        </w:rPr>
        <w:t>ne izpolnjuje vseh svojih obveznosti iz okvirnega sporazuma,</w:t>
      </w:r>
    </w:p>
    <w:p w14:paraId="23D4857A" w14:textId="77777777" w:rsidR="00C364F5" w:rsidRPr="00285804" w:rsidRDefault="00C364F5" w:rsidP="00162215">
      <w:pPr>
        <w:keepNext/>
        <w:keepLines/>
        <w:numPr>
          <w:ilvl w:val="0"/>
          <w:numId w:val="68"/>
        </w:numPr>
        <w:ind w:left="567"/>
        <w:jc w:val="both"/>
        <w:rPr>
          <w:rFonts w:ascii="Tahoma" w:hAnsi="Tahoma" w:cs="Tahoma"/>
        </w:rPr>
      </w:pPr>
      <w:r w:rsidRPr="00285804">
        <w:rPr>
          <w:rFonts w:ascii="Tahoma" w:hAnsi="Tahoma" w:cs="Tahoma"/>
        </w:rPr>
        <w:t>v drugih primerih in obsegu, določenimi v tem okvirnem sporazumu.</w:t>
      </w:r>
    </w:p>
    <w:p w14:paraId="2B115FFB" w14:textId="77777777" w:rsidR="00C364F5" w:rsidRPr="00285804" w:rsidRDefault="00C364F5" w:rsidP="00162215">
      <w:pPr>
        <w:keepNext/>
        <w:keepLines/>
        <w:jc w:val="both"/>
        <w:rPr>
          <w:rFonts w:ascii="Tahoma" w:hAnsi="Tahoma" w:cs="Tahoma"/>
        </w:rPr>
      </w:pPr>
    </w:p>
    <w:p w14:paraId="549BDEAC" w14:textId="1392096F" w:rsidR="00C364F5" w:rsidRPr="00285804" w:rsidRDefault="00C364F5" w:rsidP="00C364F5">
      <w:pPr>
        <w:keepNext/>
        <w:keepLines/>
        <w:tabs>
          <w:tab w:val="left" w:pos="709"/>
          <w:tab w:val="left" w:pos="1702"/>
        </w:tabs>
        <w:jc w:val="both"/>
        <w:rPr>
          <w:rFonts w:ascii="Tahoma" w:hAnsi="Tahoma" w:cs="Tahoma"/>
        </w:rPr>
      </w:pPr>
      <w:r w:rsidRPr="00285804">
        <w:rPr>
          <w:rFonts w:ascii="Tahoma" w:hAnsi="Tahoma" w:cs="Tahoma"/>
        </w:rPr>
        <w:t>V primerih iz prejšnjega odstavka, razen če okvirni sporazum ne določa drugače, bo naročnik izvajalca pisno opozoril in pozval k izpolnitvi svojih obveznosti ter mu določil rok za izpolnitev. Če izvajalec ne upošteva pisnega opozorila naročnika in svojih obveznosti ne izpolni v za to določenem roku, bo naročnik unovčil finančno zavarovanje in od okvirnega sporazuma odstopil, brez kakršnekoli obveznosti do izvajalca, izvajalec pa je dolžan naročniku povrniti vso nastalo škodo zaradi neizpolnjevanje obveznosti iz okvirnega sporazuma. O odstopu od okvirnega sporazuma bo naročnik izvajalca pisno obvestil</w:t>
      </w:r>
      <w:r w:rsidR="006D0CBD">
        <w:rPr>
          <w:rFonts w:ascii="Tahoma" w:hAnsi="Tahoma" w:cs="Tahoma"/>
        </w:rPr>
        <w:t>,</w:t>
      </w:r>
      <w:r w:rsidRPr="00285804">
        <w:rPr>
          <w:rFonts w:ascii="Tahoma" w:hAnsi="Tahoma" w:cs="Tahoma"/>
        </w:rPr>
        <w:t xml:space="preserve"> s priporočeno pošiljko po pošti.      </w:t>
      </w:r>
    </w:p>
    <w:p w14:paraId="7ABA590D" w14:textId="77777777" w:rsidR="00C364F5" w:rsidRPr="00285804" w:rsidRDefault="00C364F5" w:rsidP="00C364F5">
      <w:pPr>
        <w:keepNext/>
        <w:keepLines/>
        <w:tabs>
          <w:tab w:val="left" w:pos="709"/>
          <w:tab w:val="left" w:pos="1702"/>
        </w:tabs>
        <w:jc w:val="both"/>
        <w:rPr>
          <w:rFonts w:ascii="Tahoma" w:hAnsi="Tahoma" w:cs="Tahoma"/>
        </w:rPr>
      </w:pPr>
      <w:r w:rsidRPr="00285804">
        <w:rPr>
          <w:rFonts w:ascii="Tahoma" w:hAnsi="Tahoma" w:cs="Tahoma"/>
          <w:sz w:val="18"/>
        </w:rPr>
        <w:t xml:space="preserve"> </w:t>
      </w:r>
    </w:p>
    <w:p w14:paraId="59F74F7E" w14:textId="60AD09C6" w:rsidR="00C364F5" w:rsidRPr="00285804" w:rsidRDefault="00C364F5" w:rsidP="00C364F5">
      <w:pPr>
        <w:keepNext/>
        <w:keepLines/>
        <w:tabs>
          <w:tab w:val="left" w:pos="709"/>
          <w:tab w:val="left" w:pos="1702"/>
        </w:tabs>
        <w:jc w:val="both"/>
        <w:rPr>
          <w:rFonts w:ascii="Tahoma" w:hAnsi="Tahoma" w:cs="Tahoma"/>
        </w:rPr>
      </w:pPr>
      <w:r w:rsidRPr="00285804">
        <w:rPr>
          <w:rFonts w:ascii="Tahoma" w:hAnsi="Tahoma" w:cs="Tahoma"/>
        </w:rPr>
        <w:lastRenderedPageBreak/>
        <w:t>Izvajalec ima pravico do odstopa od tega okvirnega sporazuma v primeru kršenja določil okvirnega sporazuma s strani naročnika. V tem primeru okvirni sporazum preneha veljati, ko naročnik prejme pisno obvestilo o odstopu od okvirnega sporazuma</w:t>
      </w:r>
      <w:r w:rsidR="006D0CBD">
        <w:rPr>
          <w:rFonts w:ascii="Tahoma" w:hAnsi="Tahoma" w:cs="Tahoma"/>
        </w:rPr>
        <w:t>,</w:t>
      </w:r>
      <w:r w:rsidRPr="00285804">
        <w:rPr>
          <w:rFonts w:ascii="Tahoma" w:hAnsi="Tahoma" w:cs="Tahoma"/>
        </w:rPr>
        <w:t xml:space="preserve"> z navedbo razloga za odstop, poslano s priporočeno pošiljko po pošti.  </w:t>
      </w:r>
    </w:p>
    <w:p w14:paraId="7FB173B4" w14:textId="77777777" w:rsidR="00C364F5" w:rsidRPr="00285804" w:rsidRDefault="00C364F5" w:rsidP="00C364F5">
      <w:pPr>
        <w:keepNext/>
        <w:keepLines/>
        <w:tabs>
          <w:tab w:val="left" w:pos="709"/>
          <w:tab w:val="left" w:pos="1702"/>
        </w:tabs>
        <w:jc w:val="both"/>
        <w:rPr>
          <w:rFonts w:ascii="Tahoma" w:hAnsi="Tahoma" w:cs="Tahoma"/>
        </w:rPr>
      </w:pPr>
    </w:p>
    <w:p w14:paraId="55B0C5E9" w14:textId="77777777" w:rsidR="00C364F5" w:rsidRPr="00285804" w:rsidRDefault="00C364F5" w:rsidP="00C364F5">
      <w:pPr>
        <w:keepNext/>
        <w:keepLines/>
        <w:tabs>
          <w:tab w:val="left" w:pos="709"/>
          <w:tab w:val="left" w:pos="1702"/>
        </w:tabs>
        <w:jc w:val="both"/>
        <w:rPr>
          <w:rFonts w:ascii="Tahoma" w:hAnsi="Tahoma" w:cs="Tahoma"/>
        </w:rPr>
      </w:pPr>
      <w:r w:rsidRPr="00285804">
        <w:rPr>
          <w:rFonts w:ascii="Tahoma" w:hAnsi="Tahoma" w:cs="Tahoma"/>
        </w:rPr>
        <w:t>V primeru odstopa od okvirnega sporazuma sta stranki dolžni do tedaj prevzete obveznosti izpolniti tako, kot je bilo to dogovorjeno pred odstopom.</w:t>
      </w:r>
    </w:p>
    <w:p w14:paraId="0A9A7971" w14:textId="77777777" w:rsidR="00944612" w:rsidRPr="00C8579C" w:rsidRDefault="00944612" w:rsidP="0063302D">
      <w:pPr>
        <w:keepNext/>
        <w:keepLines/>
        <w:jc w:val="both"/>
        <w:rPr>
          <w:rFonts w:ascii="Tahoma" w:hAnsi="Tahoma" w:cs="Tahoma"/>
        </w:rPr>
      </w:pPr>
    </w:p>
    <w:p w14:paraId="6331A1B7" w14:textId="77777777" w:rsidR="00392AE2" w:rsidRPr="00C8579C" w:rsidRDefault="00392AE2" w:rsidP="0063302D">
      <w:pPr>
        <w:keepNext/>
        <w:keepLines/>
        <w:tabs>
          <w:tab w:val="left" w:pos="709"/>
          <w:tab w:val="left" w:pos="1702"/>
        </w:tabs>
        <w:jc w:val="both"/>
        <w:rPr>
          <w:rFonts w:ascii="Tahoma" w:hAnsi="Tahoma" w:cs="Tahoma"/>
        </w:rPr>
      </w:pPr>
      <w:r w:rsidRPr="00C8579C">
        <w:rPr>
          <w:rFonts w:ascii="Tahoma" w:hAnsi="Tahoma" w:cs="Tahoma"/>
        </w:rPr>
        <w:t>Med veljavnostjo okvirnega sporazuma lahko naročnik, ne glede na določbe zakona, ki ureja obligacijska razmerja, odstopi od okvirnega sporazuma tudi v primerih iz 96. člena ZJN-3.</w:t>
      </w:r>
    </w:p>
    <w:p w14:paraId="0215D621" w14:textId="77777777" w:rsidR="00F14F4B" w:rsidRDefault="00F14F4B" w:rsidP="0063302D">
      <w:pPr>
        <w:keepNext/>
        <w:keepLines/>
        <w:tabs>
          <w:tab w:val="left" w:pos="709"/>
          <w:tab w:val="left" w:pos="1702"/>
        </w:tabs>
        <w:jc w:val="both"/>
        <w:rPr>
          <w:rFonts w:ascii="Tahoma" w:hAnsi="Tahoma" w:cs="Tahoma"/>
        </w:rPr>
      </w:pPr>
    </w:p>
    <w:p w14:paraId="1AC47201" w14:textId="77777777" w:rsidR="008E5D30" w:rsidRPr="00C8579C" w:rsidRDefault="008E5D30" w:rsidP="0063302D">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7D5644D0" w14:textId="77777777" w:rsidR="008E5D30" w:rsidRPr="00C8579C" w:rsidRDefault="008E5D30" w:rsidP="0063302D">
      <w:pPr>
        <w:keepNext/>
        <w:keepLines/>
        <w:tabs>
          <w:tab w:val="left" w:pos="709"/>
          <w:tab w:val="left" w:pos="1702"/>
        </w:tabs>
        <w:jc w:val="both"/>
        <w:rPr>
          <w:rFonts w:ascii="Tahoma" w:hAnsi="Tahoma" w:cs="Tahoma"/>
        </w:rPr>
      </w:pPr>
    </w:p>
    <w:p w14:paraId="7B7BC95A" w14:textId="761CF488" w:rsidR="00C364F5" w:rsidRPr="00285804" w:rsidRDefault="00C364F5" w:rsidP="00C364F5">
      <w:pPr>
        <w:keepNext/>
        <w:keepLines/>
        <w:tabs>
          <w:tab w:val="left" w:pos="709"/>
          <w:tab w:val="left" w:pos="1702"/>
        </w:tabs>
        <w:jc w:val="both"/>
      </w:pPr>
      <w:r w:rsidRPr="00285804">
        <w:rPr>
          <w:rFonts w:ascii="Tahoma" w:hAnsi="Tahoma" w:cs="Tahoma"/>
        </w:rPr>
        <w:t xml:space="preserve">Stranki okvirnega sporazuma lahko odpovesta ta okvirni sporazum s </w:t>
      </w:r>
      <w:r w:rsidR="00162215">
        <w:rPr>
          <w:rFonts w:ascii="Tahoma" w:hAnsi="Tahoma" w:cs="Tahoma"/>
        </w:rPr>
        <w:t>12</w:t>
      </w:r>
      <w:r w:rsidRPr="00285804">
        <w:rPr>
          <w:rFonts w:ascii="Tahoma" w:hAnsi="Tahoma" w:cs="Tahoma"/>
        </w:rPr>
        <w:t>0 (</w:t>
      </w:r>
      <w:r w:rsidR="00162215">
        <w:rPr>
          <w:rFonts w:ascii="Tahoma" w:hAnsi="Tahoma" w:cs="Tahoma"/>
        </w:rPr>
        <w:t>sto</w:t>
      </w:r>
      <w:r w:rsidR="006D0CBD">
        <w:rPr>
          <w:rFonts w:ascii="Tahoma" w:hAnsi="Tahoma" w:cs="Tahoma"/>
        </w:rPr>
        <w:t xml:space="preserve"> </w:t>
      </w:r>
      <w:r w:rsidR="00162215">
        <w:rPr>
          <w:rFonts w:ascii="Tahoma" w:hAnsi="Tahoma" w:cs="Tahoma"/>
        </w:rPr>
        <w:t>dvajset</w:t>
      </w:r>
      <w:r w:rsidRPr="00285804">
        <w:rPr>
          <w:rFonts w:ascii="Tahoma" w:hAnsi="Tahoma" w:cs="Tahoma"/>
        </w:rPr>
        <w:t xml:space="preserve">) dnevnim odpovednim rokom, ki prične teči naslednji dan po prejemu pisnega obvestila o odpovedi okvirnega sporazuma, </w:t>
      </w:r>
      <w:r>
        <w:rPr>
          <w:rFonts w:ascii="Tahoma" w:hAnsi="Tahoma" w:cs="Tahoma"/>
        </w:rPr>
        <w:t xml:space="preserve">poslanega </w:t>
      </w:r>
      <w:r w:rsidRPr="00EA1167">
        <w:rPr>
          <w:rFonts w:ascii="Tahoma" w:hAnsi="Tahoma" w:cs="Tahoma"/>
        </w:rPr>
        <w:t>s priporočeno pošiljko po pošti</w:t>
      </w:r>
      <w:r>
        <w:rPr>
          <w:rFonts w:ascii="Tahoma" w:hAnsi="Tahoma" w:cs="Tahoma"/>
        </w:rPr>
        <w:t>,</w:t>
      </w:r>
      <w:r w:rsidRPr="00EA1167">
        <w:rPr>
          <w:rFonts w:ascii="Tahoma" w:hAnsi="Tahoma" w:cs="Tahoma"/>
        </w:rPr>
        <w:t xml:space="preserve"> </w:t>
      </w:r>
      <w:r w:rsidRPr="00285804">
        <w:rPr>
          <w:rFonts w:ascii="Tahoma" w:hAnsi="Tahoma" w:cs="Tahoma"/>
        </w:rPr>
        <w:t>če se okoliščine po sklenitvi okvirnega sporazuma spremenijo tako, da sklenjen okvirni sporazum ne izraža več prave volje stranke okvirnega sporazuma in pod pogojem, da so med strankama okvirnega sporazuma poravnane vse zapadle obveznosti.</w:t>
      </w:r>
      <w:r w:rsidRPr="00285804" w:rsidDel="00B63B96">
        <w:rPr>
          <w:rFonts w:ascii="Tahoma" w:hAnsi="Tahoma" w:cs="Tahoma"/>
        </w:rPr>
        <w:t xml:space="preserve"> </w:t>
      </w:r>
      <w:r w:rsidRPr="00FE1859">
        <w:rPr>
          <w:rFonts w:ascii="Tahoma" w:hAnsi="Tahoma" w:cs="Tahoma"/>
        </w:rPr>
        <w:t>Izvajalec se v času odpovedi medsebojnega razmerja po okvirnem sporazumu obvezuje izvajati storitv</w:t>
      </w:r>
      <w:r>
        <w:rPr>
          <w:rFonts w:ascii="Tahoma" w:hAnsi="Tahoma" w:cs="Tahoma"/>
        </w:rPr>
        <w:t>e do izteka odpovednega roka.</w:t>
      </w:r>
      <w:r w:rsidRPr="00285804">
        <w:t xml:space="preserve"> </w:t>
      </w:r>
    </w:p>
    <w:p w14:paraId="56E8736F" w14:textId="77777777" w:rsidR="00C364F5" w:rsidRPr="00285804" w:rsidRDefault="00C364F5" w:rsidP="00C364F5">
      <w:pPr>
        <w:keepNext/>
        <w:keepLines/>
        <w:tabs>
          <w:tab w:val="left" w:pos="709"/>
          <w:tab w:val="left" w:pos="1702"/>
        </w:tabs>
        <w:jc w:val="both"/>
        <w:rPr>
          <w:rFonts w:ascii="Tahoma" w:hAnsi="Tahoma" w:cs="Tahoma"/>
        </w:rPr>
      </w:pPr>
    </w:p>
    <w:p w14:paraId="156855B0" w14:textId="785D7C63" w:rsidR="009B0CF3" w:rsidRDefault="00D132C7" w:rsidP="0063302D">
      <w:pPr>
        <w:keepNext/>
        <w:keepLines/>
        <w:jc w:val="both"/>
        <w:rPr>
          <w:rFonts w:ascii="Tahoma" w:hAnsi="Tahoma" w:cs="Tahoma"/>
        </w:rPr>
      </w:pPr>
      <w:r w:rsidRPr="00C8579C">
        <w:rPr>
          <w:rFonts w:ascii="Tahoma" w:hAnsi="Tahoma" w:cs="Tahoma"/>
        </w:rPr>
        <w:t>Stranki okvirnega sporazuma se lahko, s sklenitvijo aneksa k okvirnemu sporazumu, sporazumno dogovorita za d</w:t>
      </w:r>
      <w:r w:rsidR="00F23E90" w:rsidRPr="00C8579C">
        <w:rPr>
          <w:rFonts w:ascii="Tahoma" w:hAnsi="Tahoma" w:cs="Tahoma"/>
        </w:rPr>
        <w:t>aljši ali krajši odpovedni rok.</w:t>
      </w:r>
    </w:p>
    <w:p w14:paraId="5EAC03EC" w14:textId="77777777" w:rsidR="00B327EF" w:rsidRDefault="00B327EF" w:rsidP="0063302D">
      <w:pPr>
        <w:keepNext/>
        <w:keepLines/>
        <w:tabs>
          <w:tab w:val="left" w:pos="709"/>
          <w:tab w:val="left" w:pos="1702"/>
        </w:tabs>
        <w:jc w:val="both"/>
        <w:rPr>
          <w:rFonts w:ascii="Tahoma" w:hAnsi="Tahoma" w:cs="Tahoma"/>
        </w:rPr>
      </w:pPr>
    </w:p>
    <w:p w14:paraId="081F5D6A" w14:textId="77777777" w:rsidR="0027636D" w:rsidRPr="00C8579C" w:rsidRDefault="0027636D" w:rsidP="0063302D">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REŠEVANJE SPOROV</w:t>
      </w:r>
    </w:p>
    <w:p w14:paraId="364F5578" w14:textId="77777777" w:rsidR="0027636D" w:rsidRPr="00C8579C" w:rsidRDefault="0027636D" w:rsidP="0063302D">
      <w:pPr>
        <w:keepNext/>
        <w:keepLines/>
        <w:tabs>
          <w:tab w:val="left" w:pos="709"/>
          <w:tab w:val="left" w:pos="1702"/>
        </w:tabs>
        <w:ind w:left="1701" w:hanging="1701"/>
        <w:rPr>
          <w:rFonts w:ascii="Tahoma" w:hAnsi="Tahoma" w:cs="Tahoma"/>
          <w:b/>
        </w:rPr>
      </w:pPr>
    </w:p>
    <w:p w14:paraId="1C8EABA5" w14:textId="77777777" w:rsidR="0027636D" w:rsidRPr="00C8579C" w:rsidRDefault="0027636D" w:rsidP="0063302D">
      <w:pPr>
        <w:keepNext/>
        <w:keepLines/>
        <w:numPr>
          <w:ilvl w:val="1"/>
          <w:numId w:val="4"/>
        </w:numPr>
        <w:tabs>
          <w:tab w:val="clear" w:pos="1440"/>
        </w:tabs>
        <w:ind w:left="426" w:hanging="426"/>
        <w:jc w:val="center"/>
        <w:rPr>
          <w:rFonts w:ascii="Tahoma" w:hAnsi="Tahoma" w:cs="Tahoma"/>
        </w:rPr>
      </w:pPr>
      <w:r w:rsidRPr="00C8579C">
        <w:rPr>
          <w:rFonts w:ascii="Tahoma" w:hAnsi="Tahoma" w:cs="Tahoma"/>
        </w:rPr>
        <w:t xml:space="preserve"> člen</w:t>
      </w:r>
    </w:p>
    <w:p w14:paraId="285BA49F" w14:textId="77777777" w:rsidR="00A460F0" w:rsidRPr="00C8579C" w:rsidRDefault="00A460F0" w:rsidP="0063302D">
      <w:pPr>
        <w:keepNext/>
        <w:keepLines/>
        <w:tabs>
          <w:tab w:val="left" w:pos="567"/>
          <w:tab w:val="left" w:pos="1418"/>
          <w:tab w:val="left" w:pos="1702"/>
        </w:tabs>
        <w:jc w:val="both"/>
        <w:rPr>
          <w:rFonts w:ascii="Tahoma" w:eastAsia="Calibri" w:hAnsi="Tahoma" w:cs="Tahoma"/>
        </w:rPr>
      </w:pPr>
    </w:p>
    <w:p w14:paraId="5EC72CC5" w14:textId="77777777" w:rsidR="00230317" w:rsidRPr="00C8579C" w:rsidRDefault="00230317" w:rsidP="0063302D">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 xml:space="preserve">Morebitne spore, ki bi nastali v zvezi z izvajanjem </w:t>
      </w:r>
      <w:r w:rsidR="002C1258" w:rsidRPr="00C8579C">
        <w:rPr>
          <w:rFonts w:ascii="Tahoma" w:hAnsi="Tahoma" w:cs="Tahoma"/>
        </w:rPr>
        <w:t>te</w:t>
      </w:r>
      <w:r w:rsidR="00392AE2" w:rsidRPr="00C8579C">
        <w:rPr>
          <w:rFonts w:ascii="Tahoma" w:hAnsi="Tahoma" w:cs="Tahoma"/>
        </w:rPr>
        <w:t>ga</w:t>
      </w:r>
      <w:r w:rsidR="002C1258" w:rsidRPr="00C8579C">
        <w:rPr>
          <w:rFonts w:ascii="Tahoma" w:hAnsi="Tahoma" w:cs="Tahoma"/>
        </w:rPr>
        <w:t xml:space="preserve"> </w:t>
      </w:r>
      <w:r w:rsidR="00392AE2" w:rsidRPr="00C8579C">
        <w:rPr>
          <w:rFonts w:ascii="Tahoma" w:hAnsi="Tahoma" w:cs="Tahoma"/>
        </w:rPr>
        <w:t>okvirnega sporazuma</w:t>
      </w:r>
      <w:r w:rsidRPr="00C8579C">
        <w:rPr>
          <w:rFonts w:ascii="Tahoma" w:eastAsia="Calibri" w:hAnsi="Tahoma" w:cs="Tahoma"/>
        </w:rPr>
        <w:t>, bosta stranki</w:t>
      </w:r>
      <w:r w:rsidR="00392AE2" w:rsidRPr="00C8579C">
        <w:rPr>
          <w:rFonts w:ascii="Tahoma" w:eastAsia="Calibri" w:hAnsi="Tahoma" w:cs="Tahoma"/>
        </w:rPr>
        <w:t xml:space="preserve"> </w:t>
      </w:r>
      <w:r w:rsidR="00392AE2" w:rsidRPr="00C8579C">
        <w:rPr>
          <w:rFonts w:ascii="Tahoma" w:hAnsi="Tahoma" w:cs="Tahoma"/>
        </w:rPr>
        <w:t>okvirnega sporazuma</w:t>
      </w:r>
      <w:r w:rsidRPr="00C8579C">
        <w:rPr>
          <w:rFonts w:ascii="Tahoma" w:eastAsia="Calibri" w:hAnsi="Tahoma" w:cs="Tahoma"/>
        </w:rPr>
        <w:t xml:space="preserve"> skušali rešiti sporazumno.</w:t>
      </w:r>
    </w:p>
    <w:p w14:paraId="1A0D6693" w14:textId="77777777" w:rsidR="008C77E8" w:rsidRPr="00C8579C" w:rsidRDefault="008C77E8" w:rsidP="0063302D">
      <w:pPr>
        <w:keepNext/>
        <w:keepLines/>
        <w:tabs>
          <w:tab w:val="left" w:pos="567"/>
          <w:tab w:val="left" w:pos="1418"/>
          <w:tab w:val="left" w:pos="1702"/>
        </w:tabs>
        <w:jc w:val="both"/>
        <w:rPr>
          <w:rFonts w:ascii="Tahoma" w:eastAsia="Calibri" w:hAnsi="Tahoma" w:cs="Tahoma"/>
        </w:rPr>
      </w:pPr>
    </w:p>
    <w:p w14:paraId="0F24C330" w14:textId="77777777" w:rsidR="0044224D" w:rsidRPr="00C8579C" w:rsidRDefault="00230317" w:rsidP="0063302D">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Če spora ne bo možno rešiti sporazumno, lahko vsaka stranka</w:t>
      </w:r>
      <w:r w:rsidR="00392AE2" w:rsidRPr="00C8579C">
        <w:rPr>
          <w:rFonts w:ascii="Tahoma" w:eastAsia="Calibri" w:hAnsi="Tahoma" w:cs="Tahoma"/>
        </w:rPr>
        <w:t xml:space="preserve"> </w:t>
      </w:r>
      <w:r w:rsidR="00392AE2" w:rsidRPr="00C8579C">
        <w:rPr>
          <w:rFonts w:ascii="Tahoma" w:hAnsi="Tahoma" w:cs="Tahoma"/>
        </w:rPr>
        <w:t>okvirnega sporazuma</w:t>
      </w:r>
      <w:r w:rsidRPr="00C8579C">
        <w:rPr>
          <w:rFonts w:ascii="Tahoma" w:eastAsia="Calibri" w:hAnsi="Tahoma" w:cs="Tahoma"/>
        </w:rPr>
        <w:t xml:space="preserve"> sproži postopek za rešitev spora pri stvarno pristojnem sodišču v Ljubljani.</w:t>
      </w:r>
    </w:p>
    <w:p w14:paraId="1060BB3E" w14:textId="77777777" w:rsidR="00E67AA3" w:rsidRPr="00C8579C" w:rsidRDefault="00E67AA3" w:rsidP="0063302D">
      <w:pPr>
        <w:keepNext/>
        <w:keepLines/>
        <w:tabs>
          <w:tab w:val="left" w:pos="567"/>
          <w:tab w:val="left" w:pos="1418"/>
          <w:tab w:val="left" w:pos="1702"/>
        </w:tabs>
        <w:jc w:val="both"/>
        <w:rPr>
          <w:rFonts w:ascii="Tahoma" w:eastAsia="Calibri" w:hAnsi="Tahoma" w:cs="Tahoma"/>
        </w:rPr>
      </w:pPr>
    </w:p>
    <w:p w14:paraId="69FBF2D7" w14:textId="77777777" w:rsidR="0027636D" w:rsidRPr="00C8579C" w:rsidRDefault="0027636D" w:rsidP="0063302D">
      <w:pPr>
        <w:keepNext/>
        <w:keepLines/>
        <w:numPr>
          <w:ilvl w:val="0"/>
          <w:numId w:val="6"/>
        </w:numPr>
        <w:tabs>
          <w:tab w:val="clear" w:pos="1440"/>
          <w:tab w:val="left" w:pos="851"/>
          <w:tab w:val="left" w:pos="1702"/>
        </w:tabs>
        <w:ind w:hanging="1440"/>
        <w:jc w:val="both"/>
        <w:rPr>
          <w:rFonts w:ascii="Tahoma" w:hAnsi="Tahoma" w:cs="Tahoma"/>
        </w:rPr>
      </w:pPr>
      <w:r w:rsidRPr="00C8579C">
        <w:rPr>
          <w:rFonts w:ascii="Tahoma" w:hAnsi="Tahoma" w:cs="Tahoma"/>
          <w:b/>
        </w:rPr>
        <w:t>OSTALE DOLOČBE</w:t>
      </w:r>
    </w:p>
    <w:p w14:paraId="01A02097" w14:textId="77777777" w:rsidR="00F82282" w:rsidRPr="00C8579C" w:rsidRDefault="00F82282" w:rsidP="0063302D">
      <w:pPr>
        <w:keepNext/>
        <w:keepLines/>
        <w:tabs>
          <w:tab w:val="left" w:pos="851"/>
          <w:tab w:val="left" w:pos="1702"/>
        </w:tabs>
        <w:jc w:val="both"/>
        <w:rPr>
          <w:rFonts w:ascii="Tahoma" w:hAnsi="Tahoma" w:cs="Tahoma"/>
          <w:b/>
        </w:rPr>
      </w:pPr>
    </w:p>
    <w:p w14:paraId="770EE558" w14:textId="77777777" w:rsidR="00F82282" w:rsidRPr="00C8579C" w:rsidRDefault="00F523D0" w:rsidP="0063302D">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w:t>
      </w:r>
      <w:r w:rsidR="00F82282" w:rsidRPr="00C8579C">
        <w:rPr>
          <w:rFonts w:ascii="Tahoma" w:hAnsi="Tahoma" w:cs="Tahoma"/>
        </w:rPr>
        <w:t>len</w:t>
      </w:r>
    </w:p>
    <w:p w14:paraId="11814C6C" w14:textId="77777777" w:rsidR="00A90FB7" w:rsidRPr="00C8579C" w:rsidRDefault="00A90FB7" w:rsidP="0063302D">
      <w:pPr>
        <w:keepNext/>
        <w:keepLines/>
        <w:tabs>
          <w:tab w:val="left" w:pos="567"/>
          <w:tab w:val="left" w:pos="1418"/>
          <w:tab w:val="left" w:pos="1702"/>
        </w:tabs>
        <w:jc w:val="both"/>
        <w:rPr>
          <w:rFonts w:ascii="Tahoma" w:hAnsi="Tahoma" w:cs="Tahoma"/>
        </w:rPr>
      </w:pPr>
    </w:p>
    <w:p w14:paraId="285D7605" w14:textId="77777777" w:rsidR="00392AE2" w:rsidRPr="00C8579C" w:rsidRDefault="00392AE2" w:rsidP="0063302D">
      <w:pPr>
        <w:keepNext/>
        <w:keepLines/>
        <w:tabs>
          <w:tab w:val="left" w:pos="567"/>
          <w:tab w:val="left" w:pos="1418"/>
          <w:tab w:val="left" w:pos="1702"/>
        </w:tabs>
        <w:jc w:val="both"/>
        <w:rPr>
          <w:rFonts w:ascii="Tahoma" w:hAnsi="Tahoma" w:cs="Tahoma"/>
        </w:rPr>
      </w:pPr>
      <w:r w:rsidRPr="00C8579C">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24856CCB" w14:textId="77777777" w:rsidR="00392AE2" w:rsidRPr="00C8579C" w:rsidRDefault="00392AE2" w:rsidP="0063302D">
      <w:pPr>
        <w:keepNext/>
        <w:keepLines/>
        <w:tabs>
          <w:tab w:val="left" w:pos="567"/>
          <w:tab w:val="left" w:pos="1418"/>
          <w:tab w:val="left" w:pos="1702"/>
        </w:tabs>
        <w:jc w:val="both"/>
        <w:rPr>
          <w:rFonts w:ascii="Tahoma" w:hAnsi="Tahoma" w:cs="Tahoma"/>
        </w:rPr>
      </w:pPr>
    </w:p>
    <w:p w14:paraId="2DAB6C75" w14:textId="77777777" w:rsidR="00392AE2" w:rsidRPr="00C8579C" w:rsidRDefault="00392AE2" w:rsidP="0063302D">
      <w:pPr>
        <w:keepNext/>
        <w:keepLines/>
        <w:tabs>
          <w:tab w:val="left" w:pos="567"/>
          <w:tab w:val="left" w:pos="1418"/>
          <w:tab w:val="left" w:pos="1702"/>
        </w:tabs>
        <w:jc w:val="both"/>
        <w:rPr>
          <w:rFonts w:ascii="Tahoma" w:hAnsi="Tahoma" w:cs="Tahoma"/>
        </w:rPr>
      </w:pPr>
      <w:r w:rsidRPr="00C8579C">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1C99A6B2" w14:textId="31E97ED1" w:rsidR="00E662D6" w:rsidRDefault="00E662D6" w:rsidP="0063302D">
      <w:pPr>
        <w:keepNext/>
        <w:keepLines/>
        <w:tabs>
          <w:tab w:val="left" w:pos="567"/>
          <w:tab w:val="left" w:pos="1418"/>
          <w:tab w:val="left" w:pos="1702"/>
        </w:tabs>
        <w:jc w:val="both"/>
        <w:rPr>
          <w:rFonts w:ascii="Tahoma" w:hAnsi="Tahoma" w:cs="Tahoma"/>
        </w:rPr>
      </w:pPr>
    </w:p>
    <w:p w14:paraId="65B2D97C" w14:textId="3062A366" w:rsidR="00583FEF" w:rsidRDefault="00583FEF" w:rsidP="0063302D">
      <w:pPr>
        <w:keepNext/>
        <w:keepLines/>
        <w:tabs>
          <w:tab w:val="left" w:pos="567"/>
          <w:tab w:val="left" w:pos="1418"/>
          <w:tab w:val="left" w:pos="1702"/>
        </w:tabs>
        <w:jc w:val="both"/>
        <w:rPr>
          <w:rFonts w:ascii="Tahoma" w:hAnsi="Tahoma" w:cs="Tahoma"/>
        </w:rPr>
      </w:pPr>
    </w:p>
    <w:p w14:paraId="53235A32" w14:textId="25CC3037" w:rsidR="00583FEF" w:rsidRDefault="00583FEF" w:rsidP="0063302D">
      <w:pPr>
        <w:keepNext/>
        <w:keepLines/>
        <w:tabs>
          <w:tab w:val="left" w:pos="567"/>
          <w:tab w:val="left" w:pos="1418"/>
          <w:tab w:val="left" w:pos="1702"/>
        </w:tabs>
        <w:jc w:val="both"/>
        <w:rPr>
          <w:rFonts w:ascii="Tahoma" w:hAnsi="Tahoma" w:cs="Tahoma"/>
        </w:rPr>
      </w:pPr>
    </w:p>
    <w:p w14:paraId="25628739" w14:textId="77777777" w:rsidR="00583FEF" w:rsidRPr="00C8579C" w:rsidRDefault="00583FEF" w:rsidP="0063302D">
      <w:pPr>
        <w:keepNext/>
        <w:keepLines/>
        <w:tabs>
          <w:tab w:val="left" w:pos="567"/>
          <w:tab w:val="left" w:pos="1418"/>
          <w:tab w:val="left" w:pos="1702"/>
        </w:tabs>
        <w:jc w:val="both"/>
        <w:rPr>
          <w:rFonts w:ascii="Tahoma" w:hAnsi="Tahoma" w:cs="Tahoma"/>
        </w:rPr>
      </w:pPr>
    </w:p>
    <w:p w14:paraId="4D9CBB37" w14:textId="77777777" w:rsidR="00D030E2" w:rsidRPr="00C8579C" w:rsidRDefault="00253633" w:rsidP="0063302D">
      <w:pPr>
        <w:keepNext/>
        <w:keepLines/>
        <w:numPr>
          <w:ilvl w:val="1"/>
          <w:numId w:val="4"/>
        </w:numPr>
        <w:tabs>
          <w:tab w:val="clear" w:pos="1440"/>
        </w:tabs>
        <w:ind w:left="426" w:hanging="426"/>
        <w:jc w:val="center"/>
        <w:rPr>
          <w:rFonts w:ascii="Tahoma" w:hAnsi="Tahoma" w:cs="Tahoma"/>
        </w:rPr>
      </w:pPr>
      <w:r w:rsidRPr="00C8579C">
        <w:rPr>
          <w:rFonts w:ascii="Tahoma" w:hAnsi="Tahoma" w:cs="Tahoma"/>
        </w:rPr>
        <w:lastRenderedPageBreak/>
        <w:t>č</w:t>
      </w:r>
      <w:r w:rsidR="00337D19" w:rsidRPr="00C8579C">
        <w:rPr>
          <w:rFonts w:ascii="Tahoma" w:hAnsi="Tahoma" w:cs="Tahoma"/>
        </w:rPr>
        <w:t>len</w:t>
      </w:r>
    </w:p>
    <w:p w14:paraId="10C70630" w14:textId="77777777" w:rsidR="00253633" w:rsidRPr="00C8579C" w:rsidRDefault="00253633" w:rsidP="0063302D">
      <w:pPr>
        <w:keepNext/>
        <w:keepLines/>
        <w:rPr>
          <w:rFonts w:ascii="Tahoma" w:hAnsi="Tahoma" w:cs="Tahoma"/>
        </w:rPr>
      </w:pPr>
    </w:p>
    <w:p w14:paraId="3E450919" w14:textId="77777777" w:rsidR="00253633" w:rsidRDefault="00253633" w:rsidP="0063302D">
      <w:pPr>
        <w:keepNext/>
        <w:keepLines/>
        <w:jc w:val="both"/>
        <w:rPr>
          <w:rFonts w:ascii="Tahoma" w:hAnsi="Tahoma" w:cs="Tahoma"/>
        </w:rPr>
      </w:pPr>
      <w:r w:rsidRPr="00C8579C">
        <w:rPr>
          <w:rFonts w:ascii="Tahoma" w:hAnsi="Tahoma" w:cs="Tahoma"/>
        </w:rPr>
        <w:t>Morebitne spremembe ali dopolnitve tega okvirnega sporazuma veljajo samo v pisni obliki in v primeru, da jih podpišeta obe stranki okvirnega sporazuma.</w:t>
      </w:r>
    </w:p>
    <w:p w14:paraId="797ADD9E" w14:textId="77777777" w:rsidR="00E662D6" w:rsidRPr="00C8579C" w:rsidRDefault="00E662D6" w:rsidP="0063302D">
      <w:pPr>
        <w:keepNext/>
        <w:keepLines/>
        <w:jc w:val="both"/>
        <w:rPr>
          <w:rFonts w:ascii="Tahoma" w:hAnsi="Tahoma" w:cs="Tahoma"/>
        </w:rPr>
      </w:pPr>
    </w:p>
    <w:p w14:paraId="7994F8EC" w14:textId="77777777" w:rsidR="008C77E8" w:rsidRPr="00C8579C" w:rsidRDefault="008C77E8" w:rsidP="0063302D">
      <w:pPr>
        <w:keepNext/>
        <w:keepLines/>
        <w:tabs>
          <w:tab w:val="left" w:pos="567"/>
          <w:tab w:val="left" w:pos="1418"/>
          <w:tab w:val="left" w:pos="1702"/>
        </w:tabs>
        <w:jc w:val="both"/>
        <w:rPr>
          <w:rFonts w:ascii="Tahoma" w:hAnsi="Tahoma" w:cs="Tahoma"/>
        </w:rPr>
      </w:pPr>
      <w:r w:rsidRPr="00C8579C">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631E5FC2" w14:textId="77777777" w:rsidR="008C77E8" w:rsidRPr="00C8579C" w:rsidRDefault="008C77E8" w:rsidP="0063302D">
      <w:pPr>
        <w:keepNext/>
        <w:keepLines/>
        <w:tabs>
          <w:tab w:val="left" w:pos="567"/>
          <w:tab w:val="left" w:pos="1418"/>
          <w:tab w:val="left" w:pos="1702"/>
        </w:tabs>
        <w:jc w:val="both"/>
        <w:rPr>
          <w:rFonts w:ascii="Tahoma" w:hAnsi="Tahoma" w:cs="Tahoma"/>
        </w:rPr>
      </w:pPr>
    </w:p>
    <w:p w14:paraId="1F4C7038" w14:textId="45A540F3" w:rsidR="008C77E8" w:rsidRDefault="008C77E8" w:rsidP="0063302D">
      <w:pPr>
        <w:keepNext/>
        <w:keepLines/>
        <w:tabs>
          <w:tab w:val="left" w:pos="567"/>
          <w:tab w:val="left" w:pos="1418"/>
          <w:tab w:val="left" w:pos="1702"/>
        </w:tabs>
        <w:jc w:val="both"/>
        <w:rPr>
          <w:rFonts w:ascii="Tahoma" w:hAnsi="Tahoma" w:cs="Tahoma"/>
        </w:rPr>
      </w:pPr>
      <w:r w:rsidRPr="00C8579C">
        <w:rPr>
          <w:rFonts w:ascii="Tahoma" w:hAnsi="Tahoma" w:cs="Tahoma"/>
        </w:rPr>
        <w:t xml:space="preserve">Izvajalec s podpisom tega okvirnega sporazuma jamči, da mu je poznan predmet okvirnega sporazuma, da je seznanjen z razpisnimi zahtevami in s tehnično dokumentacijo, ter da so mu razumljivi in jasni pogoji in okoliščine za pravilno izvedbo </w:t>
      </w:r>
      <w:r w:rsidR="0097308F">
        <w:rPr>
          <w:rFonts w:ascii="Tahoma" w:hAnsi="Tahoma" w:cs="Tahoma"/>
        </w:rPr>
        <w:t>storitev</w:t>
      </w:r>
      <w:r w:rsidRPr="00C8579C">
        <w:rPr>
          <w:rFonts w:ascii="Tahoma" w:hAnsi="Tahoma" w:cs="Tahoma"/>
        </w:rPr>
        <w:t>. Izvajalec se strinja, da lahko naročnik prekine medsebojno razmerje v primeru nespoštovanja določil okvirnega sporazuma in določil javnega naročanja, brez odškodninske odgovornosti do izvajalca.</w:t>
      </w:r>
    </w:p>
    <w:p w14:paraId="5279C68B" w14:textId="77777777" w:rsidR="004E18DF" w:rsidRDefault="004E18DF" w:rsidP="0063302D">
      <w:pPr>
        <w:keepNext/>
        <w:keepLines/>
        <w:tabs>
          <w:tab w:val="left" w:pos="567"/>
          <w:tab w:val="left" w:pos="1418"/>
          <w:tab w:val="left" w:pos="1702"/>
        </w:tabs>
        <w:jc w:val="both"/>
        <w:rPr>
          <w:rFonts w:ascii="Tahoma" w:hAnsi="Tahoma" w:cs="Tahoma"/>
        </w:rPr>
      </w:pPr>
    </w:p>
    <w:p w14:paraId="24C2B729" w14:textId="77777777" w:rsidR="00392AE2" w:rsidRPr="00C8579C" w:rsidRDefault="00392AE2" w:rsidP="0063302D">
      <w:pPr>
        <w:keepNext/>
        <w:keepLines/>
        <w:tabs>
          <w:tab w:val="left" w:pos="567"/>
          <w:tab w:val="left" w:pos="1418"/>
          <w:tab w:val="left" w:pos="1702"/>
        </w:tabs>
        <w:jc w:val="both"/>
        <w:rPr>
          <w:rFonts w:ascii="Tahoma" w:hAnsi="Tahoma" w:cs="Tahoma"/>
        </w:rPr>
      </w:pPr>
      <w:r w:rsidRPr="00C8579C">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w:t>
      </w:r>
      <w:r w:rsidR="00BA77D9" w:rsidRPr="00C8579C">
        <w:rPr>
          <w:rFonts w:ascii="Tahoma" w:hAnsi="Tahoma" w:cs="Tahoma"/>
        </w:rPr>
        <w:t xml:space="preserve"> oz. informacij</w:t>
      </w:r>
      <w:r w:rsidRPr="00C8579C">
        <w:rPr>
          <w:rFonts w:ascii="Tahoma" w:hAnsi="Tahoma" w:cs="Tahoma"/>
        </w:rPr>
        <w:t>, ki po veljavnih predpisih štejejo za javne.</w:t>
      </w:r>
    </w:p>
    <w:p w14:paraId="5CF9729D" w14:textId="77777777" w:rsidR="00655513" w:rsidRPr="00C8579C" w:rsidRDefault="00655513" w:rsidP="0063302D">
      <w:pPr>
        <w:keepNext/>
        <w:keepLines/>
        <w:ind w:left="426"/>
        <w:jc w:val="center"/>
        <w:rPr>
          <w:rFonts w:ascii="Tahoma" w:hAnsi="Tahoma" w:cs="Tahoma"/>
        </w:rPr>
      </w:pPr>
    </w:p>
    <w:p w14:paraId="68AEDF41" w14:textId="77777777" w:rsidR="00F523D0" w:rsidRPr="00C8579C" w:rsidRDefault="00F523D0" w:rsidP="0063302D">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17B7A1DF" w14:textId="77777777" w:rsidR="00F523D0" w:rsidRPr="00C8579C" w:rsidRDefault="00F523D0" w:rsidP="0063302D">
      <w:pPr>
        <w:keepNext/>
        <w:keepLines/>
        <w:tabs>
          <w:tab w:val="left" w:pos="567"/>
          <w:tab w:val="left" w:pos="1418"/>
          <w:tab w:val="left" w:pos="1702"/>
        </w:tabs>
        <w:jc w:val="both"/>
        <w:rPr>
          <w:rFonts w:ascii="Tahoma" w:hAnsi="Tahoma" w:cs="Tahoma"/>
        </w:rPr>
      </w:pPr>
    </w:p>
    <w:p w14:paraId="7AC9B902" w14:textId="77777777" w:rsidR="00392AE2" w:rsidRDefault="00392AE2" w:rsidP="0063302D">
      <w:pPr>
        <w:keepNext/>
        <w:keepLines/>
        <w:tabs>
          <w:tab w:val="left" w:pos="567"/>
          <w:tab w:val="left" w:pos="1418"/>
          <w:tab w:val="left" w:pos="1702"/>
        </w:tabs>
        <w:jc w:val="both"/>
        <w:rPr>
          <w:rFonts w:ascii="Tahoma" w:hAnsi="Tahoma" w:cs="Tahoma"/>
        </w:rPr>
      </w:pPr>
      <w:r w:rsidRPr="00C8579C">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w:t>
      </w:r>
      <w:r w:rsidR="00E84472" w:rsidRPr="00C8579C">
        <w:rPr>
          <w:rFonts w:ascii="Tahoma" w:hAnsi="Tahoma" w:cs="Tahoma"/>
        </w:rPr>
        <w:t>a, ki ureja obligacijska razmerja</w:t>
      </w:r>
      <w:r w:rsidRPr="00C8579C">
        <w:rPr>
          <w:rFonts w:ascii="Tahoma" w:hAnsi="Tahoma" w:cs="Tahoma"/>
        </w:rPr>
        <w:t>.</w:t>
      </w:r>
    </w:p>
    <w:p w14:paraId="27CB6921" w14:textId="77777777" w:rsidR="00AD2E94" w:rsidRPr="00C8579C" w:rsidRDefault="00AD2E94" w:rsidP="0063302D">
      <w:pPr>
        <w:keepNext/>
        <w:keepLines/>
        <w:tabs>
          <w:tab w:val="left" w:pos="567"/>
          <w:tab w:val="left" w:pos="1418"/>
          <w:tab w:val="left" w:pos="1702"/>
        </w:tabs>
        <w:jc w:val="both"/>
        <w:rPr>
          <w:rFonts w:ascii="Tahoma" w:hAnsi="Tahoma" w:cs="Tahoma"/>
        </w:rPr>
      </w:pPr>
    </w:p>
    <w:p w14:paraId="418CE3F1" w14:textId="77777777" w:rsidR="00CA7A3B" w:rsidRPr="00C8579C" w:rsidRDefault="00CA7A3B" w:rsidP="0063302D">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55115CEE" w14:textId="77777777" w:rsidR="00CA7A3B" w:rsidRPr="00C8579C" w:rsidRDefault="00CA7A3B" w:rsidP="0063302D">
      <w:pPr>
        <w:keepNext/>
        <w:keepLines/>
        <w:ind w:left="426"/>
        <w:jc w:val="center"/>
        <w:rPr>
          <w:rFonts w:ascii="Tahoma" w:hAnsi="Tahoma" w:cs="Tahoma"/>
        </w:rPr>
      </w:pPr>
    </w:p>
    <w:p w14:paraId="16270223" w14:textId="3B0A84FD" w:rsidR="00253633" w:rsidRPr="00C8579C" w:rsidRDefault="00CA7A3B" w:rsidP="0063302D">
      <w:pPr>
        <w:keepNext/>
        <w:keepLines/>
        <w:jc w:val="both"/>
        <w:rPr>
          <w:rFonts w:ascii="Tahoma" w:hAnsi="Tahoma" w:cs="Tahoma"/>
        </w:rPr>
      </w:pPr>
      <w:r w:rsidRPr="00C8579C">
        <w:rPr>
          <w:rFonts w:ascii="Tahoma" w:hAnsi="Tahoma" w:cs="Tahoma"/>
        </w:rPr>
        <w:t>Okvirni sporazum je sklenjen in prične veljati z dnem, ko ga podpišeta obe stranki okvirnega sporazuma pod pogojem, da izvajalec naročniku predloži finančno zavarovanje za dobr</w:t>
      </w:r>
      <w:r w:rsidR="005B5F83">
        <w:rPr>
          <w:rFonts w:ascii="Tahoma" w:hAnsi="Tahoma" w:cs="Tahoma"/>
        </w:rPr>
        <w:t>o</w:t>
      </w:r>
      <w:r w:rsidRPr="00C8579C">
        <w:rPr>
          <w:rFonts w:ascii="Tahoma" w:hAnsi="Tahoma" w:cs="Tahoma"/>
        </w:rPr>
        <w:t xml:space="preserve"> izvedb</w:t>
      </w:r>
      <w:r w:rsidR="005B5F83">
        <w:rPr>
          <w:rFonts w:ascii="Tahoma" w:hAnsi="Tahoma" w:cs="Tahoma"/>
        </w:rPr>
        <w:t>o</w:t>
      </w:r>
      <w:r w:rsidRPr="00C8579C">
        <w:rPr>
          <w:rFonts w:ascii="Tahoma" w:hAnsi="Tahoma" w:cs="Tahoma"/>
        </w:rPr>
        <w:t xml:space="preserve"> obveznosti iz okvirnega sporazuma v roku, v višini in z veljavnostjo, kot je določen</w:t>
      </w:r>
      <w:r w:rsidR="0082421D">
        <w:rPr>
          <w:rFonts w:ascii="Tahoma" w:hAnsi="Tahoma" w:cs="Tahoma"/>
        </w:rPr>
        <w:t>o</w:t>
      </w:r>
      <w:r w:rsidRPr="00C8579C">
        <w:rPr>
          <w:rFonts w:ascii="Tahoma" w:hAnsi="Tahoma" w:cs="Tahoma"/>
        </w:rPr>
        <w:t xml:space="preserve"> v </w:t>
      </w:r>
      <w:r w:rsidR="006413A2">
        <w:rPr>
          <w:rFonts w:ascii="Tahoma" w:hAnsi="Tahoma" w:cs="Tahoma"/>
          <w:color w:val="000000"/>
        </w:rPr>
        <w:t>1</w:t>
      </w:r>
      <w:r w:rsidR="00507F5C">
        <w:rPr>
          <w:rFonts w:ascii="Tahoma" w:hAnsi="Tahoma" w:cs="Tahoma"/>
          <w:color w:val="000000"/>
        </w:rPr>
        <w:t>6</w:t>
      </w:r>
      <w:r w:rsidRPr="00C8579C">
        <w:rPr>
          <w:rFonts w:ascii="Tahoma" w:hAnsi="Tahoma" w:cs="Tahoma"/>
        </w:rPr>
        <w:t>. členu tega okvirnega sporazuma</w:t>
      </w:r>
      <w:r w:rsidR="00117AB9" w:rsidRPr="00C8579C">
        <w:rPr>
          <w:rFonts w:ascii="Tahoma" w:hAnsi="Tahoma" w:cs="Tahoma"/>
        </w:rPr>
        <w:t xml:space="preserve">. </w:t>
      </w:r>
      <w:r w:rsidR="00253633" w:rsidRPr="00C8579C">
        <w:rPr>
          <w:rFonts w:ascii="Tahoma" w:hAnsi="Tahoma" w:cs="Tahoma"/>
          <w:lang w:eastAsia="ar-SA"/>
        </w:rPr>
        <w:t xml:space="preserve">V kolikor izvajalec, v skladu s </w:t>
      </w:r>
      <w:r w:rsidR="006413A2">
        <w:rPr>
          <w:rFonts w:ascii="Tahoma" w:hAnsi="Tahoma" w:cs="Tahoma"/>
          <w:lang w:eastAsia="ar-SA"/>
        </w:rPr>
        <w:t>1</w:t>
      </w:r>
      <w:r w:rsidR="00507F5C">
        <w:rPr>
          <w:rFonts w:ascii="Tahoma" w:hAnsi="Tahoma" w:cs="Tahoma"/>
          <w:lang w:eastAsia="ar-SA"/>
        </w:rPr>
        <w:t>6</w:t>
      </w:r>
      <w:r w:rsidR="00253633" w:rsidRPr="00C8579C">
        <w:rPr>
          <w:rFonts w:ascii="Tahoma" w:hAnsi="Tahoma" w:cs="Tahoma"/>
          <w:lang w:eastAsia="ar-SA"/>
        </w:rPr>
        <w:t>. členom tega okvirnega sporazuma, ne predloži finančnega zavarovanja</w:t>
      </w:r>
      <w:r w:rsidR="00E84472" w:rsidRPr="00C8579C">
        <w:rPr>
          <w:rFonts w:ascii="Tahoma" w:hAnsi="Tahoma" w:cs="Tahoma"/>
        </w:rPr>
        <w:t xml:space="preserve"> za dobr</w:t>
      </w:r>
      <w:r w:rsidR="005B5F83">
        <w:rPr>
          <w:rFonts w:ascii="Tahoma" w:hAnsi="Tahoma" w:cs="Tahoma"/>
        </w:rPr>
        <w:t>o</w:t>
      </w:r>
      <w:r w:rsidR="00E84472" w:rsidRPr="00C8579C">
        <w:rPr>
          <w:rFonts w:ascii="Tahoma" w:hAnsi="Tahoma" w:cs="Tahoma"/>
        </w:rPr>
        <w:t xml:space="preserve"> izvedb</w:t>
      </w:r>
      <w:r w:rsidR="005B5F83">
        <w:rPr>
          <w:rFonts w:ascii="Tahoma" w:hAnsi="Tahoma" w:cs="Tahoma"/>
        </w:rPr>
        <w:t>o</w:t>
      </w:r>
      <w:r w:rsidR="00E84472" w:rsidRPr="00C8579C">
        <w:rPr>
          <w:rFonts w:ascii="Tahoma" w:hAnsi="Tahoma" w:cs="Tahoma"/>
        </w:rPr>
        <w:t xml:space="preserve"> obveznosti iz okvirnega sporazuma</w:t>
      </w:r>
      <w:r w:rsidR="00253633" w:rsidRPr="00C8579C">
        <w:rPr>
          <w:rFonts w:ascii="Tahoma" w:hAnsi="Tahoma" w:cs="Tahoma"/>
          <w:lang w:eastAsia="ar-SA"/>
        </w:rPr>
        <w:t xml:space="preserve">, </w:t>
      </w:r>
      <w:r w:rsidR="00253633" w:rsidRPr="00C8579C">
        <w:rPr>
          <w:rFonts w:ascii="Tahoma" w:hAnsi="Tahoma" w:cs="Tahoma"/>
        </w:rPr>
        <w:t xml:space="preserve">se šteje, da ta okvirni </w:t>
      </w:r>
      <w:r w:rsidR="00964270">
        <w:rPr>
          <w:rFonts w:ascii="Tahoma" w:hAnsi="Tahoma" w:cs="Tahoma"/>
        </w:rPr>
        <w:t>sporazum ni bil nikoli sklenjen</w:t>
      </w:r>
      <w:r w:rsidR="00414FDF">
        <w:rPr>
          <w:rFonts w:ascii="Tahoma" w:hAnsi="Tahoma" w:cs="Tahoma"/>
        </w:rPr>
        <w:t>, naročnik pa bo unovčil finančno zavarovanje resnosti ponudbe</w:t>
      </w:r>
      <w:r w:rsidR="0097308F">
        <w:rPr>
          <w:rFonts w:ascii="Tahoma" w:hAnsi="Tahoma" w:cs="Tahoma"/>
        </w:rPr>
        <w:t>,</w:t>
      </w:r>
      <w:r w:rsidR="00414FDF">
        <w:rPr>
          <w:rFonts w:ascii="Tahoma" w:hAnsi="Tahoma" w:cs="Tahoma"/>
        </w:rPr>
        <w:t xml:space="preserve"> brez kakršnekoli obveznosti do izvajalca</w:t>
      </w:r>
      <w:r w:rsidR="00253633" w:rsidRPr="00C8579C">
        <w:rPr>
          <w:rFonts w:ascii="Tahoma" w:hAnsi="Tahoma" w:cs="Tahoma"/>
        </w:rPr>
        <w:t xml:space="preserve">. </w:t>
      </w:r>
    </w:p>
    <w:p w14:paraId="7189ACDD" w14:textId="77777777" w:rsidR="00117AB9" w:rsidRPr="00C8579C" w:rsidRDefault="00117AB9" w:rsidP="0063302D">
      <w:pPr>
        <w:keepNext/>
        <w:keepLines/>
        <w:jc w:val="both"/>
        <w:rPr>
          <w:rFonts w:ascii="Tahoma" w:hAnsi="Tahoma" w:cs="Tahoma"/>
        </w:rPr>
      </w:pPr>
    </w:p>
    <w:p w14:paraId="49B9844F" w14:textId="77777777" w:rsidR="000A2619" w:rsidRPr="00C8579C" w:rsidRDefault="000A2619" w:rsidP="0063302D">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 xml:space="preserve">Ta </w:t>
      </w:r>
      <w:r w:rsidRPr="00C8579C">
        <w:rPr>
          <w:rFonts w:ascii="Tahoma" w:hAnsi="Tahoma" w:cs="Tahoma"/>
        </w:rPr>
        <w:t>okvirni sporazum</w:t>
      </w:r>
      <w:r w:rsidRPr="00C8579C">
        <w:rPr>
          <w:rFonts w:ascii="Tahoma" w:eastAsia="Calibri" w:hAnsi="Tahoma" w:cs="Tahoma"/>
        </w:rPr>
        <w:t xml:space="preserve"> v celoti zavezuje tudi morebitne vsakokratne pravne naslednike vsake od strank </w:t>
      </w:r>
      <w:r w:rsidRPr="00C8579C">
        <w:rPr>
          <w:rFonts w:ascii="Tahoma" w:hAnsi="Tahoma" w:cs="Tahoma"/>
        </w:rPr>
        <w:t>okvirnega sporazuma</w:t>
      </w:r>
      <w:r w:rsidRPr="00C8579C">
        <w:rPr>
          <w:rFonts w:ascii="Tahoma" w:eastAsia="Calibri" w:hAnsi="Tahoma" w:cs="Tahoma"/>
        </w:rPr>
        <w:t>, kar velja zlasti tudi v primeru organizacijsko – statusnih ter lastninskih sprememb.</w:t>
      </w:r>
    </w:p>
    <w:p w14:paraId="6D15A56F" w14:textId="77777777" w:rsidR="00CD5B24" w:rsidRPr="00C8579C" w:rsidRDefault="00CD5B24" w:rsidP="0063302D">
      <w:pPr>
        <w:keepNext/>
        <w:keepLines/>
        <w:tabs>
          <w:tab w:val="left" w:pos="567"/>
          <w:tab w:val="left" w:pos="1418"/>
          <w:tab w:val="left" w:pos="1702"/>
        </w:tabs>
        <w:jc w:val="both"/>
        <w:rPr>
          <w:rFonts w:ascii="Tahoma" w:eastAsia="Calibri" w:hAnsi="Tahoma" w:cs="Tahoma"/>
        </w:rPr>
      </w:pPr>
    </w:p>
    <w:p w14:paraId="72789240" w14:textId="77777777" w:rsidR="004F6AB5" w:rsidRPr="00C8579C" w:rsidRDefault="004F6AB5" w:rsidP="0063302D">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168F9611" w14:textId="77777777" w:rsidR="004F6AB5" w:rsidRPr="00C8579C" w:rsidRDefault="004F6AB5" w:rsidP="0063302D">
      <w:pPr>
        <w:keepNext/>
        <w:keepLines/>
        <w:rPr>
          <w:rFonts w:ascii="Tahoma" w:hAnsi="Tahoma" w:cs="Tahoma"/>
        </w:rPr>
      </w:pPr>
    </w:p>
    <w:p w14:paraId="00C220E9" w14:textId="77777777" w:rsidR="00C364F5" w:rsidRPr="00285804" w:rsidRDefault="00C364F5" w:rsidP="00C364F5">
      <w:pPr>
        <w:keepNext/>
        <w:keepLines/>
        <w:tabs>
          <w:tab w:val="left" w:pos="1080"/>
          <w:tab w:val="left" w:pos="1702"/>
        </w:tabs>
        <w:jc w:val="both"/>
        <w:rPr>
          <w:rFonts w:ascii="Tahoma" w:hAnsi="Tahoma" w:cs="Tahoma"/>
        </w:rPr>
      </w:pPr>
      <w:r w:rsidRPr="00285804">
        <w:rPr>
          <w:rFonts w:ascii="Tahoma" w:hAnsi="Tahoma" w:cs="Tahoma"/>
        </w:rPr>
        <w:t>Ta okvirni sporazum je sklenjen pod razveznim pogojem, ki se uresniči v primeru izpolnitve ene od naslednjih okoliščin:</w:t>
      </w:r>
    </w:p>
    <w:p w14:paraId="32752FF6" w14:textId="292737B9" w:rsidR="00C364F5" w:rsidRPr="00285804" w:rsidRDefault="00C364F5" w:rsidP="00C364F5">
      <w:pPr>
        <w:keepNext/>
        <w:keepLines/>
        <w:numPr>
          <w:ilvl w:val="0"/>
          <w:numId w:val="69"/>
        </w:numPr>
        <w:tabs>
          <w:tab w:val="left" w:pos="1080"/>
          <w:tab w:val="left" w:pos="1702"/>
        </w:tabs>
        <w:jc w:val="both"/>
        <w:rPr>
          <w:rFonts w:ascii="Tahoma" w:hAnsi="Tahoma" w:cs="Tahoma"/>
        </w:rPr>
      </w:pPr>
      <w:r w:rsidRPr="00285804">
        <w:rPr>
          <w:rFonts w:ascii="Tahoma" w:hAnsi="Tahoma" w:cs="Tahoma"/>
        </w:rPr>
        <w:t xml:space="preserve">če je naročnik seznanjen, da je sodišče s pravnomočno odločitvijo ugotovilo kršitev obveznosti iz drugega odstavka 3. člena ZJN-3 s strani izvajalca ali njegovega podizvajalca ali </w:t>
      </w:r>
    </w:p>
    <w:p w14:paraId="54BDB560" w14:textId="3F2A62DB" w:rsidR="00C364F5" w:rsidRPr="00285804" w:rsidRDefault="00C364F5" w:rsidP="00C364F5">
      <w:pPr>
        <w:keepNext/>
        <w:keepLines/>
        <w:numPr>
          <w:ilvl w:val="0"/>
          <w:numId w:val="69"/>
        </w:numPr>
        <w:tabs>
          <w:tab w:val="left" w:pos="1080"/>
          <w:tab w:val="left" w:pos="1702"/>
        </w:tabs>
        <w:jc w:val="both"/>
        <w:rPr>
          <w:rFonts w:ascii="Tahoma" w:hAnsi="Tahoma" w:cs="Tahoma"/>
        </w:rPr>
      </w:pPr>
      <w:r w:rsidRPr="00285804">
        <w:rPr>
          <w:rFonts w:ascii="Tahoma" w:hAnsi="Tahoma" w:cs="Tahoma"/>
        </w:rPr>
        <w:t xml:space="preserve">če je naročnik seznanjen, da je pristojni državni organ pri izvajalcu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0CE41462" w14:textId="77777777" w:rsidR="00C364F5" w:rsidRPr="00285804" w:rsidRDefault="00C364F5" w:rsidP="00C364F5">
      <w:pPr>
        <w:keepNext/>
        <w:keepLines/>
        <w:tabs>
          <w:tab w:val="left" w:pos="1080"/>
          <w:tab w:val="left" w:pos="1702"/>
        </w:tabs>
        <w:jc w:val="both"/>
        <w:rPr>
          <w:rFonts w:ascii="Tahoma" w:hAnsi="Tahoma" w:cs="Tahoma"/>
        </w:rPr>
      </w:pPr>
    </w:p>
    <w:p w14:paraId="24EEAFFF" w14:textId="77777777" w:rsidR="00C364F5" w:rsidRPr="00285804" w:rsidRDefault="00C364F5" w:rsidP="00C364F5">
      <w:pPr>
        <w:keepNext/>
        <w:keepLines/>
        <w:tabs>
          <w:tab w:val="left" w:pos="1080"/>
          <w:tab w:val="left" w:pos="1702"/>
        </w:tabs>
        <w:jc w:val="both"/>
        <w:rPr>
          <w:rFonts w:ascii="Tahoma" w:hAnsi="Tahoma" w:cs="Tahoma"/>
        </w:rPr>
      </w:pPr>
      <w:r w:rsidRPr="00285804">
        <w:rPr>
          <w:rFonts w:ascii="Tahoma" w:hAnsi="Tahoma" w:cs="Tahoma"/>
        </w:rPr>
        <w:t xml:space="preserve">V primeru seznanitve naročnika s kršitvijo mora ta o tem obvestiti izvajalca v desetih (10) dneh. </w:t>
      </w:r>
    </w:p>
    <w:p w14:paraId="73E28C8B" w14:textId="77777777" w:rsidR="00C364F5" w:rsidRPr="00285804" w:rsidRDefault="00C364F5" w:rsidP="00C364F5">
      <w:pPr>
        <w:keepNext/>
        <w:keepLines/>
        <w:tabs>
          <w:tab w:val="left" w:pos="1080"/>
          <w:tab w:val="left" w:pos="1702"/>
        </w:tabs>
        <w:jc w:val="both"/>
        <w:rPr>
          <w:rFonts w:ascii="Tahoma" w:hAnsi="Tahoma" w:cs="Tahoma"/>
        </w:rPr>
      </w:pPr>
    </w:p>
    <w:p w14:paraId="5536B891" w14:textId="77777777" w:rsidR="00C364F5" w:rsidRPr="00285804" w:rsidRDefault="00C364F5" w:rsidP="00C364F5">
      <w:pPr>
        <w:keepNext/>
        <w:keepLines/>
        <w:tabs>
          <w:tab w:val="left" w:pos="1080"/>
          <w:tab w:val="left" w:pos="1702"/>
        </w:tabs>
        <w:jc w:val="both"/>
        <w:rPr>
          <w:rFonts w:ascii="Tahoma" w:hAnsi="Tahoma" w:cs="Tahoma"/>
        </w:rPr>
      </w:pPr>
      <w:r w:rsidRPr="00285804">
        <w:rPr>
          <w:rFonts w:ascii="Tahoma" w:hAnsi="Tahoma" w:cs="Tahoma"/>
        </w:rPr>
        <w:lastRenderedPageBreak/>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2F53671F" w14:textId="77777777" w:rsidR="00C364F5" w:rsidRPr="00285804" w:rsidRDefault="00C364F5" w:rsidP="00C364F5">
      <w:pPr>
        <w:keepNext/>
        <w:keepLines/>
        <w:tabs>
          <w:tab w:val="left" w:pos="1080"/>
          <w:tab w:val="left" w:pos="1702"/>
        </w:tabs>
        <w:jc w:val="both"/>
        <w:rPr>
          <w:rFonts w:ascii="Tahoma" w:hAnsi="Tahoma" w:cs="Tahoma"/>
        </w:rPr>
      </w:pPr>
    </w:p>
    <w:p w14:paraId="2DA7DEF0" w14:textId="77777777" w:rsidR="00C364F5" w:rsidRPr="00285804" w:rsidRDefault="00C364F5" w:rsidP="00C364F5">
      <w:pPr>
        <w:keepNext/>
        <w:keepLines/>
        <w:tabs>
          <w:tab w:val="left" w:pos="1080"/>
          <w:tab w:val="left" w:pos="1702"/>
        </w:tabs>
        <w:jc w:val="both"/>
        <w:rPr>
          <w:rFonts w:ascii="Tahoma" w:hAnsi="Tahoma" w:cs="Tahoma"/>
        </w:rPr>
      </w:pPr>
      <w:r w:rsidRPr="00285804">
        <w:rPr>
          <w:rFonts w:ascii="Tahoma" w:hAnsi="Tahoma" w:cs="Tahoma"/>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okvirnega sporazuma. </w:t>
      </w:r>
    </w:p>
    <w:p w14:paraId="1C206C64" w14:textId="77777777" w:rsidR="00C364F5" w:rsidRPr="00285804" w:rsidRDefault="00C364F5" w:rsidP="00C364F5">
      <w:pPr>
        <w:keepNext/>
        <w:keepLines/>
        <w:tabs>
          <w:tab w:val="left" w:pos="1080"/>
          <w:tab w:val="left" w:pos="1702"/>
        </w:tabs>
        <w:jc w:val="both"/>
        <w:rPr>
          <w:rFonts w:ascii="Tahoma" w:hAnsi="Tahoma" w:cs="Tahoma"/>
        </w:rPr>
      </w:pPr>
    </w:p>
    <w:p w14:paraId="22EAEB95" w14:textId="77777777" w:rsidR="00C364F5" w:rsidRPr="00285804" w:rsidRDefault="00C364F5" w:rsidP="00C364F5">
      <w:pPr>
        <w:keepNext/>
        <w:keepLines/>
        <w:tabs>
          <w:tab w:val="left" w:pos="1080"/>
          <w:tab w:val="left" w:pos="1702"/>
        </w:tabs>
        <w:jc w:val="both"/>
        <w:rPr>
          <w:rFonts w:ascii="Tahoma" w:hAnsi="Tahoma" w:cs="Tahoma"/>
        </w:rPr>
      </w:pPr>
      <w:r w:rsidRPr="00285804">
        <w:rPr>
          <w:rFonts w:ascii="Tahoma" w:hAnsi="Tahoma" w:cs="Tahoma"/>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295C6FE6" w14:textId="77777777" w:rsidR="00C364F5" w:rsidRPr="00285804" w:rsidRDefault="00C364F5" w:rsidP="00C364F5">
      <w:pPr>
        <w:keepNext/>
        <w:keepLines/>
        <w:tabs>
          <w:tab w:val="left" w:pos="1080"/>
          <w:tab w:val="left" w:pos="1702"/>
        </w:tabs>
        <w:jc w:val="both"/>
        <w:rPr>
          <w:rFonts w:ascii="Tahoma" w:hAnsi="Tahoma" w:cs="Tahoma"/>
        </w:rPr>
      </w:pPr>
    </w:p>
    <w:p w14:paraId="4FDA29C5" w14:textId="2F562B80" w:rsidR="004F6AB5" w:rsidRPr="00C8579C" w:rsidRDefault="00C364F5" w:rsidP="0063302D">
      <w:pPr>
        <w:keepNext/>
        <w:keepLines/>
        <w:jc w:val="both"/>
        <w:rPr>
          <w:rFonts w:ascii="Tahoma" w:hAnsi="Tahoma" w:cs="Tahoma"/>
        </w:rPr>
      </w:pPr>
      <w:r w:rsidRPr="00285804">
        <w:rPr>
          <w:rFonts w:ascii="Tahoma" w:hAnsi="Tahoma" w:cs="Tahoma"/>
        </w:rPr>
        <w:t>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w:t>
      </w:r>
    </w:p>
    <w:p w14:paraId="44B8E359" w14:textId="77777777" w:rsidR="00551949" w:rsidRPr="00C8579C" w:rsidRDefault="00551949" w:rsidP="0063302D">
      <w:pPr>
        <w:keepNext/>
        <w:keepLines/>
        <w:rPr>
          <w:rFonts w:ascii="Tahoma" w:hAnsi="Tahoma" w:cs="Tahoma"/>
        </w:rPr>
      </w:pPr>
    </w:p>
    <w:p w14:paraId="20A5335D" w14:textId="77777777" w:rsidR="00F523D0" w:rsidRPr="00C8579C" w:rsidRDefault="00F523D0" w:rsidP="0063302D">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7CB044A2" w14:textId="77777777" w:rsidR="00F523D0" w:rsidRPr="00C8579C" w:rsidRDefault="00F523D0" w:rsidP="0063302D">
      <w:pPr>
        <w:keepNext/>
        <w:keepLines/>
        <w:tabs>
          <w:tab w:val="left" w:pos="4820"/>
        </w:tabs>
        <w:jc w:val="both"/>
        <w:rPr>
          <w:rFonts w:ascii="Tahoma" w:hAnsi="Tahoma" w:cs="Tahoma"/>
          <w:b/>
        </w:rPr>
      </w:pPr>
    </w:p>
    <w:p w14:paraId="1145F07E" w14:textId="61A94E42" w:rsidR="00745A83" w:rsidRPr="00C8579C" w:rsidRDefault="000A2619" w:rsidP="0063302D">
      <w:pPr>
        <w:keepNext/>
        <w:keepLines/>
        <w:tabs>
          <w:tab w:val="left" w:pos="1134"/>
          <w:tab w:val="left" w:pos="4820"/>
        </w:tabs>
        <w:jc w:val="both"/>
        <w:rPr>
          <w:rFonts w:ascii="Tahoma" w:hAnsi="Tahoma" w:cs="Tahoma"/>
        </w:rPr>
      </w:pPr>
      <w:r w:rsidRPr="00C8579C">
        <w:rPr>
          <w:rFonts w:ascii="Tahoma" w:hAnsi="Tahoma" w:cs="Tahoma"/>
        </w:rPr>
        <w:t xml:space="preserve">Okvirni sporazum je sestavljen in podpisan v </w:t>
      </w:r>
      <w:r w:rsidR="00C364F5">
        <w:rPr>
          <w:rFonts w:ascii="Tahoma" w:hAnsi="Tahoma" w:cs="Tahoma"/>
        </w:rPr>
        <w:t>treh</w:t>
      </w:r>
      <w:r w:rsidR="00C364F5" w:rsidRPr="00C8579C">
        <w:rPr>
          <w:rFonts w:ascii="Tahoma" w:hAnsi="Tahoma" w:cs="Tahoma"/>
        </w:rPr>
        <w:t xml:space="preserve"> </w:t>
      </w:r>
      <w:r w:rsidRPr="00C8579C">
        <w:rPr>
          <w:rFonts w:ascii="Tahoma" w:hAnsi="Tahoma" w:cs="Tahoma"/>
        </w:rPr>
        <w:t>(</w:t>
      </w:r>
      <w:r w:rsidR="00C364F5">
        <w:rPr>
          <w:rFonts w:ascii="Tahoma" w:hAnsi="Tahoma" w:cs="Tahoma"/>
        </w:rPr>
        <w:t>3</w:t>
      </w:r>
      <w:r w:rsidRPr="00C8579C">
        <w:rPr>
          <w:rFonts w:ascii="Tahoma" w:hAnsi="Tahoma" w:cs="Tahoma"/>
        </w:rPr>
        <w:t xml:space="preserve">) enakih izvodih, od katerih prejme naročnik </w:t>
      </w:r>
      <w:r w:rsidR="00C364F5">
        <w:rPr>
          <w:rFonts w:ascii="Tahoma" w:hAnsi="Tahoma" w:cs="Tahoma"/>
        </w:rPr>
        <w:t>dva</w:t>
      </w:r>
      <w:r w:rsidR="00C364F5" w:rsidRPr="00C8579C">
        <w:rPr>
          <w:rFonts w:ascii="Tahoma" w:hAnsi="Tahoma" w:cs="Tahoma"/>
        </w:rPr>
        <w:t xml:space="preserve"> </w:t>
      </w:r>
      <w:r w:rsidRPr="00C8579C">
        <w:rPr>
          <w:rFonts w:ascii="Tahoma" w:hAnsi="Tahoma" w:cs="Tahoma"/>
        </w:rPr>
        <w:t>(</w:t>
      </w:r>
      <w:r w:rsidR="00C364F5">
        <w:rPr>
          <w:rFonts w:ascii="Tahoma" w:hAnsi="Tahoma" w:cs="Tahoma"/>
        </w:rPr>
        <w:t>2</w:t>
      </w:r>
      <w:r w:rsidRPr="00C8579C">
        <w:rPr>
          <w:rFonts w:ascii="Tahoma" w:hAnsi="Tahoma" w:cs="Tahoma"/>
        </w:rPr>
        <w:t xml:space="preserve">) </w:t>
      </w:r>
      <w:r w:rsidR="00C364F5" w:rsidRPr="00C8579C">
        <w:rPr>
          <w:rFonts w:ascii="Tahoma" w:hAnsi="Tahoma" w:cs="Tahoma"/>
        </w:rPr>
        <w:t>izvod</w:t>
      </w:r>
      <w:r w:rsidR="00C364F5">
        <w:rPr>
          <w:rFonts w:ascii="Tahoma" w:hAnsi="Tahoma" w:cs="Tahoma"/>
        </w:rPr>
        <w:t>a</w:t>
      </w:r>
      <w:r w:rsidR="00C364F5" w:rsidRPr="00C8579C">
        <w:rPr>
          <w:rFonts w:ascii="Tahoma" w:hAnsi="Tahoma" w:cs="Tahoma"/>
        </w:rPr>
        <w:t xml:space="preserve"> </w:t>
      </w:r>
      <w:r w:rsidRPr="00C8579C">
        <w:rPr>
          <w:rFonts w:ascii="Tahoma" w:hAnsi="Tahoma" w:cs="Tahoma"/>
        </w:rPr>
        <w:t xml:space="preserve">in izvajalec </w:t>
      </w:r>
      <w:r w:rsidR="00C364F5">
        <w:rPr>
          <w:rFonts w:ascii="Tahoma" w:hAnsi="Tahoma" w:cs="Tahoma"/>
        </w:rPr>
        <w:t>en</w:t>
      </w:r>
      <w:r w:rsidR="00C364F5" w:rsidRPr="00C8579C">
        <w:rPr>
          <w:rFonts w:ascii="Tahoma" w:hAnsi="Tahoma" w:cs="Tahoma"/>
        </w:rPr>
        <w:t xml:space="preserve"> </w:t>
      </w:r>
      <w:r w:rsidRPr="00C8579C">
        <w:rPr>
          <w:rFonts w:ascii="Tahoma" w:hAnsi="Tahoma" w:cs="Tahoma"/>
        </w:rPr>
        <w:t>(</w:t>
      </w:r>
      <w:r w:rsidR="00C364F5">
        <w:rPr>
          <w:rFonts w:ascii="Tahoma" w:hAnsi="Tahoma" w:cs="Tahoma"/>
        </w:rPr>
        <w:t>1</w:t>
      </w:r>
      <w:r w:rsidRPr="00C8579C">
        <w:rPr>
          <w:rFonts w:ascii="Tahoma" w:hAnsi="Tahoma" w:cs="Tahoma"/>
        </w:rPr>
        <w:t>) izvod.</w:t>
      </w:r>
    </w:p>
    <w:p w14:paraId="4327CC25" w14:textId="77777777" w:rsidR="00BB5299" w:rsidRDefault="00BB5299" w:rsidP="0063302D">
      <w:pPr>
        <w:keepNext/>
        <w:keepLines/>
        <w:tabs>
          <w:tab w:val="left" w:pos="1134"/>
          <w:tab w:val="left" w:pos="4820"/>
        </w:tabs>
        <w:jc w:val="both"/>
        <w:rPr>
          <w:rFonts w:ascii="Tahoma" w:hAnsi="Tahoma" w:cs="Tahoma"/>
        </w:rPr>
      </w:pPr>
    </w:p>
    <w:p w14:paraId="68CF6E06" w14:textId="77777777" w:rsidR="00CD5B24" w:rsidRPr="00C8579C" w:rsidRDefault="00CD5B24" w:rsidP="0063302D">
      <w:pPr>
        <w:keepNext/>
        <w:keepLines/>
        <w:tabs>
          <w:tab w:val="left" w:pos="1134"/>
          <w:tab w:val="left" w:pos="4820"/>
        </w:tabs>
        <w:jc w:val="both"/>
        <w:rPr>
          <w:rFonts w:ascii="Tahoma" w:hAnsi="Tahoma" w:cs="Tahoma"/>
        </w:rPr>
      </w:pPr>
    </w:p>
    <w:p w14:paraId="78BCBA10" w14:textId="77777777" w:rsidR="00BB5299" w:rsidRPr="00C8579C" w:rsidRDefault="00BB5299" w:rsidP="0063302D">
      <w:pPr>
        <w:keepNext/>
        <w:keepLines/>
        <w:tabs>
          <w:tab w:val="left" w:pos="1134"/>
          <w:tab w:val="left" w:pos="4820"/>
        </w:tabs>
        <w:rPr>
          <w:rFonts w:ascii="Tahoma" w:hAnsi="Tahoma" w:cs="Tahoma"/>
        </w:rPr>
      </w:pPr>
      <w:r w:rsidRPr="00C8579C">
        <w:rPr>
          <w:rFonts w:ascii="Tahoma" w:hAnsi="Tahoma" w:cs="Tahoma"/>
        </w:rPr>
        <w:t>Ljubljana, dne ___________</w:t>
      </w:r>
      <w:r w:rsidRPr="00C8579C">
        <w:rPr>
          <w:rFonts w:ascii="Tahoma" w:hAnsi="Tahoma" w:cs="Tahoma"/>
        </w:rPr>
        <w:tab/>
      </w:r>
      <w:r w:rsidRPr="00C8579C">
        <w:rPr>
          <w:rFonts w:ascii="Tahoma" w:hAnsi="Tahoma" w:cs="Tahoma"/>
        </w:rPr>
        <w:tab/>
      </w:r>
      <w:r w:rsidRPr="00C8579C">
        <w:rPr>
          <w:rFonts w:ascii="Tahoma" w:hAnsi="Tahoma" w:cs="Tahoma"/>
        </w:rPr>
        <w:tab/>
        <w:t>______________, dne __________</w:t>
      </w:r>
    </w:p>
    <w:p w14:paraId="7B3AE880" w14:textId="77777777" w:rsidR="00BB5299" w:rsidRPr="00C8579C" w:rsidRDefault="00BB5299" w:rsidP="0063302D">
      <w:pPr>
        <w:keepNext/>
        <w:keepLines/>
        <w:tabs>
          <w:tab w:val="left" w:pos="4820"/>
        </w:tabs>
        <w:rPr>
          <w:rFonts w:ascii="Tahoma" w:hAnsi="Tahoma" w:cs="Tahoma"/>
        </w:rPr>
      </w:pPr>
    </w:p>
    <w:p w14:paraId="1DF67DE6" w14:textId="77777777" w:rsidR="00930DF8" w:rsidRDefault="00930DF8" w:rsidP="0063302D">
      <w:pPr>
        <w:keepNext/>
        <w:keepLines/>
        <w:tabs>
          <w:tab w:val="left" w:pos="4820"/>
        </w:tabs>
        <w:rPr>
          <w:rFonts w:ascii="Tahoma" w:hAnsi="Tahoma" w:cs="Tahoma"/>
        </w:rPr>
      </w:pPr>
    </w:p>
    <w:p w14:paraId="14489CBA" w14:textId="77777777" w:rsidR="00BB5299" w:rsidRPr="00C8579C" w:rsidRDefault="00BB5299" w:rsidP="0063302D">
      <w:pPr>
        <w:keepNext/>
        <w:keepLines/>
        <w:tabs>
          <w:tab w:val="left" w:pos="4820"/>
        </w:tabs>
        <w:rPr>
          <w:rFonts w:ascii="Tahoma" w:hAnsi="Tahoma" w:cs="Tahoma"/>
        </w:rPr>
      </w:pPr>
      <w:r w:rsidRPr="00C8579C">
        <w:rPr>
          <w:rFonts w:ascii="Tahoma" w:hAnsi="Tahoma" w:cs="Tahoma"/>
        </w:rPr>
        <w:t>NAROČNIK:</w:t>
      </w:r>
      <w:r w:rsidRPr="00C8579C">
        <w:rPr>
          <w:rFonts w:ascii="Tahoma" w:hAnsi="Tahoma" w:cs="Tahoma"/>
        </w:rPr>
        <w:tab/>
      </w:r>
      <w:r w:rsidRPr="00C8579C">
        <w:rPr>
          <w:rFonts w:ascii="Tahoma" w:hAnsi="Tahoma" w:cs="Tahoma"/>
        </w:rPr>
        <w:tab/>
      </w:r>
      <w:r w:rsidRPr="00C8579C">
        <w:rPr>
          <w:rFonts w:ascii="Tahoma" w:hAnsi="Tahoma" w:cs="Tahoma"/>
        </w:rPr>
        <w:tab/>
        <w:t>IZVAJALEC:</w:t>
      </w:r>
    </w:p>
    <w:p w14:paraId="40B13994" w14:textId="77777777" w:rsidR="00CD5B24" w:rsidRDefault="00CD5B24" w:rsidP="0063302D">
      <w:pPr>
        <w:keepNext/>
        <w:keepLines/>
        <w:tabs>
          <w:tab w:val="left" w:pos="4962"/>
        </w:tabs>
        <w:ind w:right="-851"/>
        <w:jc w:val="both"/>
        <w:rPr>
          <w:rFonts w:ascii="Tahoma" w:hAnsi="Tahoma" w:cs="Tahoma"/>
        </w:rPr>
      </w:pPr>
    </w:p>
    <w:p w14:paraId="69FAAA78" w14:textId="77777777" w:rsidR="00CD5B24" w:rsidRDefault="00CD5B24" w:rsidP="0063302D">
      <w:pPr>
        <w:keepNext/>
        <w:keepLines/>
        <w:tabs>
          <w:tab w:val="left" w:pos="4962"/>
        </w:tabs>
        <w:ind w:right="-851"/>
        <w:jc w:val="both"/>
        <w:rPr>
          <w:rFonts w:ascii="Tahoma" w:hAnsi="Tahoma" w:cs="Tahoma"/>
        </w:rPr>
      </w:pPr>
    </w:p>
    <w:p w14:paraId="506AB747" w14:textId="77777777" w:rsidR="00856B2F" w:rsidRDefault="0094613F" w:rsidP="0063302D">
      <w:pPr>
        <w:keepNext/>
        <w:keepLines/>
        <w:tabs>
          <w:tab w:val="left" w:pos="4962"/>
        </w:tabs>
        <w:ind w:right="-851"/>
        <w:jc w:val="both"/>
        <w:rPr>
          <w:rFonts w:ascii="Tahoma" w:hAnsi="Tahoma" w:cs="Tahoma"/>
        </w:rPr>
      </w:pPr>
      <w:r w:rsidRPr="00C8579C">
        <w:rPr>
          <w:rFonts w:ascii="Tahoma" w:hAnsi="Tahoma" w:cs="Tahoma"/>
        </w:rPr>
        <w:t xml:space="preserve">JAVNO PODJETJE VODOVOD </w:t>
      </w:r>
    </w:p>
    <w:p w14:paraId="2905F809" w14:textId="77777777" w:rsidR="00BB5299" w:rsidRPr="00C8579C" w:rsidRDefault="0094613F" w:rsidP="0063302D">
      <w:pPr>
        <w:keepNext/>
        <w:keepLines/>
        <w:tabs>
          <w:tab w:val="left" w:pos="4962"/>
        </w:tabs>
        <w:ind w:right="-851"/>
        <w:jc w:val="both"/>
        <w:rPr>
          <w:rFonts w:ascii="Tahoma" w:hAnsi="Tahoma" w:cs="Tahoma"/>
        </w:rPr>
      </w:pPr>
      <w:r w:rsidRPr="00C8579C">
        <w:rPr>
          <w:rFonts w:ascii="Tahoma" w:hAnsi="Tahoma" w:cs="Tahoma"/>
        </w:rPr>
        <w:t>KANALIZACIJA SNAGA d.o.o.</w:t>
      </w:r>
      <w:r w:rsidR="00BB5299" w:rsidRPr="00C8579C">
        <w:rPr>
          <w:rFonts w:ascii="Tahoma" w:hAnsi="Tahoma" w:cs="Tahoma"/>
        </w:rPr>
        <w:tab/>
      </w:r>
      <w:r w:rsidR="00BB5299" w:rsidRPr="00C8579C">
        <w:rPr>
          <w:rFonts w:ascii="Tahoma" w:hAnsi="Tahoma" w:cs="Tahoma"/>
        </w:rPr>
        <w:tab/>
      </w:r>
      <w:r w:rsidR="00BB5299" w:rsidRPr="00C8579C">
        <w:rPr>
          <w:rFonts w:ascii="Tahoma" w:hAnsi="Tahoma" w:cs="Tahoma"/>
        </w:rPr>
        <w:tab/>
      </w:r>
      <w:r w:rsidR="00BB5299" w:rsidRPr="00C8579C">
        <w:rPr>
          <w:rFonts w:ascii="Tahoma" w:hAnsi="Tahoma" w:cs="Tahoma"/>
        </w:rPr>
        <w:tab/>
      </w:r>
      <w:r w:rsidR="00BB5299" w:rsidRPr="00C8579C">
        <w:rPr>
          <w:rFonts w:ascii="Tahoma" w:hAnsi="Tahoma" w:cs="Tahoma"/>
        </w:rPr>
        <w:tab/>
      </w:r>
      <w:r w:rsidR="00BB5299" w:rsidRPr="00C8579C">
        <w:rPr>
          <w:rFonts w:ascii="Tahoma" w:hAnsi="Tahoma" w:cs="Tahoma"/>
        </w:rPr>
        <w:tab/>
      </w:r>
    </w:p>
    <w:p w14:paraId="6509318E" w14:textId="77777777" w:rsidR="00BB5299" w:rsidRPr="00C8579C" w:rsidRDefault="00BB5299" w:rsidP="0063302D">
      <w:pPr>
        <w:keepNext/>
        <w:keepLines/>
        <w:tabs>
          <w:tab w:val="left" w:pos="4962"/>
        </w:tabs>
        <w:ind w:right="-851"/>
        <w:jc w:val="both"/>
        <w:rPr>
          <w:rFonts w:ascii="Tahoma" w:hAnsi="Tahoma" w:cs="Tahoma"/>
        </w:rPr>
      </w:pPr>
      <w:r w:rsidRPr="00C8579C">
        <w:rPr>
          <w:rFonts w:ascii="Tahoma" w:hAnsi="Tahoma" w:cs="Tahoma"/>
        </w:rPr>
        <w:t xml:space="preserve">Direktor: </w:t>
      </w:r>
    </w:p>
    <w:p w14:paraId="2CBF0EF2" w14:textId="33E9891A" w:rsidR="00BB5299" w:rsidRPr="00C8579C" w:rsidRDefault="004F6948" w:rsidP="0063302D">
      <w:pPr>
        <w:keepNext/>
        <w:keepLines/>
        <w:tabs>
          <w:tab w:val="left" w:pos="4962"/>
        </w:tabs>
        <w:ind w:right="-851"/>
        <w:jc w:val="both"/>
        <w:rPr>
          <w:rFonts w:ascii="Tahoma" w:hAnsi="Tahoma" w:cs="Tahoma"/>
        </w:rPr>
      </w:pPr>
      <w:r>
        <w:rPr>
          <w:rFonts w:ascii="Tahoma" w:hAnsi="Tahoma" w:cs="Tahoma"/>
        </w:rPr>
        <w:t>David P</w:t>
      </w:r>
      <w:r w:rsidR="00C364F5">
        <w:rPr>
          <w:rFonts w:ascii="Tahoma" w:hAnsi="Tahoma" w:cs="Tahoma"/>
        </w:rPr>
        <w:t>olutnik</w:t>
      </w:r>
    </w:p>
    <w:p w14:paraId="38AD2525" w14:textId="77777777" w:rsidR="00DC7BB2" w:rsidRPr="00C8579C" w:rsidRDefault="00DC7BB2" w:rsidP="0063302D">
      <w:pPr>
        <w:keepNext/>
        <w:keepLines/>
        <w:tabs>
          <w:tab w:val="left" w:pos="4962"/>
        </w:tabs>
        <w:ind w:right="-851"/>
        <w:jc w:val="both"/>
        <w:rPr>
          <w:rFonts w:ascii="Tahoma" w:hAnsi="Tahoma" w:cs="Tahoma"/>
        </w:rPr>
      </w:pPr>
    </w:p>
    <w:p w14:paraId="6576BE00" w14:textId="77777777" w:rsidR="00FF72CC" w:rsidRDefault="00FF72CC" w:rsidP="0063302D">
      <w:pPr>
        <w:keepNext/>
        <w:keepLines/>
      </w:pPr>
      <w:r>
        <w:br w:type="page"/>
      </w:r>
    </w:p>
    <w:p w14:paraId="176403BC" w14:textId="77777777" w:rsidR="00CF60EA" w:rsidRPr="00C8579C" w:rsidRDefault="00CF60EA" w:rsidP="0063302D">
      <w:pPr>
        <w:keepNext/>
        <w:keepLines/>
        <w:rPr>
          <w:rFonts w:ascii="Tahoma" w:hAnsi="Tahoma" w:cs="Tahoma"/>
          <w:b/>
        </w:rPr>
        <w:sectPr w:rsidR="00CF60EA" w:rsidRPr="00C8579C" w:rsidSect="00930DF8">
          <w:headerReference w:type="default" r:id="rId18"/>
          <w:footerReference w:type="default" r:id="rId19"/>
          <w:headerReference w:type="first" r:id="rId20"/>
          <w:footerReference w:type="first" r:id="rId21"/>
          <w:pgSz w:w="11906" w:h="16838" w:code="9"/>
          <w:pgMar w:top="709" w:right="1558" w:bottom="1276" w:left="1276" w:header="567" w:footer="567" w:gutter="0"/>
          <w:cols w:space="708"/>
          <w:docGrid w:linePitch="272"/>
        </w:sect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4F6AB5" w:rsidRPr="00C8579C" w14:paraId="0FFFA3EE" w14:textId="77777777" w:rsidTr="00C10089">
        <w:trPr>
          <w:trHeight w:val="70"/>
        </w:trPr>
        <w:tc>
          <w:tcPr>
            <w:tcW w:w="8008" w:type="dxa"/>
            <w:tcBorders>
              <w:top w:val="single" w:sz="4" w:space="0" w:color="auto"/>
              <w:bottom w:val="single" w:sz="4" w:space="0" w:color="auto"/>
            </w:tcBorders>
          </w:tcPr>
          <w:p w14:paraId="72EFEED4" w14:textId="77777777" w:rsidR="004F6AB5" w:rsidRPr="00C8579C" w:rsidRDefault="00FF72CC" w:rsidP="0063302D">
            <w:pPr>
              <w:keepNext/>
              <w:keepLines/>
              <w:rPr>
                <w:rFonts w:ascii="Tahoma" w:hAnsi="Tahoma" w:cs="Tahoma"/>
              </w:rPr>
            </w:pPr>
            <w:r>
              <w:lastRenderedPageBreak/>
              <w:br w:type="page"/>
            </w:r>
            <w:r w:rsidR="00C10089">
              <w:rPr>
                <w:rFonts w:ascii="Tahoma" w:hAnsi="Tahoma" w:cs="Tahoma"/>
              </w:rPr>
              <w:t xml:space="preserve">ZAVAROVANJE RESNOSTI PONUDBE </w:t>
            </w:r>
            <w:r w:rsidR="00C10089" w:rsidRPr="00B26466">
              <w:rPr>
                <w:rFonts w:ascii="Tahoma" w:hAnsi="Tahoma" w:cs="Tahoma"/>
                <w:color w:val="FF0000"/>
              </w:rPr>
              <w:t>– bančna garancija/kavcijsko zavarovanje</w:t>
            </w:r>
          </w:p>
        </w:tc>
        <w:tc>
          <w:tcPr>
            <w:tcW w:w="1560" w:type="dxa"/>
            <w:tcBorders>
              <w:top w:val="single" w:sz="4" w:space="0" w:color="auto"/>
              <w:bottom w:val="single" w:sz="4" w:space="0" w:color="auto"/>
            </w:tcBorders>
          </w:tcPr>
          <w:p w14:paraId="79AA294F" w14:textId="4AAD1FD9" w:rsidR="004F6AB5" w:rsidRPr="00C8579C" w:rsidRDefault="004F6AB5" w:rsidP="001C165E">
            <w:pPr>
              <w:keepNext/>
              <w:keepLines/>
              <w:ind w:left="-353" w:firstLine="353"/>
              <w:rPr>
                <w:rFonts w:ascii="Tahoma" w:hAnsi="Tahoma" w:cs="Tahoma"/>
                <w:b/>
                <w:i/>
              </w:rPr>
            </w:pPr>
            <w:r w:rsidRPr="00C8579C">
              <w:rPr>
                <w:rFonts w:ascii="Tahoma" w:hAnsi="Tahoma" w:cs="Tahoma"/>
                <w:b/>
                <w:i/>
              </w:rPr>
              <w:t xml:space="preserve">Priloga </w:t>
            </w:r>
            <w:r w:rsidR="001C165E">
              <w:rPr>
                <w:rFonts w:ascii="Tahoma" w:hAnsi="Tahoma" w:cs="Tahoma"/>
                <w:b/>
                <w:i/>
              </w:rPr>
              <w:t>11</w:t>
            </w:r>
            <w:r w:rsidR="00C10089">
              <w:rPr>
                <w:rFonts w:ascii="Tahoma" w:hAnsi="Tahoma" w:cs="Tahoma"/>
                <w:b/>
                <w:i/>
              </w:rPr>
              <w:t>/1</w:t>
            </w:r>
          </w:p>
        </w:tc>
      </w:tr>
    </w:tbl>
    <w:p w14:paraId="5D40880C" w14:textId="77777777" w:rsidR="00C10089" w:rsidRPr="00C73DA4" w:rsidRDefault="00C10089" w:rsidP="0063302D">
      <w:pPr>
        <w:keepNext/>
        <w:keepLines/>
        <w:tabs>
          <w:tab w:val="left" w:pos="284"/>
        </w:tabs>
        <w:jc w:val="right"/>
        <w:rPr>
          <w:rFonts w:ascii="Tahoma" w:hAnsi="Tahoma" w:cs="Tahoma"/>
          <w:b/>
          <w:i/>
        </w:rPr>
      </w:pPr>
      <w:r>
        <w:rPr>
          <w:rFonts w:ascii="Tahoma" w:hAnsi="Tahoma" w:cs="Tahoma"/>
          <w:b/>
          <w:i/>
        </w:rPr>
        <w:t>V</w:t>
      </w:r>
      <w:r w:rsidRPr="00C73DA4">
        <w:rPr>
          <w:rFonts w:ascii="Tahoma" w:hAnsi="Tahoma" w:cs="Tahoma"/>
          <w:b/>
          <w:i/>
        </w:rPr>
        <w:t>ZOREC</w:t>
      </w:r>
    </w:p>
    <w:p w14:paraId="0FB0231B"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C73DA4">
        <w:rPr>
          <w:rFonts w:ascii="Tahoma" w:hAnsi="Tahoma" w:cs="Tahoma"/>
          <w:i/>
          <w:lang w:eastAsia="en-US"/>
        </w:rPr>
        <w:t xml:space="preserve">Glava s podatki o garantu (banki) ali SWIFT-ključ </w:t>
      </w:r>
    </w:p>
    <w:p w14:paraId="733F881D"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lang w:eastAsia="en-US"/>
        </w:rPr>
      </w:pPr>
    </w:p>
    <w:p w14:paraId="6755C169"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C73DA4">
        <w:rPr>
          <w:rFonts w:ascii="Tahoma" w:hAnsi="Tahoma" w:cs="Tahoma"/>
          <w:lang w:eastAsia="en-US"/>
        </w:rPr>
        <w:t xml:space="preserve">Za: </w:t>
      </w:r>
      <w:r w:rsidRPr="00C73DA4">
        <w:rPr>
          <w:rFonts w:ascii="Tahoma" w:hAnsi="Tahoma" w:cs="Tahoma"/>
          <w:lang w:eastAsia="en-US"/>
        </w:rPr>
        <w:fldChar w:fldCharType="begin">
          <w:ffData>
            <w:name w:val="Besedilo2"/>
            <w:enabled/>
            <w:calcOnExit w:val="0"/>
            <w:textInput/>
          </w:ffData>
        </w:fldChar>
      </w:r>
      <w:r w:rsidRPr="00C73DA4">
        <w:rPr>
          <w:rFonts w:ascii="Tahoma" w:hAnsi="Tahoma" w:cs="Tahoma"/>
          <w:lang w:eastAsia="en-US"/>
        </w:rPr>
        <w:instrText xml:space="preserve"> FORMTEXT </w:instrText>
      </w:r>
      <w:r w:rsidRPr="00C73DA4">
        <w:rPr>
          <w:rFonts w:ascii="Tahoma" w:hAnsi="Tahoma" w:cs="Tahoma"/>
          <w:lang w:eastAsia="en-US"/>
        </w:rPr>
      </w:r>
      <w:r w:rsidRPr="00C73DA4">
        <w:rPr>
          <w:rFonts w:ascii="Tahoma" w:hAnsi="Tahoma" w:cs="Tahoma"/>
          <w:lang w:eastAsia="en-US"/>
        </w:rPr>
        <w:fldChar w:fldCharType="separate"/>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lang w:eastAsia="en-US"/>
        </w:rPr>
        <w:fldChar w:fldCharType="end"/>
      </w:r>
      <w:r w:rsidRPr="00C73DA4">
        <w:rPr>
          <w:rFonts w:ascii="Tahoma" w:hAnsi="Tahoma" w:cs="Tahoma"/>
          <w:i/>
          <w:lang w:eastAsia="en-US"/>
        </w:rPr>
        <w:t xml:space="preserve"> (vpiše se upravičenca tj. izvajalca postopka javnega naročanja)</w:t>
      </w:r>
    </w:p>
    <w:p w14:paraId="5FE9C32B"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C73DA4">
        <w:rPr>
          <w:rFonts w:ascii="Tahoma" w:hAnsi="Tahoma" w:cs="Tahoma"/>
          <w:lang w:eastAsia="en-US"/>
        </w:rPr>
        <w:t xml:space="preserve">Datum: </w:t>
      </w:r>
      <w:r w:rsidRPr="00C73DA4">
        <w:rPr>
          <w:rFonts w:ascii="Tahoma" w:hAnsi="Tahoma" w:cs="Tahoma"/>
          <w:lang w:eastAsia="en-US"/>
        </w:rPr>
        <w:fldChar w:fldCharType="begin">
          <w:ffData>
            <w:name w:val="Besedilo2"/>
            <w:enabled/>
            <w:calcOnExit w:val="0"/>
            <w:textInput/>
          </w:ffData>
        </w:fldChar>
      </w:r>
      <w:r w:rsidRPr="00C73DA4">
        <w:rPr>
          <w:rFonts w:ascii="Tahoma" w:hAnsi="Tahoma" w:cs="Tahoma"/>
          <w:lang w:eastAsia="en-US"/>
        </w:rPr>
        <w:instrText xml:space="preserve"> FORMTEXT </w:instrText>
      </w:r>
      <w:r w:rsidRPr="00C73DA4">
        <w:rPr>
          <w:rFonts w:ascii="Tahoma" w:hAnsi="Tahoma" w:cs="Tahoma"/>
          <w:lang w:eastAsia="en-US"/>
        </w:rPr>
      </w:r>
      <w:r w:rsidRPr="00C73DA4">
        <w:rPr>
          <w:rFonts w:ascii="Tahoma" w:hAnsi="Tahoma" w:cs="Tahoma"/>
          <w:lang w:eastAsia="en-US"/>
        </w:rPr>
        <w:fldChar w:fldCharType="separate"/>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lang w:eastAsia="en-US"/>
        </w:rPr>
        <w:fldChar w:fldCharType="end"/>
      </w:r>
      <w:r w:rsidRPr="00C73DA4">
        <w:rPr>
          <w:rFonts w:ascii="Tahoma" w:hAnsi="Tahoma" w:cs="Tahoma"/>
          <w:lang w:eastAsia="en-US"/>
        </w:rPr>
        <w:t xml:space="preserve"> </w:t>
      </w:r>
      <w:r w:rsidRPr="00C73DA4">
        <w:rPr>
          <w:rFonts w:ascii="Tahoma" w:hAnsi="Tahoma" w:cs="Tahoma"/>
          <w:i/>
          <w:lang w:eastAsia="en-US"/>
        </w:rPr>
        <w:t>(vpiše se datum izdaje)</w:t>
      </w:r>
    </w:p>
    <w:p w14:paraId="25F12349"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2EE3791E"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C73DA4">
        <w:rPr>
          <w:rFonts w:ascii="Tahoma" w:hAnsi="Tahoma" w:cs="Tahoma"/>
          <w:b/>
          <w:lang w:eastAsia="en-US"/>
        </w:rPr>
        <w:t>VRSTA ZAVAROVANJA:</w:t>
      </w:r>
      <w:r w:rsidRPr="00C73DA4">
        <w:rPr>
          <w:rFonts w:ascii="Tahoma" w:hAnsi="Tahoma" w:cs="Tahoma"/>
          <w:lang w:eastAsia="en-US"/>
        </w:rPr>
        <w:t xml:space="preserve"> </w:t>
      </w:r>
      <w:r w:rsidRPr="00C73DA4">
        <w:rPr>
          <w:rFonts w:ascii="Tahoma" w:hAnsi="Tahoma" w:cs="Tahoma"/>
          <w:lang w:eastAsia="en-US"/>
        </w:rPr>
        <w:fldChar w:fldCharType="begin">
          <w:ffData>
            <w:name w:val="Besedilo2"/>
            <w:enabled/>
            <w:calcOnExit w:val="0"/>
            <w:textInput/>
          </w:ffData>
        </w:fldChar>
      </w:r>
      <w:r w:rsidRPr="00C73DA4">
        <w:rPr>
          <w:rFonts w:ascii="Tahoma" w:hAnsi="Tahoma" w:cs="Tahoma"/>
          <w:lang w:eastAsia="en-US"/>
        </w:rPr>
        <w:instrText xml:space="preserve"> FORMTEXT </w:instrText>
      </w:r>
      <w:r w:rsidRPr="00C73DA4">
        <w:rPr>
          <w:rFonts w:ascii="Tahoma" w:hAnsi="Tahoma" w:cs="Tahoma"/>
          <w:lang w:eastAsia="en-US"/>
        </w:rPr>
      </w:r>
      <w:r w:rsidRPr="00C73DA4">
        <w:rPr>
          <w:rFonts w:ascii="Tahoma" w:hAnsi="Tahoma" w:cs="Tahoma"/>
          <w:lang w:eastAsia="en-US"/>
        </w:rPr>
        <w:fldChar w:fldCharType="separate"/>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lang w:eastAsia="en-US"/>
        </w:rPr>
        <w:fldChar w:fldCharType="end"/>
      </w:r>
      <w:r w:rsidRPr="00C73DA4">
        <w:rPr>
          <w:rFonts w:ascii="Tahoma" w:hAnsi="Tahoma" w:cs="Tahoma"/>
          <w:i/>
          <w:lang w:eastAsia="en-US"/>
        </w:rPr>
        <w:t xml:space="preserve"> (vpiše se vrsta zavarovanja: bančna garancija)</w:t>
      </w:r>
    </w:p>
    <w:p w14:paraId="67AA4651"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0A588A24"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C73DA4">
        <w:rPr>
          <w:rFonts w:ascii="Tahoma" w:hAnsi="Tahoma" w:cs="Tahoma"/>
          <w:b/>
          <w:lang w:eastAsia="en-US"/>
        </w:rPr>
        <w:t xml:space="preserve">ŠTEVILKA: </w:t>
      </w:r>
      <w:r w:rsidRPr="00C73DA4">
        <w:rPr>
          <w:rFonts w:ascii="Tahoma" w:hAnsi="Tahoma" w:cs="Tahoma"/>
          <w:lang w:eastAsia="en-US"/>
        </w:rPr>
        <w:fldChar w:fldCharType="begin">
          <w:ffData>
            <w:name w:val="Besedilo2"/>
            <w:enabled/>
            <w:calcOnExit w:val="0"/>
            <w:textInput/>
          </w:ffData>
        </w:fldChar>
      </w:r>
      <w:r w:rsidRPr="00C73DA4">
        <w:rPr>
          <w:rFonts w:ascii="Tahoma" w:hAnsi="Tahoma" w:cs="Tahoma"/>
          <w:lang w:eastAsia="en-US"/>
        </w:rPr>
        <w:instrText xml:space="preserve"> FORMTEXT </w:instrText>
      </w:r>
      <w:r w:rsidRPr="00C73DA4">
        <w:rPr>
          <w:rFonts w:ascii="Tahoma" w:hAnsi="Tahoma" w:cs="Tahoma"/>
          <w:lang w:eastAsia="en-US"/>
        </w:rPr>
      </w:r>
      <w:r w:rsidRPr="00C73DA4">
        <w:rPr>
          <w:rFonts w:ascii="Tahoma" w:hAnsi="Tahoma" w:cs="Tahoma"/>
          <w:lang w:eastAsia="en-US"/>
        </w:rPr>
        <w:fldChar w:fldCharType="separate"/>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lang w:eastAsia="en-US"/>
        </w:rPr>
        <w:fldChar w:fldCharType="end"/>
      </w:r>
      <w:r w:rsidRPr="00C73DA4">
        <w:rPr>
          <w:rFonts w:ascii="Tahoma" w:hAnsi="Tahoma" w:cs="Tahoma"/>
          <w:lang w:eastAsia="en-US"/>
        </w:rPr>
        <w:t xml:space="preserve"> </w:t>
      </w:r>
      <w:r w:rsidRPr="00C73DA4">
        <w:rPr>
          <w:rFonts w:ascii="Tahoma" w:hAnsi="Tahoma" w:cs="Tahoma"/>
          <w:i/>
          <w:lang w:eastAsia="en-US"/>
        </w:rPr>
        <w:t>(vpiše se številka zavarovanja)</w:t>
      </w:r>
    </w:p>
    <w:p w14:paraId="01B82C19"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11806439"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C73DA4">
        <w:rPr>
          <w:rFonts w:ascii="Tahoma" w:hAnsi="Tahoma" w:cs="Tahoma"/>
          <w:b/>
          <w:lang w:eastAsia="en-US"/>
        </w:rPr>
        <w:t>GARANT:</w:t>
      </w:r>
      <w:r w:rsidRPr="00C73DA4">
        <w:rPr>
          <w:rFonts w:ascii="Tahoma" w:hAnsi="Tahoma" w:cs="Tahoma"/>
          <w:lang w:eastAsia="en-US"/>
        </w:rPr>
        <w:t xml:space="preserve"> </w:t>
      </w:r>
      <w:r w:rsidRPr="00C73DA4">
        <w:rPr>
          <w:rFonts w:ascii="Tahoma" w:hAnsi="Tahoma" w:cs="Tahoma"/>
          <w:lang w:eastAsia="en-US"/>
        </w:rPr>
        <w:fldChar w:fldCharType="begin">
          <w:ffData>
            <w:name w:val="Besedilo2"/>
            <w:enabled/>
            <w:calcOnExit w:val="0"/>
            <w:textInput/>
          </w:ffData>
        </w:fldChar>
      </w:r>
      <w:r w:rsidRPr="00C73DA4">
        <w:rPr>
          <w:rFonts w:ascii="Tahoma" w:hAnsi="Tahoma" w:cs="Tahoma"/>
          <w:lang w:eastAsia="en-US"/>
        </w:rPr>
        <w:instrText xml:space="preserve"> FORMTEXT </w:instrText>
      </w:r>
      <w:r w:rsidRPr="00C73DA4">
        <w:rPr>
          <w:rFonts w:ascii="Tahoma" w:hAnsi="Tahoma" w:cs="Tahoma"/>
          <w:lang w:eastAsia="en-US"/>
        </w:rPr>
      </w:r>
      <w:r w:rsidRPr="00C73DA4">
        <w:rPr>
          <w:rFonts w:ascii="Tahoma" w:hAnsi="Tahoma" w:cs="Tahoma"/>
          <w:lang w:eastAsia="en-US"/>
        </w:rPr>
        <w:fldChar w:fldCharType="separate"/>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lang w:eastAsia="en-US"/>
        </w:rPr>
        <w:fldChar w:fldCharType="end"/>
      </w:r>
      <w:r w:rsidRPr="00C73DA4">
        <w:rPr>
          <w:rFonts w:ascii="Tahoma" w:hAnsi="Tahoma" w:cs="Tahoma"/>
          <w:lang w:eastAsia="en-US"/>
        </w:rPr>
        <w:t xml:space="preserve"> </w:t>
      </w:r>
      <w:r w:rsidRPr="00C73DA4">
        <w:rPr>
          <w:rFonts w:ascii="Tahoma" w:hAnsi="Tahoma" w:cs="Tahoma"/>
          <w:i/>
          <w:lang w:eastAsia="en-US"/>
        </w:rPr>
        <w:t>(vpiše se ime in naslov banke v kraju izdaje)</w:t>
      </w:r>
    </w:p>
    <w:p w14:paraId="05918779"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B06F03E"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C73DA4">
        <w:rPr>
          <w:rFonts w:ascii="Tahoma" w:hAnsi="Tahoma" w:cs="Tahoma"/>
          <w:b/>
          <w:lang w:eastAsia="en-US"/>
        </w:rPr>
        <w:t xml:space="preserve">NAROČNIK: </w:t>
      </w:r>
      <w:r w:rsidRPr="00C73DA4">
        <w:rPr>
          <w:rFonts w:ascii="Tahoma" w:hAnsi="Tahoma" w:cs="Tahoma"/>
          <w:lang w:eastAsia="en-US"/>
        </w:rPr>
        <w:fldChar w:fldCharType="begin">
          <w:ffData>
            <w:name w:val="Besedilo2"/>
            <w:enabled/>
            <w:calcOnExit w:val="0"/>
            <w:textInput/>
          </w:ffData>
        </w:fldChar>
      </w:r>
      <w:r w:rsidRPr="00C73DA4">
        <w:rPr>
          <w:rFonts w:ascii="Tahoma" w:hAnsi="Tahoma" w:cs="Tahoma"/>
          <w:lang w:eastAsia="en-US"/>
        </w:rPr>
        <w:instrText xml:space="preserve"> FORMTEXT </w:instrText>
      </w:r>
      <w:r w:rsidRPr="00C73DA4">
        <w:rPr>
          <w:rFonts w:ascii="Tahoma" w:hAnsi="Tahoma" w:cs="Tahoma"/>
          <w:lang w:eastAsia="en-US"/>
        </w:rPr>
      </w:r>
      <w:r w:rsidRPr="00C73DA4">
        <w:rPr>
          <w:rFonts w:ascii="Tahoma" w:hAnsi="Tahoma" w:cs="Tahoma"/>
          <w:lang w:eastAsia="en-US"/>
        </w:rPr>
        <w:fldChar w:fldCharType="separate"/>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lang w:eastAsia="en-US"/>
        </w:rPr>
        <w:fldChar w:fldCharType="end"/>
      </w:r>
      <w:r w:rsidRPr="00C73DA4">
        <w:rPr>
          <w:rFonts w:ascii="Tahoma" w:hAnsi="Tahoma" w:cs="Tahoma"/>
          <w:lang w:eastAsia="en-US"/>
        </w:rPr>
        <w:t xml:space="preserve"> </w:t>
      </w:r>
      <w:r w:rsidRPr="00C73DA4">
        <w:rPr>
          <w:rFonts w:ascii="Tahoma" w:hAnsi="Tahoma" w:cs="Tahoma"/>
          <w:i/>
          <w:lang w:eastAsia="en-US"/>
        </w:rPr>
        <w:t>(vpišeta se ime in naslov naročnika zavarovanja, tj. ponudnika v postopku javnega naročanja)</w:t>
      </w:r>
    </w:p>
    <w:p w14:paraId="143B58B6"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43C6FDF5"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C73DA4">
        <w:rPr>
          <w:rFonts w:ascii="Tahoma" w:hAnsi="Tahoma" w:cs="Tahoma"/>
          <w:b/>
          <w:lang w:eastAsia="en-US"/>
        </w:rPr>
        <w:t>UPRAVIČENEC:</w:t>
      </w:r>
      <w:r w:rsidRPr="00C73DA4">
        <w:rPr>
          <w:rFonts w:ascii="Tahoma" w:hAnsi="Tahoma" w:cs="Tahoma"/>
          <w:lang w:eastAsia="en-US"/>
        </w:rPr>
        <w:t xml:space="preserve"> </w:t>
      </w:r>
      <w:r w:rsidRPr="00C73DA4">
        <w:rPr>
          <w:rFonts w:ascii="Tahoma" w:hAnsi="Tahoma" w:cs="Tahoma"/>
          <w:lang w:eastAsia="en-US"/>
        </w:rPr>
        <w:fldChar w:fldCharType="begin">
          <w:ffData>
            <w:name w:val="Besedilo2"/>
            <w:enabled/>
            <w:calcOnExit w:val="0"/>
            <w:textInput/>
          </w:ffData>
        </w:fldChar>
      </w:r>
      <w:r w:rsidRPr="00C73DA4">
        <w:rPr>
          <w:rFonts w:ascii="Tahoma" w:hAnsi="Tahoma" w:cs="Tahoma"/>
          <w:lang w:eastAsia="en-US"/>
        </w:rPr>
        <w:instrText xml:space="preserve"> FORMTEXT </w:instrText>
      </w:r>
      <w:r w:rsidRPr="00C73DA4">
        <w:rPr>
          <w:rFonts w:ascii="Tahoma" w:hAnsi="Tahoma" w:cs="Tahoma"/>
          <w:lang w:eastAsia="en-US"/>
        </w:rPr>
      </w:r>
      <w:r w:rsidRPr="00C73DA4">
        <w:rPr>
          <w:rFonts w:ascii="Tahoma" w:hAnsi="Tahoma" w:cs="Tahoma"/>
          <w:lang w:eastAsia="en-US"/>
        </w:rPr>
        <w:fldChar w:fldCharType="separate"/>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lang w:eastAsia="en-US"/>
        </w:rPr>
        <w:fldChar w:fldCharType="end"/>
      </w:r>
      <w:r w:rsidRPr="00C73DA4">
        <w:rPr>
          <w:rFonts w:ascii="Tahoma" w:hAnsi="Tahoma" w:cs="Tahoma"/>
          <w:i/>
          <w:lang w:eastAsia="en-US"/>
        </w:rPr>
        <w:t xml:space="preserve"> (vpiše se izvajalec postopka javnega naročanja)</w:t>
      </w:r>
    </w:p>
    <w:p w14:paraId="4409708D"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C73DA4">
        <w:rPr>
          <w:rFonts w:ascii="Tahoma" w:hAnsi="Tahoma" w:cs="Tahoma"/>
          <w:b/>
          <w:lang w:eastAsia="en-US"/>
        </w:rPr>
        <w:t xml:space="preserve">ZNESEK V EUR: </w:t>
      </w:r>
      <w:r w:rsidRPr="00C73DA4">
        <w:rPr>
          <w:rFonts w:ascii="Tahoma" w:hAnsi="Tahoma" w:cs="Tahoma"/>
          <w:lang w:eastAsia="en-US"/>
        </w:rPr>
        <w:fldChar w:fldCharType="begin">
          <w:ffData>
            <w:name w:val="Besedilo2"/>
            <w:enabled/>
            <w:calcOnExit w:val="0"/>
            <w:textInput/>
          </w:ffData>
        </w:fldChar>
      </w:r>
      <w:r w:rsidRPr="00C73DA4">
        <w:rPr>
          <w:rFonts w:ascii="Tahoma" w:hAnsi="Tahoma" w:cs="Tahoma"/>
          <w:lang w:eastAsia="en-US"/>
        </w:rPr>
        <w:instrText xml:space="preserve"> FORMTEXT </w:instrText>
      </w:r>
      <w:r w:rsidRPr="00C73DA4">
        <w:rPr>
          <w:rFonts w:ascii="Tahoma" w:hAnsi="Tahoma" w:cs="Tahoma"/>
          <w:lang w:eastAsia="en-US"/>
        </w:rPr>
      </w:r>
      <w:r w:rsidRPr="00C73DA4">
        <w:rPr>
          <w:rFonts w:ascii="Tahoma" w:hAnsi="Tahoma" w:cs="Tahoma"/>
          <w:lang w:eastAsia="en-US"/>
        </w:rPr>
        <w:fldChar w:fldCharType="separate"/>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lang w:eastAsia="en-US"/>
        </w:rPr>
        <w:fldChar w:fldCharType="end"/>
      </w:r>
      <w:r w:rsidRPr="00C73DA4">
        <w:rPr>
          <w:rFonts w:ascii="Tahoma" w:hAnsi="Tahoma" w:cs="Tahoma"/>
          <w:lang w:eastAsia="en-US"/>
        </w:rPr>
        <w:t xml:space="preserve"> </w:t>
      </w:r>
      <w:r w:rsidRPr="00C73DA4">
        <w:rPr>
          <w:rFonts w:ascii="Tahoma" w:hAnsi="Tahoma" w:cs="Tahoma"/>
          <w:i/>
          <w:lang w:eastAsia="en-US"/>
        </w:rPr>
        <w:t>(vpiše se najvišji znesek s številko in besedo)</w:t>
      </w:r>
    </w:p>
    <w:p w14:paraId="392FB52E"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76466506"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C73DA4">
        <w:rPr>
          <w:rFonts w:ascii="Tahoma" w:hAnsi="Tahoma" w:cs="Tahoma"/>
          <w:b/>
          <w:lang w:eastAsia="en-US"/>
        </w:rPr>
        <w:t xml:space="preserve">LISTINE, KI JIH JE POLEG IZJAVE TREBA PRILOŽITI ZAHTEVI ZA PLAČILO IN SE IZRECNO ZAHTEVAJO V SPODNJEM BESEDILU: </w:t>
      </w:r>
      <w:r>
        <w:rPr>
          <w:rFonts w:ascii="Tahoma" w:hAnsi="Tahoma" w:cs="Tahoma"/>
          <w:lang w:eastAsia="en-US"/>
        </w:rPr>
        <w:t>nobena</w:t>
      </w:r>
    </w:p>
    <w:p w14:paraId="059E83AE"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2D2E5E4A"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C73DA4">
        <w:rPr>
          <w:rFonts w:ascii="Tahoma" w:hAnsi="Tahoma" w:cs="Tahoma"/>
          <w:b/>
          <w:lang w:eastAsia="en-US"/>
        </w:rPr>
        <w:t>JEZIK V ZAHTEVANIH LISTINAH:</w:t>
      </w:r>
      <w:r w:rsidRPr="00C73DA4">
        <w:rPr>
          <w:rFonts w:ascii="Tahoma" w:hAnsi="Tahoma" w:cs="Tahoma"/>
          <w:lang w:eastAsia="en-US"/>
        </w:rPr>
        <w:t xml:space="preserve"> slovenski</w:t>
      </w:r>
    </w:p>
    <w:p w14:paraId="66E3F993"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52EA5B30"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C73DA4">
        <w:rPr>
          <w:rFonts w:ascii="Tahoma" w:hAnsi="Tahoma" w:cs="Tahoma"/>
          <w:b/>
          <w:lang w:eastAsia="en-US"/>
        </w:rPr>
        <w:t>OBLIKA PREDLOŽITVE:</w:t>
      </w:r>
      <w:r w:rsidRPr="00C73DA4">
        <w:rPr>
          <w:rFonts w:ascii="Tahoma" w:hAnsi="Tahoma" w:cs="Tahoma"/>
          <w:lang w:eastAsia="en-US"/>
        </w:rPr>
        <w:t xml:space="preserve"> v papirni obliki s priporočeno pošto ali katerokoli obliko hitre pošte ali osebno ali v elektronski obliki po SWIFT sistemu na naslov </w:t>
      </w:r>
      <w:r w:rsidRPr="00C73DA4">
        <w:rPr>
          <w:rFonts w:ascii="Tahoma" w:hAnsi="Tahoma" w:cs="Tahoma"/>
          <w:lang w:eastAsia="en-US"/>
        </w:rPr>
        <w:fldChar w:fldCharType="begin">
          <w:ffData>
            <w:name w:val="Besedilo2"/>
            <w:enabled/>
            <w:calcOnExit w:val="0"/>
            <w:textInput/>
          </w:ffData>
        </w:fldChar>
      </w:r>
      <w:r w:rsidRPr="00C73DA4">
        <w:rPr>
          <w:rFonts w:ascii="Tahoma" w:hAnsi="Tahoma" w:cs="Tahoma"/>
          <w:lang w:eastAsia="en-US"/>
        </w:rPr>
        <w:instrText xml:space="preserve"> FORMTEXT </w:instrText>
      </w:r>
      <w:r w:rsidRPr="00C73DA4">
        <w:rPr>
          <w:rFonts w:ascii="Tahoma" w:hAnsi="Tahoma" w:cs="Tahoma"/>
          <w:lang w:eastAsia="en-US"/>
        </w:rPr>
      </w:r>
      <w:r w:rsidRPr="00C73DA4">
        <w:rPr>
          <w:rFonts w:ascii="Tahoma" w:hAnsi="Tahoma" w:cs="Tahoma"/>
          <w:lang w:eastAsia="en-US"/>
        </w:rPr>
        <w:fldChar w:fldCharType="separate"/>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lang w:eastAsia="en-US"/>
        </w:rPr>
        <w:fldChar w:fldCharType="end"/>
      </w:r>
      <w:r w:rsidRPr="00C73DA4">
        <w:rPr>
          <w:rFonts w:ascii="Tahoma" w:hAnsi="Tahoma" w:cs="Tahoma"/>
          <w:lang w:eastAsia="en-US"/>
        </w:rPr>
        <w:t xml:space="preserve"> </w:t>
      </w:r>
      <w:r w:rsidRPr="00C73DA4">
        <w:rPr>
          <w:rFonts w:ascii="Tahoma" w:hAnsi="Tahoma" w:cs="Tahoma"/>
          <w:i/>
          <w:lang w:eastAsia="en-US"/>
        </w:rPr>
        <w:t>(navede se SWIFT naslova garanta)</w:t>
      </w:r>
    </w:p>
    <w:p w14:paraId="03B911AA"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6DE75656"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C73DA4">
        <w:rPr>
          <w:rFonts w:ascii="Tahoma" w:hAnsi="Tahoma" w:cs="Tahoma"/>
          <w:b/>
          <w:lang w:eastAsia="en-US"/>
        </w:rPr>
        <w:t>KRAJ PREDLOŽITVE:</w:t>
      </w:r>
      <w:r w:rsidRPr="00C73DA4">
        <w:rPr>
          <w:rFonts w:ascii="Tahoma" w:hAnsi="Tahoma" w:cs="Tahoma"/>
          <w:lang w:eastAsia="en-US"/>
        </w:rPr>
        <w:t xml:space="preserve"> </w:t>
      </w:r>
      <w:r w:rsidRPr="00C73DA4">
        <w:rPr>
          <w:rFonts w:ascii="Tahoma" w:hAnsi="Tahoma" w:cs="Tahoma"/>
          <w:lang w:eastAsia="en-US"/>
        </w:rPr>
        <w:fldChar w:fldCharType="begin">
          <w:ffData>
            <w:name w:val="Besedilo2"/>
            <w:enabled/>
            <w:calcOnExit w:val="0"/>
            <w:textInput/>
          </w:ffData>
        </w:fldChar>
      </w:r>
      <w:r w:rsidRPr="00C73DA4">
        <w:rPr>
          <w:rFonts w:ascii="Tahoma" w:hAnsi="Tahoma" w:cs="Tahoma"/>
          <w:lang w:eastAsia="en-US"/>
        </w:rPr>
        <w:instrText xml:space="preserve"> FORMTEXT </w:instrText>
      </w:r>
      <w:r w:rsidRPr="00C73DA4">
        <w:rPr>
          <w:rFonts w:ascii="Tahoma" w:hAnsi="Tahoma" w:cs="Tahoma"/>
          <w:lang w:eastAsia="en-US"/>
        </w:rPr>
      </w:r>
      <w:r w:rsidRPr="00C73DA4">
        <w:rPr>
          <w:rFonts w:ascii="Tahoma" w:hAnsi="Tahoma" w:cs="Tahoma"/>
          <w:lang w:eastAsia="en-US"/>
        </w:rPr>
        <w:fldChar w:fldCharType="separate"/>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lang w:eastAsia="en-US"/>
        </w:rPr>
        <w:fldChar w:fldCharType="end"/>
      </w:r>
      <w:r w:rsidRPr="00C73DA4">
        <w:rPr>
          <w:rFonts w:ascii="Tahoma" w:hAnsi="Tahoma" w:cs="Tahoma"/>
          <w:lang w:eastAsia="en-US"/>
        </w:rPr>
        <w:t xml:space="preserve"> </w:t>
      </w:r>
      <w:r w:rsidRPr="00C73DA4">
        <w:rPr>
          <w:rFonts w:ascii="Tahoma" w:hAnsi="Tahoma" w:cs="Tahoma"/>
          <w:i/>
          <w:lang w:eastAsia="en-US"/>
        </w:rPr>
        <w:t>(garant vpiše naslov podružnice, kjer se opravi predložitev papirnih listin, ali elektronski naslov za predložitev v elektronski obliki, kot na primer garantov SWIFT naslov)</w:t>
      </w:r>
    </w:p>
    <w:p w14:paraId="5EE80831"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068F2FD3"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C73DA4">
        <w:rPr>
          <w:rFonts w:ascii="Tahoma" w:hAnsi="Tahoma" w:cs="Tahoma"/>
          <w:lang w:eastAsia="en-US"/>
        </w:rPr>
        <w:t>Ne glede na naslov podružnice, ki jo je vpisal garant, se predložitev papirnih listin lahko opravi v katerikoli podružnici garanta na območju Republike Slovenije.</w:t>
      </w:r>
      <w:r w:rsidRPr="00C73DA4" w:rsidDel="00D4087F">
        <w:rPr>
          <w:rFonts w:ascii="Tahoma" w:hAnsi="Tahoma" w:cs="Tahoma"/>
          <w:lang w:eastAsia="en-US"/>
        </w:rPr>
        <w:t xml:space="preserve"> </w:t>
      </w:r>
    </w:p>
    <w:p w14:paraId="3E2A53F8"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p>
    <w:p w14:paraId="78E43246"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C73DA4">
        <w:rPr>
          <w:rFonts w:ascii="Tahoma" w:hAnsi="Tahoma" w:cs="Tahoma"/>
          <w:b/>
          <w:lang w:eastAsia="en-US"/>
        </w:rPr>
        <w:t xml:space="preserve">ROK VELJAVNOSTI: </w:t>
      </w:r>
      <w:r w:rsidRPr="00C73DA4">
        <w:rPr>
          <w:rFonts w:ascii="Tahoma" w:hAnsi="Tahoma" w:cs="Tahoma"/>
          <w:lang w:eastAsia="en-US"/>
        </w:rPr>
        <w:fldChar w:fldCharType="begin">
          <w:ffData>
            <w:name w:val="Besedilo2"/>
            <w:enabled/>
            <w:calcOnExit w:val="0"/>
            <w:textInput>
              <w:default w:val="DD. MM. LLLL"/>
            </w:textInput>
          </w:ffData>
        </w:fldChar>
      </w:r>
      <w:r w:rsidRPr="00C73DA4">
        <w:rPr>
          <w:rFonts w:ascii="Tahoma" w:hAnsi="Tahoma" w:cs="Tahoma"/>
          <w:lang w:eastAsia="en-US"/>
        </w:rPr>
        <w:instrText xml:space="preserve"> FORMTEXT </w:instrText>
      </w:r>
      <w:r w:rsidRPr="00C73DA4">
        <w:rPr>
          <w:rFonts w:ascii="Tahoma" w:hAnsi="Tahoma" w:cs="Tahoma"/>
          <w:lang w:eastAsia="en-US"/>
        </w:rPr>
      </w:r>
      <w:r w:rsidRPr="00C73DA4">
        <w:rPr>
          <w:rFonts w:ascii="Tahoma" w:hAnsi="Tahoma" w:cs="Tahoma"/>
          <w:lang w:eastAsia="en-US"/>
        </w:rPr>
        <w:fldChar w:fldCharType="separate"/>
      </w:r>
      <w:r w:rsidRPr="00C73DA4">
        <w:rPr>
          <w:rFonts w:ascii="Tahoma" w:hAnsi="Tahoma" w:cs="Tahoma"/>
          <w:noProof/>
          <w:lang w:eastAsia="en-US"/>
        </w:rPr>
        <w:t>DD. MM. LLLL</w:t>
      </w:r>
      <w:r w:rsidRPr="00C73DA4">
        <w:rPr>
          <w:rFonts w:ascii="Tahoma" w:hAnsi="Tahoma" w:cs="Tahoma"/>
          <w:lang w:eastAsia="en-US"/>
        </w:rPr>
        <w:fldChar w:fldCharType="end"/>
      </w:r>
      <w:r w:rsidRPr="00C73DA4">
        <w:rPr>
          <w:rFonts w:ascii="Tahoma" w:hAnsi="Tahoma" w:cs="Tahoma"/>
          <w:lang w:eastAsia="en-US"/>
        </w:rPr>
        <w:t xml:space="preserve"> </w:t>
      </w:r>
      <w:r w:rsidRPr="00C73DA4">
        <w:rPr>
          <w:rFonts w:ascii="Tahoma" w:hAnsi="Tahoma" w:cs="Tahoma"/>
          <w:i/>
          <w:lang w:eastAsia="en-US"/>
        </w:rPr>
        <w:t>(vpiše se datum, ki je naveden v razpisni dokumentaciji za oddajo predmetnega javnega naročila - tj. z dobo veljavnosti (vsaj) do dneva veljavnosti ponudbe)</w:t>
      </w:r>
    </w:p>
    <w:p w14:paraId="656997D2"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1EF23ED0"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C73DA4">
        <w:rPr>
          <w:rFonts w:ascii="Tahoma" w:hAnsi="Tahoma" w:cs="Tahoma"/>
          <w:b/>
          <w:lang w:eastAsia="en-US"/>
        </w:rPr>
        <w:t>STRANKA, KI MORA PLAČATI STROŠKE:</w:t>
      </w:r>
      <w:r w:rsidRPr="00C73DA4">
        <w:rPr>
          <w:rFonts w:ascii="Tahoma" w:hAnsi="Tahoma" w:cs="Tahoma"/>
          <w:lang w:eastAsia="en-US"/>
        </w:rPr>
        <w:t xml:space="preserve"> </w:t>
      </w:r>
      <w:r w:rsidRPr="00C73DA4">
        <w:rPr>
          <w:rFonts w:ascii="Tahoma" w:hAnsi="Tahoma" w:cs="Tahoma"/>
          <w:lang w:eastAsia="en-US"/>
        </w:rPr>
        <w:fldChar w:fldCharType="begin">
          <w:ffData>
            <w:name w:val="Besedilo2"/>
            <w:enabled/>
            <w:calcOnExit w:val="0"/>
            <w:textInput/>
          </w:ffData>
        </w:fldChar>
      </w:r>
      <w:r w:rsidRPr="00C73DA4">
        <w:rPr>
          <w:rFonts w:ascii="Tahoma" w:hAnsi="Tahoma" w:cs="Tahoma"/>
          <w:lang w:eastAsia="en-US"/>
        </w:rPr>
        <w:instrText xml:space="preserve"> FORMTEXT </w:instrText>
      </w:r>
      <w:r w:rsidRPr="00C73DA4">
        <w:rPr>
          <w:rFonts w:ascii="Tahoma" w:hAnsi="Tahoma" w:cs="Tahoma"/>
          <w:lang w:eastAsia="en-US"/>
        </w:rPr>
      </w:r>
      <w:r w:rsidRPr="00C73DA4">
        <w:rPr>
          <w:rFonts w:ascii="Tahoma" w:hAnsi="Tahoma" w:cs="Tahoma"/>
          <w:lang w:eastAsia="en-US"/>
        </w:rPr>
        <w:fldChar w:fldCharType="separate"/>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noProof/>
          <w:lang w:eastAsia="en-US"/>
        </w:rPr>
        <w:t> </w:t>
      </w:r>
      <w:r w:rsidRPr="00C73DA4">
        <w:rPr>
          <w:rFonts w:ascii="Tahoma" w:hAnsi="Tahoma" w:cs="Tahoma"/>
          <w:lang w:eastAsia="en-US"/>
        </w:rPr>
        <w:fldChar w:fldCharType="end"/>
      </w:r>
      <w:r w:rsidRPr="00C73DA4">
        <w:rPr>
          <w:rFonts w:ascii="Tahoma" w:hAnsi="Tahoma" w:cs="Tahoma"/>
          <w:lang w:eastAsia="en-US"/>
        </w:rPr>
        <w:t xml:space="preserve"> </w:t>
      </w:r>
      <w:r w:rsidRPr="00C73DA4">
        <w:rPr>
          <w:rFonts w:ascii="Tahoma" w:hAnsi="Tahoma" w:cs="Tahoma"/>
          <w:i/>
          <w:lang w:eastAsia="en-US"/>
        </w:rPr>
        <w:t xml:space="preserve">(vpiše se ime naročnika zavarovanja, tj. ponudnika v postopku javnega naročanja) </w:t>
      </w:r>
    </w:p>
    <w:p w14:paraId="4E607E23"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lang w:eastAsia="en-US"/>
        </w:rPr>
      </w:pPr>
    </w:p>
    <w:p w14:paraId="66D3F6FA" w14:textId="77777777" w:rsidR="00C10089" w:rsidRPr="00C73DA4" w:rsidRDefault="00C10089" w:rsidP="0063302D">
      <w:pPr>
        <w:keepNext/>
        <w:keepLines/>
        <w:jc w:val="both"/>
        <w:rPr>
          <w:rFonts w:ascii="Tahoma" w:hAnsi="Tahoma" w:cs="Tahoma"/>
          <w:lang w:eastAsia="en-US"/>
        </w:rPr>
      </w:pPr>
      <w:r w:rsidRPr="00C73DA4">
        <w:rPr>
          <w:rFonts w:ascii="Tahoma" w:hAnsi="Tahoma" w:cs="Tahoma"/>
          <w:lang w:eastAsia="en-US"/>
        </w:rPr>
        <w:t>Kot garant se s tem zavarovanjem nepreklicno in brezpogojno zavezujemo, da bomo upravičencu</w:t>
      </w:r>
      <w:r>
        <w:rPr>
          <w:rFonts w:ascii="Tahoma" w:hAnsi="Tahoma" w:cs="Tahoma"/>
          <w:lang w:eastAsia="en-US"/>
        </w:rPr>
        <w:t xml:space="preserve"> na prvi poziv</w:t>
      </w:r>
      <w:r w:rsidRPr="00C73DA4">
        <w:rPr>
          <w:rFonts w:ascii="Tahoma" w:hAnsi="Tahoma" w:cs="Tahoma"/>
          <w:lang w:eastAsia="en-US"/>
        </w:rPr>
        <w:t xml:space="preserve">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6CB6D518" w14:textId="77777777" w:rsidR="00C10089" w:rsidRDefault="00C10089" w:rsidP="0063302D">
      <w:pPr>
        <w:keepNext/>
        <w:keepLines/>
        <w:jc w:val="both"/>
        <w:rPr>
          <w:rFonts w:ascii="Tahoma" w:hAnsi="Tahoma" w:cs="Tahoma"/>
          <w:lang w:eastAsia="en-US"/>
        </w:rPr>
      </w:pPr>
    </w:p>
    <w:p w14:paraId="3D19F8B9" w14:textId="77777777" w:rsidR="007F1A87" w:rsidRPr="00C73DA4" w:rsidRDefault="007F1A87" w:rsidP="0063302D">
      <w:pPr>
        <w:keepNext/>
        <w:keepLines/>
        <w:jc w:val="both"/>
        <w:rPr>
          <w:rFonts w:ascii="Tahoma" w:hAnsi="Tahoma" w:cs="Tahoma"/>
          <w:lang w:eastAsia="en-US"/>
        </w:rPr>
      </w:pPr>
    </w:p>
    <w:p w14:paraId="2867A68D" w14:textId="77777777" w:rsidR="00C10089" w:rsidRPr="00C73DA4" w:rsidRDefault="00C10089" w:rsidP="0063302D">
      <w:pPr>
        <w:keepNext/>
        <w:keepLines/>
        <w:jc w:val="both"/>
        <w:rPr>
          <w:rFonts w:ascii="Tahoma" w:hAnsi="Tahoma" w:cs="Tahoma"/>
          <w:lang w:eastAsia="en-US"/>
        </w:rPr>
      </w:pPr>
      <w:r w:rsidRPr="00C73DA4">
        <w:rPr>
          <w:rFonts w:ascii="Tahoma" w:hAnsi="Tahoma" w:cs="Tahoma"/>
          <w:lang w:eastAsia="en-US"/>
        </w:rPr>
        <w:t xml:space="preserve">Zavarovanje se lahko unovči iz naslednjih razlogov, ki morajo biti navedeni v izjavi upravičenca oziroma zahtevi za plačilo: </w:t>
      </w:r>
    </w:p>
    <w:p w14:paraId="2B6D44CB" w14:textId="77777777" w:rsidR="00C10089" w:rsidRPr="00C73DA4" w:rsidRDefault="00C10089" w:rsidP="0063302D">
      <w:pPr>
        <w:keepNext/>
        <w:keepLines/>
        <w:numPr>
          <w:ilvl w:val="0"/>
          <w:numId w:val="26"/>
        </w:numPr>
        <w:ind w:left="426" w:hanging="284"/>
        <w:jc w:val="both"/>
        <w:rPr>
          <w:rFonts w:ascii="Tahoma" w:hAnsi="Tahoma" w:cs="Tahoma"/>
          <w:lang w:eastAsia="en-US"/>
        </w:rPr>
      </w:pPr>
      <w:r w:rsidRPr="00C73DA4">
        <w:rPr>
          <w:rFonts w:ascii="Tahoma" w:hAnsi="Tahoma" w:cs="Tahoma"/>
          <w:lang w:eastAsia="en-US"/>
        </w:rPr>
        <w:t>naročnik zavarovanja je umaknil ponudbo po poteku roka za prejem ponudb ali nedopustno spremenil ponudbo v času njene veljavnosti; ali</w:t>
      </w:r>
    </w:p>
    <w:p w14:paraId="19F4E3DC" w14:textId="77777777" w:rsidR="00C10089" w:rsidRPr="00C73DA4" w:rsidRDefault="00C10089" w:rsidP="0063302D">
      <w:pPr>
        <w:keepNext/>
        <w:keepLines/>
        <w:numPr>
          <w:ilvl w:val="0"/>
          <w:numId w:val="26"/>
        </w:numPr>
        <w:ind w:left="426" w:hanging="284"/>
        <w:jc w:val="both"/>
        <w:rPr>
          <w:rFonts w:ascii="Tahoma" w:hAnsi="Tahoma" w:cs="Tahoma"/>
          <w:lang w:eastAsia="en-US"/>
        </w:rPr>
      </w:pPr>
      <w:r w:rsidRPr="00C73DA4">
        <w:rPr>
          <w:rFonts w:ascii="Tahoma" w:hAnsi="Tahoma" w:cs="Tahoma"/>
          <w:lang w:eastAsia="en-US"/>
        </w:rPr>
        <w:t xml:space="preserve">izbrani naročnik zavarovanja na poziv upravičenca ni podpisal </w:t>
      </w:r>
      <w:r>
        <w:rPr>
          <w:rFonts w:ascii="Tahoma" w:hAnsi="Tahoma" w:cs="Tahoma"/>
          <w:lang w:eastAsia="en-US"/>
        </w:rPr>
        <w:t>okvirnega sporazuma</w:t>
      </w:r>
      <w:r w:rsidRPr="00C73DA4">
        <w:rPr>
          <w:rFonts w:ascii="Tahoma" w:hAnsi="Tahoma" w:cs="Tahoma"/>
          <w:lang w:eastAsia="en-US"/>
        </w:rPr>
        <w:t>; ali</w:t>
      </w:r>
    </w:p>
    <w:p w14:paraId="62D626AB" w14:textId="77777777" w:rsidR="00C10089" w:rsidRPr="00C73DA4" w:rsidRDefault="00C10089" w:rsidP="0063302D">
      <w:pPr>
        <w:keepNext/>
        <w:keepLines/>
        <w:numPr>
          <w:ilvl w:val="0"/>
          <w:numId w:val="26"/>
        </w:numPr>
        <w:ind w:left="426" w:hanging="284"/>
        <w:jc w:val="both"/>
        <w:rPr>
          <w:rFonts w:ascii="Tahoma" w:hAnsi="Tahoma" w:cs="Tahoma"/>
          <w:lang w:eastAsia="en-US"/>
        </w:rPr>
      </w:pPr>
      <w:r w:rsidRPr="00C73DA4">
        <w:rPr>
          <w:rFonts w:ascii="Tahoma" w:hAnsi="Tahoma" w:cs="Tahoma"/>
          <w:lang w:eastAsia="en-US"/>
        </w:rPr>
        <w:t>izbrani naročnik zavarovanja ni predložil zavarovanja za dobro izvedbo obveznosti v skladu s pogoji naročila.</w:t>
      </w:r>
    </w:p>
    <w:p w14:paraId="4C964D5B" w14:textId="77777777" w:rsidR="00C10089" w:rsidRPr="00C73DA4" w:rsidRDefault="00C10089" w:rsidP="0063302D">
      <w:pPr>
        <w:keepNext/>
        <w:keepLines/>
        <w:ind w:left="720"/>
        <w:jc w:val="both"/>
        <w:rPr>
          <w:rFonts w:ascii="Tahoma" w:hAnsi="Tahoma" w:cs="Tahoma"/>
          <w:lang w:eastAsia="en-US"/>
        </w:rPr>
      </w:pPr>
    </w:p>
    <w:p w14:paraId="3D2270BA" w14:textId="77777777" w:rsidR="00C10089" w:rsidRPr="00C73DA4" w:rsidRDefault="00C10089" w:rsidP="0063302D">
      <w:pPr>
        <w:keepNext/>
        <w:keepLines/>
        <w:jc w:val="both"/>
        <w:rPr>
          <w:rFonts w:ascii="Tahoma" w:hAnsi="Tahoma" w:cs="Tahoma"/>
          <w:lang w:eastAsia="en-US"/>
        </w:rPr>
      </w:pPr>
      <w:r w:rsidRPr="00C73DA4">
        <w:rPr>
          <w:rFonts w:ascii="Tahoma" w:hAnsi="Tahoma" w:cs="Tahoma"/>
          <w:lang w:eastAsia="en-US"/>
        </w:rPr>
        <w:lastRenderedPageBreak/>
        <w:t>Katerokoli zahtevo za plačilo po tem zavarovanju moramo prejeti na datum veljavnosti zavarovanja ali pred njim v zgoraj navedenem kraju predložitve.</w:t>
      </w:r>
    </w:p>
    <w:p w14:paraId="6D4B7326" w14:textId="77777777" w:rsidR="00C10089" w:rsidRPr="00C73DA4" w:rsidRDefault="00C10089" w:rsidP="0063302D">
      <w:pPr>
        <w:keepNext/>
        <w:keepLines/>
        <w:jc w:val="both"/>
        <w:rPr>
          <w:rFonts w:ascii="Tahoma" w:hAnsi="Tahoma" w:cs="Tahoma"/>
          <w:lang w:eastAsia="en-US"/>
        </w:rPr>
      </w:pPr>
    </w:p>
    <w:p w14:paraId="028D6202" w14:textId="77777777" w:rsidR="00C10089" w:rsidRPr="00C73DA4" w:rsidRDefault="00C10089" w:rsidP="0063302D">
      <w:pPr>
        <w:keepNext/>
        <w:keepLines/>
        <w:jc w:val="both"/>
        <w:rPr>
          <w:rFonts w:ascii="Tahoma" w:hAnsi="Tahoma" w:cs="Tahoma"/>
          <w:lang w:eastAsia="en-US"/>
        </w:rPr>
      </w:pPr>
      <w:r w:rsidRPr="00C73DA4">
        <w:rPr>
          <w:rFonts w:ascii="Tahoma" w:hAnsi="Tahoma" w:cs="Tahoma"/>
          <w:lang w:eastAsia="en-US"/>
        </w:rPr>
        <w:t>Morebitne spore v zvezi s tem zavarovanjem rešuje stvarno pristojno sodišče v Ljubljani po slovenskem pravu.</w:t>
      </w:r>
    </w:p>
    <w:p w14:paraId="04F59B1B"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D4C0D03"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C73DA4">
        <w:rPr>
          <w:rFonts w:ascii="Tahoma" w:hAnsi="Tahoma" w:cs="Tahoma"/>
        </w:rPr>
        <w:t>Za to zavarovanje veljajo Enotna pravila za garancije na poziv (EPGP) revizija iz leta 2010, izdana pri MTZ pod št. 758.</w:t>
      </w:r>
    </w:p>
    <w:p w14:paraId="499C1162" w14:textId="77777777" w:rsidR="00C10089"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0353BD57"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E9352D3" w14:textId="77777777" w:rsidR="00C10089" w:rsidRPr="00C73DA4"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lang w:eastAsia="en-US"/>
        </w:rPr>
      </w:pPr>
      <w:r w:rsidRPr="00C73DA4">
        <w:rPr>
          <w:rFonts w:ascii="Tahoma" w:hAnsi="Tahoma" w:cs="Tahoma"/>
          <w:lang w:eastAsia="en-US"/>
        </w:rPr>
        <w:tab/>
      </w:r>
      <w:r w:rsidRPr="00C73DA4">
        <w:rPr>
          <w:rFonts w:ascii="Tahoma" w:hAnsi="Tahoma" w:cs="Tahoma"/>
          <w:lang w:eastAsia="en-US"/>
        </w:rPr>
        <w:tab/>
      </w:r>
      <w:r w:rsidRPr="00C73DA4">
        <w:rPr>
          <w:rFonts w:ascii="Tahoma" w:hAnsi="Tahoma" w:cs="Tahoma"/>
          <w:lang w:eastAsia="en-US"/>
        </w:rPr>
        <w:tab/>
      </w:r>
      <w:r w:rsidRPr="00C73DA4">
        <w:rPr>
          <w:rFonts w:ascii="Tahoma" w:hAnsi="Tahoma" w:cs="Tahoma"/>
          <w:lang w:eastAsia="en-US"/>
        </w:rPr>
        <w:tab/>
      </w:r>
      <w:r w:rsidRPr="00C73DA4">
        <w:rPr>
          <w:rFonts w:ascii="Tahoma" w:hAnsi="Tahoma" w:cs="Tahoma"/>
          <w:lang w:eastAsia="en-US"/>
        </w:rPr>
        <w:tab/>
      </w:r>
      <w:r w:rsidRPr="00C73DA4">
        <w:rPr>
          <w:rFonts w:ascii="Tahoma" w:hAnsi="Tahoma" w:cs="Tahoma"/>
          <w:lang w:eastAsia="en-US"/>
        </w:rPr>
        <w:tab/>
      </w:r>
      <w:r w:rsidRPr="00C73DA4">
        <w:rPr>
          <w:rFonts w:ascii="Tahoma" w:hAnsi="Tahoma" w:cs="Tahoma"/>
          <w:lang w:eastAsia="en-US"/>
        </w:rPr>
        <w:tab/>
      </w:r>
      <w:r w:rsidRPr="00C73DA4">
        <w:rPr>
          <w:rFonts w:ascii="Tahoma" w:hAnsi="Tahoma" w:cs="Tahoma"/>
          <w:lang w:eastAsia="en-US"/>
        </w:rPr>
        <w:tab/>
        <w:t xml:space="preserve"> garant</w:t>
      </w:r>
      <w:r w:rsidRPr="00C73DA4">
        <w:rPr>
          <w:rFonts w:ascii="Tahoma" w:hAnsi="Tahoma" w:cs="Tahoma"/>
          <w:lang w:eastAsia="en-US"/>
        </w:rPr>
        <w:tab/>
      </w:r>
      <w:r w:rsidRPr="00C73DA4">
        <w:rPr>
          <w:rFonts w:ascii="Tahoma" w:hAnsi="Tahoma" w:cs="Tahoma"/>
          <w:lang w:eastAsia="en-US"/>
        </w:rPr>
        <w:tab/>
      </w:r>
      <w:r w:rsidRPr="00C73DA4">
        <w:rPr>
          <w:rFonts w:ascii="Tahoma" w:hAnsi="Tahoma" w:cs="Tahoma"/>
          <w:lang w:eastAsia="en-US"/>
        </w:rPr>
        <w:tab/>
      </w:r>
      <w:r w:rsidRPr="00C73DA4">
        <w:rPr>
          <w:rFonts w:ascii="Tahoma" w:hAnsi="Tahoma" w:cs="Tahoma"/>
          <w:lang w:eastAsia="en-US"/>
        </w:rPr>
        <w:tab/>
      </w:r>
      <w:r w:rsidRPr="00C73DA4">
        <w:rPr>
          <w:rFonts w:ascii="Tahoma" w:hAnsi="Tahoma" w:cs="Tahoma"/>
          <w:lang w:eastAsia="en-US"/>
        </w:rPr>
        <w:tab/>
      </w:r>
      <w:r w:rsidRPr="00C73DA4">
        <w:rPr>
          <w:rFonts w:ascii="Tahoma" w:hAnsi="Tahoma" w:cs="Tahoma"/>
          <w:lang w:eastAsia="en-US"/>
        </w:rPr>
        <w:tab/>
      </w:r>
      <w:r w:rsidRPr="00C73DA4">
        <w:rPr>
          <w:rFonts w:ascii="Tahoma" w:hAnsi="Tahoma" w:cs="Tahoma"/>
          <w:lang w:eastAsia="en-US"/>
        </w:rPr>
        <w:tab/>
      </w:r>
      <w:r w:rsidRPr="00C73DA4">
        <w:rPr>
          <w:rFonts w:ascii="Tahoma" w:hAnsi="Tahoma" w:cs="Tahoma"/>
          <w:lang w:eastAsia="en-US"/>
        </w:rPr>
        <w:tab/>
      </w:r>
      <w:r w:rsidRPr="00C73DA4">
        <w:rPr>
          <w:rFonts w:ascii="Tahoma" w:hAnsi="Tahoma" w:cs="Tahoma"/>
          <w:lang w:eastAsia="en-US"/>
        </w:rPr>
        <w:tab/>
        <w:t>(žig in podpis)</w:t>
      </w:r>
    </w:p>
    <w:p w14:paraId="34DD468A" w14:textId="77777777" w:rsidR="00C10089" w:rsidRPr="00C73DA4" w:rsidRDefault="00C10089" w:rsidP="0063302D">
      <w:pPr>
        <w:keepNext/>
        <w:keepLines/>
        <w:rPr>
          <w:rFonts w:ascii="Arial" w:hAnsi="Arial" w:cs="Arial"/>
          <w:lang w:eastAsia="en-US"/>
        </w:rPr>
      </w:pPr>
    </w:p>
    <w:p w14:paraId="27E7FD77" w14:textId="77777777" w:rsidR="00C10089" w:rsidRPr="00C73DA4" w:rsidRDefault="00C10089" w:rsidP="0063302D">
      <w:pPr>
        <w:keepNext/>
        <w:keepLines/>
        <w:jc w:val="both"/>
        <w:rPr>
          <w:rFonts w:ascii="Tahoma" w:hAnsi="Tahoma" w:cs="Tahoma"/>
          <w:i/>
          <w:iCs/>
          <w:sz w:val="18"/>
          <w:szCs w:val="22"/>
        </w:rPr>
      </w:pPr>
    </w:p>
    <w:p w14:paraId="09F39633" w14:textId="77777777" w:rsidR="00C10089" w:rsidRPr="00C10089"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u w:val="single"/>
          <w:lang w:eastAsia="en-US"/>
        </w:rPr>
      </w:pPr>
      <w:r w:rsidRPr="00C10089">
        <w:rPr>
          <w:rFonts w:ascii="Tahoma" w:hAnsi="Tahoma" w:cs="Tahoma"/>
          <w:b/>
          <w:i/>
          <w:u w:val="single"/>
          <w:lang w:eastAsia="en-US"/>
        </w:rPr>
        <w:t>Opozorilo:</w:t>
      </w:r>
    </w:p>
    <w:p w14:paraId="60D5DF71" w14:textId="77777777" w:rsidR="00C10089" w:rsidRPr="008A3942" w:rsidRDefault="00C10089" w:rsidP="0063302D">
      <w:pPr>
        <w:keepNext/>
        <w:keepLines/>
        <w:jc w:val="both"/>
        <w:rPr>
          <w:rFonts w:ascii="Tahoma" w:hAnsi="Tahoma" w:cs="Tahoma"/>
          <w:sz w:val="18"/>
        </w:rPr>
      </w:pPr>
      <w:r w:rsidRPr="00426CF9">
        <w:rPr>
          <w:rFonts w:ascii="Tahoma" w:hAnsi="Tahoma" w:cs="Tahoma"/>
          <w:b/>
          <w:i/>
          <w:sz w:val="18"/>
        </w:rPr>
        <w:t xml:space="preserve">Kavcijska zavarovanja morajo vsebovati klavzulo: »Zahtevi za plačilo ni potrebno priložiti originalnega izvoda zavarovanja.« </w:t>
      </w:r>
    </w:p>
    <w:p w14:paraId="07E9E5BE" w14:textId="77777777" w:rsidR="00C10089" w:rsidRPr="00C73DA4" w:rsidRDefault="00C10089" w:rsidP="0063302D">
      <w:pPr>
        <w:keepNext/>
        <w:keepLines/>
        <w:jc w:val="both"/>
        <w:rPr>
          <w:rFonts w:ascii="Tahoma" w:hAnsi="Tahoma" w:cs="Tahoma"/>
          <w:i/>
          <w:iCs/>
          <w:sz w:val="18"/>
          <w:szCs w:val="22"/>
        </w:rPr>
      </w:pPr>
    </w:p>
    <w:p w14:paraId="331F6EE2" w14:textId="77777777" w:rsidR="00C10089" w:rsidRPr="00C73DA4" w:rsidRDefault="00C10089" w:rsidP="0063302D">
      <w:pPr>
        <w:keepNext/>
        <w:keepLines/>
        <w:jc w:val="both"/>
        <w:rPr>
          <w:rFonts w:ascii="Tahoma" w:hAnsi="Tahoma" w:cs="Tahoma"/>
          <w:i/>
          <w:iCs/>
          <w:sz w:val="18"/>
          <w:szCs w:val="22"/>
        </w:rPr>
      </w:pPr>
    </w:p>
    <w:p w14:paraId="57EDAB2B" w14:textId="77777777" w:rsidR="00C10089" w:rsidRPr="00C73DA4" w:rsidRDefault="00C10089" w:rsidP="0063302D">
      <w:pPr>
        <w:keepNext/>
        <w:keepLines/>
        <w:jc w:val="both"/>
        <w:rPr>
          <w:rFonts w:ascii="Tahoma" w:hAnsi="Tahoma" w:cs="Tahoma"/>
          <w:i/>
          <w:iCs/>
          <w:sz w:val="18"/>
          <w:szCs w:val="22"/>
        </w:rPr>
      </w:pPr>
    </w:p>
    <w:p w14:paraId="53CC6D02" w14:textId="77777777" w:rsidR="00C10089" w:rsidRPr="00C73DA4" w:rsidRDefault="00C10089" w:rsidP="0063302D">
      <w:pPr>
        <w:keepNext/>
        <w:keepLines/>
        <w:jc w:val="both"/>
        <w:rPr>
          <w:rFonts w:ascii="Tahoma" w:hAnsi="Tahoma" w:cs="Tahoma"/>
          <w:i/>
          <w:iCs/>
          <w:sz w:val="18"/>
          <w:szCs w:val="22"/>
        </w:rPr>
      </w:pPr>
    </w:p>
    <w:p w14:paraId="647EBE24" w14:textId="77777777" w:rsidR="00C10089" w:rsidRPr="00C73DA4" w:rsidRDefault="00C10089" w:rsidP="0063302D">
      <w:pPr>
        <w:keepNext/>
        <w:keepLines/>
        <w:jc w:val="both"/>
        <w:rPr>
          <w:rFonts w:ascii="Tahoma" w:hAnsi="Tahoma" w:cs="Tahoma"/>
          <w:i/>
          <w:iCs/>
          <w:sz w:val="18"/>
          <w:szCs w:val="22"/>
        </w:rPr>
      </w:pPr>
      <w:r w:rsidRPr="00C73DA4">
        <w:rPr>
          <w:rFonts w:ascii="Tahoma" w:hAnsi="Tahoma" w:cs="Tahoma"/>
          <w:i/>
          <w:iCs/>
          <w:sz w:val="18"/>
          <w:szCs w:val="22"/>
        </w:rPr>
        <w:t xml:space="preserve">Ponudnik </w:t>
      </w:r>
      <w:r>
        <w:rPr>
          <w:rFonts w:ascii="Tahoma" w:hAnsi="Tahoma" w:cs="Tahoma"/>
          <w:i/>
          <w:iCs/>
          <w:sz w:val="18"/>
          <w:szCs w:val="22"/>
          <w:u w:val="single"/>
        </w:rPr>
        <w:t>zavarovanje</w:t>
      </w:r>
      <w:r w:rsidRPr="00C73DA4">
        <w:rPr>
          <w:rFonts w:ascii="Tahoma" w:hAnsi="Tahoma" w:cs="Tahoma"/>
          <w:i/>
          <w:iCs/>
          <w:sz w:val="18"/>
          <w:szCs w:val="22"/>
          <w:u w:val="single"/>
        </w:rPr>
        <w:t xml:space="preserve"> za resnost ponudbe</w:t>
      </w:r>
      <w:r w:rsidRPr="00C73DA4">
        <w:rPr>
          <w:rFonts w:ascii="Tahoma" w:hAnsi="Tahoma" w:cs="Tahoma"/>
          <w:b/>
          <w:i/>
          <w:iCs/>
          <w:sz w:val="18"/>
          <w:szCs w:val="22"/>
        </w:rPr>
        <w:t xml:space="preserve"> </w:t>
      </w:r>
      <w:r w:rsidRPr="00C73DA4">
        <w:rPr>
          <w:rFonts w:ascii="Tahoma" w:hAnsi="Tahoma" w:cs="Tahoma"/>
          <w:i/>
          <w:iCs/>
          <w:sz w:val="18"/>
          <w:szCs w:val="22"/>
        </w:rPr>
        <w:t xml:space="preserve">v okviru </w:t>
      </w:r>
      <w:r>
        <w:rPr>
          <w:rFonts w:ascii="Tahoma" w:hAnsi="Tahoma" w:cs="Tahoma"/>
          <w:i/>
          <w:iCs/>
          <w:sz w:val="18"/>
          <w:szCs w:val="22"/>
        </w:rPr>
        <w:t xml:space="preserve">informacijskega </w:t>
      </w:r>
      <w:r w:rsidRPr="00C73DA4">
        <w:rPr>
          <w:rFonts w:ascii="Tahoma" w:hAnsi="Tahoma" w:cs="Tahoma"/>
          <w:i/>
          <w:iCs/>
          <w:sz w:val="18"/>
          <w:szCs w:val="22"/>
        </w:rPr>
        <w:t>sistema e-JN</w:t>
      </w:r>
      <w:r w:rsidRPr="00C73DA4">
        <w:rPr>
          <w:rFonts w:ascii="Tahoma" w:hAnsi="Tahoma" w:cs="Tahoma"/>
          <w:b/>
          <w:i/>
          <w:iCs/>
          <w:sz w:val="18"/>
          <w:szCs w:val="22"/>
        </w:rPr>
        <w:t xml:space="preserve"> </w:t>
      </w:r>
      <w:r w:rsidRPr="00C73DA4">
        <w:rPr>
          <w:rFonts w:ascii="Tahoma" w:hAnsi="Tahoma" w:cs="Tahoma"/>
          <w:b/>
          <w:i/>
          <w:iCs/>
          <w:sz w:val="18"/>
          <w:szCs w:val="22"/>
          <w:u w:val="single"/>
        </w:rPr>
        <w:t>naloži v razdelek »Drug</w:t>
      </w:r>
      <w:r>
        <w:rPr>
          <w:rFonts w:ascii="Tahoma" w:hAnsi="Tahoma" w:cs="Tahoma"/>
          <w:b/>
          <w:i/>
          <w:iCs/>
          <w:sz w:val="18"/>
          <w:szCs w:val="22"/>
          <w:u w:val="single"/>
        </w:rPr>
        <w:t>e priloge</w:t>
      </w:r>
      <w:r w:rsidRPr="00C73DA4">
        <w:rPr>
          <w:rFonts w:ascii="Tahoma" w:hAnsi="Tahoma" w:cs="Tahoma"/>
          <w:b/>
          <w:i/>
          <w:iCs/>
          <w:sz w:val="18"/>
          <w:szCs w:val="22"/>
          <w:u w:val="single"/>
        </w:rPr>
        <w:t>«!!!</w:t>
      </w:r>
    </w:p>
    <w:p w14:paraId="6D5151CD" w14:textId="77777777" w:rsidR="005F1B04" w:rsidRDefault="005F1B04" w:rsidP="0063302D">
      <w:pPr>
        <w:pStyle w:val="Telobesedila"/>
        <w:keepNext/>
        <w:keepLines/>
        <w:widowControl/>
        <w:rPr>
          <w:rFonts w:ascii="Tahoma" w:hAnsi="Tahoma" w:cs="Tahoma"/>
          <w:lang w:val="sl-SI"/>
        </w:rPr>
      </w:pPr>
    </w:p>
    <w:p w14:paraId="63BC26CC" w14:textId="77777777" w:rsidR="00C10089" w:rsidRDefault="00C10089" w:rsidP="0063302D">
      <w:pPr>
        <w:pStyle w:val="Telobesedila"/>
        <w:keepNext/>
        <w:keepLines/>
        <w:widowControl/>
        <w:rPr>
          <w:rFonts w:ascii="Tahoma" w:hAnsi="Tahoma" w:cs="Tahoma"/>
          <w:lang w:val="sl-SI"/>
        </w:rPr>
      </w:pPr>
    </w:p>
    <w:p w14:paraId="44294DBB" w14:textId="77777777" w:rsidR="00C10089" w:rsidRDefault="00C10089" w:rsidP="0063302D">
      <w:pPr>
        <w:pStyle w:val="Telobesedila"/>
        <w:keepNext/>
        <w:keepLines/>
        <w:widowControl/>
        <w:rPr>
          <w:rFonts w:ascii="Tahoma" w:hAnsi="Tahoma" w:cs="Tahoma"/>
          <w:lang w:val="sl-SI"/>
        </w:rPr>
      </w:pPr>
    </w:p>
    <w:p w14:paraId="7F97CECE" w14:textId="77777777" w:rsidR="00C10089" w:rsidRDefault="00C10089" w:rsidP="0063302D">
      <w:pPr>
        <w:pStyle w:val="Telobesedila"/>
        <w:keepNext/>
        <w:keepLines/>
        <w:widowControl/>
        <w:rPr>
          <w:rFonts w:ascii="Tahoma" w:hAnsi="Tahoma" w:cs="Tahoma"/>
          <w:lang w:val="sl-SI"/>
        </w:rPr>
      </w:pPr>
    </w:p>
    <w:p w14:paraId="7DE5A6CC" w14:textId="77777777" w:rsidR="00C10089" w:rsidRDefault="00C10089" w:rsidP="0063302D">
      <w:pPr>
        <w:pStyle w:val="Telobesedila"/>
        <w:keepNext/>
        <w:keepLines/>
        <w:widowControl/>
        <w:rPr>
          <w:rFonts w:ascii="Tahoma" w:hAnsi="Tahoma" w:cs="Tahoma"/>
          <w:lang w:val="sl-SI"/>
        </w:rPr>
      </w:pPr>
    </w:p>
    <w:p w14:paraId="6E3CEAF3" w14:textId="77777777" w:rsidR="00C10089" w:rsidRDefault="00C10089" w:rsidP="0063302D">
      <w:pPr>
        <w:pStyle w:val="Telobesedila"/>
        <w:keepNext/>
        <w:keepLines/>
        <w:widowControl/>
        <w:rPr>
          <w:rFonts w:ascii="Tahoma" w:hAnsi="Tahoma" w:cs="Tahoma"/>
          <w:lang w:val="sl-SI"/>
        </w:rPr>
      </w:pPr>
    </w:p>
    <w:p w14:paraId="320E5C72" w14:textId="77777777" w:rsidR="00C10089" w:rsidRDefault="00C10089" w:rsidP="0063302D">
      <w:pPr>
        <w:pStyle w:val="Telobesedila"/>
        <w:keepNext/>
        <w:keepLines/>
        <w:widowControl/>
        <w:rPr>
          <w:rFonts w:ascii="Tahoma" w:hAnsi="Tahoma" w:cs="Tahoma"/>
          <w:lang w:val="sl-SI"/>
        </w:rPr>
      </w:pPr>
    </w:p>
    <w:p w14:paraId="6BFD581B" w14:textId="77777777" w:rsidR="00C10089" w:rsidRDefault="00C10089" w:rsidP="0063302D">
      <w:pPr>
        <w:pStyle w:val="Telobesedila"/>
        <w:keepNext/>
        <w:keepLines/>
        <w:widowControl/>
        <w:rPr>
          <w:rFonts w:ascii="Tahoma" w:hAnsi="Tahoma" w:cs="Tahoma"/>
          <w:lang w:val="sl-SI"/>
        </w:rPr>
      </w:pPr>
    </w:p>
    <w:p w14:paraId="7129E3B7" w14:textId="77777777" w:rsidR="00C10089" w:rsidRDefault="00C10089" w:rsidP="0063302D">
      <w:pPr>
        <w:pStyle w:val="Telobesedila"/>
        <w:keepNext/>
        <w:keepLines/>
        <w:widowControl/>
        <w:rPr>
          <w:rFonts w:ascii="Tahoma" w:hAnsi="Tahoma" w:cs="Tahoma"/>
          <w:lang w:val="sl-SI"/>
        </w:rPr>
      </w:pPr>
    </w:p>
    <w:p w14:paraId="6F11D080" w14:textId="77777777" w:rsidR="00C10089" w:rsidRDefault="00C10089" w:rsidP="0063302D">
      <w:pPr>
        <w:pStyle w:val="Telobesedila"/>
        <w:keepNext/>
        <w:keepLines/>
        <w:widowControl/>
        <w:rPr>
          <w:rFonts w:ascii="Tahoma" w:hAnsi="Tahoma" w:cs="Tahoma"/>
          <w:lang w:val="sl-SI"/>
        </w:rPr>
      </w:pPr>
    </w:p>
    <w:p w14:paraId="1978A36E" w14:textId="77777777" w:rsidR="00C10089" w:rsidRDefault="00C10089" w:rsidP="0063302D">
      <w:pPr>
        <w:pStyle w:val="Telobesedila"/>
        <w:keepNext/>
        <w:keepLines/>
        <w:widowControl/>
        <w:rPr>
          <w:rFonts w:ascii="Tahoma" w:hAnsi="Tahoma" w:cs="Tahoma"/>
          <w:lang w:val="sl-SI"/>
        </w:rPr>
      </w:pPr>
    </w:p>
    <w:p w14:paraId="44228036" w14:textId="77777777" w:rsidR="00C10089" w:rsidRDefault="00C10089" w:rsidP="0063302D">
      <w:pPr>
        <w:pStyle w:val="Telobesedila"/>
        <w:keepNext/>
        <w:keepLines/>
        <w:widowControl/>
        <w:rPr>
          <w:rFonts w:ascii="Tahoma" w:hAnsi="Tahoma" w:cs="Tahoma"/>
          <w:lang w:val="sl-SI"/>
        </w:rPr>
      </w:pPr>
    </w:p>
    <w:p w14:paraId="7A9D7BDE" w14:textId="77777777" w:rsidR="00C10089" w:rsidRDefault="00C10089" w:rsidP="0063302D">
      <w:pPr>
        <w:pStyle w:val="Telobesedila"/>
        <w:keepNext/>
        <w:keepLines/>
        <w:widowControl/>
        <w:rPr>
          <w:rFonts w:ascii="Tahoma" w:hAnsi="Tahoma" w:cs="Tahoma"/>
          <w:lang w:val="sl-SI"/>
        </w:rPr>
      </w:pPr>
    </w:p>
    <w:p w14:paraId="06A5F534" w14:textId="77777777" w:rsidR="00C10089" w:rsidRDefault="00C10089" w:rsidP="0063302D">
      <w:pPr>
        <w:pStyle w:val="Telobesedila"/>
        <w:keepNext/>
        <w:keepLines/>
        <w:widowControl/>
        <w:rPr>
          <w:rFonts w:ascii="Tahoma" w:hAnsi="Tahoma" w:cs="Tahoma"/>
          <w:lang w:val="sl-SI"/>
        </w:rPr>
      </w:pPr>
    </w:p>
    <w:p w14:paraId="27BC819E" w14:textId="77777777" w:rsidR="00C10089" w:rsidRDefault="00C10089" w:rsidP="0063302D">
      <w:pPr>
        <w:pStyle w:val="Telobesedila"/>
        <w:keepNext/>
        <w:keepLines/>
        <w:widowControl/>
        <w:rPr>
          <w:rFonts w:ascii="Tahoma" w:hAnsi="Tahoma" w:cs="Tahoma"/>
          <w:lang w:val="sl-SI"/>
        </w:rPr>
      </w:pPr>
    </w:p>
    <w:p w14:paraId="05C546F2" w14:textId="77777777" w:rsidR="00C10089" w:rsidRDefault="00C10089" w:rsidP="0063302D">
      <w:pPr>
        <w:pStyle w:val="Telobesedila"/>
        <w:keepNext/>
        <w:keepLines/>
        <w:widowControl/>
        <w:rPr>
          <w:rFonts w:ascii="Tahoma" w:hAnsi="Tahoma" w:cs="Tahoma"/>
          <w:lang w:val="sl-SI"/>
        </w:rPr>
      </w:pPr>
    </w:p>
    <w:p w14:paraId="7C3F5C65" w14:textId="77777777" w:rsidR="00C10089" w:rsidRDefault="00C10089" w:rsidP="0063302D">
      <w:pPr>
        <w:pStyle w:val="Telobesedila"/>
        <w:keepNext/>
        <w:keepLines/>
        <w:widowControl/>
        <w:rPr>
          <w:rFonts w:ascii="Tahoma" w:hAnsi="Tahoma" w:cs="Tahoma"/>
          <w:lang w:val="sl-SI"/>
        </w:rPr>
      </w:pPr>
    </w:p>
    <w:p w14:paraId="25C88E85" w14:textId="77777777" w:rsidR="00C10089" w:rsidRDefault="00C10089" w:rsidP="0063302D">
      <w:pPr>
        <w:pStyle w:val="Telobesedila"/>
        <w:keepNext/>
        <w:keepLines/>
        <w:widowControl/>
        <w:rPr>
          <w:rFonts w:ascii="Tahoma" w:hAnsi="Tahoma" w:cs="Tahoma"/>
          <w:lang w:val="sl-SI"/>
        </w:rPr>
      </w:pPr>
    </w:p>
    <w:p w14:paraId="1A1059AA" w14:textId="77777777" w:rsidR="00C10089" w:rsidRDefault="00C10089" w:rsidP="0063302D">
      <w:pPr>
        <w:pStyle w:val="Telobesedila"/>
        <w:keepNext/>
        <w:keepLines/>
        <w:widowControl/>
        <w:rPr>
          <w:rFonts w:ascii="Tahoma" w:hAnsi="Tahoma" w:cs="Tahoma"/>
          <w:lang w:val="sl-SI"/>
        </w:rPr>
      </w:pPr>
    </w:p>
    <w:p w14:paraId="004C7DF8" w14:textId="77777777" w:rsidR="00C10089" w:rsidRDefault="00C10089" w:rsidP="0063302D">
      <w:pPr>
        <w:pStyle w:val="Telobesedila"/>
        <w:keepNext/>
        <w:keepLines/>
        <w:widowControl/>
        <w:rPr>
          <w:rFonts w:ascii="Tahoma" w:hAnsi="Tahoma" w:cs="Tahoma"/>
          <w:lang w:val="sl-SI"/>
        </w:rPr>
      </w:pPr>
    </w:p>
    <w:p w14:paraId="118930D8" w14:textId="77777777" w:rsidR="00C10089" w:rsidRDefault="00C10089" w:rsidP="0063302D">
      <w:pPr>
        <w:pStyle w:val="Telobesedila"/>
        <w:keepNext/>
        <w:keepLines/>
        <w:widowControl/>
        <w:rPr>
          <w:rFonts w:ascii="Tahoma" w:hAnsi="Tahoma" w:cs="Tahoma"/>
          <w:lang w:val="sl-SI"/>
        </w:rPr>
      </w:pPr>
    </w:p>
    <w:p w14:paraId="57238637" w14:textId="77777777" w:rsidR="00C10089" w:rsidRDefault="00C10089" w:rsidP="0063302D">
      <w:pPr>
        <w:pStyle w:val="Telobesedila"/>
        <w:keepNext/>
        <w:keepLines/>
        <w:widowControl/>
        <w:rPr>
          <w:rFonts w:ascii="Tahoma" w:hAnsi="Tahoma" w:cs="Tahoma"/>
          <w:lang w:val="sl-SI"/>
        </w:rPr>
      </w:pPr>
    </w:p>
    <w:p w14:paraId="08E0D996" w14:textId="77777777" w:rsidR="00AD2E94" w:rsidRDefault="00AD2E94" w:rsidP="0063302D">
      <w:pPr>
        <w:pStyle w:val="Telobesedila"/>
        <w:keepNext/>
        <w:keepLines/>
        <w:widowControl/>
        <w:rPr>
          <w:rFonts w:ascii="Tahoma" w:hAnsi="Tahoma" w:cs="Tahoma"/>
          <w:lang w:val="sl-SI"/>
        </w:rPr>
      </w:pPr>
    </w:p>
    <w:p w14:paraId="350800DF" w14:textId="77777777" w:rsidR="00AD2E94" w:rsidRDefault="00AD2E94" w:rsidP="0063302D">
      <w:pPr>
        <w:pStyle w:val="Telobesedila"/>
        <w:keepNext/>
        <w:keepLines/>
        <w:widowControl/>
        <w:rPr>
          <w:rFonts w:ascii="Tahoma" w:hAnsi="Tahoma" w:cs="Tahoma"/>
          <w:lang w:val="sl-SI"/>
        </w:rPr>
      </w:pPr>
    </w:p>
    <w:p w14:paraId="0F163964" w14:textId="77777777" w:rsidR="00AD2E94" w:rsidRDefault="00AD2E94" w:rsidP="0063302D">
      <w:pPr>
        <w:pStyle w:val="Telobesedila"/>
        <w:keepNext/>
        <w:keepLines/>
        <w:widowControl/>
        <w:rPr>
          <w:rFonts w:ascii="Tahoma" w:hAnsi="Tahoma" w:cs="Tahoma"/>
          <w:lang w:val="sl-SI"/>
        </w:rPr>
      </w:pPr>
    </w:p>
    <w:p w14:paraId="62A464A7" w14:textId="77777777" w:rsidR="00C10089" w:rsidRDefault="00C10089" w:rsidP="0063302D">
      <w:pPr>
        <w:pStyle w:val="Telobesedila"/>
        <w:keepNext/>
        <w:keepLines/>
        <w:widowControl/>
        <w:rPr>
          <w:rFonts w:ascii="Tahoma" w:hAnsi="Tahoma" w:cs="Tahoma"/>
          <w:lang w:val="sl-SI"/>
        </w:rPr>
      </w:pPr>
    </w:p>
    <w:p w14:paraId="57B644C4" w14:textId="77777777" w:rsidR="004E18DF" w:rsidRDefault="004E18DF" w:rsidP="0063302D">
      <w:pPr>
        <w:pStyle w:val="Telobesedila"/>
        <w:keepNext/>
        <w:keepLines/>
        <w:widowControl/>
        <w:rPr>
          <w:rFonts w:ascii="Tahoma" w:hAnsi="Tahoma" w:cs="Tahoma"/>
          <w:lang w:val="sl-SI"/>
        </w:rPr>
      </w:pPr>
    </w:p>
    <w:p w14:paraId="0678F4D7" w14:textId="77777777" w:rsidR="004E18DF" w:rsidRDefault="004E18DF" w:rsidP="0063302D">
      <w:pPr>
        <w:pStyle w:val="Telobesedila"/>
        <w:keepNext/>
        <w:keepLines/>
        <w:widowControl/>
        <w:rPr>
          <w:rFonts w:ascii="Tahoma" w:hAnsi="Tahoma" w:cs="Tahoma"/>
          <w:lang w:val="sl-SI"/>
        </w:rPr>
      </w:pPr>
    </w:p>
    <w:p w14:paraId="69558337" w14:textId="77777777" w:rsidR="004E18DF" w:rsidRDefault="004E18DF" w:rsidP="0063302D">
      <w:pPr>
        <w:pStyle w:val="Telobesedila"/>
        <w:keepNext/>
        <w:keepLines/>
        <w:widowControl/>
        <w:rPr>
          <w:rFonts w:ascii="Tahoma" w:hAnsi="Tahoma" w:cs="Tahoma"/>
          <w:lang w:val="sl-SI"/>
        </w:rPr>
      </w:pPr>
    </w:p>
    <w:p w14:paraId="1097CE25" w14:textId="77777777" w:rsidR="004E18DF" w:rsidRDefault="004E18DF" w:rsidP="0063302D">
      <w:pPr>
        <w:pStyle w:val="Telobesedila"/>
        <w:keepNext/>
        <w:keepLines/>
        <w:widowControl/>
        <w:rPr>
          <w:rFonts w:ascii="Tahoma" w:hAnsi="Tahoma" w:cs="Tahoma"/>
          <w:lang w:val="sl-SI"/>
        </w:rPr>
      </w:pPr>
    </w:p>
    <w:p w14:paraId="2ACC09E8" w14:textId="77777777" w:rsidR="004E18DF" w:rsidRDefault="004E18DF" w:rsidP="0063302D">
      <w:pPr>
        <w:pStyle w:val="Telobesedila"/>
        <w:keepNext/>
        <w:keepLines/>
        <w:widowControl/>
        <w:rPr>
          <w:rFonts w:ascii="Tahoma" w:hAnsi="Tahoma" w:cs="Tahoma"/>
          <w:lang w:val="sl-SI"/>
        </w:rPr>
      </w:pPr>
    </w:p>
    <w:p w14:paraId="70A4C00D" w14:textId="77777777" w:rsidR="004E18DF" w:rsidRDefault="004E18DF" w:rsidP="0063302D">
      <w:pPr>
        <w:pStyle w:val="Telobesedila"/>
        <w:keepNext/>
        <w:keepLines/>
        <w:widowControl/>
        <w:rPr>
          <w:rFonts w:ascii="Tahoma" w:hAnsi="Tahoma" w:cs="Tahoma"/>
          <w:lang w:val="sl-SI"/>
        </w:rPr>
      </w:pPr>
    </w:p>
    <w:p w14:paraId="7B68AA74" w14:textId="77777777" w:rsidR="004E18DF" w:rsidRDefault="004E18DF" w:rsidP="0063302D">
      <w:pPr>
        <w:pStyle w:val="Telobesedila"/>
        <w:keepNext/>
        <w:keepLines/>
        <w:widowControl/>
        <w:rPr>
          <w:rFonts w:ascii="Tahoma" w:hAnsi="Tahoma" w:cs="Tahoma"/>
          <w:lang w:val="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C10089" w:rsidRPr="0055524E" w14:paraId="08392F0C" w14:textId="77777777" w:rsidTr="001E0C11">
        <w:tc>
          <w:tcPr>
            <w:tcW w:w="8008" w:type="dxa"/>
            <w:tcBorders>
              <w:top w:val="single" w:sz="4" w:space="0" w:color="auto"/>
              <w:bottom w:val="single" w:sz="4" w:space="0" w:color="auto"/>
            </w:tcBorders>
          </w:tcPr>
          <w:p w14:paraId="79602E88" w14:textId="77777777" w:rsidR="00C10089" w:rsidRPr="0055524E" w:rsidRDefault="00C10089" w:rsidP="0063302D">
            <w:pPr>
              <w:keepNext/>
              <w:keepLines/>
              <w:jc w:val="both"/>
              <w:rPr>
                <w:rFonts w:ascii="Tahoma" w:hAnsi="Tahoma" w:cs="Tahoma"/>
              </w:rPr>
            </w:pPr>
            <w:r>
              <w:rPr>
                <w:rFonts w:ascii="Tahoma" w:hAnsi="Tahoma" w:cs="Tahoma"/>
              </w:rPr>
              <w:lastRenderedPageBreak/>
              <w:t xml:space="preserve">ZAVAROVANJE DOBRE IZVEDBE OBVEZNOSTI </w:t>
            </w:r>
            <w:r w:rsidRPr="00540439">
              <w:rPr>
                <w:rFonts w:ascii="Tahoma" w:hAnsi="Tahoma" w:cs="Tahoma"/>
                <w:color w:val="FF0000"/>
              </w:rPr>
              <w:t>–</w:t>
            </w:r>
            <w:r>
              <w:rPr>
                <w:rFonts w:ascii="Tahoma" w:hAnsi="Tahoma" w:cs="Tahoma"/>
                <w:color w:val="FF0000"/>
              </w:rPr>
              <w:t xml:space="preserve"> bančna garancija/kavcijsko zavarovanje;</w:t>
            </w:r>
            <w:r w:rsidRPr="00540439">
              <w:rPr>
                <w:rFonts w:ascii="Tahoma" w:hAnsi="Tahoma" w:cs="Tahoma"/>
                <w:color w:val="FF0000"/>
              </w:rPr>
              <w:t xml:space="preserve"> ni potrebno prilagati v ponudbi</w:t>
            </w:r>
            <w:r>
              <w:rPr>
                <w:rFonts w:ascii="Tahoma" w:hAnsi="Tahoma" w:cs="Tahoma"/>
                <w:color w:val="FF0000"/>
              </w:rPr>
              <w:t>; VZOREC</w:t>
            </w:r>
          </w:p>
        </w:tc>
        <w:tc>
          <w:tcPr>
            <w:tcW w:w="1560" w:type="dxa"/>
            <w:tcBorders>
              <w:top w:val="single" w:sz="4" w:space="0" w:color="auto"/>
              <w:bottom w:val="single" w:sz="4" w:space="0" w:color="auto"/>
            </w:tcBorders>
          </w:tcPr>
          <w:p w14:paraId="79E60420" w14:textId="6D4BC0DC" w:rsidR="00C10089" w:rsidRPr="0055524E" w:rsidRDefault="00C10089" w:rsidP="001C165E">
            <w:pPr>
              <w:keepNext/>
              <w:keepLines/>
              <w:ind w:left="-353" w:firstLine="353"/>
              <w:rPr>
                <w:rFonts w:ascii="Tahoma" w:hAnsi="Tahoma" w:cs="Tahoma"/>
                <w:b/>
                <w:i/>
              </w:rPr>
            </w:pPr>
            <w:r>
              <w:rPr>
                <w:rFonts w:ascii="Tahoma" w:hAnsi="Tahoma" w:cs="Tahoma"/>
                <w:b/>
                <w:i/>
              </w:rPr>
              <w:t>P</w:t>
            </w:r>
            <w:r w:rsidRPr="0055524E">
              <w:rPr>
                <w:rFonts w:ascii="Tahoma" w:hAnsi="Tahoma" w:cs="Tahoma"/>
                <w:b/>
                <w:i/>
              </w:rPr>
              <w:t xml:space="preserve">riloga </w:t>
            </w:r>
            <w:r w:rsidR="001C165E">
              <w:rPr>
                <w:rFonts w:ascii="Tahoma" w:hAnsi="Tahoma" w:cs="Tahoma"/>
                <w:b/>
                <w:i/>
              </w:rPr>
              <w:t>11</w:t>
            </w:r>
            <w:r>
              <w:rPr>
                <w:rFonts w:ascii="Tahoma" w:hAnsi="Tahoma" w:cs="Tahoma"/>
                <w:b/>
                <w:i/>
              </w:rPr>
              <w:t>/2</w:t>
            </w:r>
          </w:p>
        </w:tc>
      </w:tr>
    </w:tbl>
    <w:p w14:paraId="14CE96BC" w14:textId="77777777" w:rsidR="00C10089" w:rsidRPr="008A3942" w:rsidRDefault="00C10089" w:rsidP="0063302D">
      <w:pPr>
        <w:keepNext/>
        <w:keepLines/>
        <w:rPr>
          <w:rFonts w:ascii="Tahoma" w:hAnsi="Tahoma" w:cs="Tahoma"/>
          <w:sz w:val="18"/>
        </w:rPr>
      </w:pPr>
    </w:p>
    <w:p w14:paraId="547966B0"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8A3942">
        <w:rPr>
          <w:rFonts w:ascii="Tahoma" w:hAnsi="Tahoma" w:cs="Tahoma"/>
          <w:i/>
          <w:sz w:val="18"/>
        </w:rPr>
        <w:t>Glava s podatki o garantu (zavarovalnici/banki) ali SWIFT ključ</w:t>
      </w:r>
    </w:p>
    <w:p w14:paraId="50655736"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5ACF9453"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sz w:val="18"/>
        </w:rPr>
        <w:t xml:space="preserve">Za:       </w:t>
      </w:r>
      <w:r w:rsidRPr="008A3942">
        <w:rPr>
          <w:rFonts w:ascii="Tahoma" w:hAnsi="Tahoma" w:cs="Tahoma"/>
          <w:i/>
          <w:sz w:val="18"/>
        </w:rPr>
        <w:fldChar w:fldCharType="begin">
          <w:ffData>
            <w:name w:val="Besedilo2"/>
            <w:enabled/>
            <w:calcOnExit w:val="0"/>
            <w:textInput/>
          </w:ffData>
        </w:fldChar>
      </w:r>
      <w:r w:rsidRPr="008A3942">
        <w:rPr>
          <w:rFonts w:ascii="Tahoma" w:hAnsi="Tahoma" w:cs="Tahoma"/>
          <w:i/>
          <w:sz w:val="18"/>
        </w:rPr>
        <w:instrText xml:space="preserve"> FORMTEXT </w:instrText>
      </w:r>
      <w:r w:rsidRPr="008A3942">
        <w:rPr>
          <w:rFonts w:ascii="Tahoma" w:hAnsi="Tahoma" w:cs="Tahoma"/>
          <w:i/>
          <w:sz w:val="18"/>
        </w:rPr>
      </w:r>
      <w:r w:rsidRPr="008A3942">
        <w:rPr>
          <w:rFonts w:ascii="Tahoma" w:hAnsi="Tahoma" w:cs="Tahoma"/>
          <w:i/>
          <w:sz w:val="18"/>
        </w:rPr>
        <w:fldChar w:fldCharType="separate"/>
      </w:r>
      <w:r w:rsidRPr="008A3942">
        <w:rPr>
          <w:rFonts w:ascii="Tahoma" w:hAnsi="Tahoma" w:cs="Tahoma"/>
          <w:i/>
          <w:noProof/>
          <w:sz w:val="18"/>
        </w:rPr>
        <w:t> </w:t>
      </w:r>
      <w:r w:rsidRPr="008A3942">
        <w:rPr>
          <w:rFonts w:ascii="Tahoma" w:hAnsi="Tahoma" w:cs="Tahoma"/>
          <w:i/>
          <w:noProof/>
          <w:sz w:val="18"/>
        </w:rPr>
        <w:t> </w:t>
      </w:r>
      <w:r w:rsidRPr="008A3942">
        <w:rPr>
          <w:rFonts w:ascii="Tahoma" w:hAnsi="Tahoma" w:cs="Tahoma"/>
          <w:i/>
          <w:noProof/>
          <w:sz w:val="18"/>
        </w:rPr>
        <w:t> </w:t>
      </w:r>
      <w:r w:rsidRPr="008A3942">
        <w:rPr>
          <w:rFonts w:ascii="Tahoma" w:hAnsi="Tahoma" w:cs="Tahoma"/>
          <w:i/>
          <w:noProof/>
          <w:sz w:val="18"/>
        </w:rPr>
        <w:t> </w:t>
      </w:r>
      <w:r w:rsidRPr="008A3942">
        <w:rPr>
          <w:rFonts w:ascii="Tahoma" w:hAnsi="Tahoma" w:cs="Tahoma"/>
          <w:i/>
          <w:noProof/>
          <w:sz w:val="18"/>
        </w:rPr>
        <w:t> </w:t>
      </w:r>
      <w:r w:rsidRPr="008A3942">
        <w:rPr>
          <w:rFonts w:ascii="Tahoma" w:hAnsi="Tahoma" w:cs="Tahoma"/>
          <w:i/>
          <w:sz w:val="18"/>
        </w:rPr>
        <w:fldChar w:fldCharType="end"/>
      </w:r>
      <w:r w:rsidRPr="008A3942">
        <w:rPr>
          <w:rFonts w:ascii="Tahoma" w:hAnsi="Tahoma" w:cs="Tahoma"/>
          <w:i/>
          <w:sz w:val="18"/>
        </w:rPr>
        <w:t xml:space="preserve">  (vpiše se upravičenca tj. naročnika javnega naročila)</w:t>
      </w:r>
    </w:p>
    <w:p w14:paraId="687A0898"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8A3942">
        <w:rPr>
          <w:rFonts w:ascii="Tahoma" w:hAnsi="Tahoma" w:cs="Tahoma"/>
          <w:sz w:val="18"/>
        </w:rPr>
        <w:t xml:space="preserve">Datum: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datum izdaje)</w:t>
      </w:r>
    </w:p>
    <w:p w14:paraId="2CA8A442"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5CB2472D"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8A3942">
        <w:rPr>
          <w:rFonts w:ascii="Tahoma" w:hAnsi="Tahoma" w:cs="Tahoma"/>
          <w:b/>
          <w:sz w:val="18"/>
        </w:rPr>
        <w:t>VRSTA ZAVAROVANJA:</w:t>
      </w:r>
      <w:r w:rsidRPr="008A3942">
        <w:rPr>
          <w:rFonts w:ascii="Tahoma" w:hAnsi="Tahoma" w:cs="Tahoma"/>
          <w:sz w:val="18"/>
        </w:rPr>
        <w:t xml:space="preserv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vrsta zavarovanja: kavcijsko zavarovanje/bančna garancija)</w:t>
      </w:r>
    </w:p>
    <w:p w14:paraId="3E6162F6"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391E5A80"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 xml:space="preserve">ŠTEVILKA: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številka zavarovanja)</w:t>
      </w:r>
    </w:p>
    <w:p w14:paraId="5C829FE3"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A3CBAEF"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GARANT:</w:t>
      </w:r>
      <w:r w:rsidRPr="008A3942">
        <w:rPr>
          <w:rFonts w:ascii="Tahoma" w:hAnsi="Tahoma" w:cs="Tahoma"/>
          <w:sz w:val="18"/>
        </w:rPr>
        <w:t xml:space="preserv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ime in naslov zavarovalnice/banke v kraju izdaje)</w:t>
      </w:r>
    </w:p>
    <w:p w14:paraId="26DC12C8"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3C93FB9"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 xml:space="preserve">NAROČNIK: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ime in naslov naročnika zavarovanja, tj. v postopku javnega naročanja izbranega ponudnika)</w:t>
      </w:r>
    </w:p>
    <w:p w14:paraId="3A9E7778"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C5A1992"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UPRAVIČENEC:</w:t>
      </w:r>
      <w:r w:rsidRPr="008A3942">
        <w:rPr>
          <w:rFonts w:ascii="Tahoma" w:hAnsi="Tahoma" w:cs="Tahoma"/>
          <w:sz w:val="18"/>
        </w:rPr>
        <w:t xml:space="preserv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naročnika javnega naročila)</w:t>
      </w:r>
    </w:p>
    <w:p w14:paraId="5793F438"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20CDDAF"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8A3942">
        <w:rPr>
          <w:rFonts w:ascii="Tahoma" w:hAnsi="Tahoma" w:cs="Tahoma"/>
          <w:b/>
          <w:sz w:val="18"/>
        </w:rPr>
        <w:t xml:space="preserve">OSNOVNI POSEL: </w:t>
      </w:r>
      <w:r w:rsidRPr="008A3942">
        <w:rPr>
          <w:rFonts w:ascii="Tahoma" w:hAnsi="Tahoma" w:cs="Tahoma"/>
          <w:sz w:val="18"/>
        </w:rPr>
        <w:t xml:space="preserve">obveznost naročnika zavarovanja iz pogodbe št.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z dne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številko in datum pogodbe o izvedbi javnega naročila, sklenjene na podlagi postopka z oznako XXXXXX)</w:t>
      </w:r>
      <w:r w:rsidRPr="008A3942">
        <w:rPr>
          <w:rFonts w:ascii="Tahoma" w:hAnsi="Tahoma" w:cs="Tahoma"/>
          <w:sz w:val="18"/>
        </w:rPr>
        <w:t xml:space="preserve"> za</w:t>
      </w:r>
      <w:r w:rsidRPr="008A3942">
        <w:rPr>
          <w:rFonts w:ascii="Tahoma" w:hAnsi="Tahoma" w:cs="Tahoma"/>
          <w:i/>
          <w:sz w:val="18"/>
        </w:rPr>
        <w:t xml:space="preserv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predmet javnega naročila)</w:t>
      </w:r>
    </w:p>
    <w:p w14:paraId="22A17E82"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i/>
          <w:sz w:val="18"/>
        </w:rPr>
        <w:t xml:space="preserve"> </w:t>
      </w:r>
    </w:p>
    <w:p w14:paraId="287F0557"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 xml:space="preserve">ZNESEK IN VALUTA: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najvišji znesek s številko in besedo ter valuta)</w:t>
      </w:r>
    </w:p>
    <w:p w14:paraId="2BFC925B"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38765EF"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 xml:space="preserve">LISTINE, KI JIH JE POLEG IZJAVE TREBA PRILOŽITI ZAHTEVI ZA PLAČILO IN SE IZRECNO ZAHTEVAJO V SPODNJEM BESEDILU: </w:t>
      </w:r>
      <w:r>
        <w:rPr>
          <w:rFonts w:ascii="Tahoma" w:hAnsi="Tahoma" w:cs="Tahoma"/>
          <w:sz w:val="18"/>
        </w:rPr>
        <w:t>nobena</w:t>
      </w:r>
    </w:p>
    <w:p w14:paraId="4C5E3021"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54694591"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JEZIK V ZAHTEVANIH LISTINAH:</w:t>
      </w:r>
      <w:r w:rsidRPr="008A3942">
        <w:rPr>
          <w:rFonts w:ascii="Tahoma" w:hAnsi="Tahoma" w:cs="Tahoma"/>
          <w:sz w:val="18"/>
        </w:rPr>
        <w:t xml:space="preserve"> slovenski</w:t>
      </w:r>
    </w:p>
    <w:p w14:paraId="659EB4E0"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48DD01E"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OBLIKA PREDLOŽITVE:</w:t>
      </w:r>
      <w:r w:rsidRPr="008A3942">
        <w:rPr>
          <w:rFonts w:ascii="Tahoma" w:hAnsi="Tahoma" w:cs="Tahoma"/>
          <w:sz w:val="18"/>
        </w:rPr>
        <w:t xml:space="preserve"> v papirni obliki s priporočeno pošto ali katerokoli obliko hitre pošte ali v elektronski obliki po SWIFT sistemu na naslov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(navede se SWIFT naslova garanta)</w:t>
      </w:r>
    </w:p>
    <w:p w14:paraId="1F75C11A"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037DD0C0"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KRAJ PREDLOŽITVE:</w:t>
      </w:r>
      <w:r w:rsidRPr="008A3942">
        <w:rPr>
          <w:rFonts w:ascii="Tahoma" w:hAnsi="Tahoma" w:cs="Tahoma"/>
          <w:sz w:val="18"/>
        </w:rPr>
        <w:t xml:space="preserv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(garant vpiše naslov podružnice, kjer se opravi predložitev papirnih listin, ali elektronski naslov za predložitev v elektronski obliki, kot na primer garantov SWIFT naslov)</w:t>
      </w:r>
      <w:r w:rsidRPr="008A3942">
        <w:rPr>
          <w:rFonts w:ascii="Tahoma" w:hAnsi="Tahoma" w:cs="Tahoma"/>
          <w:sz w:val="18"/>
        </w:rPr>
        <w:t xml:space="preserve"> </w:t>
      </w:r>
    </w:p>
    <w:p w14:paraId="0CBE021C"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sz w:val="18"/>
        </w:rPr>
        <w:t>Ne glede na navedeno, se predložitev papirnih listin lahko opravi v katerikoli podružnici garanta na območju Republike Slovenije.</w:t>
      </w:r>
      <w:r w:rsidRPr="008A3942" w:rsidDel="00D4087F">
        <w:rPr>
          <w:rFonts w:ascii="Tahoma" w:hAnsi="Tahoma" w:cs="Tahoma"/>
          <w:sz w:val="18"/>
        </w:rPr>
        <w:t xml:space="preserve"> </w:t>
      </w:r>
    </w:p>
    <w:p w14:paraId="7063B407"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sz w:val="18"/>
        </w:rPr>
        <w:t xml:space="preserve">  </w:t>
      </w:r>
    </w:p>
    <w:p w14:paraId="3BFE51CD"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 xml:space="preserve">DATUM VELJAVNOSTI: </w:t>
      </w:r>
      <w:r w:rsidRPr="008A3942">
        <w:rPr>
          <w:rFonts w:ascii="Tahoma" w:hAnsi="Tahoma" w:cs="Tahoma"/>
          <w:sz w:val="18"/>
        </w:rPr>
        <w:fldChar w:fldCharType="begin">
          <w:ffData>
            <w:name w:val="Besedilo2"/>
            <w:enabled/>
            <w:calcOnExit w:val="0"/>
            <w:textInput>
              <w:default w:val="DD. MM. LLLL"/>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DD. MM. LLLL</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datum zapadlosti zavarovanja)</w:t>
      </w:r>
    </w:p>
    <w:p w14:paraId="2694F69F"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3BC600BD"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STRANKA, KI JE DOLŽNA PLAČATI STROŠKE:</w:t>
      </w:r>
      <w:r w:rsidRPr="008A3942">
        <w:rPr>
          <w:rFonts w:ascii="Tahoma" w:hAnsi="Tahoma" w:cs="Tahoma"/>
          <w:sz w:val="18"/>
        </w:rPr>
        <w:t xml:space="preserv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ime naročnika zavarovanja, tj. v postopku javnega naročanja izbranega ponudnika)</w:t>
      </w:r>
    </w:p>
    <w:p w14:paraId="3617175F" w14:textId="77777777" w:rsidR="00C10089" w:rsidRPr="008A3942"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2EE860A5" w14:textId="77777777" w:rsidR="00C10089" w:rsidRPr="008A3942" w:rsidRDefault="00C10089" w:rsidP="0063302D">
      <w:pPr>
        <w:keepNext/>
        <w:keepLines/>
        <w:jc w:val="both"/>
        <w:rPr>
          <w:rFonts w:ascii="Tahoma" w:hAnsi="Tahoma" w:cs="Tahoma"/>
          <w:sz w:val="18"/>
        </w:rPr>
      </w:pPr>
      <w:r w:rsidRPr="008A3942">
        <w:rPr>
          <w:rFonts w:ascii="Tahoma" w:hAnsi="Tahoma" w:cs="Tahoma"/>
          <w:sz w:val="18"/>
        </w:rPr>
        <w:t xml:space="preserve">Kot garant se s tem zavarovanjem nepreklicno zavezujemo, da bomo upravičencu </w:t>
      </w:r>
      <w:r w:rsidRPr="00917875">
        <w:rPr>
          <w:rFonts w:ascii="Tahoma" w:hAnsi="Tahoma" w:cs="Tahoma"/>
          <w:sz w:val="18"/>
        </w:rPr>
        <w:t xml:space="preserve">brezpogojno in na prvi poziv </w:t>
      </w:r>
      <w:r w:rsidRPr="008A3942">
        <w:rPr>
          <w:rFonts w:ascii="Tahoma" w:hAnsi="Tahoma" w:cs="Tahoma"/>
          <w:sz w:val="18"/>
        </w:rPr>
        <w:t>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3D05835" w14:textId="77777777" w:rsidR="00C10089" w:rsidRPr="008A3942" w:rsidRDefault="00C10089" w:rsidP="0063302D">
      <w:pPr>
        <w:keepNext/>
        <w:keepLines/>
        <w:jc w:val="both"/>
        <w:rPr>
          <w:rFonts w:ascii="Tahoma" w:hAnsi="Tahoma" w:cs="Tahoma"/>
          <w:sz w:val="18"/>
        </w:rPr>
      </w:pPr>
    </w:p>
    <w:p w14:paraId="0AD4C0EC" w14:textId="77777777" w:rsidR="00C10089" w:rsidRPr="008A3942" w:rsidRDefault="00C10089" w:rsidP="0063302D">
      <w:pPr>
        <w:keepNext/>
        <w:keepLines/>
        <w:jc w:val="both"/>
        <w:rPr>
          <w:rFonts w:ascii="Tahoma" w:hAnsi="Tahoma" w:cs="Tahoma"/>
          <w:sz w:val="18"/>
        </w:rPr>
      </w:pPr>
      <w:r w:rsidRPr="008A3942">
        <w:rPr>
          <w:rFonts w:ascii="Tahoma" w:hAnsi="Tahoma" w:cs="Tahoma"/>
          <w:sz w:val="18"/>
        </w:rPr>
        <w:t>Katerokoli zahtevo za plačilo po tem zavarovanju moramo prejeti na datum veljavnosti zavarovanja ali pred njim v zgoraj navedenem kraju predložitve.</w:t>
      </w:r>
    </w:p>
    <w:p w14:paraId="1EF9E525" w14:textId="77777777" w:rsidR="00C10089" w:rsidRPr="008A3942" w:rsidRDefault="00C10089" w:rsidP="0063302D">
      <w:pPr>
        <w:keepNext/>
        <w:keepLines/>
        <w:jc w:val="both"/>
        <w:rPr>
          <w:rFonts w:ascii="Tahoma" w:hAnsi="Tahoma" w:cs="Tahoma"/>
          <w:sz w:val="18"/>
        </w:rPr>
      </w:pPr>
    </w:p>
    <w:p w14:paraId="73D873E3" w14:textId="77777777" w:rsidR="00C10089" w:rsidRPr="008A3942" w:rsidRDefault="00C10089" w:rsidP="0063302D">
      <w:pPr>
        <w:keepNext/>
        <w:keepLines/>
        <w:jc w:val="both"/>
        <w:rPr>
          <w:rFonts w:ascii="Tahoma" w:hAnsi="Tahoma" w:cs="Tahoma"/>
          <w:sz w:val="18"/>
        </w:rPr>
      </w:pPr>
      <w:r w:rsidRPr="008A3942">
        <w:rPr>
          <w:rFonts w:ascii="Tahoma" w:hAnsi="Tahoma" w:cs="Tahoma"/>
          <w:sz w:val="18"/>
        </w:rPr>
        <w:t>Morebitne spore v zvezi s tem zavarovanjem rešuje stvarno pristojno sodišče v Ljubljani po slovenskem pravu.</w:t>
      </w:r>
    </w:p>
    <w:p w14:paraId="51E2B530" w14:textId="77777777" w:rsidR="00C10089" w:rsidRPr="008A3942" w:rsidRDefault="00C10089" w:rsidP="0063302D">
      <w:pPr>
        <w:keepNext/>
        <w:keepLines/>
        <w:jc w:val="both"/>
        <w:rPr>
          <w:rFonts w:ascii="Tahoma" w:hAnsi="Tahoma" w:cs="Tahoma"/>
          <w:sz w:val="18"/>
        </w:rPr>
      </w:pPr>
    </w:p>
    <w:p w14:paraId="014DD7AB" w14:textId="77777777" w:rsidR="00C10089" w:rsidRPr="008A3942" w:rsidRDefault="00C10089" w:rsidP="0063302D">
      <w:pPr>
        <w:keepNext/>
        <w:keepLines/>
        <w:jc w:val="both"/>
        <w:rPr>
          <w:rFonts w:ascii="Tahoma" w:hAnsi="Tahoma" w:cs="Tahoma"/>
          <w:sz w:val="18"/>
        </w:rPr>
      </w:pPr>
      <w:r w:rsidRPr="008A3942">
        <w:rPr>
          <w:rFonts w:ascii="Tahoma" w:hAnsi="Tahoma" w:cs="Tahoma"/>
          <w:sz w:val="18"/>
        </w:rPr>
        <w:t>Za to zavarovanje veljajo Enotna pravila za garancije na poziv (EPGP) revizija iz leta 2010, izdana pri MTZ pod št. 758.</w:t>
      </w:r>
    </w:p>
    <w:p w14:paraId="22577DCF" w14:textId="77777777" w:rsidR="00C10089" w:rsidRDefault="00C10089" w:rsidP="0063302D">
      <w:pPr>
        <w:keepNext/>
        <w:keepLines/>
        <w:jc w:val="both"/>
        <w:rPr>
          <w:rFonts w:ascii="Tahoma" w:hAnsi="Tahoma" w:cs="Tahoma"/>
          <w:sz w:val="18"/>
        </w:rPr>
      </w:pPr>
    </w:p>
    <w:p w14:paraId="11823B01" w14:textId="77777777" w:rsidR="00C10089" w:rsidRPr="007D1FAB"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u w:val="single"/>
        </w:rPr>
      </w:pP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t xml:space="preserve">     garant</w:t>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t>(žig in podpis)</w:t>
      </w:r>
    </w:p>
    <w:p w14:paraId="4C1E5B4F" w14:textId="77777777" w:rsidR="00C10089" w:rsidRDefault="00C10089" w:rsidP="0063302D">
      <w:pPr>
        <w:pStyle w:val="Telobesedila"/>
        <w:keepNext/>
        <w:keepLines/>
        <w:widowControl/>
        <w:rPr>
          <w:rFonts w:ascii="Tahoma" w:hAnsi="Tahoma" w:cs="Tahoma"/>
          <w:lang w:val="sl-SI"/>
        </w:rPr>
      </w:pPr>
    </w:p>
    <w:p w14:paraId="43A1C1E6" w14:textId="77777777" w:rsidR="00C10089" w:rsidRDefault="00C10089" w:rsidP="0063302D">
      <w:pPr>
        <w:pStyle w:val="Telobesedila"/>
        <w:keepNext/>
        <w:keepLines/>
        <w:widowControl/>
        <w:rPr>
          <w:rFonts w:ascii="Tahoma" w:hAnsi="Tahoma" w:cs="Tahoma"/>
          <w:lang w:val="sl-SI"/>
        </w:rPr>
      </w:pPr>
    </w:p>
    <w:p w14:paraId="2F986EC5" w14:textId="77777777" w:rsidR="00C10089" w:rsidRPr="00C10089" w:rsidRDefault="00C10089" w:rsidP="0063302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u w:val="single"/>
          <w:lang w:eastAsia="en-US"/>
        </w:rPr>
      </w:pPr>
      <w:r w:rsidRPr="00C10089">
        <w:rPr>
          <w:rFonts w:ascii="Tahoma" w:hAnsi="Tahoma" w:cs="Tahoma"/>
          <w:b/>
          <w:i/>
          <w:u w:val="single"/>
          <w:lang w:eastAsia="en-US"/>
        </w:rPr>
        <w:lastRenderedPageBreak/>
        <w:t>Opozorilo:</w:t>
      </w:r>
    </w:p>
    <w:p w14:paraId="05DE49B8" w14:textId="77777777" w:rsidR="00C10089" w:rsidRDefault="00C10089" w:rsidP="0063302D">
      <w:pPr>
        <w:keepNext/>
        <w:keepLines/>
        <w:jc w:val="both"/>
        <w:rPr>
          <w:rFonts w:ascii="Tahoma" w:hAnsi="Tahoma" w:cs="Tahoma"/>
          <w:b/>
          <w:i/>
          <w:sz w:val="18"/>
        </w:rPr>
      </w:pPr>
      <w:r w:rsidRPr="00426CF9">
        <w:rPr>
          <w:rFonts w:ascii="Tahoma" w:hAnsi="Tahoma" w:cs="Tahoma"/>
          <w:b/>
          <w:i/>
          <w:sz w:val="18"/>
        </w:rPr>
        <w:t xml:space="preserve">Kavcijska zavarovanja morajo vsebovati klavzulo: »Zahtevi za plačilo ni potrebno priložiti originalnega izvoda zavarovanja.« </w:t>
      </w:r>
    </w:p>
    <w:p w14:paraId="3BBEDCA1" w14:textId="77777777" w:rsidR="00C10089" w:rsidRDefault="00C10089" w:rsidP="0063302D">
      <w:pPr>
        <w:keepNext/>
        <w:keepLines/>
        <w:jc w:val="both"/>
        <w:rPr>
          <w:rFonts w:ascii="Tahoma" w:hAnsi="Tahoma" w:cs="Tahoma"/>
          <w:b/>
          <w:i/>
          <w:sz w:val="18"/>
        </w:rPr>
      </w:pPr>
    </w:p>
    <w:p w14:paraId="2422DC97" w14:textId="77777777" w:rsidR="00C10089" w:rsidRPr="00C8579C" w:rsidRDefault="00C10089" w:rsidP="0063302D">
      <w:pPr>
        <w:pStyle w:val="Telobesedila"/>
        <w:keepNext/>
        <w:keepLines/>
        <w:widowControl/>
        <w:rPr>
          <w:rFonts w:ascii="Tahoma" w:hAnsi="Tahoma" w:cs="Tahoma"/>
          <w:lang w:val="sl-SI"/>
        </w:rPr>
      </w:pPr>
    </w:p>
    <w:sectPr w:rsidR="00C10089" w:rsidRPr="00C8579C" w:rsidSect="007F36CA">
      <w:footerReference w:type="default" r:id="rId22"/>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DEC07E" w14:textId="77777777" w:rsidR="00D65052" w:rsidRDefault="00D65052">
      <w:r>
        <w:separator/>
      </w:r>
    </w:p>
  </w:endnote>
  <w:endnote w:type="continuationSeparator" w:id="0">
    <w:p w14:paraId="27355FB5" w14:textId="77777777" w:rsidR="00D65052" w:rsidRDefault="00D6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96384" w14:textId="01BB1C5D" w:rsidR="00D65052" w:rsidRPr="007653AE" w:rsidRDefault="00D65052"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r w:rsidRPr="005332C6">
      <w:rPr>
        <w:noProof/>
        <w:sz w:val="16"/>
        <w:szCs w:val="16"/>
        <w:lang w:val="sl-SI"/>
      </w:rPr>
      <w:drawing>
        <wp:inline distT="0" distB="0" distL="0" distR="0" wp14:anchorId="023BD8DB" wp14:editId="4CFAFE76">
          <wp:extent cx="2479040" cy="798815"/>
          <wp:effectExtent l="0" t="0" r="0" b="1905"/>
          <wp:docPr id="87" name="Slika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C3340" w14:textId="77777777" w:rsidR="00D65052" w:rsidRDefault="00D65052"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B6288" w14:textId="77777777" w:rsidR="00D65052" w:rsidRDefault="00D65052" w:rsidP="00D92424">
    <w:pPr>
      <w:pStyle w:val="Noga"/>
      <w:tabs>
        <w:tab w:val="left" w:pos="4353"/>
      </w:tabs>
      <w:ind w:right="-1276"/>
      <w:jc w:val="right"/>
    </w:pPr>
    <w:r>
      <w:tab/>
    </w:r>
    <w:r>
      <w:rPr>
        <w:noProof/>
        <w:lang w:val="sl-SI"/>
      </w:rPr>
      <w:drawing>
        <wp:inline distT="0" distB="0" distL="0" distR="0" wp14:anchorId="6B6F0F8F" wp14:editId="1EB4C0B6">
          <wp:extent cx="3789045" cy="34925"/>
          <wp:effectExtent l="0" t="0" r="1905" b="3175"/>
          <wp:docPr id="22" name="Slika 2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3DAFA9CA" w14:textId="77777777" w:rsidR="00D65052" w:rsidRPr="00B1262D" w:rsidRDefault="00D65052" w:rsidP="002303FA">
    <w:pPr>
      <w:pStyle w:val="Noga"/>
      <w:tabs>
        <w:tab w:val="clear" w:pos="4536"/>
        <w:tab w:val="clear" w:pos="9072"/>
      </w:tabs>
      <w:ind w:right="-2"/>
      <w:jc w:val="right"/>
      <w:rPr>
        <w:sz w:val="16"/>
        <w:szCs w:val="16"/>
      </w:rPr>
    </w:pPr>
  </w:p>
  <w:p w14:paraId="17116E92" w14:textId="6E0662D7" w:rsidR="00D65052" w:rsidRDefault="00D65052"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F60C8F">
      <w:rPr>
        <w:noProof/>
        <w:sz w:val="16"/>
        <w:szCs w:val="16"/>
      </w:rPr>
      <w:t>2</w:t>
    </w:r>
    <w:r w:rsidRPr="00394716">
      <w:rPr>
        <w:sz w:val="16"/>
        <w:szCs w:val="16"/>
      </w:rPr>
      <w:fldChar w:fldCharType="end"/>
    </w:r>
  </w:p>
  <w:p w14:paraId="12CB95C2" w14:textId="77777777" w:rsidR="00D65052" w:rsidRPr="007653AE" w:rsidRDefault="00D65052"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B7D4F" w14:textId="77777777" w:rsidR="00D65052" w:rsidRDefault="00D65052" w:rsidP="0073769E">
    <w:pPr>
      <w:pStyle w:val="Noga"/>
      <w:ind w:right="-1134"/>
      <w:jc w:val="right"/>
    </w:pPr>
    <w:r>
      <w:rPr>
        <w:noProof/>
        <w:lang w:val="sl-SI"/>
      </w:rPr>
      <w:drawing>
        <wp:inline distT="0" distB="0" distL="0" distR="0" wp14:anchorId="6F3A4558" wp14:editId="29832A2B">
          <wp:extent cx="3789045" cy="34925"/>
          <wp:effectExtent l="0" t="0" r="1905" b="3175"/>
          <wp:docPr id="24" name="Slika 24"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19031100" w14:textId="77777777" w:rsidR="00D65052" w:rsidRDefault="00D65052" w:rsidP="0073769E">
    <w:pPr>
      <w:pStyle w:val="Noga"/>
      <w:jc w:val="center"/>
      <w:rPr>
        <w:sz w:val="16"/>
        <w:szCs w:val="16"/>
      </w:rPr>
    </w:pPr>
  </w:p>
  <w:p w14:paraId="25AFE38D" w14:textId="77777777" w:rsidR="00D65052" w:rsidRDefault="00D65052"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67B954B0" w14:textId="77777777" w:rsidR="00D65052" w:rsidRDefault="00D65052"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2C64C" w14:textId="77777777" w:rsidR="00D65052" w:rsidRDefault="00D65052" w:rsidP="00C27A1B">
    <w:pPr>
      <w:pStyle w:val="Noga"/>
      <w:tabs>
        <w:tab w:val="left" w:pos="4353"/>
      </w:tabs>
      <w:ind w:right="-1276"/>
    </w:pPr>
    <w:r>
      <w:tab/>
    </w:r>
    <w:r>
      <w:rPr>
        <w:noProof/>
        <w:lang w:val="sl-SI"/>
      </w:rPr>
      <w:drawing>
        <wp:inline distT="0" distB="0" distL="0" distR="0" wp14:anchorId="27F58E5C" wp14:editId="126337FD">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743E266D" w14:textId="77777777" w:rsidR="00D65052" w:rsidRPr="00B1262D" w:rsidRDefault="00D65052" w:rsidP="002303FA">
    <w:pPr>
      <w:pStyle w:val="Noga"/>
      <w:tabs>
        <w:tab w:val="clear" w:pos="4536"/>
        <w:tab w:val="clear" w:pos="9072"/>
      </w:tabs>
      <w:ind w:right="-2"/>
      <w:jc w:val="right"/>
      <w:rPr>
        <w:sz w:val="16"/>
        <w:szCs w:val="16"/>
      </w:rPr>
    </w:pPr>
  </w:p>
  <w:p w14:paraId="0F55151E" w14:textId="31879285" w:rsidR="00D65052" w:rsidRDefault="00D65052"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F60C8F">
      <w:rPr>
        <w:noProof/>
        <w:sz w:val="16"/>
        <w:szCs w:val="16"/>
      </w:rPr>
      <w:t>62</w:t>
    </w:r>
    <w:r w:rsidRPr="00394716">
      <w:rPr>
        <w:sz w:val="16"/>
        <w:szCs w:val="16"/>
      </w:rPr>
      <w:fldChar w:fldCharType="end"/>
    </w:r>
  </w:p>
  <w:p w14:paraId="4E17DA91" w14:textId="77777777" w:rsidR="00D65052" w:rsidRPr="007653AE" w:rsidRDefault="00D65052"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3A7697" w14:textId="77777777" w:rsidR="00D65052" w:rsidRDefault="00D65052">
      <w:r>
        <w:separator/>
      </w:r>
    </w:p>
  </w:footnote>
  <w:footnote w:type="continuationSeparator" w:id="0">
    <w:p w14:paraId="11586F49" w14:textId="77777777" w:rsidR="00D65052" w:rsidRDefault="00D65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AFA62" w14:textId="77777777" w:rsidR="00D65052" w:rsidRDefault="00D65052" w:rsidP="009670F5">
    <w:pPr>
      <w:pStyle w:val="Glava"/>
      <w:jc w:val="center"/>
    </w:pPr>
  </w:p>
  <w:p w14:paraId="1FC463D6" w14:textId="376CBF6D" w:rsidR="00D65052" w:rsidRDefault="00D65052" w:rsidP="002303FA">
    <w:pPr>
      <w:pStyle w:val="Glava"/>
      <w:tabs>
        <w:tab w:val="clear" w:pos="4536"/>
        <w:tab w:val="clear" w:pos="9072"/>
      </w:tabs>
      <w:ind w:right="-1276"/>
      <w:jc w:val="right"/>
    </w:pPr>
    <w:r>
      <w:rPr>
        <w:noProof/>
        <w:lang w:val="sl-SI"/>
      </w:rPr>
      <w:drawing>
        <wp:inline distT="0" distB="0" distL="0" distR="0" wp14:anchorId="0B5236D1" wp14:editId="6C0D99CF">
          <wp:extent cx="3438525" cy="1823085"/>
          <wp:effectExtent l="0" t="0" r="9525" b="571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4C36C13D" w14:textId="77777777" w:rsidR="00D65052" w:rsidRPr="009670F5" w:rsidRDefault="00D65052"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6DE36" w14:textId="77777777" w:rsidR="00D65052" w:rsidRDefault="00D65052" w:rsidP="0000613B">
    <w:pPr>
      <w:pStyle w:val="Glava"/>
      <w:tabs>
        <w:tab w:val="clear" w:pos="4536"/>
        <w:tab w:val="clear" w:pos="9072"/>
      </w:tabs>
      <w:spacing w:after="120"/>
      <w:jc w:val="right"/>
    </w:pPr>
  </w:p>
  <w:p w14:paraId="3717B774" w14:textId="77777777" w:rsidR="00D65052" w:rsidRDefault="00D65052" w:rsidP="009670F5">
    <w:pPr>
      <w:pStyle w:val="Glava"/>
      <w:spacing w:after="120"/>
    </w:pPr>
  </w:p>
  <w:p w14:paraId="23E59E1B" w14:textId="77777777" w:rsidR="00D65052" w:rsidRDefault="00D65052"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6601C" w14:textId="77777777" w:rsidR="00D65052" w:rsidRDefault="00D65052" w:rsidP="009670F5">
    <w:pPr>
      <w:pStyle w:val="Glava"/>
      <w:jc w:val="center"/>
    </w:pPr>
    <w:r>
      <w:rPr>
        <w:noProof/>
        <w:lang w:val="sl-SI"/>
      </w:rPr>
      <w:drawing>
        <wp:inline distT="0" distB="0" distL="0" distR="0" wp14:anchorId="404666CA" wp14:editId="67E23097">
          <wp:extent cx="831215" cy="609600"/>
          <wp:effectExtent l="0" t="0" r="6985" b="0"/>
          <wp:docPr id="21" name="Slika 2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0061EA71" w14:textId="77777777" w:rsidR="00D65052" w:rsidRPr="00667509" w:rsidRDefault="00D65052"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5CE1D" w14:textId="77777777" w:rsidR="00D65052" w:rsidRDefault="00D65052" w:rsidP="000C1E30">
    <w:pPr>
      <w:pStyle w:val="Glava"/>
      <w:jc w:val="center"/>
    </w:pPr>
    <w:r>
      <w:rPr>
        <w:noProof/>
        <w:lang w:val="sl-SI"/>
      </w:rPr>
      <w:drawing>
        <wp:inline distT="0" distB="0" distL="0" distR="0" wp14:anchorId="1751BEFE" wp14:editId="3618C494">
          <wp:extent cx="831215" cy="609600"/>
          <wp:effectExtent l="0" t="0" r="6985" b="0"/>
          <wp:docPr id="23" name="Slika 2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01E10E99" w14:textId="77777777" w:rsidR="00D65052" w:rsidRDefault="00D65052" w:rsidP="009670F5">
    <w:pPr>
      <w:pStyle w:val="Glava"/>
      <w:spacing w:after="120"/>
      <w:jc w:val="center"/>
    </w:pPr>
  </w:p>
  <w:p w14:paraId="31F9B1D0" w14:textId="77777777" w:rsidR="00D65052" w:rsidRPr="00001A3E" w:rsidRDefault="00D65052"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24C4480"/>
    <w:multiLevelType w:val="hybridMultilevel"/>
    <w:tmpl w:val="6E3C52A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B672609"/>
    <w:multiLevelType w:val="hybridMultilevel"/>
    <w:tmpl w:val="DF02C90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C361382"/>
    <w:multiLevelType w:val="hybridMultilevel"/>
    <w:tmpl w:val="4AAC128C"/>
    <w:lvl w:ilvl="0" w:tplc="04240005">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1814008"/>
    <w:multiLevelType w:val="hybridMultilevel"/>
    <w:tmpl w:val="4FD2878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1DD7B84"/>
    <w:multiLevelType w:val="hybridMultilevel"/>
    <w:tmpl w:val="84F06AFE"/>
    <w:lvl w:ilvl="0" w:tplc="04240005">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6B42A28"/>
    <w:multiLevelType w:val="hybridMultilevel"/>
    <w:tmpl w:val="308256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176C4A6A"/>
    <w:multiLevelType w:val="hybridMultilevel"/>
    <w:tmpl w:val="213415EE"/>
    <w:lvl w:ilvl="0" w:tplc="B5180332">
      <w:start w:val="1"/>
      <w:numFmt w:val="bullet"/>
      <w:lvlText w:val=""/>
      <w:lvlJc w:val="left"/>
      <w:pPr>
        <w:ind w:left="360" w:hanging="360"/>
      </w:pPr>
      <w:rPr>
        <w:rFonts w:ascii="Wingdings" w:hAnsi="Wingdings" w:hint="default"/>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18CD1C14"/>
    <w:multiLevelType w:val="hybridMultilevel"/>
    <w:tmpl w:val="D0AAB16E"/>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A9F6F21"/>
    <w:multiLevelType w:val="hybridMultilevel"/>
    <w:tmpl w:val="17A69D88"/>
    <w:lvl w:ilvl="0" w:tplc="87648A6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1B344CAE"/>
    <w:multiLevelType w:val="hybridMultilevel"/>
    <w:tmpl w:val="196A4C74"/>
    <w:lvl w:ilvl="0" w:tplc="0C1CFC48">
      <w:numFmt w:val="bullet"/>
      <w:lvlText w:val="–"/>
      <w:lvlJc w:val="left"/>
      <w:pPr>
        <w:ind w:left="720" w:hanging="360"/>
      </w:pPr>
      <w:rPr>
        <w:rFonts w:ascii="Tahoma" w:eastAsia="Times New Roman" w:hAnsi="Tahoma" w:cs="Tahoma"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B500509"/>
    <w:multiLevelType w:val="hybridMultilevel"/>
    <w:tmpl w:val="308256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1FC508EC"/>
    <w:multiLevelType w:val="hybridMultilevel"/>
    <w:tmpl w:val="DA78ED94"/>
    <w:lvl w:ilvl="0" w:tplc="04240005">
      <w:start w:val="1"/>
      <w:numFmt w:val="bullet"/>
      <w:lvlText w:val=""/>
      <w:lvlJc w:val="left"/>
      <w:pPr>
        <w:ind w:left="1080" w:hanging="360"/>
      </w:pPr>
      <w:rPr>
        <w:rFonts w:ascii="Wingdings" w:hAnsi="Wingding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5"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6" w15:restartNumberingAfterBreak="0">
    <w:nsid w:val="259911BB"/>
    <w:multiLevelType w:val="hybridMultilevel"/>
    <w:tmpl w:val="CFA225C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281A1FBE"/>
    <w:multiLevelType w:val="hybridMultilevel"/>
    <w:tmpl w:val="F2AC7A1E"/>
    <w:lvl w:ilvl="0" w:tplc="04240005">
      <w:start w:val="1"/>
      <w:numFmt w:val="bullet"/>
      <w:lvlText w:val=""/>
      <w:lvlJc w:val="left"/>
      <w:pPr>
        <w:ind w:left="1080" w:hanging="360"/>
      </w:pPr>
      <w:rPr>
        <w:rFonts w:ascii="Wingdings" w:hAnsi="Wingding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8"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2AD72727"/>
    <w:multiLevelType w:val="multilevel"/>
    <w:tmpl w:val="D0EEDEAE"/>
    <w:lvl w:ilvl="0">
      <w:start w:val="1"/>
      <w:numFmt w:val="decimal"/>
      <w:lvlText w:val="%1."/>
      <w:lvlJc w:val="left"/>
      <w:pPr>
        <w:ind w:left="480" w:hanging="480"/>
      </w:pPr>
      <w:rPr>
        <w:rFonts w:hint="default"/>
      </w:rPr>
    </w:lvl>
    <w:lvl w:ilvl="1">
      <w:start w:val="1"/>
      <w:numFmt w:val="decimal"/>
      <w:lvlText w:val="%2."/>
      <w:lvlJc w:val="left"/>
      <w:pPr>
        <w:ind w:left="1146" w:hanging="720"/>
      </w:pPr>
      <w:rPr>
        <w:rFonts w:ascii="Tahoma" w:eastAsia="Times New Roman" w:hAnsi="Tahoma" w:cs="Tahoma"/>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0" w15:restartNumberingAfterBreak="0">
    <w:nsid w:val="2B9F2C15"/>
    <w:multiLevelType w:val="hybridMultilevel"/>
    <w:tmpl w:val="63CC1E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2D223BFC"/>
    <w:multiLevelType w:val="hybridMultilevel"/>
    <w:tmpl w:val="6C16EF3A"/>
    <w:lvl w:ilvl="0" w:tplc="41304598">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2DED2B2C"/>
    <w:multiLevelType w:val="hybridMultilevel"/>
    <w:tmpl w:val="17A69D88"/>
    <w:lvl w:ilvl="0" w:tplc="87648A6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0CD5EC1"/>
    <w:multiLevelType w:val="hybridMultilevel"/>
    <w:tmpl w:val="0D748B50"/>
    <w:lvl w:ilvl="0" w:tplc="187EECD4">
      <w:numFmt w:val="bullet"/>
      <w:lvlText w:val="-"/>
      <w:lvlJc w:val="left"/>
      <w:pPr>
        <w:ind w:left="720" w:hanging="360"/>
      </w:pPr>
      <w:rPr>
        <w:rFonts w:ascii="Tahoma" w:eastAsia="Times New Roman" w:hAnsi="Tahoma" w:cs="Tahoma"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2C15758"/>
    <w:multiLevelType w:val="hybridMultilevel"/>
    <w:tmpl w:val="22E278E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7893A87"/>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7"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C89254C"/>
    <w:multiLevelType w:val="hybridMultilevel"/>
    <w:tmpl w:val="0842423A"/>
    <w:lvl w:ilvl="0" w:tplc="04240005">
      <w:start w:val="1"/>
      <w:numFmt w:val="bullet"/>
      <w:lvlText w:val=""/>
      <w:lvlJc w:val="left"/>
      <w:pPr>
        <w:ind w:left="1080" w:hanging="360"/>
      </w:pPr>
      <w:rPr>
        <w:rFonts w:ascii="Wingdings" w:hAnsi="Wingding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9"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3E8650A6"/>
    <w:multiLevelType w:val="hybridMultilevel"/>
    <w:tmpl w:val="49C8CF24"/>
    <w:lvl w:ilvl="0" w:tplc="04240005">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3FD21745"/>
    <w:multiLevelType w:val="hybridMultilevel"/>
    <w:tmpl w:val="E21838D8"/>
    <w:lvl w:ilvl="0" w:tplc="04240005">
      <w:start w:val="1"/>
      <w:numFmt w:val="bullet"/>
      <w:lvlText w:val=""/>
      <w:lvlJc w:val="left"/>
      <w:pPr>
        <w:ind w:left="1080" w:hanging="360"/>
      </w:pPr>
      <w:rPr>
        <w:rFonts w:ascii="Wingdings" w:hAnsi="Wingding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2"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415C22A6"/>
    <w:multiLevelType w:val="multilevel"/>
    <w:tmpl w:val="CAD0248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5"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6"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7" w15:restartNumberingAfterBreak="0">
    <w:nsid w:val="47E73F4F"/>
    <w:multiLevelType w:val="hybridMultilevel"/>
    <w:tmpl w:val="EFDE9F10"/>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8" w15:restartNumberingAfterBreak="0">
    <w:nsid w:val="48C61522"/>
    <w:multiLevelType w:val="multilevel"/>
    <w:tmpl w:val="D234D2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9"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4D9D5717"/>
    <w:multiLevelType w:val="hybridMultilevel"/>
    <w:tmpl w:val="1BB2D292"/>
    <w:lvl w:ilvl="0" w:tplc="FAD0CA4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4F280877"/>
    <w:multiLevelType w:val="hybridMultilevel"/>
    <w:tmpl w:val="F8A0A6D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544A67C6"/>
    <w:multiLevelType w:val="hybridMultilevel"/>
    <w:tmpl w:val="E2B255F4"/>
    <w:lvl w:ilvl="0" w:tplc="04240005">
      <w:start w:val="1"/>
      <w:numFmt w:val="bullet"/>
      <w:lvlText w:val=""/>
      <w:lvlJc w:val="left"/>
      <w:pPr>
        <w:ind w:left="1069" w:hanging="360"/>
      </w:pPr>
      <w:rPr>
        <w:rFonts w:ascii="Wingdings" w:hAnsi="Wingdings" w:hint="default"/>
      </w:rPr>
    </w:lvl>
    <w:lvl w:ilvl="1" w:tplc="04240003" w:tentative="1">
      <w:start w:val="1"/>
      <w:numFmt w:val="bullet"/>
      <w:lvlText w:val="o"/>
      <w:lvlJc w:val="left"/>
      <w:pPr>
        <w:ind w:left="1789" w:hanging="360"/>
      </w:pPr>
      <w:rPr>
        <w:rFonts w:ascii="Courier New" w:hAnsi="Courier New" w:cs="Courier New" w:hint="default"/>
      </w:rPr>
    </w:lvl>
    <w:lvl w:ilvl="2" w:tplc="04240005" w:tentative="1">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abstractNum w:abstractNumId="55" w15:restartNumberingAfterBreak="0">
    <w:nsid w:val="597B0F87"/>
    <w:multiLevelType w:val="hybridMultilevel"/>
    <w:tmpl w:val="97BECFC4"/>
    <w:lvl w:ilvl="0" w:tplc="7C041212">
      <w:start w:val="1000"/>
      <w:numFmt w:val="bullet"/>
      <w:lvlText w:val="–"/>
      <w:lvlJc w:val="left"/>
      <w:pPr>
        <w:ind w:left="786"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6208096B"/>
    <w:multiLevelType w:val="hybridMultilevel"/>
    <w:tmpl w:val="035083A2"/>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6D582745"/>
    <w:multiLevelType w:val="hybridMultilevel"/>
    <w:tmpl w:val="8C60CD98"/>
    <w:lvl w:ilvl="0" w:tplc="04240005">
      <w:start w:val="1"/>
      <w:numFmt w:val="bullet"/>
      <w:lvlText w:val=""/>
      <w:lvlJc w:val="left"/>
      <w:pPr>
        <w:ind w:left="786" w:hanging="360"/>
      </w:pPr>
      <w:rPr>
        <w:rFonts w:ascii="Wingdings" w:hAnsi="Wingdings"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60" w15:restartNumberingAfterBreak="0">
    <w:nsid w:val="6FBC4F43"/>
    <w:multiLevelType w:val="hybridMultilevel"/>
    <w:tmpl w:val="17A69D88"/>
    <w:lvl w:ilvl="0" w:tplc="87648A6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70A125E1"/>
    <w:multiLevelType w:val="hybridMultilevel"/>
    <w:tmpl w:val="D284BF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3" w15:restartNumberingAfterBreak="0">
    <w:nsid w:val="722B3A27"/>
    <w:multiLevelType w:val="hybridMultilevel"/>
    <w:tmpl w:val="5482824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766853EA"/>
    <w:multiLevelType w:val="multilevel"/>
    <w:tmpl w:val="D0EEDEAE"/>
    <w:lvl w:ilvl="0">
      <w:start w:val="1"/>
      <w:numFmt w:val="decimal"/>
      <w:lvlText w:val="%1."/>
      <w:lvlJc w:val="left"/>
      <w:pPr>
        <w:ind w:left="480" w:hanging="480"/>
      </w:pPr>
      <w:rPr>
        <w:rFonts w:hint="default"/>
      </w:rPr>
    </w:lvl>
    <w:lvl w:ilvl="1">
      <w:start w:val="1"/>
      <w:numFmt w:val="decimal"/>
      <w:lvlText w:val="%2."/>
      <w:lvlJc w:val="left"/>
      <w:pPr>
        <w:ind w:left="1146" w:hanging="720"/>
      </w:pPr>
      <w:rPr>
        <w:rFonts w:ascii="Tahoma" w:eastAsia="Times New Roman" w:hAnsi="Tahoma" w:cs="Tahoma"/>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5" w15:restartNumberingAfterBreak="0">
    <w:nsid w:val="783B32C4"/>
    <w:multiLevelType w:val="hybridMultilevel"/>
    <w:tmpl w:val="8EE0C276"/>
    <w:lvl w:ilvl="0" w:tplc="04240005">
      <w:start w:val="1"/>
      <w:numFmt w:val="bullet"/>
      <w:lvlText w:val=""/>
      <w:lvlJc w:val="left"/>
      <w:pPr>
        <w:ind w:left="1080" w:hanging="360"/>
      </w:pPr>
      <w:rPr>
        <w:rFonts w:ascii="Wingdings" w:hAnsi="Wingding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6"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7E4D2539"/>
    <w:multiLevelType w:val="hybridMultilevel"/>
    <w:tmpl w:val="7930C0C6"/>
    <w:lvl w:ilvl="0" w:tplc="04240005">
      <w:start w:val="1"/>
      <w:numFmt w:val="bullet"/>
      <w:lvlText w:val=""/>
      <w:lvlJc w:val="left"/>
      <w:pPr>
        <w:ind w:left="900" w:hanging="360"/>
      </w:pPr>
      <w:rPr>
        <w:rFonts w:ascii="Wingdings" w:hAnsi="Wingdings" w:hint="default"/>
      </w:rPr>
    </w:lvl>
    <w:lvl w:ilvl="1" w:tplc="04240003" w:tentative="1">
      <w:start w:val="1"/>
      <w:numFmt w:val="bullet"/>
      <w:lvlText w:val="o"/>
      <w:lvlJc w:val="left"/>
      <w:pPr>
        <w:ind w:left="1620" w:hanging="360"/>
      </w:pPr>
      <w:rPr>
        <w:rFonts w:ascii="Courier New" w:hAnsi="Courier New" w:cs="Courier New" w:hint="default"/>
      </w:rPr>
    </w:lvl>
    <w:lvl w:ilvl="2" w:tplc="04240005" w:tentative="1">
      <w:start w:val="1"/>
      <w:numFmt w:val="bullet"/>
      <w:lvlText w:val=""/>
      <w:lvlJc w:val="left"/>
      <w:pPr>
        <w:ind w:left="2340" w:hanging="360"/>
      </w:pPr>
      <w:rPr>
        <w:rFonts w:ascii="Wingdings" w:hAnsi="Wingdings" w:hint="default"/>
      </w:rPr>
    </w:lvl>
    <w:lvl w:ilvl="3" w:tplc="04240001" w:tentative="1">
      <w:start w:val="1"/>
      <w:numFmt w:val="bullet"/>
      <w:lvlText w:val=""/>
      <w:lvlJc w:val="left"/>
      <w:pPr>
        <w:ind w:left="3060" w:hanging="360"/>
      </w:pPr>
      <w:rPr>
        <w:rFonts w:ascii="Symbol" w:hAnsi="Symbol" w:hint="default"/>
      </w:rPr>
    </w:lvl>
    <w:lvl w:ilvl="4" w:tplc="04240003" w:tentative="1">
      <w:start w:val="1"/>
      <w:numFmt w:val="bullet"/>
      <w:lvlText w:val="o"/>
      <w:lvlJc w:val="left"/>
      <w:pPr>
        <w:ind w:left="3780" w:hanging="360"/>
      </w:pPr>
      <w:rPr>
        <w:rFonts w:ascii="Courier New" w:hAnsi="Courier New" w:cs="Courier New" w:hint="default"/>
      </w:rPr>
    </w:lvl>
    <w:lvl w:ilvl="5" w:tplc="04240005" w:tentative="1">
      <w:start w:val="1"/>
      <w:numFmt w:val="bullet"/>
      <w:lvlText w:val=""/>
      <w:lvlJc w:val="left"/>
      <w:pPr>
        <w:ind w:left="4500" w:hanging="360"/>
      </w:pPr>
      <w:rPr>
        <w:rFonts w:ascii="Wingdings" w:hAnsi="Wingdings" w:hint="default"/>
      </w:rPr>
    </w:lvl>
    <w:lvl w:ilvl="6" w:tplc="04240001" w:tentative="1">
      <w:start w:val="1"/>
      <w:numFmt w:val="bullet"/>
      <w:lvlText w:val=""/>
      <w:lvlJc w:val="left"/>
      <w:pPr>
        <w:ind w:left="5220" w:hanging="360"/>
      </w:pPr>
      <w:rPr>
        <w:rFonts w:ascii="Symbol" w:hAnsi="Symbol" w:hint="default"/>
      </w:rPr>
    </w:lvl>
    <w:lvl w:ilvl="7" w:tplc="04240003" w:tentative="1">
      <w:start w:val="1"/>
      <w:numFmt w:val="bullet"/>
      <w:lvlText w:val="o"/>
      <w:lvlJc w:val="left"/>
      <w:pPr>
        <w:ind w:left="5940" w:hanging="360"/>
      </w:pPr>
      <w:rPr>
        <w:rFonts w:ascii="Courier New" w:hAnsi="Courier New" w:cs="Courier New" w:hint="default"/>
      </w:rPr>
    </w:lvl>
    <w:lvl w:ilvl="8" w:tplc="04240005" w:tentative="1">
      <w:start w:val="1"/>
      <w:numFmt w:val="bullet"/>
      <w:lvlText w:val=""/>
      <w:lvlJc w:val="left"/>
      <w:pPr>
        <w:ind w:left="6660" w:hanging="360"/>
      </w:pPr>
      <w:rPr>
        <w:rFonts w:ascii="Wingdings" w:hAnsi="Wingdings" w:hint="default"/>
      </w:rPr>
    </w:lvl>
  </w:abstractNum>
  <w:num w:numId="1">
    <w:abstractNumId w:val="11"/>
  </w:num>
  <w:num w:numId="2">
    <w:abstractNumId w:val="25"/>
  </w:num>
  <w:num w:numId="3">
    <w:abstractNumId w:val="46"/>
  </w:num>
  <w:num w:numId="4">
    <w:abstractNumId w:val="62"/>
  </w:num>
  <w:num w:numId="5">
    <w:abstractNumId w:val="37"/>
  </w:num>
  <w:num w:numId="6">
    <w:abstractNumId w:val="45"/>
  </w:num>
  <w:num w:numId="7">
    <w:abstractNumId w:val="43"/>
  </w:num>
  <w:num w:numId="8">
    <w:abstractNumId w:val="51"/>
  </w:num>
  <w:num w:numId="9">
    <w:abstractNumId w:val="35"/>
  </w:num>
  <w:num w:numId="10">
    <w:abstractNumId w:val="66"/>
  </w:num>
  <w:num w:numId="11">
    <w:abstractNumId w:val="50"/>
  </w:num>
  <w:num w:numId="12">
    <w:abstractNumId w:val="19"/>
  </w:num>
  <w:num w:numId="13">
    <w:abstractNumId w:val="12"/>
  </w:num>
  <w:num w:numId="14">
    <w:abstractNumId w:val="53"/>
  </w:num>
  <w:num w:numId="15">
    <w:abstractNumId w:val="6"/>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6"/>
  </w:num>
  <w:num w:numId="18">
    <w:abstractNumId w:val="8"/>
  </w:num>
  <w:num w:numId="19">
    <w:abstractNumId w:val="30"/>
  </w:num>
  <w:num w:numId="20">
    <w:abstractNumId w:val="23"/>
  </w:num>
  <w:num w:numId="21">
    <w:abstractNumId w:val="55"/>
  </w:num>
  <w:num w:numId="22">
    <w:abstractNumId w:val="22"/>
  </w:num>
  <w:num w:numId="23">
    <w:abstractNumId w:val="34"/>
  </w:num>
  <w:num w:numId="24">
    <w:abstractNumId w:val="31"/>
  </w:num>
  <w:num w:numId="25">
    <w:abstractNumId w:val="17"/>
  </w:num>
  <w:num w:numId="26">
    <w:abstractNumId w:val="36"/>
  </w:num>
  <w:num w:numId="27">
    <w:abstractNumId w:val="42"/>
  </w:num>
  <w:num w:numId="28">
    <w:abstractNumId w:val="48"/>
  </w:num>
  <w:num w:numId="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15"/>
  </w:num>
  <w:num w:numId="37">
    <w:abstractNumId w:val="63"/>
  </w:num>
  <w:num w:numId="38">
    <w:abstractNumId w:val="65"/>
  </w:num>
  <w:num w:numId="39">
    <w:abstractNumId w:val="54"/>
  </w:num>
  <w:num w:numId="40">
    <w:abstractNumId w:val="38"/>
  </w:num>
  <w:num w:numId="41">
    <w:abstractNumId w:val="16"/>
  </w:num>
  <w:num w:numId="42">
    <w:abstractNumId w:val="41"/>
  </w:num>
  <w:num w:numId="43">
    <w:abstractNumId w:val="26"/>
  </w:num>
  <w:num w:numId="44">
    <w:abstractNumId w:val="5"/>
  </w:num>
  <w:num w:numId="45">
    <w:abstractNumId w:val="61"/>
  </w:num>
  <w:num w:numId="46">
    <w:abstractNumId w:val="47"/>
  </w:num>
  <w:num w:numId="47">
    <w:abstractNumId w:val="14"/>
  </w:num>
  <w:num w:numId="48">
    <w:abstractNumId w:val="40"/>
  </w:num>
  <w:num w:numId="49">
    <w:abstractNumId w:val="59"/>
  </w:num>
  <w:num w:numId="50">
    <w:abstractNumId w:val="27"/>
  </w:num>
  <w:num w:numId="51">
    <w:abstractNumId w:val="24"/>
  </w:num>
  <w:num w:numId="52">
    <w:abstractNumId w:val="67"/>
  </w:num>
  <w:num w:numId="53">
    <w:abstractNumId w:val="58"/>
  </w:num>
  <w:num w:numId="54">
    <w:abstractNumId w:val="33"/>
  </w:num>
  <w:num w:numId="55">
    <w:abstractNumId w:val="52"/>
  </w:num>
  <w:num w:numId="56">
    <w:abstractNumId w:val="20"/>
  </w:num>
  <w:num w:numId="57">
    <w:abstractNumId w:val="49"/>
  </w:num>
  <w:num w:numId="58">
    <w:abstractNumId w:val="10"/>
  </w:num>
  <w:num w:numId="59">
    <w:abstractNumId w:val="44"/>
  </w:num>
  <w:num w:numId="60">
    <w:abstractNumId w:val="28"/>
  </w:num>
  <w:num w:numId="61">
    <w:abstractNumId w:val="39"/>
  </w:num>
  <w:num w:numId="62">
    <w:abstractNumId w:val="18"/>
  </w:num>
  <w:num w:numId="63">
    <w:abstractNumId w:val="64"/>
  </w:num>
  <w:num w:numId="64">
    <w:abstractNumId w:val="32"/>
  </w:num>
  <w:num w:numId="65">
    <w:abstractNumId w:val="29"/>
  </w:num>
  <w:num w:numId="66">
    <w:abstractNumId w:val="60"/>
  </w:num>
  <w:num w:numId="67">
    <w:abstractNumId w:val="21"/>
  </w:num>
  <w:num w:numId="68">
    <w:abstractNumId w:val="13"/>
  </w:num>
  <w:num w:numId="69">
    <w:abstractNumId w:val="57"/>
  </w:num>
  <w:num w:numId="70">
    <w:abstractNumId w:val="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C09"/>
    <w:rsid w:val="00000C8A"/>
    <w:rsid w:val="00001A3E"/>
    <w:rsid w:val="00001D78"/>
    <w:rsid w:val="0000206B"/>
    <w:rsid w:val="000022D0"/>
    <w:rsid w:val="000034DE"/>
    <w:rsid w:val="00003A2B"/>
    <w:rsid w:val="00003E1B"/>
    <w:rsid w:val="000042FF"/>
    <w:rsid w:val="000043F8"/>
    <w:rsid w:val="000049DE"/>
    <w:rsid w:val="0000520C"/>
    <w:rsid w:val="0000613B"/>
    <w:rsid w:val="000063E6"/>
    <w:rsid w:val="00006EC6"/>
    <w:rsid w:val="000074B6"/>
    <w:rsid w:val="000075AC"/>
    <w:rsid w:val="00007700"/>
    <w:rsid w:val="00010FE1"/>
    <w:rsid w:val="00011089"/>
    <w:rsid w:val="00011993"/>
    <w:rsid w:val="00011B83"/>
    <w:rsid w:val="00012CF7"/>
    <w:rsid w:val="00012CF8"/>
    <w:rsid w:val="000132DD"/>
    <w:rsid w:val="0001373F"/>
    <w:rsid w:val="0001445A"/>
    <w:rsid w:val="000145A5"/>
    <w:rsid w:val="0001484A"/>
    <w:rsid w:val="000148D7"/>
    <w:rsid w:val="00014A6F"/>
    <w:rsid w:val="0001580C"/>
    <w:rsid w:val="00015D3D"/>
    <w:rsid w:val="00015D6E"/>
    <w:rsid w:val="0001627C"/>
    <w:rsid w:val="0001657E"/>
    <w:rsid w:val="00016656"/>
    <w:rsid w:val="00016B2B"/>
    <w:rsid w:val="00016C1F"/>
    <w:rsid w:val="0002040F"/>
    <w:rsid w:val="0002142C"/>
    <w:rsid w:val="000218D1"/>
    <w:rsid w:val="00022618"/>
    <w:rsid w:val="0002284B"/>
    <w:rsid w:val="00022F38"/>
    <w:rsid w:val="0002309C"/>
    <w:rsid w:val="00023203"/>
    <w:rsid w:val="00024685"/>
    <w:rsid w:val="00024703"/>
    <w:rsid w:val="00024BED"/>
    <w:rsid w:val="00024FEF"/>
    <w:rsid w:val="00025064"/>
    <w:rsid w:val="00025B4F"/>
    <w:rsid w:val="00026931"/>
    <w:rsid w:val="00026CAA"/>
    <w:rsid w:val="000302C2"/>
    <w:rsid w:val="00031DDA"/>
    <w:rsid w:val="0003244D"/>
    <w:rsid w:val="000325BE"/>
    <w:rsid w:val="00032754"/>
    <w:rsid w:val="00032CA0"/>
    <w:rsid w:val="00033527"/>
    <w:rsid w:val="00033E39"/>
    <w:rsid w:val="00034339"/>
    <w:rsid w:val="000368C5"/>
    <w:rsid w:val="00037AB0"/>
    <w:rsid w:val="000404C9"/>
    <w:rsid w:val="00040A8E"/>
    <w:rsid w:val="000414D7"/>
    <w:rsid w:val="000443E4"/>
    <w:rsid w:val="0004599E"/>
    <w:rsid w:val="00045E2C"/>
    <w:rsid w:val="0004746C"/>
    <w:rsid w:val="000478FE"/>
    <w:rsid w:val="00047A4C"/>
    <w:rsid w:val="00050762"/>
    <w:rsid w:val="000514D8"/>
    <w:rsid w:val="00051E9C"/>
    <w:rsid w:val="00052493"/>
    <w:rsid w:val="0005290E"/>
    <w:rsid w:val="00052EFD"/>
    <w:rsid w:val="000538C0"/>
    <w:rsid w:val="00053CFA"/>
    <w:rsid w:val="000569BD"/>
    <w:rsid w:val="00056D91"/>
    <w:rsid w:val="00056E74"/>
    <w:rsid w:val="0006027A"/>
    <w:rsid w:val="000606B6"/>
    <w:rsid w:val="00060F32"/>
    <w:rsid w:val="000611F7"/>
    <w:rsid w:val="00062896"/>
    <w:rsid w:val="0006349C"/>
    <w:rsid w:val="00064A9B"/>
    <w:rsid w:val="00064B87"/>
    <w:rsid w:val="000651CD"/>
    <w:rsid w:val="00065E94"/>
    <w:rsid w:val="00066178"/>
    <w:rsid w:val="00067254"/>
    <w:rsid w:val="00070790"/>
    <w:rsid w:val="000710B3"/>
    <w:rsid w:val="00072391"/>
    <w:rsid w:val="00072448"/>
    <w:rsid w:val="0007251E"/>
    <w:rsid w:val="000725E3"/>
    <w:rsid w:val="00072CCA"/>
    <w:rsid w:val="000731C5"/>
    <w:rsid w:val="00073387"/>
    <w:rsid w:val="000736D6"/>
    <w:rsid w:val="000737C0"/>
    <w:rsid w:val="0007392D"/>
    <w:rsid w:val="00073B9B"/>
    <w:rsid w:val="00074A90"/>
    <w:rsid w:val="0007502E"/>
    <w:rsid w:val="0007574B"/>
    <w:rsid w:val="00075B1B"/>
    <w:rsid w:val="00075CA5"/>
    <w:rsid w:val="00076A62"/>
    <w:rsid w:val="000772E5"/>
    <w:rsid w:val="00077417"/>
    <w:rsid w:val="00077583"/>
    <w:rsid w:val="000776F9"/>
    <w:rsid w:val="000777C3"/>
    <w:rsid w:val="000778AC"/>
    <w:rsid w:val="000779FC"/>
    <w:rsid w:val="00077C6D"/>
    <w:rsid w:val="0008070A"/>
    <w:rsid w:val="000807A3"/>
    <w:rsid w:val="000808BD"/>
    <w:rsid w:val="00081916"/>
    <w:rsid w:val="000822AE"/>
    <w:rsid w:val="00083AEA"/>
    <w:rsid w:val="00085465"/>
    <w:rsid w:val="0008582C"/>
    <w:rsid w:val="00085CC2"/>
    <w:rsid w:val="00086971"/>
    <w:rsid w:val="00086AF1"/>
    <w:rsid w:val="000879EB"/>
    <w:rsid w:val="00087D1D"/>
    <w:rsid w:val="00087DAE"/>
    <w:rsid w:val="00090476"/>
    <w:rsid w:val="0009065C"/>
    <w:rsid w:val="00091C34"/>
    <w:rsid w:val="00094564"/>
    <w:rsid w:val="00094688"/>
    <w:rsid w:val="0009474A"/>
    <w:rsid w:val="000950C7"/>
    <w:rsid w:val="0009631F"/>
    <w:rsid w:val="00096374"/>
    <w:rsid w:val="00096C88"/>
    <w:rsid w:val="000972BC"/>
    <w:rsid w:val="00097F8C"/>
    <w:rsid w:val="000A0069"/>
    <w:rsid w:val="000A0388"/>
    <w:rsid w:val="000A076D"/>
    <w:rsid w:val="000A104F"/>
    <w:rsid w:val="000A159C"/>
    <w:rsid w:val="000A18DF"/>
    <w:rsid w:val="000A1EC6"/>
    <w:rsid w:val="000A2619"/>
    <w:rsid w:val="000A2723"/>
    <w:rsid w:val="000A2AB7"/>
    <w:rsid w:val="000A38E2"/>
    <w:rsid w:val="000A3EF9"/>
    <w:rsid w:val="000A3F4C"/>
    <w:rsid w:val="000A474F"/>
    <w:rsid w:val="000A6E22"/>
    <w:rsid w:val="000A6F22"/>
    <w:rsid w:val="000A7744"/>
    <w:rsid w:val="000A777D"/>
    <w:rsid w:val="000A7EC7"/>
    <w:rsid w:val="000B00D1"/>
    <w:rsid w:val="000B012B"/>
    <w:rsid w:val="000B03F6"/>
    <w:rsid w:val="000B11B2"/>
    <w:rsid w:val="000B23F0"/>
    <w:rsid w:val="000B5D34"/>
    <w:rsid w:val="000B5DD8"/>
    <w:rsid w:val="000C046B"/>
    <w:rsid w:val="000C0B43"/>
    <w:rsid w:val="000C0FD2"/>
    <w:rsid w:val="000C1856"/>
    <w:rsid w:val="000C1B19"/>
    <w:rsid w:val="000C1E30"/>
    <w:rsid w:val="000C2FE0"/>
    <w:rsid w:val="000C3344"/>
    <w:rsid w:val="000C36A2"/>
    <w:rsid w:val="000C36D4"/>
    <w:rsid w:val="000C424C"/>
    <w:rsid w:val="000C4BF7"/>
    <w:rsid w:val="000C5B08"/>
    <w:rsid w:val="000C6487"/>
    <w:rsid w:val="000C6D64"/>
    <w:rsid w:val="000D1988"/>
    <w:rsid w:val="000D1CA4"/>
    <w:rsid w:val="000D2BB0"/>
    <w:rsid w:val="000D3507"/>
    <w:rsid w:val="000D3E47"/>
    <w:rsid w:val="000D500C"/>
    <w:rsid w:val="000D55CA"/>
    <w:rsid w:val="000D5DDC"/>
    <w:rsid w:val="000D5FE9"/>
    <w:rsid w:val="000D62A3"/>
    <w:rsid w:val="000D6692"/>
    <w:rsid w:val="000D6F85"/>
    <w:rsid w:val="000D748B"/>
    <w:rsid w:val="000D79BC"/>
    <w:rsid w:val="000D7E09"/>
    <w:rsid w:val="000D7F61"/>
    <w:rsid w:val="000E0005"/>
    <w:rsid w:val="000E0371"/>
    <w:rsid w:val="000E08E1"/>
    <w:rsid w:val="000E08F3"/>
    <w:rsid w:val="000E0ABD"/>
    <w:rsid w:val="000E1097"/>
    <w:rsid w:val="000E1C4B"/>
    <w:rsid w:val="000E2191"/>
    <w:rsid w:val="000E4408"/>
    <w:rsid w:val="000E4A63"/>
    <w:rsid w:val="000E5D6A"/>
    <w:rsid w:val="000E7ED8"/>
    <w:rsid w:val="000F00A1"/>
    <w:rsid w:val="000F0AAB"/>
    <w:rsid w:val="000F12A7"/>
    <w:rsid w:val="000F210B"/>
    <w:rsid w:val="000F2296"/>
    <w:rsid w:val="000F2ACA"/>
    <w:rsid w:val="000F3D6D"/>
    <w:rsid w:val="000F5850"/>
    <w:rsid w:val="000F596A"/>
    <w:rsid w:val="000F5AE8"/>
    <w:rsid w:val="000F6570"/>
    <w:rsid w:val="000F6B53"/>
    <w:rsid w:val="000F6FD7"/>
    <w:rsid w:val="00100668"/>
    <w:rsid w:val="00100A01"/>
    <w:rsid w:val="001015DC"/>
    <w:rsid w:val="00102611"/>
    <w:rsid w:val="00102BE1"/>
    <w:rsid w:val="001031FB"/>
    <w:rsid w:val="001033B9"/>
    <w:rsid w:val="00104E2A"/>
    <w:rsid w:val="00105220"/>
    <w:rsid w:val="00105222"/>
    <w:rsid w:val="0010562B"/>
    <w:rsid w:val="0010568C"/>
    <w:rsid w:val="00105AA6"/>
    <w:rsid w:val="0010602E"/>
    <w:rsid w:val="001060E9"/>
    <w:rsid w:val="00106233"/>
    <w:rsid w:val="0010683B"/>
    <w:rsid w:val="00106A56"/>
    <w:rsid w:val="00106CBF"/>
    <w:rsid w:val="001073E4"/>
    <w:rsid w:val="001073E7"/>
    <w:rsid w:val="00107B9C"/>
    <w:rsid w:val="00110BE2"/>
    <w:rsid w:val="00110CA3"/>
    <w:rsid w:val="00110E02"/>
    <w:rsid w:val="00111389"/>
    <w:rsid w:val="00111630"/>
    <w:rsid w:val="0011190E"/>
    <w:rsid w:val="00112C33"/>
    <w:rsid w:val="00112D9C"/>
    <w:rsid w:val="001142A1"/>
    <w:rsid w:val="001154E2"/>
    <w:rsid w:val="00115E9D"/>
    <w:rsid w:val="0011652A"/>
    <w:rsid w:val="00116838"/>
    <w:rsid w:val="001175D4"/>
    <w:rsid w:val="00117A38"/>
    <w:rsid w:val="00117A3E"/>
    <w:rsid w:val="00117AB9"/>
    <w:rsid w:val="00120B84"/>
    <w:rsid w:val="001212A2"/>
    <w:rsid w:val="0012180C"/>
    <w:rsid w:val="00121CF3"/>
    <w:rsid w:val="00122700"/>
    <w:rsid w:val="0012294E"/>
    <w:rsid w:val="00122C7F"/>
    <w:rsid w:val="00123B12"/>
    <w:rsid w:val="0012459A"/>
    <w:rsid w:val="0012484B"/>
    <w:rsid w:val="0012574D"/>
    <w:rsid w:val="00125875"/>
    <w:rsid w:val="00126304"/>
    <w:rsid w:val="00127B2B"/>
    <w:rsid w:val="00127B82"/>
    <w:rsid w:val="0013034E"/>
    <w:rsid w:val="0013056B"/>
    <w:rsid w:val="00130F27"/>
    <w:rsid w:val="00131273"/>
    <w:rsid w:val="00131C69"/>
    <w:rsid w:val="001322E7"/>
    <w:rsid w:val="001326A6"/>
    <w:rsid w:val="001329E4"/>
    <w:rsid w:val="0013381C"/>
    <w:rsid w:val="0013461E"/>
    <w:rsid w:val="001348D3"/>
    <w:rsid w:val="00135300"/>
    <w:rsid w:val="0013536A"/>
    <w:rsid w:val="001360A5"/>
    <w:rsid w:val="0013638E"/>
    <w:rsid w:val="00136A97"/>
    <w:rsid w:val="00136DA0"/>
    <w:rsid w:val="00136F5C"/>
    <w:rsid w:val="001372AD"/>
    <w:rsid w:val="00137300"/>
    <w:rsid w:val="0013754D"/>
    <w:rsid w:val="00137AF3"/>
    <w:rsid w:val="00137B63"/>
    <w:rsid w:val="00137BF1"/>
    <w:rsid w:val="001417B7"/>
    <w:rsid w:val="00141D57"/>
    <w:rsid w:val="0014292D"/>
    <w:rsid w:val="001429DD"/>
    <w:rsid w:val="00143913"/>
    <w:rsid w:val="00143AEF"/>
    <w:rsid w:val="00143F99"/>
    <w:rsid w:val="001441BA"/>
    <w:rsid w:val="0014486A"/>
    <w:rsid w:val="0014556A"/>
    <w:rsid w:val="00145AB9"/>
    <w:rsid w:val="00145DE1"/>
    <w:rsid w:val="00146312"/>
    <w:rsid w:val="001468EB"/>
    <w:rsid w:val="00146A30"/>
    <w:rsid w:val="00146A50"/>
    <w:rsid w:val="00146BBA"/>
    <w:rsid w:val="00146E76"/>
    <w:rsid w:val="00146F1B"/>
    <w:rsid w:val="00147135"/>
    <w:rsid w:val="0014759E"/>
    <w:rsid w:val="0014775B"/>
    <w:rsid w:val="00147D46"/>
    <w:rsid w:val="001514B7"/>
    <w:rsid w:val="00151695"/>
    <w:rsid w:val="001521CC"/>
    <w:rsid w:val="00152C07"/>
    <w:rsid w:val="00152D21"/>
    <w:rsid w:val="0015365F"/>
    <w:rsid w:val="00153D7E"/>
    <w:rsid w:val="001554E4"/>
    <w:rsid w:val="00155ABF"/>
    <w:rsid w:val="0015636B"/>
    <w:rsid w:val="001563A4"/>
    <w:rsid w:val="00156AC3"/>
    <w:rsid w:val="00156C1E"/>
    <w:rsid w:val="0015756F"/>
    <w:rsid w:val="0015781A"/>
    <w:rsid w:val="001579DE"/>
    <w:rsid w:val="00157B4C"/>
    <w:rsid w:val="00157C20"/>
    <w:rsid w:val="00161B0E"/>
    <w:rsid w:val="00162215"/>
    <w:rsid w:val="00162521"/>
    <w:rsid w:val="00164676"/>
    <w:rsid w:val="00165C5E"/>
    <w:rsid w:val="00166577"/>
    <w:rsid w:val="00167CDD"/>
    <w:rsid w:val="0017069D"/>
    <w:rsid w:val="00171035"/>
    <w:rsid w:val="0017110D"/>
    <w:rsid w:val="00171476"/>
    <w:rsid w:val="00171BAB"/>
    <w:rsid w:val="00171DC0"/>
    <w:rsid w:val="00172229"/>
    <w:rsid w:val="00172798"/>
    <w:rsid w:val="00172875"/>
    <w:rsid w:val="00173006"/>
    <w:rsid w:val="00173DE8"/>
    <w:rsid w:val="00175156"/>
    <w:rsid w:val="001760EC"/>
    <w:rsid w:val="00176C8C"/>
    <w:rsid w:val="00177058"/>
    <w:rsid w:val="00180C5C"/>
    <w:rsid w:val="00181CFB"/>
    <w:rsid w:val="00182036"/>
    <w:rsid w:val="0018230B"/>
    <w:rsid w:val="00182A9D"/>
    <w:rsid w:val="001835D3"/>
    <w:rsid w:val="0018369E"/>
    <w:rsid w:val="001846FA"/>
    <w:rsid w:val="00184726"/>
    <w:rsid w:val="00184D04"/>
    <w:rsid w:val="00185B2B"/>
    <w:rsid w:val="00185F8A"/>
    <w:rsid w:val="001872DC"/>
    <w:rsid w:val="00187700"/>
    <w:rsid w:val="00187759"/>
    <w:rsid w:val="00187B33"/>
    <w:rsid w:val="00190370"/>
    <w:rsid w:val="0019106C"/>
    <w:rsid w:val="001917DD"/>
    <w:rsid w:val="001929AF"/>
    <w:rsid w:val="00192A0F"/>
    <w:rsid w:val="00193548"/>
    <w:rsid w:val="00193E0E"/>
    <w:rsid w:val="001940AE"/>
    <w:rsid w:val="00194AC2"/>
    <w:rsid w:val="00194C32"/>
    <w:rsid w:val="00195B85"/>
    <w:rsid w:val="00195DEF"/>
    <w:rsid w:val="00195E67"/>
    <w:rsid w:val="00196FCE"/>
    <w:rsid w:val="001A0819"/>
    <w:rsid w:val="001A0989"/>
    <w:rsid w:val="001A1717"/>
    <w:rsid w:val="001A2465"/>
    <w:rsid w:val="001A24DE"/>
    <w:rsid w:val="001A2C12"/>
    <w:rsid w:val="001A2FD4"/>
    <w:rsid w:val="001A4340"/>
    <w:rsid w:val="001A4BF6"/>
    <w:rsid w:val="001A52A4"/>
    <w:rsid w:val="001A58AB"/>
    <w:rsid w:val="001A6015"/>
    <w:rsid w:val="001A6C1F"/>
    <w:rsid w:val="001A6F6F"/>
    <w:rsid w:val="001A7314"/>
    <w:rsid w:val="001B0125"/>
    <w:rsid w:val="001B0153"/>
    <w:rsid w:val="001B10C8"/>
    <w:rsid w:val="001B257C"/>
    <w:rsid w:val="001B4212"/>
    <w:rsid w:val="001B486A"/>
    <w:rsid w:val="001B4909"/>
    <w:rsid w:val="001B4C04"/>
    <w:rsid w:val="001B4FF4"/>
    <w:rsid w:val="001B51BF"/>
    <w:rsid w:val="001B57D4"/>
    <w:rsid w:val="001B59CB"/>
    <w:rsid w:val="001B6586"/>
    <w:rsid w:val="001B6931"/>
    <w:rsid w:val="001B6A28"/>
    <w:rsid w:val="001B6DBF"/>
    <w:rsid w:val="001B7B78"/>
    <w:rsid w:val="001C0AA2"/>
    <w:rsid w:val="001C0FAC"/>
    <w:rsid w:val="001C165E"/>
    <w:rsid w:val="001C1C16"/>
    <w:rsid w:val="001C22D4"/>
    <w:rsid w:val="001C24AB"/>
    <w:rsid w:val="001C2CC6"/>
    <w:rsid w:val="001C49D3"/>
    <w:rsid w:val="001C4D5E"/>
    <w:rsid w:val="001C5BC7"/>
    <w:rsid w:val="001C5E30"/>
    <w:rsid w:val="001C6509"/>
    <w:rsid w:val="001C7160"/>
    <w:rsid w:val="001C7C6B"/>
    <w:rsid w:val="001D1121"/>
    <w:rsid w:val="001D1811"/>
    <w:rsid w:val="001D27BC"/>
    <w:rsid w:val="001D294D"/>
    <w:rsid w:val="001D3471"/>
    <w:rsid w:val="001D381E"/>
    <w:rsid w:val="001D3B30"/>
    <w:rsid w:val="001D40F7"/>
    <w:rsid w:val="001D42EF"/>
    <w:rsid w:val="001D4BF8"/>
    <w:rsid w:val="001D5681"/>
    <w:rsid w:val="001D5D59"/>
    <w:rsid w:val="001D6040"/>
    <w:rsid w:val="001D7684"/>
    <w:rsid w:val="001D7D34"/>
    <w:rsid w:val="001E0219"/>
    <w:rsid w:val="001E083D"/>
    <w:rsid w:val="001E0BE9"/>
    <w:rsid w:val="001E0C11"/>
    <w:rsid w:val="001E17B8"/>
    <w:rsid w:val="001E1D46"/>
    <w:rsid w:val="001E2613"/>
    <w:rsid w:val="001E2814"/>
    <w:rsid w:val="001E2820"/>
    <w:rsid w:val="001E2B42"/>
    <w:rsid w:val="001E2E30"/>
    <w:rsid w:val="001E5FA8"/>
    <w:rsid w:val="001E6178"/>
    <w:rsid w:val="001E6327"/>
    <w:rsid w:val="001E6A01"/>
    <w:rsid w:val="001E7EEC"/>
    <w:rsid w:val="001F1157"/>
    <w:rsid w:val="001F1194"/>
    <w:rsid w:val="001F195B"/>
    <w:rsid w:val="001F2140"/>
    <w:rsid w:val="001F2290"/>
    <w:rsid w:val="001F2382"/>
    <w:rsid w:val="001F2597"/>
    <w:rsid w:val="001F2D4D"/>
    <w:rsid w:val="001F39E8"/>
    <w:rsid w:val="001F47B5"/>
    <w:rsid w:val="001F4904"/>
    <w:rsid w:val="001F5B0F"/>
    <w:rsid w:val="001F5E2F"/>
    <w:rsid w:val="001F5FDB"/>
    <w:rsid w:val="001F6EA2"/>
    <w:rsid w:val="001F738B"/>
    <w:rsid w:val="001F7820"/>
    <w:rsid w:val="001F78EC"/>
    <w:rsid w:val="001F7D65"/>
    <w:rsid w:val="0020005E"/>
    <w:rsid w:val="00200159"/>
    <w:rsid w:val="00200658"/>
    <w:rsid w:val="002008E0"/>
    <w:rsid w:val="00200AE0"/>
    <w:rsid w:val="00200B1B"/>
    <w:rsid w:val="00200C77"/>
    <w:rsid w:val="00200E97"/>
    <w:rsid w:val="0020162A"/>
    <w:rsid w:val="00201C6F"/>
    <w:rsid w:val="00203567"/>
    <w:rsid w:val="00203C40"/>
    <w:rsid w:val="00203D01"/>
    <w:rsid w:val="00203D48"/>
    <w:rsid w:val="00204E9A"/>
    <w:rsid w:val="00205398"/>
    <w:rsid w:val="00205C2D"/>
    <w:rsid w:val="00206554"/>
    <w:rsid w:val="002073EC"/>
    <w:rsid w:val="00207F2B"/>
    <w:rsid w:val="00211345"/>
    <w:rsid w:val="0021205A"/>
    <w:rsid w:val="0021325E"/>
    <w:rsid w:val="0021341B"/>
    <w:rsid w:val="00213E93"/>
    <w:rsid w:val="002143FC"/>
    <w:rsid w:val="00214449"/>
    <w:rsid w:val="002150F8"/>
    <w:rsid w:val="0021579E"/>
    <w:rsid w:val="0021668E"/>
    <w:rsid w:val="00216802"/>
    <w:rsid w:val="00216FF9"/>
    <w:rsid w:val="00217EC0"/>
    <w:rsid w:val="002202F6"/>
    <w:rsid w:val="0022137B"/>
    <w:rsid w:val="002229A3"/>
    <w:rsid w:val="00222AE7"/>
    <w:rsid w:val="00223656"/>
    <w:rsid w:val="00224630"/>
    <w:rsid w:val="00224914"/>
    <w:rsid w:val="002249BC"/>
    <w:rsid w:val="00224B82"/>
    <w:rsid w:val="002252FB"/>
    <w:rsid w:val="00225B3A"/>
    <w:rsid w:val="00225B84"/>
    <w:rsid w:val="00225BCA"/>
    <w:rsid w:val="00226519"/>
    <w:rsid w:val="00226D80"/>
    <w:rsid w:val="002278F1"/>
    <w:rsid w:val="00227B41"/>
    <w:rsid w:val="00227BFB"/>
    <w:rsid w:val="00227C5C"/>
    <w:rsid w:val="00227EFF"/>
    <w:rsid w:val="002301FB"/>
    <w:rsid w:val="00230317"/>
    <w:rsid w:val="002303FA"/>
    <w:rsid w:val="00230C90"/>
    <w:rsid w:val="00231638"/>
    <w:rsid w:val="00231756"/>
    <w:rsid w:val="00231C1E"/>
    <w:rsid w:val="00231E11"/>
    <w:rsid w:val="00232B5A"/>
    <w:rsid w:val="002333FC"/>
    <w:rsid w:val="002334C6"/>
    <w:rsid w:val="00233E61"/>
    <w:rsid w:val="00234902"/>
    <w:rsid w:val="00234CD6"/>
    <w:rsid w:val="002353E4"/>
    <w:rsid w:val="002359A6"/>
    <w:rsid w:val="00236F69"/>
    <w:rsid w:val="00237755"/>
    <w:rsid w:val="0023782F"/>
    <w:rsid w:val="00237975"/>
    <w:rsid w:val="002403E2"/>
    <w:rsid w:val="00242098"/>
    <w:rsid w:val="002420BC"/>
    <w:rsid w:val="0024288F"/>
    <w:rsid w:val="002438C8"/>
    <w:rsid w:val="00245293"/>
    <w:rsid w:val="0024531C"/>
    <w:rsid w:val="00245CB8"/>
    <w:rsid w:val="002465E8"/>
    <w:rsid w:val="0024670B"/>
    <w:rsid w:val="00246CFE"/>
    <w:rsid w:val="00246FF2"/>
    <w:rsid w:val="00247211"/>
    <w:rsid w:val="002474B7"/>
    <w:rsid w:val="002476EF"/>
    <w:rsid w:val="00247D65"/>
    <w:rsid w:val="002505DE"/>
    <w:rsid w:val="0025101D"/>
    <w:rsid w:val="00251458"/>
    <w:rsid w:val="002517B1"/>
    <w:rsid w:val="00252EB9"/>
    <w:rsid w:val="00253633"/>
    <w:rsid w:val="00253AB2"/>
    <w:rsid w:val="002553C4"/>
    <w:rsid w:val="002569E2"/>
    <w:rsid w:val="00256CA6"/>
    <w:rsid w:val="00256D56"/>
    <w:rsid w:val="00257EEC"/>
    <w:rsid w:val="0026110C"/>
    <w:rsid w:val="00261B00"/>
    <w:rsid w:val="002632AE"/>
    <w:rsid w:val="002635F0"/>
    <w:rsid w:val="002657B7"/>
    <w:rsid w:val="00266E53"/>
    <w:rsid w:val="0026705C"/>
    <w:rsid w:val="0026716A"/>
    <w:rsid w:val="0026746C"/>
    <w:rsid w:val="002676E3"/>
    <w:rsid w:val="00267F19"/>
    <w:rsid w:val="0027040F"/>
    <w:rsid w:val="00270EA6"/>
    <w:rsid w:val="00271C81"/>
    <w:rsid w:val="00271FD1"/>
    <w:rsid w:val="00272194"/>
    <w:rsid w:val="0027226B"/>
    <w:rsid w:val="002738D0"/>
    <w:rsid w:val="00273AD8"/>
    <w:rsid w:val="00273B64"/>
    <w:rsid w:val="00273CD4"/>
    <w:rsid w:val="00273DFF"/>
    <w:rsid w:val="00275625"/>
    <w:rsid w:val="0027636D"/>
    <w:rsid w:val="002768C9"/>
    <w:rsid w:val="0027731C"/>
    <w:rsid w:val="00277BDE"/>
    <w:rsid w:val="00277D7D"/>
    <w:rsid w:val="00277E1B"/>
    <w:rsid w:val="00281154"/>
    <w:rsid w:val="0028126D"/>
    <w:rsid w:val="00281E57"/>
    <w:rsid w:val="00286AA3"/>
    <w:rsid w:val="00286C9E"/>
    <w:rsid w:val="00287459"/>
    <w:rsid w:val="00290554"/>
    <w:rsid w:val="0029058B"/>
    <w:rsid w:val="00290BA8"/>
    <w:rsid w:val="00291B3D"/>
    <w:rsid w:val="00291BCA"/>
    <w:rsid w:val="00292132"/>
    <w:rsid w:val="002926DD"/>
    <w:rsid w:val="00292D87"/>
    <w:rsid w:val="002933E2"/>
    <w:rsid w:val="0029348C"/>
    <w:rsid w:val="00294185"/>
    <w:rsid w:val="002956CF"/>
    <w:rsid w:val="00295A10"/>
    <w:rsid w:val="0029692E"/>
    <w:rsid w:val="002A0B40"/>
    <w:rsid w:val="002A0BF1"/>
    <w:rsid w:val="002A0C54"/>
    <w:rsid w:val="002A1134"/>
    <w:rsid w:val="002A23A6"/>
    <w:rsid w:val="002A4426"/>
    <w:rsid w:val="002A4934"/>
    <w:rsid w:val="002A4DF3"/>
    <w:rsid w:val="002A550C"/>
    <w:rsid w:val="002A5721"/>
    <w:rsid w:val="002A5D90"/>
    <w:rsid w:val="002A6ECE"/>
    <w:rsid w:val="002A720D"/>
    <w:rsid w:val="002B0526"/>
    <w:rsid w:val="002B0FB8"/>
    <w:rsid w:val="002B2389"/>
    <w:rsid w:val="002B2593"/>
    <w:rsid w:val="002B2D0F"/>
    <w:rsid w:val="002B3693"/>
    <w:rsid w:val="002B3B18"/>
    <w:rsid w:val="002B3B8D"/>
    <w:rsid w:val="002B5329"/>
    <w:rsid w:val="002B54C0"/>
    <w:rsid w:val="002B561A"/>
    <w:rsid w:val="002B6DB7"/>
    <w:rsid w:val="002B70C2"/>
    <w:rsid w:val="002C07EF"/>
    <w:rsid w:val="002C1258"/>
    <w:rsid w:val="002C1AC4"/>
    <w:rsid w:val="002C21F5"/>
    <w:rsid w:val="002C2A8F"/>
    <w:rsid w:val="002C318E"/>
    <w:rsid w:val="002C3A4C"/>
    <w:rsid w:val="002C43CE"/>
    <w:rsid w:val="002C4EFE"/>
    <w:rsid w:val="002C56D9"/>
    <w:rsid w:val="002C5BDE"/>
    <w:rsid w:val="002C6799"/>
    <w:rsid w:val="002C6872"/>
    <w:rsid w:val="002C6A50"/>
    <w:rsid w:val="002C70CC"/>
    <w:rsid w:val="002C77F9"/>
    <w:rsid w:val="002C7D53"/>
    <w:rsid w:val="002C7FAC"/>
    <w:rsid w:val="002D05E7"/>
    <w:rsid w:val="002D1AD7"/>
    <w:rsid w:val="002D1FAE"/>
    <w:rsid w:val="002D339A"/>
    <w:rsid w:val="002D39A7"/>
    <w:rsid w:val="002D3E75"/>
    <w:rsid w:val="002D3EC8"/>
    <w:rsid w:val="002D4194"/>
    <w:rsid w:val="002D4A3C"/>
    <w:rsid w:val="002D5817"/>
    <w:rsid w:val="002D5EE1"/>
    <w:rsid w:val="002D64E0"/>
    <w:rsid w:val="002D72E4"/>
    <w:rsid w:val="002D7813"/>
    <w:rsid w:val="002E07C4"/>
    <w:rsid w:val="002E09CC"/>
    <w:rsid w:val="002E2082"/>
    <w:rsid w:val="002E2C35"/>
    <w:rsid w:val="002E50EF"/>
    <w:rsid w:val="002E5DFC"/>
    <w:rsid w:val="002E6DA4"/>
    <w:rsid w:val="002F0256"/>
    <w:rsid w:val="002F1085"/>
    <w:rsid w:val="002F1B99"/>
    <w:rsid w:val="002F1E50"/>
    <w:rsid w:val="002F248B"/>
    <w:rsid w:val="002F2738"/>
    <w:rsid w:val="002F3B96"/>
    <w:rsid w:val="002F3C63"/>
    <w:rsid w:val="002F3FA3"/>
    <w:rsid w:val="002F4376"/>
    <w:rsid w:val="002F4DD2"/>
    <w:rsid w:val="002F52B9"/>
    <w:rsid w:val="002F5742"/>
    <w:rsid w:val="002F5A87"/>
    <w:rsid w:val="002F5C8F"/>
    <w:rsid w:val="002F5EB2"/>
    <w:rsid w:val="00300381"/>
    <w:rsid w:val="003020E0"/>
    <w:rsid w:val="0030280F"/>
    <w:rsid w:val="00302FD5"/>
    <w:rsid w:val="00303280"/>
    <w:rsid w:val="0030461C"/>
    <w:rsid w:val="003048FC"/>
    <w:rsid w:val="0030498A"/>
    <w:rsid w:val="00304ABD"/>
    <w:rsid w:val="003050D7"/>
    <w:rsid w:val="00305132"/>
    <w:rsid w:val="003052C2"/>
    <w:rsid w:val="003062C4"/>
    <w:rsid w:val="003074FE"/>
    <w:rsid w:val="00307802"/>
    <w:rsid w:val="00307846"/>
    <w:rsid w:val="003079AB"/>
    <w:rsid w:val="00310917"/>
    <w:rsid w:val="0031150A"/>
    <w:rsid w:val="00311586"/>
    <w:rsid w:val="003121C3"/>
    <w:rsid w:val="003124D0"/>
    <w:rsid w:val="00312FB5"/>
    <w:rsid w:val="00313C14"/>
    <w:rsid w:val="00313D65"/>
    <w:rsid w:val="0031519C"/>
    <w:rsid w:val="00315B81"/>
    <w:rsid w:val="00316474"/>
    <w:rsid w:val="003164CD"/>
    <w:rsid w:val="0031716A"/>
    <w:rsid w:val="00317F3E"/>
    <w:rsid w:val="00320A1B"/>
    <w:rsid w:val="0032256F"/>
    <w:rsid w:val="003227B3"/>
    <w:rsid w:val="00322BBD"/>
    <w:rsid w:val="0032334A"/>
    <w:rsid w:val="0032379D"/>
    <w:rsid w:val="00324BDA"/>
    <w:rsid w:val="0032545C"/>
    <w:rsid w:val="00325548"/>
    <w:rsid w:val="00325C29"/>
    <w:rsid w:val="003262D0"/>
    <w:rsid w:val="003268CF"/>
    <w:rsid w:val="003308EB"/>
    <w:rsid w:val="00330CC1"/>
    <w:rsid w:val="00330EED"/>
    <w:rsid w:val="003312E4"/>
    <w:rsid w:val="00332110"/>
    <w:rsid w:val="0033313E"/>
    <w:rsid w:val="00333198"/>
    <w:rsid w:val="00333BF8"/>
    <w:rsid w:val="00333C26"/>
    <w:rsid w:val="00334536"/>
    <w:rsid w:val="003346CB"/>
    <w:rsid w:val="0033476A"/>
    <w:rsid w:val="00334BB3"/>
    <w:rsid w:val="0033587C"/>
    <w:rsid w:val="00335D52"/>
    <w:rsid w:val="00336BA1"/>
    <w:rsid w:val="00336F0D"/>
    <w:rsid w:val="003371B6"/>
    <w:rsid w:val="00337464"/>
    <w:rsid w:val="003375F6"/>
    <w:rsid w:val="00337D19"/>
    <w:rsid w:val="00337E4A"/>
    <w:rsid w:val="0034017D"/>
    <w:rsid w:val="0034044D"/>
    <w:rsid w:val="003408B8"/>
    <w:rsid w:val="0034095F"/>
    <w:rsid w:val="003418E8"/>
    <w:rsid w:val="00341923"/>
    <w:rsid w:val="003419FC"/>
    <w:rsid w:val="00341A94"/>
    <w:rsid w:val="00342A7D"/>
    <w:rsid w:val="00343206"/>
    <w:rsid w:val="0034451F"/>
    <w:rsid w:val="00344917"/>
    <w:rsid w:val="00344CE0"/>
    <w:rsid w:val="0034637A"/>
    <w:rsid w:val="003470A3"/>
    <w:rsid w:val="0034712E"/>
    <w:rsid w:val="003504A0"/>
    <w:rsid w:val="0035149A"/>
    <w:rsid w:val="00352782"/>
    <w:rsid w:val="00352EA1"/>
    <w:rsid w:val="00353D68"/>
    <w:rsid w:val="00354EDB"/>
    <w:rsid w:val="00355386"/>
    <w:rsid w:val="00355727"/>
    <w:rsid w:val="00356B57"/>
    <w:rsid w:val="00356D48"/>
    <w:rsid w:val="00357AF8"/>
    <w:rsid w:val="00357BC9"/>
    <w:rsid w:val="003603AA"/>
    <w:rsid w:val="0036127C"/>
    <w:rsid w:val="00361C09"/>
    <w:rsid w:val="00361F67"/>
    <w:rsid w:val="003624D3"/>
    <w:rsid w:val="00362702"/>
    <w:rsid w:val="00362905"/>
    <w:rsid w:val="00362A98"/>
    <w:rsid w:val="00363745"/>
    <w:rsid w:val="00363E6C"/>
    <w:rsid w:val="003647C5"/>
    <w:rsid w:val="00364D42"/>
    <w:rsid w:val="00365056"/>
    <w:rsid w:val="003652CE"/>
    <w:rsid w:val="00365A83"/>
    <w:rsid w:val="00365DB9"/>
    <w:rsid w:val="0036621D"/>
    <w:rsid w:val="00366599"/>
    <w:rsid w:val="00367038"/>
    <w:rsid w:val="0037080C"/>
    <w:rsid w:val="003717A3"/>
    <w:rsid w:val="0037187E"/>
    <w:rsid w:val="00371A75"/>
    <w:rsid w:val="003724F1"/>
    <w:rsid w:val="003727E4"/>
    <w:rsid w:val="00373040"/>
    <w:rsid w:val="0037324E"/>
    <w:rsid w:val="0037336A"/>
    <w:rsid w:val="003747EA"/>
    <w:rsid w:val="0037483D"/>
    <w:rsid w:val="0037613B"/>
    <w:rsid w:val="003765EF"/>
    <w:rsid w:val="003768FA"/>
    <w:rsid w:val="003772AA"/>
    <w:rsid w:val="0037768D"/>
    <w:rsid w:val="00377B65"/>
    <w:rsid w:val="00377F5E"/>
    <w:rsid w:val="00377F7C"/>
    <w:rsid w:val="003802C7"/>
    <w:rsid w:val="00380EB6"/>
    <w:rsid w:val="00380ED8"/>
    <w:rsid w:val="003811D2"/>
    <w:rsid w:val="00381201"/>
    <w:rsid w:val="00381695"/>
    <w:rsid w:val="00381C52"/>
    <w:rsid w:val="00382D76"/>
    <w:rsid w:val="00383246"/>
    <w:rsid w:val="003844B0"/>
    <w:rsid w:val="00385CDF"/>
    <w:rsid w:val="00385E71"/>
    <w:rsid w:val="00386EE2"/>
    <w:rsid w:val="003875B4"/>
    <w:rsid w:val="003876B3"/>
    <w:rsid w:val="0038776E"/>
    <w:rsid w:val="00391627"/>
    <w:rsid w:val="00391D6D"/>
    <w:rsid w:val="00391E13"/>
    <w:rsid w:val="00391E32"/>
    <w:rsid w:val="00391E61"/>
    <w:rsid w:val="00391FBD"/>
    <w:rsid w:val="0039233A"/>
    <w:rsid w:val="00392349"/>
    <w:rsid w:val="003924BA"/>
    <w:rsid w:val="00392AA0"/>
    <w:rsid w:val="00392AE2"/>
    <w:rsid w:val="00392C17"/>
    <w:rsid w:val="00392CD1"/>
    <w:rsid w:val="003932B9"/>
    <w:rsid w:val="003939D0"/>
    <w:rsid w:val="00394670"/>
    <w:rsid w:val="00394AAD"/>
    <w:rsid w:val="003956D1"/>
    <w:rsid w:val="00395702"/>
    <w:rsid w:val="00395842"/>
    <w:rsid w:val="00395BE7"/>
    <w:rsid w:val="003963C6"/>
    <w:rsid w:val="00396494"/>
    <w:rsid w:val="003A0338"/>
    <w:rsid w:val="003A0342"/>
    <w:rsid w:val="003A0B71"/>
    <w:rsid w:val="003A1C25"/>
    <w:rsid w:val="003A26CE"/>
    <w:rsid w:val="003A2E38"/>
    <w:rsid w:val="003A2EFE"/>
    <w:rsid w:val="003A3B08"/>
    <w:rsid w:val="003A3D29"/>
    <w:rsid w:val="003A51DB"/>
    <w:rsid w:val="003A60BF"/>
    <w:rsid w:val="003A64DB"/>
    <w:rsid w:val="003A6C89"/>
    <w:rsid w:val="003A6D8E"/>
    <w:rsid w:val="003A706B"/>
    <w:rsid w:val="003A7275"/>
    <w:rsid w:val="003A76BA"/>
    <w:rsid w:val="003A7E29"/>
    <w:rsid w:val="003B1562"/>
    <w:rsid w:val="003B176A"/>
    <w:rsid w:val="003B2B5D"/>
    <w:rsid w:val="003B3123"/>
    <w:rsid w:val="003B34D4"/>
    <w:rsid w:val="003B38A4"/>
    <w:rsid w:val="003B483D"/>
    <w:rsid w:val="003B4866"/>
    <w:rsid w:val="003B5F1C"/>
    <w:rsid w:val="003B60C4"/>
    <w:rsid w:val="003B620D"/>
    <w:rsid w:val="003B6810"/>
    <w:rsid w:val="003B6B37"/>
    <w:rsid w:val="003B6E3A"/>
    <w:rsid w:val="003B7267"/>
    <w:rsid w:val="003B734F"/>
    <w:rsid w:val="003C01C9"/>
    <w:rsid w:val="003C054A"/>
    <w:rsid w:val="003C0563"/>
    <w:rsid w:val="003C06CE"/>
    <w:rsid w:val="003C0E5D"/>
    <w:rsid w:val="003C1EE1"/>
    <w:rsid w:val="003C2483"/>
    <w:rsid w:val="003C29A4"/>
    <w:rsid w:val="003C3655"/>
    <w:rsid w:val="003C4A3D"/>
    <w:rsid w:val="003C5F76"/>
    <w:rsid w:val="003C64CC"/>
    <w:rsid w:val="003C774A"/>
    <w:rsid w:val="003C7CB3"/>
    <w:rsid w:val="003D0D38"/>
    <w:rsid w:val="003D1610"/>
    <w:rsid w:val="003D1A8A"/>
    <w:rsid w:val="003D21B1"/>
    <w:rsid w:val="003D23F1"/>
    <w:rsid w:val="003D27BD"/>
    <w:rsid w:val="003D2C3D"/>
    <w:rsid w:val="003D2D57"/>
    <w:rsid w:val="003D2F99"/>
    <w:rsid w:val="003D3565"/>
    <w:rsid w:val="003D3C32"/>
    <w:rsid w:val="003D3E5D"/>
    <w:rsid w:val="003D474F"/>
    <w:rsid w:val="003D49F3"/>
    <w:rsid w:val="003D581F"/>
    <w:rsid w:val="003D67F9"/>
    <w:rsid w:val="003E0360"/>
    <w:rsid w:val="003E0524"/>
    <w:rsid w:val="003E0E55"/>
    <w:rsid w:val="003E0FC5"/>
    <w:rsid w:val="003E1689"/>
    <w:rsid w:val="003E1D36"/>
    <w:rsid w:val="003E1D94"/>
    <w:rsid w:val="003E2910"/>
    <w:rsid w:val="003E32E5"/>
    <w:rsid w:val="003E3489"/>
    <w:rsid w:val="003E359E"/>
    <w:rsid w:val="003E4BAC"/>
    <w:rsid w:val="003E514D"/>
    <w:rsid w:val="003E5B15"/>
    <w:rsid w:val="003E60B8"/>
    <w:rsid w:val="003E65B5"/>
    <w:rsid w:val="003E7257"/>
    <w:rsid w:val="003F10E4"/>
    <w:rsid w:val="003F16FB"/>
    <w:rsid w:val="003F16FE"/>
    <w:rsid w:val="003F1D3C"/>
    <w:rsid w:val="003F21DD"/>
    <w:rsid w:val="003F22EF"/>
    <w:rsid w:val="003F2ADC"/>
    <w:rsid w:val="003F2E7C"/>
    <w:rsid w:val="003F3442"/>
    <w:rsid w:val="003F363A"/>
    <w:rsid w:val="003F38C2"/>
    <w:rsid w:val="003F3BC5"/>
    <w:rsid w:val="003F441A"/>
    <w:rsid w:val="003F4473"/>
    <w:rsid w:val="003F460A"/>
    <w:rsid w:val="003F480B"/>
    <w:rsid w:val="003F4F12"/>
    <w:rsid w:val="003F5593"/>
    <w:rsid w:val="003F7119"/>
    <w:rsid w:val="003F7FCC"/>
    <w:rsid w:val="004004E0"/>
    <w:rsid w:val="0040123A"/>
    <w:rsid w:val="004024B1"/>
    <w:rsid w:val="00402885"/>
    <w:rsid w:val="00402E6E"/>
    <w:rsid w:val="004033A3"/>
    <w:rsid w:val="00403B46"/>
    <w:rsid w:val="004040B5"/>
    <w:rsid w:val="00404199"/>
    <w:rsid w:val="00404661"/>
    <w:rsid w:val="00404AFE"/>
    <w:rsid w:val="0040526A"/>
    <w:rsid w:val="0040530A"/>
    <w:rsid w:val="0040574C"/>
    <w:rsid w:val="0040603C"/>
    <w:rsid w:val="00406DA8"/>
    <w:rsid w:val="004078DB"/>
    <w:rsid w:val="00411368"/>
    <w:rsid w:val="004117CD"/>
    <w:rsid w:val="004118F5"/>
    <w:rsid w:val="00411CC5"/>
    <w:rsid w:val="00412635"/>
    <w:rsid w:val="00413199"/>
    <w:rsid w:val="00413359"/>
    <w:rsid w:val="00413434"/>
    <w:rsid w:val="0041451D"/>
    <w:rsid w:val="00414FDF"/>
    <w:rsid w:val="004154CE"/>
    <w:rsid w:val="0041574F"/>
    <w:rsid w:val="00415E4D"/>
    <w:rsid w:val="00415EE4"/>
    <w:rsid w:val="00417177"/>
    <w:rsid w:val="004177F3"/>
    <w:rsid w:val="004200A7"/>
    <w:rsid w:val="004202CC"/>
    <w:rsid w:val="00420D39"/>
    <w:rsid w:val="00421DBA"/>
    <w:rsid w:val="00422341"/>
    <w:rsid w:val="004224D1"/>
    <w:rsid w:val="00422687"/>
    <w:rsid w:val="0042338B"/>
    <w:rsid w:val="004243D5"/>
    <w:rsid w:val="004244EE"/>
    <w:rsid w:val="004244F8"/>
    <w:rsid w:val="00424B4A"/>
    <w:rsid w:val="004255AB"/>
    <w:rsid w:val="00425A6F"/>
    <w:rsid w:val="00427EF5"/>
    <w:rsid w:val="004320E0"/>
    <w:rsid w:val="00432243"/>
    <w:rsid w:val="004341E0"/>
    <w:rsid w:val="00434564"/>
    <w:rsid w:val="00435386"/>
    <w:rsid w:val="00436A36"/>
    <w:rsid w:val="00436D27"/>
    <w:rsid w:val="00437C2D"/>
    <w:rsid w:val="00440318"/>
    <w:rsid w:val="004406D2"/>
    <w:rsid w:val="00440B99"/>
    <w:rsid w:val="00440BF3"/>
    <w:rsid w:val="0044224D"/>
    <w:rsid w:val="00442DD1"/>
    <w:rsid w:val="00442F77"/>
    <w:rsid w:val="00443232"/>
    <w:rsid w:val="00444666"/>
    <w:rsid w:val="00444E72"/>
    <w:rsid w:val="00444FCD"/>
    <w:rsid w:val="00444FFA"/>
    <w:rsid w:val="0044526C"/>
    <w:rsid w:val="00445ADD"/>
    <w:rsid w:val="00445FFF"/>
    <w:rsid w:val="00447181"/>
    <w:rsid w:val="004479AA"/>
    <w:rsid w:val="004502BD"/>
    <w:rsid w:val="00450B01"/>
    <w:rsid w:val="00450B33"/>
    <w:rsid w:val="00451CB9"/>
    <w:rsid w:val="00452792"/>
    <w:rsid w:val="0045341C"/>
    <w:rsid w:val="0045383F"/>
    <w:rsid w:val="00454346"/>
    <w:rsid w:val="00455E46"/>
    <w:rsid w:val="00456174"/>
    <w:rsid w:val="00456D33"/>
    <w:rsid w:val="00456FF4"/>
    <w:rsid w:val="004573BA"/>
    <w:rsid w:val="00460372"/>
    <w:rsid w:val="00460544"/>
    <w:rsid w:val="004607A5"/>
    <w:rsid w:val="00460AEF"/>
    <w:rsid w:val="00461414"/>
    <w:rsid w:val="00461504"/>
    <w:rsid w:val="00461C7C"/>
    <w:rsid w:val="00462056"/>
    <w:rsid w:val="00462275"/>
    <w:rsid w:val="00462481"/>
    <w:rsid w:val="00462DD3"/>
    <w:rsid w:val="00463E11"/>
    <w:rsid w:val="00463E54"/>
    <w:rsid w:val="00465652"/>
    <w:rsid w:val="0046576E"/>
    <w:rsid w:val="00466671"/>
    <w:rsid w:val="004679FF"/>
    <w:rsid w:val="00467E39"/>
    <w:rsid w:val="00470C46"/>
    <w:rsid w:val="00471CC6"/>
    <w:rsid w:val="0047238D"/>
    <w:rsid w:val="00472446"/>
    <w:rsid w:val="004731D7"/>
    <w:rsid w:val="00473859"/>
    <w:rsid w:val="00474527"/>
    <w:rsid w:val="00474E85"/>
    <w:rsid w:val="00475828"/>
    <w:rsid w:val="00475A20"/>
    <w:rsid w:val="0047610A"/>
    <w:rsid w:val="00476C22"/>
    <w:rsid w:val="00476FB1"/>
    <w:rsid w:val="00480AC6"/>
    <w:rsid w:val="00481853"/>
    <w:rsid w:val="004833C9"/>
    <w:rsid w:val="00483421"/>
    <w:rsid w:val="0048464E"/>
    <w:rsid w:val="00484A1F"/>
    <w:rsid w:val="00484AE9"/>
    <w:rsid w:val="00485860"/>
    <w:rsid w:val="00486232"/>
    <w:rsid w:val="00486EA4"/>
    <w:rsid w:val="00490C99"/>
    <w:rsid w:val="004914FA"/>
    <w:rsid w:val="00491E8D"/>
    <w:rsid w:val="0049306C"/>
    <w:rsid w:val="004930D6"/>
    <w:rsid w:val="00493CB8"/>
    <w:rsid w:val="004942AA"/>
    <w:rsid w:val="00495391"/>
    <w:rsid w:val="00495496"/>
    <w:rsid w:val="004958CB"/>
    <w:rsid w:val="00495EE0"/>
    <w:rsid w:val="00496A3D"/>
    <w:rsid w:val="00497684"/>
    <w:rsid w:val="00497925"/>
    <w:rsid w:val="004A1868"/>
    <w:rsid w:val="004A2430"/>
    <w:rsid w:val="004A2656"/>
    <w:rsid w:val="004A307B"/>
    <w:rsid w:val="004A32E7"/>
    <w:rsid w:val="004A3E72"/>
    <w:rsid w:val="004A4753"/>
    <w:rsid w:val="004A4A50"/>
    <w:rsid w:val="004A4F5F"/>
    <w:rsid w:val="004A5431"/>
    <w:rsid w:val="004A595E"/>
    <w:rsid w:val="004A5BEE"/>
    <w:rsid w:val="004A5D86"/>
    <w:rsid w:val="004A6156"/>
    <w:rsid w:val="004A62CA"/>
    <w:rsid w:val="004A68C5"/>
    <w:rsid w:val="004A6B70"/>
    <w:rsid w:val="004B0E70"/>
    <w:rsid w:val="004B1632"/>
    <w:rsid w:val="004B2C73"/>
    <w:rsid w:val="004B3EFC"/>
    <w:rsid w:val="004B4D9C"/>
    <w:rsid w:val="004B507E"/>
    <w:rsid w:val="004B5F72"/>
    <w:rsid w:val="004B5FBD"/>
    <w:rsid w:val="004B6D95"/>
    <w:rsid w:val="004B6EA4"/>
    <w:rsid w:val="004B7354"/>
    <w:rsid w:val="004B7452"/>
    <w:rsid w:val="004B7C74"/>
    <w:rsid w:val="004C006D"/>
    <w:rsid w:val="004C05F8"/>
    <w:rsid w:val="004C0884"/>
    <w:rsid w:val="004C0FCA"/>
    <w:rsid w:val="004C11B3"/>
    <w:rsid w:val="004C1467"/>
    <w:rsid w:val="004C15EF"/>
    <w:rsid w:val="004C1A65"/>
    <w:rsid w:val="004C1C7F"/>
    <w:rsid w:val="004C1CDA"/>
    <w:rsid w:val="004C1F78"/>
    <w:rsid w:val="004C22FF"/>
    <w:rsid w:val="004C352F"/>
    <w:rsid w:val="004C3D17"/>
    <w:rsid w:val="004C579A"/>
    <w:rsid w:val="004C6E2B"/>
    <w:rsid w:val="004C6EEF"/>
    <w:rsid w:val="004C743F"/>
    <w:rsid w:val="004C7FF8"/>
    <w:rsid w:val="004D091E"/>
    <w:rsid w:val="004D12EC"/>
    <w:rsid w:val="004D191E"/>
    <w:rsid w:val="004D1B09"/>
    <w:rsid w:val="004D2534"/>
    <w:rsid w:val="004D38C4"/>
    <w:rsid w:val="004D4073"/>
    <w:rsid w:val="004D50A5"/>
    <w:rsid w:val="004D59B3"/>
    <w:rsid w:val="004D5FB7"/>
    <w:rsid w:val="004D6D18"/>
    <w:rsid w:val="004D735C"/>
    <w:rsid w:val="004D7442"/>
    <w:rsid w:val="004D76B4"/>
    <w:rsid w:val="004D79F5"/>
    <w:rsid w:val="004D7DCB"/>
    <w:rsid w:val="004D7E63"/>
    <w:rsid w:val="004E04E8"/>
    <w:rsid w:val="004E10F2"/>
    <w:rsid w:val="004E1670"/>
    <w:rsid w:val="004E18DF"/>
    <w:rsid w:val="004E1946"/>
    <w:rsid w:val="004E1BCA"/>
    <w:rsid w:val="004E252F"/>
    <w:rsid w:val="004E2B5F"/>
    <w:rsid w:val="004E34E4"/>
    <w:rsid w:val="004E4568"/>
    <w:rsid w:val="004E644A"/>
    <w:rsid w:val="004E6511"/>
    <w:rsid w:val="004E6B5E"/>
    <w:rsid w:val="004E7686"/>
    <w:rsid w:val="004F05EC"/>
    <w:rsid w:val="004F0A28"/>
    <w:rsid w:val="004F14B1"/>
    <w:rsid w:val="004F161D"/>
    <w:rsid w:val="004F272A"/>
    <w:rsid w:val="004F2EA8"/>
    <w:rsid w:val="004F33B3"/>
    <w:rsid w:val="004F498B"/>
    <w:rsid w:val="004F5032"/>
    <w:rsid w:val="004F523A"/>
    <w:rsid w:val="004F586D"/>
    <w:rsid w:val="004F5D5A"/>
    <w:rsid w:val="004F5FEB"/>
    <w:rsid w:val="004F675D"/>
    <w:rsid w:val="004F6948"/>
    <w:rsid w:val="004F6AB5"/>
    <w:rsid w:val="004F741F"/>
    <w:rsid w:val="004F7C9D"/>
    <w:rsid w:val="004F7D02"/>
    <w:rsid w:val="00500A39"/>
    <w:rsid w:val="00501F99"/>
    <w:rsid w:val="00502008"/>
    <w:rsid w:val="0050253B"/>
    <w:rsid w:val="005029E9"/>
    <w:rsid w:val="00502E8E"/>
    <w:rsid w:val="00503A11"/>
    <w:rsid w:val="00503E7E"/>
    <w:rsid w:val="00503EAA"/>
    <w:rsid w:val="0050476B"/>
    <w:rsid w:val="00504AA6"/>
    <w:rsid w:val="00505C46"/>
    <w:rsid w:val="00505F02"/>
    <w:rsid w:val="005061EE"/>
    <w:rsid w:val="00506247"/>
    <w:rsid w:val="005074BE"/>
    <w:rsid w:val="00507E67"/>
    <w:rsid w:val="00507E89"/>
    <w:rsid w:val="00507EAE"/>
    <w:rsid w:val="00507F5C"/>
    <w:rsid w:val="005119D7"/>
    <w:rsid w:val="00511A21"/>
    <w:rsid w:val="00511A8E"/>
    <w:rsid w:val="00512008"/>
    <w:rsid w:val="00512963"/>
    <w:rsid w:val="00512B5C"/>
    <w:rsid w:val="005132B2"/>
    <w:rsid w:val="005135D4"/>
    <w:rsid w:val="005141C5"/>
    <w:rsid w:val="0051443B"/>
    <w:rsid w:val="00514460"/>
    <w:rsid w:val="0051464E"/>
    <w:rsid w:val="00514708"/>
    <w:rsid w:val="00514B94"/>
    <w:rsid w:val="005173C3"/>
    <w:rsid w:val="005179F6"/>
    <w:rsid w:val="00520623"/>
    <w:rsid w:val="00520933"/>
    <w:rsid w:val="0052109E"/>
    <w:rsid w:val="005223D6"/>
    <w:rsid w:val="00522C41"/>
    <w:rsid w:val="00523498"/>
    <w:rsid w:val="005237C4"/>
    <w:rsid w:val="00523C09"/>
    <w:rsid w:val="0052447C"/>
    <w:rsid w:val="00524B42"/>
    <w:rsid w:val="005250B9"/>
    <w:rsid w:val="005251BD"/>
    <w:rsid w:val="0052563F"/>
    <w:rsid w:val="00525655"/>
    <w:rsid w:val="00525B1A"/>
    <w:rsid w:val="00526271"/>
    <w:rsid w:val="005265A3"/>
    <w:rsid w:val="00527046"/>
    <w:rsid w:val="005271CA"/>
    <w:rsid w:val="005275CD"/>
    <w:rsid w:val="00527B47"/>
    <w:rsid w:val="00527DE8"/>
    <w:rsid w:val="00530115"/>
    <w:rsid w:val="005302DC"/>
    <w:rsid w:val="00531397"/>
    <w:rsid w:val="0053192F"/>
    <w:rsid w:val="0053213B"/>
    <w:rsid w:val="0053224C"/>
    <w:rsid w:val="005325A1"/>
    <w:rsid w:val="0053285A"/>
    <w:rsid w:val="005346DF"/>
    <w:rsid w:val="00534944"/>
    <w:rsid w:val="00534E49"/>
    <w:rsid w:val="00534F99"/>
    <w:rsid w:val="00535509"/>
    <w:rsid w:val="005357BA"/>
    <w:rsid w:val="00536746"/>
    <w:rsid w:val="005369A2"/>
    <w:rsid w:val="00536F5D"/>
    <w:rsid w:val="0053722A"/>
    <w:rsid w:val="005378CF"/>
    <w:rsid w:val="0054060F"/>
    <w:rsid w:val="00540BFA"/>
    <w:rsid w:val="00540CB3"/>
    <w:rsid w:val="00541A3B"/>
    <w:rsid w:val="00542375"/>
    <w:rsid w:val="00542462"/>
    <w:rsid w:val="0054259A"/>
    <w:rsid w:val="00542C09"/>
    <w:rsid w:val="0054334F"/>
    <w:rsid w:val="00543A08"/>
    <w:rsid w:val="00544C84"/>
    <w:rsid w:val="005450C5"/>
    <w:rsid w:val="0054520B"/>
    <w:rsid w:val="00545802"/>
    <w:rsid w:val="00545BD7"/>
    <w:rsid w:val="005462AB"/>
    <w:rsid w:val="00546B3C"/>
    <w:rsid w:val="00547BA5"/>
    <w:rsid w:val="00547F96"/>
    <w:rsid w:val="005510DA"/>
    <w:rsid w:val="005515EC"/>
    <w:rsid w:val="00551949"/>
    <w:rsid w:val="00551B3C"/>
    <w:rsid w:val="00551CF2"/>
    <w:rsid w:val="00552305"/>
    <w:rsid w:val="00553098"/>
    <w:rsid w:val="0055321F"/>
    <w:rsid w:val="005553C5"/>
    <w:rsid w:val="00555417"/>
    <w:rsid w:val="00555F2F"/>
    <w:rsid w:val="0056309F"/>
    <w:rsid w:val="0056348F"/>
    <w:rsid w:val="0056453C"/>
    <w:rsid w:val="00564949"/>
    <w:rsid w:val="005649BD"/>
    <w:rsid w:val="00564C1F"/>
    <w:rsid w:val="00564C84"/>
    <w:rsid w:val="00565300"/>
    <w:rsid w:val="005661CC"/>
    <w:rsid w:val="0056639B"/>
    <w:rsid w:val="005664A8"/>
    <w:rsid w:val="005668F6"/>
    <w:rsid w:val="00567081"/>
    <w:rsid w:val="00570E55"/>
    <w:rsid w:val="00571E8E"/>
    <w:rsid w:val="00572C6A"/>
    <w:rsid w:val="00572E68"/>
    <w:rsid w:val="00573E69"/>
    <w:rsid w:val="00574C47"/>
    <w:rsid w:val="00575670"/>
    <w:rsid w:val="00575A99"/>
    <w:rsid w:val="00575CCE"/>
    <w:rsid w:val="00576F4B"/>
    <w:rsid w:val="00580017"/>
    <w:rsid w:val="00580115"/>
    <w:rsid w:val="005807AD"/>
    <w:rsid w:val="00580E37"/>
    <w:rsid w:val="00581FA8"/>
    <w:rsid w:val="00582DA7"/>
    <w:rsid w:val="00582E4F"/>
    <w:rsid w:val="005836E1"/>
    <w:rsid w:val="00583CB9"/>
    <w:rsid w:val="00583FEF"/>
    <w:rsid w:val="00584F45"/>
    <w:rsid w:val="005853DD"/>
    <w:rsid w:val="00585A6B"/>
    <w:rsid w:val="00585A92"/>
    <w:rsid w:val="00585C50"/>
    <w:rsid w:val="00586216"/>
    <w:rsid w:val="00586922"/>
    <w:rsid w:val="00586A62"/>
    <w:rsid w:val="00586FCE"/>
    <w:rsid w:val="00587431"/>
    <w:rsid w:val="0058743F"/>
    <w:rsid w:val="00587512"/>
    <w:rsid w:val="00587EFB"/>
    <w:rsid w:val="00591473"/>
    <w:rsid w:val="00591A73"/>
    <w:rsid w:val="00591B2A"/>
    <w:rsid w:val="00591D89"/>
    <w:rsid w:val="0059209E"/>
    <w:rsid w:val="0059245B"/>
    <w:rsid w:val="0059468A"/>
    <w:rsid w:val="005947E7"/>
    <w:rsid w:val="00594EE0"/>
    <w:rsid w:val="0059527E"/>
    <w:rsid w:val="00596DA5"/>
    <w:rsid w:val="0059701D"/>
    <w:rsid w:val="005A0B2E"/>
    <w:rsid w:val="005A13E4"/>
    <w:rsid w:val="005A1B2C"/>
    <w:rsid w:val="005A1D7D"/>
    <w:rsid w:val="005A2020"/>
    <w:rsid w:val="005A2D76"/>
    <w:rsid w:val="005A2F76"/>
    <w:rsid w:val="005A3001"/>
    <w:rsid w:val="005A3AF8"/>
    <w:rsid w:val="005A468E"/>
    <w:rsid w:val="005A5E3D"/>
    <w:rsid w:val="005A78AA"/>
    <w:rsid w:val="005B02F8"/>
    <w:rsid w:val="005B03F8"/>
    <w:rsid w:val="005B1A6C"/>
    <w:rsid w:val="005B2B65"/>
    <w:rsid w:val="005B2E09"/>
    <w:rsid w:val="005B43F6"/>
    <w:rsid w:val="005B4BB7"/>
    <w:rsid w:val="005B5707"/>
    <w:rsid w:val="005B5F83"/>
    <w:rsid w:val="005B67DD"/>
    <w:rsid w:val="005B78FB"/>
    <w:rsid w:val="005B7DCB"/>
    <w:rsid w:val="005C0A41"/>
    <w:rsid w:val="005C1BB3"/>
    <w:rsid w:val="005C1E29"/>
    <w:rsid w:val="005C3987"/>
    <w:rsid w:val="005C4321"/>
    <w:rsid w:val="005C476A"/>
    <w:rsid w:val="005C4F9A"/>
    <w:rsid w:val="005C5602"/>
    <w:rsid w:val="005C5680"/>
    <w:rsid w:val="005C5A5A"/>
    <w:rsid w:val="005C6107"/>
    <w:rsid w:val="005C65EF"/>
    <w:rsid w:val="005C7255"/>
    <w:rsid w:val="005D04FF"/>
    <w:rsid w:val="005D0B03"/>
    <w:rsid w:val="005D10B8"/>
    <w:rsid w:val="005D188F"/>
    <w:rsid w:val="005D1D6C"/>
    <w:rsid w:val="005D21AF"/>
    <w:rsid w:val="005D2618"/>
    <w:rsid w:val="005D3298"/>
    <w:rsid w:val="005D36BF"/>
    <w:rsid w:val="005D397B"/>
    <w:rsid w:val="005D3EF5"/>
    <w:rsid w:val="005D482B"/>
    <w:rsid w:val="005D562B"/>
    <w:rsid w:val="005D5C08"/>
    <w:rsid w:val="005D61EC"/>
    <w:rsid w:val="005D64D4"/>
    <w:rsid w:val="005E0031"/>
    <w:rsid w:val="005E0EDF"/>
    <w:rsid w:val="005E1556"/>
    <w:rsid w:val="005E18AA"/>
    <w:rsid w:val="005E1F62"/>
    <w:rsid w:val="005E25C0"/>
    <w:rsid w:val="005E2F73"/>
    <w:rsid w:val="005E348D"/>
    <w:rsid w:val="005E3D51"/>
    <w:rsid w:val="005E4125"/>
    <w:rsid w:val="005E4C0C"/>
    <w:rsid w:val="005E53D4"/>
    <w:rsid w:val="005E55AB"/>
    <w:rsid w:val="005E574D"/>
    <w:rsid w:val="005E606A"/>
    <w:rsid w:val="005E65E9"/>
    <w:rsid w:val="005E6A5D"/>
    <w:rsid w:val="005E6B0F"/>
    <w:rsid w:val="005E70B9"/>
    <w:rsid w:val="005E769E"/>
    <w:rsid w:val="005F0207"/>
    <w:rsid w:val="005F043B"/>
    <w:rsid w:val="005F0D1F"/>
    <w:rsid w:val="005F0DA3"/>
    <w:rsid w:val="005F148E"/>
    <w:rsid w:val="005F1B04"/>
    <w:rsid w:val="005F28EB"/>
    <w:rsid w:val="005F2BC0"/>
    <w:rsid w:val="005F34C1"/>
    <w:rsid w:val="005F39F0"/>
    <w:rsid w:val="005F4941"/>
    <w:rsid w:val="005F4DEE"/>
    <w:rsid w:val="005F56D4"/>
    <w:rsid w:val="005F5E43"/>
    <w:rsid w:val="005F712C"/>
    <w:rsid w:val="005F740B"/>
    <w:rsid w:val="0060010A"/>
    <w:rsid w:val="0060052E"/>
    <w:rsid w:val="00600663"/>
    <w:rsid w:val="006009C0"/>
    <w:rsid w:val="00600F77"/>
    <w:rsid w:val="00601DE7"/>
    <w:rsid w:val="00601E0E"/>
    <w:rsid w:val="00602361"/>
    <w:rsid w:val="006023E7"/>
    <w:rsid w:val="006025A7"/>
    <w:rsid w:val="00602BA5"/>
    <w:rsid w:val="006036E7"/>
    <w:rsid w:val="006042A7"/>
    <w:rsid w:val="0060502E"/>
    <w:rsid w:val="00606492"/>
    <w:rsid w:val="00606533"/>
    <w:rsid w:val="00606D23"/>
    <w:rsid w:val="006109AD"/>
    <w:rsid w:val="00610BE7"/>
    <w:rsid w:val="00610C6B"/>
    <w:rsid w:val="00610E3F"/>
    <w:rsid w:val="00612A96"/>
    <w:rsid w:val="00613299"/>
    <w:rsid w:val="00613CF9"/>
    <w:rsid w:val="00613E0A"/>
    <w:rsid w:val="00613FEA"/>
    <w:rsid w:val="00614DE2"/>
    <w:rsid w:val="00614F5D"/>
    <w:rsid w:val="006152CB"/>
    <w:rsid w:val="006156E2"/>
    <w:rsid w:val="00617406"/>
    <w:rsid w:val="006175F5"/>
    <w:rsid w:val="00621688"/>
    <w:rsid w:val="00622012"/>
    <w:rsid w:val="006229C2"/>
    <w:rsid w:val="00622A16"/>
    <w:rsid w:val="006230FB"/>
    <w:rsid w:val="006233C9"/>
    <w:rsid w:val="00623689"/>
    <w:rsid w:val="00623F48"/>
    <w:rsid w:val="0062423C"/>
    <w:rsid w:val="00624B0B"/>
    <w:rsid w:val="00624FCD"/>
    <w:rsid w:val="00625963"/>
    <w:rsid w:val="00625C56"/>
    <w:rsid w:val="00625D4B"/>
    <w:rsid w:val="006266F4"/>
    <w:rsid w:val="00626B08"/>
    <w:rsid w:val="00626BC8"/>
    <w:rsid w:val="00626F97"/>
    <w:rsid w:val="00627B53"/>
    <w:rsid w:val="00627BE1"/>
    <w:rsid w:val="00627EE8"/>
    <w:rsid w:val="00627F5E"/>
    <w:rsid w:val="00630109"/>
    <w:rsid w:val="006309A5"/>
    <w:rsid w:val="00630A12"/>
    <w:rsid w:val="00630B13"/>
    <w:rsid w:val="006319C9"/>
    <w:rsid w:val="00631C3B"/>
    <w:rsid w:val="0063267A"/>
    <w:rsid w:val="00632A9D"/>
    <w:rsid w:val="00632ABA"/>
    <w:rsid w:val="00632BCD"/>
    <w:rsid w:val="0063302D"/>
    <w:rsid w:val="0063338B"/>
    <w:rsid w:val="006346C1"/>
    <w:rsid w:val="00634ABD"/>
    <w:rsid w:val="006366DE"/>
    <w:rsid w:val="006369F9"/>
    <w:rsid w:val="00636A36"/>
    <w:rsid w:val="006372F5"/>
    <w:rsid w:val="006374C6"/>
    <w:rsid w:val="00637A2C"/>
    <w:rsid w:val="00640063"/>
    <w:rsid w:val="006402A9"/>
    <w:rsid w:val="00640D45"/>
    <w:rsid w:val="00640F3C"/>
    <w:rsid w:val="006413A2"/>
    <w:rsid w:val="00641D52"/>
    <w:rsid w:val="00642331"/>
    <w:rsid w:val="0064381A"/>
    <w:rsid w:val="00643DDD"/>
    <w:rsid w:val="00643F04"/>
    <w:rsid w:val="006447CA"/>
    <w:rsid w:val="00644812"/>
    <w:rsid w:val="00644B81"/>
    <w:rsid w:val="006452C8"/>
    <w:rsid w:val="0064544A"/>
    <w:rsid w:val="0064590F"/>
    <w:rsid w:val="00645EF5"/>
    <w:rsid w:val="00646840"/>
    <w:rsid w:val="00646E58"/>
    <w:rsid w:val="00646FC7"/>
    <w:rsid w:val="00647468"/>
    <w:rsid w:val="00647725"/>
    <w:rsid w:val="0064780E"/>
    <w:rsid w:val="00647967"/>
    <w:rsid w:val="00650419"/>
    <w:rsid w:val="00650E5C"/>
    <w:rsid w:val="00650EEB"/>
    <w:rsid w:val="00651353"/>
    <w:rsid w:val="00651714"/>
    <w:rsid w:val="00651BDD"/>
    <w:rsid w:val="00651EE1"/>
    <w:rsid w:val="00652148"/>
    <w:rsid w:val="00652570"/>
    <w:rsid w:val="00652BEC"/>
    <w:rsid w:val="00652D98"/>
    <w:rsid w:val="00653208"/>
    <w:rsid w:val="0065320F"/>
    <w:rsid w:val="0065336D"/>
    <w:rsid w:val="00654AC8"/>
    <w:rsid w:val="006552D8"/>
    <w:rsid w:val="00655513"/>
    <w:rsid w:val="00655A37"/>
    <w:rsid w:val="00656590"/>
    <w:rsid w:val="00656A2B"/>
    <w:rsid w:val="00656B17"/>
    <w:rsid w:val="0065736F"/>
    <w:rsid w:val="00661254"/>
    <w:rsid w:val="0066161A"/>
    <w:rsid w:val="00662FA6"/>
    <w:rsid w:val="00663ACF"/>
    <w:rsid w:val="006642B0"/>
    <w:rsid w:val="00666136"/>
    <w:rsid w:val="00667509"/>
    <w:rsid w:val="00670077"/>
    <w:rsid w:val="00670492"/>
    <w:rsid w:val="00670AB5"/>
    <w:rsid w:val="00670E6F"/>
    <w:rsid w:val="0067139F"/>
    <w:rsid w:val="006716FD"/>
    <w:rsid w:val="006719A1"/>
    <w:rsid w:val="00671C9A"/>
    <w:rsid w:val="0067207E"/>
    <w:rsid w:val="006725EA"/>
    <w:rsid w:val="00672611"/>
    <w:rsid w:val="00672A05"/>
    <w:rsid w:val="00673CDE"/>
    <w:rsid w:val="00673F32"/>
    <w:rsid w:val="006748B9"/>
    <w:rsid w:val="00674B58"/>
    <w:rsid w:val="00674EFC"/>
    <w:rsid w:val="006752BA"/>
    <w:rsid w:val="0067582A"/>
    <w:rsid w:val="00675D97"/>
    <w:rsid w:val="006767E5"/>
    <w:rsid w:val="00676FDC"/>
    <w:rsid w:val="006779EE"/>
    <w:rsid w:val="00680575"/>
    <w:rsid w:val="00681A84"/>
    <w:rsid w:val="00682247"/>
    <w:rsid w:val="00682FF4"/>
    <w:rsid w:val="00683F3A"/>
    <w:rsid w:val="00686279"/>
    <w:rsid w:val="0068683C"/>
    <w:rsid w:val="00686FD5"/>
    <w:rsid w:val="006871B2"/>
    <w:rsid w:val="00687E8E"/>
    <w:rsid w:val="00691583"/>
    <w:rsid w:val="006915BB"/>
    <w:rsid w:val="006927C4"/>
    <w:rsid w:val="00692BE8"/>
    <w:rsid w:val="00692E7B"/>
    <w:rsid w:val="00693F44"/>
    <w:rsid w:val="006952B3"/>
    <w:rsid w:val="00695813"/>
    <w:rsid w:val="0069659C"/>
    <w:rsid w:val="00696616"/>
    <w:rsid w:val="00696F1B"/>
    <w:rsid w:val="00697821"/>
    <w:rsid w:val="006A14E1"/>
    <w:rsid w:val="006A150B"/>
    <w:rsid w:val="006A15FC"/>
    <w:rsid w:val="006A1AB1"/>
    <w:rsid w:val="006A1BB3"/>
    <w:rsid w:val="006A1CBC"/>
    <w:rsid w:val="006A26FA"/>
    <w:rsid w:val="006A2891"/>
    <w:rsid w:val="006A2935"/>
    <w:rsid w:val="006A368E"/>
    <w:rsid w:val="006A3F6C"/>
    <w:rsid w:val="006A40EC"/>
    <w:rsid w:val="006A4667"/>
    <w:rsid w:val="006A49B8"/>
    <w:rsid w:val="006A4A03"/>
    <w:rsid w:val="006A5327"/>
    <w:rsid w:val="006A5D86"/>
    <w:rsid w:val="006A6E68"/>
    <w:rsid w:val="006A7D74"/>
    <w:rsid w:val="006B0BE7"/>
    <w:rsid w:val="006B1038"/>
    <w:rsid w:val="006B107F"/>
    <w:rsid w:val="006B1B68"/>
    <w:rsid w:val="006B1D03"/>
    <w:rsid w:val="006B1EDB"/>
    <w:rsid w:val="006B30E9"/>
    <w:rsid w:val="006B3202"/>
    <w:rsid w:val="006B3825"/>
    <w:rsid w:val="006B3A9F"/>
    <w:rsid w:val="006B4477"/>
    <w:rsid w:val="006B4E8F"/>
    <w:rsid w:val="006B5BA1"/>
    <w:rsid w:val="006B67C5"/>
    <w:rsid w:val="006B6E4E"/>
    <w:rsid w:val="006B73DD"/>
    <w:rsid w:val="006B757D"/>
    <w:rsid w:val="006B7626"/>
    <w:rsid w:val="006C0647"/>
    <w:rsid w:val="006C0D2F"/>
    <w:rsid w:val="006C1838"/>
    <w:rsid w:val="006C1AC9"/>
    <w:rsid w:val="006C27F4"/>
    <w:rsid w:val="006C286F"/>
    <w:rsid w:val="006C2FC7"/>
    <w:rsid w:val="006C2FDA"/>
    <w:rsid w:val="006C41EC"/>
    <w:rsid w:val="006C43F3"/>
    <w:rsid w:val="006C4C08"/>
    <w:rsid w:val="006C6277"/>
    <w:rsid w:val="006C6470"/>
    <w:rsid w:val="006C655E"/>
    <w:rsid w:val="006C6D4C"/>
    <w:rsid w:val="006C6E58"/>
    <w:rsid w:val="006C78C2"/>
    <w:rsid w:val="006D03DC"/>
    <w:rsid w:val="006D042C"/>
    <w:rsid w:val="006D0668"/>
    <w:rsid w:val="006D0CBD"/>
    <w:rsid w:val="006D2047"/>
    <w:rsid w:val="006D20E0"/>
    <w:rsid w:val="006D2369"/>
    <w:rsid w:val="006D3CF9"/>
    <w:rsid w:val="006D4A7C"/>
    <w:rsid w:val="006D53B7"/>
    <w:rsid w:val="006D57D9"/>
    <w:rsid w:val="006E0216"/>
    <w:rsid w:val="006E0465"/>
    <w:rsid w:val="006E0A56"/>
    <w:rsid w:val="006E1B8B"/>
    <w:rsid w:val="006E3742"/>
    <w:rsid w:val="006E3F6B"/>
    <w:rsid w:val="006E3FD9"/>
    <w:rsid w:val="006E40F2"/>
    <w:rsid w:val="006E42A4"/>
    <w:rsid w:val="006E4743"/>
    <w:rsid w:val="006E49FD"/>
    <w:rsid w:val="006E5AF6"/>
    <w:rsid w:val="006E5AFC"/>
    <w:rsid w:val="006E64D3"/>
    <w:rsid w:val="006E68AE"/>
    <w:rsid w:val="006E71C3"/>
    <w:rsid w:val="006E7C2D"/>
    <w:rsid w:val="006F0C7F"/>
    <w:rsid w:val="006F100D"/>
    <w:rsid w:val="006F205E"/>
    <w:rsid w:val="006F2B25"/>
    <w:rsid w:val="006F4206"/>
    <w:rsid w:val="006F4B76"/>
    <w:rsid w:val="006F4DD0"/>
    <w:rsid w:val="006F53DE"/>
    <w:rsid w:val="006F6E96"/>
    <w:rsid w:val="006F6EB0"/>
    <w:rsid w:val="0070004D"/>
    <w:rsid w:val="00700175"/>
    <w:rsid w:val="00700480"/>
    <w:rsid w:val="007007B8"/>
    <w:rsid w:val="007009BF"/>
    <w:rsid w:val="00700D31"/>
    <w:rsid w:val="00700F83"/>
    <w:rsid w:val="00702B79"/>
    <w:rsid w:val="00702C31"/>
    <w:rsid w:val="00703B47"/>
    <w:rsid w:val="00703D78"/>
    <w:rsid w:val="00703EC3"/>
    <w:rsid w:val="00703EF9"/>
    <w:rsid w:val="007044B3"/>
    <w:rsid w:val="00704627"/>
    <w:rsid w:val="00704807"/>
    <w:rsid w:val="007049AC"/>
    <w:rsid w:val="00704DB7"/>
    <w:rsid w:val="00704DC3"/>
    <w:rsid w:val="00705C90"/>
    <w:rsid w:val="007067C8"/>
    <w:rsid w:val="00706C97"/>
    <w:rsid w:val="00706F0F"/>
    <w:rsid w:val="0070772B"/>
    <w:rsid w:val="007079C1"/>
    <w:rsid w:val="007103F9"/>
    <w:rsid w:val="007116AE"/>
    <w:rsid w:val="00712029"/>
    <w:rsid w:val="00712C35"/>
    <w:rsid w:val="00712EF3"/>
    <w:rsid w:val="00713FEA"/>
    <w:rsid w:val="00715FDB"/>
    <w:rsid w:val="00716F57"/>
    <w:rsid w:val="007176E4"/>
    <w:rsid w:val="00717732"/>
    <w:rsid w:val="0071777F"/>
    <w:rsid w:val="00717955"/>
    <w:rsid w:val="00717F3A"/>
    <w:rsid w:val="007200F7"/>
    <w:rsid w:val="007209B7"/>
    <w:rsid w:val="00722084"/>
    <w:rsid w:val="0072252C"/>
    <w:rsid w:val="00722628"/>
    <w:rsid w:val="007226C9"/>
    <w:rsid w:val="00722D93"/>
    <w:rsid w:val="00722E68"/>
    <w:rsid w:val="00723283"/>
    <w:rsid w:val="00723B9D"/>
    <w:rsid w:val="00723D17"/>
    <w:rsid w:val="00723FBC"/>
    <w:rsid w:val="0072434B"/>
    <w:rsid w:val="00724726"/>
    <w:rsid w:val="00724E4E"/>
    <w:rsid w:val="00725277"/>
    <w:rsid w:val="007255A4"/>
    <w:rsid w:val="00726063"/>
    <w:rsid w:val="00727416"/>
    <w:rsid w:val="0072787D"/>
    <w:rsid w:val="00727A5C"/>
    <w:rsid w:val="00727E4A"/>
    <w:rsid w:val="0073074E"/>
    <w:rsid w:val="00730E71"/>
    <w:rsid w:val="00730FB2"/>
    <w:rsid w:val="007312C5"/>
    <w:rsid w:val="00732720"/>
    <w:rsid w:val="0073278E"/>
    <w:rsid w:val="007327C8"/>
    <w:rsid w:val="00732C87"/>
    <w:rsid w:val="00733011"/>
    <w:rsid w:val="007334DD"/>
    <w:rsid w:val="00733C52"/>
    <w:rsid w:val="00734BA6"/>
    <w:rsid w:val="00734DC1"/>
    <w:rsid w:val="0073512E"/>
    <w:rsid w:val="00735578"/>
    <w:rsid w:val="007359CC"/>
    <w:rsid w:val="00735A38"/>
    <w:rsid w:val="00736BB3"/>
    <w:rsid w:val="0073769E"/>
    <w:rsid w:val="00737BE3"/>
    <w:rsid w:val="00740329"/>
    <w:rsid w:val="00740929"/>
    <w:rsid w:val="00741B4B"/>
    <w:rsid w:val="00741F43"/>
    <w:rsid w:val="0074265B"/>
    <w:rsid w:val="007428C4"/>
    <w:rsid w:val="007428F1"/>
    <w:rsid w:val="0074332C"/>
    <w:rsid w:val="00744808"/>
    <w:rsid w:val="00745A83"/>
    <w:rsid w:val="00745DAC"/>
    <w:rsid w:val="007464D7"/>
    <w:rsid w:val="00746757"/>
    <w:rsid w:val="00746D5E"/>
    <w:rsid w:val="00746DA9"/>
    <w:rsid w:val="00746FCD"/>
    <w:rsid w:val="00747A4D"/>
    <w:rsid w:val="00750063"/>
    <w:rsid w:val="0075012A"/>
    <w:rsid w:val="00750AE3"/>
    <w:rsid w:val="00750E7B"/>
    <w:rsid w:val="00750EE0"/>
    <w:rsid w:val="00750F4A"/>
    <w:rsid w:val="00750F5A"/>
    <w:rsid w:val="0075155A"/>
    <w:rsid w:val="007519D7"/>
    <w:rsid w:val="00752166"/>
    <w:rsid w:val="0075228B"/>
    <w:rsid w:val="00752313"/>
    <w:rsid w:val="0075292D"/>
    <w:rsid w:val="00752E51"/>
    <w:rsid w:val="007539E9"/>
    <w:rsid w:val="00753A50"/>
    <w:rsid w:val="00753BB4"/>
    <w:rsid w:val="00754508"/>
    <w:rsid w:val="00754A9D"/>
    <w:rsid w:val="00754CCC"/>
    <w:rsid w:val="00755132"/>
    <w:rsid w:val="007557BD"/>
    <w:rsid w:val="00756D23"/>
    <w:rsid w:val="00756E28"/>
    <w:rsid w:val="0075744A"/>
    <w:rsid w:val="007576D4"/>
    <w:rsid w:val="00757C03"/>
    <w:rsid w:val="00757F84"/>
    <w:rsid w:val="00760070"/>
    <w:rsid w:val="007603C9"/>
    <w:rsid w:val="0076076B"/>
    <w:rsid w:val="00762692"/>
    <w:rsid w:val="00762B2D"/>
    <w:rsid w:val="007647B4"/>
    <w:rsid w:val="00764AEC"/>
    <w:rsid w:val="00764D21"/>
    <w:rsid w:val="0076501E"/>
    <w:rsid w:val="007653AE"/>
    <w:rsid w:val="00766310"/>
    <w:rsid w:val="00766C6B"/>
    <w:rsid w:val="00767080"/>
    <w:rsid w:val="0076719B"/>
    <w:rsid w:val="00767842"/>
    <w:rsid w:val="00767C9D"/>
    <w:rsid w:val="00770BA7"/>
    <w:rsid w:val="00770FAF"/>
    <w:rsid w:val="007712DD"/>
    <w:rsid w:val="007714A3"/>
    <w:rsid w:val="007717F3"/>
    <w:rsid w:val="007721B3"/>
    <w:rsid w:val="00772523"/>
    <w:rsid w:val="00772553"/>
    <w:rsid w:val="00772773"/>
    <w:rsid w:val="007727F8"/>
    <w:rsid w:val="00772D87"/>
    <w:rsid w:val="007742F3"/>
    <w:rsid w:val="0077454C"/>
    <w:rsid w:val="0077486D"/>
    <w:rsid w:val="007762AD"/>
    <w:rsid w:val="007764EF"/>
    <w:rsid w:val="00776728"/>
    <w:rsid w:val="00777852"/>
    <w:rsid w:val="0078076A"/>
    <w:rsid w:val="007824BD"/>
    <w:rsid w:val="007825AD"/>
    <w:rsid w:val="007827C9"/>
    <w:rsid w:val="00783304"/>
    <w:rsid w:val="00783F5F"/>
    <w:rsid w:val="007847C0"/>
    <w:rsid w:val="00784D6F"/>
    <w:rsid w:val="0078503D"/>
    <w:rsid w:val="00786DE1"/>
    <w:rsid w:val="00787220"/>
    <w:rsid w:val="007879DA"/>
    <w:rsid w:val="00787A19"/>
    <w:rsid w:val="00787EE4"/>
    <w:rsid w:val="007902CA"/>
    <w:rsid w:val="00792B66"/>
    <w:rsid w:val="00792CED"/>
    <w:rsid w:val="00793D49"/>
    <w:rsid w:val="00793F21"/>
    <w:rsid w:val="00794031"/>
    <w:rsid w:val="007946A6"/>
    <w:rsid w:val="007952C6"/>
    <w:rsid w:val="00796176"/>
    <w:rsid w:val="0079624A"/>
    <w:rsid w:val="0079688C"/>
    <w:rsid w:val="007973F4"/>
    <w:rsid w:val="00797B65"/>
    <w:rsid w:val="00797FA7"/>
    <w:rsid w:val="007A0ACE"/>
    <w:rsid w:val="007A0F7D"/>
    <w:rsid w:val="007A1247"/>
    <w:rsid w:val="007A196E"/>
    <w:rsid w:val="007A2D6A"/>
    <w:rsid w:val="007A2F91"/>
    <w:rsid w:val="007A31A4"/>
    <w:rsid w:val="007A3F06"/>
    <w:rsid w:val="007A3F13"/>
    <w:rsid w:val="007A407F"/>
    <w:rsid w:val="007A4125"/>
    <w:rsid w:val="007A52D0"/>
    <w:rsid w:val="007A61EF"/>
    <w:rsid w:val="007A6500"/>
    <w:rsid w:val="007A7D40"/>
    <w:rsid w:val="007A7E23"/>
    <w:rsid w:val="007A7F20"/>
    <w:rsid w:val="007B0F40"/>
    <w:rsid w:val="007B2E9A"/>
    <w:rsid w:val="007B3CF9"/>
    <w:rsid w:val="007B47A3"/>
    <w:rsid w:val="007B607B"/>
    <w:rsid w:val="007B6BD0"/>
    <w:rsid w:val="007B6ED8"/>
    <w:rsid w:val="007B6F8E"/>
    <w:rsid w:val="007B792F"/>
    <w:rsid w:val="007C1A68"/>
    <w:rsid w:val="007C1F65"/>
    <w:rsid w:val="007C2635"/>
    <w:rsid w:val="007C2A43"/>
    <w:rsid w:val="007C2C5D"/>
    <w:rsid w:val="007C30FC"/>
    <w:rsid w:val="007C4447"/>
    <w:rsid w:val="007C4D6C"/>
    <w:rsid w:val="007C4F91"/>
    <w:rsid w:val="007C59B0"/>
    <w:rsid w:val="007C5A57"/>
    <w:rsid w:val="007C5BD5"/>
    <w:rsid w:val="007C5C74"/>
    <w:rsid w:val="007C699A"/>
    <w:rsid w:val="007C70A1"/>
    <w:rsid w:val="007C75FA"/>
    <w:rsid w:val="007C7DE5"/>
    <w:rsid w:val="007C7F02"/>
    <w:rsid w:val="007D1052"/>
    <w:rsid w:val="007D1510"/>
    <w:rsid w:val="007D153D"/>
    <w:rsid w:val="007D15FF"/>
    <w:rsid w:val="007D1E14"/>
    <w:rsid w:val="007D24BF"/>
    <w:rsid w:val="007D2E84"/>
    <w:rsid w:val="007D2F28"/>
    <w:rsid w:val="007D2FE8"/>
    <w:rsid w:val="007D4F1A"/>
    <w:rsid w:val="007D57A1"/>
    <w:rsid w:val="007D5C7C"/>
    <w:rsid w:val="007D6772"/>
    <w:rsid w:val="007D7412"/>
    <w:rsid w:val="007D7739"/>
    <w:rsid w:val="007E02BF"/>
    <w:rsid w:val="007E075E"/>
    <w:rsid w:val="007E089B"/>
    <w:rsid w:val="007E0D26"/>
    <w:rsid w:val="007E0FDD"/>
    <w:rsid w:val="007E0FF9"/>
    <w:rsid w:val="007E1365"/>
    <w:rsid w:val="007E14B2"/>
    <w:rsid w:val="007E1752"/>
    <w:rsid w:val="007E2F15"/>
    <w:rsid w:val="007E5354"/>
    <w:rsid w:val="007E56A2"/>
    <w:rsid w:val="007E59A6"/>
    <w:rsid w:val="007E59D7"/>
    <w:rsid w:val="007E5B51"/>
    <w:rsid w:val="007E5FCB"/>
    <w:rsid w:val="007E68A4"/>
    <w:rsid w:val="007E692C"/>
    <w:rsid w:val="007E7302"/>
    <w:rsid w:val="007E74DF"/>
    <w:rsid w:val="007E7738"/>
    <w:rsid w:val="007F0673"/>
    <w:rsid w:val="007F1692"/>
    <w:rsid w:val="007F1A87"/>
    <w:rsid w:val="007F200A"/>
    <w:rsid w:val="007F2BB2"/>
    <w:rsid w:val="007F2DA2"/>
    <w:rsid w:val="007F3093"/>
    <w:rsid w:val="007F3594"/>
    <w:rsid w:val="007F367B"/>
    <w:rsid w:val="007F36CA"/>
    <w:rsid w:val="007F3A0A"/>
    <w:rsid w:val="007F439D"/>
    <w:rsid w:val="007F60DA"/>
    <w:rsid w:val="007F6B21"/>
    <w:rsid w:val="007F7344"/>
    <w:rsid w:val="007F7560"/>
    <w:rsid w:val="007F7568"/>
    <w:rsid w:val="007F76FD"/>
    <w:rsid w:val="007F79BD"/>
    <w:rsid w:val="007F7D6E"/>
    <w:rsid w:val="00800EDD"/>
    <w:rsid w:val="00802508"/>
    <w:rsid w:val="008025EB"/>
    <w:rsid w:val="00804576"/>
    <w:rsid w:val="008046B2"/>
    <w:rsid w:val="00804B15"/>
    <w:rsid w:val="0080547E"/>
    <w:rsid w:val="008057DF"/>
    <w:rsid w:val="00805B6C"/>
    <w:rsid w:val="00806CF6"/>
    <w:rsid w:val="0080784D"/>
    <w:rsid w:val="00807C43"/>
    <w:rsid w:val="008108EE"/>
    <w:rsid w:val="00810B08"/>
    <w:rsid w:val="00810C71"/>
    <w:rsid w:val="00811161"/>
    <w:rsid w:val="008113B6"/>
    <w:rsid w:val="00811555"/>
    <w:rsid w:val="008117E5"/>
    <w:rsid w:val="008123FF"/>
    <w:rsid w:val="00812E2E"/>
    <w:rsid w:val="00813A49"/>
    <w:rsid w:val="00813A8B"/>
    <w:rsid w:val="008142C7"/>
    <w:rsid w:val="0081434D"/>
    <w:rsid w:val="00814DF3"/>
    <w:rsid w:val="0081552F"/>
    <w:rsid w:val="00815E58"/>
    <w:rsid w:val="008167D8"/>
    <w:rsid w:val="00816BF5"/>
    <w:rsid w:val="00817024"/>
    <w:rsid w:val="00817F13"/>
    <w:rsid w:val="00820F09"/>
    <w:rsid w:val="00821498"/>
    <w:rsid w:val="00821BE2"/>
    <w:rsid w:val="00821CE8"/>
    <w:rsid w:val="0082215F"/>
    <w:rsid w:val="008229D9"/>
    <w:rsid w:val="00822A63"/>
    <w:rsid w:val="0082421D"/>
    <w:rsid w:val="00826302"/>
    <w:rsid w:val="008279EB"/>
    <w:rsid w:val="00827A7C"/>
    <w:rsid w:val="00827BA4"/>
    <w:rsid w:val="00830807"/>
    <w:rsid w:val="00830818"/>
    <w:rsid w:val="00830931"/>
    <w:rsid w:val="00830BBC"/>
    <w:rsid w:val="00830E0B"/>
    <w:rsid w:val="008310C8"/>
    <w:rsid w:val="008312D7"/>
    <w:rsid w:val="0083167E"/>
    <w:rsid w:val="008317D6"/>
    <w:rsid w:val="008317EC"/>
    <w:rsid w:val="0083196D"/>
    <w:rsid w:val="00832CAB"/>
    <w:rsid w:val="008335A8"/>
    <w:rsid w:val="00834F58"/>
    <w:rsid w:val="0083566E"/>
    <w:rsid w:val="00835B1A"/>
    <w:rsid w:val="00835E31"/>
    <w:rsid w:val="0083700F"/>
    <w:rsid w:val="00837427"/>
    <w:rsid w:val="00837C77"/>
    <w:rsid w:val="00840476"/>
    <w:rsid w:val="00841111"/>
    <w:rsid w:val="00841121"/>
    <w:rsid w:val="008415C5"/>
    <w:rsid w:val="008415F9"/>
    <w:rsid w:val="00841D04"/>
    <w:rsid w:val="00841F32"/>
    <w:rsid w:val="0084247C"/>
    <w:rsid w:val="008435B3"/>
    <w:rsid w:val="0084389E"/>
    <w:rsid w:val="008448D8"/>
    <w:rsid w:val="00845BE9"/>
    <w:rsid w:val="00845C52"/>
    <w:rsid w:val="00847A5D"/>
    <w:rsid w:val="00847B22"/>
    <w:rsid w:val="00847FC6"/>
    <w:rsid w:val="00850484"/>
    <w:rsid w:val="008507AA"/>
    <w:rsid w:val="0085097F"/>
    <w:rsid w:val="0085166A"/>
    <w:rsid w:val="00851899"/>
    <w:rsid w:val="008519DE"/>
    <w:rsid w:val="00851DE3"/>
    <w:rsid w:val="00852A31"/>
    <w:rsid w:val="00852AC7"/>
    <w:rsid w:val="00852BA7"/>
    <w:rsid w:val="00852E15"/>
    <w:rsid w:val="00854AA5"/>
    <w:rsid w:val="008550B0"/>
    <w:rsid w:val="00856B2F"/>
    <w:rsid w:val="00856F7B"/>
    <w:rsid w:val="008578A4"/>
    <w:rsid w:val="00857969"/>
    <w:rsid w:val="00857B7F"/>
    <w:rsid w:val="008600DB"/>
    <w:rsid w:val="00860D04"/>
    <w:rsid w:val="00860E46"/>
    <w:rsid w:val="0086179B"/>
    <w:rsid w:val="008619FC"/>
    <w:rsid w:val="008645A4"/>
    <w:rsid w:val="008649E9"/>
    <w:rsid w:val="008653ED"/>
    <w:rsid w:val="00866041"/>
    <w:rsid w:val="0086655C"/>
    <w:rsid w:val="0086757F"/>
    <w:rsid w:val="00867760"/>
    <w:rsid w:val="00870775"/>
    <w:rsid w:val="008713E7"/>
    <w:rsid w:val="008720E4"/>
    <w:rsid w:val="00873008"/>
    <w:rsid w:val="008732AA"/>
    <w:rsid w:val="008740AF"/>
    <w:rsid w:val="008740EB"/>
    <w:rsid w:val="0087477C"/>
    <w:rsid w:val="00876572"/>
    <w:rsid w:val="00876B59"/>
    <w:rsid w:val="00880986"/>
    <w:rsid w:val="00880BD9"/>
    <w:rsid w:val="008818EB"/>
    <w:rsid w:val="008819FA"/>
    <w:rsid w:val="00882045"/>
    <w:rsid w:val="0088204C"/>
    <w:rsid w:val="008823DE"/>
    <w:rsid w:val="008827E0"/>
    <w:rsid w:val="00882832"/>
    <w:rsid w:val="0088353E"/>
    <w:rsid w:val="0088378D"/>
    <w:rsid w:val="0088391D"/>
    <w:rsid w:val="00883B5B"/>
    <w:rsid w:val="00883E91"/>
    <w:rsid w:val="00885345"/>
    <w:rsid w:val="00885B80"/>
    <w:rsid w:val="00886163"/>
    <w:rsid w:val="00886456"/>
    <w:rsid w:val="008873D9"/>
    <w:rsid w:val="0088741F"/>
    <w:rsid w:val="008876D8"/>
    <w:rsid w:val="0089020B"/>
    <w:rsid w:val="00890395"/>
    <w:rsid w:val="00890C57"/>
    <w:rsid w:val="00890F11"/>
    <w:rsid w:val="00890FA5"/>
    <w:rsid w:val="008910EA"/>
    <w:rsid w:val="00891B39"/>
    <w:rsid w:val="00891B75"/>
    <w:rsid w:val="00892CF7"/>
    <w:rsid w:val="0089420A"/>
    <w:rsid w:val="00894ABA"/>
    <w:rsid w:val="00895276"/>
    <w:rsid w:val="00895645"/>
    <w:rsid w:val="008968DF"/>
    <w:rsid w:val="00896CE9"/>
    <w:rsid w:val="00896CF6"/>
    <w:rsid w:val="008971F6"/>
    <w:rsid w:val="0089759E"/>
    <w:rsid w:val="00897660"/>
    <w:rsid w:val="00897D48"/>
    <w:rsid w:val="008A0BAD"/>
    <w:rsid w:val="008A0D6E"/>
    <w:rsid w:val="008A2081"/>
    <w:rsid w:val="008A21EB"/>
    <w:rsid w:val="008A2986"/>
    <w:rsid w:val="008A3CC8"/>
    <w:rsid w:val="008A4198"/>
    <w:rsid w:val="008A47C2"/>
    <w:rsid w:val="008A4CC5"/>
    <w:rsid w:val="008A50F7"/>
    <w:rsid w:val="008A561E"/>
    <w:rsid w:val="008A5627"/>
    <w:rsid w:val="008A56EB"/>
    <w:rsid w:val="008A5A2F"/>
    <w:rsid w:val="008A5CBC"/>
    <w:rsid w:val="008A5E83"/>
    <w:rsid w:val="008A5FA6"/>
    <w:rsid w:val="008A61AC"/>
    <w:rsid w:val="008A66B1"/>
    <w:rsid w:val="008A6804"/>
    <w:rsid w:val="008A690E"/>
    <w:rsid w:val="008A711E"/>
    <w:rsid w:val="008A7FE3"/>
    <w:rsid w:val="008B04F9"/>
    <w:rsid w:val="008B15BA"/>
    <w:rsid w:val="008B15FE"/>
    <w:rsid w:val="008B18D0"/>
    <w:rsid w:val="008B1B10"/>
    <w:rsid w:val="008B238F"/>
    <w:rsid w:val="008B258B"/>
    <w:rsid w:val="008B2E05"/>
    <w:rsid w:val="008B313F"/>
    <w:rsid w:val="008B325E"/>
    <w:rsid w:val="008B4F5F"/>
    <w:rsid w:val="008B4F8D"/>
    <w:rsid w:val="008B517D"/>
    <w:rsid w:val="008B5B3A"/>
    <w:rsid w:val="008B630C"/>
    <w:rsid w:val="008B6912"/>
    <w:rsid w:val="008B71CB"/>
    <w:rsid w:val="008B756B"/>
    <w:rsid w:val="008B7D08"/>
    <w:rsid w:val="008C067D"/>
    <w:rsid w:val="008C1E4D"/>
    <w:rsid w:val="008C2F86"/>
    <w:rsid w:val="008C2FE1"/>
    <w:rsid w:val="008C4CE6"/>
    <w:rsid w:val="008C6000"/>
    <w:rsid w:val="008C6118"/>
    <w:rsid w:val="008C613B"/>
    <w:rsid w:val="008C7494"/>
    <w:rsid w:val="008C77E8"/>
    <w:rsid w:val="008C7A21"/>
    <w:rsid w:val="008D1023"/>
    <w:rsid w:val="008D1188"/>
    <w:rsid w:val="008D1812"/>
    <w:rsid w:val="008D1A04"/>
    <w:rsid w:val="008D27F8"/>
    <w:rsid w:val="008D2A1A"/>
    <w:rsid w:val="008D2C80"/>
    <w:rsid w:val="008D31FA"/>
    <w:rsid w:val="008D329E"/>
    <w:rsid w:val="008D35FA"/>
    <w:rsid w:val="008D4357"/>
    <w:rsid w:val="008D501F"/>
    <w:rsid w:val="008D5E31"/>
    <w:rsid w:val="008D5E74"/>
    <w:rsid w:val="008D6CC6"/>
    <w:rsid w:val="008D6DBE"/>
    <w:rsid w:val="008D6EFE"/>
    <w:rsid w:val="008D7DE7"/>
    <w:rsid w:val="008D7E55"/>
    <w:rsid w:val="008E009F"/>
    <w:rsid w:val="008E03EA"/>
    <w:rsid w:val="008E0D9A"/>
    <w:rsid w:val="008E0EFE"/>
    <w:rsid w:val="008E15B2"/>
    <w:rsid w:val="008E192F"/>
    <w:rsid w:val="008E3804"/>
    <w:rsid w:val="008E4095"/>
    <w:rsid w:val="008E414A"/>
    <w:rsid w:val="008E4C57"/>
    <w:rsid w:val="008E5149"/>
    <w:rsid w:val="008E5296"/>
    <w:rsid w:val="008E5D30"/>
    <w:rsid w:val="008E7B84"/>
    <w:rsid w:val="008F13CA"/>
    <w:rsid w:val="008F2323"/>
    <w:rsid w:val="008F244B"/>
    <w:rsid w:val="008F342F"/>
    <w:rsid w:val="008F4A49"/>
    <w:rsid w:val="008F6099"/>
    <w:rsid w:val="008F6689"/>
    <w:rsid w:val="008F674C"/>
    <w:rsid w:val="008F6EBC"/>
    <w:rsid w:val="008F725B"/>
    <w:rsid w:val="008F7F81"/>
    <w:rsid w:val="009000F9"/>
    <w:rsid w:val="00900EA7"/>
    <w:rsid w:val="009015C1"/>
    <w:rsid w:val="009015D8"/>
    <w:rsid w:val="00902354"/>
    <w:rsid w:val="009024DB"/>
    <w:rsid w:val="0090331F"/>
    <w:rsid w:val="0090351C"/>
    <w:rsid w:val="00904741"/>
    <w:rsid w:val="009054E5"/>
    <w:rsid w:val="0090550B"/>
    <w:rsid w:val="009058D3"/>
    <w:rsid w:val="00905A92"/>
    <w:rsid w:val="0090613F"/>
    <w:rsid w:val="00906711"/>
    <w:rsid w:val="009071B3"/>
    <w:rsid w:val="00907B69"/>
    <w:rsid w:val="00910022"/>
    <w:rsid w:val="00910A88"/>
    <w:rsid w:val="00910CE6"/>
    <w:rsid w:val="00910E0F"/>
    <w:rsid w:val="00911EDB"/>
    <w:rsid w:val="00912130"/>
    <w:rsid w:val="00912DA9"/>
    <w:rsid w:val="00913139"/>
    <w:rsid w:val="00913222"/>
    <w:rsid w:val="0091466D"/>
    <w:rsid w:val="009147A2"/>
    <w:rsid w:val="009159B4"/>
    <w:rsid w:val="009163DE"/>
    <w:rsid w:val="009166B4"/>
    <w:rsid w:val="00917DB7"/>
    <w:rsid w:val="00920638"/>
    <w:rsid w:val="0092288B"/>
    <w:rsid w:val="009229D0"/>
    <w:rsid w:val="009230E2"/>
    <w:rsid w:val="00923A51"/>
    <w:rsid w:val="00924275"/>
    <w:rsid w:val="0092548A"/>
    <w:rsid w:val="00925C34"/>
    <w:rsid w:val="00925CA9"/>
    <w:rsid w:val="00925D65"/>
    <w:rsid w:val="009263D1"/>
    <w:rsid w:val="009265E0"/>
    <w:rsid w:val="00926CE6"/>
    <w:rsid w:val="00927387"/>
    <w:rsid w:val="00930DF8"/>
    <w:rsid w:val="00931F2A"/>
    <w:rsid w:val="009325C4"/>
    <w:rsid w:val="00932798"/>
    <w:rsid w:val="00932A0D"/>
    <w:rsid w:val="0093328A"/>
    <w:rsid w:val="00933EF4"/>
    <w:rsid w:val="0093417C"/>
    <w:rsid w:val="00934562"/>
    <w:rsid w:val="00934635"/>
    <w:rsid w:val="00934719"/>
    <w:rsid w:val="009348AE"/>
    <w:rsid w:val="00934D76"/>
    <w:rsid w:val="00935CFC"/>
    <w:rsid w:val="00935E5D"/>
    <w:rsid w:val="00936304"/>
    <w:rsid w:val="00936EE4"/>
    <w:rsid w:val="009372A4"/>
    <w:rsid w:val="00940008"/>
    <w:rsid w:val="0094187F"/>
    <w:rsid w:val="0094191C"/>
    <w:rsid w:val="00942528"/>
    <w:rsid w:val="0094393B"/>
    <w:rsid w:val="00943B55"/>
    <w:rsid w:val="00943DA6"/>
    <w:rsid w:val="0094415D"/>
    <w:rsid w:val="00944612"/>
    <w:rsid w:val="00945D8F"/>
    <w:rsid w:val="009460F3"/>
    <w:rsid w:val="0094613F"/>
    <w:rsid w:val="00946949"/>
    <w:rsid w:val="00946AE0"/>
    <w:rsid w:val="009472A8"/>
    <w:rsid w:val="00950699"/>
    <w:rsid w:val="0095151F"/>
    <w:rsid w:val="009518A5"/>
    <w:rsid w:val="00953AE2"/>
    <w:rsid w:val="0095655C"/>
    <w:rsid w:val="0095696E"/>
    <w:rsid w:val="00957AEB"/>
    <w:rsid w:val="00957F65"/>
    <w:rsid w:val="00960FDA"/>
    <w:rsid w:val="00961335"/>
    <w:rsid w:val="00961346"/>
    <w:rsid w:val="0096286C"/>
    <w:rsid w:val="00963287"/>
    <w:rsid w:val="009635FB"/>
    <w:rsid w:val="00963821"/>
    <w:rsid w:val="00963A48"/>
    <w:rsid w:val="00963C37"/>
    <w:rsid w:val="00964270"/>
    <w:rsid w:val="00964320"/>
    <w:rsid w:val="00965025"/>
    <w:rsid w:val="009654EB"/>
    <w:rsid w:val="009655FB"/>
    <w:rsid w:val="00966D0C"/>
    <w:rsid w:val="009670F5"/>
    <w:rsid w:val="009679CA"/>
    <w:rsid w:val="00970589"/>
    <w:rsid w:val="00970D2B"/>
    <w:rsid w:val="00971071"/>
    <w:rsid w:val="00971487"/>
    <w:rsid w:val="00971550"/>
    <w:rsid w:val="009718B7"/>
    <w:rsid w:val="00971BAC"/>
    <w:rsid w:val="00971DC6"/>
    <w:rsid w:val="00972129"/>
    <w:rsid w:val="0097226F"/>
    <w:rsid w:val="009729B6"/>
    <w:rsid w:val="00972A47"/>
    <w:rsid w:val="0097308F"/>
    <w:rsid w:val="009733A0"/>
    <w:rsid w:val="0097425B"/>
    <w:rsid w:val="009745F9"/>
    <w:rsid w:val="00974EA3"/>
    <w:rsid w:val="00975D54"/>
    <w:rsid w:val="00976F1E"/>
    <w:rsid w:val="0097721A"/>
    <w:rsid w:val="00977247"/>
    <w:rsid w:val="00977549"/>
    <w:rsid w:val="00980018"/>
    <w:rsid w:val="009804F9"/>
    <w:rsid w:val="009806CD"/>
    <w:rsid w:val="0098131B"/>
    <w:rsid w:val="0098148C"/>
    <w:rsid w:val="00981555"/>
    <w:rsid w:val="0098162A"/>
    <w:rsid w:val="009828C4"/>
    <w:rsid w:val="00983806"/>
    <w:rsid w:val="009848EE"/>
    <w:rsid w:val="00985708"/>
    <w:rsid w:val="00985C29"/>
    <w:rsid w:val="009876E3"/>
    <w:rsid w:val="00987C8A"/>
    <w:rsid w:val="009902DC"/>
    <w:rsid w:val="009908BF"/>
    <w:rsid w:val="00990A7C"/>
    <w:rsid w:val="00992318"/>
    <w:rsid w:val="0099281C"/>
    <w:rsid w:val="009938CB"/>
    <w:rsid w:val="00993FEA"/>
    <w:rsid w:val="00994581"/>
    <w:rsid w:val="00994647"/>
    <w:rsid w:val="0099466C"/>
    <w:rsid w:val="00994FC1"/>
    <w:rsid w:val="0099508C"/>
    <w:rsid w:val="00995A41"/>
    <w:rsid w:val="009963ED"/>
    <w:rsid w:val="009969B4"/>
    <w:rsid w:val="00997488"/>
    <w:rsid w:val="009A016D"/>
    <w:rsid w:val="009A058B"/>
    <w:rsid w:val="009A05FC"/>
    <w:rsid w:val="009A0D9B"/>
    <w:rsid w:val="009A1975"/>
    <w:rsid w:val="009A1F22"/>
    <w:rsid w:val="009A1F55"/>
    <w:rsid w:val="009A3997"/>
    <w:rsid w:val="009A3DC9"/>
    <w:rsid w:val="009A4082"/>
    <w:rsid w:val="009A4131"/>
    <w:rsid w:val="009A4516"/>
    <w:rsid w:val="009A5802"/>
    <w:rsid w:val="009A5BFB"/>
    <w:rsid w:val="009A5CF0"/>
    <w:rsid w:val="009A5E57"/>
    <w:rsid w:val="009A5F76"/>
    <w:rsid w:val="009A6755"/>
    <w:rsid w:val="009A7367"/>
    <w:rsid w:val="009A7FCB"/>
    <w:rsid w:val="009B0CF3"/>
    <w:rsid w:val="009B2B6D"/>
    <w:rsid w:val="009B3883"/>
    <w:rsid w:val="009B39D4"/>
    <w:rsid w:val="009B43CD"/>
    <w:rsid w:val="009B4580"/>
    <w:rsid w:val="009B49D7"/>
    <w:rsid w:val="009B4F4C"/>
    <w:rsid w:val="009B5D96"/>
    <w:rsid w:val="009B5DB9"/>
    <w:rsid w:val="009B6560"/>
    <w:rsid w:val="009B6C3F"/>
    <w:rsid w:val="009C01E2"/>
    <w:rsid w:val="009C0D7F"/>
    <w:rsid w:val="009C32C3"/>
    <w:rsid w:val="009C4764"/>
    <w:rsid w:val="009C4A77"/>
    <w:rsid w:val="009C525B"/>
    <w:rsid w:val="009C5278"/>
    <w:rsid w:val="009C5A07"/>
    <w:rsid w:val="009C60FD"/>
    <w:rsid w:val="009C631F"/>
    <w:rsid w:val="009C6F69"/>
    <w:rsid w:val="009D0A0F"/>
    <w:rsid w:val="009D0AA7"/>
    <w:rsid w:val="009D1DC5"/>
    <w:rsid w:val="009D31A1"/>
    <w:rsid w:val="009D3D5B"/>
    <w:rsid w:val="009D3DA5"/>
    <w:rsid w:val="009D61F2"/>
    <w:rsid w:val="009D6655"/>
    <w:rsid w:val="009D6990"/>
    <w:rsid w:val="009D7F31"/>
    <w:rsid w:val="009D7F7E"/>
    <w:rsid w:val="009E0299"/>
    <w:rsid w:val="009E0428"/>
    <w:rsid w:val="009E05FD"/>
    <w:rsid w:val="009E0D1C"/>
    <w:rsid w:val="009E0DC3"/>
    <w:rsid w:val="009E1058"/>
    <w:rsid w:val="009E11F3"/>
    <w:rsid w:val="009E12E4"/>
    <w:rsid w:val="009E1AED"/>
    <w:rsid w:val="009E2ED3"/>
    <w:rsid w:val="009E3684"/>
    <w:rsid w:val="009E40ED"/>
    <w:rsid w:val="009E573B"/>
    <w:rsid w:val="009E5CA9"/>
    <w:rsid w:val="009E72F6"/>
    <w:rsid w:val="009E7351"/>
    <w:rsid w:val="009E7377"/>
    <w:rsid w:val="009E7D2A"/>
    <w:rsid w:val="009E7F41"/>
    <w:rsid w:val="009F000B"/>
    <w:rsid w:val="009F004D"/>
    <w:rsid w:val="009F03E8"/>
    <w:rsid w:val="009F23F9"/>
    <w:rsid w:val="009F2A5D"/>
    <w:rsid w:val="009F35FE"/>
    <w:rsid w:val="009F3F22"/>
    <w:rsid w:val="009F4E76"/>
    <w:rsid w:val="009F5AC0"/>
    <w:rsid w:val="009F5C6D"/>
    <w:rsid w:val="009F60FD"/>
    <w:rsid w:val="009F6C2B"/>
    <w:rsid w:val="009F77A3"/>
    <w:rsid w:val="009F7836"/>
    <w:rsid w:val="00A00541"/>
    <w:rsid w:val="00A0078B"/>
    <w:rsid w:val="00A01538"/>
    <w:rsid w:val="00A0219C"/>
    <w:rsid w:val="00A0222F"/>
    <w:rsid w:val="00A04160"/>
    <w:rsid w:val="00A04EF0"/>
    <w:rsid w:val="00A0500E"/>
    <w:rsid w:val="00A05F2A"/>
    <w:rsid w:val="00A06DBD"/>
    <w:rsid w:val="00A06F62"/>
    <w:rsid w:val="00A07C63"/>
    <w:rsid w:val="00A10A27"/>
    <w:rsid w:val="00A10B9A"/>
    <w:rsid w:val="00A10EAC"/>
    <w:rsid w:val="00A114D9"/>
    <w:rsid w:val="00A1220B"/>
    <w:rsid w:val="00A13412"/>
    <w:rsid w:val="00A138B4"/>
    <w:rsid w:val="00A13A60"/>
    <w:rsid w:val="00A1493D"/>
    <w:rsid w:val="00A14AF0"/>
    <w:rsid w:val="00A16263"/>
    <w:rsid w:val="00A16DD0"/>
    <w:rsid w:val="00A1784D"/>
    <w:rsid w:val="00A17A92"/>
    <w:rsid w:val="00A20447"/>
    <w:rsid w:val="00A20F3F"/>
    <w:rsid w:val="00A210A0"/>
    <w:rsid w:val="00A213B5"/>
    <w:rsid w:val="00A21445"/>
    <w:rsid w:val="00A22EA3"/>
    <w:rsid w:val="00A2369F"/>
    <w:rsid w:val="00A238FA"/>
    <w:rsid w:val="00A247EA"/>
    <w:rsid w:val="00A24E9D"/>
    <w:rsid w:val="00A25059"/>
    <w:rsid w:val="00A253A7"/>
    <w:rsid w:val="00A25CE2"/>
    <w:rsid w:val="00A25DD3"/>
    <w:rsid w:val="00A26565"/>
    <w:rsid w:val="00A2667F"/>
    <w:rsid w:val="00A26BA9"/>
    <w:rsid w:val="00A270D9"/>
    <w:rsid w:val="00A2756B"/>
    <w:rsid w:val="00A27AEF"/>
    <w:rsid w:val="00A3096A"/>
    <w:rsid w:val="00A30E13"/>
    <w:rsid w:val="00A31628"/>
    <w:rsid w:val="00A33F02"/>
    <w:rsid w:val="00A34807"/>
    <w:rsid w:val="00A35688"/>
    <w:rsid w:val="00A35B1E"/>
    <w:rsid w:val="00A362B2"/>
    <w:rsid w:val="00A3688B"/>
    <w:rsid w:val="00A37552"/>
    <w:rsid w:val="00A37ABC"/>
    <w:rsid w:val="00A40730"/>
    <w:rsid w:val="00A41B1C"/>
    <w:rsid w:val="00A41D60"/>
    <w:rsid w:val="00A41E48"/>
    <w:rsid w:val="00A41E90"/>
    <w:rsid w:val="00A42535"/>
    <w:rsid w:val="00A433F6"/>
    <w:rsid w:val="00A43BA5"/>
    <w:rsid w:val="00A43FB3"/>
    <w:rsid w:val="00A443E1"/>
    <w:rsid w:val="00A45060"/>
    <w:rsid w:val="00A45302"/>
    <w:rsid w:val="00A460F0"/>
    <w:rsid w:val="00A4632E"/>
    <w:rsid w:val="00A46D15"/>
    <w:rsid w:val="00A47809"/>
    <w:rsid w:val="00A47C0D"/>
    <w:rsid w:val="00A5202E"/>
    <w:rsid w:val="00A532A3"/>
    <w:rsid w:val="00A5370E"/>
    <w:rsid w:val="00A539F0"/>
    <w:rsid w:val="00A54316"/>
    <w:rsid w:val="00A54D5D"/>
    <w:rsid w:val="00A54D88"/>
    <w:rsid w:val="00A55A05"/>
    <w:rsid w:val="00A5657A"/>
    <w:rsid w:val="00A56875"/>
    <w:rsid w:val="00A57699"/>
    <w:rsid w:val="00A5788F"/>
    <w:rsid w:val="00A57E4F"/>
    <w:rsid w:val="00A602C3"/>
    <w:rsid w:val="00A62057"/>
    <w:rsid w:val="00A621A7"/>
    <w:rsid w:val="00A63AD7"/>
    <w:rsid w:val="00A644B2"/>
    <w:rsid w:val="00A65DE9"/>
    <w:rsid w:val="00A65EBB"/>
    <w:rsid w:val="00A65F5C"/>
    <w:rsid w:val="00A6658E"/>
    <w:rsid w:val="00A66A17"/>
    <w:rsid w:val="00A66FFD"/>
    <w:rsid w:val="00A67231"/>
    <w:rsid w:val="00A676F9"/>
    <w:rsid w:val="00A67960"/>
    <w:rsid w:val="00A67B9E"/>
    <w:rsid w:val="00A7164C"/>
    <w:rsid w:val="00A718CA"/>
    <w:rsid w:val="00A71A86"/>
    <w:rsid w:val="00A71B0A"/>
    <w:rsid w:val="00A71BA9"/>
    <w:rsid w:val="00A71E03"/>
    <w:rsid w:val="00A71E2C"/>
    <w:rsid w:val="00A71E57"/>
    <w:rsid w:val="00A7249C"/>
    <w:rsid w:val="00A72ADB"/>
    <w:rsid w:val="00A73018"/>
    <w:rsid w:val="00A7327B"/>
    <w:rsid w:val="00A73BBF"/>
    <w:rsid w:val="00A73DDE"/>
    <w:rsid w:val="00A743C9"/>
    <w:rsid w:val="00A74594"/>
    <w:rsid w:val="00A74679"/>
    <w:rsid w:val="00A747BF"/>
    <w:rsid w:val="00A7504F"/>
    <w:rsid w:val="00A758F2"/>
    <w:rsid w:val="00A75A93"/>
    <w:rsid w:val="00A76806"/>
    <w:rsid w:val="00A768DC"/>
    <w:rsid w:val="00A76D16"/>
    <w:rsid w:val="00A76F35"/>
    <w:rsid w:val="00A7715A"/>
    <w:rsid w:val="00A771EF"/>
    <w:rsid w:val="00A778C9"/>
    <w:rsid w:val="00A77A2B"/>
    <w:rsid w:val="00A77EAA"/>
    <w:rsid w:val="00A77F00"/>
    <w:rsid w:val="00A80208"/>
    <w:rsid w:val="00A8094E"/>
    <w:rsid w:val="00A809DB"/>
    <w:rsid w:val="00A80B7B"/>
    <w:rsid w:val="00A80DD1"/>
    <w:rsid w:val="00A82260"/>
    <w:rsid w:val="00A82B01"/>
    <w:rsid w:val="00A85532"/>
    <w:rsid w:val="00A85940"/>
    <w:rsid w:val="00A85E4E"/>
    <w:rsid w:val="00A86453"/>
    <w:rsid w:val="00A866FD"/>
    <w:rsid w:val="00A8679C"/>
    <w:rsid w:val="00A86C20"/>
    <w:rsid w:val="00A86C41"/>
    <w:rsid w:val="00A87352"/>
    <w:rsid w:val="00A90FB7"/>
    <w:rsid w:val="00A91333"/>
    <w:rsid w:val="00A91AA1"/>
    <w:rsid w:val="00A91AA3"/>
    <w:rsid w:val="00A91D7E"/>
    <w:rsid w:val="00A91E5E"/>
    <w:rsid w:val="00A92512"/>
    <w:rsid w:val="00A9293E"/>
    <w:rsid w:val="00A92E0F"/>
    <w:rsid w:val="00A92F55"/>
    <w:rsid w:val="00A9342D"/>
    <w:rsid w:val="00A93463"/>
    <w:rsid w:val="00A9359D"/>
    <w:rsid w:val="00A9387B"/>
    <w:rsid w:val="00A948F1"/>
    <w:rsid w:val="00A9533C"/>
    <w:rsid w:val="00A95B0C"/>
    <w:rsid w:val="00A95F97"/>
    <w:rsid w:val="00A96998"/>
    <w:rsid w:val="00A96D26"/>
    <w:rsid w:val="00A96FA6"/>
    <w:rsid w:val="00AA024E"/>
    <w:rsid w:val="00AA0A25"/>
    <w:rsid w:val="00AA118C"/>
    <w:rsid w:val="00AA184C"/>
    <w:rsid w:val="00AA190E"/>
    <w:rsid w:val="00AA2710"/>
    <w:rsid w:val="00AA2A0A"/>
    <w:rsid w:val="00AA2D9E"/>
    <w:rsid w:val="00AA2F8C"/>
    <w:rsid w:val="00AA367E"/>
    <w:rsid w:val="00AA39DE"/>
    <w:rsid w:val="00AA3AD6"/>
    <w:rsid w:val="00AA4585"/>
    <w:rsid w:val="00AA539F"/>
    <w:rsid w:val="00AA589C"/>
    <w:rsid w:val="00AA6EF5"/>
    <w:rsid w:val="00AA7323"/>
    <w:rsid w:val="00AA74B7"/>
    <w:rsid w:val="00AA77AD"/>
    <w:rsid w:val="00AA7D89"/>
    <w:rsid w:val="00AB0A97"/>
    <w:rsid w:val="00AB0EDA"/>
    <w:rsid w:val="00AB153D"/>
    <w:rsid w:val="00AB2040"/>
    <w:rsid w:val="00AB335B"/>
    <w:rsid w:val="00AB33EE"/>
    <w:rsid w:val="00AB4A60"/>
    <w:rsid w:val="00AB4F30"/>
    <w:rsid w:val="00AB4F4A"/>
    <w:rsid w:val="00AB574A"/>
    <w:rsid w:val="00AB5E1B"/>
    <w:rsid w:val="00AB5EB8"/>
    <w:rsid w:val="00AB6FD9"/>
    <w:rsid w:val="00AC123B"/>
    <w:rsid w:val="00AC1D05"/>
    <w:rsid w:val="00AC205A"/>
    <w:rsid w:val="00AC2635"/>
    <w:rsid w:val="00AC2E77"/>
    <w:rsid w:val="00AC30C9"/>
    <w:rsid w:val="00AC3420"/>
    <w:rsid w:val="00AC4259"/>
    <w:rsid w:val="00AC4341"/>
    <w:rsid w:val="00AC48C7"/>
    <w:rsid w:val="00AC49AC"/>
    <w:rsid w:val="00AC4EC2"/>
    <w:rsid w:val="00AC4F9E"/>
    <w:rsid w:val="00AC724F"/>
    <w:rsid w:val="00AC7A85"/>
    <w:rsid w:val="00AC7B78"/>
    <w:rsid w:val="00AD053B"/>
    <w:rsid w:val="00AD0AAB"/>
    <w:rsid w:val="00AD0B4B"/>
    <w:rsid w:val="00AD17BB"/>
    <w:rsid w:val="00AD1BBC"/>
    <w:rsid w:val="00AD2110"/>
    <w:rsid w:val="00AD2455"/>
    <w:rsid w:val="00AD2C56"/>
    <w:rsid w:val="00AD2E94"/>
    <w:rsid w:val="00AD3FB0"/>
    <w:rsid w:val="00AD42DB"/>
    <w:rsid w:val="00AD5412"/>
    <w:rsid w:val="00AD6180"/>
    <w:rsid w:val="00AD6544"/>
    <w:rsid w:val="00AD6596"/>
    <w:rsid w:val="00AD7483"/>
    <w:rsid w:val="00AE0704"/>
    <w:rsid w:val="00AE0D16"/>
    <w:rsid w:val="00AE1709"/>
    <w:rsid w:val="00AE2096"/>
    <w:rsid w:val="00AE30A5"/>
    <w:rsid w:val="00AE3131"/>
    <w:rsid w:val="00AE34D9"/>
    <w:rsid w:val="00AE3610"/>
    <w:rsid w:val="00AE3738"/>
    <w:rsid w:val="00AE3A45"/>
    <w:rsid w:val="00AE453C"/>
    <w:rsid w:val="00AE4BEB"/>
    <w:rsid w:val="00AE5C4E"/>
    <w:rsid w:val="00AE655B"/>
    <w:rsid w:val="00AE6594"/>
    <w:rsid w:val="00AE691A"/>
    <w:rsid w:val="00AE766E"/>
    <w:rsid w:val="00AE7CCF"/>
    <w:rsid w:val="00AF188A"/>
    <w:rsid w:val="00AF22EC"/>
    <w:rsid w:val="00AF2BCA"/>
    <w:rsid w:val="00AF3083"/>
    <w:rsid w:val="00AF3B72"/>
    <w:rsid w:val="00AF443F"/>
    <w:rsid w:val="00AF4DD1"/>
    <w:rsid w:val="00AF5910"/>
    <w:rsid w:val="00AF5B17"/>
    <w:rsid w:val="00AF6136"/>
    <w:rsid w:val="00AF7EF7"/>
    <w:rsid w:val="00B004C0"/>
    <w:rsid w:val="00B00630"/>
    <w:rsid w:val="00B0100E"/>
    <w:rsid w:val="00B01B2D"/>
    <w:rsid w:val="00B02E9C"/>
    <w:rsid w:val="00B03B44"/>
    <w:rsid w:val="00B0413D"/>
    <w:rsid w:val="00B05972"/>
    <w:rsid w:val="00B06651"/>
    <w:rsid w:val="00B06797"/>
    <w:rsid w:val="00B0702A"/>
    <w:rsid w:val="00B07597"/>
    <w:rsid w:val="00B0776D"/>
    <w:rsid w:val="00B1072E"/>
    <w:rsid w:val="00B11EF8"/>
    <w:rsid w:val="00B1262D"/>
    <w:rsid w:val="00B129F5"/>
    <w:rsid w:val="00B12D96"/>
    <w:rsid w:val="00B12DD5"/>
    <w:rsid w:val="00B131AB"/>
    <w:rsid w:val="00B1440A"/>
    <w:rsid w:val="00B146E4"/>
    <w:rsid w:val="00B14766"/>
    <w:rsid w:val="00B163BC"/>
    <w:rsid w:val="00B1666A"/>
    <w:rsid w:val="00B16D02"/>
    <w:rsid w:val="00B175F8"/>
    <w:rsid w:val="00B17679"/>
    <w:rsid w:val="00B2025B"/>
    <w:rsid w:val="00B20716"/>
    <w:rsid w:val="00B20769"/>
    <w:rsid w:val="00B20B6B"/>
    <w:rsid w:val="00B20DE9"/>
    <w:rsid w:val="00B2124F"/>
    <w:rsid w:val="00B2178F"/>
    <w:rsid w:val="00B2326E"/>
    <w:rsid w:val="00B23776"/>
    <w:rsid w:val="00B23FAA"/>
    <w:rsid w:val="00B2427A"/>
    <w:rsid w:val="00B2467D"/>
    <w:rsid w:val="00B25896"/>
    <w:rsid w:val="00B25DEB"/>
    <w:rsid w:val="00B264FF"/>
    <w:rsid w:val="00B2663F"/>
    <w:rsid w:val="00B31625"/>
    <w:rsid w:val="00B318EA"/>
    <w:rsid w:val="00B327EF"/>
    <w:rsid w:val="00B33676"/>
    <w:rsid w:val="00B3436F"/>
    <w:rsid w:val="00B3482B"/>
    <w:rsid w:val="00B34A84"/>
    <w:rsid w:val="00B34CB2"/>
    <w:rsid w:val="00B34D39"/>
    <w:rsid w:val="00B35E1F"/>
    <w:rsid w:val="00B36918"/>
    <w:rsid w:val="00B36B11"/>
    <w:rsid w:val="00B36C79"/>
    <w:rsid w:val="00B37873"/>
    <w:rsid w:val="00B40BE7"/>
    <w:rsid w:val="00B40E69"/>
    <w:rsid w:val="00B41261"/>
    <w:rsid w:val="00B41545"/>
    <w:rsid w:val="00B41635"/>
    <w:rsid w:val="00B41CA5"/>
    <w:rsid w:val="00B41D01"/>
    <w:rsid w:val="00B41EBC"/>
    <w:rsid w:val="00B42B48"/>
    <w:rsid w:val="00B430F3"/>
    <w:rsid w:val="00B43307"/>
    <w:rsid w:val="00B43D05"/>
    <w:rsid w:val="00B445A2"/>
    <w:rsid w:val="00B4482E"/>
    <w:rsid w:val="00B44D87"/>
    <w:rsid w:val="00B46BCD"/>
    <w:rsid w:val="00B46DE4"/>
    <w:rsid w:val="00B46F41"/>
    <w:rsid w:val="00B47A65"/>
    <w:rsid w:val="00B47F9F"/>
    <w:rsid w:val="00B50DDA"/>
    <w:rsid w:val="00B5221D"/>
    <w:rsid w:val="00B525A5"/>
    <w:rsid w:val="00B5305C"/>
    <w:rsid w:val="00B532E5"/>
    <w:rsid w:val="00B53733"/>
    <w:rsid w:val="00B537C7"/>
    <w:rsid w:val="00B53A63"/>
    <w:rsid w:val="00B5432F"/>
    <w:rsid w:val="00B549CF"/>
    <w:rsid w:val="00B55E6A"/>
    <w:rsid w:val="00B5661E"/>
    <w:rsid w:val="00B56E90"/>
    <w:rsid w:val="00B578F7"/>
    <w:rsid w:val="00B5795A"/>
    <w:rsid w:val="00B61252"/>
    <w:rsid w:val="00B614A9"/>
    <w:rsid w:val="00B618B1"/>
    <w:rsid w:val="00B62851"/>
    <w:rsid w:val="00B62DCA"/>
    <w:rsid w:val="00B630AD"/>
    <w:rsid w:val="00B638BE"/>
    <w:rsid w:val="00B63C65"/>
    <w:rsid w:val="00B64057"/>
    <w:rsid w:val="00B64147"/>
    <w:rsid w:val="00B64ABA"/>
    <w:rsid w:val="00B65167"/>
    <w:rsid w:val="00B6588E"/>
    <w:rsid w:val="00B65AF5"/>
    <w:rsid w:val="00B66418"/>
    <w:rsid w:val="00B66C94"/>
    <w:rsid w:val="00B66D90"/>
    <w:rsid w:val="00B7045E"/>
    <w:rsid w:val="00B70769"/>
    <w:rsid w:val="00B70998"/>
    <w:rsid w:val="00B70F8E"/>
    <w:rsid w:val="00B7101C"/>
    <w:rsid w:val="00B719B5"/>
    <w:rsid w:val="00B71C9E"/>
    <w:rsid w:val="00B72089"/>
    <w:rsid w:val="00B72BEB"/>
    <w:rsid w:val="00B72F3B"/>
    <w:rsid w:val="00B73391"/>
    <w:rsid w:val="00B7340B"/>
    <w:rsid w:val="00B73E56"/>
    <w:rsid w:val="00B75443"/>
    <w:rsid w:val="00B75C76"/>
    <w:rsid w:val="00B75E4B"/>
    <w:rsid w:val="00B760FB"/>
    <w:rsid w:val="00B765F1"/>
    <w:rsid w:val="00B77584"/>
    <w:rsid w:val="00B779B2"/>
    <w:rsid w:val="00B8029E"/>
    <w:rsid w:val="00B802D7"/>
    <w:rsid w:val="00B8119C"/>
    <w:rsid w:val="00B8135C"/>
    <w:rsid w:val="00B821E8"/>
    <w:rsid w:val="00B82A47"/>
    <w:rsid w:val="00B8344F"/>
    <w:rsid w:val="00B83EB9"/>
    <w:rsid w:val="00B845D2"/>
    <w:rsid w:val="00B84CC3"/>
    <w:rsid w:val="00B858C0"/>
    <w:rsid w:val="00B8723D"/>
    <w:rsid w:val="00B8731B"/>
    <w:rsid w:val="00B876E4"/>
    <w:rsid w:val="00B87942"/>
    <w:rsid w:val="00B90117"/>
    <w:rsid w:val="00B91BE7"/>
    <w:rsid w:val="00B91C69"/>
    <w:rsid w:val="00B91D13"/>
    <w:rsid w:val="00B92A42"/>
    <w:rsid w:val="00B96115"/>
    <w:rsid w:val="00B9693B"/>
    <w:rsid w:val="00B976DC"/>
    <w:rsid w:val="00BA0E79"/>
    <w:rsid w:val="00BA0EF9"/>
    <w:rsid w:val="00BA12F1"/>
    <w:rsid w:val="00BA17E1"/>
    <w:rsid w:val="00BA195C"/>
    <w:rsid w:val="00BA1BB6"/>
    <w:rsid w:val="00BA1CF3"/>
    <w:rsid w:val="00BA1F6D"/>
    <w:rsid w:val="00BA2B00"/>
    <w:rsid w:val="00BA3233"/>
    <w:rsid w:val="00BA420D"/>
    <w:rsid w:val="00BA44FE"/>
    <w:rsid w:val="00BA4AD5"/>
    <w:rsid w:val="00BA54F2"/>
    <w:rsid w:val="00BA580C"/>
    <w:rsid w:val="00BA6100"/>
    <w:rsid w:val="00BA63A9"/>
    <w:rsid w:val="00BA6432"/>
    <w:rsid w:val="00BA77D9"/>
    <w:rsid w:val="00BA7B79"/>
    <w:rsid w:val="00BA7D40"/>
    <w:rsid w:val="00BB0CE6"/>
    <w:rsid w:val="00BB142D"/>
    <w:rsid w:val="00BB1FC8"/>
    <w:rsid w:val="00BB2334"/>
    <w:rsid w:val="00BB2F9F"/>
    <w:rsid w:val="00BB34B2"/>
    <w:rsid w:val="00BB34EB"/>
    <w:rsid w:val="00BB49D2"/>
    <w:rsid w:val="00BB4C88"/>
    <w:rsid w:val="00BB4CB1"/>
    <w:rsid w:val="00BB4F43"/>
    <w:rsid w:val="00BB5299"/>
    <w:rsid w:val="00BB550C"/>
    <w:rsid w:val="00BB593C"/>
    <w:rsid w:val="00BB5997"/>
    <w:rsid w:val="00BB67DE"/>
    <w:rsid w:val="00BB6EC5"/>
    <w:rsid w:val="00BB70C5"/>
    <w:rsid w:val="00BB74B1"/>
    <w:rsid w:val="00BB7C3A"/>
    <w:rsid w:val="00BB7C41"/>
    <w:rsid w:val="00BC0188"/>
    <w:rsid w:val="00BC1135"/>
    <w:rsid w:val="00BC126A"/>
    <w:rsid w:val="00BC1EEA"/>
    <w:rsid w:val="00BC2169"/>
    <w:rsid w:val="00BC2556"/>
    <w:rsid w:val="00BC4960"/>
    <w:rsid w:val="00BC5CB2"/>
    <w:rsid w:val="00BC63F1"/>
    <w:rsid w:val="00BC6855"/>
    <w:rsid w:val="00BD0A12"/>
    <w:rsid w:val="00BD0CA8"/>
    <w:rsid w:val="00BD13B6"/>
    <w:rsid w:val="00BD148A"/>
    <w:rsid w:val="00BD189A"/>
    <w:rsid w:val="00BD1B78"/>
    <w:rsid w:val="00BD2322"/>
    <w:rsid w:val="00BD27BE"/>
    <w:rsid w:val="00BD2AAD"/>
    <w:rsid w:val="00BD2F69"/>
    <w:rsid w:val="00BD3347"/>
    <w:rsid w:val="00BD3750"/>
    <w:rsid w:val="00BD3DD5"/>
    <w:rsid w:val="00BD3FC1"/>
    <w:rsid w:val="00BD4E06"/>
    <w:rsid w:val="00BD6962"/>
    <w:rsid w:val="00BD730A"/>
    <w:rsid w:val="00BE049C"/>
    <w:rsid w:val="00BE08B4"/>
    <w:rsid w:val="00BE1363"/>
    <w:rsid w:val="00BE33A4"/>
    <w:rsid w:val="00BE3506"/>
    <w:rsid w:val="00BE3580"/>
    <w:rsid w:val="00BE35D4"/>
    <w:rsid w:val="00BE3600"/>
    <w:rsid w:val="00BE496B"/>
    <w:rsid w:val="00BE609F"/>
    <w:rsid w:val="00BE6304"/>
    <w:rsid w:val="00BE6A19"/>
    <w:rsid w:val="00BE6CC4"/>
    <w:rsid w:val="00BE71B1"/>
    <w:rsid w:val="00BE7947"/>
    <w:rsid w:val="00BF094F"/>
    <w:rsid w:val="00BF0F54"/>
    <w:rsid w:val="00BF1530"/>
    <w:rsid w:val="00BF1947"/>
    <w:rsid w:val="00BF1EEB"/>
    <w:rsid w:val="00BF280C"/>
    <w:rsid w:val="00BF4CF9"/>
    <w:rsid w:val="00BF4D55"/>
    <w:rsid w:val="00BF6700"/>
    <w:rsid w:val="00BF68FA"/>
    <w:rsid w:val="00C01F76"/>
    <w:rsid w:val="00C031FE"/>
    <w:rsid w:val="00C03208"/>
    <w:rsid w:val="00C0328F"/>
    <w:rsid w:val="00C03DC3"/>
    <w:rsid w:val="00C04477"/>
    <w:rsid w:val="00C04869"/>
    <w:rsid w:val="00C05191"/>
    <w:rsid w:val="00C051EB"/>
    <w:rsid w:val="00C0643C"/>
    <w:rsid w:val="00C07621"/>
    <w:rsid w:val="00C07709"/>
    <w:rsid w:val="00C10089"/>
    <w:rsid w:val="00C107FE"/>
    <w:rsid w:val="00C109D1"/>
    <w:rsid w:val="00C112B8"/>
    <w:rsid w:val="00C11FE0"/>
    <w:rsid w:val="00C12A0B"/>
    <w:rsid w:val="00C132C4"/>
    <w:rsid w:val="00C140BF"/>
    <w:rsid w:val="00C15DDF"/>
    <w:rsid w:val="00C16868"/>
    <w:rsid w:val="00C16E49"/>
    <w:rsid w:val="00C16E73"/>
    <w:rsid w:val="00C175D0"/>
    <w:rsid w:val="00C20707"/>
    <w:rsid w:val="00C2080A"/>
    <w:rsid w:val="00C20873"/>
    <w:rsid w:val="00C21C1E"/>
    <w:rsid w:val="00C2309E"/>
    <w:rsid w:val="00C23AD1"/>
    <w:rsid w:val="00C24835"/>
    <w:rsid w:val="00C24D6D"/>
    <w:rsid w:val="00C24F59"/>
    <w:rsid w:val="00C25236"/>
    <w:rsid w:val="00C254CA"/>
    <w:rsid w:val="00C25753"/>
    <w:rsid w:val="00C272FC"/>
    <w:rsid w:val="00C27A1B"/>
    <w:rsid w:val="00C309F2"/>
    <w:rsid w:val="00C30F32"/>
    <w:rsid w:val="00C3177F"/>
    <w:rsid w:val="00C31CF6"/>
    <w:rsid w:val="00C31FDE"/>
    <w:rsid w:val="00C32264"/>
    <w:rsid w:val="00C33056"/>
    <w:rsid w:val="00C33EC6"/>
    <w:rsid w:val="00C34503"/>
    <w:rsid w:val="00C34823"/>
    <w:rsid w:val="00C3484D"/>
    <w:rsid w:val="00C34C2C"/>
    <w:rsid w:val="00C3548F"/>
    <w:rsid w:val="00C364F5"/>
    <w:rsid w:val="00C365F7"/>
    <w:rsid w:val="00C36BD8"/>
    <w:rsid w:val="00C3730A"/>
    <w:rsid w:val="00C37CFA"/>
    <w:rsid w:val="00C40C9C"/>
    <w:rsid w:val="00C40E04"/>
    <w:rsid w:val="00C412CD"/>
    <w:rsid w:val="00C4198A"/>
    <w:rsid w:val="00C42A9F"/>
    <w:rsid w:val="00C431BE"/>
    <w:rsid w:val="00C4470B"/>
    <w:rsid w:val="00C4512C"/>
    <w:rsid w:val="00C45FFF"/>
    <w:rsid w:val="00C46220"/>
    <w:rsid w:val="00C466BB"/>
    <w:rsid w:val="00C466F7"/>
    <w:rsid w:val="00C471A9"/>
    <w:rsid w:val="00C511A8"/>
    <w:rsid w:val="00C51304"/>
    <w:rsid w:val="00C52C57"/>
    <w:rsid w:val="00C5351C"/>
    <w:rsid w:val="00C53A34"/>
    <w:rsid w:val="00C54875"/>
    <w:rsid w:val="00C54FC4"/>
    <w:rsid w:val="00C552DA"/>
    <w:rsid w:val="00C55996"/>
    <w:rsid w:val="00C5622F"/>
    <w:rsid w:val="00C5623D"/>
    <w:rsid w:val="00C563B3"/>
    <w:rsid w:val="00C56429"/>
    <w:rsid w:val="00C607DE"/>
    <w:rsid w:val="00C609F8"/>
    <w:rsid w:val="00C61153"/>
    <w:rsid w:val="00C61994"/>
    <w:rsid w:val="00C61ED2"/>
    <w:rsid w:val="00C6232C"/>
    <w:rsid w:val="00C6266C"/>
    <w:rsid w:val="00C6422D"/>
    <w:rsid w:val="00C64426"/>
    <w:rsid w:val="00C64AF9"/>
    <w:rsid w:val="00C658DA"/>
    <w:rsid w:val="00C66B05"/>
    <w:rsid w:val="00C6747B"/>
    <w:rsid w:val="00C70C86"/>
    <w:rsid w:val="00C7241F"/>
    <w:rsid w:val="00C72555"/>
    <w:rsid w:val="00C73ED8"/>
    <w:rsid w:val="00C742A2"/>
    <w:rsid w:val="00C74881"/>
    <w:rsid w:val="00C7533B"/>
    <w:rsid w:val="00C755BB"/>
    <w:rsid w:val="00C7565F"/>
    <w:rsid w:val="00C75CAF"/>
    <w:rsid w:val="00C765A2"/>
    <w:rsid w:val="00C76792"/>
    <w:rsid w:val="00C770D0"/>
    <w:rsid w:val="00C805E5"/>
    <w:rsid w:val="00C806DC"/>
    <w:rsid w:val="00C81654"/>
    <w:rsid w:val="00C82067"/>
    <w:rsid w:val="00C82366"/>
    <w:rsid w:val="00C8241A"/>
    <w:rsid w:val="00C826DB"/>
    <w:rsid w:val="00C82B33"/>
    <w:rsid w:val="00C83659"/>
    <w:rsid w:val="00C83DFF"/>
    <w:rsid w:val="00C849A3"/>
    <w:rsid w:val="00C84BE5"/>
    <w:rsid w:val="00C851F0"/>
    <w:rsid w:val="00C8579C"/>
    <w:rsid w:val="00C862AB"/>
    <w:rsid w:val="00C87045"/>
    <w:rsid w:val="00C87047"/>
    <w:rsid w:val="00C87792"/>
    <w:rsid w:val="00C87794"/>
    <w:rsid w:val="00C87EE0"/>
    <w:rsid w:val="00C900EE"/>
    <w:rsid w:val="00C9011D"/>
    <w:rsid w:val="00C90157"/>
    <w:rsid w:val="00C9095B"/>
    <w:rsid w:val="00C90BCB"/>
    <w:rsid w:val="00C91864"/>
    <w:rsid w:val="00C91A76"/>
    <w:rsid w:val="00C91DB1"/>
    <w:rsid w:val="00C921A4"/>
    <w:rsid w:val="00C921F5"/>
    <w:rsid w:val="00C92C25"/>
    <w:rsid w:val="00C9314E"/>
    <w:rsid w:val="00C93ACE"/>
    <w:rsid w:val="00C94553"/>
    <w:rsid w:val="00C953B7"/>
    <w:rsid w:val="00C95CCC"/>
    <w:rsid w:val="00C95F59"/>
    <w:rsid w:val="00C969A6"/>
    <w:rsid w:val="00CA05C8"/>
    <w:rsid w:val="00CA14A2"/>
    <w:rsid w:val="00CA19B2"/>
    <w:rsid w:val="00CA2554"/>
    <w:rsid w:val="00CA2AEA"/>
    <w:rsid w:val="00CA2C4B"/>
    <w:rsid w:val="00CA36CC"/>
    <w:rsid w:val="00CA39CE"/>
    <w:rsid w:val="00CA43A6"/>
    <w:rsid w:val="00CA4E8B"/>
    <w:rsid w:val="00CA5455"/>
    <w:rsid w:val="00CA5CB5"/>
    <w:rsid w:val="00CA68A8"/>
    <w:rsid w:val="00CA77E0"/>
    <w:rsid w:val="00CA78BB"/>
    <w:rsid w:val="00CA7A3B"/>
    <w:rsid w:val="00CB0547"/>
    <w:rsid w:val="00CB08D8"/>
    <w:rsid w:val="00CB0AA4"/>
    <w:rsid w:val="00CB112D"/>
    <w:rsid w:val="00CB17BC"/>
    <w:rsid w:val="00CB2A08"/>
    <w:rsid w:val="00CB35B4"/>
    <w:rsid w:val="00CB3A6A"/>
    <w:rsid w:val="00CB3FCE"/>
    <w:rsid w:val="00CB5A33"/>
    <w:rsid w:val="00CB600F"/>
    <w:rsid w:val="00CB678B"/>
    <w:rsid w:val="00CB688C"/>
    <w:rsid w:val="00CB6E14"/>
    <w:rsid w:val="00CB7787"/>
    <w:rsid w:val="00CB7BE0"/>
    <w:rsid w:val="00CB7E2D"/>
    <w:rsid w:val="00CC0147"/>
    <w:rsid w:val="00CC0160"/>
    <w:rsid w:val="00CC0B2D"/>
    <w:rsid w:val="00CC0D45"/>
    <w:rsid w:val="00CC0D48"/>
    <w:rsid w:val="00CC0FBE"/>
    <w:rsid w:val="00CC11AB"/>
    <w:rsid w:val="00CC21D3"/>
    <w:rsid w:val="00CC2B59"/>
    <w:rsid w:val="00CC2FB1"/>
    <w:rsid w:val="00CC358F"/>
    <w:rsid w:val="00CC45C9"/>
    <w:rsid w:val="00CC501E"/>
    <w:rsid w:val="00CC5308"/>
    <w:rsid w:val="00CC6023"/>
    <w:rsid w:val="00CC618C"/>
    <w:rsid w:val="00CC65A4"/>
    <w:rsid w:val="00CC6AF2"/>
    <w:rsid w:val="00CC6EF6"/>
    <w:rsid w:val="00CC70D9"/>
    <w:rsid w:val="00CC720B"/>
    <w:rsid w:val="00CC7A58"/>
    <w:rsid w:val="00CC7C3C"/>
    <w:rsid w:val="00CC7EE9"/>
    <w:rsid w:val="00CD06D8"/>
    <w:rsid w:val="00CD0938"/>
    <w:rsid w:val="00CD1BD6"/>
    <w:rsid w:val="00CD2658"/>
    <w:rsid w:val="00CD2E32"/>
    <w:rsid w:val="00CD3B04"/>
    <w:rsid w:val="00CD3CCA"/>
    <w:rsid w:val="00CD3F12"/>
    <w:rsid w:val="00CD53CE"/>
    <w:rsid w:val="00CD5446"/>
    <w:rsid w:val="00CD58BF"/>
    <w:rsid w:val="00CD5A2B"/>
    <w:rsid w:val="00CD5B24"/>
    <w:rsid w:val="00CD626D"/>
    <w:rsid w:val="00CD68D0"/>
    <w:rsid w:val="00CD6F4D"/>
    <w:rsid w:val="00CE0240"/>
    <w:rsid w:val="00CE040C"/>
    <w:rsid w:val="00CE0FB5"/>
    <w:rsid w:val="00CE1340"/>
    <w:rsid w:val="00CE4063"/>
    <w:rsid w:val="00CE5216"/>
    <w:rsid w:val="00CE5566"/>
    <w:rsid w:val="00CE6623"/>
    <w:rsid w:val="00CE761D"/>
    <w:rsid w:val="00CE7ACC"/>
    <w:rsid w:val="00CE7DCD"/>
    <w:rsid w:val="00CF0343"/>
    <w:rsid w:val="00CF0C40"/>
    <w:rsid w:val="00CF20AC"/>
    <w:rsid w:val="00CF2131"/>
    <w:rsid w:val="00CF2513"/>
    <w:rsid w:val="00CF3823"/>
    <w:rsid w:val="00CF3F0E"/>
    <w:rsid w:val="00CF4459"/>
    <w:rsid w:val="00CF4EBF"/>
    <w:rsid w:val="00CF5561"/>
    <w:rsid w:val="00CF5C20"/>
    <w:rsid w:val="00CF5DA4"/>
    <w:rsid w:val="00CF60EA"/>
    <w:rsid w:val="00CF64FC"/>
    <w:rsid w:val="00CF75EC"/>
    <w:rsid w:val="00D00604"/>
    <w:rsid w:val="00D00C16"/>
    <w:rsid w:val="00D0127C"/>
    <w:rsid w:val="00D01331"/>
    <w:rsid w:val="00D0137C"/>
    <w:rsid w:val="00D01473"/>
    <w:rsid w:val="00D01712"/>
    <w:rsid w:val="00D01BAC"/>
    <w:rsid w:val="00D01E16"/>
    <w:rsid w:val="00D01E95"/>
    <w:rsid w:val="00D02ACC"/>
    <w:rsid w:val="00D030E2"/>
    <w:rsid w:val="00D0321F"/>
    <w:rsid w:val="00D039F8"/>
    <w:rsid w:val="00D03D8B"/>
    <w:rsid w:val="00D04873"/>
    <w:rsid w:val="00D04BF8"/>
    <w:rsid w:val="00D058EE"/>
    <w:rsid w:val="00D06180"/>
    <w:rsid w:val="00D066B7"/>
    <w:rsid w:val="00D06B02"/>
    <w:rsid w:val="00D06E1E"/>
    <w:rsid w:val="00D111A1"/>
    <w:rsid w:val="00D112A4"/>
    <w:rsid w:val="00D125B0"/>
    <w:rsid w:val="00D12955"/>
    <w:rsid w:val="00D12B57"/>
    <w:rsid w:val="00D132C7"/>
    <w:rsid w:val="00D13836"/>
    <w:rsid w:val="00D156DA"/>
    <w:rsid w:val="00D1583A"/>
    <w:rsid w:val="00D1688F"/>
    <w:rsid w:val="00D169DF"/>
    <w:rsid w:val="00D17829"/>
    <w:rsid w:val="00D20B17"/>
    <w:rsid w:val="00D21094"/>
    <w:rsid w:val="00D210AF"/>
    <w:rsid w:val="00D21B6E"/>
    <w:rsid w:val="00D23908"/>
    <w:rsid w:val="00D239BA"/>
    <w:rsid w:val="00D24759"/>
    <w:rsid w:val="00D24A54"/>
    <w:rsid w:val="00D25402"/>
    <w:rsid w:val="00D254CB"/>
    <w:rsid w:val="00D2589D"/>
    <w:rsid w:val="00D25B1B"/>
    <w:rsid w:val="00D2626D"/>
    <w:rsid w:val="00D27B3E"/>
    <w:rsid w:val="00D27B46"/>
    <w:rsid w:val="00D27D20"/>
    <w:rsid w:val="00D30194"/>
    <w:rsid w:val="00D31536"/>
    <w:rsid w:val="00D31594"/>
    <w:rsid w:val="00D3199C"/>
    <w:rsid w:val="00D329B9"/>
    <w:rsid w:val="00D32EE7"/>
    <w:rsid w:val="00D33A5A"/>
    <w:rsid w:val="00D33ED9"/>
    <w:rsid w:val="00D34A3E"/>
    <w:rsid w:val="00D34D93"/>
    <w:rsid w:val="00D3564C"/>
    <w:rsid w:val="00D35A38"/>
    <w:rsid w:val="00D35F02"/>
    <w:rsid w:val="00D36952"/>
    <w:rsid w:val="00D36AA6"/>
    <w:rsid w:val="00D36B07"/>
    <w:rsid w:val="00D37058"/>
    <w:rsid w:val="00D377B2"/>
    <w:rsid w:val="00D379B9"/>
    <w:rsid w:val="00D37C2D"/>
    <w:rsid w:val="00D37EBB"/>
    <w:rsid w:val="00D40067"/>
    <w:rsid w:val="00D40586"/>
    <w:rsid w:val="00D40EEE"/>
    <w:rsid w:val="00D41176"/>
    <w:rsid w:val="00D41917"/>
    <w:rsid w:val="00D424FF"/>
    <w:rsid w:val="00D42CE4"/>
    <w:rsid w:val="00D4472E"/>
    <w:rsid w:val="00D44C2C"/>
    <w:rsid w:val="00D4530B"/>
    <w:rsid w:val="00D45BB4"/>
    <w:rsid w:val="00D45EC6"/>
    <w:rsid w:val="00D45FC0"/>
    <w:rsid w:val="00D46335"/>
    <w:rsid w:val="00D47207"/>
    <w:rsid w:val="00D47B93"/>
    <w:rsid w:val="00D47C7A"/>
    <w:rsid w:val="00D50242"/>
    <w:rsid w:val="00D504E5"/>
    <w:rsid w:val="00D50F82"/>
    <w:rsid w:val="00D51156"/>
    <w:rsid w:val="00D5152D"/>
    <w:rsid w:val="00D51909"/>
    <w:rsid w:val="00D51B26"/>
    <w:rsid w:val="00D5270E"/>
    <w:rsid w:val="00D52B24"/>
    <w:rsid w:val="00D52FA3"/>
    <w:rsid w:val="00D530C3"/>
    <w:rsid w:val="00D538E9"/>
    <w:rsid w:val="00D541E6"/>
    <w:rsid w:val="00D543C5"/>
    <w:rsid w:val="00D5568D"/>
    <w:rsid w:val="00D56D6D"/>
    <w:rsid w:val="00D607C8"/>
    <w:rsid w:val="00D60F31"/>
    <w:rsid w:val="00D6175E"/>
    <w:rsid w:val="00D6227E"/>
    <w:rsid w:val="00D6299A"/>
    <w:rsid w:val="00D634A3"/>
    <w:rsid w:val="00D63582"/>
    <w:rsid w:val="00D642BB"/>
    <w:rsid w:val="00D65052"/>
    <w:rsid w:val="00D66761"/>
    <w:rsid w:val="00D66A81"/>
    <w:rsid w:val="00D67677"/>
    <w:rsid w:val="00D67D85"/>
    <w:rsid w:val="00D703B1"/>
    <w:rsid w:val="00D70957"/>
    <w:rsid w:val="00D717C7"/>
    <w:rsid w:val="00D721D2"/>
    <w:rsid w:val="00D727C0"/>
    <w:rsid w:val="00D7292F"/>
    <w:rsid w:val="00D73CAA"/>
    <w:rsid w:val="00D740F9"/>
    <w:rsid w:val="00D764F3"/>
    <w:rsid w:val="00D76612"/>
    <w:rsid w:val="00D77EA5"/>
    <w:rsid w:val="00D80BAE"/>
    <w:rsid w:val="00D80F51"/>
    <w:rsid w:val="00D817A8"/>
    <w:rsid w:val="00D81A2A"/>
    <w:rsid w:val="00D81E2C"/>
    <w:rsid w:val="00D820DE"/>
    <w:rsid w:val="00D825D3"/>
    <w:rsid w:val="00D82CAB"/>
    <w:rsid w:val="00D83045"/>
    <w:rsid w:val="00D83BC6"/>
    <w:rsid w:val="00D83FEE"/>
    <w:rsid w:val="00D84B54"/>
    <w:rsid w:val="00D85382"/>
    <w:rsid w:val="00D8565C"/>
    <w:rsid w:val="00D8579F"/>
    <w:rsid w:val="00D858E3"/>
    <w:rsid w:val="00D8642C"/>
    <w:rsid w:val="00D868BC"/>
    <w:rsid w:val="00D86F49"/>
    <w:rsid w:val="00D86FB6"/>
    <w:rsid w:val="00D87002"/>
    <w:rsid w:val="00D902FE"/>
    <w:rsid w:val="00D90562"/>
    <w:rsid w:val="00D90A8F"/>
    <w:rsid w:val="00D90F1D"/>
    <w:rsid w:val="00D91F45"/>
    <w:rsid w:val="00D9227D"/>
    <w:rsid w:val="00D92424"/>
    <w:rsid w:val="00D92922"/>
    <w:rsid w:val="00D92984"/>
    <w:rsid w:val="00D92EA6"/>
    <w:rsid w:val="00D93F5A"/>
    <w:rsid w:val="00D94021"/>
    <w:rsid w:val="00D94DBB"/>
    <w:rsid w:val="00D961DD"/>
    <w:rsid w:val="00D9672B"/>
    <w:rsid w:val="00D974F2"/>
    <w:rsid w:val="00D97576"/>
    <w:rsid w:val="00D97A92"/>
    <w:rsid w:val="00DA032D"/>
    <w:rsid w:val="00DA0A51"/>
    <w:rsid w:val="00DA0B3F"/>
    <w:rsid w:val="00DA0D31"/>
    <w:rsid w:val="00DA1456"/>
    <w:rsid w:val="00DA15B1"/>
    <w:rsid w:val="00DA295B"/>
    <w:rsid w:val="00DA2A60"/>
    <w:rsid w:val="00DA2B4C"/>
    <w:rsid w:val="00DA2C67"/>
    <w:rsid w:val="00DA33A6"/>
    <w:rsid w:val="00DA4150"/>
    <w:rsid w:val="00DA4231"/>
    <w:rsid w:val="00DA5557"/>
    <w:rsid w:val="00DA55E7"/>
    <w:rsid w:val="00DA5B47"/>
    <w:rsid w:val="00DA64DA"/>
    <w:rsid w:val="00DA675D"/>
    <w:rsid w:val="00DA68C2"/>
    <w:rsid w:val="00DA788E"/>
    <w:rsid w:val="00DB005D"/>
    <w:rsid w:val="00DB01FF"/>
    <w:rsid w:val="00DB0AA3"/>
    <w:rsid w:val="00DB2359"/>
    <w:rsid w:val="00DB23E7"/>
    <w:rsid w:val="00DB30A9"/>
    <w:rsid w:val="00DB36E7"/>
    <w:rsid w:val="00DB38DD"/>
    <w:rsid w:val="00DB3D5D"/>
    <w:rsid w:val="00DB4DA6"/>
    <w:rsid w:val="00DB53A6"/>
    <w:rsid w:val="00DB5BB9"/>
    <w:rsid w:val="00DB6301"/>
    <w:rsid w:val="00DB745E"/>
    <w:rsid w:val="00DB77BC"/>
    <w:rsid w:val="00DB7ED8"/>
    <w:rsid w:val="00DC1130"/>
    <w:rsid w:val="00DC3424"/>
    <w:rsid w:val="00DC5F07"/>
    <w:rsid w:val="00DC638D"/>
    <w:rsid w:val="00DC693C"/>
    <w:rsid w:val="00DC6BFB"/>
    <w:rsid w:val="00DC6C02"/>
    <w:rsid w:val="00DC7136"/>
    <w:rsid w:val="00DC7304"/>
    <w:rsid w:val="00DC78E7"/>
    <w:rsid w:val="00DC7BB2"/>
    <w:rsid w:val="00DD0308"/>
    <w:rsid w:val="00DD1804"/>
    <w:rsid w:val="00DD2AF1"/>
    <w:rsid w:val="00DD4043"/>
    <w:rsid w:val="00DD48E0"/>
    <w:rsid w:val="00DD5AD1"/>
    <w:rsid w:val="00DD5BD9"/>
    <w:rsid w:val="00DD5BF8"/>
    <w:rsid w:val="00DD64BB"/>
    <w:rsid w:val="00DD64D5"/>
    <w:rsid w:val="00DD6681"/>
    <w:rsid w:val="00DD679C"/>
    <w:rsid w:val="00DD73DB"/>
    <w:rsid w:val="00DD7431"/>
    <w:rsid w:val="00DD74FE"/>
    <w:rsid w:val="00DD7980"/>
    <w:rsid w:val="00DD7A9F"/>
    <w:rsid w:val="00DE02A1"/>
    <w:rsid w:val="00DE098B"/>
    <w:rsid w:val="00DE161C"/>
    <w:rsid w:val="00DE214F"/>
    <w:rsid w:val="00DE3254"/>
    <w:rsid w:val="00DE3D63"/>
    <w:rsid w:val="00DE49AF"/>
    <w:rsid w:val="00DE5216"/>
    <w:rsid w:val="00DE5970"/>
    <w:rsid w:val="00DE76C0"/>
    <w:rsid w:val="00DF0D34"/>
    <w:rsid w:val="00DF15A5"/>
    <w:rsid w:val="00DF1FDB"/>
    <w:rsid w:val="00DF26A4"/>
    <w:rsid w:val="00DF2D3F"/>
    <w:rsid w:val="00DF2FD6"/>
    <w:rsid w:val="00DF382A"/>
    <w:rsid w:val="00DF3A28"/>
    <w:rsid w:val="00DF3CAE"/>
    <w:rsid w:val="00DF5DA5"/>
    <w:rsid w:val="00DF61CB"/>
    <w:rsid w:val="00DF62CA"/>
    <w:rsid w:val="00DF649B"/>
    <w:rsid w:val="00DF67D4"/>
    <w:rsid w:val="00E01147"/>
    <w:rsid w:val="00E01739"/>
    <w:rsid w:val="00E018DF"/>
    <w:rsid w:val="00E01B9F"/>
    <w:rsid w:val="00E01E04"/>
    <w:rsid w:val="00E0250A"/>
    <w:rsid w:val="00E0302E"/>
    <w:rsid w:val="00E037D3"/>
    <w:rsid w:val="00E03C64"/>
    <w:rsid w:val="00E03CA7"/>
    <w:rsid w:val="00E03EA3"/>
    <w:rsid w:val="00E03FCA"/>
    <w:rsid w:val="00E0435E"/>
    <w:rsid w:val="00E0445D"/>
    <w:rsid w:val="00E04953"/>
    <w:rsid w:val="00E04958"/>
    <w:rsid w:val="00E052CA"/>
    <w:rsid w:val="00E057A2"/>
    <w:rsid w:val="00E059DA"/>
    <w:rsid w:val="00E07FE5"/>
    <w:rsid w:val="00E100F4"/>
    <w:rsid w:val="00E11261"/>
    <w:rsid w:val="00E11ADF"/>
    <w:rsid w:val="00E11E2C"/>
    <w:rsid w:val="00E1252A"/>
    <w:rsid w:val="00E125C3"/>
    <w:rsid w:val="00E12755"/>
    <w:rsid w:val="00E13247"/>
    <w:rsid w:val="00E13285"/>
    <w:rsid w:val="00E13416"/>
    <w:rsid w:val="00E1425D"/>
    <w:rsid w:val="00E1506A"/>
    <w:rsid w:val="00E150DF"/>
    <w:rsid w:val="00E15F3D"/>
    <w:rsid w:val="00E171B6"/>
    <w:rsid w:val="00E200B0"/>
    <w:rsid w:val="00E20210"/>
    <w:rsid w:val="00E20E27"/>
    <w:rsid w:val="00E241F5"/>
    <w:rsid w:val="00E2485A"/>
    <w:rsid w:val="00E25102"/>
    <w:rsid w:val="00E257B2"/>
    <w:rsid w:val="00E25CDA"/>
    <w:rsid w:val="00E2613D"/>
    <w:rsid w:val="00E264B7"/>
    <w:rsid w:val="00E26521"/>
    <w:rsid w:val="00E26FE8"/>
    <w:rsid w:val="00E27801"/>
    <w:rsid w:val="00E27B63"/>
    <w:rsid w:val="00E27C01"/>
    <w:rsid w:val="00E300B3"/>
    <w:rsid w:val="00E3018F"/>
    <w:rsid w:val="00E30FB9"/>
    <w:rsid w:val="00E31996"/>
    <w:rsid w:val="00E31AFB"/>
    <w:rsid w:val="00E32AAD"/>
    <w:rsid w:val="00E35438"/>
    <w:rsid w:val="00E35470"/>
    <w:rsid w:val="00E3549C"/>
    <w:rsid w:val="00E35C8A"/>
    <w:rsid w:val="00E35DDA"/>
    <w:rsid w:val="00E366E5"/>
    <w:rsid w:val="00E368DC"/>
    <w:rsid w:val="00E3754F"/>
    <w:rsid w:val="00E379EF"/>
    <w:rsid w:val="00E40345"/>
    <w:rsid w:val="00E41319"/>
    <w:rsid w:val="00E4131F"/>
    <w:rsid w:val="00E415E0"/>
    <w:rsid w:val="00E4192C"/>
    <w:rsid w:val="00E419F4"/>
    <w:rsid w:val="00E42796"/>
    <w:rsid w:val="00E435B0"/>
    <w:rsid w:val="00E4376B"/>
    <w:rsid w:val="00E4434C"/>
    <w:rsid w:val="00E44BB9"/>
    <w:rsid w:val="00E45251"/>
    <w:rsid w:val="00E466B7"/>
    <w:rsid w:val="00E4688C"/>
    <w:rsid w:val="00E47488"/>
    <w:rsid w:val="00E478E9"/>
    <w:rsid w:val="00E47BB0"/>
    <w:rsid w:val="00E47C4C"/>
    <w:rsid w:val="00E47E00"/>
    <w:rsid w:val="00E50301"/>
    <w:rsid w:val="00E505F0"/>
    <w:rsid w:val="00E51BA3"/>
    <w:rsid w:val="00E51E22"/>
    <w:rsid w:val="00E52CAA"/>
    <w:rsid w:val="00E531DA"/>
    <w:rsid w:val="00E533B8"/>
    <w:rsid w:val="00E53959"/>
    <w:rsid w:val="00E53C22"/>
    <w:rsid w:val="00E54073"/>
    <w:rsid w:val="00E5444F"/>
    <w:rsid w:val="00E5448F"/>
    <w:rsid w:val="00E55350"/>
    <w:rsid w:val="00E5588F"/>
    <w:rsid w:val="00E56C2B"/>
    <w:rsid w:val="00E5746A"/>
    <w:rsid w:val="00E60B66"/>
    <w:rsid w:val="00E60C22"/>
    <w:rsid w:val="00E61C45"/>
    <w:rsid w:val="00E62510"/>
    <w:rsid w:val="00E63065"/>
    <w:rsid w:val="00E640D1"/>
    <w:rsid w:val="00E650FF"/>
    <w:rsid w:val="00E65851"/>
    <w:rsid w:val="00E659FD"/>
    <w:rsid w:val="00E662D6"/>
    <w:rsid w:val="00E6680E"/>
    <w:rsid w:val="00E67177"/>
    <w:rsid w:val="00E673C5"/>
    <w:rsid w:val="00E67AA3"/>
    <w:rsid w:val="00E70FE9"/>
    <w:rsid w:val="00E71068"/>
    <w:rsid w:val="00E71DF6"/>
    <w:rsid w:val="00E720FD"/>
    <w:rsid w:val="00E72E1D"/>
    <w:rsid w:val="00E731D0"/>
    <w:rsid w:val="00E75C3E"/>
    <w:rsid w:val="00E75F66"/>
    <w:rsid w:val="00E77739"/>
    <w:rsid w:val="00E8009A"/>
    <w:rsid w:val="00E80593"/>
    <w:rsid w:val="00E80906"/>
    <w:rsid w:val="00E81090"/>
    <w:rsid w:val="00E8191E"/>
    <w:rsid w:val="00E81E01"/>
    <w:rsid w:val="00E81E9A"/>
    <w:rsid w:val="00E82130"/>
    <w:rsid w:val="00E8312E"/>
    <w:rsid w:val="00E84472"/>
    <w:rsid w:val="00E84B8B"/>
    <w:rsid w:val="00E8546B"/>
    <w:rsid w:val="00E911CA"/>
    <w:rsid w:val="00E9188F"/>
    <w:rsid w:val="00E920C1"/>
    <w:rsid w:val="00E927DD"/>
    <w:rsid w:val="00E92A06"/>
    <w:rsid w:val="00E937B2"/>
    <w:rsid w:val="00E93E07"/>
    <w:rsid w:val="00E940CF"/>
    <w:rsid w:val="00E9413B"/>
    <w:rsid w:val="00E9418C"/>
    <w:rsid w:val="00E947B2"/>
    <w:rsid w:val="00E948DE"/>
    <w:rsid w:val="00E94B0E"/>
    <w:rsid w:val="00E95090"/>
    <w:rsid w:val="00E96E52"/>
    <w:rsid w:val="00E97186"/>
    <w:rsid w:val="00E973A0"/>
    <w:rsid w:val="00E97F9C"/>
    <w:rsid w:val="00EA1260"/>
    <w:rsid w:val="00EA126C"/>
    <w:rsid w:val="00EA376F"/>
    <w:rsid w:val="00EA4729"/>
    <w:rsid w:val="00EA4905"/>
    <w:rsid w:val="00EA593F"/>
    <w:rsid w:val="00EA629F"/>
    <w:rsid w:val="00EA7016"/>
    <w:rsid w:val="00EB08DB"/>
    <w:rsid w:val="00EB0FBB"/>
    <w:rsid w:val="00EB12F6"/>
    <w:rsid w:val="00EB1E1C"/>
    <w:rsid w:val="00EB1E46"/>
    <w:rsid w:val="00EB2355"/>
    <w:rsid w:val="00EB2A76"/>
    <w:rsid w:val="00EB30C9"/>
    <w:rsid w:val="00EB33CC"/>
    <w:rsid w:val="00EB3A27"/>
    <w:rsid w:val="00EB4869"/>
    <w:rsid w:val="00EB50D2"/>
    <w:rsid w:val="00EB542A"/>
    <w:rsid w:val="00EB5DF0"/>
    <w:rsid w:val="00EB607A"/>
    <w:rsid w:val="00EB69B5"/>
    <w:rsid w:val="00EB6DDC"/>
    <w:rsid w:val="00EB7351"/>
    <w:rsid w:val="00EB74EB"/>
    <w:rsid w:val="00EB78EB"/>
    <w:rsid w:val="00EB79F6"/>
    <w:rsid w:val="00EC3448"/>
    <w:rsid w:val="00EC3CA7"/>
    <w:rsid w:val="00EC3F30"/>
    <w:rsid w:val="00EC406B"/>
    <w:rsid w:val="00EC4215"/>
    <w:rsid w:val="00EC69BB"/>
    <w:rsid w:val="00ED050C"/>
    <w:rsid w:val="00ED16A2"/>
    <w:rsid w:val="00ED2023"/>
    <w:rsid w:val="00ED3113"/>
    <w:rsid w:val="00ED3FD8"/>
    <w:rsid w:val="00ED43EA"/>
    <w:rsid w:val="00ED545E"/>
    <w:rsid w:val="00ED5D9F"/>
    <w:rsid w:val="00ED6E90"/>
    <w:rsid w:val="00ED7321"/>
    <w:rsid w:val="00ED73C7"/>
    <w:rsid w:val="00ED767D"/>
    <w:rsid w:val="00EE172A"/>
    <w:rsid w:val="00EE22F4"/>
    <w:rsid w:val="00EE2BBE"/>
    <w:rsid w:val="00EE3FB0"/>
    <w:rsid w:val="00EE4091"/>
    <w:rsid w:val="00EE45F4"/>
    <w:rsid w:val="00EE5829"/>
    <w:rsid w:val="00EE594D"/>
    <w:rsid w:val="00EE5EA3"/>
    <w:rsid w:val="00EE6877"/>
    <w:rsid w:val="00EE6D81"/>
    <w:rsid w:val="00EE7089"/>
    <w:rsid w:val="00EE7553"/>
    <w:rsid w:val="00EF0B04"/>
    <w:rsid w:val="00EF15E7"/>
    <w:rsid w:val="00EF2841"/>
    <w:rsid w:val="00EF2D6D"/>
    <w:rsid w:val="00EF2FD9"/>
    <w:rsid w:val="00EF304B"/>
    <w:rsid w:val="00EF3BE3"/>
    <w:rsid w:val="00EF4C76"/>
    <w:rsid w:val="00EF53F7"/>
    <w:rsid w:val="00EF617B"/>
    <w:rsid w:val="00EF6A6B"/>
    <w:rsid w:val="00EF6AC9"/>
    <w:rsid w:val="00EF7303"/>
    <w:rsid w:val="00EF7EDA"/>
    <w:rsid w:val="00F002F3"/>
    <w:rsid w:val="00F00E5C"/>
    <w:rsid w:val="00F016D1"/>
    <w:rsid w:val="00F0234D"/>
    <w:rsid w:val="00F02E91"/>
    <w:rsid w:val="00F03BBE"/>
    <w:rsid w:val="00F03EDC"/>
    <w:rsid w:val="00F04689"/>
    <w:rsid w:val="00F047D9"/>
    <w:rsid w:val="00F04D2A"/>
    <w:rsid w:val="00F051C3"/>
    <w:rsid w:val="00F05341"/>
    <w:rsid w:val="00F061FA"/>
    <w:rsid w:val="00F07459"/>
    <w:rsid w:val="00F07760"/>
    <w:rsid w:val="00F07F90"/>
    <w:rsid w:val="00F1030C"/>
    <w:rsid w:val="00F103F8"/>
    <w:rsid w:val="00F10D73"/>
    <w:rsid w:val="00F11071"/>
    <w:rsid w:val="00F117C5"/>
    <w:rsid w:val="00F119C1"/>
    <w:rsid w:val="00F11B4F"/>
    <w:rsid w:val="00F11F17"/>
    <w:rsid w:val="00F1423B"/>
    <w:rsid w:val="00F14EC5"/>
    <w:rsid w:val="00F14F4B"/>
    <w:rsid w:val="00F150E5"/>
    <w:rsid w:val="00F15CDC"/>
    <w:rsid w:val="00F15E80"/>
    <w:rsid w:val="00F1698B"/>
    <w:rsid w:val="00F16BB3"/>
    <w:rsid w:val="00F20C0B"/>
    <w:rsid w:val="00F21317"/>
    <w:rsid w:val="00F21898"/>
    <w:rsid w:val="00F21E23"/>
    <w:rsid w:val="00F2230B"/>
    <w:rsid w:val="00F229CA"/>
    <w:rsid w:val="00F229F8"/>
    <w:rsid w:val="00F2349A"/>
    <w:rsid w:val="00F236A5"/>
    <w:rsid w:val="00F23CA8"/>
    <w:rsid w:val="00F23CC5"/>
    <w:rsid w:val="00F23E90"/>
    <w:rsid w:val="00F25185"/>
    <w:rsid w:val="00F2546A"/>
    <w:rsid w:val="00F254FF"/>
    <w:rsid w:val="00F25778"/>
    <w:rsid w:val="00F27BFF"/>
    <w:rsid w:val="00F27C1E"/>
    <w:rsid w:val="00F3019D"/>
    <w:rsid w:val="00F30773"/>
    <w:rsid w:val="00F30D3B"/>
    <w:rsid w:val="00F30DAF"/>
    <w:rsid w:val="00F30F04"/>
    <w:rsid w:val="00F31B97"/>
    <w:rsid w:val="00F31C81"/>
    <w:rsid w:val="00F32B52"/>
    <w:rsid w:val="00F3309A"/>
    <w:rsid w:val="00F33614"/>
    <w:rsid w:val="00F33E5B"/>
    <w:rsid w:val="00F4025B"/>
    <w:rsid w:val="00F4053C"/>
    <w:rsid w:val="00F406FB"/>
    <w:rsid w:val="00F40C59"/>
    <w:rsid w:val="00F40F3C"/>
    <w:rsid w:val="00F40FDC"/>
    <w:rsid w:val="00F41316"/>
    <w:rsid w:val="00F41CC8"/>
    <w:rsid w:val="00F420A4"/>
    <w:rsid w:val="00F42522"/>
    <w:rsid w:val="00F425C9"/>
    <w:rsid w:val="00F4409F"/>
    <w:rsid w:val="00F447CD"/>
    <w:rsid w:val="00F4568C"/>
    <w:rsid w:val="00F4598D"/>
    <w:rsid w:val="00F46917"/>
    <w:rsid w:val="00F46918"/>
    <w:rsid w:val="00F46CA6"/>
    <w:rsid w:val="00F47B04"/>
    <w:rsid w:val="00F501E4"/>
    <w:rsid w:val="00F50AAA"/>
    <w:rsid w:val="00F50D6A"/>
    <w:rsid w:val="00F523D0"/>
    <w:rsid w:val="00F52410"/>
    <w:rsid w:val="00F525BE"/>
    <w:rsid w:val="00F539C7"/>
    <w:rsid w:val="00F54E06"/>
    <w:rsid w:val="00F5512D"/>
    <w:rsid w:val="00F554C0"/>
    <w:rsid w:val="00F56A51"/>
    <w:rsid w:val="00F576DE"/>
    <w:rsid w:val="00F57971"/>
    <w:rsid w:val="00F57F3D"/>
    <w:rsid w:val="00F60520"/>
    <w:rsid w:val="00F60C8F"/>
    <w:rsid w:val="00F61524"/>
    <w:rsid w:val="00F619E1"/>
    <w:rsid w:val="00F620B1"/>
    <w:rsid w:val="00F62116"/>
    <w:rsid w:val="00F62E78"/>
    <w:rsid w:val="00F62FE4"/>
    <w:rsid w:val="00F63AFA"/>
    <w:rsid w:val="00F640CE"/>
    <w:rsid w:val="00F65AB4"/>
    <w:rsid w:val="00F66D86"/>
    <w:rsid w:val="00F67E06"/>
    <w:rsid w:val="00F67E99"/>
    <w:rsid w:val="00F70B98"/>
    <w:rsid w:val="00F70EBB"/>
    <w:rsid w:val="00F71405"/>
    <w:rsid w:val="00F714BD"/>
    <w:rsid w:val="00F71A83"/>
    <w:rsid w:val="00F71D71"/>
    <w:rsid w:val="00F72432"/>
    <w:rsid w:val="00F72A8F"/>
    <w:rsid w:val="00F72A9E"/>
    <w:rsid w:val="00F72C15"/>
    <w:rsid w:val="00F73080"/>
    <w:rsid w:val="00F730D9"/>
    <w:rsid w:val="00F73AED"/>
    <w:rsid w:val="00F73BC8"/>
    <w:rsid w:val="00F7409E"/>
    <w:rsid w:val="00F7427E"/>
    <w:rsid w:val="00F74340"/>
    <w:rsid w:val="00F74751"/>
    <w:rsid w:val="00F74A15"/>
    <w:rsid w:val="00F772A5"/>
    <w:rsid w:val="00F820CA"/>
    <w:rsid w:val="00F82282"/>
    <w:rsid w:val="00F83E52"/>
    <w:rsid w:val="00F83F69"/>
    <w:rsid w:val="00F846EA"/>
    <w:rsid w:val="00F8603A"/>
    <w:rsid w:val="00F86EE2"/>
    <w:rsid w:val="00F87B67"/>
    <w:rsid w:val="00F903B9"/>
    <w:rsid w:val="00F90404"/>
    <w:rsid w:val="00F90E15"/>
    <w:rsid w:val="00F90FE3"/>
    <w:rsid w:val="00F91692"/>
    <w:rsid w:val="00F91B02"/>
    <w:rsid w:val="00F92384"/>
    <w:rsid w:val="00F928ED"/>
    <w:rsid w:val="00F929FD"/>
    <w:rsid w:val="00F92BF6"/>
    <w:rsid w:val="00F93F9E"/>
    <w:rsid w:val="00F95D8D"/>
    <w:rsid w:val="00F96CBB"/>
    <w:rsid w:val="00F96DAE"/>
    <w:rsid w:val="00F97867"/>
    <w:rsid w:val="00FA01F5"/>
    <w:rsid w:val="00FA09BD"/>
    <w:rsid w:val="00FA0B76"/>
    <w:rsid w:val="00FA288E"/>
    <w:rsid w:val="00FA32F4"/>
    <w:rsid w:val="00FA3426"/>
    <w:rsid w:val="00FA3C03"/>
    <w:rsid w:val="00FA3E14"/>
    <w:rsid w:val="00FA3F9C"/>
    <w:rsid w:val="00FA506B"/>
    <w:rsid w:val="00FA522C"/>
    <w:rsid w:val="00FA5CD2"/>
    <w:rsid w:val="00FA6ED8"/>
    <w:rsid w:val="00FA7266"/>
    <w:rsid w:val="00FA7E00"/>
    <w:rsid w:val="00FB0027"/>
    <w:rsid w:val="00FB010A"/>
    <w:rsid w:val="00FB0FF6"/>
    <w:rsid w:val="00FB1141"/>
    <w:rsid w:val="00FB27CC"/>
    <w:rsid w:val="00FB2DD4"/>
    <w:rsid w:val="00FB3781"/>
    <w:rsid w:val="00FB5085"/>
    <w:rsid w:val="00FB5592"/>
    <w:rsid w:val="00FB5EE4"/>
    <w:rsid w:val="00FB600A"/>
    <w:rsid w:val="00FB640C"/>
    <w:rsid w:val="00FB73E6"/>
    <w:rsid w:val="00FC15A9"/>
    <w:rsid w:val="00FC1A82"/>
    <w:rsid w:val="00FC2E27"/>
    <w:rsid w:val="00FC307B"/>
    <w:rsid w:val="00FC366F"/>
    <w:rsid w:val="00FC39BF"/>
    <w:rsid w:val="00FC4A95"/>
    <w:rsid w:val="00FC5715"/>
    <w:rsid w:val="00FC6ABC"/>
    <w:rsid w:val="00FC6F55"/>
    <w:rsid w:val="00FC70D9"/>
    <w:rsid w:val="00FC7F49"/>
    <w:rsid w:val="00FD0A80"/>
    <w:rsid w:val="00FD1EFF"/>
    <w:rsid w:val="00FD25E3"/>
    <w:rsid w:val="00FD2FAF"/>
    <w:rsid w:val="00FD3715"/>
    <w:rsid w:val="00FD3ECE"/>
    <w:rsid w:val="00FD42F5"/>
    <w:rsid w:val="00FD443D"/>
    <w:rsid w:val="00FD4ABD"/>
    <w:rsid w:val="00FD4D2F"/>
    <w:rsid w:val="00FD4FA0"/>
    <w:rsid w:val="00FD54E2"/>
    <w:rsid w:val="00FD5D41"/>
    <w:rsid w:val="00FD6FC9"/>
    <w:rsid w:val="00FD7584"/>
    <w:rsid w:val="00FD7979"/>
    <w:rsid w:val="00FE0298"/>
    <w:rsid w:val="00FE02A4"/>
    <w:rsid w:val="00FE0591"/>
    <w:rsid w:val="00FE0632"/>
    <w:rsid w:val="00FE09B7"/>
    <w:rsid w:val="00FE09EF"/>
    <w:rsid w:val="00FE0BE8"/>
    <w:rsid w:val="00FE165F"/>
    <w:rsid w:val="00FE1A01"/>
    <w:rsid w:val="00FE1FA4"/>
    <w:rsid w:val="00FE2339"/>
    <w:rsid w:val="00FE2915"/>
    <w:rsid w:val="00FE3436"/>
    <w:rsid w:val="00FE3DED"/>
    <w:rsid w:val="00FE40A8"/>
    <w:rsid w:val="00FE41C3"/>
    <w:rsid w:val="00FE4546"/>
    <w:rsid w:val="00FE4E73"/>
    <w:rsid w:val="00FE6C10"/>
    <w:rsid w:val="00FE7938"/>
    <w:rsid w:val="00FF01FE"/>
    <w:rsid w:val="00FF068C"/>
    <w:rsid w:val="00FF0BBB"/>
    <w:rsid w:val="00FF0BDE"/>
    <w:rsid w:val="00FF0D18"/>
    <w:rsid w:val="00FF12A4"/>
    <w:rsid w:val="00FF1898"/>
    <w:rsid w:val="00FF2FF5"/>
    <w:rsid w:val="00FF4766"/>
    <w:rsid w:val="00FF4CE5"/>
    <w:rsid w:val="00FF521F"/>
    <w:rsid w:val="00FF56BB"/>
    <w:rsid w:val="00FF5AB1"/>
    <w:rsid w:val="00FF69E9"/>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091B620"/>
  <w15:docId w15:val="{ACCB055D-044C-4B9D-BC51-24DC5F2F7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F34C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lang w:val="x-none"/>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7"/>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
    <w:link w:val="Odstavekseznama"/>
    <w:uiPriority w:val="34"/>
    <w:qFormat/>
    <w:rsid w:val="00C53A34"/>
    <w:rPr>
      <w:rFonts w:ascii="Times New Roman" w:eastAsia="Times New Roman" w:hAnsi="Times New Roman"/>
    </w:rPr>
  </w:style>
  <w:style w:type="paragraph" w:customStyle="1" w:styleId="Naslovstika">
    <w:name w:val="Naslov stika"/>
    <w:basedOn w:val="Navaden"/>
    <w:uiPriority w:val="4"/>
    <w:qFormat/>
    <w:rsid w:val="00EE594D"/>
    <w:pPr>
      <w:spacing w:before="320" w:after="200"/>
    </w:pPr>
    <w:rPr>
      <w:rFonts w:asciiTheme="majorHAnsi" w:eastAsiaTheme="majorEastAsia" w:hAnsiTheme="majorHAnsi" w:cstheme="majorBidi"/>
      <w:color w:val="4F81BD" w:themeColor="accent1"/>
      <w:kern w:val="2"/>
      <w:sz w:val="24"/>
      <w:lang w:val="en-US" w:eastAsia="ja-JP"/>
      <w14:ligatures w14:val="standard"/>
    </w:rPr>
  </w:style>
  <w:style w:type="table" w:customStyle="1" w:styleId="Tabelamrea7">
    <w:name w:val="Tabela – mreža7"/>
    <w:basedOn w:val="Navadnatabela"/>
    <w:next w:val="Tabelamrea"/>
    <w:rsid w:val="00547F9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4580825">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765736145">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hyperlink" Target="https://www.kpk-rs.si/sl/pogosta-vprasanja"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60E98-7DD9-4BD9-AE32-B97FEF273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62</Pages>
  <Words>22163</Words>
  <Characters>126330</Characters>
  <Application>Microsoft Office Word</Application>
  <DocSecurity>0</DocSecurity>
  <Lines>1052</Lines>
  <Paragraphs>296</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148197</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Pintarič;marjeta.peterlin@snaga.si</dc:creator>
  <cp:lastModifiedBy>Tina Bregar</cp:lastModifiedBy>
  <cp:revision>2</cp:revision>
  <cp:lastPrinted>2021-01-25T12:22:00Z</cp:lastPrinted>
  <dcterms:created xsi:type="dcterms:W3CDTF">2024-03-28T07:00:00Z</dcterms:created>
  <dcterms:modified xsi:type="dcterms:W3CDTF">2024-03-28T07:00:00Z</dcterms:modified>
</cp:coreProperties>
</file>