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B81" w:rsidRPr="00112425" w:rsidRDefault="00EE6B81" w:rsidP="002F4A49">
      <w:pPr>
        <w:keepNext/>
        <w:keepLines/>
        <w:ind w:right="1274"/>
        <w:rPr>
          <w:rFonts w:ascii="Tahoma" w:hAnsi="Tahoma" w:cs="Tahoma"/>
          <w:b/>
        </w:rPr>
      </w:pPr>
      <w:r w:rsidRPr="00112425">
        <w:rPr>
          <w:rFonts w:ascii="Tahoma" w:hAnsi="Tahoma" w:cs="Tahoma"/>
          <w:b/>
        </w:rPr>
        <w:t>Naročnik:</w:t>
      </w:r>
    </w:p>
    <w:p w:rsidR="00EE6B81" w:rsidRPr="00112425" w:rsidRDefault="00EE6B81" w:rsidP="002F4A49">
      <w:pPr>
        <w:keepNext/>
        <w:keepLines/>
        <w:rPr>
          <w:rFonts w:ascii="Tahoma" w:hAnsi="Tahoma" w:cs="Tahoma"/>
          <w:b/>
        </w:rPr>
      </w:pPr>
    </w:p>
    <w:p w:rsidR="00663151" w:rsidRPr="00112425" w:rsidRDefault="005913C9" w:rsidP="002F4A49">
      <w:pPr>
        <w:keepNext/>
        <w:keepLines/>
        <w:rPr>
          <w:rFonts w:ascii="Tahoma" w:hAnsi="Tahoma" w:cs="Tahoma"/>
          <w:b/>
        </w:rPr>
      </w:pPr>
      <w:r w:rsidRPr="00112425">
        <w:rPr>
          <w:rFonts w:ascii="Tahoma" w:hAnsi="Tahoma" w:cs="Tahoma"/>
          <w:b/>
        </w:rPr>
        <w:t>JAVNO PODJETJE VODOVOD KANALIZACIJA SNAGA d.o.o.</w:t>
      </w:r>
    </w:p>
    <w:p w:rsidR="00663151" w:rsidRPr="00112425" w:rsidRDefault="00663151" w:rsidP="002F4A49">
      <w:pPr>
        <w:keepNext/>
        <w:keepLines/>
        <w:rPr>
          <w:rFonts w:ascii="Tahoma" w:hAnsi="Tahoma" w:cs="Tahoma"/>
        </w:rPr>
      </w:pPr>
      <w:r w:rsidRPr="00112425">
        <w:rPr>
          <w:rFonts w:ascii="Tahoma" w:hAnsi="Tahoma" w:cs="Tahoma"/>
        </w:rPr>
        <w:t>Vodovodna cesta 90</w:t>
      </w:r>
    </w:p>
    <w:p w:rsidR="00663151" w:rsidRPr="00112425" w:rsidRDefault="00663151" w:rsidP="002F4A49">
      <w:pPr>
        <w:keepNext/>
        <w:keepLines/>
        <w:rPr>
          <w:rFonts w:ascii="Tahoma" w:hAnsi="Tahoma" w:cs="Tahoma"/>
        </w:rPr>
      </w:pPr>
      <w:r w:rsidRPr="00112425">
        <w:rPr>
          <w:rFonts w:ascii="Tahoma" w:hAnsi="Tahoma" w:cs="Tahoma"/>
        </w:rPr>
        <w:t>1000 Ljubljana</w:t>
      </w:r>
    </w:p>
    <w:p w:rsidR="007C70A1" w:rsidRPr="00112425" w:rsidRDefault="007C70A1" w:rsidP="002F4A49">
      <w:pPr>
        <w:keepNext/>
        <w:keepLines/>
        <w:rPr>
          <w:rFonts w:ascii="Tahoma" w:hAnsi="Tahoma" w:cs="Tahoma"/>
        </w:rPr>
      </w:pPr>
    </w:p>
    <w:p w:rsidR="007C70A1" w:rsidRPr="00112425" w:rsidRDefault="007C70A1" w:rsidP="002F4A49">
      <w:pPr>
        <w:keepNext/>
        <w:keepLines/>
        <w:rPr>
          <w:rFonts w:ascii="Tahoma" w:hAnsi="Tahoma" w:cs="Tahoma"/>
          <w:b/>
        </w:rPr>
      </w:pPr>
      <w:r w:rsidRPr="00112425">
        <w:rPr>
          <w:rFonts w:ascii="Tahoma" w:hAnsi="Tahoma" w:cs="Tahoma"/>
          <w:b/>
        </w:rPr>
        <w:t>Po pooblastilu javno naročilo vodi:</w:t>
      </w:r>
    </w:p>
    <w:p w:rsidR="007C70A1" w:rsidRPr="00112425" w:rsidRDefault="007C70A1" w:rsidP="002F4A49">
      <w:pPr>
        <w:keepNext/>
        <w:keepLines/>
        <w:rPr>
          <w:rFonts w:ascii="Tahoma" w:hAnsi="Tahoma" w:cs="Tahoma"/>
        </w:rPr>
      </w:pPr>
    </w:p>
    <w:p w:rsidR="00A04160" w:rsidRPr="00112425" w:rsidRDefault="00A04160" w:rsidP="002F4A49">
      <w:pPr>
        <w:keepNext/>
        <w:keepLines/>
        <w:rPr>
          <w:rFonts w:ascii="Tahoma" w:hAnsi="Tahoma" w:cs="Tahoma"/>
          <w:b/>
          <w:bCs/>
        </w:rPr>
      </w:pPr>
      <w:r w:rsidRPr="00112425">
        <w:rPr>
          <w:rFonts w:ascii="Tahoma" w:hAnsi="Tahoma" w:cs="Tahoma"/>
          <w:b/>
          <w:bCs/>
        </w:rPr>
        <w:t xml:space="preserve">JAVNI HOLDING Ljubljana, d.o.o. </w:t>
      </w:r>
    </w:p>
    <w:p w:rsidR="007C70A1" w:rsidRPr="00112425" w:rsidRDefault="00AA024E" w:rsidP="002F4A49">
      <w:pPr>
        <w:keepNext/>
        <w:keepLines/>
        <w:rPr>
          <w:rFonts w:ascii="Tahoma" w:hAnsi="Tahoma" w:cs="Tahoma"/>
        </w:rPr>
      </w:pPr>
      <w:r w:rsidRPr="00112425">
        <w:rPr>
          <w:rFonts w:ascii="Tahoma" w:hAnsi="Tahoma" w:cs="Tahoma"/>
        </w:rPr>
        <w:t>Verovškova ulica 70</w:t>
      </w:r>
    </w:p>
    <w:p w:rsidR="00A04160" w:rsidRPr="00112425" w:rsidRDefault="00A04160" w:rsidP="002F4A49">
      <w:pPr>
        <w:keepNext/>
        <w:keepLines/>
        <w:rPr>
          <w:rFonts w:ascii="Tahoma" w:hAnsi="Tahoma" w:cs="Tahoma"/>
        </w:rPr>
      </w:pPr>
      <w:r w:rsidRPr="00112425">
        <w:rPr>
          <w:rFonts w:ascii="Tahoma" w:hAnsi="Tahoma" w:cs="Tahoma"/>
        </w:rPr>
        <w:t>1000 Ljubljana</w:t>
      </w:r>
    </w:p>
    <w:p w:rsidR="007C70A1" w:rsidRPr="00112425" w:rsidRDefault="007C70A1" w:rsidP="002F4A49">
      <w:pPr>
        <w:keepNext/>
        <w:keepLines/>
        <w:rPr>
          <w:rFonts w:ascii="Tahoma" w:hAnsi="Tahoma" w:cs="Tahoma"/>
          <w:b/>
        </w:rPr>
      </w:pPr>
    </w:p>
    <w:p w:rsidR="007C70A1" w:rsidRPr="00112425" w:rsidRDefault="007C70A1" w:rsidP="002F4A49">
      <w:pPr>
        <w:keepNext/>
        <w:keepLines/>
        <w:jc w:val="center"/>
        <w:rPr>
          <w:rFonts w:ascii="Tahoma" w:hAnsi="Tahoma" w:cs="Tahoma"/>
        </w:rPr>
      </w:pPr>
    </w:p>
    <w:p w:rsidR="007C70A1" w:rsidRPr="00112425" w:rsidRDefault="007C70A1" w:rsidP="002F4A49">
      <w:pPr>
        <w:keepNext/>
        <w:keepLines/>
        <w:jc w:val="center"/>
        <w:rPr>
          <w:rFonts w:ascii="Tahoma" w:hAnsi="Tahoma" w:cs="Tahoma"/>
        </w:rPr>
      </w:pPr>
    </w:p>
    <w:p w:rsidR="004958CB" w:rsidRDefault="007C70A1" w:rsidP="002F4A49">
      <w:pPr>
        <w:keepNext/>
        <w:keepLines/>
        <w:rPr>
          <w:rFonts w:ascii="Tahoma" w:hAnsi="Tahoma" w:cs="Tahoma"/>
          <w:b/>
        </w:rPr>
      </w:pPr>
      <w:r w:rsidRPr="00112425">
        <w:rPr>
          <w:rFonts w:ascii="Tahoma" w:hAnsi="Tahoma" w:cs="Tahoma"/>
        </w:rPr>
        <w:t xml:space="preserve">Številka: </w:t>
      </w:r>
      <w:r w:rsidR="00354F25">
        <w:rPr>
          <w:rFonts w:ascii="Tahoma" w:hAnsi="Tahoma" w:cs="Tahoma"/>
          <w:b/>
        </w:rPr>
        <w:t>VKS-</w:t>
      </w:r>
      <w:r w:rsidR="0069167C">
        <w:rPr>
          <w:rFonts w:ascii="Tahoma" w:hAnsi="Tahoma" w:cs="Tahoma"/>
          <w:b/>
        </w:rPr>
        <w:t>11/22</w:t>
      </w:r>
    </w:p>
    <w:p w:rsidR="00B80F75" w:rsidRPr="00112425" w:rsidRDefault="00B80F75" w:rsidP="002F4A49">
      <w:pPr>
        <w:keepNext/>
        <w:keepLines/>
        <w:rPr>
          <w:rFonts w:ascii="Tahoma" w:hAnsi="Tahoma" w:cs="Tahoma"/>
          <w:b/>
        </w:rPr>
      </w:pPr>
      <w:r w:rsidRPr="00B80F75">
        <w:rPr>
          <w:rFonts w:ascii="Tahoma" w:hAnsi="Tahoma" w:cs="Tahoma"/>
        </w:rPr>
        <w:t>Zadeva:</w:t>
      </w:r>
      <w:r>
        <w:rPr>
          <w:rFonts w:ascii="Tahoma" w:hAnsi="Tahoma" w:cs="Tahoma"/>
          <w:b/>
        </w:rPr>
        <w:t xml:space="preserve"> </w:t>
      </w:r>
    </w:p>
    <w:p w:rsidR="007C70A1" w:rsidRPr="00112425" w:rsidRDefault="007C70A1" w:rsidP="002F4A49">
      <w:pPr>
        <w:keepNext/>
        <w:keepLines/>
        <w:rPr>
          <w:rFonts w:ascii="Tahoma" w:hAnsi="Tahoma" w:cs="Tahoma"/>
        </w:rPr>
      </w:pPr>
    </w:p>
    <w:p w:rsidR="004958CB" w:rsidRPr="00112425" w:rsidRDefault="004958CB" w:rsidP="002F4A49">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112425">
        <w:trPr>
          <w:trHeight w:val="851"/>
        </w:trPr>
        <w:tc>
          <w:tcPr>
            <w:tcW w:w="7094" w:type="dxa"/>
            <w:shd w:val="pct12" w:color="auto" w:fill="FFFFFF"/>
            <w:vAlign w:val="center"/>
          </w:tcPr>
          <w:p w:rsidR="007C70A1" w:rsidRPr="00112425" w:rsidRDefault="007C70A1" w:rsidP="002F4A49">
            <w:pPr>
              <w:keepNext/>
              <w:keepLines/>
              <w:jc w:val="center"/>
              <w:rPr>
                <w:rFonts w:ascii="Tahoma" w:hAnsi="Tahoma" w:cs="Tahoma"/>
                <w:b/>
                <w:sz w:val="28"/>
                <w:szCs w:val="28"/>
              </w:rPr>
            </w:pPr>
            <w:r w:rsidRPr="00112425">
              <w:rPr>
                <w:rFonts w:ascii="Tahoma" w:hAnsi="Tahoma" w:cs="Tahoma"/>
                <w:b/>
                <w:sz w:val="28"/>
                <w:szCs w:val="28"/>
              </w:rPr>
              <w:t>RAZPISNA DOKUMENTACIJA</w:t>
            </w:r>
          </w:p>
        </w:tc>
      </w:tr>
    </w:tbl>
    <w:p w:rsidR="007C70A1" w:rsidRPr="00112425" w:rsidRDefault="007C70A1" w:rsidP="002F4A49">
      <w:pPr>
        <w:keepNext/>
        <w:keepLines/>
        <w:ind w:right="-284"/>
        <w:jc w:val="center"/>
        <w:rPr>
          <w:rFonts w:ascii="Tahoma" w:hAnsi="Tahoma" w:cs="Tahoma"/>
          <w:b/>
        </w:rPr>
      </w:pPr>
    </w:p>
    <w:p w:rsidR="007C70A1" w:rsidRPr="00112425" w:rsidRDefault="007C70A1" w:rsidP="002F4A49">
      <w:pPr>
        <w:keepNext/>
        <w:keepLines/>
        <w:ind w:right="-284"/>
        <w:jc w:val="center"/>
        <w:rPr>
          <w:rFonts w:ascii="Tahoma" w:hAnsi="Tahoma" w:cs="Tahoma"/>
          <w:b/>
        </w:rPr>
      </w:pPr>
    </w:p>
    <w:p w:rsidR="003C55BF" w:rsidRPr="00112425" w:rsidRDefault="004958CB" w:rsidP="002F4A49">
      <w:pPr>
        <w:keepNext/>
        <w:keepLines/>
        <w:ind w:right="424"/>
        <w:jc w:val="center"/>
        <w:rPr>
          <w:rFonts w:ascii="Tahoma" w:hAnsi="Tahoma" w:cs="Tahoma"/>
        </w:rPr>
      </w:pPr>
      <w:r w:rsidRPr="00112425">
        <w:rPr>
          <w:rFonts w:ascii="Tahoma" w:hAnsi="Tahoma" w:cs="Tahoma"/>
          <w:sz w:val="24"/>
        </w:rPr>
        <w:t>ZA ODDAJO</w:t>
      </w:r>
      <w:r w:rsidR="009A5F76" w:rsidRPr="00112425">
        <w:rPr>
          <w:rFonts w:ascii="Tahoma" w:hAnsi="Tahoma" w:cs="Tahoma"/>
          <w:sz w:val="24"/>
        </w:rPr>
        <w:t xml:space="preserve"> </w:t>
      </w:r>
      <w:r w:rsidRPr="00112425">
        <w:rPr>
          <w:rFonts w:ascii="Tahoma" w:hAnsi="Tahoma" w:cs="Tahoma"/>
          <w:sz w:val="24"/>
        </w:rPr>
        <w:t xml:space="preserve">JAVNEGA NAROČILA PO </w:t>
      </w:r>
      <w:r w:rsidR="00F047D9" w:rsidRPr="00112425">
        <w:rPr>
          <w:rFonts w:ascii="Tahoma" w:hAnsi="Tahoma" w:cs="Tahoma"/>
          <w:sz w:val="24"/>
        </w:rPr>
        <w:t>POSTOPKU</w:t>
      </w:r>
      <w:r w:rsidR="0038049C" w:rsidRPr="00112425">
        <w:rPr>
          <w:rFonts w:ascii="Tahoma" w:hAnsi="Tahoma" w:cs="Tahoma"/>
          <w:sz w:val="24"/>
        </w:rPr>
        <w:t xml:space="preserve"> </w:t>
      </w:r>
      <w:r w:rsidR="003C55BF" w:rsidRPr="00112425">
        <w:rPr>
          <w:rFonts w:ascii="Tahoma" w:hAnsi="Tahoma" w:cs="Tahoma"/>
          <w:sz w:val="24"/>
        </w:rPr>
        <w:t xml:space="preserve">NAROČILA MALE VREDNOSTI </w:t>
      </w:r>
    </w:p>
    <w:p w:rsidR="004958CB" w:rsidRPr="00112425" w:rsidRDefault="004958CB" w:rsidP="002F4A49">
      <w:pPr>
        <w:keepNext/>
        <w:keepLines/>
        <w:ind w:right="424"/>
        <w:jc w:val="center"/>
        <w:rPr>
          <w:rFonts w:ascii="Tahoma" w:hAnsi="Tahoma" w:cs="Tahoma"/>
        </w:rPr>
      </w:pPr>
    </w:p>
    <w:p w:rsidR="004958CB" w:rsidRPr="00112425" w:rsidRDefault="004958CB" w:rsidP="002F4A49">
      <w:pPr>
        <w:keepNext/>
        <w:keepLines/>
        <w:ind w:right="424"/>
        <w:jc w:val="center"/>
        <w:rPr>
          <w:rFonts w:ascii="Tahoma" w:hAnsi="Tahoma" w:cs="Tahoma"/>
        </w:rPr>
      </w:pPr>
    </w:p>
    <w:p w:rsidR="004958CB" w:rsidRPr="00112425" w:rsidRDefault="00354F25" w:rsidP="002F4A49">
      <w:pPr>
        <w:keepNext/>
        <w:keepLines/>
        <w:ind w:right="424"/>
        <w:jc w:val="center"/>
        <w:rPr>
          <w:rFonts w:ascii="Tahoma" w:hAnsi="Tahoma" w:cs="Tahoma"/>
          <w:b/>
        </w:rPr>
      </w:pPr>
      <w:r>
        <w:rPr>
          <w:rFonts w:ascii="Tahoma" w:hAnsi="Tahoma" w:cs="Tahoma"/>
          <w:b/>
          <w:color w:val="000000"/>
          <w:sz w:val="28"/>
          <w:szCs w:val="28"/>
        </w:rPr>
        <w:t>Zamenjava diesel agregata na CČN Ljubljana</w:t>
      </w:r>
    </w:p>
    <w:p w:rsidR="004958CB" w:rsidRPr="00112425" w:rsidRDefault="004958CB" w:rsidP="002F4A49">
      <w:pPr>
        <w:keepNext/>
        <w:keepLines/>
        <w:ind w:right="424"/>
        <w:jc w:val="center"/>
        <w:rPr>
          <w:rFonts w:ascii="Tahoma" w:hAnsi="Tahoma" w:cs="Tahoma"/>
          <w:b/>
        </w:rPr>
      </w:pPr>
    </w:p>
    <w:p w:rsidR="007C70A1" w:rsidRPr="00112425" w:rsidRDefault="007C70A1" w:rsidP="002F4A49">
      <w:pPr>
        <w:keepNext/>
        <w:keepLines/>
        <w:ind w:right="424"/>
        <w:jc w:val="center"/>
        <w:rPr>
          <w:rFonts w:ascii="Tahoma" w:hAnsi="Tahoma" w:cs="Tahoma"/>
        </w:rPr>
      </w:pPr>
    </w:p>
    <w:p w:rsidR="00F46CA6" w:rsidRPr="00112425" w:rsidRDefault="00F46CA6" w:rsidP="002F4A49">
      <w:pPr>
        <w:keepNext/>
        <w:keepLines/>
        <w:ind w:right="424"/>
        <w:jc w:val="center"/>
        <w:rPr>
          <w:rFonts w:ascii="Tahoma" w:hAnsi="Tahoma" w:cs="Tahoma"/>
          <w:noProof/>
        </w:rPr>
      </w:pPr>
    </w:p>
    <w:p w:rsidR="00650419" w:rsidRPr="00112425" w:rsidRDefault="00650419" w:rsidP="002F4A49">
      <w:pPr>
        <w:keepNext/>
        <w:keepLines/>
        <w:ind w:right="424"/>
        <w:jc w:val="center"/>
        <w:rPr>
          <w:rFonts w:ascii="Tahoma" w:hAnsi="Tahoma" w:cs="Tahoma"/>
          <w:noProof/>
        </w:rPr>
      </w:pPr>
    </w:p>
    <w:p w:rsidR="00F46CA6" w:rsidRPr="00112425" w:rsidRDefault="00F46CA6" w:rsidP="002F4A49">
      <w:pPr>
        <w:keepNext/>
        <w:keepLines/>
        <w:ind w:right="424"/>
        <w:jc w:val="center"/>
        <w:rPr>
          <w:rFonts w:ascii="Tahoma" w:hAnsi="Tahoma" w:cs="Tahoma"/>
          <w:noProof/>
        </w:rPr>
      </w:pPr>
    </w:p>
    <w:p w:rsidR="00413199" w:rsidRPr="00112425" w:rsidRDefault="000D748B" w:rsidP="002F4A49">
      <w:pPr>
        <w:keepNext/>
        <w:keepLines/>
        <w:tabs>
          <w:tab w:val="left" w:pos="567"/>
        </w:tabs>
        <w:jc w:val="center"/>
        <w:rPr>
          <w:rFonts w:ascii="Tahoma" w:hAnsi="Tahoma" w:cs="Tahoma"/>
          <w:noProof/>
        </w:rPr>
        <w:sectPr w:rsidR="00413199" w:rsidRPr="00112425"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112425">
        <w:rPr>
          <w:rFonts w:ascii="Tahoma" w:hAnsi="Tahoma" w:cs="Tahoma"/>
          <w:noProof/>
        </w:rPr>
        <w:t xml:space="preserve">Ljubljana, </w:t>
      </w:r>
      <w:r w:rsidR="0069167C">
        <w:rPr>
          <w:rFonts w:ascii="Tahoma" w:hAnsi="Tahoma" w:cs="Tahoma"/>
          <w:noProof/>
        </w:rPr>
        <w:t>februar</w:t>
      </w:r>
      <w:r w:rsidR="00E47833">
        <w:rPr>
          <w:rFonts w:ascii="Tahoma" w:hAnsi="Tahoma" w:cs="Tahoma"/>
          <w:noProof/>
        </w:rPr>
        <w:t xml:space="preserve"> </w:t>
      </w:r>
      <w:r w:rsidR="0069167C">
        <w:rPr>
          <w:rFonts w:ascii="Tahoma" w:hAnsi="Tahoma" w:cs="Tahoma"/>
          <w:noProof/>
        </w:rPr>
        <w:t>2022</w:t>
      </w:r>
    </w:p>
    <w:p w:rsidR="007C70A1" w:rsidRPr="00112425" w:rsidRDefault="007C70A1" w:rsidP="002F4A49">
      <w:pPr>
        <w:pStyle w:val="Naslov1"/>
        <w:keepLines/>
        <w:jc w:val="center"/>
        <w:rPr>
          <w:rFonts w:ascii="Tahoma" w:hAnsi="Tahoma" w:cs="Tahoma"/>
          <w:sz w:val="28"/>
          <w:szCs w:val="28"/>
        </w:rPr>
      </w:pPr>
      <w:bookmarkStart w:id="0" w:name="_Toc178483388"/>
      <w:r w:rsidRPr="00112425">
        <w:rPr>
          <w:rFonts w:ascii="Tahoma" w:hAnsi="Tahoma" w:cs="Tahoma"/>
          <w:sz w:val="28"/>
          <w:szCs w:val="28"/>
        </w:rPr>
        <w:lastRenderedPageBreak/>
        <w:t xml:space="preserve">POVABILO K ODDAJI </w:t>
      </w:r>
      <w:bookmarkEnd w:id="0"/>
      <w:r w:rsidR="00037AB0" w:rsidRPr="00112425">
        <w:rPr>
          <w:rFonts w:ascii="Tahoma" w:hAnsi="Tahoma" w:cs="Tahoma"/>
          <w:sz w:val="28"/>
          <w:szCs w:val="28"/>
        </w:rPr>
        <w:t>PONUDBE</w:t>
      </w:r>
    </w:p>
    <w:p w:rsidR="007C70A1" w:rsidRPr="00112425" w:rsidRDefault="007C70A1" w:rsidP="002F4A49">
      <w:pPr>
        <w:keepNext/>
        <w:keepLines/>
        <w:tabs>
          <w:tab w:val="left" w:pos="2895"/>
        </w:tabs>
        <w:rPr>
          <w:rFonts w:ascii="Tahoma" w:hAnsi="Tahoma" w:cs="Tahoma"/>
        </w:rPr>
      </w:pPr>
      <w:r w:rsidRPr="00112425">
        <w:rPr>
          <w:rFonts w:ascii="Tahoma" w:hAnsi="Tahoma" w:cs="Tahoma"/>
        </w:rPr>
        <w:tab/>
      </w:r>
    </w:p>
    <w:p w:rsidR="007C70A1" w:rsidRPr="00112425" w:rsidRDefault="007C70A1" w:rsidP="002F4A49">
      <w:pPr>
        <w:keepNext/>
        <w:keepLines/>
        <w:rPr>
          <w:rFonts w:ascii="Tahoma" w:hAnsi="Tahoma" w:cs="Tahoma"/>
        </w:rPr>
      </w:pPr>
    </w:p>
    <w:p w:rsidR="007C70A1" w:rsidRPr="00112425" w:rsidRDefault="007C70A1" w:rsidP="002F4A49">
      <w:pPr>
        <w:keepNext/>
        <w:keepLines/>
        <w:rPr>
          <w:rFonts w:ascii="Tahoma" w:hAnsi="Tahoma" w:cs="Tahoma"/>
        </w:rPr>
      </w:pPr>
    </w:p>
    <w:p w:rsidR="007C70A1" w:rsidRPr="00112425" w:rsidRDefault="009919D2" w:rsidP="002F4A49">
      <w:pPr>
        <w:keepNext/>
        <w:keepLines/>
        <w:rPr>
          <w:rFonts w:ascii="Tahoma" w:hAnsi="Tahoma" w:cs="Tahoma"/>
        </w:rPr>
      </w:pPr>
      <w:r w:rsidRPr="00112425">
        <w:rPr>
          <w:rFonts w:ascii="Tahoma" w:hAnsi="Tahoma" w:cs="Tahoma"/>
          <w:color w:val="000000"/>
        </w:rPr>
        <w:t>JAVNI HOLDING Ljubljana, d.o.o., Verovškova ulica 70, 1000 Ljubljana, na podlagi pooblastil</w:t>
      </w:r>
      <w:r w:rsidR="001C619A">
        <w:rPr>
          <w:rFonts w:ascii="Tahoma" w:hAnsi="Tahoma" w:cs="Tahoma"/>
          <w:color w:val="000000"/>
        </w:rPr>
        <w:t>a</w:t>
      </w:r>
      <w:r w:rsidRPr="00112425">
        <w:rPr>
          <w:rFonts w:ascii="Tahoma" w:hAnsi="Tahoma" w:cs="Tahoma"/>
          <w:color w:val="000000"/>
        </w:rPr>
        <w:t xml:space="preserve"> in v imenu </w:t>
      </w:r>
      <w:r w:rsidR="001C619A">
        <w:rPr>
          <w:rFonts w:ascii="Tahoma" w:hAnsi="Tahoma" w:cs="Tahoma"/>
          <w:color w:val="000000"/>
        </w:rPr>
        <w:t>naročnika</w:t>
      </w:r>
      <w:r w:rsidRPr="00112425">
        <w:rPr>
          <w:rFonts w:ascii="Tahoma" w:hAnsi="Tahoma" w:cs="Tahoma"/>
          <w:color w:val="000000"/>
        </w:rPr>
        <w:t>,</w:t>
      </w:r>
    </w:p>
    <w:p w:rsidR="007C70A1" w:rsidRPr="00112425" w:rsidRDefault="007C70A1" w:rsidP="002F4A49">
      <w:pPr>
        <w:keepNext/>
        <w:keepLines/>
        <w:rPr>
          <w:rFonts w:ascii="Tahoma" w:hAnsi="Tahoma" w:cs="Tahoma"/>
        </w:rPr>
      </w:pPr>
    </w:p>
    <w:p w:rsidR="007C70A1" w:rsidRPr="00112425" w:rsidRDefault="007C70A1" w:rsidP="002F4A49">
      <w:pPr>
        <w:keepNext/>
        <w:keepLines/>
        <w:rPr>
          <w:rFonts w:ascii="Tahoma" w:hAnsi="Tahoma" w:cs="Tahoma"/>
          <w:b/>
        </w:rPr>
      </w:pPr>
      <w:r w:rsidRPr="00112425">
        <w:rPr>
          <w:rFonts w:ascii="Tahoma" w:hAnsi="Tahoma" w:cs="Tahoma"/>
          <w:b/>
        </w:rPr>
        <w:t xml:space="preserve"> vabi </w:t>
      </w:r>
    </w:p>
    <w:p w:rsidR="007C70A1" w:rsidRPr="00112425" w:rsidRDefault="007C70A1" w:rsidP="002F4A49">
      <w:pPr>
        <w:keepNext/>
        <w:keepLines/>
        <w:jc w:val="center"/>
        <w:rPr>
          <w:rFonts w:ascii="Tahoma" w:hAnsi="Tahoma" w:cs="Tahoma"/>
        </w:rPr>
      </w:pPr>
    </w:p>
    <w:p w:rsidR="007C70A1" w:rsidRPr="00112425" w:rsidRDefault="007C70A1" w:rsidP="002F4A49">
      <w:pPr>
        <w:keepNext/>
        <w:keepLines/>
        <w:jc w:val="center"/>
        <w:rPr>
          <w:rFonts w:ascii="Tahoma" w:hAnsi="Tahoma" w:cs="Tahoma"/>
        </w:rPr>
      </w:pPr>
    </w:p>
    <w:p w:rsidR="00D9227D" w:rsidRPr="00112425" w:rsidRDefault="00D9227D" w:rsidP="002F4A49">
      <w:pPr>
        <w:keepNext/>
        <w:keepLines/>
        <w:jc w:val="center"/>
        <w:rPr>
          <w:rFonts w:ascii="Tahoma" w:hAnsi="Tahoma" w:cs="Tahoma"/>
        </w:rPr>
      </w:pPr>
    </w:p>
    <w:p w:rsidR="007C70A1" w:rsidRPr="00112425" w:rsidRDefault="007C70A1" w:rsidP="002F4A49">
      <w:pPr>
        <w:keepNext/>
        <w:keepLines/>
        <w:jc w:val="both"/>
        <w:rPr>
          <w:rFonts w:ascii="Tahoma" w:hAnsi="Tahoma" w:cs="Tahoma"/>
        </w:rPr>
      </w:pPr>
      <w:r w:rsidRPr="00112425">
        <w:rPr>
          <w:rFonts w:ascii="Tahoma" w:hAnsi="Tahoma" w:cs="Tahoma"/>
        </w:rPr>
        <w:t>vse zainteresirane ponudnike, da predložijo svojo ponudbo po zahtevah razpisne dokumentaci</w:t>
      </w:r>
      <w:r w:rsidR="00905A92" w:rsidRPr="00112425">
        <w:rPr>
          <w:rFonts w:ascii="Tahoma" w:hAnsi="Tahoma" w:cs="Tahoma"/>
        </w:rPr>
        <w:t>je za oddajo javnega naročila:</w:t>
      </w:r>
    </w:p>
    <w:p w:rsidR="007C70A1" w:rsidRPr="00112425" w:rsidRDefault="007C70A1" w:rsidP="002F4A49">
      <w:pPr>
        <w:keepNext/>
        <w:keepLines/>
        <w:rPr>
          <w:rFonts w:ascii="Tahoma" w:hAnsi="Tahoma" w:cs="Tahoma"/>
        </w:rPr>
      </w:pPr>
    </w:p>
    <w:p w:rsidR="001B10C8" w:rsidRPr="00112425" w:rsidRDefault="001B10C8" w:rsidP="002F4A49">
      <w:pPr>
        <w:keepNext/>
        <w:keepLines/>
        <w:rPr>
          <w:rFonts w:ascii="Tahoma" w:hAnsi="Tahoma" w:cs="Tahoma"/>
        </w:rPr>
      </w:pPr>
    </w:p>
    <w:p w:rsidR="00D9227D" w:rsidRPr="00112425" w:rsidRDefault="00D9227D" w:rsidP="002F4A49">
      <w:pPr>
        <w:keepNext/>
        <w:keepLines/>
        <w:rPr>
          <w:rFonts w:ascii="Tahoma" w:hAnsi="Tahoma" w:cs="Tahoma"/>
        </w:rPr>
      </w:pPr>
    </w:p>
    <w:p w:rsidR="00D9227D" w:rsidRPr="00112425" w:rsidRDefault="00D9227D" w:rsidP="002F4A49">
      <w:pPr>
        <w:keepNext/>
        <w:keepLines/>
        <w:rPr>
          <w:rFonts w:ascii="Tahoma" w:hAnsi="Tahoma" w:cs="Tahoma"/>
        </w:rPr>
      </w:pPr>
    </w:p>
    <w:p w:rsidR="009A5F76" w:rsidRPr="00112425" w:rsidRDefault="00FF0BBB" w:rsidP="002F4A49">
      <w:pPr>
        <w:keepNext/>
        <w:keepLines/>
        <w:ind w:right="424"/>
        <w:jc w:val="center"/>
        <w:rPr>
          <w:rFonts w:ascii="Tahoma" w:hAnsi="Tahoma" w:cs="Tahoma"/>
          <w:b/>
          <w:color w:val="000000"/>
          <w:sz w:val="28"/>
          <w:szCs w:val="28"/>
        </w:rPr>
      </w:pPr>
      <w:r w:rsidRPr="00112425">
        <w:rPr>
          <w:rFonts w:ascii="Tahoma" w:hAnsi="Tahoma" w:cs="Tahoma"/>
          <w:b/>
          <w:color w:val="000000"/>
          <w:sz w:val="28"/>
          <w:szCs w:val="28"/>
        </w:rPr>
        <w:t>»</w:t>
      </w:r>
      <w:r w:rsidR="00354F25">
        <w:rPr>
          <w:rFonts w:ascii="Tahoma" w:hAnsi="Tahoma" w:cs="Tahoma"/>
          <w:b/>
          <w:color w:val="000000"/>
          <w:sz w:val="28"/>
          <w:szCs w:val="28"/>
        </w:rPr>
        <w:t>Zamenjava diesel agregata na CČN Ljubljana</w:t>
      </w:r>
      <w:r w:rsidRPr="00112425">
        <w:rPr>
          <w:rFonts w:ascii="Tahoma" w:hAnsi="Tahoma" w:cs="Tahoma"/>
          <w:b/>
          <w:color w:val="000000"/>
          <w:sz w:val="28"/>
          <w:szCs w:val="28"/>
        </w:rPr>
        <w:t>«</w:t>
      </w:r>
      <w:r w:rsidR="009A5F76" w:rsidRPr="00112425">
        <w:rPr>
          <w:rFonts w:ascii="Tahoma" w:hAnsi="Tahoma" w:cs="Tahoma"/>
          <w:b/>
          <w:color w:val="000000"/>
          <w:sz w:val="28"/>
          <w:szCs w:val="28"/>
        </w:rPr>
        <w:t xml:space="preserve"> </w:t>
      </w:r>
    </w:p>
    <w:p w:rsidR="007C70A1" w:rsidRPr="00112425" w:rsidRDefault="007C70A1" w:rsidP="002F4A49">
      <w:pPr>
        <w:keepNext/>
        <w:keepLines/>
        <w:jc w:val="center"/>
        <w:rPr>
          <w:rFonts w:ascii="Tahoma" w:hAnsi="Tahoma" w:cs="Tahoma"/>
        </w:rPr>
      </w:pPr>
    </w:p>
    <w:p w:rsidR="007D7739" w:rsidRPr="00112425" w:rsidRDefault="007D7739" w:rsidP="002F4A49">
      <w:pPr>
        <w:keepNext/>
        <w:keepLines/>
        <w:jc w:val="center"/>
        <w:rPr>
          <w:rFonts w:ascii="Tahoma" w:hAnsi="Tahoma" w:cs="Tahoma"/>
        </w:rPr>
      </w:pPr>
    </w:p>
    <w:p w:rsidR="009919D2" w:rsidRPr="00112425" w:rsidRDefault="009919D2" w:rsidP="002F4A49">
      <w:pPr>
        <w:keepNext/>
        <w:keepLines/>
        <w:jc w:val="both"/>
        <w:rPr>
          <w:rFonts w:ascii="Tahoma" w:eastAsia="Calibri" w:hAnsi="Tahoma" w:cs="Tahoma"/>
        </w:rPr>
      </w:pPr>
    </w:p>
    <w:p w:rsidR="00D9227D" w:rsidRPr="00112425" w:rsidRDefault="00D9227D" w:rsidP="002F4A49">
      <w:pPr>
        <w:keepNext/>
        <w:keepLines/>
        <w:rPr>
          <w:rFonts w:ascii="Tahoma" w:hAnsi="Tahoma" w:cs="Tahoma"/>
        </w:rPr>
      </w:pPr>
    </w:p>
    <w:p w:rsidR="009919D2" w:rsidRPr="00112425" w:rsidRDefault="009919D2" w:rsidP="002F4A49">
      <w:pPr>
        <w:keepNext/>
        <w:keepLines/>
        <w:jc w:val="both"/>
        <w:rPr>
          <w:rFonts w:ascii="Tahoma" w:hAnsi="Tahoma" w:cs="Tahoma"/>
        </w:rPr>
      </w:pPr>
      <w:r w:rsidRPr="00112425">
        <w:rPr>
          <w:rFonts w:ascii="Tahoma" w:hAnsi="Tahoma" w:cs="Tahoma"/>
        </w:rPr>
        <w:t>Dokumentacija v zvezi z oddajo javnega naročila (v nadaljevanju tudi: razpisna dokumentacija) natančno določa predmet javnega naročila ter pogoje in merila za izbiro najugodnejšega ponudnika, s katerim bo naročnik sklenil pogodbo.</w:t>
      </w:r>
    </w:p>
    <w:p w:rsidR="009919D2" w:rsidRPr="00112425" w:rsidRDefault="009919D2" w:rsidP="002F4A49">
      <w:pPr>
        <w:keepNext/>
        <w:keepLines/>
        <w:rPr>
          <w:rFonts w:ascii="Tahoma" w:hAnsi="Tahoma" w:cs="Tahoma"/>
          <w:color w:val="FF0000"/>
        </w:rPr>
      </w:pPr>
    </w:p>
    <w:p w:rsidR="009919D2" w:rsidRPr="00112425" w:rsidRDefault="009919D2" w:rsidP="002F4A49">
      <w:pPr>
        <w:keepNext/>
        <w:keepLines/>
        <w:jc w:val="both"/>
        <w:rPr>
          <w:rFonts w:ascii="Tahoma" w:hAnsi="Tahoma" w:cs="Tahoma"/>
        </w:rPr>
      </w:pPr>
      <w:r w:rsidRPr="00112425">
        <w:rPr>
          <w:rFonts w:ascii="Tahoma" w:hAnsi="Tahoma" w:cs="Tahoma"/>
        </w:rPr>
        <w:t>Sestavni del razpisne dokumentacije so tudi morebitne spremembe, dopolnitve in pojasnila razpisne dokumentacije ter odgovori na vprašanja gospodarskih subjektov.</w:t>
      </w:r>
    </w:p>
    <w:p w:rsidR="007C70A1" w:rsidRPr="00112425" w:rsidRDefault="007C70A1" w:rsidP="002F4A49">
      <w:pPr>
        <w:keepNext/>
        <w:keepLines/>
        <w:rPr>
          <w:rFonts w:ascii="Tahoma" w:hAnsi="Tahoma" w:cs="Tahoma"/>
        </w:rPr>
      </w:pPr>
    </w:p>
    <w:p w:rsidR="009919D2" w:rsidRPr="00112425" w:rsidRDefault="009919D2" w:rsidP="002F4A49">
      <w:pPr>
        <w:keepNext/>
        <w:keepLines/>
        <w:rPr>
          <w:rFonts w:ascii="Tahoma" w:hAnsi="Tahoma" w:cs="Tahoma"/>
        </w:rPr>
      </w:pPr>
    </w:p>
    <w:p w:rsidR="009919D2" w:rsidRPr="00112425" w:rsidRDefault="009919D2" w:rsidP="002F4A49">
      <w:pPr>
        <w:keepNext/>
        <w:keepLines/>
        <w:rPr>
          <w:rFonts w:ascii="Tahoma" w:hAnsi="Tahoma" w:cs="Tahoma"/>
          <w:color w:val="FF0000"/>
        </w:rPr>
      </w:pPr>
    </w:p>
    <w:p w:rsidR="007C70A1" w:rsidRPr="00112425" w:rsidRDefault="007C70A1" w:rsidP="002F4A49">
      <w:pPr>
        <w:keepNext/>
        <w:keepLines/>
        <w:rPr>
          <w:rFonts w:ascii="Tahoma" w:hAnsi="Tahoma" w:cs="Tahoma"/>
          <w:color w:val="000000"/>
        </w:rPr>
      </w:pPr>
      <w:r w:rsidRPr="00112425">
        <w:rPr>
          <w:rFonts w:ascii="Tahoma" w:hAnsi="Tahoma" w:cs="Tahoma"/>
          <w:color w:val="000000"/>
        </w:rPr>
        <w:t>S spoštovanjem!</w:t>
      </w:r>
    </w:p>
    <w:p w:rsidR="00325548" w:rsidRPr="00112425" w:rsidRDefault="00325548" w:rsidP="002F4A49">
      <w:pPr>
        <w:keepNext/>
        <w:keepLines/>
        <w:autoSpaceDE w:val="0"/>
        <w:autoSpaceDN w:val="0"/>
        <w:adjustRightInd w:val="0"/>
        <w:rPr>
          <w:rFonts w:ascii="Tahoma" w:hAnsi="Tahoma" w:cs="Tahoma"/>
        </w:rPr>
      </w:pPr>
    </w:p>
    <w:p w:rsidR="00D9227D" w:rsidRPr="00112425" w:rsidRDefault="00D9227D" w:rsidP="002F4A49">
      <w:pPr>
        <w:keepNext/>
        <w:keepLines/>
        <w:autoSpaceDE w:val="0"/>
        <w:autoSpaceDN w:val="0"/>
        <w:adjustRightInd w:val="0"/>
        <w:jc w:val="right"/>
        <w:rPr>
          <w:rFonts w:ascii="Tahoma" w:hAnsi="Tahoma" w:cs="Tahoma"/>
          <w:bCs/>
        </w:rPr>
      </w:pPr>
    </w:p>
    <w:p w:rsidR="00325548" w:rsidRPr="00112425" w:rsidRDefault="00325548" w:rsidP="002F4A49">
      <w:pPr>
        <w:keepNext/>
        <w:keepLines/>
        <w:autoSpaceDE w:val="0"/>
        <w:autoSpaceDN w:val="0"/>
        <w:adjustRightInd w:val="0"/>
        <w:jc w:val="right"/>
        <w:rPr>
          <w:rFonts w:ascii="Tahoma" w:hAnsi="Tahoma" w:cs="Tahoma"/>
          <w:bCs/>
        </w:rPr>
      </w:pPr>
    </w:p>
    <w:p w:rsidR="00325548" w:rsidRPr="00112425" w:rsidRDefault="00325548" w:rsidP="002F4A49">
      <w:pPr>
        <w:keepNext/>
        <w:keepLines/>
        <w:autoSpaceDE w:val="0"/>
        <w:autoSpaceDN w:val="0"/>
        <w:adjustRightInd w:val="0"/>
        <w:jc w:val="right"/>
        <w:rPr>
          <w:rFonts w:ascii="Tahoma" w:hAnsi="Tahoma" w:cs="Tahoma"/>
          <w:bCs/>
        </w:rPr>
      </w:pPr>
    </w:p>
    <w:p w:rsidR="00325548" w:rsidRPr="00112425" w:rsidRDefault="00325548" w:rsidP="002F4A49">
      <w:pPr>
        <w:keepNext/>
        <w:keepLines/>
        <w:autoSpaceDE w:val="0"/>
        <w:autoSpaceDN w:val="0"/>
        <w:adjustRightInd w:val="0"/>
        <w:jc w:val="right"/>
        <w:rPr>
          <w:rFonts w:ascii="Tahoma" w:hAnsi="Tahoma" w:cs="Tahoma"/>
          <w:bCs/>
        </w:rPr>
      </w:pPr>
    </w:p>
    <w:p w:rsidR="00325548" w:rsidRPr="00112425" w:rsidRDefault="001F195B" w:rsidP="002F4A49">
      <w:pPr>
        <w:keepNext/>
        <w:keepLines/>
        <w:autoSpaceDE w:val="0"/>
        <w:autoSpaceDN w:val="0"/>
        <w:adjustRightInd w:val="0"/>
        <w:ind w:left="6372"/>
        <w:rPr>
          <w:rFonts w:ascii="Tahoma" w:hAnsi="Tahoma" w:cs="Tahoma"/>
          <w:bCs/>
        </w:rPr>
      </w:pPr>
      <w:r w:rsidRPr="00112425">
        <w:rPr>
          <w:rFonts w:ascii="Tahoma" w:hAnsi="Tahoma" w:cs="Tahoma"/>
          <w:bCs/>
        </w:rPr>
        <w:t xml:space="preserve">    </w:t>
      </w:r>
      <w:r w:rsidR="00325548" w:rsidRPr="00112425">
        <w:rPr>
          <w:rFonts w:ascii="Tahoma" w:hAnsi="Tahoma" w:cs="Tahoma"/>
          <w:bCs/>
        </w:rPr>
        <w:t>Direktorica</w:t>
      </w:r>
    </w:p>
    <w:p w:rsidR="007C70A1" w:rsidRPr="00112425" w:rsidRDefault="00BA6432" w:rsidP="002F4A49">
      <w:pPr>
        <w:keepNext/>
        <w:keepLines/>
        <w:ind w:left="4956" w:firstLine="708"/>
        <w:rPr>
          <w:rFonts w:ascii="Tahoma" w:hAnsi="Tahoma" w:cs="Tahoma"/>
        </w:rPr>
      </w:pPr>
      <w:r w:rsidRPr="00112425">
        <w:rPr>
          <w:rFonts w:ascii="Tahoma" w:hAnsi="Tahoma" w:cs="Tahoma"/>
          <w:bCs/>
        </w:rPr>
        <w:t xml:space="preserve">l.r. </w:t>
      </w:r>
      <w:r w:rsidR="00325548" w:rsidRPr="00112425">
        <w:rPr>
          <w:rFonts w:ascii="Tahoma" w:hAnsi="Tahoma" w:cs="Tahoma"/>
          <w:bCs/>
        </w:rPr>
        <w:t xml:space="preserve">Zdenka </w:t>
      </w:r>
      <w:r w:rsidR="001F195B" w:rsidRPr="00112425">
        <w:rPr>
          <w:rFonts w:ascii="Tahoma" w:hAnsi="Tahoma" w:cs="Tahoma"/>
          <w:bCs/>
        </w:rPr>
        <w:t>GROZDE</w:t>
      </w:r>
      <w:r w:rsidR="00325548" w:rsidRPr="00112425">
        <w:rPr>
          <w:rFonts w:ascii="Tahoma" w:hAnsi="Tahoma" w:cs="Tahoma"/>
          <w:bCs/>
        </w:rPr>
        <w:t>, univ. dipl. prav.</w:t>
      </w:r>
    </w:p>
    <w:p w:rsidR="007C70A1" w:rsidRPr="00112425" w:rsidRDefault="007C70A1" w:rsidP="002F4A49">
      <w:pPr>
        <w:keepNext/>
        <w:keepLines/>
        <w:rPr>
          <w:rFonts w:ascii="Tahoma" w:hAnsi="Tahoma" w:cs="Tahoma"/>
        </w:rPr>
      </w:pPr>
    </w:p>
    <w:p w:rsidR="00325548" w:rsidRPr="00112425" w:rsidRDefault="00325548" w:rsidP="002F4A49">
      <w:pPr>
        <w:keepNext/>
        <w:keepLines/>
        <w:rPr>
          <w:rFonts w:ascii="Tahoma" w:hAnsi="Tahoma" w:cs="Tahoma"/>
        </w:rPr>
      </w:pPr>
    </w:p>
    <w:p w:rsidR="00325548" w:rsidRPr="00112425" w:rsidRDefault="00325548" w:rsidP="002F4A49">
      <w:pPr>
        <w:keepNext/>
        <w:keepLines/>
        <w:rPr>
          <w:rFonts w:ascii="Tahoma" w:hAnsi="Tahoma" w:cs="Tahoma"/>
        </w:rPr>
      </w:pPr>
    </w:p>
    <w:p w:rsidR="00325548" w:rsidRPr="00112425" w:rsidRDefault="00325548" w:rsidP="002F4A49">
      <w:pPr>
        <w:keepNext/>
        <w:keepLines/>
        <w:rPr>
          <w:rFonts w:ascii="Tahoma" w:hAnsi="Tahoma" w:cs="Tahoma"/>
        </w:rPr>
      </w:pPr>
    </w:p>
    <w:p w:rsidR="00325548" w:rsidRPr="00112425" w:rsidRDefault="00325548" w:rsidP="002F4A49">
      <w:pPr>
        <w:keepNext/>
        <w:keepLines/>
        <w:rPr>
          <w:rFonts w:ascii="Tahoma" w:hAnsi="Tahoma" w:cs="Tahoma"/>
        </w:rPr>
      </w:pPr>
    </w:p>
    <w:p w:rsidR="00325548" w:rsidRPr="00112425" w:rsidRDefault="00325548" w:rsidP="002F4A49">
      <w:pPr>
        <w:keepNext/>
        <w:keepLines/>
        <w:rPr>
          <w:rFonts w:ascii="Tahoma" w:hAnsi="Tahoma" w:cs="Tahoma"/>
        </w:rPr>
      </w:pPr>
    </w:p>
    <w:p w:rsidR="00542462" w:rsidRPr="00112425" w:rsidRDefault="00890FA5" w:rsidP="002F4A49">
      <w:pPr>
        <w:keepNext/>
        <w:keepLines/>
        <w:numPr>
          <w:ilvl w:val="0"/>
          <w:numId w:val="2"/>
        </w:numPr>
        <w:jc w:val="both"/>
        <w:rPr>
          <w:rFonts w:ascii="Tahoma" w:hAnsi="Tahoma" w:cs="Tahoma"/>
          <w:b/>
          <w:sz w:val="24"/>
        </w:rPr>
      </w:pPr>
      <w:r w:rsidRPr="00112425">
        <w:rPr>
          <w:rFonts w:ascii="Tahoma" w:hAnsi="Tahoma" w:cs="Tahoma"/>
          <w:b/>
        </w:rPr>
        <w:br w:type="page"/>
      </w:r>
      <w:r w:rsidR="00542462" w:rsidRPr="00112425">
        <w:rPr>
          <w:rFonts w:ascii="Tahoma" w:hAnsi="Tahoma" w:cs="Tahoma"/>
          <w:b/>
          <w:sz w:val="24"/>
        </w:rPr>
        <w:lastRenderedPageBreak/>
        <w:t xml:space="preserve">SPLOŠNA DOLOČILA </w:t>
      </w:r>
    </w:p>
    <w:p w:rsidR="007C70A1" w:rsidRPr="00112425" w:rsidRDefault="007C70A1" w:rsidP="002F4A49">
      <w:pPr>
        <w:keepNext/>
        <w:keepLines/>
        <w:jc w:val="both"/>
        <w:rPr>
          <w:rFonts w:ascii="Tahoma" w:hAnsi="Tahoma" w:cs="Tahoma"/>
          <w:b/>
          <w:sz w:val="16"/>
          <w:szCs w:val="16"/>
        </w:rPr>
      </w:pPr>
    </w:p>
    <w:p w:rsidR="007C70A1" w:rsidRPr="00112425" w:rsidRDefault="007C70A1" w:rsidP="002F4A49">
      <w:pPr>
        <w:keepNext/>
        <w:keepLines/>
        <w:numPr>
          <w:ilvl w:val="1"/>
          <w:numId w:val="2"/>
        </w:numPr>
        <w:jc w:val="both"/>
        <w:rPr>
          <w:rFonts w:ascii="Tahoma" w:hAnsi="Tahoma" w:cs="Tahoma"/>
          <w:b/>
        </w:rPr>
      </w:pPr>
      <w:r w:rsidRPr="00112425">
        <w:rPr>
          <w:rFonts w:ascii="Tahoma" w:hAnsi="Tahoma" w:cs="Tahoma"/>
          <w:b/>
        </w:rPr>
        <w:t xml:space="preserve">Predmet javnega naročila </w:t>
      </w:r>
    </w:p>
    <w:p w:rsidR="007C70A1" w:rsidRPr="00112425" w:rsidRDefault="007C70A1" w:rsidP="002F4A49">
      <w:pPr>
        <w:keepNext/>
        <w:keepLines/>
        <w:jc w:val="both"/>
        <w:rPr>
          <w:rFonts w:ascii="Tahoma" w:hAnsi="Tahoma" w:cs="Tahoma"/>
          <w:b/>
        </w:rPr>
      </w:pPr>
    </w:p>
    <w:p w:rsidR="00354F25" w:rsidRPr="00354F25" w:rsidRDefault="00663151" w:rsidP="00354F25">
      <w:pPr>
        <w:keepNext/>
        <w:keepLines/>
        <w:jc w:val="both"/>
        <w:rPr>
          <w:rFonts w:ascii="Tahoma" w:hAnsi="Tahoma" w:cs="Tahoma"/>
        </w:rPr>
      </w:pPr>
      <w:r w:rsidRPr="00112425">
        <w:rPr>
          <w:rFonts w:ascii="Tahoma" w:hAnsi="Tahoma" w:cs="Tahoma"/>
        </w:rPr>
        <w:t xml:space="preserve">Predmet javnega naročila je </w:t>
      </w:r>
      <w:r w:rsidR="00354F25" w:rsidRPr="00354F25">
        <w:rPr>
          <w:rFonts w:ascii="Tahoma" w:hAnsi="Tahoma" w:cs="Tahoma"/>
        </w:rPr>
        <w:t>dobav</w:t>
      </w:r>
      <w:r w:rsidR="00354F25">
        <w:rPr>
          <w:rFonts w:ascii="Tahoma" w:hAnsi="Tahoma" w:cs="Tahoma"/>
        </w:rPr>
        <w:t>a</w:t>
      </w:r>
      <w:r w:rsidR="00354F25" w:rsidRPr="00354F25">
        <w:rPr>
          <w:rFonts w:ascii="Tahoma" w:hAnsi="Tahoma" w:cs="Tahoma"/>
        </w:rPr>
        <w:t>, montaž</w:t>
      </w:r>
      <w:r w:rsidR="00D37CF2">
        <w:rPr>
          <w:rFonts w:ascii="Tahoma" w:hAnsi="Tahoma" w:cs="Tahoma"/>
        </w:rPr>
        <w:t>a</w:t>
      </w:r>
      <w:r w:rsidR="00354F25" w:rsidRPr="00354F25">
        <w:rPr>
          <w:rFonts w:ascii="Tahoma" w:hAnsi="Tahoma" w:cs="Tahoma"/>
        </w:rPr>
        <w:t xml:space="preserve"> in zagon diesel agregata</w:t>
      </w:r>
      <w:r w:rsidR="00D37CF2">
        <w:rPr>
          <w:rFonts w:ascii="Tahoma" w:hAnsi="Tahoma" w:cs="Tahoma"/>
        </w:rPr>
        <w:t xml:space="preserve"> (</w:t>
      </w:r>
      <w:r w:rsidR="00D37CF2" w:rsidRPr="00354F25">
        <w:rPr>
          <w:rFonts w:ascii="Tahoma" w:hAnsi="Tahoma" w:cs="Tahoma"/>
        </w:rPr>
        <w:t>v nadaljevanju</w:t>
      </w:r>
      <w:r w:rsidR="00D37CF2">
        <w:rPr>
          <w:rFonts w:ascii="Tahoma" w:hAnsi="Tahoma" w:cs="Tahoma"/>
        </w:rPr>
        <w:t xml:space="preserve"> tudi:</w:t>
      </w:r>
      <w:r w:rsidR="00D37CF2" w:rsidRPr="00354F25">
        <w:rPr>
          <w:rFonts w:ascii="Tahoma" w:hAnsi="Tahoma" w:cs="Tahoma"/>
        </w:rPr>
        <w:t xml:space="preserve"> DA)</w:t>
      </w:r>
      <w:r w:rsidR="00354F25" w:rsidRPr="00354F25">
        <w:rPr>
          <w:rFonts w:ascii="Tahoma" w:hAnsi="Tahoma" w:cs="Tahoma"/>
        </w:rPr>
        <w:t xml:space="preserve"> za proizvodnjo električn</w:t>
      </w:r>
      <w:r w:rsidR="00D37CF2">
        <w:rPr>
          <w:rFonts w:ascii="Tahoma" w:hAnsi="Tahoma" w:cs="Tahoma"/>
        </w:rPr>
        <w:t>e energije v stabilni izvedbi (</w:t>
      </w:r>
      <w:r w:rsidR="00354F25" w:rsidRPr="00354F25">
        <w:rPr>
          <w:rFonts w:ascii="Tahoma" w:hAnsi="Tahoma" w:cs="Tahoma"/>
        </w:rPr>
        <w:t xml:space="preserve">v </w:t>
      </w:r>
      <w:r w:rsidR="00D37CF2" w:rsidRPr="00354F25">
        <w:rPr>
          <w:rFonts w:ascii="Tahoma" w:hAnsi="Tahoma" w:cs="Tahoma"/>
        </w:rPr>
        <w:t>nadaljevanju</w:t>
      </w:r>
      <w:r w:rsidR="00D37CF2">
        <w:rPr>
          <w:rFonts w:ascii="Tahoma" w:hAnsi="Tahoma" w:cs="Tahoma"/>
        </w:rPr>
        <w:t>:</w:t>
      </w:r>
      <w:r w:rsidR="00354F25" w:rsidRPr="00354F25">
        <w:rPr>
          <w:rFonts w:ascii="Tahoma" w:hAnsi="Tahoma" w:cs="Tahoma"/>
        </w:rPr>
        <w:t xml:space="preserve"> DA) ter vse potrebne pripadajoče strojne in elektro opreme. DA mora biti zaprt v zvočno izoliranem ohišju, z nizkim nivojem hrupa na prostem ( max 70dB(A)/7m ±3dB(A)), primeren za notranjo vgradnjo, trajne moči po ISO8528 vsaj 500 kVA. Poleg dobave, montaže in zagona DA mora izbrani izvajalec izvesti še:</w:t>
      </w:r>
    </w:p>
    <w:p w:rsidR="00D37CF2" w:rsidRDefault="00D37CF2" w:rsidP="00283C22">
      <w:pPr>
        <w:keepNext/>
        <w:keepLines/>
        <w:numPr>
          <w:ilvl w:val="0"/>
          <w:numId w:val="36"/>
        </w:numPr>
        <w:ind w:left="426" w:hanging="284"/>
        <w:jc w:val="both"/>
        <w:rPr>
          <w:rFonts w:ascii="Tahoma" w:hAnsi="Tahoma" w:cs="Tahoma"/>
        </w:rPr>
      </w:pPr>
      <w:r>
        <w:rPr>
          <w:rFonts w:ascii="Tahoma" w:hAnsi="Tahoma" w:cs="Tahoma"/>
        </w:rPr>
        <w:t>poskusno obratovanje,</w:t>
      </w:r>
    </w:p>
    <w:p w:rsidR="00354F25" w:rsidRPr="00354F25" w:rsidRDefault="00354F25" w:rsidP="00283C22">
      <w:pPr>
        <w:keepNext/>
        <w:keepLines/>
        <w:numPr>
          <w:ilvl w:val="0"/>
          <w:numId w:val="36"/>
        </w:numPr>
        <w:ind w:left="426" w:hanging="284"/>
        <w:jc w:val="both"/>
        <w:rPr>
          <w:rFonts w:ascii="Tahoma" w:hAnsi="Tahoma" w:cs="Tahoma"/>
        </w:rPr>
      </w:pPr>
      <w:r w:rsidRPr="00354F25">
        <w:rPr>
          <w:rFonts w:ascii="Tahoma" w:hAnsi="Tahoma" w:cs="Tahoma"/>
        </w:rPr>
        <w:t>nadomestitev električnih povezav med DA in NN poljem trafo postaje TP1</w:t>
      </w:r>
      <w:r w:rsidR="00D37CF2">
        <w:rPr>
          <w:rFonts w:ascii="Tahoma" w:hAnsi="Tahoma" w:cs="Tahoma"/>
        </w:rPr>
        <w:t>,</w:t>
      </w:r>
    </w:p>
    <w:p w:rsidR="00354F25" w:rsidRPr="00354F25" w:rsidRDefault="00354F25" w:rsidP="00283C22">
      <w:pPr>
        <w:keepNext/>
        <w:keepLines/>
        <w:numPr>
          <w:ilvl w:val="0"/>
          <w:numId w:val="36"/>
        </w:numPr>
        <w:ind w:left="426" w:hanging="284"/>
        <w:jc w:val="both"/>
        <w:rPr>
          <w:rFonts w:ascii="Tahoma" w:hAnsi="Tahoma" w:cs="Tahoma"/>
        </w:rPr>
      </w:pPr>
      <w:r w:rsidRPr="00354F25">
        <w:rPr>
          <w:rFonts w:ascii="Tahoma" w:hAnsi="Tahoma" w:cs="Tahoma"/>
        </w:rPr>
        <w:t>nadomestitev opreme za napajanje električnih omar (NN del mreže - od polja RM1 do polja RM6) v nizko napetostnem prostoru transformatorske postaje TP1</w:t>
      </w:r>
      <w:r w:rsidR="00D37CF2">
        <w:rPr>
          <w:rFonts w:ascii="Tahoma" w:hAnsi="Tahoma" w:cs="Tahoma"/>
        </w:rPr>
        <w:t>,</w:t>
      </w:r>
    </w:p>
    <w:p w:rsidR="00354F25" w:rsidRPr="00354F25" w:rsidRDefault="00354F25" w:rsidP="00283C22">
      <w:pPr>
        <w:keepNext/>
        <w:keepLines/>
        <w:numPr>
          <w:ilvl w:val="0"/>
          <w:numId w:val="36"/>
        </w:numPr>
        <w:ind w:left="426" w:hanging="284"/>
        <w:jc w:val="both"/>
        <w:rPr>
          <w:rFonts w:ascii="Tahoma" w:hAnsi="Tahoma" w:cs="Tahoma"/>
        </w:rPr>
      </w:pPr>
      <w:r w:rsidRPr="00354F25">
        <w:rPr>
          <w:rFonts w:ascii="Tahoma" w:hAnsi="Tahoma" w:cs="Tahoma"/>
        </w:rPr>
        <w:t>povezavo DA na nadzorni sistem vodenja ABB 800xA vključno z dobavo ABB strojne (HW) opreme v skladu z izdelanim in potrjenim elektroprojektom</w:t>
      </w:r>
      <w:r w:rsidR="00D37CF2">
        <w:rPr>
          <w:rFonts w:ascii="Tahoma" w:hAnsi="Tahoma" w:cs="Tahoma"/>
        </w:rPr>
        <w:t>,</w:t>
      </w:r>
    </w:p>
    <w:p w:rsidR="00354F25" w:rsidRPr="00354F25" w:rsidRDefault="00354F25" w:rsidP="00283C22">
      <w:pPr>
        <w:keepNext/>
        <w:keepLines/>
        <w:numPr>
          <w:ilvl w:val="0"/>
          <w:numId w:val="36"/>
        </w:numPr>
        <w:ind w:left="426" w:hanging="284"/>
        <w:jc w:val="both"/>
        <w:rPr>
          <w:rFonts w:ascii="Tahoma" w:hAnsi="Tahoma" w:cs="Tahoma"/>
        </w:rPr>
      </w:pPr>
      <w:r w:rsidRPr="00354F25">
        <w:rPr>
          <w:rFonts w:ascii="Tahoma" w:hAnsi="Tahoma" w:cs="Tahoma"/>
        </w:rPr>
        <w:t>dobaviti in vgraditi komandno omaro agregata s preklopnim poljem in paralelnim obratovanjem med agregatom in mrežo. Omara naj bo opremljena s krmilnikom. Izdelana naj bo iz INOX materiala AISI 304 z INOX podstavkom</w:t>
      </w:r>
      <w:r w:rsidR="00D37CF2">
        <w:rPr>
          <w:rFonts w:ascii="Tahoma" w:hAnsi="Tahoma" w:cs="Tahoma"/>
        </w:rPr>
        <w:t>,</w:t>
      </w:r>
    </w:p>
    <w:p w:rsidR="00354F25" w:rsidRDefault="00D37CF2" w:rsidP="00283C22">
      <w:pPr>
        <w:keepNext/>
        <w:keepLines/>
        <w:numPr>
          <w:ilvl w:val="0"/>
          <w:numId w:val="36"/>
        </w:numPr>
        <w:ind w:left="426" w:hanging="284"/>
        <w:jc w:val="both"/>
        <w:rPr>
          <w:rFonts w:ascii="Tahoma" w:hAnsi="Tahoma" w:cs="Tahoma"/>
        </w:rPr>
      </w:pPr>
      <w:r>
        <w:rPr>
          <w:rFonts w:ascii="Tahoma" w:hAnsi="Tahoma" w:cs="Tahoma"/>
        </w:rPr>
        <w:t>i</w:t>
      </w:r>
      <w:r w:rsidR="00354F25" w:rsidRPr="00354F25">
        <w:rPr>
          <w:rFonts w:ascii="Tahoma" w:hAnsi="Tahoma" w:cs="Tahoma"/>
        </w:rPr>
        <w:t>zdelavo strojne in elektro dokumentacije PZI in PID</w:t>
      </w:r>
      <w:r>
        <w:rPr>
          <w:rFonts w:ascii="Tahoma" w:hAnsi="Tahoma" w:cs="Tahoma"/>
        </w:rPr>
        <w:t>.</w:t>
      </w:r>
    </w:p>
    <w:p w:rsidR="00663151" w:rsidRPr="00112425" w:rsidRDefault="00663151" w:rsidP="002F4A49">
      <w:pPr>
        <w:keepNext/>
        <w:keepLines/>
        <w:jc w:val="both"/>
        <w:rPr>
          <w:rFonts w:ascii="Tahoma" w:hAnsi="Tahoma" w:cs="Tahoma"/>
        </w:rPr>
      </w:pPr>
    </w:p>
    <w:p w:rsidR="00663151" w:rsidRPr="00112425" w:rsidRDefault="00663151" w:rsidP="002F4A49">
      <w:pPr>
        <w:keepNext/>
        <w:keepLines/>
        <w:jc w:val="both"/>
        <w:rPr>
          <w:rFonts w:ascii="Tahoma" w:hAnsi="Tahoma" w:cs="Tahoma"/>
        </w:rPr>
      </w:pPr>
      <w:r w:rsidRPr="00112425">
        <w:rPr>
          <w:rFonts w:ascii="Tahoma" w:hAnsi="Tahoma" w:cs="Tahoma"/>
        </w:rPr>
        <w:t>Podroben opis predmeta javnega naročila je razviden v nadaljevanju te razpisn</w:t>
      </w:r>
      <w:r w:rsidR="00197D54" w:rsidRPr="00112425">
        <w:rPr>
          <w:rFonts w:ascii="Tahoma" w:hAnsi="Tahoma" w:cs="Tahoma"/>
        </w:rPr>
        <w:t xml:space="preserve">e dokumentacije </w:t>
      </w:r>
      <w:r w:rsidR="00655F06">
        <w:rPr>
          <w:rFonts w:ascii="Tahoma" w:hAnsi="Tahoma" w:cs="Tahoma"/>
        </w:rPr>
        <w:t>in v T</w:t>
      </w:r>
      <w:r w:rsidR="00D37CF2">
        <w:rPr>
          <w:rFonts w:ascii="Tahoma" w:hAnsi="Tahoma" w:cs="Tahoma"/>
        </w:rPr>
        <w:t>ehnični specifikaciji št. VKS-</w:t>
      </w:r>
      <w:r w:rsidR="007425D5">
        <w:rPr>
          <w:rFonts w:ascii="Tahoma" w:hAnsi="Tahoma" w:cs="Tahoma"/>
        </w:rPr>
        <w:t>11</w:t>
      </w:r>
      <w:r w:rsidR="00D37CF2">
        <w:rPr>
          <w:rFonts w:ascii="Tahoma" w:hAnsi="Tahoma" w:cs="Tahoma"/>
        </w:rPr>
        <w:t>/2</w:t>
      </w:r>
      <w:r w:rsidR="007425D5">
        <w:rPr>
          <w:rFonts w:ascii="Tahoma" w:hAnsi="Tahoma" w:cs="Tahoma"/>
        </w:rPr>
        <w:t>2</w:t>
      </w:r>
      <w:r w:rsidR="00D37CF2">
        <w:rPr>
          <w:rFonts w:ascii="Tahoma" w:hAnsi="Tahoma" w:cs="Tahoma"/>
        </w:rPr>
        <w:t xml:space="preserve"> za </w:t>
      </w:r>
      <w:r w:rsidR="00D37CF2" w:rsidRPr="00D37CF2">
        <w:rPr>
          <w:rFonts w:ascii="Tahoma" w:hAnsi="Tahoma" w:cs="Tahoma"/>
        </w:rPr>
        <w:t>dobavo, montažo in zagon</w:t>
      </w:r>
      <w:r w:rsidR="00D37CF2">
        <w:rPr>
          <w:rFonts w:ascii="Tahoma" w:hAnsi="Tahoma" w:cs="Tahoma"/>
        </w:rPr>
        <w:t xml:space="preserve"> </w:t>
      </w:r>
      <w:r w:rsidR="00D37CF2" w:rsidRPr="00354F25">
        <w:rPr>
          <w:rFonts w:ascii="Tahoma" w:hAnsi="Tahoma" w:cs="Tahoma"/>
        </w:rPr>
        <w:t>diesel agregata</w:t>
      </w:r>
      <w:r w:rsidR="00197D54" w:rsidRPr="00112425">
        <w:rPr>
          <w:rFonts w:ascii="Tahoma" w:hAnsi="Tahoma" w:cs="Tahoma"/>
        </w:rPr>
        <w:t xml:space="preserve">, ki </w:t>
      </w:r>
      <w:r w:rsidR="00F259A3">
        <w:rPr>
          <w:rFonts w:ascii="Tahoma" w:hAnsi="Tahoma" w:cs="Tahoma"/>
        </w:rPr>
        <w:t>je</w:t>
      </w:r>
      <w:r w:rsidR="00197D54" w:rsidRPr="00112425">
        <w:rPr>
          <w:rFonts w:ascii="Tahoma" w:hAnsi="Tahoma" w:cs="Tahoma"/>
        </w:rPr>
        <w:t xml:space="preserve"> kot prilog</w:t>
      </w:r>
      <w:r w:rsidR="001C619A">
        <w:rPr>
          <w:rFonts w:ascii="Tahoma" w:hAnsi="Tahoma" w:cs="Tahoma"/>
        </w:rPr>
        <w:t>a</w:t>
      </w:r>
      <w:r w:rsidR="00197D54" w:rsidRPr="00112425">
        <w:rPr>
          <w:rFonts w:ascii="Tahoma" w:hAnsi="Tahoma" w:cs="Tahoma"/>
        </w:rPr>
        <w:t xml:space="preserve"> sestavni del razpisne dokumentacije.</w:t>
      </w:r>
      <w:r w:rsidRPr="00112425">
        <w:rPr>
          <w:rFonts w:ascii="Tahoma" w:hAnsi="Tahoma" w:cs="Tahoma"/>
        </w:rPr>
        <w:t xml:space="preserve"> </w:t>
      </w:r>
      <w:r w:rsidRPr="00112425">
        <w:rPr>
          <w:rFonts w:ascii="Tahoma" w:hAnsi="Tahoma"/>
        </w:rPr>
        <w:t>Ponudnik mora pri pripravi ponudbe in določanju ponudbene cene upoštevati vse materialne in nematerialne stroške, ki bodo potrebni za izvedbo predmeta naročila.</w:t>
      </w:r>
    </w:p>
    <w:p w:rsidR="009B1E96" w:rsidRPr="00112425" w:rsidRDefault="009B1E96" w:rsidP="002F4A49">
      <w:pPr>
        <w:keepNext/>
        <w:keepLines/>
        <w:jc w:val="both"/>
        <w:rPr>
          <w:rFonts w:ascii="Tahoma" w:hAnsi="Tahoma" w:cs="Tahoma"/>
          <w:b/>
        </w:rPr>
      </w:pPr>
    </w:p>
    <w:p w:rsidR="007C70A1" w:rsidRPr="00112425" w:rsidRDefault="007C70A1" w:rsidP="002F4A49">
      <w:pPr>
        <w:keepNext/>
        <w:keepLines/>
        <w:numPr>
          <w:ilvl w:val="1"/>
          <w:numId w:val="2"/>
        </w:numPr>
        <w:jc w:val="both"/>
        <w:rPr>
          <w:rFonts w:ascii="Tahoma" w:hAnsi="Tahoma" w:cs="Tahoma"/>
          <w:b/>
        </w:rPr>
      </w:pPr>
      <w:r w:rsidRPr="00112425">
        <w:rPr>
          <w:rFonts w:ascii="Tahoma" w:hAnsi="Tahoma" w:cs="Tahoma"/>
          <w:b/>
        </w:rPr>
        <w:t>Podatki o naročniku</w:t>
      </w:r>
    </w:p>
    <w:p w:rsidR="007C70A1" w:rsidRPr="00112425" w:rsidRDefault="007C70A1" w:rsidP="002F4A49">
      <w:pPr>
        <w:keepNext/>
        <w:keepLines/>
        <w:jc w:val="both"/>
        <w:rPr>
          <w:rFonts w:ascii="Tahoma" w:hAnsi="Tahoma" w:cs="Tahoma"/>
        </w:rPr>
      </w:pPr>
    </w:p>
    <w:p w:rsidR="005350AC" w:rsidRPr="00112425" w:rsidRDefault="005350AC" w:rsidP="007425D5">
      <w:pPr>
        <w:keepNext/>
        <w:keepLines/>
        <w:jc w:val="both"/>
        <w:rPr>
          <w:rFonts w:ascii="Tahoma" w:hAnsi="Tahoma" w:cs="Tahoma"/>
        </w:rPr>
      </w:pPr>
      <w:r w:rsidRPr="00112425">
        <w:rPr>
          <w:rFonts w:ascii="Tahoma" w:hAnsi="Tahoma" w:cs="Tahoma"/>
        </w:rPr>
        <w:t xml:space="preserve">Naročnika javnega naročila </w:t>
      </w:r>
      <w:r w:rsidR="001C619A">
        <w:rPr>
          <w:rFonts w:ascii="Tahoma" w:hAnsi="Tahoma" w:cs="Tahoma"/>
        </w:rPr>
        <w:t xml:space="preserve">je </w:t>
      </w:r>
      <w:r w:rsidR="001C619A">
        <w:rPr>
          <w:rFonts w:ascii="Tahoma" w:hAnsi="Tahoma" w:cs="Tahoma"/>
          <w:szCs w:val="22"/>
        </w:rPr>
        <w:t>J</w:t>
      </w:r>
      <w:r w:rsidRPr="00112425">
        <w:rPr>
          <w:rFonts w:ascii="Tahoma" w:hAnsi="Tahoma" w:cs="Tahoma"/>
          <w:szCs w:val="22"/>
        </w:rPr>
        <w:t xml:space="preserve">AVNO PODJETJE </w:t>
      </w:r>
      <w:r w:rsidRPr="00112425">
        <w:rPr>
          <w:rFonts w:ascii="Tahoma" w:hAnsi="Tahoma" w:cs="Tahoma"/>
          <w:bCs/>
        </w:rPr>
        <w:t>VODOVOD KANALIZACIJA SNAGA d.o.o.,</w:t>
      </w:r>
      <w:r w:rsidR="001C619A">
        <w:rPr>
          <w:rFonts w:ascii="Tahoma" w:hAnsi="Tahoma" w:cs="Tahoma"/>
          <w:bCs/>
        </w:rPr>
        <w:t xml:space="preserve"> Vodovodna cesta 90, 1000 Ljubljana</w:t>
      </w:r>
      <w:r w:rsidR="00111F91">
        <w:rPr>
          <w:rFonts w:ascii="Tahoma" w:hAnsi="Tahoma" w:cs="Tahoma"/>
          <w:bCs/>
        </w:rPr>
        <w:t xml:space="preserve"> (krajše: JP VOKA SNAGA d.o.o.)</w:t>
      </w:r>
      <w:r w:rsidR="001C619A">
        <w:rPr>
          <w:rFonts w:ascii="Tahoma" w:hAnsi="Tahoma" w:cs="Tahoma"/>
          <w:bCs/>
        </w:rPr>
        <w:t xml:space="preserve">, ki je </w:t>
      </w:r>
      <w:r w:rsidRPr="00112425">
        <w:rPr>
          <w:rFonts w:ascii="Tahoma" w:hAnsi="Tahoma" w:cs="Tahoma"/>
        </w:rPr>
        <w:t>na podlagi pooblastila,</w:t>
      </w:r>
      <w:r w:rsidRPr="00112425">
        <w:rPr>
          <w:rFonts w:ascii="Tahoma" w:hAnsi="Tahoma" w:cs="Tahoma"/>
          <w:bCs/>
        </w:rPr>
        <w:t xml:space="preserve"> </w:t>
      </w:r>
      <w:r w:rsidRPr="00112425">
        <w:rPr>
          <w:rFonts w:ascii="Tahoma" w:hAnsi="Tahoma" w:cs="Tahoma"/>
        </w:rPr>
        <w:t xml:space="preserve">prenesla izvedbo in odločanje v postopku oddaje predmetnega javnega naročila na JAVNI HOLDING Ljubljana, d.o.o., Verovškova ulica 70, 1000 Ljubljana. </w:t>
      </w:r>
    </w:p>
    <w:p w:rsidR="007C70A1" w:rsidRPr="00112425" w:rsidRDefault="007C70A1" w:rsidP="002F4A49">
      <w:pPr>
        <w:keepNext/>
        <w:keepLines/>
        <w:jc w:val="both"/>
        <w:rPr>
          <w:rFonts w:ascii="Tahoma" w:hAnsi="Tahoma" w:cs="Tahoma"/>
          <w:b/>
        </w:rPr>
      </w:pPr>
    </w:p>
    <w:p w:rsidR="007C70A1" w:rsidRPr="00112425" w:rsidRDefault="007C70A1" w:rsidP="002F4A49">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112425">
        <w:rPr>
          <w:rFonts w:ascii="Tahoma" w:hAnsi="Tahoma" w:cs="Tahoma"/>
          <w:b/>
        </w:rPr>
        <w:t>Pravna podlaga</w:t>
      </w:r>
      <w:r w:rsidR="002339A4">
        <w:rPr>
          <w:rFonts w:ascii="Tahoma" w:hAnsi="Tahoma" w:cs="Tahoma"/>
          <w:b/>
        </w:rPr>
        <w:t xml:space="preserve"> in opredelitev postopka</w:t>
      </w:r>
    </w:p>
    <w:p w:rsidR="007C70A1" w:rsidRPr="00112425" w:rsidRDefault="007C70A1" w:rsidP="002F4A49">
      <w:pPr>
        <w:keepNext/>
        <w:keepLines/>
        <w:jc w:val="both"/>
      </w:pPr>
    </w:p>
    <w:p w:rsidR="007C70A1" w:rsidRPr="00112425" w:rsidRDefault="007C70A1" w:rsidP="002F4A49">
      <w:pPr>
        <w:pStyle w:val="Telobesedila3"/>
        <w:keepNext/>
        <w:keepLines/>
        <w:rPr>
          <w:rFonts w:ascii="Tahoma" w:hAnsi="Tahoma" w:cs="Tahoma"/>
        </w:rPr>
      </w:pPr>
      <w:r w:rsidRPr="00112425">
        <w:rPr>
          <w:rFonts w:ascii="Tahoma" w:hAnsi="Tahoma" w:cs="Tahoma"/>
        </w:rPr>
        <w:t>Javno naročilo se izvaja skladno s določbami:</w:t>
      </w:r>
    </w:p>
    <w:p w:rsidR="00C80EDD" w:rsidRPr="00112425" w:rsidRDefault="00C80EDD" w:rsidP="002F4A49">
      <w:pPr>
        <w:keepNext/>
        <w:keepLines/>
        <w:numPr>
          <w:ilvl w:val="0"/>
          <w:numId w:val="4"/>
        </w:numPr>
        <w:jc w:val="both"/>
        <w:rPr>
          <w:rFonts w:ascii="Tahoma" w:hAnsi="Tahoma" w:cs="Tahoma"/>
        </w:rPr>
      </w:pPr>
      <w:r w:rsidRPr="00112425">
        <w:rPr>
          <w:rFonts w:ascii="Tahoma" w:hAnsi="Tahoma" w:cs="Tahoma"/>
        </w:rPr>
        <w:t>Zakona o javnem naročanju ZJN-3 (Ur. l. RS, št. 91/15, 14/18, 69/19 – skl. US in 49/2020 - ZIUZEOP; v nadaljevanju: ZJN-3,</w:t>
      </w:r>
    </w:p>
    <w:p w:rsidR="00C80EDD" w:rsidRPr="00112425" w:rsidRDefault="00C80EDD" w:rsidP="002F4A49">
      <w:pPr>
        <w:keepNext/>
        <w:keepLines/>
        <w:numPr>
          <w:ilvl w:val="0"/>
          <w:numId w:val="4"/>
        </w:numPr>
        <w:jc w:val="both"/>
        <w:rPr>
          <w:rFonts w:ascii="Tahoma" w:hAnsi="Tahoma" w:cs="Tahoma"/>
        </w:rPr>
      </w:pPr>
      <w:r w:rsidRPr="00112425">
        <w:rPr>
          <w:rFonts w:ascii="Tahoma" w:hAnsi="Tahoma" w:cs="Tahoma"/>
        </w:rPr>
        <w:t>Zakona o pravnem varstvu v postopkih javnega naročanja (Ur. l. RS, št. 43/11 in nadaljnji; v nadaljevanju: ZPVPJN),</w:t>
      </w:r>
    </w:p>
    <w:p w:rsidR="00C80EDD" w:rsidRPr="00112425" w:rsidRDefault="005350AC" w:rsidP="002F4A49">
      <w:pPr>
        <w:keepNext/>
        <w:keepLines/>
        <w:numPr>
          <w:ilvl w:val="0"/>
          <w:numId w:val="4"/>
        </w:numPr>
        <w:jc w:val="both"/>
        <w:rPr>
          <w:rFonts w:ascii="Tahoma" w:hAnsi="Tahoma" w:cs="Tahoma"/>
        </w:rPr>
      </w:pPr>
      <w:r w:rsidRPr="00112425">
        <w:rPr>
          <w:rFonts w:ascii="Tahoma" w:hAnsi="Tahoma" w:cs="Tahoma"/>
        </w:rPr>
        <w:t xml:space="preserve">Gradbeni zakon (Ur. L. RS, št. </w:t>
      </w:r>
      <w:hyperlink r:id="rId12" w:tgtFrame="_blank" w:tooltip="Gradbeni zakon (GZ)" w:history="1">
        <w:r w:rsidRPr="00112425">
          <w:rPr>
            <w:rFonts w:ascii="Tahoma" w:hAnsi="Tahoma" w:cs="Tahoma"/>
          </w:rPr>
          <w:t>61/17</w:t>
        </w:r>
      </w:hyperlink>
      <w:r w:rsidRPr="00112425">
        <w:rPr>
          <w:rFonts w:ascii="Tahoma" w:hAnsi="Tahoma" w:cs="Tahoma"/>
        </w:rPr>
        <w:t xml:space="preserve">, </w:t>
      </w:r>
      <w:hyperlink r:id="rId13" w:tgtFrame="_blank" w:tooltip="Popravek Gradbenega zakona (GZ)" w:history="1">
        <w:r w:rsidRPr="00112425">
          <w:rPr>
            <w:rFonts w:ascii="Tahoma" w:hAnsi="Tahoma" w:cs="Tahoma"/>
          </w:rPr>
          <w:t>72/17 – popr.</w:t>
        </w:r>
      </w:hyperlink>
      <w:r w:rsidRPr="00112425">
        <w:rPr>
          <w:rFonts w:ascii="Tahoma" w:hAnsi="Tahoma" w:cs="Tahoma"/>
        </w:rPr>
        <w:t xml:space="preserve"> in </w:t>
      </w:r>
      <w:hyperlink r:id="rId14" w:tgtFrame="_blank" w:tooltip="Zakon o spremembi Gradbenega zakona" w:history="1">
        <w:r w:rsidRPr="00112425">
          <w:rPr>
            <w:rFonts w:ascii="Tahoma" w:hAnsi="Tahoma" w:cs="Tahoma"/>
          </w:rPr>
          <w:t>65/20</w:t>
        </w:r>
      </w:hyperlink>
      <w:r w:rsidRPr="00112425">
        <w:rPr>
          <w:rFonts w:ascii="Tahoma" w:hAnsi="Tahoma" w:cs="Tahoma"/>
        </w:rPr>
        <w:t>) in</w:t>
      </w:r>
    </w:p>
    <w:p w:rsidR="00FD6FC9" w:rsidRPr="00112425" w:rsidRDefault="00706C97" w:rsidP="002F4A49">
      <w:pPr>
        <w:keepNext/>
        <w:keepLines/>
        <w:numPr>
          <w:ilvl w:val="0"/>
          <w:numId w:val="4"/>
        </w:numPr>
        <w:jc w:val="both"/>
        <w:rPr>
          <w:rFonts w:ascii="Tahoma" w:hAnsi="Tahoma" w:cs="Tahoma"/>
        </w:rPr>
      </w:pPr>
      <w:r w:rsidRPr="00112425">
        <w:rPr>
          <w:rFonts w:ascii="Tahoma" w:hAnsi="Tahoma" w:cs="Tahoma"/>
        </w:rPr>
        <w:t xml:space="preserve">ostalih predpisov, ki temeljijo na zgoraj navedenih zakonih ter </w:t>
      </w:r>
      <w:r w:rsidR="00FD6FC9" w:rsidRPr="00112425">
        <w:rPr>
          <w:rFonts w:ascii="Tahoma" w:hAnsi="Tahoma" w:cs="Tahoma"/>
        </w:rPr>
        <w:t>veljavno zakonodajo, ki se nanaš</w:t>
      </w:r>
      <w:r w:rsidR="00177058" w:rsidRPr="00112425">
        <w:rPr>
          <w:rFonts w:ascii="Tahoma" w:hAnsi="Tahoma" w:cs="Tahoma"/>
        </w:rPr>
        <w:t>a</w:t>
      </w:r>
      <w:r w:rsidRPr="00112425">
        <w:rPr>
          <w:rFonts w:ascii="Tahoma" w:hAnsi="Tahoma" w:cs="Tahoma"/>
        </w:rPr>
        <w:t xml:space="preserve"> na predmet</w:t>
      </w:r>
      <w:r w:rsidR="00FD6FC9" w:rsidRPr="00112425">
        <w:rPr>
          <w:rFonts w:ascii="Tahoma" w:hAnsi="Tahoma" w:cs="Tahoma"/>
        </w:rPr>
        <w:t xml:space="preserve"> javnega</w:t>
      </w:r>
      <w:r w:rsidRPr="00112425">
        <w:rPr>
          <w:rFonts w:ascii="Tahoma" w:hAnsi="Tahoma" w:cs="Tahoma"/>
        </w:rPr>
        <w:t xml:space="preserve"> naročila.</w:t>
      </w:r>
    </w:p>
    <w:p w:rsidR="00F1423B" w:rsidRDefault="00F1423B" w:rsidP="002F4A49">
      <w:pPr>
        <w:keepNext/>
        <w:keepLines/>
        <w:jc w:val="both"/>
        <w:rPr>
          <w:rFonts w:ascii="Tahoma" w:hAnsi="Tahoma" w:cs="Tahoma"/>
        </w:rPr>
      </w:pPr>
    </w:p>
    <w:p w:rsidR="002339A4" w:rsidRPr="00112425" w:rsidRDefault="002339A4" w:rsidP="002F4A49">
      <w:pPr>
        <w:pStyle w:val="Telobesedila"/>
        <w:keepNext/>
        <w:keepLines/>
        <w:widowControl/>
        <w:rPr>
          <w:rFonts w:ascii="Tahoma" w:hAnsi="Tahoma" w:cs="Tahoma"/>
        </w:rPr>
      </w:pPr>
      <w:r w:rsidRPr="00112425">
        <w:rPr>
          <w:rFonts w:ascii="Tahoma" w:hAnsi="Tahoma" w:cs="Tahoma"/>
          <w:b w:val="0"/>
        </w:rPr>
        <w:t>Naročnik izvaja javno naročilo po postopku</w:t>
      </w:r>
      <w:r w:rsidRPr="00112425">
        <w:rPr>
          <w:rFonts w:ascii="Tahoma" w:hAnsi="Tahoma" w:cs="Tahoma"/>
          <w:b w:val="0"/>
          <w:lang w:val="sl-SI"/>
        </w:rPr>
        <w:t xml:space="preserve"> naročila male vrednosti </w:t>
      </w:r>
      <w:r w:rsidRPr="00112425">
        <w:rPr>
          <w:rFonts w:ascii="Tahoma" w:hAnsi="Tahoma" w:cs="Tahoma"/>
          <w:b w:val="0"/>
        </w:rPr>
        <w:t xml:space="preserve">v skladu s </w:t>
      </w:r>
      <w:r w:rsidRPr="00112425">
        <w:rPr>
          <w:rFonts w:ascii="Tahoma" w:hAnsi="Tahoma" w:cs="Tahoma"/>
          <w:b w:val="0"/>
          <w:lang w:val="sl-SI"/>
        </w:rPr>
        <w:t>47.</w:t>
      </w:r>
      <w:r w:rsidRPr="00112425">
        <w:rPr>
          <w:rFonts w:ascii="Tahoma" w:hAnsi="Tahoma" w:cs="Tahoma"/>
          <w:b w:val="0"/>
        </w:rPr>
        <w:t xml:space="preserve"> členom ZJN-</w:t>
      </w:r>
      <w:r w:rsidRPr="00112425">
        <w:rPr>
          <w:rFonts w:ascii="Tahoma" w:hAnsi="Tahoma" w:cs="Tahoma"/>
          <w:b w:val="0"/>
          <w:lang w:val="sl-SI"/>
        </w:rPr>
        <w:t>3</w:t>
      </w:r>
      <w:r w:rsidRPr="00112425">
        <w:rPr>
          <w:rFonts w:ascii="Tahoma" w:hAnsi="Tahoma" w:cs="Tahoma"/>
          <w:b w:val="0"/>
        </w:rPr>
        <w:t>. Naročnik bo o vseh odločitvah v skladu s 90. členom ZJN-3 obvestil ponudnike na način, da bo odločitev</w:t>
      </w:r>
      <w:r>
        <w:rPr>
          <w:rFonts w:ascii="Tahoma" w:hAnsi="Tahoma" w:cs="Tahoma"/>
          <w:b w:val="0"/>
          <w:lang w:val="sl-SI"/>
        </w:rPr>
        <w:t xml:space="preserve"> o (ne)oddaji javnega naročila</w:t>
      </w:r>
      <w:r w:rsidRPr="00112425">
        <w:rPr>
          <w:rFonts w:ascii="Tahoma" w:hAnsi="Tahoma" w:cs="Tahoma"/>
          <w:b w:val="0"/>
        </w:rPr>
        <w:t xml:space="preserve"> objavil na portalu javnih naročil.</w:t>
      </w:r>
      <w:r w:rsidRPr="00112425">
        <w:rPr>
          <w:rFonts w:ascii="Tahoma" w:hAnsi="Tahoma" w:cs="Tahoma"/>
        </w:rPr>
        <w:t xml:space="preserve"> </w:t>
      </w:r>
    </w:p>
    <w:p w:rsidR="002339A4" w:rsidRPr="00112425" w:rsidRDefault="002339A4" w:rsidP="002F4A49">
      <w:pPr>
        <w:keepNext/>
        <w:keepLines/>
        <w:jc w:val="both"/>
        <w:rPr>
          <w:rFonts w:ascii="Tahoma" w:hAnsi="Tahoma" w:cs="Tahoma"/>
        </w:rPr>
      </w:pPr>
    </w:p>
    <w:p w:rsidR="007C70A1" w:rsidRPr="00112425" w:rsidRDefault="007C70A1" w:rsidP="002F4A49">
      <w:pPr>
        <w:keepNext/>
        <w:keepLines/>
        <w:numPr>
          <w:ilvl w:val="1"/>
          <w:numId w:val="2"/>
        </w:numPr>
        <w:jc w:val="both"/>
        <w:rPr>
          <w:rFonts w:ascii="Tahoma" w:hAnsi="Tahoma" w:cs="Tahoma"/>
          <w:b/>
        </w:rPr>
      </w:pPr>
      <w:r w:rsidRPr="00112425">
        <w:rPr>
          <w:rFonts w:ascii="Tahoma" w:hAnsi="Tahoma" w:cs="Tahoma"/>
          <w:b/>
        </w:rPr>
        <w:t>Jezik in denarna enota</w:t>
      </w:r>
    </w:p>
    <w:p w:rsidR="007C70A1" w:rsidRPr="00112425" w:rsidRDefault="007C70A1" w:rsidP="002F4A49">
      <w:pPr>
        <w:keepNext/>
        <w:keepLines/>
        <w:jc w:val="both"/>
        <w:rPr>
          <w:rFonts w:ascii="Tahoma" w:hAnsi="Tahoma" w:cs="Tahoma"/>
          <w:b/>
        </w:rPr>
      </w:pPr>
    </w:p>
    <w:p w:rsidR="002339A4" w:rsidRDefault="002339A4" w:rsidP="002F4A49">
      <w:pPr>
        <w:keepNext/>
        <w:keepLines/>
        <w:jc w:val="both"/>
        <w:rPr>
          <w:rFonts w:ascii="Tahoma" w:hAnsi="Tahoma" w:cs="Tahoma"/>
          <w:color w:val="000000"/>
        </w:rPr>
      </w:pPr>
      <w:r>
        <w:rPr>
          <w:rFonts w:ascii="Tahoma" w:hAnsi="Tahoma" w:cs="Tahoma"/>
        </w:rPr>
        <w:t xml:space="preserve">Postopek javnega naročanja poteka v slovenskem jeziku. </w:t>
      </w:r>
      <w:r w:rsidRPr="00C8579C">
        <w:rPr>
          <w:rFonts w:ascii="Tahoma" w:hAnsi="Tahoma" w:cs="Tahoma"/>
        </w:rPr>
        <w:t>Ponudniki predlož</w:t>
      </w:r>
      <w:r>
        <w:rPr>
          <w:rFonts w:ascii="Tahoma" w:hAnsi="Tahoma" w:cs="Tahoma"/>
        </w:rPr>
        <w:t>ijo ponudbo v slovenskem jeziku</w:t>
      </w:r>
      <w:r w:rsidR="00E34C6F"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rsidR="0042795F" w:rsidRPr="00C8579C" w:rsidRDefault="0042795F" w:rsidP="002F4A49">
      <w:pPr>
        <w:keepNext/>
        <w:keepLines/>
        <w:jc w:val="both"/>
        <w:rPr>
          <w:rFonts w:ascii="Tahoma" w:hAnsi="Tahoma" w:cs="Tahoma"/>
          <w:color w:val="000000"/>
        </w:rPr>
      </w:pPr>
    </w:p>
    <w:p w:rsidR="00E34C6F" w:rsidRDefault="00E34C6F" w:rsidP="002F4A49">
      <w:pPr>
        <w:keepNext/>
        <w:keepLines/>
        <w:jc w:val="both"/>
        <w:rPr>
          <w:rFonts w:ascii="Tahoma" w:hAnsi="Tahoma" w:cs="Tahoma"/>
        </w:rPr>
      </w:pPr>
      <w:r w:rsidRPr="00112425">
        <w:rPr>
          <w:rFonts w:ascii="Tahoma" w:hAnsi="Tahoma" w:cs="Tahoma"/>
        </w:rPr>
        <w:t>Finančni podatki morajo biti podani v evrih, na do dve (2) decimalni mesti natančno.</w:t>
      </w:r>
    </w:p>
    <w:p w:rsidR="00680312" w:rsidRDefault="00680312" w:rsidP="002F4A49">
      <w:pPr>
        <w:keepNext/>
        <w:keepLines/>
        <w:jc w:val="both"/>
        <w:rPr>
          <w:rFonts w:ascii="Tahoma" w:hAnsi="Tahoma" w:cs="Tahoma"/>
        </w:rPr>
      </w:pPr>
    </w:p>
    <w:p w:rsidR="000C068C" w:rsidRPr="00112425" w:rsidRDefault="000C068C" w:rsidP="002F4A49">
      <w:pPr>
        <w:keepNext/>
        <w:keepLines/>
        <w:jc w:val="both"/>
        <w:rPr>
          <w:rFonts w:ascii="Tahoma" w:hAnsi="Tahoma" w:cs="Tahoma"/>
        </w:rPr>
      </w:pPr>
    </w:p>
    <w:p w:rsidR="007C70A1" w:rsidRPr="00112425" w:rsidRDefault="007C70A1" w:rsidP="002F4A49">
      <w:pPr>
        <w:keepNext/>
        <w:keepLines/>
        <w:numPr>
          <w:ilvl w:val="1"/>
          <w:numId w:val="2"/>
        </w:numPr>
        <w:jc w:val="both"/>
        <w:rPr>
          <w:rFonts w:ascii="Tahoma" w:hAnsi="Tahoma" w:cs="Tahoma"/>
          <w:b/>
        </w:rPr>
      </w:pPr>
      <w:r w:rsidRPr="00112425">
        <w:rPr>
          <w:rFonts w:ascii="Tahoma" w:hAnsi="Tahoma" w:cs="Tahoma"/>
          <w:b/>
        </w:rPr>
        <w:lastRenderedPageBreak/>
        <w:t>Dodatna pojasnila ponudnikom</w:t>
      </w:r>
      <w:bookmarkEnd w:id="1"/>
      <w:bookmarkEnd w:id="2"/>
      <w:bookmarkEnd w:id="3"/>
      <w:bookmarkEnd w:id="4"/>
      <w:bookmarkEnd w:id="5"/>
    </w:p>
    <w:p w:rsidR="007C70A1" w:rsidRPr="00112425" w:rsidRDefault="007C70A1" w:rsidP="002F4A49">
      <w:pPr>
        <w:keepNext/>
        <w:keepLines/>
        <w:jc w:val="both"/>
        <w:rPr>
          <w:rFonts w:ascii="Tahoma" w:hAnsi="Tahoma" w:cs="Tahoma"/>
        </w:rPr>
      </w:pPr>
    </w:p>
    <w:p w:rsidR="00E34C6F" w:rsidRPr="00112425" w:rsidRDefault="00E34C6F" w:rsidP="002F4A49">
      <w:pPr>
        <w:keepNext/>
        <w:keepLines/>
        <w:jc w:val="both"/>
        <w:rPr>
          <w:rFonts w:ascii="Tahoma" w:hAnsi="Tahoma"/>
        </w:rPr>
      </w:pPr>
      <w:r w:rsidRPr="00112425">
        <w:rPr>
          <w:rFonts w:ascii="Tahoma" w:hAnsi="Tahoma"/>
        </w:rPr>
        <w:t xml:space="preserve">Dodatna pojasnila ali vprašanja o razpisni </w:t>
      </w:r>
      <w:r w:rsidRPr="00112425">
        <w:rPr>
          <w:rFonts w:ascii="Tahoma" w:hAnsi="Tahoma" w:cs="Tahoma"/>
        </w:rPr>
        <w:t xml:space="preserve">dokumentaciji </w:t>
      </w:r>
      <w:r w:rsidRPr="00112425">
        <w:rPr>
          <w:rFonts w:ascii="Tahoma" w:hAnsi="Tahoma"/>
        </w:rPr>
        <w:t xml:space="preserve">lahko zainteresirani ponudniki zahtevajo </w:t>
      </w:r>
      <w:r w:rsidR="002339A4">
        <w:rPr>
          <w:rFonts w:ascii="Tahoma" w:hAnsi="Tahoma"/>
        </w:rPr>
        <w:t xml:space="preserve">samo </w:t>
      </w:r>
      <w:r w:rsidRPr="00112425">
        <w:rPr>
          <w:rFonts w:ascii="Tahoma" w:hAnsi="Tahoma"/>
        </w:rPr>
        <w:t xml:space="preserve">preko Portala javnih naročil, vendar najkasneje do </w:t>
      </w:r>
      <w:r w:rsidR="002339A4" w:rsidRPr="00247D65">
        <w:rPr>
          <w:rFonts w:ascii="Tahoma" w:hAnsi="Tahoma"/>
          <w:b/>
        </w:rPr>
        <w:t xml:space="preserve">najkasneje do </w:t>
      </w:r>
      <w:r w:rsidR="00EB4019">
        <w:rPr>
          <w:rFonts w:ascii="Tahoma" w:hAnsi="Tahoma"/>
          <w:b/>
        </w:rPr>
        <w:t>2</w:t>
      </w:r>
      <w:r w:rsidR="002339A4" w:rsidRPr="001D2938">
        <w:rPr>
          <w:rFonts w:ascii="Tahoma" w:hAnsi="Tahoma"/>
          <w:b/>
        </w:rPr>
        <w:t xml:space="preserve">. </w:t>
      </w:r>
      <w:r w:rsidR="001D2938" w:rsidRPr="001D2938">
        <w:rPr>
          <w:rFonts w:ascii="Tahoma" w:hAnsi="Tahoma"/>
          <w:b/>
        </w:rPr>
        <w:t>3</w:t>
      </w:r>
      <w:r w:rsidR="002339A4" w:rsidRPr="001D2938">
        <w:rPr>
          <w:rFonts w:ascii="Tahoma" w:hAnsi="Tahoma"/>
          <w:b/>
        </w:rPr>
        <w:t>. 202</w:t>
      </w:r>
      <w:r w:rsidR="001D2938" w:rsidRPr="001D2938">
        <w:rPr>
          <w:rFonts w:ascii="Tahoma" w:hAnsi="Tahoma"/>
          <w:b/>
        </w:rPr>
        <w:t>2</w:t>
      </w:r>
      <w:r w:rsidR="002339A4" w:rsidRPr="001D2938">
        <w:rPr>
          <w:rFonts w:ascii="Tahoma" w:hAnsi="Tahoma"/>
          <w:b/>
        </w:rPr>
        <w:t xml:space="preserve"> do 10.00 ure</w:t>
      </w:r>
      <w:r w:rsidRPr="00112425">
        <w:rPr>
          <w:rFonts w:ascii="Tahoma" w:hAnsi="Tahoma"/>
        </w:rPr>
        <w:t xml:space="preserve">. Odgovori oziroma pojasnila bodo objavljeni na Portalu javnih naročil, </w:t>
      </w:r>
      <w:r w:rsidR="002339A4" w:rsidRPr="00C8579C">
        <w:rPr>
          <w:rFonts w:ascii="Tahoma" w:hAnsi="Tahoma"/>
        </w:rPr>
        <w:t xml:space="preserve">najkasneje </w:t>
      </w:r>
      <w:r w:rsidR="002339A4">
        <w:rPr>
          <w:rFonts w:ascii="Tahoma" w:hAnsi="Tahoma"/>
        </w:rPr>
        <w:t xml:space="preserve">do vključno </w:t>
      </w:r>
      <w:r w:rsidR="001D2938">
        <w:rPr>
          <w:rFonts w:ascii="Tahoma" w:hAnsi="Tahoma"/>
        </w:rPr>
        <w:t>4</w:t>
      </w:r>
      <w:r w:rsidR="002339A4" w:rsidRPr="001D2938">
        <w:rPr>
          <w:rFonts w:ascii="Tahoma" w:hAnsi="Tahoma"/>
        </w:rPr>
        <w:t xml:space="preserve">. </w:t>
      </w:r>
      <w:r w:rsidR="001D2938">
        <w:rPr>
          <w:rFonts w:ascii="Tahoma" w:hAnsi="Tahoma"/>
        </w:rPr>
        <w:t>3</w:t>
      </w:r>
      <w:r w:rsidR="002339A4" w:rsidRPr="001D2938">
        <w:rPr>
          <w:rFonts w:ascii="Tahoma" w:hAnsi="Tahoma"/>
        </w:rPr>
        <w:t>. 202</w:t>
      </w:r>
      <w:r w:rsidR="001D2938">
        <w:rPr>
          <w:rFonts w:ascii="Tahoma" w:hAnsi="Tahoma"/>
        </w:rPr>
        <w:t>2</w:t>
      </w:r>
      <w:r w:rsidR="002339A4" w:rsidRPr="00C8579C">
        <w:rPr>
          <w:rFonts w:ascii="Tahoma" w:hAnsi="Tahoma"/>
        </w:rPr>
        <w:t>, pod pogojem, da bo zahteva posredovana pravočasno. Na drugače posredovane zahteve za dodatna pojasnila ali vprašanj</w:t>
      </w:r>
      <w:r w:rsidR="002339A4">
        <w:rPr>
          <w:rFonts w:ascii="Tahoma" w:hAnsi="Tahoma"/>
        </w:rPr>
        <w:t>a naročnik ni dolžan odgovoriti</w:t>
      </w:r>
      <w:r w:rsidRPr="00112425">
        <w:rPr>
          <w:rFonts w:ascii="Tahoma" w:hAnsi="Tahoma"/>
        </w:rPr>
        <w:t>.</w:t>
      </w:r>
    </w:p>
    <w:p w:rsidR="00D23F54" w:rsidRPr="00112425" w:rsidRDefault="00D23F54" w:rsidP="002F4A49">
      <w:pPr>
        <w:keepNext/>
        <w:keepLines/>
        <w:jc w:val="both"/>
        <w:rPr>
          <w:rFonts w:ascii="Tahoma" w:hAnsi="Tahoma" w:cs="Tahoma"/>
          <w:color w:val="FF0000"/>
        </w:rPr>
      </w:pPr>
    </w:p>
    <w:p w:rsidR="007C70A1" w:rsidRPr="00112425" w:rsidRDefault="007C70A1" w:rsidP="002F4A49">
      <w:pPr>
        <w:keepNext/>
        <w:keepLines/>
        <w:numPr>
          <w:ilvl w:val="1"/>
          <w:numId w:val="2"/>
        </w:numPr>
        <w:jc w:val="both"/>
        <w:rPr>
          <w:rFonts w:ascii="Tahoma" w:hAnsi="Tahoma" w:cs="Tahoma"/>
          <w:b/>
        </w:rPr>
      </w:pPr>
      <w:r w:rsidRPr="00112425">
        <w:rPr>
          <w:rFonts w:ascii="Tahoma" w:hAnsi="Tahoma" w:cs="Tahoma"/>
          <w:b/>
        </w:rPr>
        <w:t>Variantna ponudba</w:t>
      </w:r>
    </w:p>
    <w:p w:rsidR="007C70A1" w:rsidRPr="00112425" w:rsidRDefault="007C70A1" w:rsidP="002F4A49">
      <w:pPr>
        <w:pStyle w:val="BESEDILO"/>
        <w:keepNext/>
        <w:widowControl/>
        <w:tabs>
          <w:tab w:val="clear" w:pos="2155"/>
        </w:tabs>
        <w:rPr>
          <w:rFonts w:ascii="Tahoma" w:hAnsi="Tahoma" w:cs="Tahoma"/>
          <w:kern w:val="0"/>
        </w:rPr>
      </w:pPr>
    </w:p>
    <w:p w:rsidR="00E34C6F" w:rsidRDefault="00E34C6F" w:rsidP="002F4A49">
      <w:pPr>
        <w:pStyle w:val="BESEDILO"/>
        <w:keepNext/>
        <w:widowControl/>
        <w:rPr>
          <w:rFonts w:ascii="Tahoma" w:hAnsi="Tahoma" w:cs="Tahoma"/>
        </w:rPr>
      </w:pPr>
      <w:r w:rsidRPr="00112425">
        <w:rPr>
          <w:rFonts w:ascii="Tahoma" w:hAnsi="Tahoma" w:cs="Tahoma"/>
        </w:rPr>
        <w:t>Naročnik ne dopušča predložitve variantne ponudbe. Naročnik bo ponudbo, ki bo vsebovala variantno ponudbo, zavrnil kot nedopustno.</w:t>
      </w:r>
    </w:p>
    <w:p w:rsidR="007C70A1" w:rsidRPr="00112425" w:rsidRDefault="007C70A1" w:rsidP="002F4A49">
      <w:pPr>
        <w:keepNext/>
        <w:keepLines/>
        <w:rPr>
          <w:rFonts w:ascii="Tahoma" w:hAnsi="Tahoma" w:cs="Tahoma"/>
        </w:rPr>
      </w:pPr>
    </w:p>
    <w:p w:rsidR="00E34C6F" w:rsidRPr="00112425" w:rsidRDefault="00E34C6F" w:rsidP="002F4A49">
      <w:pPr>
        <w:keepNext/>
        <w:keepLines/>
        <w:numPr>
          <w:ilvl w:val="1"/>
          <w:numId w:val="2"/>
        </w:numPr>
        <w:jc w:val="both"/>
        <w:rPr>
          <w:rFonts w:ascii="Tahoma" w:hAnsi="Tahoma" w:cs="Tahoma"/>
          <w:b/>
        </w:rPr>
      </w:pPr>
      <w:r w:rsidRPr="00112425">
        <w:rPr>
          <w:rFonts w:ascii="Tahoma" w:hAnsi="Tahoma" w:cs="Tahoma"/>
          <w:b/>
        </w:rPr>
        <w:t>Pregled in ocenjevanje ponudb</w:t>
      </w:r>
    </w:p>
    <w:p w:rsidR="00E34C6F" w:rsidRPr="00112425" w:rsidRDefault="00E34C6F" w:rsidP="002F4A49">
      <w:pPr>
        <w:keepNext/>
        <w:keepLines/>
        <w:rPr>
          <w:rFonts w:ascii="Tahoma" w:hAnsi="Tahoma" w:cs="Tahoma"/>
        </w:rPr>
      </w:pPr>
    </w:p>
    <w:p w:rsidR="00E34C6F" w:rsidRPr="00112425" w:rsidRDefault="00E34C6F" w:rsidP="002F4A49">
      <w:pPr>
        <w:keepNext/>
        <w:keepLines/>
        <w:jc w:val="both"/>
        <w:rPr>
          <w:rFonts w:ascii="Tahoma" w:hAnsi="Tahoma" w:cs="Tahoma"/>
        </w:rPr>
      </w:pPr>
      <w:r w:rsidRPr="0011242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rsidR="001D5105" w:rsidRPr="00112425" w:rsidRDefault="001D5105" w:rsidP="002F4A49">
      <w:pPr>
        <w:keepNext/>
        <w:keepLines/>
        <w:ind w:right="56"/>
        <w:jc w:val="both"/>
        <w:rPr>
          <w:rFonts w:ascii="Tahoma" w:hAnsi="Tahoma" w:cs="Tahoma"/>
        </w:rPr>
      </w:pPr>
    </w:p>
    <w:p w:rsidR="00E34C6F" w:rsidRPr="00112425" w:rsidRDefault="00F27ADC" w:rsidP="002F4A49">
      <w:pPr>
        <w:keepNext/>
        <w:keepLines/>
        <w:numPr>
          <w:ilvl w:val="1"/>
          <w:numId w:val="2"/>
        </w:numPr>
        <w:jc w:val="both"/>
        <w:rPr>
          <w:rFonts w:ascii="Tahoma" w:hAnsi="Tahoma" w:cs="Tahoma"/>
          <w:b/>
        </w:rPr>
      </w:pPr>
      <w:bookmarkStart w:id="6" w:name="_Toc116720524"/>
      <w:bookmarkStart w:id="7" w:name="_Toc116720588"/>
      <w:bookmarkStart w:id="8" w:name="_Toc116783499"/>
      <w:bookmarkStart w:id="9" w:name="_Toc116792933"/>
      <w:bookmarkStart w:id="10" w:name="_Toc136417505"/>
      <w:r w:rsidRPr="00112425">
        <w:rPr>
          <w:rFonts w:ascii="Tahoma" w:hAnsi="Tahoma" w:cs="Tahoma"/>
          <w:b/>
        </w:rPr>
        <w:t>Pogodba</w:t>
      </w:r>
    </w:p>
    <w:p w:rsidR="00E34C6F" w:rsidRPr="00112425" w:rsidRDefault="00E34C6F" w:rsidP="002F4A49">
      <w:pPr>
        <w:keepNext/>
        <w:keepLines/>
        <w:ind w:left="720"/>
        <w:jc w:val="both"/>
        <w:rPr>
          <w:rFonts w:ascii="Tahoma" w:hAnsi="Tahoma" w:cs="Tahoma"/>
          <w:b/>
        </w:rPr>
      </w:pPr>
    </w:p>
    <w:p w:rsidR="00E34C6F" w:rsidRPr="00112425" w:rsidRDefault="00F27ADC" w:rsidP="002F4A49">
      <w:pPr>
        <w:keepNext/>
        <w:keepLines/>
        <w:jc w:val="both"/>
        <w:rPr>
          <w:rFonts w:ascii="Tahoma" w:hAnsi="Tahoma" w:cs="Tahoma"/>
        </w:rPr>
      </w:pPr>
      <w:r w:rsidRPr="00112425">
        <w:rPr>
          <w:rFonts w:ascii="Tahoma" w:hAnsi="Tahoma" w:cs="Tahoma"/>
        </w:rPr>
        <w:t>Pogodbo</w:t>
      </w:r>
      <w:r w:rsidR="00E34C6F" w:rsidRPr="00112425">
        <w:rPr>
          <w:rFonts w:ascii="Tahoma" w:hAnsi="Tahoma" w:cs="Tahoma"/>
        </w:rPr>
        <w:t xml:space="preserve"> z izbranim ponudnikom bo podpisal zakonit</w:t>
      </w:r>
      <w:r w:rsidR="0099563B" w:rsidRPr="00112425">
        <w:rPr>
          <w:rFonts w:ascii="Tahoma" w:hAnsi="Tahoma" w:cs="Tahoma"/>
        </w:rPr>
        <w:t>i</w:t>
      </w:r>
      <w:r w:rsidR="00E34C6F" w:rsidRPr="00112425">
        <w:rPr>
          <w:rFonts w:ascii="Tahoma" w:hAnsi="Tahoma" w:cs="Tahoma"/>
        </w:rPr>
        <w:t xml:space="preserve"> zastopnik naročnika.</w:t>
      </w:r>
    </w:p>
    <w:p w:rsidR="00E34C6F" w:rsidRPr="00112425" w:rsidRDefault="00E34C6F" w:rsidP="002F4A49">
      <w:pPr>
        <w:keepNext/>
        <w:keepLines/>
        <w:jc w:val="both"/>
        <w:rPr>
          <w:rFonts w:ascii="Tahoma" w:hAnsi="Tahoma" w:cs="Tahoma"/>
        </w:rPr>
      </w:pPr>
    </w:p>
    <w:p w:rsidR="00E34C6F" w:rsidRPr="00112425" w:rsidRDefault="00F27ADC" w:rsidP="002F4A49">
      <w:pPr>
        <w:keepNext/>
        <w:keepLines/>
        <w:jc w:val="both"/>
        <w:rPr>
          <w:rFonts w:ascii="Tahoma" w:hAnsi="Tahoma" w:cs="Tahoma"/>
        </w:rPr>
      </w:pPr>
      <w:r w:rsidRPr="00112425">
        <w:rPr>
          <w:rFonts w:ascii="Tahoma" w:hAnsi="Tahoma" w:cs="Tahoma"/>
        </w:rPr>
        <w:t xml:space="preserve">Pogodba </w:t>
      </w:r>
      <w:r w:rsidR="00E34C6F" w:rsidRPr="00112425">
        <w:rPr>
          <w:rFonts w:ascii="Tahoma" w:hAnsi="Tahoma" w:cs="Tahoma"/>
        </w:rPr>
        <w:t>se bo pred podpisom vsebinsko prilagodil</w:t>
      </w:r>
      <w:r w:rsidRPr="00112425">
        <w:rPr>
          <w:rFonts w:ascii="Tahoma" w:hAnsi="Tahoma" w:cs="Tahoma"/>
        </w:rPr>
        <w:t>a</w:t>
      </w:r>
      <w:r w:rsidR="00E34C6F" w:rsidRPr="00112425">
        <w:rPr>
          <w:rFonts w:ascii="Tahoma" w:hAnsi="Tahoma" w:cs="Tahoma"/>
        </w:rPr>
        <w:t xml:space="preserve"> le glede na to, ali bo izbrani ponudnik predložil skupno ponudbo, prijavil sodelovanje podizvajalcev in podobno.</w:t>
      </w:r>
    </w:p>
    <w:p w:rsidR="00E34C6F" w:rsidRDefault="00E34C6F" w:rsidP="002F4A49">
      <w:pPr>
        <w:keepNext/>
        <w:keepLines/>
        <w:jc w:val="both"/>
        <w:rPr>
          <w:rFonts w:ascii="Tahoma" w:hAnsi="Tahoma" w:cs="Tahoma"/>
        </w:rPr>
      </w:pPr>
    </w:p>
    <w:p w:rsidR="002339A4" w:rsidRPr="00C8579C" w:rsidRDefault="002339A4" w:rsidP="002F4A49">
      <w:pPr>
        <w:keepNext/>
        <w:keepLines/>
        <w:jc w:val="both"/>
        <w:rPr>
          <w:rFonts w:ascii="Tahoma" w:hAnsi="Tahoma" w:cs="Tahoma"/>
        </w:rPr>
      </w:pPr>
      <w:r w:rsidRPr="00C8579C">
        <w:rPr>
          <w:rFonts w:ascii="Tahoma" w:hAnsi="Tahoma" w:cs="Tahoma"/>
        </w:rPr>
        <w:t>V skladu s šestim odstavkom 14. člena Zakona o integriteti in preprečevanju korupcije (Ur</w:t>
      </w:r>
      <w:r>
        <w:rPr>
          <w:rFonts w:ascii="Tahoma" w:hAnsi="Tahoma" w:cs="Tahoma"/>
        </w:rPr>
        <w:t>.</w:t>
      </w:r>
      <w:r w:rsidRPr="00C8579C">
        <w:rPr>
          <w:rFonts w:ascii="Tahoma" w:hAnsi="Tahoma" w:cs="Tahoma"/>
        </w:rPr>
        <w:t xml:space="preserve"> l</w:t>
      </w:r>
      <w:r>
        <w:rPr>
          <w:rFonts w:ascii="Tahoma" w:hAnsi="Tahoma" w:cs="Tahoma"/>
        </w:rPr>
        <w:t>.</w:t>
      </w:r>
      <w:r w:rsidRPr="00C8579C">
        <w:rPr>
          <w:rFonts w:ascii="Tahoma" w:hAnsi="Tahoma" w:cs="Tahoma"/>
        </w:rPr>
        <w:t xml:space="preserve"> RS, št. 69/11-UPB2</w:t>
      </w:r>
      <w:r>
        <w:rPr>
          <w:rFonts w:ascii="Tahoma" w:hAnsi="Tahoma" w:cs="Tahoma"/>
        </w:rPr>
        <w:t xml:space="preserve"> s spremembami</w:t>
      </w:r>
      <w:r w:rsidRPr="00C8579C">
        <w:rPr>
          <w:rFonts w:ascii="Tahoma" w:hAnsi="Tahoma" w:cs="Tahoma"/>
        </w:rPr>
        <w:t xml:space="preserve">; v nadaljevanju ZIntPK) je dolžan izbrani ponudnik na poziv naročnika, pred podpisom </w:t>
      </w:r>
      <w:r w:rsidR="000C4341">
        <w:rPr>
          <w:rFonts w:ascii="Tahoma" w:hAnsi="Tahoma" w:cs="Tahoma"/>
        </w:rPr>
        <w:t>pogodbe</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w:t>
      </w:r>
      <w:r w:rsidRPr="00995C6A">
        <w:rPr>
          <w:rFonts w:ascii="Tahoma" w:hAnsi="Tahoma" w:cs="Tahoma"/>
        </w:rPr>
        <w:t>Priloga 3/</w:t>
      </w:r>
      <w:r w:rsidR="00995C6A">
        <w:rPr>
          <w:rFonts w:ascii="Tahoma" w:hAnsi="Tahoma" w:cs="Tahoma"/>
        </w:rPr>
        <w:t>4</w:t>
      </w:r>
      <w:r w:rsidRPr="00C8579C">
        <w:rPr>
          <w:rFonts w:ascii="Tahoma" w:hAnsi="Tahoma" w:cs="Tahoma"/>
        </w:rPr>
        <w:t xml:space="preserve">). Če bo ponudnik predložil lažno izjavo oziroma bo dal neresnične podatke o navedenih dejstvih, bo to imelo za posledico ničnost </w:t>
      </w:r>
      <w:r w:rsidR="000C4341">
        <w:rPr>
          <w:rFonts w:ascii="Tahoma" w:hAnsi="Tahoma" w:cs="Tahoma"/>
        </w:rPr>
        <w:t>pogodbe</w:t>
      </w:r>
      <w:r w:rsidRPr="00C8579C">
        <w:rPr>
          <w:rFonts w:ascii="Tahoma" w:hAnsi="Tahoma" w:cs="Tahoma"/>
        </w:rPr>
        <w:t xml:space="preserve">. Izjavo bodo morali podati tudi ostali gospodarski subjekti, ki nastopajo v ponudbi skupaj s ponudnikom. V kolikor ponudnik </w:t>
      </w:r>
      <w:r w:rsidRPr="00995C6A">
        <w:rPr>
          <w:rFonts w:ascii="Tahoma" w:hAnsi="Tahoma" w:cs="Tahoma"/>
        </w:rPr>
        <w:t>Prilogo 3/</w:t>
      </w:r>
      <w:r w:rsidR="00995C6A">
        <w:rPr>
          <w:rFonts w:ascii="Tahoma" w:hAnsi="Tahoma" w:cs="Tahoma"/>
        </w:rPr>
        <w:t>4</w:t>
      </w:r>
      <w:r w:rsidRPr="00C8579C">
        <w:rPr>
          <w:rFonts w:ascii="Tahoma" w:hAnsi="Tahoma" w:cs="Tahoma"/>
        </w:rPr>
        <w:t xml:space="preserve"> ne bo priloži že v ponudbi, bo naročnik ponudnika pozval k predložitvi izpolnjene predmetne priloge pred sklenitvijo </w:t>
      </w:r>
      <w:r w:rsidR="000C4341">
        <w:rPr>
          <w:rFonts w:ascii="Tahoma" w:hAnsi="Tahoma" w:cs="Tahoma"/>
        </w:rPr>
        <w:t>pogodbe</w:t>
      </w:r>
      <w:r w:rsidRPr="00C8579C">
        <w:rPr>
          <w:rFonts w:ascii="Tahoma" w:hAnsi="Tahoma" w:cs="Tahoma"/>
        </w:rPr>
        <w:t>.</w:t>
      </w:r>
    </w:p>
    <w:p w:rsidR="002339A4" w:rsidRPr="00112425" w:rsidRDefault="002339A4" w:rsidP="002F4A49">
      <w:pPr>
        <w:keepNext/>
        <w:keepLines/>
        <w:jc w:val="both"/>
        <w:rPr>
          <w:rFonts w:ascii="Tahoma" w:hAnsi="Tahoma" w:cs="Tahoma"/>
        </w:rPr>
      </w:pPr>
    </w:p>
    <w:p w:rsidR="00BD6DCC" w:rsidRPr="00112425" w:rsidRDefault="001159B2" w:rsidP="002F4A49">
      <w:pPr>
        <w:keepNext/>
        <w:keepLines/>
        <w:jc w:val="both"/>
        <w:rPr>
          <w:rFonts w:ascii="Tahoma" w:hAnsi="Tahoma" w:cs="Tahoma"/>
        </w:rPr>
      </w:pPr>
      <w:r w:rsidRPr="00112425">
        <w:rPr>
          <w:rFonts w:ascii="Tahoma" w:hAnsi="Tahoma" w:cs="Tahoma"/>
        </w:rPr>
        <w:t>Osnutka pogodb</w:t>
      </w:r>
      <w:r w:rsidR="000C4341">
        <w:rPr>
          <w:rFonts w:ascii="Tahoma" w:hAnsi="Tahoma" w:cs="Tahoma"/>
        </w:rPr>
        <w:t>e</w:t>
      </w:r>
      <w:r w:rsidRPr="00112425">
        <w:rPr>
          <w:rFonts w:ascii="Tahoma" w:hAnsi="Tahoma" w:cs="Tahoma"/>
        </w:rPr>
        <w:t xml:space="preserve"> </w:t>
      </w:r>
      <w:r w:rsidR="000C4341">
        <w:rPr>
          <w:rFonts w:ascii="Tahoma" w:hAnsi="Tahoma" w:cs="Tahoma"/>
        </w:rPr>
        <w:t>je</w:t>
      </w:r>
      <w:r w:rsidRPr="00112425">
        <w:rPr>
          <w:rFonts w:ascii="Tahoma" w:hAnsi="Tahoma" w:cs="Tahoma"/>
        </w:rPr>
        <w:t xml:space="preserve"> kot prilog</w:t>
      </w:r>
      <w:r w:rsidR="000C4341">
        <w:rPr>
          <w:rFonts w:ascii="Tahoma" w:hAnsi="Tahoma" w:cs="Tahoma"/>
        </w:rPr>
        <w:t>a</w:t>
      </w:r>
      <w:r w:rsidRPr="00112425">
        <w:rPr>
          <w:rFonts w:ascii="Tahoma" w:hAnsi="Tahoma" w:cs="Tahoma"/>
        </w:rPr>
        <w:t xml:space="preserve"> (Priloga 7) sestavni del te razpisne dokumentacije. Ponudnik </w:t>
      </w:r>
      <w:r w:rsidR="000C4341">
        <w:rPr>
          <w:rFonts w:ascii="Tahoma" w:hAnsi="Tahoma" w:cs="Tahoma"/>
        </w:rPr>
        <w:t>s podpisom Priloge 3/1 potrdi, da se strinja z vsebino osnutka pogodbe</w:t>
      </w:r>
      <w:r w:rsidR="0001763F">
        <w:rPr>
          <w:rFonts w:ascii="Tahoma" w:hAnsi="Tahoma" w:cs="Tahoma"/>
        </w:rPr>
        <w:t xml:space="preserve"> ter da bo v primeru, da bo izbran kot ekonomsko najugodnejši ponudnik, podpisal na poziv naročnika</w:t>
      </w:r>
      <w:r w:rsidR="000C4341">
        <w:rPr>
          <w:rFonts w:ascii="Tahoma" w:hAnsi="Tahoma" w:cs="Tahoma"/>
        </w:rPr>
        <w:t>. Osnutka pogodbe ponudniku ni potrebno prilagati k ponudbi</w:t>
      </w:r>
      <w:r w:rsidRPr="00112425">
        <w:rPr>
          <w:rFonts w:ascii="Tahoma" w:hAnsi="Tahoma" w:cs="Tahoma"/>
        </w:rPr>
        <w:t>.</w:t>
      </w:r>
    </w:p>
    <w:p w:rsidR="001159B2" w:rsidRPr="00112425" w:rsidRDefault="001159B2" w:rsidP="002F4A49">
      <w:pPr>
        <w:keepNext/>
        <w:keepLines/>
        <w:jc w:val="both"/>
        <w:rPr>
          <w:rFonts w:ascii="Tahoma" w:hAnsi="Tahoma" w:cs="Tahoma"/>
          <w:b/>
        </w:rPr>
      </w:pPr>
    </w:p>
    <w:p w:rsidR="007C70A1" w:rsidRPr="00112425" w:rsidRDefault="007C70A1" w:rsidP="002F4A49">
      <w:pPr>
        <w:keepNext/>
        <w:keepLines/>
        <w:numPr>
          <w:ilvl w:val="1"/>
          <w:numId w:val="2"/>
        </w:numPr>
        <w:jc w:val="both"/>
        <w:rPr>
          <w:rFonts w:ascii="Tahoma" w:hAnsi="Tahoma" w:cs="Tahoma"/>
          <w:b/>
        </w:rPr>
      </w:pPr>
      <w:r w:rsidRPr="00112425">
        <w:rPr>
          <w:rFonts w:ascii="Tahoma" w:hAnsi="Tahoma" w:cs="Tahoma"/>
          <w:b/>
        </w:rPr>
        <w:t>Prav</w:t>
      </w:r>
      <w:bookmarkEnd w:id="6"/>
      <w:bookmarkEnd w:id="7"/>
      <w:bookmarkEnd w:id="8"/>
      <w:bookmarkEnd w:id="9"/>
      <w:bookmarkEnd w:id="10"/>
      <w:r w:rsidR="00712EF3" w:rsidRPr="00112425">
        <w:rPr>
          <w:rFonts w:ascii="Tahoma" w:hAnsi="Tahoma" w:cs="Tahoma"/>
          <w:b/>
        </w:rPr>
        <w:t>no varstvo</w:t>
      </w:r>
    </w:p>
    <w:p w:rsidR="007C70A1" w:rsidRPr="00112425" w:rsidRDefault="007C70A1" w:rsidP="002F4A49">
      <w:pPr>
        <w:keepNext/>
        <w:keepLines/>
        <w:jc w:val="both"/>
        <w:rPr>
          <w:rFonts w:ascii="Tahoma" w:hAnsi="Tahoma" w:cs="Tahoma"/>
          <w:b/>
        </w:rPr>
      </w:pPr>
    </w:p>
    <w:p w:rsidR="000378AD" w:rsidRPr="00112425" w:rsidRDefault="000378AD" w:rsidP="002F4A49">
      <w:pPr>
        <w:keepNext/>
        <w:keepLines/>
        <w:autoSpaceDE w:val="0"/>
        <w:autoSpaceDN w:val="0"/>
        <w:adjustRightInd w:val="0"/>
        <w:jc w:val="both"/>
        <w:rPr>
          <w:rFonts w:ascii="Tahoma" w:hAnsi="Tahoma" w:cs="Tahoma"/>
        </w:rPr>
      </w:pPr>
      <w:r w:rsidRPr="00112425">
        <w:rPr>
          <w:rFonts w:ascii="Tahoma" w:hAnsi="Tahoma" w:cs="Tahoma"/>
        </w:rPr>
        <w:t>Ponudniku je zagotovljeno pravno varstvo, skladno z Zakonom o pravnem varstv</w:t>
      </w:r>
      <w:r w:rsidR="000C4341">
        <w:rPr>
          <w:rFonts w:ascii="Tahoma" w:hAnsi="Tahoma" w:cs="Tahoma"/>
        </w:rPr>
        <w:t>u v postopkih javnega naročanja</w:t>
      </w:r>
      <w:r w:rsidRPr="00112425">
        <w:rPr>
          <w:rFonts w:ascii="Tahoma" w:hAnsi="Tahoma" w:cs="Tahoma"/>
        </w:rPr>
        <w:t xml:space="preserve">. </w:t>
      </w:r>
    </w:p>
    <w:p w:rsidR="008E187B" w:rsidRPr="00112425" w:rsidRDefault="008E187B" w:rsidP="002F4A49">
      <w:pPr>
        <w:keepNext/>
        <w:keepLines/>
        <w:autoSpaceDE w:val="0"/>
        <w:autoSpaceDN w:val="0"/>
        <w:adjustRightInd w:val="0"/>
        <w:jc w:val="both"/>
        <w:rPr>
          <w:rFonts w:ascii="Tahoma" w:hAnsi="Tahoma" w:cs="Tahoma"/>
        </w:rPr>
      </w:pPr>
    </w:p>
    <w:p w:rsidR="007C70A1" w:rsidRPr="00112425" w:rsidRDefault="007C70A1" w:rsidP="002F4A49">
      <w:pPr>
        <w:keepNext/>
        <w:keepLines/>
        <w:numPr>
          <w:ilvl w:val="1"/>
          <w:numId w:val="2"/>
        </w:numPr>
        <w:jc w:val="both"/>
        <w:rPr>
          <w:rFonts w:ascii="Tahoma" w:hAnsi="Tahoma" w:cs="Tahoma"/>
          <w:b/>
        </w:rPr>
      </w:pPr>
      <w:r w:rsidRPr="00112425">
        <w:rPr>
          <w:rFonts w:ascii="Tahoma" w:hAnsi="Tahoma" w:cs="Tahoma"/>
          <w:b/>
        </w:rPr>
        <w:t xml:space="preserve"> </w:t>
      </w:r>
      <w:bookmarkStart w:id="11" w:name="_Toc163615935"/>
      <w:r w:rsidRPr="00112425">
        <w:rPr>
          <w:rFonts w:ascii="Tahoma" w:hAnsi="Tahoma" w:cs="Tahoma"/>
          <w:b/>
        </w:rPr>
        <w:t>Zaupnost po</w:t>
      </w:r>
      <w:bookmarkEnd w:id="11"/>
      <w:r w:rsidR="00502E8E" w:rsidRPr="00112425">
        <w:rPr>
          <w:rFonts w:ascii="Tahoma" w:hAnsi="Tahoma" w:cs="Tahoma"/>
          <w:b/>
        </w:rPr>
        <w:t>datkov</w:t>
      </w:r>
    </w:p>
    <w:p w:rsidR="007C70A1" w:rsidRPr="00112425" w:rsidRDefault="007C70A1" w:rsidP="002F4A49">
      <w:pPr>
        <w:pStyle w:val="tekst1"/>
        <w:keepNext/>
        <w:keepLines/>
        <w:spacing w:before="0" w:line="240" w:lineRule="auto"/>
        <w:rPr>
          <w:rFonts w:ascii="Tahoma" w:hAnsi="Tahoma" w:cs="Tahoma"/>
          <w:sz w:val="20"/>
        </w:rPr>
      </w:pPr>
    </w:p>
    <w:p w:rsidR="00404799" w:rsidRPr="00112425" w:rsidRDefault="00404799" w:rsidP="002F4A49">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rsidR="00404799" w:rsidRPr="00112425" w:rsidRDefault="00404799" w:rsidP="002F4A49">
      <w:pPr>
        <w:keepNext/>
        <w:keepLines/>
        <w:jc w:val="both"/>
        <w:rPr>
          <w:rFonts w:ascii="Tahoma" w:hAnsi="Tahoma" w:cs="Tahoma"/>
        </w:rPr>
      </w:pPr>
    </w:p>
    <w:p w:rsidR="00404799" w:rsidRDefault="00404799" w:rsidP="002F4A49">
      <w:pPr>
        <w:keepNext/>
        <w:keepLines/>
        <w:jc w:val="both"/>
        <w:rPr>
          <w:rFonts w:ascii="Tahoma" w:hAnsi="Tahoma" w:cs="Tahoma"/>
        </w:rPr>
      </w:pPr>
      <w:r w:rsidRPr="00112425">
        <w:rPr>
          <w:rFonts w:ascii="Tahoma" w:hAnsi="Tahoma" w:cs="Tahoma"/>
        </w:rPr>
        <w:t>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Naročnik bo v celoti odgovoren za varovanje zaupnosti tako dobljenih podatkov.</w:t>
      </w:r>
    </w:p>
    <w:p w:rsidR="000C4341" w:rsidRPr="008C53AF" w:rsidRDefault="000C4341" w:rsidP="002F4A49">
      <w:pPr>
        <w:keepNext/>
        <w:keepLines/>
        <w:jc w:val="both"/>
        <w:rPr>
          <w:rFonts w:ascii="Tahoma" w:hAnsi="Tahoma" w:cs="Tahoma"/>
        </w:rPr>
      </w:pPr>
      <w:r w:rsidRPr="008C53AF">
        <w:rPr>
          <w:rFonts w:ascii="Tahoma" w:hAnsi="Tahoma" w:cs="Tahoma"/>
        </w:rPr>
        <w:lastRenderedPageBreak/>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rsidR="009A5F76" w:rsidRPr="00112425" w:rsidRDefault="009A5F76" w:rsidP="002F4A49">
      <w:pPr>
        <w:pStyle w:val="tekst1"/>
        <w:keepNext/>
        <w:keepLines/>
        <w:spacing w:before="0" w:line="240" w:lineRule="auto"/>
        <w:rPr>
          <w:rFonts w:ascii="Tahoma" w:hAnsi="Tahoma" w:cs="Tahoma"/>
          <w:sz w:val="20"/>
        </w:rPr>
      </w:pPr>
    </w:p>
    <w:p w:rsidR="007C70A1" w:rsidRPr="00112425" w:rsidRDefault="007C70A1" w:rsidP="002F4A49">
      <w:pPr>
        <w:keepNext/>
        <w:keepLines/>
        <w:numPr>
          <w:ilvl w:val="1"/>
          <w:numId w:val="2"/>
        </w:numPr>
        <w:jc w:val="both"/>
        <w:rPr>
          <w:rFonts w:ascii="Tahoma" w:hAnsi="Tahoma" w:cs="Tahoma"/>
          <w:b/>
        </w:rPr>
      </w:pPr>
      <w:r w:rsidRPr="00112425">
        <w:rPr>
          <w:rFonts w:ascii="Tahoma" w:hAnsi="Tahoma" w:cs="Tahoma"/>
          <w:b/>
        </w:rPr>
        <w:t>Jamstvo za</w:t>
      </w:r>
      <w:r w:rsidR="00A96998" w:rsidRPr="00112425">
        <w:rPr>
          <w:rFonts w:ascii="Tahoma" w:hAnsi="Tahoma" w:cs="Tahoma"/>
          <w:b/>
        </w:rPr>
        <w:t xml:space="preserve"> </w:t>
      </w:r>
      <w:r w:rsidRPr="00112425">
        <w:rPr>
          <w:rFonts w:ascii="Tahoma" w:hAnsi="Tahoma" w:cs="Tahoma"/>
          <w:b/>
        </w:rPr>
        <w:t>napake</w:t>
      </w:r>
    </w:p>
    <w:p w:rsidR="007C70A1" w:rsidRPr="00112425" w:rsidRDefault="007C70A1" w:rsidP="002F4A49">
      <w:pPr>
        <w:keepNext/>
        <w:keepLines/>
        <w:jc w:val="both"/>
        <w:rPr>
          <w:rFonts w:ascii="Tahoma" w:hAnsi="Tahoma" w:cs="Tahoma"/>
        </w:rPr>
      </w:pPr>
    </w:p>
    <w:p w:rsidR="007C70A1" w:rsidRPr="00112425" w:rsidRDefault="00787A19" w:rsidP="002F4A49">
      <w:pPr>
        <w:keepNext/>
        <w:keepLines/>
        <w:jc w:val="both"/>
        <w:rPr>
          <w:rFonts w:ascii="Tahoma" w:hAnsi="Tahoma" w:cs="Tahoma"/>
        </w:rPr>
      </w:pPr>
      <w:r w:rsidRPr="00112425">
        <w:rPr>
          <w:rFonts w:ascii="Tahoma" w:hAnsi="Tahoma" w:cs="Tahoma"/>
        </w:rPr>
        <w:t>Izbrani ponudnik</w:t>
      </w:r>
      <w:r w:rsidR="007C70A1" w:rsidRPr="00112425">
        <w:rPr>
          <w:rFonts w:ascii="Tahoma" w:hAnsi="Tahoma" w:cs="Tahoma"/>
        </w:rPr>
        <w:t>, s kat</w:t>
      </w:r>
      <w:r w:rsidR="00502E8E" w:rsidRPr="00112425">
        <w:rPr>
          <w:rFonts w:ascii="Tahoma" w:hAnsi="Tahoma" w:cs="Tahoma"/>
        </w:rPr>
        <w:t xml:space="preserve">erim bo naročnik sklenil </w:t>
      </w:r>
      <w:r w:rsidR="0086655C" w:rsidRPr="00112425">
        <w:rPr>
          <w:rFonts w:ascii="Tahoma" w:hAnsi="Tahoma" w:cs="Tahoma"/>
        </w:rPr>
        <w:t>pogodbo</w:t>
      </w:r>
      <w:r w:rsidR="007C70A1" w:rsidRPr="00112425">
        <w:rPr>
          <w:rFonts w:ascii="Tahoma" w:hAnsi="Tahoma" w:cs="Tahoma"/>
        </w:rPr>
        <w:t>, bo moral jamčiti za odpravo vseh vrst napak</w:t>
      </w:r>
      <w:r w:rsidR="00325548" w:rsidRPr="00112425">
        <w:rPr>
          <w:rFonts w:ascii="Tahoma" w:hAnsi="Tahoma" w:cs="Tahoma"/>
        </w:rPr>
        <w:t xml:space="preserve"> na predmetu javnega naročila</w:t>
      </w:r>
      <w:r w:rsidR="00A10B9A" w:rsidRPr="00112425">
        <w:rPr>
          <w:rFonts w:ascii="Tahoma" w:hAnsi="Tahoma" w:cs="Tahoma"/>
        </w:rPr>
        <w:t>,</w:t>
      </w:r>
      <w:r w:rsidR="007C70A1" w:rsidRPr="00112425">
        <w:rPr>
          <w:rFonts w:ascii="Tahoma" w:hAnsi="Tahoma" w:cs="Tahoma"/>
        </w:rPr>
        <w:t xml:space="preserve"> skladno z določili Obligacijskega zakonika.</w:t>
      </w:r>
    </w:p>
    <w:p w:rsidR="005D1D6C" w:rsidRPr="00112425" w:rsidRDefault="005D1D6C" w:rsidP="002F4A49">
      <w:pPr>
        <w:keepNext/>
        <w:keepLines/>
        <w:jc w:val="both"/>
        <w:rPr>
          <w:rFonts w:ascii="Tahoma" w:hAnsi="Tahoma" w:cs="Tahoma"/>
        </w:rPr>
      </w:pPr>
    </w:p>
    <w:p w:rsidR="005D1D6C" w:rsidRPr="00112425" w:rsidRDefault="00837427" w:rsidP="002F4A49">
      <w:pPr>
        <w:keepNext/>
        <w:keepLines/>
        <w:numPr>
          <w:ilvl w:val="1"/>
          <w:numId w:val="2"/>
        </w:numPr>
        <w:jc w:val="both"/>
        <w:rPr>
          <w:rFonts w:ascii="Tahoma" w:hAnsi="Tahoma" w:cs="Tahoma"/>
          <w:b/>
        </w:rPr>
      </w:pPr>
      <w:r w:rsidRPr="00112425">
        <w:rPr>
          <w:rFonts w:ascii="Tahoma" w:hAnsi="Tahoma" w:cs="Tahoma"/>
          <w:b/>
        </w:rPr>
        <w:t>Celovitost ponudbe</w:t>
      </w:r>
    </w:p>
    <w:p w:rsidR="00837427" w:rsidRPr="00112425" w:rsidRDefault="00837427" w:rsidP="002F4A49">
      <w:pPr>
        <w:keepNext/>
        <w:keepLines/>
        <w:jc w:val="both"/>
        <w:rPr>
          <w:rFonts w:ascii="Tahoma" w:hAnsi="Tahoma" w:cs="Tahoma"/>
        </w:rPr>
      </w:pPr>
    </w:p>
    <w:p w:rsidR="005154C7" w:rsidRPr="00112425" w:rsidRDefault="005154C7" w:rsidP="002F4A49">
      <w:pPr>
        <w:keepNext/>
        <w:keepLines/>
        <w:jc w:val="both"/>
        <w:rPr>
          <w:rFonts w:ascii="Tahoma" w:hAnsi="Tahoma" w:cs="Tahoma"/>
        </w:rPr>
      </w:pPr>
      <w:r w:rsidRPr="00112425">
        <w:rPr>
          <w:rFonts w:ascii="Tahoma" w:hAnsi="Tahoma" w:cs="Tahoma"/>
        </w:rPr>
        <w:t xml:space="preserve">Ponudnik mora oddati ponudbo za celoten predmet javnega naročila, pri čemer mora ponudba ustrezati tehničnim in ostalim zahtevam, navedenim v predmetni dokumentaciji naročnika. V primeru, da predmet ponudbe ne bo v skladu z vsemi zahtevami in pogoji razpisne dokumentacije </w:t>
      </w:r>
      <w:r w:rsidRPr="00112425">
        <w:rPr>
          <w:rFonts w:ascii="Tahoma" w:hAnsi="Tahoma" w:cs="Tahoma"/>
          <w:bCs/>
        </w:rPr>
        <w:t xml:space="preserve">št. </w:t>
      </w:r>
      <w:r w:rsidR="00354F25">
        <w:rPr>
          <w:rFonts w:ascii="Tahoma" w:hAnsi="Tahoma" w:cs="Tahoma"/>
          <w:bCs/>
        </w:rPr>
        <w:t>VKS-</w:t>
      </w:r>
      <w:r w:rsidR="00D9769F">
        <w:rPr>
          <w:rFonts w:ascii="Tahoma" w:hAnsi="Tahoma" w:cs="Tahoma"/>
          <w:bCs/>
        </w:rPr>
        <w:t>11</w:t>
      </w:r>
      <w:r w:rsidR="00354F25">
        <w:rPr>
          <w:rFonts w:ascii="Tahoma" w:hAnsi="Tahoma" w:cs="Tahoma"/>
          <w:bCs/>
        </w:rPr>
        <w:t>/2</w:t>
      </w:r>
      <w:r w:rsidR="00D9769F">
        <w:rPr>
          <w:rFonts w:ascii="Tahoma" w:hAnsi="Tahoma" w:cs="Tahoma"/>
          <w:bCs/>
        </w:rPr>
        <w:t>2</w:t>
      </w:r>
      <w:r w:rsidRPr="00112425">
        <w:rPr>
          <w:rFonts w:ascii="Tahoma" w:hAnsi="Tahoma" w:cs="Tahoma"/>
        </w:rPr>
        <w:t>, bo naročnik tako ponudbo izključil iz sodelovanja v postopku oddaje javnega naročila.</w:t>
      </w:r>
    </w:p>
    <w:p w:rsidR="00A149A7" w:rsidRDefault="00A149A7" w:rsidP="002F4A49">
      <w:pPr>
        <w:keepNext/>
        <w:keepLines/>
        <w:jc w:val="both"/>
        <w:rPr>
          <w:rFonts w:ascii="Tahoma" w:hAnsi="Tahoma" w:cs="Tahoma"/>
        </w:rPr>
      </w:pPr>
    </w:p>
    <w:p w:rsidR="000C4341" w:rsidRDefault="000C4341" w:rsidP="002F4A49">
      <w:pPr>
        <w:keepNext/>
        <w:keepLines/>
        <w:numPr>
          <w:ilvl w:val="1"/>
          <w:numId w:val="2"/>
        </w:numPr>
        <w:jc w:val="both"/>
        <w:rPr>
          <w:rFonts w:ascii="Tahoma" w:hAnsi="Tahoma" w:cs="Tahoma"/>
          <w:b/>
        </w:rPr>
      </w:pPr>
      <w:r>
        <w:rPr>
          <w:rFonts w:ascii="Tahoma" w:hAnsi="Tahoma" w:cs="Tahoma"/>
          <w:b/>
        </w:rPr>
        <w:t>Samostojna ponudba</w:t>
      </w:r>
    </w:p>
    <w:p w:rsidR="000C4341" w:rsidRPr="00B0702A" w:rsidRDefault="000C4341" w:rsidP="002F4A49">
      <w:pPr>
        <w:keepNext/>
        <w:keepLines/>
        <w:jc w:val="both"/>
        <w:rPr>
          <w:rFonts w:ascii="Tahoma" w:hAnsi="Tahoma" w:cs="Tahoma"/>
        </w:rPr>
      </w:pPr>
    </w:p>
    <w:p w:rsidR="000C4341" w:rsidRPr="00B0702A" w:rsidRDefault="000C4341" w:rsidP="002F4A49">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rsidR="000C4341" w:rsidRPr="00112425" w:rsidRDefault="000C4341" w:rsidP="002F4A49">
      <w:pPr>
        <w:keepNext/>
        <w:keepLines/>
        <w:jc w:val="both"/>
        <w:rPr>
          <w:rFonts w:ascii="Tahoma" w:hAnsi="Tahoma" w:cs="Tahoma"/>
        </w:rPr>
      </w:pPr>
    </w:p>
    <w:p w:rsidR="00581FA8" w:rsidRPr="00112425" w:rsidRDefault="00581FA8" w:rsidP="002F4A49">
      <w:pPr>
        <w:keepNext/>
        <w:keepLines/>
        <w:numPr>
          <w:ilvl w:val="1"/>
          <w:numId w:val="2"/>
        </w:numPr>
        <w:jc w:val="both"/>
        <w:rPr>
          <w:rFonts w:ascii="Tahoma" w:hAnsi="Tahoma" w:cs="Tahoma"/>
          <w:b/>
        </w:rPr>
      </w:pPr>
      <w:r w:rsidRPr="00112425">
        <w:rPr>
          <w:rFonts w:ascii="Tahoma" w:hAnsi="Tahoma" w:cs="Tahoma"/>
          <w:b/>
        </w:rPr>
        <w:t>Skupna ponudba</w:t>
      </w:r>
    </w:p>
    <w:p w:rsidR="005154C7" w:rsidRPr="00112425" w:rsidRDefault="005154C7" w:rsidP="002F4A49">
      <w:pPr>
        <w:pStyle w:val="tekst1"/>
        <w:keepNext/>
        <w:keepLines/>
        <w:tabs>
          <w:tab w:val="left" w:pos="180"/>
        </w:tabs>
        <w:suppressAutoHyphens/>
        <w:spacing w:before="0" w:line="240" w:lineRule="auto"/>
        <w:ind w:left="720"/>
        <w:rPr>
          <w:rFonts w:ascii="Tahoma" w:hAnsi="Tahoma" w:cs="Tahoma"/>
          <w:sz w:val="20"/>
        </w:rPr>
      </w:pPr>
    </w:p>
    <w:p w:rsidR="00C5165E" w:rsidRPr="00112425" w:rsidRDefault="00C5165E" w:rsidP="002F4A49">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w:t>
      </w:r>
      <w:r w:rsidR="00995C6A" w:rsidRPr="00995C6A">
        <w:rPr>
          <w:rFonts w:ascii="Tahoma" w:hAnsi="Tahoma" w:cs="Tahoma"/>
        </w:rPr>
        <w:t xml:space="preserve"> 1</w:t>
      </w:r>
      <w:r w:rsidRPr="00995C6A">
        <w:rPr>
          <w:rFonts w:ascii="Tahoma" w:hAnsi="Tahoma" w:cs="Tahoma"/>
        </w:rPr>
        <w:t xml:space="preserve"> k Prilogi 1</w:t>
      </w:r>
      <w:r w:rsidRPr="00112425">
        <w:rPr>
          <w:rFonts w:ascii="Tahoma" w:hAnsi="Tahoma" w:cs="Tahoma"/>
        </w:rPr>
        <w:t>), ki mora opredeliti:</w:t>
      </w:r>
    </w:p>
    <w:p w:rsidR="00C5165E" w:rsidRPr="00112425" w:rsidRDefault="00C5165E" w:rsidP="002F4A49">
      <w:pPr>
        <w:keepNext/>
        <w:keepLines/>
        <w:numPr>
          <w:ilvl w:val="0"/>
          <w:numId w:val="4"/>
        </w:numPr>
        <w:jc w:val="both"/>
        <w:rPr>
          <w:rFonts w:ascii="Tahoma" w:hAnsi="Tahoma" w:cs="Tahoma"/>
        </w:rPr>
      </w:pPr>
      <w:r w:rsidRPr="00112425">
        <w:rPr>
          <w:rFonts w:ascii="Tahoma" w:hAnsi="Tahoma" w:cs="Tahoma"/>
        </w:rPr>
        <w:t xml:space="preserve">navedba, kateri izmed partnerjev iz skupine ponudnikov je pooblaščen za komuniciranje z naročnikom do </w:t>
      </w:r>
      <w:r w:rsidR="008A14C8" w:rsidRPr="00112425">
        <w:rPr>
          <w:rFonts w:ascii="Tahoma" w:hAnsi="Tahoma" w:cs="Tahoma"/>
        </w:rPr>
        <w:t>sklenitve pogodbe</w:t>
      </w:r>
      <w:r w:rsidRPr="00112425">
        <w:rPr>
          <w:rFonts w:ascii="Tahoma" w:hAnsi="Tahoma" w:cs="Tahoma"/>
        </w:rPr>
        <w:t>,</w:t>
      </w:r>
    </w:p>
    <w:p w:rsidR="00C5165E" w:rsidRPr="00112425" w:rsidRDefault="00C5165E" w:rsidP="002F4A49">
      <w:pPr>
        <w:keepNext/>
        <w:keepLines/>
        <w:numPr>
          <w:ilvl w:val="0"/>
          <w:numId w:val="4"/>
        </w:numPr>
        <w:jc w:val="both"/>
        <w:rPr>
          <w:rFonts w:ascii="Tahoma" w:hAnsi="Tahoma" w:cs="Tahoma"/>
        </w:rPr>
      </w:pPr>
      <w:r w:rsidRPr="00112425">
        <w:rPr>
          <w:rFonts w:ascii="Tahoma" w:hAnsi="Tahoma" w:cs="Tahoma"/>
        </w:rPr>
        <w:t>navedba vodilnega partnerja in pooblastilo vodilnemu partnerju,</w:t>
      </w:r>
    </w:p>
    <w:p w:rsidR="00C5165E" w:rsidRPr="00112425" w:rsidRDefault="00C5165E" w:rsidP="002F4A49">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vrednosti in deležev del vsakega izmed partnerjev,</w:t>
      </w:r>
    </w:p>
    <w:p w:rsidR="00C5165E" w:rsidRPr="00112425" w:rsidRDefault="00C5165E" w:rsidP="002F4A49">
      <w:pPr>
        <w:keepNext/>
        <w:keepLines/>
        <w:numPr>
          <w:ilvl w:val="0"/>
          <w:numId w:val="4"/>
        </w:numPr>
        <w:jc w:val="both"/>
        <w:rPr>
          <w:rFonts w:ascii="Tahoma" w:hAnsi="Tahoma" w:cs="Tahoma"/>
        </w:rPr>
      </w:pPr>
      <w:r w:rsidRPr="00112425">
        <w:rPr>
          <w:rFonts w:ascii="Tahoma" w:hAnsi="Tahoma" w:cs="Tahoma"/>
        </w:rPr>
        <w:t xml:space="preserve">podpisnike </w:t>
      </w:r>
      <w:r w:rsidR="008A14C8" w:rsidRPr="00112425">
        <w:rPr>
          <w:rFonts w:ascii="Tahoma" w:hAnsi="Tahoma" w:cs="Tahoma"/>
        </w:rPr>
        <w:t>pogodbe</w:t>
      </w:r>
      <w:r w:rsidRPr="00112425">
        <w:rPr>
          <w:rFonts w:ascii="Tahoma" w:hAnsi="Tahoma" w:cs="Tahoma"/>
        </w:rPr>
        <w:t xml:space="preserve"> (opredelitev ali so podpisniki vsi člani skupine </w:t>
      </w:r>
      <w:r w:rsidR="008A14C8" w:rsidRPr="00112425">
        <w:rPr>
          <w:rFonts w:ascii="Tahoma" w:hAnsi="Tahoma" w:cs="Tahoma"/>
        </w:rPr>
        <w:t xml:space="preserve">ponudnikov </w:t>
      </w:r>
      <w:r w:rsidRPr="00112425">
        <w:rPr>
          <w:rFonts w:ascii="Tahoma" w:hAnsi="Tahoma" w:cs="Tahoma"/>
        </w:rPr>
        <w:t>ali pooblaščen član iz skupine ponudnikov),</w:t>
      </w:r>
    </w:p>
    <w:p w:rsidR="00C5165E" w:rsidRPr="00112425" w:rsidRDefault="00C5165E" w:rsidP="002F4A49">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rsidR="00C5165E" w:rsidRPr="00112425" w:rsidRDefault="00C5165E" w:rsidP="002F4A49">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w:t>
      </w:r>
      <w:r w:rsidR="008A14C8" w:rsidRPr="00112425">
        <w:rPr>
          <w:rFonts w:ascii="Tahoma" w:hAnsi="Tahoma" w:cs="Tahoma"/>
        </w:rPr>
        <w:t xml:space="preserve">pogodbenih </w:t>
      </w:r>
      <w:r w:rsidRPr="00112425">
        <w:rPr>
          <w:rFonts w:ascii="Tahoma" w:hAnsi="Tahoma" w:cs="Tahoma"/>
        </w:rPr>
        <w:t xml:space="preserve">obveznosti (v primeru neizpolnjevanja </w:t>
      </w:r>
      <w:r w:rsidR="008A14C8" w:rsidRPr="00112425">
        <w:rPr>
          <w:rFonts w:ascii="Tahoma" w:hAnsi="Tahoma" w:cs="Tahoma"/>
        </w:rPr>
        <w:t xml:space="preserve">pogodbenih </w:t>
      </w:r>
      <w:r w:rsidRPr="00112425">
        <w:rPr>
          <w:rFonts w:ascii="Tahoma" w:hAnsi="Tahoma" w:cs="Tahoma"/>
        </w:rPr>
        <w:t xml:space="preserve">obveznosti posameznega partnerja iz skupine ponudnikov), </w:t>
      </w:r>
    </w:p>
    <w:p w:rsidR="00C5165E" w:rsidRPr="00112425" w:rsidRDefault="00C5165E" w:rsidP="002F4A49">
      <w:pPr>
        <w:keepNext/>
        <w:keepLines/>
        <w:numPr>
          <w:ilvl w:val="0"/>
          <w:numId w:val="4"/>
        </w:numPr>
        <w:jc w:val="both"/>
        <w:rPr>
          <w:rFonts w:ascii="Tahoma" w:hAnsi="Tahoma" w:cs="Tahoma"/>
        </w:rPr>
      </w:pPr>
      <w:r w:rsidRPr="00112425">
        <w:rPr>
          <w:rFonts w:ascii="Tahoma" w:hAnsi="Tahoma" w:cs="Tahoma"/>
        </w:rPr>
        <w:t xml:space="preserve">glavnega nosilca izvedbe </w:t>
      </w:r>
      <w:r w:rsidR="008A14C8" w:rsidRPr="00112425">
        <w:rPr>
          <w:rFonts w:ascii="Tahoma" w:hAnsi="Tahoma" w:cs="Tahoma"/>
        </w:rPr>
        <w:t xml:space="preserve">pogodbenih </w:t>
      </w:r>
      <w:r w:rsidRPr="00112425">
        <w:rPr>
          <w:rFonts w:ascii="Tahoma" w:hAnsi="Tahoma" w:cs="Tahoma"/>
        </w:rPr>
        <w:t>obveznosti,</w:t>
      </w:r>
      <w:r w:rsidR="008A14C8" w:rsidRPr="00112425">
        <w:rPr>
          <w:rFonts w:ascii="Tahoma" w:hAnsi="Tahoma" w:cs="Tahoma"/>
        </w:rPr>
        <w:t xml:space="preserve"> katerim bo naročnik komuniciral,</w:t>
      </w:r>
    </w:p>
    <w:p w:rsidR="00C5165E" w:rsidRPr="00112425" w:rsidRDefault="00C5165E" w:rsidP="002F4A49">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rsidR="00C5165E" w:rsidRPr="00112425" w:rsidRDefault="00C5165E" w:rsidP="002F4A49">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rsidR="00C5165E" w:rsidRPr="00112425" w:rsidRDefault="00C5165E" w:rsidP="002F4A49">
      <w:pPr>
        <w:keepNext/>
        <w:keepLines/>
        <w:numPr>
          <w:ilvl w:val="0"/>
          <w:numId w:val="4"/>
        </w:numPr>
        <w:jc w:val="both"/>
        <w:rPr>
          <w:rFonts w:ascii="Tahoma" w:hAnsi="Tahoma" w:cs="Tahoma"/>
        </w:rPr>
      </w:pPr>
      <w:r w:rsidRPr="00112425">
        <w:rPr>
          <w:rFonts w:ascii="Tahoma" w:hAnsi="Tahoma" w:cs="Tahoma"/>
        </w:rPr>
        <w:t>nosilca finančnih zavarovanj za zavarovanje dobre izvedbe posla,</w:t>
      </w:r>
    </w:p>
    <w:p w:rsidR="00C5165E" w:rsidRPr="00112425" w:rsidRDefault="00C5165E" w:rsidP="002F4A49">
      <w:pPr>
        <w:keepNext/>
        <w:keepLines/>
        <w:numPr>
          <w:ilvl w:val="0"/>
          <w:numId w:val="4"/>
        </w:numPr>
        <w:jc w:val="both"/>
        <w:rPr>
          <w:rFonts w:ascii="Tahoma" w:hAnsi="Tahoma" w:cs="Tahoma"/>
        </w:rPr>
      </w:pPr>
      <w:r w:rsidRPr="00112425">
        <w:rPr>
          <w:rFonts w:ascii="Tahoma" w:hAnsi="Tahoma" w:cs="Tahoma"/>
        </w:rPr>
        <w:t>nosilca finančnih zavarovanj za zavarovanje odprave napak v garancijskem roku,</w:t>
      </w:r>
    </w:p>
    <w:p w:rsidR="00C5165E" w:rsidRPr="00112425" w:rsidRDefault="00C5165E" w:rsidP="00283C22">
      <w:pPr>
        <w:keepNext/>
        <w:keepLines/>
        <w:numPr>
          <w:ilvl w:val="0"/>
          <w:numId w:val="23"/>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rsidR="00C5165E" w:rsidRPr="00112425" w:rsidRDefault="00C5165E" w:rsidP="002F4A49">
      <w:pPr>
        <w:keepNext/>
        <w:keepLines/>
        <w:jc w:val="both"/>
        <w:rPr>
          <w:rFonts w:ascii="Tahoma" w:hAnsi="Tahoma" w:cs="Tahoma"/>
          <w:u w:val="single"/>
        </w:rPr>
      </w:pPr>
    </w:p>
    <w:p w:rsidR="00C5165E" w:rsidRPr="00112425" w:rsidRDefault="00C5165E" w:rsidP="002F4A49">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V primeru skupne ponudbe, pogodbo podpišejo</w:t>
      </w:r>
      <w:r w:rsidR="008A14C8" w:rsidRPr="00112425">
        <w:rPr>
          <w:rFonts w:ascii="Tahoma" w:hAnsi="Tahoma" w:cs="Tahoma"/>
          <w:sz w:val="20"/>
        </w:rPr>
        <w:t xml:space="preserve"> vsi partnerji v skupni ponudbi, če v pravnem aktu ni drugače določeno.</w:t>
      </w:r>
      <w:r w:rsidRPr="00112425">
        <w:rPr>
          <w:rFonts w:ascii="Tahoma" w:hAnsi="Tahoma" w:cs="Tahoma"/>
          <w:sz w:val="20"/>
        </w:rPr>
        <w:t xml:space="preserve"> Vsak član skupine izvajalcev v okviru skupne ponudbe odgovarja naročniku neomejeno solidarno.</w:t>
      </w:r>
    </w:p>
    <w:p w:rsidR="00C5165E" w:rsidRDefault="00C5165E" w:rsidP="002F4A49">
      <w:pPr>
        <w:keepNext/>
        <w:keepLines/>
        <w:jc w:val="both"/>
        <w:rPr>
          <w:rFonts w:ascii="Tahoma" w:hAnsi="Tahoma" w:cs="Tahoma"/>
        </w:rPr>
      </w:pPr>
    </w:p>
    <w:p w:rsidR="000C4341" w:rsidRDefault="000C4341" w:rsidP="002F4A49">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00912AFC"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00912AFC"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rsidR="000C4341" w:rsidRDefault="000C4341" w:rsidP="00283C22">
      <w:pPr>
        <w:keepNext/>
        <w:keepLines/>
        <w:numPr>
          <w:ilvl w:val="0"/>
          <w:numId w:val="30"/>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rsidR="000C4341" w:rsidRPr="001B4647" w:rsidRDefault="00995C6A" w:rsidP="00283C22">
      <w:pPr>
        <w:keepNext/>
        <w:keepLines/>
        <w:numPr>
          <w:ilvl w:val="0"/>
          <w:numId w:val="30"/>
        </w:numPr>
        <w:jc w:val="both"/>
        <w:rPr>
          <w:rFonts w:ascii="Tahoma" w:hAnsi="Tahoma" w:cs="Tahoma"/>
        </w:rPr>
      </w:pPr>
      <w:r>
        <w:rPr>
          <w:rFonts w:ascii="Tahoma" w:hAnsi="Tahoma" w:cs="Tahoma"/>
          <w:kern w:val="16"/>
        </w:rPr>
        <w:t>izpolnjen, podpisan in žigosan</w:t>
      </w:r>
      <w:r w:rsidR="000C4341" w:rsidRPr="001B4647">
        <w:rPr>
          <w:rFonts w:ascii="Tahoma" w:hAnsi="Tahoma" w:cs="Tahoma"/>
        </w:rPr>
        <w:t xml:space="preserve"> </w:t>
      </w:r>
      <w:r>
        <w:rPr>
          <w:rFonts w:ascii="Tahoma" w:hAnsi="Tahoma" w:cs="Tahoma"/>
        </w:rPr>
        <w:t xml:space="preserve">Obrazec 1 k </w:t>
      </w:r>
      <w:r w:rsidR="000C4341" w:rsidRPr="001B4647">
        <w:rPr>
          <w:rFonts w:ascii="Tahoma" w:hAnsi="Tahoma" w:cs="Tahoma"/>
        </w:rPr>
        <w:t>Prilog</w:t>
      </w:r>
      <w:r>
        <w:rPr>
          <w:rFonts w:ascii="Tahoma" w:hAnsi="Tahoma" w:cs="Tahoma"/>
        </w:rPr>
        <w:t>i 1</w:t>
      </w:r>
      <w:r w:rsidR="000C4341" w:rsidRPr="001B4647">
        <w:rPr>
          <w:rFonts w:ascii="Tahoma" w:hAnsi="Tahoma" w:cs="Tahoma"/>
        </w:rPr>
        <w:t xml:space="preserve"> PRAVNI AKT O SKUPNI IZVEDBI NAROČILA;</w:t>
      </w:r>
    </w:p>
    <w:p w:rsidR="000C4341" w:rsidRDefault="000C4341" w:rsidP="00283C22">
      <w:pPr>
        <w:keepNext/>
        <w:keepLines/>
        <w:numPr>
          <w:ilvl w:val="0"/>
          <w:numId w:val="30"/>
        </w:numPr>
        <w:jc w:val="both"/>
        <w:rPr>
          <w:rFonts w:ascii="Tahoma" w:hAnsi="Tahoma" w:cs="Tahoma"/>
        </w:rPr>
      </w:pPr>
      <w:r w:rsidRPr="00995C6A">
        <w:rPr>
          <w:rFonts w:ascii="Tahoma" w:hAnsi="Tahoma" w:cs="Tahoma"/>
          <w:kern w:val="16"/>
        </w:rPr>
        <w:lastRenderedPageBreak/>
        <w:t>izpolnjeno, podpisano in žigosano</w:t>
      </w:r>
      <w:r w:rsidRPr="00995C6A">
        <w:rPr>
          <w:rFonts w:ascii="Tahoma" w:hAnsi="Tahoma" w:cs="Tahoma"/>
        </w:rPr>
        <w:t xml:space="preserve"> Prilogo 3/1 </w:t>
      </w:r>
      <w:r w:rsidR="00995C6A" w:rsidRPr="00995C6A">
        <w:rPr>
          <w:rFonts w:ascii="Tahoma" w:hAnsi="Tahoma" w:cs="Tahoma"/>
        </w:rPr>
        <w:t>IZJAVA O IZPOLNJEVANJU SPOSOBNOSTI PONUDNIKA/PARTNERJA,</w:t>
      </w:r>
    </w:p>
    <w:p w:rsidR="00995C6A" w:rsidRPr="00995C6A" w:rsidRDefault="00995C6A" w:rsidP="00283C22">
      <w:pPr>
        <w:keepNext/>
        <w:keepLines/>
        <w:numPr>
          <w:ilvl w:val="0"/>
          <w:numId w:val="30"/>
        </w:numPr>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rsidR="000C4341" w:rsidRPr="001B4647" w:rsidRDefault="000C4341" w:rsidP="00283C22">
      <w:pPr>
        <w:keepNext/>
        <w:keepLines/>
        <w:numPr>
          <w:ilvl w:val="0"/>
          <w:numId w:val="30"/>
        </w:numPr>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sidR="00995C6A">
        <w:rPr>
          <w:rFonts w:ascii="Tahoma" w:hAnsi="Tahoma" w:cs="Tahoma"/>
        </w:rPr>
        <w:t>4</w:t>
      </w:r>
      <w:r w:rsidRPr="001B4647">
        <w:rPr>
          <w:rFonts w:ascii="Tahoma" w:hAnsi="Tahoma" w:cs="Tahoma"/>
        </w:rPr>
        <w:t xml:space="preserve"> IZJAVA O UDELEŽBI FIZIČNIH IN PRAVNIH OSEB V LASTNIŠTVU GOSPODARSKEGA SUBJEKTA;</w:t>
      </w:r>
    </w:p>
    <w:p w:rsidR="000C4341" w:rsidRPr="001B4647" w:rsidRDefault="000C4341" w:rsidP="00283C22">
      <w:pPr>
        <w:keepNext/>
        <w:keepLines/>
        <w:numPr>
          <w:ilvl w:val="0"/>
          <w:numId w:val="30"/>
        </w:numPr>
        <w:jc w:val="both"/>
        <w:rPr>
          <w:rFonts w:ascii="Tahoma" w:hAnsi="Tahoma" w:cs="Tahoma"/>
        </w:rPr>
      </w:pPr>
      <w:r w:rsidRPr="001B4647">
        <w:rPr>
          <w:rFonts w:ascii="Tahoma" w:hAnsi="Tahoma" w:cs="Tahoma"/>
        </w:rPr>
        <w:t xml:space="preserve">ostala dokazila, v kolikor/kot to izhaja iz posameznih točk v nadaljevanju razpisne dokumentacije. </w:t>
      </w:r>
    </w:p>
    <w:p w:rsidR="000C4341" w:rsidRPr="00112425" w:rsidRDefault="000C4341" w:rsidP="002F4A49">
      <w:pPr>
        <w:keepNext/>
        <w:keepLines/>
        <w:jc w:val="both"/>
        <w:rPr>
          <w:rFonts w:ascii="Tahoma" w:hAnsi="Tahoma" w:cs="Tahoma"/>
        </w:rPr>
      </w:pPr>
    </w:p>
    <w:p w:rsidR="00F1423B" w:rsidRPr="00112425" w:rsidRDefault="00F1423B" w:rsidP="002F4A49">
      <w:pPr>
        <w:keepNext/>
        <w:keepLines/>
        <w:numPr>
          <w:ilvl w:val="1"/>
          <w:numId w:val="2"/>
        </w:numPr>
        <w:jc w:val="both"/>
        <w:rPr>
          <w:rFonts w:ascii="Tahoma" w:hAnsi="Tahoma" w:cs="Tahoma"/>
          <w:b/>
        </w:rPr>
      </w:pPr>
      <w:r w:rsidRPr="00112425">
        <w:rPr>
          <w:rFonts w:ascii="Tahoma" w:hAnsi="Tahoma" w:cs="Tahoma"/>
          <w:b/>
        </w:rPr>
        <w:t>Ponudba s podizvajalci</w:t>
      </w:r>
    </w:p>
    <w:p w:rsidR="005154C7" w:rsidRPr="00112425" w:rsidRDefault="005154C7" w:rsidP="002F4A49">
      <w:pPr>
        <w:keepNext/>
        <w:keepLines/>
        <w:jc w:val="both"/>
        <w:rPr>
          <w:rFonts w:ascii="Tahoma" w:hAnsi="Tahoma" w:cs="Tahoma"/>
        </w:rPr>
      </w:pPr>
    </w:p>
    <w:p w:rsidR="00BD2B67" w:rsidRPr="00112425" w:rsidRDefault="00BD2B67" w:rsidP="002F4A49">
      <w:pPr>
        <w:keepNext/>
        <w:keepLines/>
        <w:spacing w:after="120"/>
        <w:jc w:val="both"/>
        <w:rPr>
          <w:rFonts w:ascii="Tahoma" w:hAnsi="Tahoma" w:cs="Tahoma"/>
        </w:rPr>
      </w:pPr>
      <w:r w:rsidRPr="00112425">
        <w:rPr>
          <w:rFonts w:ascii="Tahoma" w:hAnsi="Tahoma" w:cs="Tahoma"/>
        </w:rPr>
        <w:t>V kolikor namerava ponudnik izvajati predmet javnega naročil s podizvajalci, mora v ponudbi:</w:t>
      </w:r>
    </w:p>
    <w:p w:rsidR="00BD2B67" w:rsidRPr="00112425" w:rsidRDefault="00BD2B67" w:rsidP="00283C22">
      <w:pPr>
        <w:keepNext/>
        <w:keepLines/>
        <w:numPr>
          <w:ilvl w:val="0"/>
          <w:numId w:val="23"/>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rsidR="00BD2B67" w:rsidRPr="00112425" w:rsidRDefault="00BD2B67" w:rsidP="00283C22">
      <w:pPr>
        <w:keepNext/>
        <w:keepLines/>
        <w:numPr>
          <w:ilvl w:val="0"/>
          <w:numId w:val="23"/>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rsidR="00BD2B67" w:rsidRPr="00112425" w:rsidRDefault="00BD2B67" w:rsidP="00283C22">
      <w:pPr>
        <w:keepNext/>
        <w:keepLines/>
        <w:numPr>
          <w:ilvl w:val="0"/>
          <w:numId w:val="23"/>
        </w:numPr>
        <w:ind w:left="714" w:hanging="357"/>
        <w:jc w:val="both"/>
        <w:rPr>
          <w:rFonts w:ascii="Tahoma" w:hAnsi="Tahoma" w:cs="Tahoma"/>
        </w:rPr>
      </w:pPr>
      <w:r w:rsidRPr="00112425">
        <w:rPr>
          <w:rFonts w:ascii="Tahoma" w:hAnsi="Tahoma" w:cs="Tahoma"/>
        </w:rPr>
        <w:t>navesti kontaktne podatke in zakonite zastopnike predlaganih podizvajalcev,</w:t>
      </w:r>
    </w:p>
    <w:p w:rsidR="00995C6A" w:rsidRDefault="00BD2B67" w:rsidP="00283C22">
      <w:pPr>
        <w:keepNext/>
        <w:keepLines/>
        <w:numPr>
          <w:ilvl w:val="0"/>
          <w:numId w:val="23"/>
        </w:numPr>
        <w:ind w:left="714" w:hanging="357"/>
        <w:jc w:val="both"/>
        <w:rPr>
          <w:rFonts w:ascii="Tahoma" w:hAnsi="Tahoma" w:cs="Tahoma"/>
        </w:rPr>
      </w:pPr>
      <w:r w:rsidRPr="00995C6A">
        <w:rPr>
          <w:rFonts w:ascii="Tahoma" w:hAnsi="Tahoma" w:cs="Tahoma"/>
        </w:rPr>
        <w:t xml:space="preserve">predložiti Prilogo 3/2 </w:t>
      </w:r>
      <w:r w:rsidR="00995C6A" w:rsidRPr="00112425">
        <w:rPr>
          <w:rFonts w:ascii="Tahoma" w:hAnsi="Tahoma" w:cs="Tahoma"/>
        </w:rPr>
        <w:t>IZJAVA O IZPOLNJEVANJU SPOSOBNOSTI PODIZVAJALCA/DRUGEGA SUBJEKTA</w:t>
      </w:r>
      <w:r w:rsidRPr="00995C6A">
        <w:rPr>
          <w:rFonts w:ascii="Tahoma" w:hAnsi="Tahoma" w:cs="Tahoma"/>
        </w:rPr>
        <w:t>,</w:t>
      </w:r>
    </w:p>
    <w:p w:rsidR="00995C6A" w:rsidRDefault="00995C6A" w:rsidP="00283C22">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rsidR="00BD2B67" w:rsidRPr="00995C6A" w:rsidRDefault="00995C6A" w:rsidP="00283C22">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00BD2B67" w:rsidRPr="00995C6A">
        <w:rPr>
          <w:rFonts w:ascii="Tahoma" w:hAnsi="Tahoma" w:cs="Tahoma"/>
          <w:bCs/>
        </w:rPr>
        <w:t>,</w:t>
      </w:r>
    </w:p>
    <w:p w:rsidR="00BD2B67" w:rsidRPr="00995C6A" w:rsidRDefault="00995C6A" w:rsidP="00283C22">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BD2B67" w:rsidRPr="00995C6A">
        <w:rPr>
          <w:rFonts w:ascii="Tahoma" w:hAnsi="Tahoma" w:cs="Tahoma"/>
        </w:rPr>
        <w:t xml:space="preserve">Prilogo 4/1 </w:t>
      </w:r>
      <w:r w:rsidRPr="00995C6A">
        <w:rPr>
          <w:rFonts w:ascii="Tahoma" w:hAnsi="Tahoma" w:cs="Tahoma"/>
        </w:rPr>
        <w:t>SEZNAM PODIZVAJALCEV IN ZAHTEVA ZA NEPOSREDNO PLAČILO</w:t>
      </w:r>
      <w:r w:rsidR="00BD2B67" w:rsidRPr="00995C6A">
        <w:rPr>
          <w:rFonts w:ascii="Tahoma" w:hAnsi="Tahoma" w:cs="Tahoma"/>
        </w:rPr>
        <w:t>,</w:t>
      </w:r>
    </w:p>
    <w:p w:rsidR="00BD2B67" w:rsidRPr="00995C6A" w:rsidRDefault="00995C6A" w:rsidP="00283C22">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1 k Prilogi 4/1 </w:t>
      </w:r>
      <w:r w:rsidRPr="00995C6A">
        <w:rPr>
          <w:rFonts w:ascii="Tahoma" w:hAnsi="Tahoma" w:cs="Tahoma"/>
        </w:rPr>
        <w:t xml:space="preserve">POOBLASTILO PONUDNIKA </w:t>
      </w:r>
      <w:r w:rsidR="00BD2B67" w:rsidRPr="00995C6A">
        <w:rPr>
          <w:rFonts w:ascii="Tahoma" w:hAnsi="Tahoma" w:cs="Tahoma"/>
        </w:rPr>
        <w:t>(v primeru zahteve posameznega podizvajalca za neposredna plačila, da naročnik na podlagi potrjenega računa oziroma situacije s strani glavnega izvajalca/ponudnika neposredno plačuje podizvajalcu),</w:t>
      </w:r>
    </w:p>
    <w:p w:rsidR="00BD2B67" w:rsidRPr="00995C6A" w:rsidRDefault="00995C6A" w:rsidP="00283C22">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2 k Prilogi 4/1 </w:t>
      </w:r>
      <w:r w:rsidRPr="00995C6A">
        <w:rPr>
          <w:rFonts w:ascii="Tahoma" w:hAnsi="Tahoma" w:cs="Tahoma"/>
        </w:rPr>
        <w:t xml:space="preserve">SOGLASJE PODIZVAJALCEV </w:t>
      </w:r>
      <w:r w:rsidR="00BD2B67" w:rsidRPr="00995C6A">
        <w:rPr>
          <w:rFonts w:ascii="Tahoma" w:hAnsi="Tahoma" w:cs="Tahoma"/>
        </w:rPr>
        <w:t>(v primeru zahteve posameznega podizvajalca za neposredna plačila, na podlagi katerega naročnik namesto ponudnika poravna podizvajalčevo terjatev do ponudnika),</w:t>
      </w:r>
    </w:p>
    <w:p w:rsidR="00BD2B67" w:rsidRPr="00995C6A" w:rsidRDefault="00995C6A" w:rsidP="00283C22">
      <w:pPr>
        <w:keepNext/>
        <w:keepLines/>
        <w:numPr>
          <w:ilvl w:val="0"/>
          <w:numId w:val="23"/>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 xml:space="preserve">SPORAZUM O MEDSEBOJNEM SODELOVANJU </w:t>
      </w:r>
      <w:r w:rsidR="00BD2B67" w:rsidRPr="00995C6A">
        <w:rPr>
          <w:rFonts w:ascii="Tahoma" w:hAnsi="Tahoma" w:cs="Tahoma"/>
        </w:rPr>
        <w:t>(med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00BD2B67" w:rsidRPr="00995C6A">
        <w:rPr>
          <w:rFonts w:ascii="Tahoma" w:hAnsi="Tahoma" w:cs="Tahoma"/>
        </w:rPr>
        <w:t>.</w:t>
      </w:r>
    </w:p>
    <w:p w:rsidR="00BD2B67" w:rsidRPr="00112425" w:rsidRDefault="00BD2B67" w:rsidP="002F4A49">
      <w:pPr>
        <w:keepNext/>
        <w:keepLines/>
        <w:jc w:val="both"/>
        <w:rPr>
          <w:rFonts w:ascii="Tahoma" w:hAnsi="Tahoma" w:cs="Tahoma"/>
        </w:rPr>
      </w:pPr>
    </w:p>
    <w:p w:rsidR="005154C7" w:rsidRPr="00112425" w:rsidRDefault="005154C7" w:rsidP="002F4A49">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sidR="00A10D5D" w:rsidRPr="00112425">
        <w:rPr>
          <w:rFonts w:ascii="Tahoma" w:hAnsi="Tahoma" w:cs="Tahoma"/>
        </w:rPr>
        <w:t>3</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rsidR="005154C7" w:rsidRPr="00112425" w:rsidRDefault="005154C7" w:rsidP="002F4A49">
      <w:pPr>
        <w:keepNext/>
        <w:keepLines/>
        <w:jc w:val="both"/>
        <w:rPr>
          <w:rFonts w:ascii="Tahoma" w:hAnsi="Tahoma" w:cs="Tahoma"/>
        </w:rPr>
      </w:pPr>
    </w:p>
    <w:p w:rsidR="005154C7" w:rsidRPr="00112425" w:rsidRDefault="005154C7" w:rsidP="002F4A49">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rsidR="005154C7" w:rsidRPr="00112425" w:rsidRDefault="005154C7" w:rsidP="002F4A49">
      <w:pPr>
        <w:keepNext/>
        <w:keepLines/>
        <w:jc w:val="both"/>
        <w:rPr>
          <w:rFonts w:ascii="Tahoma" w:hAnsi="Tahoma" w:cs="Tahoma"/>
        </w:rPr>
      </w:pPr>
    </w:p>
    <w:p w:rsidR="005154C7" w:rsidRPr="00112425" w:rsidRDefault="00AB395C" w:rsidP="002F4A49">
      <w:pPr>
        <w:keepNext/>
        <w:keepLines/>
        <w:numPr>
          <w:ilvl w:val="12"/>
          <w:numId w:val="0"/>
        </w:numPr>
        <w:jc w:val="both"/>
      </w:pPr>
      <w:r w:rsidRPr="00112425">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00BD2B67" w:rsidRPr="00112425">
        <w:rPr>
          <w:rFonts w:ascii="Tahoma" w:hAnsi="Tahoma" w:cs="Tahoma"/>
          <w:kern w:val="16"/>
        </w:rPr>
        <w:t xml:space="preserve"> </w:t>
      </w:r>
    </w:p>
    <w:p w:rsidR="005154C7" w:rsidRPr="00112425" w:rsidRDefault="005154C7" w:rsidP="002F4A49">
      <w:pPr>
        <w:keepNext/>
        <w:keepLines/>
        <w:jc w:val="both"/>
        <w:rPr>
          <w:rFonts w:ascii="Tahoma" w:hAnsi="Tahoma" w:cs="Tahoma"/>
        </w:rPr>
      </w:pPr>
    </w:p>
    <w:p w:rsidR="00BD2B67" w:rsidRPr="00112425" w:rsidRDefault="00BD2B67" w:rsidP="002F4A49">
      <w:pPr>
        <w:keepNext/>
        <w:keepLines/>
        <w:jc w:val="both"/>
        <w:rPr>
          <w:rFonts w:ascii="Tahoma" w:hAnsi="Tahoma" w:cs="Tahoma"/>
        </w:rPr>
      </w:pPr>
      <w:r w:rsidRPr="00112425">
        <w:rPr>
          <w:rFonts w:ascii="Tahoma" w:hAnsi="Tahoma" w:cs="Tahoma"/>
          <w:kern w:val="16"/>
        </w:rPr>
        <w:t>Le če podizvajalec v skladu in na način, določen v drugem in tretjem odstavku 94. člena ZJN-3, zahteva neposredno plačilo, se šteje, da je neposredno plačilo podizvajalcu obvezno v skladu s ZJN-3 in obveznost zavezuje naročnika in glavnega izvajalca.</w:t>
      </w:r>
    </w:p>
    <w:p w:rsidR="00BD2B67" w:rsidRPr="00112425" w:rsidRDefault="00BD2B67" w:rsidP="002F4A49">
      <w:pPr>
        <w:keepNext/>
        <w:keepLines/>
        <w:jc w:val="both"/>
        <w:rPr>
          <w:rFonts w:ascii="Tahoma" w:hAnsi="Tahoma" w:cs="Tahoma"/>
        </w:rPr>
      </w:pPr>
    </w:p>
    <w:p w:rsidR="00BD2B67" w:rsidRDefault="00BD2B67" w:rsidP="002F4A49">
      <w:pPr>
        <w:keepNext/>
        <w:keepLines/>
        <w:jc w:val="both"/>
        <w:rPr>
          <w:rFonts w:ascii="Tahoma" w:hAnsi="Tahoma" w:cs="Tahoma"/>
        </w:rPr>
      </w:pPr>
      <w:r w:rsidRPr="00112425">
        <w:rPr>
          <w:rFonts w:ascii="Tahoma" w:hAnsi="Tahoma" w:cs="Tahoma"/>
        </w:rPr>
        <w:t xml:space="preserve">Če neposredno plačilo podizvajalcu ni obvezno v skladu s 94. členom ZJN-3, mora naročnik od glavnega izvajalca zahtevati, da mu najpozneje v </w:t>
      </w:r>
      <w:r w:rsidR="008F685A">
        <w:rPr>
          <w:rFonts w:ascii="Tahoma" w:hAnsi="Tahoma" w:cs="Tahoma"/>
        </w:rPr>
        <w:t>šestdesetih (</w:t>
      </w:r>
      <w:r w:rsidRPr="00112425">
        <w:rPr>
          <w:rFonts w:ascii="Tahoma" w:hAnsi="Tahoma" w:cs="Tahoma"/>
        </w:rPr>
        <w:t>60</w:t>
      </w:r>
      <w:r w:rsidR="008F685A">
        <w:rPr>
          <w:rFonts w:ascii="Tahoma" w:hAnsi="Tahoma" w:cs="Tahoma"/>
        </w:rPr>
        <w:t>)</w:t>
      </w:r>
      <w:r w:rsidRPr="00112425">
        <w:rPr>
          <w:rFonts w:ascii="Tahoma" w:hAnsi="Tahoma" w:cs="Tahoma"/>
        </w:rPr>
        <w:t xml:space="preserve"> dneh od plačila končnega računa oziroma situacije pošlje svojo pisno izjavo in pisno izjavo podizvajalca, da je podizvajalec prejel plačilo za izvedene gradnje ali storitve oziroma dobavljeno blago, neposredno povezano s predmetom javnega naročila.</w:t>
      </w:r>
    </w:p>
    <w:p w:rsidR="00995C6A" w:rsidRPr="00112425" w:rsidRDefault="00995C6A" w:rsidP="002F4A49">
      <w:pPr>
        <w:keepNext/>
        <w:keepLines/>
        <w:jc w:val="both"/>
        <w:rPr>
          <w:rFonts w:ascii="Tahoma" w:hAnsi="Tahoma" w:cs="Tahoma"/>
        </w:rPr>
      </w:pPr>
    </w:p>
    <w:p w:rsidR="00BD2B67" w:rsidRPr="00112425" w:rsidRDefault="00BD2B67" w:rsidP="002F4A49">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rsidR="001B7B78" w:rsidRPr="00112425" w:rsidRDefault="001B7B78" w:rsidP="002F4A49">
      <w:pPr>
        <w:keepNext/>
        <w:keepLines/>
        <w:jc w:val="both"/>
        <w:rPr>
          <w:rFonts w:ascii="Tahoma" w:hAnsi="Tahoma" w:cs="Tahoma"/>
        </w:rPr>
      </w:pPr>
    </w:p>
    <w:p w:rsidR="00BD2B67" w:rsidRPr="00112425" w:rsidRDefault="00BD2B67" w:rsidP="002F4A49">
      <w:pPr>
        <w:keepNext/>
        <w:keepLines/>
        <w:numPr>
          <w:ilvl w:val="12"/>
          <w:numId w:val="0"/>
        </w:numPr>
        <w:jc w:val="both"/>
        <w:rPr>
          <w:rFonts w:ascii="Tahoma" w:hAnsi="Tahoma" w:cs="Tahoma"/>
          <w:kern w:val="16"/>
        </w:rPr>
      </w:pPr>
      <w:r w:rsidRPr="00112425">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rsidR="00AB395C" w:rsidRPr="00112425" w:rsidRDefault="00AB395C" w:rsidP="002F4A49">
      <w:pPr>
        <w:keepNext/>
        <w:keepLines/>
        <w:jc w:val="both"/>
        <w:rPr>
          <w:rFonts w:ascii="Tahoma" w:hAnsi="Tahoma" w:cs="Tahoma"/>
          <w:i/>
        </w:rPr>
      </w:pPr>
      <w:r w:rsidRPr="00112425">
        <w:rPr>
          <w:rFonts w:ascii="Tahoma" w:hAnsi="Tahoma" w:cs="Tahoma"/>
          <w:i/>
        </w:rPr>
        <w:lastRenderedPageBreak/>
        <w:t>V kolikor ponudnik ne oddaja ponudbe z nobenim podizvajalcem, mu ni potrebno izpolniti/priložiti prilog, ki se nanašajo na podizvajalce.</w:t>
      </w:r>
    </w:p>
    <w:p w:rsidR="00A149A7" w:rsidRDefault="00A149A7" w:rsidP="002F4A49">
      <w:pPr>
        <w:keepNext/>
        <w:keepLines/>
        <w:jc w:val="both"/>
        <w:rPr>
          <w:rFonts w:ascii="Tahoma" w:hAnsi="Tahoma" w:cs="Tahoma"/>
        </w:rPr>
      </w:pPr>
    </w:p>
    <w:p w:rsidR="005154C7" w:rsidRPr="00112425" w:rsidRDefault="005154C7" w:rsidP="002F4A49">
      <w:pPr>
        <w:keepNext/>
        <w:keepLines/>
        <w:numPr>
          <w:ilvl w:val="1"/>
          <w:numId w:val="2"/>
        </w:numPr>
        <w:jc w:val="both"/>
        <w:rPr>
          <w:rFonts w:ascii="Tahoma" w:hAnsi="Tahoma" w:cs="Tahoma"/>
          <w:b/>
        </w:rPr>
      </w:pPr>
      <w:r w:rsidRPr="00112425">
        <w:rPr>
          <w:rFonts w:ascii="Tahoma" w:hAnsi="Tahoma" w:cs="Tahoma"/>
          <w:b/>
        </w:rPr>
        <w:t>Uporaba zmogljivosti drugih subjektov</w:t>
      </w:r>
    </w:p>
    <w:p w:rsidR="005154C7" w:rsidRPr="00112425" w:rsidRDefault="005154C7" w:rsidP="002F4A49">
      <w:pPr>
        <w:keepNext/>
        <w:keepLines/>
        <w:ind w:left="720"/>
        <w:jc w:val="both"/>
        <w:rPr>
          <w:rFonts w:ascii="Tahoma" w:hAnsi="Tahoma" w:cs="Tahoma"/>
          <w:b/>
        </w:rPr>
      </w:pPr>
    </w:p>
    <w:p w:rsidR="000C4341" w:rsidRPr="00C8579C" w:rsidRDefault="000C4341" w:rsidP="002F4A49">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rsidR="000C4341" w:rsidRPr="00C8579C" w:rsidRDefault="000C4341" w:rsidP="002F4A49">
      <w:pPr>
        <w:keepNext/>
        <w:keepLines/>
        <w:jc w:val="both"/>
        <w:rPr>
          <w:rFonts w:ascii="Tahoma" w:hAnsi="Tahoma" w:cs="Tahoma"/>
        </w:rPr>
      </w:pPr>
    </w:p>
    <w:p w:rsidR="000C4341" w:rsidRDefault="000C4341" w:rsidP="002F4A49">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rsidR="002B33B7" w:rsidRDefault="002B33B7" w:rsidP="002F4A49">
      <w:pPr>
        <w:pStyle w:val="Telobesedila2"/>
        <w:keepNext/>
        <w:keepLines/>
        <w:rPr>
          <w:rFonts w:ascii="Tahoma" w:hAnsi="Tahoma" w:cs="Tahoma"/>
          <w:b w:val="0"/>
          <w:lang w:val="sl-SI"/>
        </w:rPr>
      </w:pPr>
    </w:p>
    <w:p w:rsidR="000C4341" w:rsidRPr="0072622B" w:rsidRDefault="000C4341" w:rsidP="002F4A49">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rsidR="000C4341" w:rsidRPr="00C8579C" w:rsidRDefault="000C4341" w:rsidP="002F4A49">
      <w:pPr>
        <w:pStyle w:val="Telobesedila2"/>
        <w:keepNext/>
        <w:keepLines/>
        <w:rPr>
          <w:rFonts w:ascii="Tahoma" w:hAnsi="Tahoma" w:cs="Tahoma"/>
          <w:b w:val="0"/>
          <w:lang w:val="sl-SI"/>
        </w:rPr>
      </w:pPr>
    </w:p>
    <w:p w:rsidR="000C4341" w:rsidRPr="00C8579C" w:rsidRDefault="000C4341" w:rsidP="002F4A49">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rsidR="00995C6A" w:rsidRDefault="00995C6A" w:rsidP="00283C22">
      <w:pPr>
        <w:keepNext/>
        <w:keepLines/>
        <w:numPr>
          <w:ilvl w:val="0"/>
          <w:numId w:val="31"/>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rsidR="00995C6A" w:rsidRDefault="00995C6A" w:rsidP="00283C22">
      <w:pPr>
        <w:keepNext/>
        <w:keepLines/>
        <w:numPr>
          <w:ilvl w:val="0"/>
          <w:numId w:val="31"/>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rsidR="000C4341" w:rsidRPr="00C8579C" w:rsidRDefault="00995C6A" w:rsidP="00283C22">
      <w:pPr>
        <w:pStyle w:val="Odstavekseznama"/>
        <w:keepNext/>
        <w:keepLines/>
        <w:numPr>
          <w:ilvl w:val="0"/>
          <w:numId w:val="31"/>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0C4341" w:rsidRPr="00995C6A">
        <w:rPr>
          <w:rFonts w:ascii="Tahoma" w:hAnsi="Tahoma" w:cs="Tahoma"/>
        </w:rPr>
        <w:t>Prilogo 4/</w:t>
      </w:r>
      <w:r>
        <w:rPr>
          <w:rFonts w:ascii="Tahoma" w:hAnsi="Tahoma" w:cs="Tahoma"/>
        </w:rPr>
        <w:t>2</w:t>
      </w:r>
      <w:r w:rsidR="000C4341" w:rsidRPr="00995C6A">
        <w:rPr>
          <w:rFonts w:ascii="Tahoma" w:hAnsi="Tahoma" w:cs="Tahoma"/>
        </w:rPr>
        <w:t xml:space="preserve"> UDELEŽBA SUBJEKTA, KATEREGA ZMOGLJIVOST SE UPORABLJA</w:t>
      </w:r>
      <w:r w:rsidR="000C4341" w:rsidRPr="00C8579C">
        <w:rPr>
          <w:rFonts w:ascii="Tahoma" w:hAnsi="Tahoma" w:cs="Tahoma"/>
        </w:rPr>
        <w:t>.</w:t>
      </w:r>
    </w:p>
    <w:p w:rsidR="000C4341" w:rsidRPr="00C8579C" w:rsidRDefault="000C4341" w:rsidP="002F4A49">
      <w:pPr>
        <w:keepNext/>
        <w:keepLines/>
        <w:jc w:val="both"/>
        <w:rPr>
          <w:rFonts w:ascii="Tahoma" w:hAnsi="Tahoma" w:cs="Tahoma"/>
        </w:rPr>
      </w:pPr>
    </w:p>
    <w:p w:rsidR="000C4341" w:rsidRPr="00C8579C" w:rsidRDefault="000C4341" w:rsidP="002F4A49">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rsidR="000C4341" w:rsidRPr="00C8579C" w:rsidRDefault="000C4341" w:rsidP="002F4A49">
      <w:pPr>
        <w:pStyle w:val="Telobesedila2"/>
        <w:keepNext/>
        <w:keepLines/>
        <w:rPr>
          <w:rFonts w:ascii="Tahoma" w:hAnsi="Tahoma" w:cs="Tahoma"/>
          <w:b w:val="0"/>
          <w:lang w:val="sl-SI"/>
        </w:rPr>
      </w:pPr>
    </w:p>
    <w:p w:rsidR="000C4341" w:rsidRPr="00C8579C" w:rsidRDefault="000C4341" w:rsidP="002F4A49">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rsidR="004F3E1B" w:rsidRPr="00112425" w:rsidRDefault="004F3E1B" w:rsidP="002F4A49">
      <w:pPr>
        <w:keepNext/>
        <w:keepLines/>
        <w:jc w:val="both"/>
        <w:rPr>
          <w:rFonts w:ascii="Tahoma" w:hAnsi="Tahoma" w:cs="Tahoma"/>
        </w:rPr>
      </w:pPr>
    </w:p>
    <w:p w:rsidR="005154C7" w:rsidRPr="00112425" w:rsidRDefault="00F1423B" w:rsidP="002F4A49">
      <w:pPr>
        <w:keepNext/>
        <w:keepLines/>
        <w:numPr>
          <w:ilvl w:val="1"/>
          <w:numId w:val="2"/>
        </w:numPr>
        <w:jc w:val="both"/>
        <w:rPr>
          <w:rFonts w:ascii="Tahoma" w:hAnsi="Tahoma" w:cs="Tahoma"/>
          <w:b/>
          <w:color w:val="000000"/>
        </w:rPr>
      </w:pPr>
      <w:r w:rsidRPr="00112425">
        <w:rPr>
          <w:rFonts w:ascii="Tahoma" w:hAnsi="Tahoma" w:cs="Tahoma"/>
          <w:b/>
          <w:color w:val="000000"/>
        </w:rPr>
        <w:t xml:space="preserve">Ponudbena </w:t>
      </w:r>
      <w:r w:rsidR="000C4341">
        <w:rPr>
          <w:rFonts w:ascii="Tahoma" w:hAnsi="Tahoma" w:cs="Tahoma"/>
          <w:b/>
          <w:color w:val="000000"/>
        </w:rPr>
        <w:t>vrednost</w:t>
      </w:r>
    </w:p>
    <w:p w:rsidR="008E187B" w:rsidRDefault="008E187B" w:rsidP="002F4A49">
      <w:pPr>
        <w:keepNext/>
        <w:keepLines/>
        <w:jc w:val="both"/>
        <w:rPr>
          <w:rFonts w:ascii="Tahoma" w:hAnsi="Tahoma" w:cs="Tahoma"/>
          <w:b/>
          <w:color w:val="000000"/>
        </w:rPr>
      </w:pPr>
    </w:p>
    <w:p w:rsidR="00877EC5" w:rsidRDefault="00877EC5" w:rsidP="002F4A49">
      <w:pPr>
        <w:keepNext/>
        <w:keepLines/>
        <w:jc w:val="both"/>
        <w:rPr>
          <w:rFonts w:ascii="Tahoma" w:hAnsi="Tahoma" w:cs="Tahoma"/>
          <w:b/>
          <w:color w:val="000000"/>
        </w:rPr>
      </w:pPr>
      <w:r>
        <w:rPr>
          <w:rFonts w:ascii="Tahoma" w:hAnsi="Tahoma" w:cs="Tahoma"/>
          <w:b/>
          <w:color w:val="000000"/>
        </w:rPr>
        <w:t>Skupna p</w:t>
      </w:r>
      <w:r w:rsidRPr="00B063D1">
        <w:rPr>
          <w:rFonts w:ascii="Tahoma" w:hAnsi="Tahoma" w:cs="Tahoma"/>
          <w:b/>
          <w:color w:val="000000"/>
        </w:rPr>
        <w:t xml:space="preserve">onudbena </w:t>
      </w:r>
      <w:r>
        <w:rPr>
          <w:rFonts w:ascii="Tahoma" w:hAnsi="Tahoma" w:cs="Tahoma"/>
          <w:b/>
          <w:color w:val="000000"/>
        </w:rPr>
        <w:t>vrednost in cene na enoto mere</w:t>
      </w:r>
      <w:r w:rsidRPr="00B063D1">
        <w:rPr>
          <w:rFonts w:ascii="Tahoma" w:hAnsi="Tahoma" w:cs="Tahoma"/>
          <w:b/>
          <w:color w:val="000000"/>
        </w:rPr>
        <w:t xml:space="preserve"> mora</w:t>
      </w:r>
      <w:r>
        <w:rPr>
          <w:rFonts w:ascii="Tahoma" w:hAnsi="Tahoma" w:cs="Tahoma"/>
          <w:b/>
          <w:color w:val="000000"/>
        </w:rPr>
        <w:t>jo</w:t>
      </w:r>
      <w:r w:rsidRPr="00B063D1">
        <w:rPr>
          <w:rFonts w:ascii="Tahoma" w:hAnsi="Tahoma" w:cs="Tahoma"/>
          <w:b/>
          <w:color w:val="000000"/>
        </w:rPr>
        <w:t xml:space="preserve"> biti izražen</w:t>
      </w:r>
      <w:r>
        <w:rPr>
          <w:rFonts w:ascii="Tahoma" w:hAnsi="Tahoma" w:cs="Tahoma"/>
          <w:b/>
          <w:color w:val="000000"/>
        </w:rPr>
        <w:t>e</w:t>
      </w:r>
      <w:r w:rsidRPr="00B063D1">
        <w:rPr>
          <w:rFonts w:ascii="Tahoma" w:hAnsi="Tahoma" w:cs="Tahoma"/>
          <w:b/>
          <w:color w:val="000000"/>
        </w:rPr>
        <w:t xml:space="preserve"> v evrih, zaokrožen</w:t>
      </w:r>
      <w:r>
        <w:rPr>
          <w:rFonts w:ascii="Tahoma" w:hAnsi="Tahoma" w:cs="Tahoma"/>
          <w:b/>
          <w:color w:val="000000"/>
        </w:rPr>
        <w:t>e</w:t>
      </w:r>
      <w:r w:rsidRPr="00B063D1">
        <w:rPr>
          <w:rFonts w:ascii="Tahoma" w:hAnsi="Tahoma" w:cs="Tahoma"/>
          <w:b/>
          <w:color w:val="000000"/>
        </w:rPr>
        <w:t xml:space="preserve"> na dve (2) decimalni mesti.</w:t>
      </w:r>
    </w:p>
    <w:p w:rsidR="00877EC5" w:rsidRDefault="00877EC5" w:rsidP="002F4A49">
      <w:pPr>
        <w:keepNext/>
        <w:keepLines/>
        <w:jc w:val="both"/>
        <w:rPr>
          <w:rFonts w:ascii="Tahoma" w:hAnsi="Tahoma" w:cs="Tahoma"/>
          <w:b/>
          <w:color w:val="000000"/>
        </w:rPr>
      </w:pPr>
    </w:p>
    <w:p w:rsidR="00877EC5" w:rsidRDefault="00877EC5" w:rsidP="00877EC5">
      <w:pPr>
        <w:keepNext/>
        <w:keepLines/>
        <w:jc w:val="both"/>
        <w:rPr>
          <w:rFonts w:ascii="Tahoma" w:hAnsi="Tahoma" w:cs="Tahoma"/>
        </w:rPr>
      </w:pPr>
      <w:r>
        <w:rPr>
          <w:rFonts w:ascii="Tahoma" w:hAnsi="Tahoma" w:cs="Tahoma"/>
        </w:rPr>
        <w:t xml:space="preserve">Ponudnik mora </w:t>
      </w:r>
      <w:r w:rsidRPr="004B1A7C">
        <w:rPr>
          <w:rFonts w:ascii="Tahoma" w:hAnsi="Tahoma" w:cs="Tahoma"/>
        </w:rPr>
        <w:t>Prilogo 2</w:t>
      </w:r>
      <w:r>
        <w:rPr>
          <w:rFonts w:ascii="Tahoma" w:hAnsi="Tahoma" w:cs="Tahoma"/>
        </w:rPr>
        <w:t xml:space="preserve"> PONUDBA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rsidR="00877EC5" w:rsidRPr="00112425" w:rsidRDefault="00877EC5" w:rsidP="002F4A49">
      <w:pPr>
        <w:keepNext/>
        <w:keepLines/>
        <w:jc w:val="both"/>
        <w:rPr>
          <w:rFonts w:ascii="Tahoma" w:hAnsi="Tahoma" w:cs="Tahoma"/>
          <w:b/>
          <w:color w:val="000000"/>
        </w:rPr>
      </w:pPr>
    </w:p>
    <w:p w:rsidR="00890B6B" w:rsidRPr="00890B6B" w:rsidRDefault="00D12766" w:rsidP="00890B6B">
      <w:pPr>
        <w:pStyle w:val="Slog"/>
        <w:keepNext/>
        <w:keepLines/>
        <w:jc w:val="both"/>
        <w:rPr>
          <w:rFonts w:ascii="Tahoma" w:hAnsi="Tahoma" w:cs="Tahoma"/>
          <w:sz w:val="20"/>
          <w:lang w:val="sl-SI"/>
        </w:rPr>
      </w:pPr>
      <w:r w:rsidRPr="00890B6B">
        <w:rPr>
          <w:rFonts w:ascii="Tahoma" w:hAnsi="Tahoma" w:cs="Tahoma"/>
          <w:sz w:val="20"/>
          <w:lang w:val="sl-SI"/>
        </w:rPr>
        <w:t xml:space="preserve">Vrednost razpisanih </w:t>
      </w:r>
      <w:r w:rsidR="00627A40" w:rsidRPr="00890B6B">
        <w:rPr>
          <w:rFonts w:ascii="Tahoma" w:hAnsi="Tahoma" w:cs="Tahoma"/>
          <w:sz w:val="20"/>
          <w:lang w:val="sl-SI"/>
        </w:rPr>
        <w:t xml:space="preserve">dobav in </w:t>
      </w:r>
      <w:r w:rsidRPr="00890B6B">
        <w:rPr>
          <w:rFonts w:ascii="Tahoma" w:hAnsi="Tahoma" w:cs="Tahoma"/>
          <w:sz w:val="20"/>
          <w:lang w:val="sl-SI"/>
        </w:rPr>
        <w:t>del je fiksna fco. lokacija izvedbe. Ponudnik izdela vr</w:t>
      </w:r>
      <w:r w:rsidR="00877EC5">
        <w:rPr>
          <w:rFonts w:ascii="Tahoma" w:hAnsi="Tahoma" w:cs="Tahoma"/>
          <w:sz w:val="20"/>
          <w:lang w:val="sl-SI"/>
        </w:rPr>
        <w:t xml:space="preserve">ednostni del ponudbe na osnovi </w:t>
      </w:r>
      <w:r w:rsidRPr="00890B6B">
        <w:rPr>
          <w:rFonts w:ascii="Tahoma" w:hAnsi="Tahoma" w:cs="Tahoma"/>
          <w:sz w:val="20"/>
          <w:lang w:val="sl-SI"/>
        </w:rPr>
        <w:t>opisa del z upoštevanjem vseh dodatnih pogojev (tehničnih in splošnih) ter podanih fiksnih stroškov, ki morajo bit</w:t>
      </w:r>
      <w:r w:rsidR="00DE5777" w:rsidRPr="00890B6B">
        <w:rPr>
          <w:rFonts w:ascii="Tahoma" w:hAnsi="Tahoma" w:cs="Tahoma"/>
          <w:sz w:val="20"/>
          <w:lang w:val="sl-SI"/>
        </w:rPr>
        <w:t>i vkalkulirani v ponudbeni ceni.</w:t>
      </w:r>
      <w:r w:rsidRPr="00890B6B">
        <w:rPr>
          <w:rFonts w:ascii="Tahoma" w:hAnsi="Tahoma" w:cs="Tahoma"/>
          <w:sz w:val="20"/>
          <w:lang w:val="sl-SI"/>
        </w:rPr>
        <w:t xml:space="preserve"> Cene po enotah </w:t>
      </w:r>
      <w:r w:rsidR="001B1799" w:rsidRPr="00890B6B">
        <w:rPr>
          <w:rFonts w:ascii="Tahoma" w:hAnsi="Tahoma" w:cs="Tahoma"/>
          <w:sz w:val="20"/>
          <w:lang w:val="sl-SI"/>
        </w:rPr>
        <w:t>morajo</w:t>
      </w:r>
      <w:r w:rsidRPr="00890B6B">
        <w:rPr>
          <w:rFonts w:ascii="Tahoma" w:hAnsi="Tahoma" w:cs="Tahoma"/>
          <w:sz w:val="20"/>
          <w:lang w:val="sl-SI"/>
        </w:rPr>
        <w:t xml:space="preserve"> </w:t>
      </w:r>
      <w:r w:rsidR="001B1799" w:rsidRPr="00890B6B">
        <w:rPr>
          <w:rFonts w:ascii="Tahoma" w:hAnsi="Tahoma" w:cs="Tahoma"/>
          <w:sz w:val="20"/>
          <w:lang w:val="sl-SI"/>
        </w:rPr>
        <w:t>vsebovati</w:t>
      </w:r>
      <w:r w:rsidRPr="00890B6B">
        <w:rPr>
          <w:rFonts w:ascii="Tahoma" w:hAnsi="Tahoma" w:cs="Tahoma"/>
          <w:sz w:val="20"/>
          <w:lang w:val="sl-SI"/>
        </w:rPr>
        <w:t xml:space="preserve"> vse stroške, vključno s stroški zagotavljanja in kontrole kvalitete izvedenih del, vzpostavitve koriščenih prostorov ter pomožnih dostopov med časom </w:t>
      </w:r>
      <w:r w:rsidR="00627A40" w:rsidRPr="00890B6B">
        <w:rPr>
          <w:rFonts w:ascii="Tahoma" w:hAnsi="Tahoma" w:cs="Tahoma"/>
          <w:sz w:val="20"/>
          <w:lang w:val="sl-SI"/>
        </w:rPr>
        <w:t>izvedbe del do vrnitve</w:t>
      </w:r>
      <w:r w:rsidRPr="00890B6B">
        <w:rPr>
          <w:rFonts w:ascii="Tahoma" w:hAnsi="Tahoma" w:cs="Tahoma"/>
          <w:sz w:val="20"/>
          <w:lang w:val="sl-SI"/>
        </w:rPr>
        <w:t xml:space="preserve"> v prvotno stanje, stroškov zagotavljanja varstva pri delu.</w:t>
      </w:r>
      <w:r w:rsidR="00890B6B" w:rsidRPr="00890B6B">
        <w:rPr>
          <w:rFonts w:ascii="Tahoma" w:hAnsi="Tahoma" w:cs="Tahoma"/>
          <w:sz w:val="20"/>
          <w:lang w:val="sl-SI"/>
        </w:rPr>
        <w:t xml:space="preserve"> V ponudbeno ceno morajo biti vključeni tudi stroški izdelave ponudbene dokumentacije, stroški pridobitve bančnih garancij, popusti, dajatvami ter carinskimi obveznostmi kot tudi stroški za vsa ostala dela in naloge, ki so v pogodbi opredeljena kot obveznosti izvajalca</w:t>
      </w:r>
      <w:r w:rsidR="00890B6B">
        <w:rPr>
          <w:rFonts w:ascii="Tahoma" w:hAnsi="Tahoma" w:cs="Tahoma"/>
          <w:sz w:val="20"/>
          <w:lang w:val="sl-SI"/>
        </w:rPr>
        <w:t>.</w:t>
      </w:r>
    </w:p>
    <w:p w:rsidR="00D12766" w:rsidRDefault="00D12766" w:rsidP="002F4A49">
      <w:pPr>
        <w:keepNext/>
        <w:keepLines/>
        <w:jc w:val="both"/>
        <w:rPr>
          <w:rFonts w:ascii="Tahoma" w:hAnsi="Tahoma" w:cs="Tahoma"/>
        </w:rPr>
      </w:pPr>
    </w:p>
    <w:p w:rsidR="00877EC5" w:rsidRPr="00877EC5" w:rsidRDefault="00877EC5" w:rsidP="00877EC5">
      <w:pPr>
        <w:keepNext/>
        <w:keepLines/>
        <w:jc w:val="both"/>
        <w:rPr>
          <w:rFonts w:ascii="Tahoma" w:hAnsi="Tahoma" w:cs="Tahoma"/>
        </w:rPr>
      </w:pPr>
      <w:r w:rsidRPr="00877EC5">
        <w:rPr>
          <w:rFonts w:ascii="Tahoma" w:hAnsi="Tahoma" w:cs="Tahoma"/>
        </w:rPr>
        <w:lastRenderedPageBreak/>
        <w:t xml:space="preserve">Ponudnik v sistem e-JN </w:t>
      </w:r>
      <w:r w:rsidRPr="00877EC5">
        <w:rPr>
          <w:rFonts w:ascii="Tahoma" w:hAnsi="Tahoma" w:cs="Tahoma"/>
          <w:b/>
        </w:rPr>
        <w:t>v razdelek »Skupna ponudbena vrednost«</w:t>
      </w:r>
      <w:r w:rsidRPr="00877EC5">
        <w:rPr>
          <w:rFonts w:ascii="Tahoma" w:hAnsi="Tahoma" w:cs="Tahoma"/>
        </w:rPr>
        <w:t xml:space="preserve"> v zato namenjen prostor vpiše skupni ponudbeni znesek brez davka v EUR in znesek davka v EUR. Znesek z davkom (EUR) in vsi podatki, ki prikazujejo skupno ponudbeno vrednost, se izračunajo samodejno. V </w:t>
      </w:r>
      <w:r w:rsidRPr="00877EC5">
        <w:rPr>
          <w:rFonts w:ascii="Tahoma" w:hAnsi="Tahoma" w:cs="Tahoma"/>
          <w:b/>
        </w:rPr>
        <w:t>del »Predračun«</w:t>
      </w:r>
      <w:r w:rsidRPr="00877EC5">
        <w:rPr>
          <w:rFonts w:ascii="Tahoma" w:hAnsi="Tahoma" w:cs="Tahoma"/>
        </w:rPr>
        <w:t xml:space="preserve"> pa naloži izpolnjeno in podpisano Prilogo »PREDRAČUN« v obliki pdf.</w:t>
      </w:r>
      <w:r w:rsidR="009B3C15">
        <w:rPr>
          <w:rFonts w:ascii="Tahoma" w:hAnsi="Tahoma" w:cs="Tahoma"/>
        </w:rPr>
        <w:t xml:space="preserve"> </w:t>
      </w:r>
      <w:r w:rsidRPr="00877EC5">
        <w:rPr>
          <w:rFonts w:ascii="Tahoma" w:hAnsi="Tahoma" w:cs="Tahoma"/>
        </w:rPr>
        <w:t>»Skupna ponudbena vrednost«, ki bo vpisana v istoimenski razdelek in dokument, ki bo naložen kot predračun (Priloga »PREDRAČUN«) v del »Predračun«, bosta razvidna in dostopna na javnem odpiranju ponudb.</w:t>
      </w:r>
    </w:p>
    <w:p w:rsidR="00877EC5" w:rsidRPr="00112425" w:rsidRDefault="00877EC5" w:rsidP="002F4A49">
      <w:pPr>
        <w:keepNext/>
        <w:keepLines/>
        <w:jc w:val="both"/>
        <w:rPr>
          <w:rFonts w:ascii="Tahoma" w:hAnsi="Tahoma" w:cs="Tahoma"/>
        </w:rPr>
      </w:pPr>
    </w:p>
    <w:p w:rsidR="00912AFC" w:rsidRPr="008F7391" w:rsidRDefault="00912AFC" w:rsidP="00912AFC">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sidRPr="009B3C15">
        <w:rPr>
          <w:rFonts w:ascii="Tahoma" w:hAnsi="Tahoma" w:cs="Tahoma"/>
          <w:b/>
        </w:rPr>
        <w:t xml:space="preserve">Prilogo </w:t>
      </w:r>
      <w:r w:rsidR="009B3C15">
        <w:rPr>
          <w:rFonts w:ascii="Tahoma" w:hAnsi="Tahoma" w:cs="Tahoma"/>
          <w:b/>
        </w:rPr>
        <w:t>2</w:t>
      </w:r>
      <w:r>
        <w:rPr>
          <w:rFonts w:ascii="Tahoma" w:hAnsi="Tahoma" w:cs="Tahoma"/>
          <w:b/>
        </w:rPr>
        <w:t xml:space="preserve"> »</w:t>
      </w:r>
      <w:r w:rsidRPr="002F4A49">
        <w:rPr>
          <w:rFonts w:ascii="Tahoma" w:hAnsi="Tahoma" w:cs="Tahoma"/>
          <w:b/>
        </w:rPr>
        <w:t>PONUDB</w:t>
      </w:r>
      <w:r w:rsidR="009B3C15">
        <w:rPr>
          <w:rFonts w:ascii="Tahoma" w:hAnsi="Tahoma" w:cs="Tahoma"/>
          <w:b/>
        </w:rPr>
        <w:t>A</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rsidR="000A7EC5" w:rsidRPr="00CA6647" w:rsidRDefault="000A7EC5" w:rsidP="002F4A49">
      <w:pPr>
        <w:keepNext/>
        <w:keepLines/>
        <w:jc w:val="both"/>
        <w:rPr>
          <w:rFonts w:ascii="Tahoma" w:hAnsi="Tahoma" w:cs="Tahoma"/>
          <w:color w:val="FF0000"/>
        </w:rPr>
      </w:pPr>
      <w:r w:rsidRPr="00CA6647">
        <w:rPr>
          <w:rFonts w:ascii="Tahoma" w:hAnsi="Tahoma" w:cs="Tahoma"/>
          <w:color w:val="FF0000"/>
        </w:rPr>
        <w:t xml:space="preserve"> </w:t>
      </w:r>
    </w:p>
    <w:p w:rsidR="0075292D" w:rsidRPr="00112425" w:rsidRDefault="00325548" w:rsidP="002F4A49">
      <w:pPr>
        <w:keepNext/>
        <w:keepLines/>
        <w:numPr>
          <w:ilvl w:val="1"/>
          <w:numId w:val="2"/>
        </w:numPr>
        <w:jc w:val="both"/>
        <w:rPr>
          <w:rFonts w:ascii="Tahoma" w:hAnsi="Tahoma" w:cs="Tahoma"/>
          <w:b/>
          <w:color w:val="000000"/>
        </w:rPr>
      </w:pPr>
      <w:r w:rsidRPr="00112425">
        <w:rPr>
          <w:rFonts w:ascii="Tahoma" w:hAnsi="Tahoma" w:cs="Tahoma"/>
          <w:b/>
          <w:color w:val="000000"/>
        </w:rPr>
        <w:t>Veljavnost ponudbe</w:t>
      </w:r>
    </w:p>
    <w:p w:rsidR="00325548" w:rsidRPr="00112425" w:rsidRDefault="00325548" w:rsidP="002F4A49">
      <w:pPr>
        <w:keepNext/>
        <w:keepLines/>
        <w:jc w:val="both"/>
        <w:rPr>
          <w:rFonts w:ascii="Tahoma" w:hAnsi="Tahoma" w:cs="Tahoma"/>
        </w:rPr>
      </w:pPr>
    </w:p>
    <w:p w:rsidR="0013698B" w:rsidRDefault="0013698B" w:rsidP="0013698B">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Pr="00C8579C" w:rsidDel="00C53A34">
        <w:rPr>
          <w:rFonts w:ascii="Tahoma" w:hAnsi="Tahoma" w:cs="Tahoma"/>
        </w:rPr>
        <w:t xml:space="preserve"> </w:t>
      </w:r>
    </w:p>
    <w:p w:rsidR="0095068C" w:rsidRPr="00112425" w:rsidRDefault="0095068C" w:rsidP="002F4A49">
      <w:pPr>
        <w:keepNext/>
        <w:keepLines/>
        <w:jc w:val="both"/>
        <w:rPr>
          <w:rFonts w:ascii="Tahoma" w:hAnsi="Tahoma" w:cs="Tahoma"/>
        </w:rPr>
      </w:pPr>
    </w:p>
    <w:p w:rsidR="00193548" w:rsidRPr="00112425" w:rsidRDefault="00734DC1" w:rsidP="002F4A49">
      <w:pPr>
        <w:keepNext/>
        <w:keepLines/>
        <w:numPr>
          <w:ilvl w:val="1"/>
          <w:numId w:val="2"/>
        </w:numPr>
        <w:jc w:val="both"/>
        <w:rPr>
          <w:rFonts w:ascii="Tahoma" w:hAnsi="Tahoma" w:cs="Tahoma"/>
          <w:b/>
          <w:color w:val="000000"/>
        </w:rPr>
      </w:pPr>
      <w:r w:rsidRPr="00112425">
        <w:rPr>
          <w:rFonts w:ascii="Tahoma" w:hAnsi="Tahoma" w:cs="Tahoma"/>
          <w:b/>
          <w:color w:val="000000"/>
        </w:rPr>
        <w:t>Način obračunavanja in p</w:t>
      </w:r>
      <w:r w:rsidR="00193548" w:rsidRPr="00112425">
        <w:rPr>
          <w:rFonts w:ascii="Tahoma" w:hAnsi="Tahoma" w:cs="Tahoma"/>
          <w:b/>
          <w:color w:val="000000"/>
        </w:rPr>
        <w:t>lačilni pogoji</w:t>
      </w:r>
    </w:p>
    <w:p w:rsidR="000D6F21" w:rsidRPr="00112425" w:rsidRDefault="000D6F21" w:rsidP="002F4A49">
      <w:pPr>
        <w:pStyle w:val="BESEDILO"/>
        <w:keepNext/>
        <w:widowControl/>
        <w:tabs>
          <w:tab w:val="clear" w:pos="2155"/>
        </w:tabs>
        <w:rPr>
          <w:rFonts w:ascii="Tahoma" w:hAnsi="Tahoma" w:cs="Tahoma"/>
          <w:kern w:val="0"/>
        </w:rPr>
      </w:pPr>
    </w:p>
    <w:p w:rsidR="007648BE" w:rsidRPr="00112425" w:rsidRDefault="003E2F40" w:rsidP="002F4A49">
      <w:pPr>
        <w:keepNext/>
        <w:keepLines/>
        <w:jc w:val="both"/>
        <w:rPr>
          <w:rFonts w:ascii="Tahoma" w:hAnsi="Tahoma" w:cs="Tahoma"/>
          <w:kern w:val="16"/>
        </w:rPr>
      </w:pPr>
      <w:r w:rsidRPr="00112425">
        <w:rPr>
          <w:rFonts w:ascii="Tahoma" w:hAnsi="Tahoma" w:cs="Tahoma"/>
        </w:rPr>
        <w:t>Način obračunavanja in plačilni pogoji</w:t>
      </w:r>
      <w:r w:rsidR="007648BE" w:rsidRPr="007648BE">
        <w:rPr>
          <w:rFonts w:ascii="Tahoma" w:hAnsi="Tahoma" w:cs="Tahoma"/>
          <w:kern w:val="16"/>
        </w:rPr>
        <w:t xml:space="preserve"> </w:t>
      </w:r>
      <w:r w:rsidR="007648BE">
        <w:rPr>
          <w:rFonts w:ascii="Tahoma" w:hAnsi="Tahoma" w:cs="Tahoma"/>
          <w:kern w:val="16"/>
        </w:rPr>
        <w:t xml:space="preserve">so podrobno opredeljeni </w:t>
      </w:r>
      <w:r w:rsidR="007648BE" w:rsidRPr="00112425">
        <w:rPr>
          <w:rFonts w:ascii="Tahoma" w:hAnsi="Tahoma" w:cs="Tahoma"/>
        </w:rPr>
        <w:t>v osnutku pogodbe naročnika (Priloga 7).</w:t>
      </w:r>
    </w:p>
    <w:p w:rsidR="007648BE" w:rsidRPr="00112425" w:rsidRDefault="007648BE" w:rsidP="002F4A49">
      <w:pPr>
        <w:pStyle w:val="BESEDILO"/>
        <w:keepNext/>
        <w:widowControl/>
        <w:tabs>
          <w:tab w:val="clear" w:pos="2155"/>
        </w:tabs>
        <w:rPr>
          <w:rFonts w:ascii="Tahoma" w:hAnsi="Tahoma" w:cs="Tahoma"/>
          <w:kern w:val="0"/>
        </w:rPr>
      </w:pPr>
    </w:p>
    <w:p w:rsidR="00D12766" w:rsidRPr="00F603C3" w:rsidRDefault="00D12766" w:rsidP="002F4A49">
      <w:pPr>
        <w:keepNext/>
        <w:keepLines/>
        <w:numPr>
          <w:ilvl w:val="0"/>
          <w:numId w:val="2"/>
        </w:numPr>
        <w:jc w:val="both"/>
        <w:rPr>
          <w:rFonts w:ascii="Tahoma" w:hAnsi="Tahoma" w:cs="Tahoma"/>
          <w:b/>
          <w:sz w:val="24"/>
        </w:rPr>
      </w:pPr>
      <w:r w:rsidRPr="00F603C3">
        <w:rPr>
          <w:rFonts w:ascii="Tahoma" w:hAnsi="Tahoma" w:cs="Tahoma"/>
          <w:b/>
          <w:sz w:val="24"/>
        </w:rPr>
        <w:t>TEHNIČNA SPECIFIKACIJA IN OSTALI PONUDBENI POGOJI IN ZAHTEVE</w:t>
      </w:r>
    </w:p>
    <w:p w:rsidR="00D12766" w:rsidRPr="00112425" w:rsidRDefault="00D12766" w:rsidP="002F4A49">
      <w:pPr>
        <w:keepNext/>
        <w:keepLines/>
        <w:jc w:val="both"/>
        <w:rPr>
          <w:rFonts w:ascii="Tahoma" w:hAnsi="Tahoma"/>
          <w:b/>
        </w:rPr>
      </w:pPr>
    </w:p>
    <w:p w:rsidR="00D12766" w:rsidRPr="0082423D" w:rsidRDefault="00D12766" w:rsidP="00EC29FE">
      <w:pPr>
        <w:keepNext/>
        <w:keepLines/>
        <w:numPr>
          <w:ilvl w:val="1"/>
          <w:numId w:val="12"/>
        </w:numPr>
        <w:jc w:val="both"/>
        <w:rPr>
          <w:rFonts w:ascii="Tahoma" w:hAnsi="Tahoma" w:cs="Tahoma"/>
          <w:b/>
        </w:rPr>
      </w:pPr>
      <w:r w:rsidRPr="0082423D">
        <w:rPr>
          <w:rFonts w:ascii="Tahoma" w:hAnsi="Tahoma" w:cs="Tahoma"/>
          <w:b/>
        </w:rPr>
        <w:t xml:space="preserve">Splošno </w:t>
      </w:r>
    </w:p>
    <w:p w:rsidR="00D12766" w:rsidRPr="00112425" w:rsidRDefault="00D12766" w:rsidP="002F4A49">
      <w:pPr>
        <w:keepNext/>
        <w:keepLines/>
        <w:jc w:val="both"/>
        <w:rPr>
          <w:rFonts w:ascii="Tahoma" w:hAnsi="Tahoma" w:cs="Tahoma"/>
        </w:rPr>
      </w:pPr>
    </w:p>
    <w:p w:rsidR="00D12766" w:rsidRPr="00112425" w:rsidRDefault="00D12766" w:rsidP="002F4A49">
      <w:pPr>
        <w:keepNext/>
        <w:keepLines/>
        <w:jc w:val="both"/>
        <w:rPr>
          <w:rFonts w:ascii="Tahoma" w:hAnsi="Tahoma" w:cs="Tahoma"/>
        </w:rPr>
      </w:pPr>
      <w:r w:rsidRPr="00112425">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rsidR="00D12766" w:rsidRDefault="00D12766" w:rsidP="002F4A49">
      <w:pPr>
        <w:keepNext/>
        <w:keepLines/>
        <w:rPr>
          <w:rFonts w:ascii="Tahoma" w:hAnsi="Tahoma" w:cs="Tahoma"/>
          <w:b/>
        </w:rPr>
      </w:pPr>
    </w:p>
    <w:p w:rsidR="00655F06" w:rsidRPr="008E0A7D" w:rsidRDefault="00655F06" w:rsidP="00655F06">
      <w:pPr>
        <w:keepNext/>
        <w:keepLines/>
        <w:jc w:val="both"/>
        <w:rPr>
          <w:rFonts w:ascii="Tahoma" w:hAnsi="Tahoma" w:cs="Tahoma"/>
        </w:rPr>
      </w:pPr>
      <w:r w:rsidRPr="00895213">
        <w:rPr>
          <w:rFonts w:ascii="Tahoma" w:hAnsi="Tahoma" w:cs="Tahoma"/>
        </w:rPr>
        <w:t xml:space="preserve">Celotna tehnična specifikacija za </w:t>
      </w:r>
      <w:r w:rsidRPr="00655F06">
        <w:rPr>
          <w:rFonts w:ascii="Tahoma" w:hAnsi="Tahoma" w:cs="Tahoma"/>
        </w:rPr>
        <w:t>dobavo, montažo in zagon diesel agregata</w:t>
      </w:r>
      <w:r w:rsidRPr="00895213">
        <w:rPr>
          <w:rFonts w:ascii="Tahoma" w:hAnsi="Tahoma" w:cs="Tahoma"/>
        </w:rPr>
        <w:t>, je razvidna v samostojnem dokumentu »</w:t>
      </w:r>
      <w:r w:rsidRPr="00655F06">
        <w:rPr>
          <w:rFonts w:ascii="Tahoma" w:hAnsi="Tahoma" w:cs="Tahoma"/>
        </w:rPr>
        <w:t>Tehnični specifikaciji št. VKS-</w:t>
      </w:r>
      <w:r w:rsidR="005D6E00">
        <w:rPr>
          <w:rFonts w:ascii="Tahoma" w:hAnsi="Tahoma" w:cs="Tahoma"/>
        </w:rPr>
        <w:t>11</w:t>
      </w:r>
      <w:r w:rsidRPr="00655F06">
        <w:rPr>
          <w:rFonts w:ascii="Tahoma" w:hAnsi="Tahoma" w:cs="Tahoma"/>
        </w:rPr>
        <w:t>/2</w:t>
      </w:r>
      <w:r w:rsidR="005D6E00">
        <w:rPr>
          <w:rFonts w:ascii="Tahoma" w:hAnsi="Tahoma" w:cs="Tahoma"/>
        </w:rPr>
        <w:t>2</w:t>
      </w:r>
      <w:r w:rsidRPr="00655F06">
        <w:rPr>
          <w:rFonts w:ascii="Tahoma" w:hAnsi="Tahoma" w:cs="Tahoma"/>
        </w:rPr>
        <w:t xml:space="preserve"> za dobavo, montažo in zagon diesel agregata</w:t>
      </w:r>
      <w:r w:rsidRPr="00895213">
        <w:rPr>
          <w:rFonts w:ascii="Tahoma" w:hAnsi="Tahoma" w:cs="Tahoma"/>
        </w:rPr>
        <w:t>«, ki je priloga in sestavni del te dokumentacije.</w:t>
      </w:r>
    </w:p>
    <w:p w:rsidR="00655F06" w:rsidRDefault="00655F06" w:rsidP="002F4A49">
      <w:pPr>
        <w:keepNext/>
        <w:keepLines/>
        <w:rPr>
          <w:rFonts w:ascii="Tahoma" w:hAnsi="Tahoma" w:cs="Tahoma"/>
          <w:b/>
        </w:rPr>
      </w:pPr>
    </w:p>
    <w:p w:rsidR="00522D81" w:rsidRPr="00522D81" w:rsidRDefault="00522D81" w:rsidP="00522D81">
      <w:pPr>
        <w:keepNext/>
        <w:keepLines/>
        <w:jc w:val="both"/>
        <w:rPr>
          <w:rFonts w:ascii="Tahoma" w:hAnsi="Tahoma" w:cs="Tahoma"/>
          <w:b/>
          <w:u w:val="single"/>
        </w:rPr>
      </w:pPr>
      <w:r w:rsidRPr="00522D81">
        <w:rPr>
          <w:rFonts w:ascii="Tahoma" w:hAnsi="Tahoma" w:cs="Tahoma"/>
          <w:b/>
          <w:u w:val="single"/>
        </w:rPr>
        <w:t xml:space="preserve">Ponudnik izkaže izpolnjevanje teh zahtev z izpolnitvijo </w:t>
      </w:r>
      <w:r w:rsidRPr="00091830">
        <w:rPr>
          <w:rFonts w:ascii="Tahoma" w:hAnsi="Tahoma" w:cs="Tahoma"/>
          <w:b/>
          <w:u w:val="single"/>
        </w:rPr>
        <w:t xml:space="preserve">Priloge </w:t>
      </w:r>
      <w:r w:rsidR="00091830">
        <w:rPr>
          <w:rFonts w:ascii="Tahoma" w:hAnsi="Tahoma" w:cs="Tahoma"/>
          <w:b/>
          <w:u w:val="single"/>
        </w:rPr>
        <w:t>11</w:t>
      </w:r>
      <w:r w:rsidRPr="00522D81">
        <w:rPr>
          <w:rFonts w:ascii="Tahoma" w:hAnsi="Tahoma" w:cs="Tahoma"/>
          <w:b/>
          <w:u w:val="single"/>
        </w:rPr>
        <w:t xml:space="preserve"> »T</w:t>
      </w:r>
      <w:r w:rsidR="00091830">
        <w:rPr>
          <w:rFonts w:ascii="Tahoma" w:hAnsi="Tahoma" w:cs="Tahoma"/>
          <w:b/>
          <w:u w:val="single"/>
        </w:rPr>
        <w:t>abela tehničnih karakteristik</w:t>
      </w:r>
      <w:r w:rsidRPr="00522D81">
        <w:rPr>
          <w:rFonts w:ascii="Tahoma" w:hAnsi="Tahoma" w:cs="Tahoma"/>
          <w:b/>
          <w:u w:val="single"/>
        </w:rPr>
        <w:t xml:space="preserve">« in s </w:t>
      </w:r>
      <w:r w:rsidR="00091830">
        <w:rPr>
          <w:rFonts w:ascii="Tahoma" w:hAnsi="Tahoma" w:cs="Tahoma"/>
          <w:b/>
          <w:u w:val="single"/>
        </w:rPr>
        <w:t>predložitvijo</w:t>
      </w:r>
      <w:r w:rsidRPr="00522D81">
        <w:rPr>
          <w:rFonts w:ascii="Tahoma" w:hAnsi="Tahoma" w:cs="Tahoma"/>
          <w:b/>
          <w:u w:val="single"/>
        </w:rPr>
        <w:t xml:space="preserve"> tehnične dokumentacije </w:t>
      </w:r>
      <w:r>
        <w:rPr>
          <w:rFonts w:ascii="Tahoma" w:hAnsi="Tahoma" w:cs="Tahoma"/>
          <w:b/>
          <w:u w:val="single"/>
        </w:rPr>
        <w:t>ponujenega DA</w:t>
      </w:r>
      <w:r w:rsidRPr="00522D81">
        <w:rPr>
          <w:rFonts w:ascii="Tahoma" w:hAnsi="Tahoma" w:cs="Tahoma"/>
          <w:b/>
          <w:u w:val="single"/>
        </w:rPr>
        <w:t xml:space="preserve"> z vsemi tehničnimi podatki, vključno s potrebnimi obveznimi prilogami.</w:t>
      </w:r>
    </w:p>
    <w:p w:rsidR="00522D81" w:rsidRDefault="00522D81" w:rsidP="002F4A49">
      <w:pPr>
        <w:keepNext/>
        <w:keepLines/>
        <w:rPr>
          <w:rFonts w:ascii="Tahoma" w:hAnsi="Tahoma" w:cs="Tahoma"/>
          <w:b/>
        </w:rPr>
      </w:pPr>
    </w:p>
    <w:p w:rsidR="00163CD2" w:rsidRPr="00154471" w:rsidRDefault="00163CD2" w:rsidP="00163CD2">
      <w:pPr>
        <w:keepNext/>
        <w:keepLines/>
        <w:overflowPunct w:val="0"/>
        <w:autoSpaceDE w:val="0"/>
        <w:autoSpaceDN w:val="0"/>
        <w:adjustRightInd w:val="0"/>
        <w:jc w:val="both"/>
        <w:rPr>
          <w:rFonts w:ascii="Tahoma" w:hAnsi="Tahoma" w:cs="Tahoma"/>
        </w:rPr>
      </w:pPr>
      <w:r w:rsidRPr="00DC7DC7">
        <w:rPr>
          <w:rFonts w:ascii="Tahoma" w:hAnsi="Tahoma" w:cs="Tahoma"/>
        </w:rPr>
        <w:t xml:space="preserve">Ponudnik mora tehnični del ponudbe kot </w:t>
      </w:r>
      <w:r w:rsidRPr="00F603C3">
        <w:rPr>
          <w:rFonts w:ascii="Tahoma" w:hAnsi="Tahoma" w:cs="Tahoma"/>
          <w:b/>
        </w:rPr>
        <w:t xml:space="preserve">Prilogo </w:t>
      </w:r>
      <w:r w:rsidR="00680312">
        <w:rPr>
          <w:rFonts w:ascii="Tahoma" w:hAnsi="Tahoma" w:cs="Tahoma"/>
          <w:b/>
        </w:rPr>
        <w:t>11</w:t>
      </w:r>
      <w:r w:rsidRPr="00DC7DC7">
        <w:rPr>
          <w:rFonts w:ascii="Tahoma" w:hAnsi="Tahoma" w:cs="Tahoma"/>
        </w:rPr>
        <w:t xml:space="preserve"> predložiti naslednjo dokumentacijo:</w:t>
      </w:r>
    </w:p>
    <w:tbl>
      <w:tblPr>
        <w:tblStyle w:val="Tabelamrea"/>
        <w:tblW w:w="9351" w:type="dxa"/>
        <w:tblLook w:val="04A0" w:firstRow="1" w:lastRow="0" w:firstColumn="1" w:lastColumn="0" w:noHBand="0" w:noVBand="1"/>
      </w:tblPr>
      <w:tblGrid>
        <w:gridCol w:w="421"/>
        <w:gridCol w:w="8930"/>
      </w:tblGrid>
      <w:tr w:rsidR="00163CD2" w:rsidRPr="00106257" w:rsidTr="003B31E3">
        <w:tc>
          <w:tcPr>
            <w:tcW w:w="421" w:type="dxa"/>
            <w:vMerge w:val="restart"/>
          </w:tcPr>
          <w:p w:rsidR="00163CD2" w:rsidRPr="00106257" w:rsidRDefault="00163CD2" w:rsidP="003B31E3">
            <w:pPr>
              <w:keepNext/>
              <w:keepLines/>
              <w:tabs>
                <w:tab w:val="left" w:pos="360"/>
              </w:tabs>
              <w:rPr>
                <w:rFonts w:ascii="Tahoma" w:hAnsi="Tahoma" w:cs="Tahoma"/>
              </w:rPr>
            </w:pPr>
            <w:r w:rsidRPr="00106257">
              <w:rPr>
                <w:rFonts w:ascii="Tahoma" w:hAnsi="Tahoma" w:cs="Tahoma"/>
              </w:rPr>
              <w:t>1.</w:t>
            </w:r>
          </w:p>
        </w:tc>
        <w:tc>
          <w:tcPr>
            <w:tcW w:w="8930" w:type="dxa"/>
          </w:tcPr>
          <w:p w:rsidR="00163CD2" w:rsidRPr="00106257" w:rsidRDefault="00163CD2" w:rsidP="00163CD2">
            <w:pPr>
              <w:keepNext/>
              <w:keepLines/>
              <w:tabs>
                <w:tab w:val="left" w:pos="360"/>
              </w:tabs>
              <w:jc w:val="both"/>
              <w:rPr>
                <w:rFonts w:ascii="Tahoma" w:hAnsi="Tahoma" w:cs="Tahoma"/>
              </w:rPr>
            </w:pPr>
            <w:r w:rsidRPr="00106257">
              <w:rPr>
                <w:rFonts w:ascii="Tahoma" w:hAnsi="Tahoma" w:cs="Tahoma"/>
              </w:rPr>
              <w:t>Izpolnjen</w:t>
            </w:r>
            <w:r>
              <w:rPr>
                <w:rFonts w:ascii="Tahoma" w:hAnsi="Tahoma" w:cs="Tahoma"/>
              </w:rPr>
              <w:t>a</w:t>
            </w:r>
            <w:r w:rsidRPr="00106257">
              <w:rPr>
                <w:rFonts w:ascii="Tahoma" w:hAnsi="Tahoma" w:cs="Tahoma"/>
              </w:rPr>
              <w:t xml:space="preserve"> </w:t>
            </w:r>
            <w:r w:rsidRPr="00C05682">
              <w:rPr>
                <w:rFonts w:ascii="Tahoma" w:hAnsi="Tahoma" w:cs="Tahoma"/>
              </w:rPr>
              <w:t xml:space="preserve">Tabela tehničnih karakteristik </w:t>
            </w:r>
          </w:p>
        </w:tc>
      </w:tr>
      <w:tr w:rsidR="00163CD2" w:rsidRPr="00106257" w:rsidTr="003B31E3">
        <w:tc>
          <w:tcPr>
            <w:tcW w:w="421" w:type="dxa"/>
            <w:vMerge/>
          </w:tcPr>
          <w:p w:rsidR="00163CD2" w:rsidRPr="00106257" w:rsidRDefault="00163CD2" w:rsidP="003B31E3">
            <w:pPr>
              <w:keepNext/>
              <w:keepLines/>
              <w:tabs>
                <w:tab w:val="left" w:pos="360"/>
              </w:tabs>
              <w:rPr>
                <w:rFonts w:ascii="Tahoma" w:hAnsi="Tahoma" w:cs="Tahoma"/>
              </w:rPr>
            </w:pPr>
          </w:p>
        </w:tc>
        <w:tc>
          <w:tcPr>
            <w:tcW w:w="8930" w:type="dxa"/>
          </w:tcPr>
          <w:p w:rsidR="00163CD2" w:rsidRPr="00106257" w:rsidRDefault="00163CD2" w:rsidP="00AB31BB">
            <w:pPr>
              <w:keepNext/>
              <w:keepLines/>
              <w:tabs>
                <w:tab w:val="left" w:pos="360"/>
              </w:tabs>
              <w:jc w:val="both"/>
              <w:rPr>
                <w:rFonts w:ascii="Tahoma" w:hAnsi="Tahoma" w:cs="Tahoma"/>
              </w:rPr>
            </w:pPr>
            <w:r w:rsidRPr="00E77D53">
              <w:rPr>
                <w:rFonts w:ascii="Tahoma" w:hAnsi="Tahoma" w:cs="Tahoma"/>
              </w:rPr>
              <w:t>Tehnična dokumentacija proizvajalca opreme (z navedenimi</w:t>
            </w:r>
            <w:r>
              <w:rPr>
                <w:rFonts w:ascii="Tahoma" w:hAnsi="Tahoma" w:cs="Tahoma"/>
              </w:rPr>
              <w:t xml:space="preserve"> </w:t>
            </w:r>
            <w:r w:rsidRPr="00E77D53">
              <w:rPr>
                <w:rFonts w:ascii="Tahoma" w:hAnsi="Tahoma" w:cs="Tahoma"/>
              </w:rPr>
              <w:t>karakteristikami oz. specifikacijami) za ponujen</w:t>
            </w:r>
            <w:r>
              <w:rPr>
                <w:rFonts w:ascii="Tahoma" w:hAnsi="Tahoma" w:cs="Tahoma"/>
              </w:rPr>
              <w:t>o</w:t>
            </w:r>
            <w:r w:rsidRPr="00E77D53">
              <w:rPr>
                <w:rFonts w:ascii="Tahoma" w:hAnsi="Tahoma" w:cs="Tahoma"/>
              </w:rPr>
              <w:t xml:space="preserve"> oprem</w:t>
            </w:r>
            <w:r>
              <w:rPr>
                <w:rFonts w:ascii="Tahoma" w:hAnsi="Tahoma" w:cs="Tahoma"/>
              </w:rPr>
              <w:t>o</w:t>
            </w:r>
            <w:r w:rsidR="00AB31BB">
              <w:rPr>
                <w:rFonts w:ascii="Tahoma" w:hAnsi="Tahoma" w:cs="Tahoma"/>
              </w:rPr>
              <w:t>.</w:t>
            </w:r>
          </w:p>
        </w:tc>
      </w:tr>
      <w:tr w:rsidR="00163CD2" w:rsidTr="00BC30F0">
        <w:trPr>
          <w:trHeight w:val="314"/>
        </w:trPr>
        <w:tc>
          <w:tcPr>
            <w:tcW w:w="421" w:type="dxa"/>
            <w:vMerge/>
          </w:tcPr>
          <w:p w:rsidR="00163CD2" w:rsidRPr="00106257" w:rsidRDefault="00163CD2" w:rsidP="003B31E3">
            <w:pPr>
              <w:keepNext/>
              <w:keepLines/>
              <w:tabs>
                <w:tab w:val="left" w:pos="360"/>
              </w:tabs>
              <w:rPr>
                <w:rFonts w:ascii="Tahoma" w:hAnsi="Tahoma" w:cs="Tahoma"/>
              </w:rPr>
            </w:pPr>
          </w:p>
        </w:tc>
        <w:tc>
          <w:tcPr>
            <w:tcW w:w="8930" w:type="dxa"/>
          </w:tcPr>
          <w:p w:rsidR="00163CD2" w:rsidRDefault="00163CD2" w:rsidP="000A008E">
            <w:pPr>
              <w:keepNext/>
              <w:keepLines/>
              <w:tabs>
                <w:tab w:val="left" w:pos="360"/>
              </w:tabs>
              <w:jc w:val="both"/>
              <w:rPr>
                <w:rFonts w:ascii="Tahoma" w:hAnsi="Tahoma" w:cs="Tahoma"/>
              </w:rPr>
            </w:pPr>
            <w:r w:rsidRPr="004B1CA2">
              <w:rPr>
                <w:rFonts w:ascii="Tahoma" w:hAnsi="Tahoma" w:cs="Tahoma"/>
              </w:rPr>
              <w:t>Izjav</w:t>
            </w:r>
            <w:r w:rsidR="000A008E">
              <w:rPr>
                <w:rFonts w:ascii="Tahoma" w:hAnsi="Tahoma" w:cs="Tahoma"/>
              </w:rPr>
              <w:t>a</w:t>
            </w:r>
            <w:r w:rsidRPr="004B1CA2">
              <w:rPr>
                <w:rFonts w:ascii="Tahoma" w:hAnsi="Tahoma" w:cs="Tahoma"/>
              </w:rPr>
              <w:t xml:space="preserve"> o skladnosti (certifikate CE) </w:t>
            </w:r>
            <w:r w:rsidR="000A008E">
              <w:rPr>
                <w:rFonts w:ascii="Tahoma" w:hAnsi="Tahoma" w:cs="Tahoma"/>
              </w:rPr>
              <w:t>za diesel agregat</w:t>
            </w:r>
            <w:r w:rsidRPr="004B1CA2">
              <w:rPr>
                <w:rFonts w:ascii="Tahoma" w:hAnsi="Tahoma" w:cs="Tahoma"/>
              </w:rPr>
              <w:t xml:space="preserve"> </w:t>
            </w:r>
          </w:p>
        </w:tc>
      </w:tr>
      <w:tr w:rsidR="00163CD2" w:rsidRPr="00106257" w:rsidTr="003B31E3">
        <w:trPr>
          <w:trHeight w:val="78"/>
        </w:trPr>
        <w:tc>
          <w:tcPr>
            <w:tcW w:w="421" w:type="dxa"/>
            <w:vMerge/>
          </w:tcPr>
          <w:p w:rsidR="00163CD2" w:rsidRPr="00106257" w:rsidRDefault="00163CD2" w:rsidP="003B31E3">
            <w:pPr>
              <w:keepNext/>
              <w:keepLines/>
              <w:tabs>
                <w:tab w:val="left" w:pos="360"/>
              </w:tabs>
              <w:rPr>
                <w:rFonts w:ascii="Tahoma" w:hAnsi="Tahoma" w:cs="Tahoma"/>
              </w:rPr>
            </w:pPr>
          </w:p>
        </w:tc>
        <w:tc>
          <w:tcPr>
            <w:tcW w:w="8930" w:type="dxa"/>
          </w:tcPr>
          <w:p w:rsidR="00163CD2" w:rsidRPr="00106257" w:rsidRDefault="00163CD2" w:rsidP="00163CD2">
            <w:pPr>
              <w:keepNext/>
              <w:keepLines/>
              <w:tabs>
                <w:tab w:val="left" w:pos="360"/>
              </w:tabs>
              <w:jc w:val="both"/>
              <w:rPr>
                <w:rFonts w:ascii="Tahoma" w:hAnsi="Tahoma" w:cs="Tahoma"/>
              </w:rPr>
            </w:pPr>
            <w:r>
              <w:rPr>
                <w:rFonts w:ascii="Tahoma" w:hAnsi="Tahoma" w:cs="Tahoma"/>
              </w:rPr>
              <w:t>M</w:t>
            </w:r>
            <w:r w:rsidRPr="00106257">
              <w:rPr>
                <w:rFonts w:ascii="Tahoma" w:hAnsi="Tahoma" w:cs="Tahoma"/>
              </w:rPr>
              <w:t xml:space="preserve">erske skice </w:t>
            </w:r>
          </w:p>
        </w:tc>
      </w:tr>
      <w:tr w:rsidR="00163CD2" w:rsidTr="003B31E3">
        <w:tc>
          <w:tcPr>
            <w:tcW w:w="421" w:type="dxa"/>
          </w:tcPr>
          <w:p w:rsidR="00163CD2" w:rsidRDefault="00AB31BB" w:rsidP="003B31E3">
            <w:pPr>
              <w:keepNext/>
              <w:keepLines/>
              <w:tabs>
                <w:tab w:val="left" w:pos="360"/>
              </w:tabs>
              <w:rPr>
                <w:rFonts w:ascii="Tahoma" w:hAnsi="Tahoma" w:cs="Tahoma"/>
              </w:rPr>
            </w:pPr>
            <w:r>
              <w:rPr>
                <w:rFonts w:ascii="Tahoma" w:hAnsi="Tahoma" w:cs="Tahoma"/>
              </w:rPr>
              <w:t>2</w:t>
            </w:r>
            <w:r w:rsidR="00163CD2" w:rsidRPr="00106257">
              <w:rPr>
                <w:rFonts w:ascii="Tahoma" w:hAnsi="Tahoma" w:cs="Tahoma"/>
              </w:rPr>
              <w:t>.</w:t>
            </w:r>
          </w:p>
        </w:tc>
        <w:tc>
          <w:tcPr>
            <w:tcW w:w="8930" w:type="dxa"/>
          </w:tcPr>
          <w:p w:rsidR="00163CD2" w:rsidRDefault="00163CD2" w:rsidP="00163CD2">
            <w:pPr>
              <w:keepNext/>
              <w:keepLines/>
              <w:tabs>
                <w:tab w:val="left" w:pos="360"/>
              </w:tabs>
              <w:jc w:val="both"/>
              <w:rPr>
                <w:rFonts w:ascii="Tahoma" w:hAnsi="Tahoma" w:cs="Tahoma"/>
              </w:rPr>
            </w:pPr>
            <w:r w:rsidRPr="00106257">
              <w:rPr>
                <w:rFonts w:ascii="Tahoma" w:hAnsi="Tahoma" w:cs="Tahoma"/>
              </w:rPr>
              <w:t xml:space="preserve">Shematsko funkcionalna shema </w:t>
            </w:r>
            <w:r>
              <w:rPr>
                <w:rFonts w:ascii="Tahoma" w:hAnsi="Tahoma" w:cs="Tahoma"/>
              </w:rPr>
              <w:t xml:space="preserve">– </w:t>
            </w:r>
            <w:r w:rsidRPr="00163CD2">
              <w:rPr>
                <w:rFonts w:ascii="Tahoma" w:hAnsi="Tahoma" w:cs="Tahoma"/>
              </w:rPr>
              <w:t>povezav</w:t>
            </w:r>
            <w:r>
              <w:rPr>
                <w:rFonts w:ascii="Tahoma" w:hAnsi="Tahoma" w:cs="Tahoma"/>
              </w:rPr>
              <w:t>a</w:t>
            </w:r>
            <w:r w:rsidRPr="00163CD2">
              <w:rPr>
                <w:rFonts w:ascii="Tahoma" w:hAnsi="Tahoma" w:cs="Tahoma"/>
              </w:rPr>
              <w:t xml:space="preserve"> DA na nadzorni sistem vodenja ABB 800xA</w:t>
            </w:r>
          </w:p>
        </w:tc>
      </w:tr>
      <w:tr w:rsidR="00163CD2" w:rsidTr="003B31E3">
        <w:tc>
          <w:tcPr>
            <w:tcW w:w="421" w:type="dxa"/>
          </w:tcPr>
          <w:p w:rsidR="00163CD2" w:rsidRDefault="00AB31BB" w:rsidP="003B31E3">
            <w:pPr>
              <w:keepNext/>
              <w:keepLines/>
              <w:tabs>
                <w:tab w:val="left" w:pos="360"/>
              </w:tabs>
              <w:rPr>
                <w:rFonts w:ascii="Tahoma" w:hAnsi="Tahoma" w:cs="Tahoma"/>
              </w:rPr>
            </w:pPr>
            <w:r>
              <w:rPr>
                <w:rFonts w:ascii="Tahoma" w:hAnsi="Tahoma" w:cs="Tahoma"/>
              </w:rPr>
              <w:t>3</w:t>
            </w:r>
            <w:r w:rsidR="00163CD2" w:rsidRPr="00106257">
              <w:rPr>
                <w:rFonts w:ascii="Tahoma" w:hAnsi="Tahoma" w:cs="Tahoma"/>
              </w:rPr>
              <w:t>.</w:t>
            </w:r>
          </w:p>
        </w:tc>
        <w:tc>
          <w:tcPr>
            <w:tcW w:w="8930" w:type="dxa"/>
          </w:tcPr>
          <w:p w:rsidR="00163CD2" w:rsidRDefault="00163CD2" w:rsidP="0060500E">
            <w:pPr>
              <w:keepNext/>
              <w:keepLines/>
              <w:tabs>
                <w:tab w:val="left" w:pos="360"/>
              </w:tabs>
              <w:jc w:val="both"/>
              <w:rPr>
                <w:rFonts w:ascii="Tahoma" w:hAnsi="Tahoma" w:cs="Tahoma"/>
              </w:rPr>
            </w:pPr>
            <w:r w:rsidRPr="00106257">
              <w:rPr>
                <w:rFonts w:ascii="Tahoma" w:hAnsi="Tahoma" w:cs="Tahoma"/>
              </w:rPr>
              <w:t xml:space="preserve">Shematsko funkcionalna shema </w:t>
            </w:r>
            <w:r w:rsidR="0060500E">
              <w:rPr>
                <w:rFonts w:ascii="Tahoma" w:hAnsi="Tahoma" w:cs="Tahoma"/>
              </w:rPr>
              <w:t>energetsko elektro inštalacij</w:t>
            </w:r>
          </w:p>
        </w:tc>
      </w:tr>
      <w:tr w:rsidR="0060500E" w:rsidTr="003B31E3">
        <w:tc>
          <w:tcPr>
            <w:tcW w:w="421" w:type="dxa"/>
          </w:tcPr>
          <w:p w:rsidR="0060500E" w:rsidRPr="00106257" w:rsidRDefault="00AB31BB" w:rsidP="003B31E3">
            <w:pPr>
              <w:keepNext/>
              <w:keepLines/>
              <w:tabs>
                <w:tab w:val="left" w:pos="360"/>
              </w:tabs>
              <w:rPr>
                <w:rFonts w:ascii="Tahoma" w:hAnsi="Tahoma" w:cs="Tahoma"/>
              </w:rPr>
            </w:pPr>
            <w:r>
              <w:rPr>
                <w:rFonts w:ascii="Tahoma" w:hAnsi="Tahoma" w:cs="Tahoma"/>
              </w:rPr>
              <w:t>4</w:t>
            </w:r>
            <w:r w:rsidR="0060500E">
              <w:rPr>
                <w:rFonts w:ascii="Tahoma" w:hAnsi="Tahoma" w:cs="Tahoma"/>
              </w:rPr>
              <w:t>.</w:t>
            </w:r>
          </w:p>
        </w:tc>
        <w:tc>
          <w:tcPr>
            <w:tcW w:w="8930" w:type="dxa"/>
          </w:tcPr>
          <w:p w:rsidR="0060500E" w:rsidRPr="00106257" w:rsidRDefault="0060500E" w:rsidP="0060500E">
            <w:pPr>
              <w:keepNext/>
              <w:keepLines/>
              <w:tabs>
                <w:tab w:val="left" w:pos="360"/>
              </w:tabs>
              <w:jc w:val="both"/>
              <w:rPr>
                <w:rFonts w:ascii="Tahoma" w:hAnsi="Tahoma" w:cs="Tahoma"/>
              </w:rPr>
            </w:pPr>
            <w:r w:rsidRPr="00106257">
              <w:rPr>
                <w:rFonts w:ascii="Tahoma" w:hAnsi="Tahoma" w:cs="Tahoma"/>
              </w:rPr>
              <w:t xml:space="preserve">Shematsko funkcionalna shema </w:t>
            </w:r>
            <w:r>
              <w:rPr>
                <w:rFonts w:ascii="Tahoma" w:hAnsi="Tahoma" w:cs="Tahoma"/>
              </w:rPr>
              <w:t>krmilne elektro inštalacije</w:t>
            </w:r>
          </w:p>
        </w:tc>
      </w:tr>
      <w:tr w:rsidR="00163CD2" w:rsidTr="003B31E3">
        <w:tc>
          <w:tcPr>
            <w:tcW w:w="421" w:type="dxa"/>
          </w:tcPr>
          <w:p w:rsidR="00163CD2" w:rsidRDefault="00AB31BB" w:rsidP="003B31E3">
            <w:pPr>
              <w:keepNext/>
              <w:keepLines/>
              <w:tabs>
                <w:tab w:val="left" w:pos="360"/>
              </w:tabs>
              <w:rPr>
                <w:rFonts w:ascii="Tahoma" w:hAnsi="Tahoma" w:cs="Tahoma"/>
              </w:rPr>
            </w:pPr>
            <w:r>
              <w:rPr>
                <w:rFonts w:ascii="Tahoma" w:hAnsi="Tahoma" w:cs="Tahoma"/>
              </w:rPr>
              <w:t>5</w:t>
            </w:r>
            <w:r w:rsidR="00163CD2" w:rsidRPr="00106257">
              <w:rPr>
                <w:rFonts w:ascii="Tahoma" w:hAnsi="Tahoma" w:cs="Tahoma"/>
              </w:rPr>
              <w:t>.</w:t>
            </w:r>
          </w:p>
        </w:tc>
        <w:tc>
          <w:tcPr>
            <w:tcW w:w="8930" w:type="dxa"/>
          </w:tcPr>
          <w:p w:rsidR="00163CD2" w:rsidRDefault="00163CD2" w:rsidP="003B31E3">
            <w:pPr>
              <w:keepNext/>
              <w:keepLines/>
              <w:tabs>
                <w:tab w:val="left" w:pos="360"/>
              </w:tabs>
              <w:jc w:val="both"/>
              <w:rPr>
                <w:rFonts w:ascii="Tahoma" w:hAnsi="Tahoma" w:cs="Tahoma"/>
              </w:rPr>
            </w:pPr>
            <w:r w:rsidRPr="00106257">
              <w:rPr>
                <w:rFonts w:ascii="Tahoma" w:hAnsi="Tahoma" w:cs="Tahoma"/>
              </w:rPr>
              <w:t>Seznam ponujene opreme z navedenimi tipi in proizva</w:t>
            </w:r>
            <w:r>
              <w:rPr>
                <w:rFonts w:ascii="Tahoma" w:hAnsi="Tahoma" w:cs="Tahoma"/>
              </w:rPr>
              <w:t>jalci ter ponujenimi količinami</w:t>
            </w:r>
          </w:p>
        </w:tc>
      </w:tr>
      <w:tr w:rsidR="00163CD2" w:rsidTr="003B31E3">
        <w:tc>
          <w:tcPr>
            <w:tcW w:w="421" w:type="dxa"/>
          </w:tcPr>
          <w:p w:rsidR="00163CD2" w:rsidRDefault="00AB31BB" w:rsidP="00AB31BB">
            <w:pPr>
              <w:keepNext/>
              <w:keepLines/>
              <w:tabs>
                <w:tab w:val="left" w:pos="360"/>
              </w:tabs>
              <w:rPr>
                <w:rFonts w:ascii="Tahoma" w:hAnsi="Tahoma" w:cs="Tahoma"/>
              </w:rPr>
            </w:pPr>
            <w:r>
              <w:rPr>
                <w:rFonts w:ascii="Tahoma" w:hAnsi="Tahoma" w:cs="Tahoma"/>
              </w:rPr>
              <w:t>6.</w:t>
            </w:r>
          </w:p>
        </w:tc>
        <w:tc>
          <w:tcPr>
            <w:tcW w:w="8930" w:type="dxa"/>
          </w:tcPr>
          <w:p w:rsidR="00163CD2" w:rsidRDefault="00163CD2" w:rsidP="003B31E3">
            <w:pPr>
              <w:keepNext/>
              <w:keepLines/>
              <w:tabs>
                <w:tab w:val="left" w:pos="360"/>
              </w:tabs>
              <w:jc w:val="both"/>
              <w:rPr>
                <w:rFonts w:ascii="Tahoma" w:hAnsi="Tahoma" w:cs="Tahoma"/>
              </w:rPr>
            </w:pPr>
            <w:r w:rsidRPr="00106257">
              <w:rPr>
                <w:rFonts w:ascii="Tahoma" w:hAnsi="Tahoma" w:cs="Tahoma"/>
              </w:rPr>
              <w:t>Predpisi, standardi, norme in priporočila, ki jih bo ponudnik uporabil pri izdelavi projektne dokumentacije in opreme ter pri tovarniških pr</w:t>
            </w:r>
            <w:r>
              <w:rPr>
                <w:rFonts w:ascii="Tahoma" w:hAnsi="Tahoma" w:cs="Tahoma"/>
              </w:rPr>
              <w:t>eskusih in preskusih po montaži</w:t>
            </w:r>
          </w:p>
        </w:tc>
      </w:tr>
      <w:tr w:rsidR="00163CD2" w:rsidTr="003B31E3">
        <w:tc>
          <w:tcPr>
            <w:tcW w:w="421" w:type="dxa"/>
          </w:tcPr>
          <w:p w:rsidR="00163CD2" w:rsidRDefault="00AB31BB" w:rsidP="003B31E3">
            <w:pPr>
              <w:keepNext/>
              <w:keepLines/>
              <w:tabs>
                <w:tab w:val="left" w:pos="360"/>
              </w:tabs>
              <w:rPr>
                <w:rFonts w:ascii="Tahoma" w:hAnsi="Tahoma" w:cs="Tahoma"/>
              </w:rPr>
            </w:pPr>
            <w:r>
              <w:rPr>
                <w:rFonts w:ascii="Tahoma" w:hAnsi="Tahoma" w:cs="Tahoma"/>
              </w:rPr>
              <w:t>7</w:t>
            </w:r>
            <w:r w:rsidR="00163CD2" w:rsidRPr="00106257">
              <w:rPr>
                <w:rFonts w:ascii="Tahoma" w:hAnsi="Tahoma" w:cs="Tahoma"/>
              </w:rPr>
              <w:t>.</w:t>
            </w:r>
          </w:p>
        </w:tc>
        <w:tc>
          <w:tcPr>
            <w:tcW w:w="8930" w:type="dxa"/>
          </w:tcPr>
          <w:p w:rsidR="00163CD2" w:rsidRDefault="00163CD2" w:rsidP="003B31E3">
            <w:pPr>
              <w:keepNext/>
              <w:keepLines/>
              <w:tabs>
                <w:tab w:val="left" w:pos="360"/>
              </w:tabs>
              <w:jc w:val="both"/>
              <w:rPr>
                <w:rFonts w:ascii="Tahoma" w:hAnsi="Tahoma" w:cs="Tahoma"/>
              </w:rPr>
            </w:pPr>
            <w:r>
              <w:rPr>
                <w:rFonts w:ascii="Tahoma" w:hAnsi="Tahoma" w:cs="Tahoma"/>
              </w:rPr>
              <w:t>Terminski plan izvedbe projekta</w:t>
            </w:r>
          </w:p>
        </w:tc>
      </w:tr>
      <w:tr w:rsidR="00163CD2" w:rsidTr="003B31E3">
        <w:tc>
          <w:tcPr>
            <w:tcW w:w="421" w:type="dxa"/>
          </w:tcPr>
          <w:p w:rsidR="00163CD2" w:rsidRDefault="00AB31BB" w:rsidP="003B31E3">
            <w:pPr>
              <w:keepNext/>
              <w:keepLines/>
              <w:tabs>
                <w:tab w:val="left" w:pos="360"/>
              </w:tabs>
              <w:rPr>
                <w:rFonts w:ascii="Tahoma" w:hAnsi="Tahoma" w:cs="Tahoma"/>
              </w:rPr>
            </w:pPr>
            <w:r>
              <w:rPr>
                <w:rFonts w:ascii="Tahoma" w:hAnsi="Tahoma" w:cs="Tahoma"/>
              </w:rPr>
              <w:t>8</w:t>
            </w:r>
            <w:r w:rsidR="00163CD2" w:rsidRPr="00106257">
              <w:rPr>
                <w:rFonts w:ascii="Tahoma" w:hAnsi="Tahoma" w:cs="Tahoma"/>
              </w:rPr>
              <w:t>.</w:t>
            </w:r>
          </w:p>
        </w:tc>
        <w:tc>
          <w:tcPr>
            <w:tcW w:w="8930" w:type="dxa"/>
          </w:tcPr>
          <w:p w:rsidR="00163CD2" w:rsidRDefault="00163CD2" w:rsidP="003B31E3">
            <w:pPr>
              <w:keepNext/>
              <w:keepLines/>
              <w:tabs>
                <w:tab w:val="left" w:pos="360"/>
              </w:tabs>
              <w:jc w:val="both"/>
              <w:rPr>
                <w:rFonts w:ascii="Tahoma" w:hAnsi="Tahoma" w:cs="Tahoma"/>
              </w:rPr>
            </w:pPr>
            <w:r>
              <w:rPr>
                <w:rFonts w:ascii="Tahoma" w:hAnsi="Tahoma" w:cs="Tahoma"/>
              </w:rPr>
              <w:t>Predlog rezervnih delov</w:t>
            </w:r>
          </w:p>
        </w:tc>
      </w:tr>
    </w:tbl>
    <w:p w:rsidR="007678A5" w:rsidRPr="00112425" w:rsidRDefault="007678A5" w:rsidP="002F4A49">
      <w:pPr>
        <w:keepNext/>
        <w:keepLines/>
        <w:rPr>
          <w:rFonts w:ascii="Tahoma" w:hAnsi="Tahoma" w:cs="Tahoma"/>
          <w:b/>
        </w:rPr>
      </w:pPr>
    </w:p>
    <w:p w:rsidR="000C52F6" w:rsidRPr="00112425" w:rsidRDefault="000C52F6" w:rsidP="002F4A49">
      <w:pPr>
        <w:keepNext/>
        <w:keepLines/>
        <w:jc w:val="both"/>
        <w:rPr>
          <w:rFonts w:ascii="Tahoma" w:hAnsi="Tahoma" w:cs="Tahoma"/>
          <w:b/>
        </w:rPr>
      </w:pPr>
      <w:r w:rsidRPr="00112425">
        <w:rPr>
          <w:rFonts w:ascii="Tahoma" w:hAnsi="Tahoma" w:cs="Tahoma"/>
          <w:b/>
        </w:rPr>
        <w:t>DOKAZILA:</w:t>
      </w:r>
    </w:p>
    <w:p w:rsidR="000C52F6" w:rsidRPr="00112425" w:rsidRDefault="000C52F6" w:rsidP="002F4A49">
      <w:pPr>
        <w:keepNext/>
        <w:keepLines/>
        <w:spacing w:after="120"/>
        <w:jc w:val="both"/>
        <w:rPr>
          <w:rFonts w:ascii="Tahoma" w:hAnsi="Tahoma" w:cs="Tahoma"/>
        </w:rPr>
      </w:pPr>
      <w:r w:rsidRPr="00112425">
        <w:rPr>
          <w:rFonts w:ascii="Tahoma" w:hAnsi="Tahoma" w:cs="Tahoma"/>
        </w:rPr>
        <w:t>Ponudnik izkaže izpolnjevanje pogojev v točki 2. s podpisom in s predložitvijo naslednjih prilog:</w:t>
      </w:r>
    </w:p>
    <w:p w:rsidR="000C52F6" w:rsidRPr="00112425" w:rsidRDefault="000C52F6" w:rsidP="00283C22">
      <w:pPr>
        <w:keepNext/>
        <w:keepLines/>
        <w:numPr>
          <w:ilvl w:val="0"/>
          <w:numId w:val="23"/>
        </w:numPr>
        <w:ind w:left="714" w:hanging="357"/>
        <w:jc w:val="both"/>
        <w:rPr>
          <w:rFonts w:ascii="Tahoma" w:hAnsi="Tahoma" w:cs="Tahoma"/>
        </w:rPr>
      </w:pPr>
      <w:r w:rsidRPr="00112425">
        <w:rPr>
          <w:rFonts w:ascii="Tahoma" w:hAnsi="Tahoma" w:cs="Tahoma"/>
        </w:rPr>
        <w:t xml:space="preserve">Priloga 3/1: »Izjava o izpolnjevanju sposobnosti ponudnika/partnerja«, </w:t>
      </w:r>
    </w:p>
    <w:p w:rsidR="000C52F6" w:rsidRDefault="000C52F6" w:rsidP="00283C22">
      <w:pPr>
        <w:keepNext/>
        <w:keepLines/>
        <w:numPr>
          <w:ilvl w:val="0"/>
          <w:numId w:val="23"/>
        </w:numPr>
        <w:ind w:left="714" w:hanging="357"/>
        <w:jc w:val="both"/>
        <w:rPr>
          <w:rFonts w:ascii="Tahoma" w:hAnsi="Tahoma" w:cs="Tahoma"/>
        </w:rPr>
      </w:pPr>
      <w:r w:rsidRPr="00112425">
        <w:rPr>
          <w:rFonts w:ascii="Tahoma" w:hAnsi="Tahoma" w:cs="Tahoma"/>
        </w:rPr>
        <w:t>Priloga 3/2: »Izjava o izpolnjevanju sposobnosti podizvajalca/drugega subjekta«,</w:t>
      </w:r>
    </w:p>
    <w:p w:rsidR="00522D81" w:rsidRPr="00522D81" w:rsidRDefault="00522D81" w:rsidP="00283C22">
      <w:pPr>
        <w:keepNext/>
        <w:keepLines/>
        <w:numPr>
          <w:ilvl w:val="0"/>
          <w:numId w:val="23"/>
        </w:numPr>
        <w:ind w:left="714" w:hanging="357"/>
        <w:jc w:val="both"/>
        <w:rPr>
          <w:rFonts w:ascii="Tahoma" w:hAnsi="Tahoma" w:cs="Tahoma"/>
        </w:rPr>
      </w:pPr>
      <w:r w:rsidRPr="00091830">
        <w:rPr>
          <w:rFonts w:ascii="Tahoma" w:hAnsi="Tahoma" w:cs="Tahoma"/>
        </w:rPr>
        <w:lastRenderedPageBreak/>
        <w:t xml:space="preserve">Priloga </w:t>
      </w:r>
      <w:r w:rsidR="00091830">
        <w:rPr>
          <w:rFonts w:ascii="Tahoma" w:hAnsi="Tahoma" w:cs="Tahoma"/>
        </w:rPr>
        <w:t>11</w:t>
      </w:r>
      <w:r w:rsidRPr="00522D81">
        <w:rPr>
          <w:rFonts w:ascii="Tahoma" w:hAnsi="Tahoma" w:cs="Tahoma"/>
        </w:rPr>
        <w:t xml:space="preserve"> »T</w:t>
      </w:r>
      <w:r w:rsidR="00091830">
        <w:rPr>
          <w:rFonts w:ascii="Tahoma" w:hAnsi="Tahoma" w:cs="Tahoma"/>
        </w:rPr>
        <w:t>abela tehničnih karakteristik</w:t>
      </w:r>
      <w:r w:rsidRPr="00522D81">
        <w:rPr>
          <w:rFonts w:ascii="Tahoma" w:hAnsi="Tahoma" w:cs="Tahoma"/>
        </w:rPr>
        <w:t xml:space="preserve"> specifikacija«</w:t>
      </w:r>
      <w:r>
        <w:rPr>
          <w:rFonts w:ascii="Tahoma" w:hAnsi="Tahoma" w:cs="Tahoma"/>
        </w:rPr>
        <w:t xml:space="preserve"> in </w:t>
      </w:r>
      <w:r w:rsidRPr="00522D81">
        <w:rPr>
          <w:rFonts w:ascii="Tahoma" w:hAnsi="Tahoma" w:cs="Tahoma"/>
        </w:rPr>
        <w:t>tehničn</w:t>
      </w:r>
      <w:r>
        <w:rPr>
          <w:rFonts w:ascii="Tahoma" w:hAnsi="Tahoma" w:cs="Tahoma"/>
        </w:rPr>
        <w:t>a</w:t>
      </w:r>
      <w:r w:rsidRPr="00522D81">
        <w:rPr>
          <w:rFonts w:ascii="Tahoma" w:hAnsi="Tahoma" w:cs="Tahoma"/>
        </w:rPr>
        <w:t xml:space="preserve"> dokumentacij</w:t>
      </w:r>
      <w:r>
        <w:rPr>
          <w:rFonts w:ascii="Tahoma" w:hAnsi="Tahoma" w:cs="Tahoma"/>
        </w:rPr>
        <w:t>a</w:t>
      </w:r>
      <w:r w:rsidRPr="00522D81">
        <w:rPr>
          <w:rFonts w:ascii="Tahoma" w:hAnsi="Tahoma" w:cs="Tahoma"/>
        </w:rPr>
        <w:t xml:space="preserve"> ponujenega DA z vsemi tehničnimi podatki,</w:t>
      </w:r>
    </w:p>
    <w:p w:rsidR="000C52F6" w:rsidRPr="00112425" w:rsidRDefault="000C52F6" w:rsidP="00283C22">
      <w:pPr>
        <w:keepNext/>
        <w:keepLines/>
        <w:numPr>
          <w:ilvl w:val="0"/>
          <w:numId w:val="23"/>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rsidR="001239D5" w:rsidRPr="00112425" w:rsidRDefault="001239D5" w:rsidP="002F4A49">
      <w:pPr>
        <w:keepNext/>
        <w:keepLines/>
        <w:jc w:val="both"/>
        <w:rPr>
          <w:rFonts w:ascii="Tahoma" w:hAnsi="Tahoma" w:cs="Tahoma"/>
          <w:bCs/>
        </w:rPr>
      </w:pPr>
    </w:p>
    <w:p w:rsidR="00D12766" w:rsidRPr="0082423D" w:rsidRDefault="00D12766" w:rsidP="00EC29FE">
      <w:pPr>
        <w:keepNext/>
        <w:keepLines/>
        <w:numPr>
          <w:ilvl w:val="1"/>
          <w:numId w:val="12"/>
        </w:numPr>
        <w:jc w:val="both"/>
        <w:rPr>
          <w:rFonts w:ascii="Tahoma" w:hAnsi="Tahoma" w:cs="Tahoma"/>
          <w:b/>
        </w:rPr>
      </w:pPr>
      <w:r w:rsidRPr="0082423D">
        <w:rPr>
          <w:rFonts w:ascii="Tahoma" w:hAnsi="Tahoma" w:cs="Tahoma"/>
          <w:b/>
        </w:rPr>
        <w:t>Ostali ponudbeni pogoji in zahteve</w:t>
      </w:r>
    </w:p>
    <w:p w:rsidR="00D12766" w:rsidRPr="00112425" w:rsidRDefault="00D12766" w:rsidP="002F4A49">
      <w:pPr>
        <w:keepNext/>
        <w:keepLines/>
        <w:rPr>
          <w:rFonts w:ascii="Tahoma" w:hAnsi="Tahoma" w:cs="Tahoma"/>
          <w:b/>
        </w:rPr>
      </w:pPr>
    </w:p>
    <w:p w:rsidR="00D12766" w:rsidRPr="00112425" w:rsidRDefault="00D12766" w:rsidP="00EC29FE">
      <w:pPr>
        <w:keepNext/>
        <w:keepLines/>
        <w:numPr>
          <w:ilvl w:val="2"/>
          <w:numId w:val="12"/>
        </w:numPr>
        <w:jc w:val="both"/>
        <w:rPr>
          <w:rFonts w:ascii="Tahoma" w:hAnsi="Tahoma" w:cs="Tahoma"/>
        </w:rPr>
      </w:pPr>
      <w:r w:rsidRPr="00112425">
        <w:rPr>
          <w:rFonts w:ascii="Tahoma" w:hAnsi="Tahoma" w:cs="Tahoma"/>
        </w:rPr>
        <w:t xml:space="preserve">Rok izvedbe </w:t>
      </w:r>
    </w:p>
    <w:p w:rsidR="00D12766" w:rsidRPr="00112425" w:rsidRDefault="00D12766" w:rsidP="002F4A49">
      <w:pPr>
        <w:keepNext/>
        <w:keepLines/>
        <w:jc w:val="both"/>
        <w:rPr>
          <w:rFonts w:ascii="Tahoma" w:hAnsi="Tahoma" w:cs="Tahoma"/>
        </w:rPr>
      </w:pPr>
    </w:p>
    <w:p w:rsidR="00F91F94" w:rsidRPr="003B6B77" w:rsidRDefault="00F91F94" w:rsidP="00F91F94">
      <w:pPr>
        <w:keepNext/>
        <w:keepLines/>
        <w:jc w:val="both"/>
        <w:rPr>
          <w:rFonts w:ascii="Tahoma" w:hAnsi="Tahoma" w:cs="Tahoma"/>
        </w:rPr>
      </w:pPr>
      <w:r w:rsidRPr="003B6B77">
        <w:rPr>
          <w:rFonts w:ascii="Tahoma" w:hAnsi="Tahoma" w:cs="Tahoma"/>
        </w:rPr>
        <w:t xml:space="preserve">Ponudnik je dolžan </w:t>
      </w:r>
      <w:r w:rsidR="00FC5C76">
        <w:rPr>
          <w:rFonts w:ascii="Tahoma" w:hAnsi="Tahoma" w:cs="Tahoma"/>
        </w:rPr>
        <w:t>dobaviti in zmontirati DA na lokaciji naročnika, CČN Ljubljana, Cesta v Prod 100</w:t>
      </w:r>
      <w:r w:rsidR="001D23ED">
        <w:rPr>
          <w:rFonts w:ascii="Tahoma" w:hAnsi="Tahoma" w:cs="Tahoma"/>
        </w:rPr>
        <w:t>, 1000 Ljubljana.</w:t>
      </w:r>
    </w:p>
    <w:p w:rsidR="00F91F94" w:rsidRPr="00820517" w:rsidRDefault="00F91F94" w:rsidP="00F91F94">
      <w:pPr>
        <w:keepNext/>
        <w:keepLines/>
        <w:widowControl w:val="0"/>
        <w:jc w:val="both"/>
        <w:rPr>
          <w:rFonts w:ascii="Tahoma" w:hAnsi="Tahoma" w:cs="Tahoma"/>
        </w:rPr>
      </w:pPr>
    </w:p>
    <w:p w:rsidR="00F91F94" w:rsidRPr="009E0BB6" w:rsidRDefault="00F91F94" w:rsidP="00F91F94">
      <w:pPr>
        <w:keepNext/>
        <w:keepLines/>
        <w:widowControl w:val="0"/>
        <w:jc w:val="both"/>
        <w:rPr>
          <w:rFonts w:ascii="Tahoma" w:hAnsi="Tahoma" w:cs="Tahoma"/>
        </w:rPr>
      </w:pPr>
      <w:r w:rsidRPr="009E0BB6">
        <w:rPr>
          <w:rFonts w:ascii="Tahoma" w:hAnsi="Tahoma" w:cs="Tahoma"/>
        </w:rPr>
        <w:t>Ponudnik bo moral za naročnika:</w:t>
      </w:r>
    </w:p>
    <w:p w:rsidR="00F91F94" w:rsidRPr="009E0BB6" w:rsidRDefault="00F91F94" w:rsidP="00283C22">
      <w:pPr>
        <w:keepNext/>
        <w:keepLines/>
        <w:widowControl w:val="0"/>
        <w:numPr>
          <w:ilvl w:val="0"/>
          <w:numId w:val="37"/>
        </w:numPr>
        <w:ind w:left="284" w:hanging="284"/>
        <w:jc w:val="both"/>
        <w:rPr>
          <w:rFonts w:ascii="Tahoma" w:hAnsi="Tahoma" w:cs="Tahoma"/>
        </w:rPr>
      </w:pPr>
      <w:r w:rsidRPr="009E0BB6">
        <w:rPr>
          <w:rFonts w:ascii="Tahoma" w:hAnsi="Tahoma" w:cs="Tahoma"/>
        </w:rPr>
        <w:t xml:space="preserve">izdelati </w:t>
      </w:r>
      <w:r w:rsidR="00FC5C76">
        <w:rPr>
          <w:rFonts w:ascii="Tahoma" w:hAnsi="Tahoma" w:cs="Tahoma"/>
        </w:rPr>
        <w:t xml:space="preserve">PZI </w:t>
      </w:r>
      <w:r w:rsidRPr="009E0BB6">
        <w:rPr>
          <w:rFonts w:ascii="Tahoma" w:hAnsi="Tahoma" w:cs="Tahoma"/>
        </w:rPr>
        <w:t>dokumentacijo</w:t>
      </w:r>
      <w:r w:rsidR="00FC5C76">
        <w:rPr>
          <w:rFonts w:ascii="Tahoma" w:hAnsi="Tahoma" w:cs="Tahoma"/>
        </w:rPr>
        <w:t xml:space="preserve"> </w:t>
      </w:r>
      <w:r w:rsidR="00FC5C76" w:rsidRPr="00FC5C76">
        <w:rPr>
          <w:rFonts w:ascii="Tahoma" w:hAnsi="Tahoma" w:cs="Tahoma"/>
        </w:rPr>
        <w:t>za strojno in elektro opremo</w:t>
      </w:r>
      <w:r w:rsidRPr="009E0BB6">
        <w:rPr>
          <w:rFonts w:ascii="Tahoma" w:hAnsi="Tahoma" w:cs="Tahoma"/>
        </w:rPr>
        <w:t xml:space="preserve"> najkasneje v roku </w:t>
      </w:r>
      <w:r w:rsidR="000A5C96">
        <w:rPr>
          <w:rFonts w:ascii="Tahoma" w:hAnsi="Tahoma" w:cs="Tahoma"/>
        </w:rPr>
        <w:t>deset (10)</w:t>
      </w:r>
      <w:r w:rsidRPr="009E0BB6">
        <w:rPr>
          <w:rFonts w:ascii="Tahoma" w:hAnsi="Tahoma" w:cs="Tahoma"/>
        </w:rPr>
        <w:t xml:space="preserve"> koledarskih dni od </w:t>
      </w:r>
      <w:r w:rsidR="00FC5C76">
        <w:rPr>
          <w:rFonts w:ascii="Tahoma" w:hAnsi="Tahoma" w:cs="Tahoma"/>
        </w:rPr>
        <w:t>sklenitve</w:t>
      </w:r>
      <w:r w:rsidRPr="009E0BB6">
        <w:rPr>
          <w:rFonts w:ascii="Tahoma" w:hAnsi="Tahoma" w:cs="Tahoma"/>
        </w:rPr>
        <w:t xml:space="preserve"> pogodbe s strani obeh pogodbenih strank</w:t>
      </w:r>
      <w:r w:rsidR="00FC5C76">
        <w:rPr>
          <w:rFonts w:ascii="Tahoma" w:hAnsi="Tahoma" w:cs="Tahoma"/>
        </w:rPr>
        <w:t xml:space="preserve">, </w:t>
      </w:r>
      <w:r w:rsidR="00FC5C76" w:rsidRPr="00FC5C76">
        <w:rPr>
          <w:rFonts w:ascii="Tahoma" w:hAnsi="Tahoma" w:cs="Tahoma"/>
        </w:rPr>
        <w:t>in jo preda v pregled naročniku</w:t>
      </w:r>
      <w:r w:rsidR="00FC5C76">
        <w:rPr>
          <w:rFonts w:ascii="Tahoma" w:hAnsi="Tahoma" w:cs="Tahoma"/>
        </w:rPr>
        <w:t xml:space="preserve">; naročnik jo v </w:t>
      </w:r>
      <w:r w:rsidR="000A5C96">
        <w:rPr>
          <w:rFonts w:ascii="Tahoma" w:hAnsi="Tahoma" w:cs="Tahoma"/>
        </w:rPr>
        <w:t>roku petih (5)</w:t>
      </w:r>
      <w:r w:rsidR="00FC5C76" w:rsidRPr="00FC5C76">
        <w:rPr>
          <w:rFonts w:ascii="Tahoma" w:hAnsi="Tahoma" w:cs="Tahoma"/>
        </w:rPr>
        <w:t xml:space="preserve"> koledarskih dni potrdi ali zavrne s pripombami</w:t>
      </w:r>
      <w:r w:rsidR="00FC5C76">
        <w:rPr>
          <w:rFonts w:ascii="Tahoma" w:hAnsi="Tahoma" w:cs="Tahoma"/>
        </w:rPr>
        <w:t xml:space="preserve">; </w:t>
      </w:r>
      <w:r w:rsidR="001E6D8E">
        <w:rPr>
          <w:rFonts w:ascii="Tahoma" w:hAnsi="Tahoma" w:cs="Tahoma"/>
        </w:rPr>
        <w:t>p</w:t>
      </w:r>
      <w:r w:rsidR="001E6D8E" w:rsidRPr="00D21A21">
        <w:rPr>
          <w:rFonts w:ascii="Tahoma" w:hAnsi="Tahoma" w:cs="Tahoma"/>
        </w:rPr>
        <w:t>onudnik je dolžan upoštevati pripombe naročnika in dokumentacijo dopolniti oz. popraviti</w:t>
      </w:r>
      <w:r w:rsidR="001E6D8E">
        <w:rPr>
          <w:rFonts w:ascii="Tahoma" w:hAnsi="Tahoma" w:cs="Tahoma"/>
        </w:rPr>
        <w:t xml:space="preserve"> ter </w:t>
      </w:r>
      <w:r w:rsidR="00FC5C76">
        <w:rPr>
          <w:rFonts w:ascii="Tahoma" w:hAnsi="Tahoma" w:cs="Tahoma"/>
        </w:rPr>
        <w:t>dopolnjeno</w:t>
      </w:r>
      <w:r w:rsidR="007F44BA">
        <w:rPr>
          <w:rFonts w:ascii="Tahoma" w:hAnsi="Tahoma" w:cs="Tahoma"/>
        </w:rPr>
        <w:t xml:space="preserve"> oz. popravljeno</w:t>
      </w:r>
      <w:r w:rsidR="00FC5C76">
        <w:rPr>
          <w:rFonts w:ascii="Tahoma" w:hAnsi="Tahoma" w:cs="Tahoma"/>
        </w:rPr>
        <w:t xml:space="preserve"> PZI dokumentacijo</w:t>
      </w:r>
      <w:r w:rsidR="007F44BA">
        <w:rPr>
          <w:rFonts w:ascii="Tahoma" w:hAnsi="Tahoma" w:cs="Tahoma"/>
        </w:rPr>
        <w:t xml:space="preserve"> predložiti naročniku v ponovni pregled</w:t>
      </w:r>
      <w:r w:rsidR="00FC5C76">
        <w:rPr>
          <w:rFonts w:ascii="Tahoma" w:hAnsi="Tahoma" w:cs="Tahoma"/>
        </w:rPr>
        <w:t xml:space="preserve"> v roku </w:t>
      </w:r>
      <w:r w:rsidR="001D23ED" w:rsidRPr="001D23ED">
        <w:rPr>
          <w:rFonts w:ascii="Tahoma" w:hAnsi="Tahoma" w:cs="Tahoma"/>
          <w:color w:val="000000" w:themeColor="text1"/>
        </w:rPr>
        <w:t>treh (</w:t>
      </w:r>
      <w:r w:rsidR="00DC531F" w:rsidRPr="001D23ED">
        <w:rPr>
          <w:rFonts w:ascii="Tahoma" w:hAnsi="Tahoma" w:cs="Tahoma"/>
          <w:color w:val="000000" w:themeColor="text1"/>
        </w:rPr>
        <w:t>3</w:t>
      </w:r>
      <w:r w:rsidR="001D23ED" w:rsidRPr="001D23ED">
        <w:rPr>
          <w:rFonts w:ascii="Tahoma" w:hAnsi="Tahoma" w:cs="Tahoma"/>
          <w:color w:val="000000" w:themeColor="text1"/>
        </w:rPr>
        <w:t>)</w:t>
      </w:r>
      <w:r w:rsidR="00DC531F" w:rsidRPr="001D23ED">
        <w:rPr>
          <w:rFonts w:ascii="Tahoma" w:hAnsi="Tahoma" w:cs="Tahoma"/>
          <w:color w:val="000000" w:themeColor="text1"/>
        </w:rPr>
        <w:t xml:space="preserve"> delovnih dni</w:t>
      </w:r>
      <w:r w:rsidR="001D23ED">
        <w:rPr>
          <w:rFonts w:ascii="Tahoma" w:hAnsi="Tahoma" w:cs="Tahoma"/>
        </w:rPr>
        <w:t>;</w:t>
      </w:r>
    </w:p>
    <w:p w:rsidR="00F91F94" w:rsidRPr="009E0BB6" w:rsidRDefault="00F91F94" w:rsidP="00283C22">
      <w:pPr>
        <w:keepNext/>
        <w:keepLines/>
        <w:widowControl w:val="0"/>
        <w:numPr>
          <w:ilvl w:val="0"/>
          <w:numId w:val="37"/>
        </w:numPr>
        <w:ind w:left="284" w:hanging="284"/>
        <w:jc w:val="both"/>
        <w:rPr>
          <w:rFonts w:ascii="Tahoma" w:hAnsi="Tahoma" w:cs="Tahoma"/>
        </w:rPr>
      </w:pPr>
      <w:r w:rsidRPr="009E0BB6">
        <w:rPr>
          <w:rFonts w:ascii="Tahoma" w:hAnsi="Tahoma" w:cs="Tahoma"/>
        </w:rPr>
        <w:t>izvesti tovarnišk</w:t>
      </w:r>
      <w:r w:rsidR="00944142">
        <w:rPr>
          <w:rFonts w:ascii="Tahoma" w:hAnsi="Tahoma" w:cs="Tahoma"/>
        </w:rPr>
        <w:t>i preizkus</w:t>
      </w:r>
      <w:r w:rsidR="00944142" w:rsidRPr="00944142">
        <w:rPr>
          <w:rFonts w:ascii="Arial" w:hAnsi="Arial" w:cs="Arial"/>
          <w:sz w:val="22"/>
          <w:szCs w:val="22"/>
        </w:rPr>
        <w:t xml:space="preserve"> </w:t>
      </w:r>
      <w:r w:rsidR="005E6435" w:rsidRPr="005E6435">
        <w:rPr>
          <w:rFonts w:ascii="Tahoma" w:hAnsi="Tahoma" w:cs="Tahoma"/>
        </w:rPr>
        <w:t xml:space="preserve">diesel </w:t>
      </w:r>
      <w:r w:rsidR="00944142" w:rsidRPr="00944142">
        <w:rPr>
          <w:rFonts w:ascii="Tahoma" w:hAnsi="Tahoma" w:cs="Tahoma"/>
        </w:rPr>
        <w:t xml:space="preserve">agregata </w:t>
      </w:r>
      <w:r w:rsidR="00ED7D53">
        <w:rPr>
          <w:rFonts w:ascii="Tahoma" w:hAnsi="Tahoma" w:cs="Tahoma"/>
        </w:rPr>
        <w:t>(</w:t>
      </w:r>
      <w:r w:rsidR="00944142" w:rsidRPr="00944142">
        <w:rPr>
          <w:rFonts w:ascii="Tahoma" w:hAnsi="Tahoma" w:cs="Tahoma"/>
        </w:rPr>
        <w:t xml:space="preserve">pred </w:t>
      </w:r>
      <w:r w:rsidR="00ED7D53">
        <w:rPr>
          <w:rFonts w:ascii="Tahoma" w:hAnsi="Tahoma" w:cs="Tahoma"/>
        </w:rPr>
        <w:t>dobavo na lokacijo naročnika)</w:t>
      </w:r>
      <w:r w:rsidR="00944142" w:rsidRPr="00944142">
        <w:rPr>
          <w:rFonts w:ascii="Tahoma" w:hAnsi="Tahoma" w:cs="Tahoma"/>
        </w:rPr>
        <w:t xml:space="preserve"> z obremenitvijo do maksimalne moči</w:t>
      </w:r>
      <w:r w:rsidR="00944142">
        <w:rPr>
          <w:rFonts w:ascii="Tahoma" w:hAnsi="Tahoma" w:cs="Tahoma"/>
        </w:rPr>
        <w:t xml:space="preserve"> ob prisotnosti predstavnikov naročnika</w:t>
      </w:r>
      <w:r w:rsidRPr="009E0BB6">
        <w:rPr>
          <w:rFonts w:ascii="Tahoma" w:hAnsi="Tahoma" w:cs="Tahoma"/>
        </w:rPr>
        <w:t xml:space="preserve"> ter </w:t>
      </w:r>
      <w:r w:rsidR="005E6435">
        <w:rPr>
          <w:rFonts w:ascii="Tahoma" w:hAnsi="Tahoma" w:cs="Tahoma"/>
        </w:rPr>
        <w:t>dobaviti</w:t>
      </w:r>
      <w:r w:rsidRPr="009E0BB6">
        <w:rPr>
          <w:rFonts w:ascii="Tahoma" w:hAnsi="Tahoma" w:cs="Tahoma"/>
        </w:rPr>
        <w:t xml:space="preserve"> </w:t>
      </w:r>
      <w:r w:rsidR="00944142">
        <w:rPr>
          <w:rFonts w:ascii="Tahoma" w:hAnsi="Tahoma" w:cs="Tahoma"/>
        </w:rPr>
        <w:t>opremo</w:t>
      </w:r>
      <w:r w:rsidRPr="009E0BB6">
        <w:rPr>
          <w:rFonts w:ascii="Tahoma" w:hAnsi="Tahoma" w:cs="Tahoma"/>
        </w:rPr>
        <w:t xml:space="preserve"> na objekt naročnika najkasneje v roku </w:t>
      </w:r>
      <w:r w:rsidR="005E6435">
        <w:rPr>
          <w:rFonts w:ascii="Tahoma" w:hAnsi="Tahoma" w:cs="Tahoma"/>
        </w:rPr>
        <w:t>sedem</w:t>
      </w:r>
      <w:r w:rsidR="000A5C96">
        <w:rPr>
          <w:rFonts w:ascii="Tahoma" w:hAnsi="Tahoma" w:cs="Tahoma"/>
        </w:rPr>
        <w:t>deset (70)</w:t>
      </w:r>
      <w:r w:rsidRPr="009E0BB6">
        <w:rPr>
          <w:rFonts w:ascii="Tahoma" w:hAnsi="Tahoma" w:cs="Tahoma"/>
        </w:rPr>
        <w:t xml:space="preserve"> koledarskih dni od </w:t>
      </w:r>
      <w:r w:rsidR="005E6435">
        <w:rPr>
          <w:rFonts w:ascii="Tahoma" w:hAnsi="Tahoma" w:cs="Tahoma"/>
        </w:rPr>
        <w:t>sklenitve pogodbe</w:t>
      </w:r>
      <w:r w:rsidR="00944142">
        <w:rPr>
          <w:rFonts w:ascii="Tahoma" w:hAnsi="Tahoma" w:cs="Tahoma"/>
        </w:rPr>
        <w:t xml:space="preserve">, </w:t>
      </w:r>
    </w:p>
    <w:p w:rsidR="009202A7" w:rsidRDefault="00F91F94" w:rsidP="00283C22">
      <w:pPr>
        <w:keepNext/>
        <w:keepLines/>
        <w:widowControl w:val="0"/>
        <w:numPr>
          <w:ilvl w:val="0"/>
          <w:numId w:val="37"/>
        </w:numPr>
        <w:ind w:left="284" w:hanging="284"/>
        <w:jc w:val="both"/>
        <w:rPr>
          <w:rFonts w:ascii="Tahoma" w:hAnsi="Tahoma" w:cs="Tahoma"/>
        </w:rPr>
      </w:pPr>
      <w:r w:rsidRPr="00944DC6">
        <w:rPr>
          <w:rFonts w:ascii="Tahoma" w:hAnsi="Tahoma" w:cs="Tahoma"/>
        </w:rPr>
        <w:t>izvesti demontažo obstoječe opreme in montažo</w:t>
      </w:r>
      <w:r w:rsidR="00AB6A09" w:rsidRPr="00944DC6">
        <w:rPr>
          <w:rFonts w:ascii="Tahoma" w:hAnsi="Tahoma" w:cs="Tahoma"/>
        </w:rPr>
        <w:t>,</w:t>
      </w:r>
      <w:r w:rsidRPr="00944DC6">
        <w:rPr>
          <w:rFonts w:ascii="Tahoma" w:hAnsi="Tahoma" w:cs="Tahoma"/>
        </w:rPr>
        <w:t xml:space="preserve"> priklop</w:t>
      </w:r>
      <w:r w:rsidR="00AB6A09" w:rsidRPr="00944DC6">
        <w:rPr>
          <w:rFonts w:ascii="Tahoma" w:hAnsi="Tahoma" w:cs="Tahoma"/>
        </w:rPr>
        <w:t xml:space="preserve"> in zagon</w:t>
      </w:r>
      <w:r w:rsidRPr="00944DC6">
        <w:rPr>
          <w:rFonts w:ascii="Tahoma" w:hAnsi="Tahoma" w:cs="Tahoma"/>
        </w:rPr>
        <w:t xml:space="preserve"> nove opreme na objektu naročnika najkasneje v roku </w:t>
      </w:r>
      <w:r w:rsidR="005E6435">
        <w:rPr>
          <w:rFonts w:ascii="Tahoma" w:hAnsi="Tahoma" w:cs="Tahoma"/>
        </w:rPr>
        <w:t>pe</w:t>
      </w:r>
      <w:r w:rsidR="000A5C96">
        <w:rPr>
          <w:rFonts w:ascii="Tahoma" w:hAnsi="Tahoma" w:cs="Tahoma"/>
        </w:rPr>
        <w:t>tih (5)</w:t>
      </w:r>
      <w:r w:rsidRPr="00944DC6">
        <w:rPr>
          <w:rFonts w:ascii="Tahoma" w:hAnsi="Tahoma" w:cs="Tahoma"/>
        </w:rPr>
        <w:t xml:space="preserve"> koledarskih dni od </w:t>
      </w:r>
      <w:r w:rsidR="005E6435">
        <w:rPr>
          <w:rFonts w:ascii="Tahoma" w:hAnsi="Tahoma" w:cs="Tahoma"/>
        </w:rPr>
        <w:t>dobave</w:t>
      </w:r>
      <w:r w:rsidRPr="00944DC6">
        <w:rPr>
          <w:rFonts w:ascii="Tahoma" w:hAnsi="Tahoma" w:cs="Tahoma"/>
        </w:rPr>
        <w:t xml:space="preserve"> opreme</w:t>
      </w:r>
      <w:r w:rsidR="005E6435">
        <w:rPr>
          <w:rFonts w:ascii="Tahoma" w:hAnsi="Tahoma" w:cs="Tahoma"/>
        </w:rPr>
        <w:t xml:space="preserve"> na lokaciji naročnika</w:t>
      </w:r>
      <w:r w:rsidR="00944DC6" w:rsidRPr="00944DC6">
        <w:rPr>
          <w:rFonts w:ascii="Tahoma" w:hAnsi="Tahoma" w:cs="Tahoma"/>
        </w:rPr>
        <w:t xml:space="preserve"> ter izvesti vse potrebne preizkuse in meritve; izbrani ponudnik mora pred </w:t>
      </w:r>
      <w:r w:rsidR="00ED7D53">
        <w:rPr>
          <w:rFonts w:ascii="Tahoma" w:hAnsi="Tahoma" w:cs="Tahoma"/>
        </w:rPr>
        <w:t>de</w:t>
      </w:r>
      <w:r w:rsidR="00944DC6" w:rsidRPr="00944DC6">
        <w:rPr>
          <w:rFonts w:ascii="Tahoma" w:hAnsi="Tahoma" w:cs="Tahoma"/>
        </w:rPr>
        <w:t xml:space="preserve">montažo predati naročniku plan </w:t>
      </w:r>
      <w:r w:rsidR="00AB31BB">
        <w:rPr>
          <w:rFonts w:ascii="Tahoma" w:hAnsi="Tahoma" w:cs="Tahoma"/>
        </w:rPr>
        <w:t xml:space="preserve">demontaže in </w:t>
      </w:r>
      <w:r w:rsidR="00944DC6" w:rsidRPr="00944DC6">
        <w:rPr>
          <w:rFonts w:ascii="Tahoma" w:hAnsi="Tahoma" w:cs="Tahoma"/>
        </w:rPr>
        <w:t>montaže</w:t>
      </w:r>
      <w:r w:rsidR="00AB31BB">
        <w:rPr>
          <w:rFonts w:ascii="Tahoma" w:hAnsi="Tahoma" w:cs="Tahoma"/>
        </w:rPr>
        <w:t>.</w:t>
      </w:r>
      <w:r w:rsidR="00944DC6" w:rsidRPr="00944DC6">
        <w:rPr>
          <w:rFonts w:ascii="Tahoma" w:hAnsi="Tahoma" w:cs="Tahoma"/>
        </w:rPr>
        <w:t xml:space="preserve"> </w:t>
      </w:r>
      <w:r w:rsidR="00AB31BB">
        <w:rPr>
          <w:rFonts w:ascii="Tahoma" w:hAnsi="Tahoma" w:cs="Tahoma"/>
        </w:rPr>
        <w:t>P</w:t>
      </w:r>
      <w:r w:rsidR="00944DC6" w:rsidRPr="00944DC6">
        <w:rPr>
          <w:rFonts w:ascii="Tahoma" w:hAnsi="Tahoma" w:cs="Tahoma"/>
        </w:rPr>
        <w:t xml:space="preserve">otrjen plan </w:t>
      </w:r>
      <w:r w:rsidR="00AB31BB">
        <w:rPr>
          <w:rFonts w:ascii="Tahoma" w:hAnsi="Tahoma" w:cs="Tahoma"/>
        </w:rPr>
        <w:t xml:space="preserve">demontaže in </w:t>
      </w:r>
      <w:r w:rsidR="00944DC6" w:rsidRPr="00944DC6">
        <w:rPr>
          <w:rFonts w:ascii="Tahoma" w:hAnsi="Tahoma" w:cs="Tahoma"/>
        </w:rPr>
        <w:t>montaže s strani naročnika je pogoj za začetek del na objektu;</w:t>
      </w:r>
    </w:p>
    <w:p w:rsidR="00C72D37" w:rsidRDefault="009202A7" w:rsidP="00283C22">
      <w:pPr>
        <w:keepNext/>
        <w:keepLines/>
        <w:widowControl w:val="0"/>
        <w:numPr>
          <w:ilvl w:val="0"/>
          <w:numId w:val="37"/>
        </w:numPr>
        <w:ind w:left="284" w:hanging="284"/>
        <w:jc w:val="both"/>
        <w:rPr>
          <w:rFonts w:ascii="Tahoma" w:hAnsi="Tahoma" w:cs="Tahoma"/>
        </w:rPr>
      </w:pPr>
      <w:r>
        <w:rPr>
          <w:rFonts w:ascii="Tahoma" w:hAnsi="Tahoma" w:cs="Tahoma"/>
        </w:rPr>
        <w:t>p</w:t>
      </w:r>
      <w:r w:rsidRPr="009202A7">
        <w:rPr>
          <w:rFonts w:ascii="Tahoma" w:hAnsi="Tahoma" w:cs="Tahoma"/>
        </w:rPr>
        <w:t xml:space="preserve">red </w:t>
      </w:r>
      <w:r>
        <w:rPr>
          <w:rFonts w:ascii="Tahoma" w:hAnsi="Tahoma" w:cs="Tahoma"/>
        </w:rPr>
        <w:t>začetkom</w:t>
      </w:r>
      <w:r w:rsidRPr="009202A7">
        <w:rPr>
          <w:rFonts w:ascii="Tahoma" w:hAnsi="Tahoma" w:cs="Tahoma"/>
        </w:rPr>
        <w:t xml:space="preserve"> po</w:t>
      </w:r>
      <w:r>
        <w:rPr>
          <w:rFonts w:ascii="Tahoma" w:hAnsi="Tahoma" w:cs="Tahoma"/>
        </w:rPr>
        <w:t>s</w:t>
      </w:r>
      <w:r w:rsidRPr="009202A7">
        <w:rPr>
          <w:rFonts w:ascii="Tahoma" w:hAnsi="Tahoma" w:cs="Tahoma"/>
        </w:rPr>
        <w:t>kusnega obratovanja se preizkusi funkcijsko delovanje</w:t>
      </w:r>
      <w:r w:rsidR="00680312">
        <w:rPr>
          <w:rFonts w:ascii="Tahoma" w:hAnsi="Tahoma" w:cs="Tahoma"/>
        </w:rPr>
        <w:t xml:space="preserve"> </w:t>
      </w:r>
      <w:r w:rsidR="00AB31BB" w:rsidRPr="00680312">
        <w:rPr>
          <w:rFonts w:ascii="Tahoma" w:hAnsi="Tahoma" w:cs="Tahoma"/>
          <w:color w:val="000000" w:themeColor="text1"/>
        </w:rPr>
        <w:t>nadzornega sistema</w:t>
      </w:r>
      <w:r w:rsidRPr="00680312">
        <w:rPr>
          <w:rFonts w:ascii="Tahoma" w:hAnsi="Tahoma" w:cs="Tahoma"/>
          <w:color w:val="000000" w:themeColor="text1"/>
        </w:rPr>
        <w:t xml:space="preserve"> v povezavi z novo vgrajeno opremo (pr</w:t>
      </w:r>
      <w:r w:rsidRPr="009202A7">
        <w:rPr>
          <w:rFonts w:ascii="Tahoma" w:hAnsi="Tahoma" w:cs="Tahoma"/>
        </w:rPr>
        <w:t xml:space="preserve">otokol testiranja pripravi ponudnik </w:t>
      </w:r>
      <w:r>
        <w:rPr>
          <w:rFonts w:ascii="Tahoma" w:hAnsi="Tahoma" w:cs="Tahoma"/>
        </w:rPr>
        <w:t>(</w:t>
      </w:r>
      <w:r w:rsidRPr="009202A7">
        <w:rPr>
          <w:rFonts w:ascii="Tahoma" w:hAnsi="Tahoma" w:cs="Tahoma"/>
        </w:rPr>
        <w:t>programske opreme</w:t>
      </w:r>
      <w:r>
        <w:rPr>
          <w:rFonts w:ascii="Tahoma" w:hAnsi="Tahoma" w:cs="Tahoma"/>
        </w:rPr>
        <w:t>)</w:t>
      </w:r>
      <w:r w:rsidRPr="009202A7">
        <w:rPr>
          <w:rFonts w:ascii="Tahoma" w:hAnsi="Tahoma" w:cs="Tahoma"/>
        </w:rPr>
        <w:t>)</w:t>
      </w:r>
      <w:r>
        <w:rPr>
          <w:rFonts w:ascii="Tahoma" w:hAnsi="Tahoma" w:cs="Tahoma"/>
        </w:rPr>
        <w:t>; p</w:t>
      </w:r>
      <w:r w:rsidRPr="009202A7">
        <w:rPr>
          <w:rFonts w:ascii="Tahoma" w:hAnsi="Tahoma" w:cs="Tahoma"/>
        </w:rPr>
        <w:t>otrdi ga predstavnik naročnika, ki prejme tudi navodila o upravljanju</w:t>
      </w:r>
      <w:r>
        <w:rPr>
          <w:rFonts w:ascii="Tahoma" w:hAnsi="Tahoma" w:cs="Tahoma"/>
        </w:rPr>
        <w:t>;</w:t>
      </w:r>
    </w:p>
    <w:p w:rsidR="00F91F94" w:rsidRPr="00C72D37" w:rsidRDefault="00F91F94" w:rsidP="00283C22">
      <w:pPr>
        <w:keepNext/>
        <w:keepLines/>
        <w:widowControl w:val="0"/>
        <w:numPr>
          <w:ilvl w:val="0"/>
          <w:numId w:val="37"/>
        </w:numPr>
        <w:ind w:left="284" w:hanging="284"/>
        <w:jc w:val="both"/>
        <w:rPr>
          <w:rFonts w:ascii="Tahoma" w:hAnsi="Tahoma" w:cs="Tahoma"/>
        </w:rPr>
      </w:pPr>
      <w:r w:rsidRPr="00C72D37">
        <w:rPr>
          <w:rFonts w:ascii="Tahoma" w:hAnsi="Tahoma" w:cs="Tahoma"/>
        </w:rPr>
        <w:t xml:space="preserve">izvesti </w:t>
      </w:r>
      <w:r w:rsidR="00AB6A09" w:rsidRPr="00C72D37">
        <w:rPr>
          <w:rFonts w:ascii="Tahoma" w:hAnsi="Tahoma" w:cs="Tahoma"/>
        </w:rPr>
        <w:t>poskusno obratovanje v trajanju</w:t>
      </w:r>
      <w:r w:rsidRPr="00C72D37">
        <w:rPr>
          <w:rFonts w:ascii="Tahoma" w:hAnsi="Tahoma" w:cs="Tahoma"/>
        </w:rPr>
        <w:t xml:space="preserve"> </w:t>
      </w:r>
      <w:r w:rsidR="00661D69" w:rsidRPr="00C72D37">
        <w:rPr>
          <w:rFonts w:ascii="Tahoma" w:hAnsi="Tahoma" w:cs="Tahoma"/>
        </w:rPr>
        <w:t>štirinajst</w:t>
      </w:r>
      <w:r w:rsidR="000A5C96">
        <w:rPr>
          <w:rFonts w:ascii="Tahoma" w:hAnsi="Tahoma" w:cs="Tahoma"/>
        </w:rPr>
        <w:t xml:space="preserve"> (14)</w:t>
      </w:r>
      <w:r w:rsidRPr="00C72D37">
        <w:rPr>
          <w:rFonts w:ascii="Tahoma" w:hAnsi="Tahoma" w:cs="Tahoma"/>
        </w:rPr>
        <w:t xml:space="preserve"> koledarskih dni po montaži</w:t>
      </w:r>
      <w:r w:rsidR="00AB6A09" w:rsidRPr="00C72D37">
        <w:rPr>
          <w:rFonts w:ascii="Tahoma" w:hAnsi="Tahoma" w:cs="Tahoma"/>
        </w:rPr>
        <w:t xml:space="preserve"> in zagonu opreme</w:t>
      </w:r>
      <w:r w:rsidR="00ED7D53" w:rsidRPr="00C72D37">
        <w:rPr>
          <w:rFonts w:ascii="Tahoma" w:hAnsi="Tahoma" w:cs="Tahoma"/>
        </w:rPr>
        <w:t>;</w:t>
      </w:r>
      <w:r w:rsidR="00C72D37" w:rsidRPr="00C72D37">
        <w:rPr>
          <w:rFonts w:ascii="Tahoma" w:hAnsi="Tahoma" w:cs="Tahoma"/>
        </w:rPr>
        <w:t xml:space="preserve"> pred začetkom poskusnega obratovanja se preizkusi funkcijsko delovanje programa v povezavi z novo vgrajeno strojno tehnološko opremo (protokol testiranja prip</w:t>
      </w:r>
      <w:r w:rsidR="009576ED">
        <w:rPr>
          <w:rFonts w:ascii="Tahoma" w:hAnsi="Tahoma" w:cs="Tahoma"/>
        </w:rPr>
        <w:t>ravi ponudnik programske opreme;</w:t>
      </w:r>
      <w:r w:rsidR="00C72D37" w:rsidRPr="00C72D37">
        <w:rPr>
          <w:rFonts w:ascii="Tahoma" w:hAnsi="Tahoma" w:cs="Tahoma"/>
        </w:rPr>
        <w:t xml:space="preserve"> </w:t>
      </w:r>
      <w:r w:rsidR="009576ED">
        <w:rPr>
          <w:rFonts w:ascii="Tahoma" w:hAnsi="Tahoma" w:cs="Tahoma"/>
        </w:rPr>
        <w:t>p</w:t>
      </w:r>
      <w:r w:rsidR="00C72D37" w:rsidRPr="00C72D37">
        <w:rPr>
          <w:rFonts w:ascii="Tahoma" w:hAnsi="Tahoma" w:cs="Tahoma"/>
        </w:rPr>
        <w:t>otrdi ga predstavnik naročnika, ki prejme tudi navodila o upravljanju</w:t>
      </w:r>
      <w:r w:rsidR="009576ED">
        <w:rPr>
          <w:rFonts w:ascii="Tahoma" w:hAnsi="Tahoma" w:cs="Tahoma"/>
        </w:rPr>
        <w:t>;</w:t>
      </w:r>
    </w:p>
    <w:p w:rsidR="00ED7D53" w:rsidRDefault="00F91F94" w:rsidP="00283C22">
      <w:pPr>
        <w:keepNext/>
        <w:keepLines/>
        <w:widowControl w:val="0"/>
        <w:numPr>
          <w:ilvl w:val="0"/>
          <w:numId w:val="37"/>
        </w:numPr>
        <w:ind w:left="284" w:hanging="284"/>
        <w:jc w:val="both"/>
        <w:rPr>
          <w:rFonts w:ascii="Tahoma" w:hAnsi="Tahoma" w:cs="Tahoma"/>
        </w:rPr>
      </w:pPr>
      <w:r w:rsidRPr="009E0BB6">
        <w:rPr>
          <w:rFonts w:ascii="Tahoma" w:hAnsi="Tahoma" w:cs="Tahoma"/>
        </w:rPr>
        <w:t>izvesti šolanje</w:t>
      </w:r>
      <w:r w:rsidR="00944DC6">
        <w:rPr>
          <w:rFonts w:ascii="Tahoma" w:hAnsi="Tahoma" w:cs="Tahoma"/>
        </w:rPr>
        <w:t xml:space="preserve"> predstavnikov (zaposlenih) naročnika</w:t>
      </w:r>
      <w:r w:rsidRPr="009E0BB6">
        <w:rPr>
          <w:rFonts w:ascii="Tahoma" w:hAnsi="Tahoma" w:cs="Tahoma"/>
        </w:rPr>
        <w:t xml:space="preserve"> ter izdelati in predati PID in vso tehnično dokumentacijo ter končna navodila za obratovanje in vzdrževanje </w:t>
      </w:r>
      <w:r w:rsidR="00944DC6">
        <w:rPr>
          <w:rFonts w:ascii="Tahoma" w:hAnsi="Tahoma" w:cs="Tahoma"/>
        </w:rPr>
        <w:t>DA</w:t>
      </w:r>
      <w:r w:rsidRPr="009E0BB6">
        <w:rPr>
          <w:rFonts w:ascii="Tahoma" w:hAnsi="Tahoma" w:cs="Tahoma"/>
        </w:rPr>
        <w:t xml:space="preserve"> v slovenskem jeziku najkasneje v roku </w:t>
      </w:r>
      <w:r w:rsidR="000A5C96">
        <w:rPr>
          <w:rFonts w:ascii="Tahoma" w:hAnsi="Tahoma" w:cs="Tahoma"/>
        </w:rPr>
        <w:t>deset (10)</w:t>
      </w:r>
      <w:r w:rsidRPr="00C50A9D">
        <w:rPr>
          <w:rFonts w:ascii="Tahoma" w:hAnsi="Tahoma" w:cs="Tahoma"/>
        </w:rPr>
        <w:t xml:space="preserve"> koledarskih dni po</w:t>
      </w:r>
      <w:r w:rsidRPr="009E0BB6">
        <w:rPr>
          <w:rFonts w:ascii="Tahoma" w:hAnsi="Tahoma" w:cs="Tahoma"/>
        </w:rPr>
        <w:t xml:space="preserve"> uspešno opravljenem </w:t>
      </w:r>
      <w:r w:rsidR="00944DC6" w:rsidRPr="009E0BB6">
        <w:rPr>
          <w:rFonts w:ascii="Tahoma" w:hAnsi="Tahoma" w:cs="Tahoma"/>
        </w:rPr>
        <w:t xml:space="preserve">poskusnem </w:t>
      </w:r>
      <w:r w:rsidR="00944DC6">
        <w:rPr>
          <w:rFonts w:ascii="Tahoma" w:hAnsi="Tahoma" w:cs="Tahoma"/>
        </w:rPr>
        <w:t>obratovanju</w:t>
      </w:r>
      <w:r w:rsidR="00ED7D53">
        <w:rPr>
          <w:rFonts w:ascii="Tahoma" w:hAnsi="Tahoma" w:cs="Tahoma"/>
        </w:rPr>
        <w:t>;</w:t>
      </w:r>
    </w:p>
    <w:p w:rsidR="00F91F94" w:rsidRPr="009E0BB6" w:rsidRDefault="00ED7D53" w:rsidP="00283C22">
      <w:pPr>
        <w:keepNext/>
        <w:keepLines/>
        <w:widowControl w:val="0"/>
        <w:numPr>
          <w:ilvl w:val="0"/>
          <w:numId w:val="37"/>
        </w:numPr>
        <w:ind w:left="284" w:hanging="284"/>
        <w:jc w:val="both"/>
        <w:rPr>
          <w:rFonts w:ascii="Tahoma" w:hAnsi="Tahoma" w:cs="Tahoma"/>
        </w:rPr>
      </w:pPr>
      <w:r>
        <w:rPr>
          <w:rFonts w:ascii="Tahoma" w:hAnsi="Tahoma" w:cs="Tahoma"/>
        </w:rPr>
        <w:t>p</w:t>
      </w:r>
      <w:r w:rsidR="00F91F94" w:rsidRPr="009E0BB6">
        <w:rPr>
          <w:rFonts w:ascii="Tahoma" w:hAnsi="Tahoma" w:cs="Tahoma"/>
        </w:rPr>
        <w:t>o predaji pregledane in potrjene dokumentacije bosta pogodbeni stranki oziroma njuna predstavnika podpisala zapisnik o končanju vseh pogodbenih del, kar je tudi podlaga za izdajo končnega računa.</w:t>
      </w:r>
    </w:p>
    <w:p w:rsidR="00F91F94" w:rsidRPr="00D21A21" w:rsidRDefault="00F91F94" w:rsidP="00F91F94">
      <w:pPr>
        <w:keepNext/>
        <w:keepLines/>
        <w:widowControl w:val="0"/>
        <w:jc w:val="both"/>
        <w:rPr>
          <w:rFonts w:ascii="Tahoma" w:hAnsi="Tahoma" w:cs="Tahoma"/>
        </w:rPr>
      </w:pPr>
    </w:p>
    <w:p w:rsidR="00F91F94" w:rsidRPr="00820517" w:rsidRDefault="00F91F94" w:rsidP="00F91F94">
      <w:pPr>
        <w:keepNext/>
        <w:keepLines/>
        <w:widowControl w:val="0"/>
        <w:jc w:val="both"/>
        <w:rPr>
          <w:rFonts w:ascii="Tahoma" w:hAnsi="Tahoma" w:cs="Tahoma"/>
        </w:rPr>
      </w:pPr>
      <w:r w:rsidRPr="00D21A21">
        <w:rPr>
          <w:rFonts w:ascii="Tahoma" w:hAnsi="Tahoma" w:cs="Tahoma"/>
        </w:rPr>
        <w:t xml:space="preserve">Izvajalec bo moral v roku </w:t>
      </w:r>
      <w:r w:rsidR="000A5C96">
        <w:rPr>
          <w:rFonts w:ascii="Tahoma" w:hAnsi="Tahoma" w:cs="Tahoma"/>
        </w:rPr>
        <w:t>petih (5)</w:t>
      </w:r>
      <w:r w:rsidRPr="00D21A21">
        <w:rPr>
          <w:rFonts w:ascii="Tahoma" w:hAnsi="Tahoma" w:cs="Tahoma"/>
        </w:rPr>
        <w:t xml:space="preserve"> koledarskih dni po sklenitvi pogodbe izdelati usklajen terminski plan aktivnosti in ga predati naročniku v potrditev.</w:t>
      </w:r>
      <w:r w:rsidRPr="00820517">
        <w:rPr>
          <w:rFonts w:ascii="Tahoma" w:hAnsi="Tahoma" w:cs="Tahoma"/>
        </w:rPr>
        <w:t xml:space="preserve"> </w:t>
      </w:r>
    </w:p>
    <w:p w:rsidR="00F91F94" w:rsidRPr="008E0A7D" w:rsidRDefault="00F91F94" w:rsidP="00F91F94">
      <w:pPr>
        <w:keepNext/>
        <w:keepLines/>
        <w:widowControl w:val="0"/>
        <w:jc w:val="both"/>
        <w:rPr>
          <w:rFonts w:ascii="Tahoma" w:hAnsi="Tahoma" w:cs="Tahoma"/>
        </w:rPr>
      </w:pPr>
    </w:p>
    <w:p w:rsidR="00F91F94" w:rsidRPr="00E74A44" w:rsidRDefault="00F91F94" w:rsidP="00F91F94">
      <w:pPr>
        <w:keepNext/>
        <w:keepLines/>
        <w:widowControl w:val="0"/>
        <w:jc w:val="both"/>
        <w:rPr>
          <w:rFonts w:ascii="Tahoma" w:hAnsi="Tahoma" w:cs="Tahoma"/>
        </w:rPr>
      </w:pPr>
      <w:r w:rsidRPr="00E74A44">
        <w:rPr>
          <w:rFonts w:ascii="Tahoma" w:hAnsi="Tahoma" w:cs="Tahoma"/>
        </w:rPr>
        <w:t>Rok za izvedbo pogodbenih del se lahko podaljša le v primeru izrednih dogodkov, ki vplivajo na izvedbo pogodbenih obveznosti in ki jih ni bilo mogoče predvideti ob sklenitvi pogodbe oziroma jih ni povzročil izvajalec. Podaljšanje roka je možno le s predhodnim pisnim soglasjem naročnika. Za nov rok izvedbe pogodbenih del, pogodbeni stranki skleneta aneks k pogodbi.</w:t>
      </w:r>
    </w:p>
    <w:p w:rsidR="00F91F94" w:rsidRDefault="00F91F94" w:rsidP="00F91F94">
      <w:pPr>
        <w:keepNext/>
        <w:keepLines/>
        <w:jc w:val="both"/>
        <w:rPr>
          <w:rFonts w:ascii="Tahoma" w:hAnsi="Tahoma" w:cs="Tahoma"/>
        </w:rPr>
      </w:pPr>
    </w:p>
    <w:p w:rsidR="00F91F94" w:rsidRPr="00BB2D12" w:rsidRDefault="00F91F94" w:rsidP="00F91F94">
      <w:pPr>
        <w:keepNext/>
        <w:keepLines/>
        <w:jc w:val="both"/>
        <w:rPr>
          <w:rFonts w:ascii="Tahoma" w:hAnsi="Tahoma" w:cs="Tahoma"/>
        </w:rPr>
      </w:pPr>
      <w:r w:rsidRPr="00BB2D12">
        <w:rPr>
          <w:rFonts w:ascii="Tahoma" w:hAnsi="Tahoma" w:cs="Tahoma"/>
        </w:rPr>
        <w:t>V primeru prekoračitve pogodbenega roka, ki bi nastal</w:t>
      </w:r>
      <w:r>
        <w:rPr>
          <w:rFonts w:ascii="Tahoma" w:hAnsi="Tahoma" w:cs="Tahoma"/>
        </w:rPr>
        <w:t>a</w:t>
      </w:r>
      <w:r w:rsidRPr="00BB2D12">
        <w:rPr>
          <w:rFonts w:ascii="Tahoma" w:hAnsi="Tahoma" w:cs="Tahoma"/>
        </w:rPr>
        <w:t xml:space="preserve"> zaradi zamude na strani izvajalca, je dolžan nositi vse stroške izvajalec.</w:t>
      </w:r>
    </w:p>
    <w:p w:rsidR="00F91F94" w:rsidRPr="00BB2D12" w:rsidRDefault="00F91F94" w:rsidP="00F91F94">
      <w:pPr>
        <w:keepNext/>
        <w:keepLines/>
        <w:jc w:val="both"/>
        <w:rPr>
          <w:rFonts w:ascii="Tahoma" w:hAnsi="Tahoma" w:cs="Tahoma"/>
        </w:rPr>
      </w:pPr>
    </w:p>
    <w:p w:rsidR="00F91F94" w:rsidRPr="00BB2D12" w:rsidRDefault="00F91F94" w:rsidP="00F91F94">
      <w:pPr>
        <w:keepNext/>
        <w:keepLines/>
        <w:widowControl w:val="0"/>
        <w:jc w:val="both"/>
        <w:rPr>
          <w:rFonts w:ascii="Tahoma" w:hAnsi="Tahoma" w:cs="Tahoma"/>
        </w:rPr>
      </w:pPr>
      <w:r w:rsidRPr="00BB2D12">
        <w:rPr>
          <w:rFonts w:ascii="Tahoma" w:hAnsi="Tahoma" w:cs="Tahoma"/>
        </w:rPr>
        <w:t>Naročnik ima pravico nadzirati uresničevanje rok</w:t>
      </w:r>
      <w:r>
        <w:rPr>
          <w:rFonts w:ascii="Tahoma" w:hAnsi="Tahoma" w:cs="Tahoma"/>
        </w:rPr>
        <w:t>a</w:t>
      </w:r>
      <w:r w:rsidRPr="00BB2D12">
        <w:rPr>
          <w:rFonts w:ascii="Tahoma" w:hAnsi="Tahoma" w:cs="Tahoma"/>
        </w:rPr>
        <w:t xml:space="preserve"> izvedbe pogodbenih obveznosti.  </w:t>
      </w:r>
    </w:p>
    <w:p w:rsidR="007678A5" w:rsidRDefault="007678A5" w:rsidP="002F4A49">
      <w:pPr>
        <w:keepNext/>
        <w:keepLines/>
        <w:jc w:val="both"/>
        <w:rPr>
          <w:rFonts w:ascii="Tahoma" w:hAnsi="Tahoma" w:cs="Tahoma"/>
        </w:rPr>
      </w:pPr>
    </w:p>
    <w:p w:rsidR="00D12766" w:rsidRPr="00112425" w:rsidRDefault="00D12766" w:rsidP="00EC29FE">
      <w:pPr>
        <w:keepNext/>
        <w:keepLines/>
        <w:numPr>
          <w:ilvl w:val="2"/>
          <w:numId w:val="12"/>
        </w:numPr>
        <w:jc w:val="both"/>
        <w:rPr>
          <w:rFonts w:ascii="Tahoma" w:hAnsi="Tahoma" w:cs="Tahoma"/>
        </w:rPr>
      </w:pPr>
      <w:r w:rsidRPr="00112425">
        <w:rPr>
          <w:rFonts w:ascii="Tahoma" w:hAnsi="Tahoma" w:cs="Tahoma"/>
        </w:rPr>
        <w:t>Garancijska doba</w:t>
      </w:r>
    </w:p>
    <w:p w:rsidR="00C46242" w:rsidRDefault="00C46242" w:rsidP="00C46242">
      <w:pPr>
        <w:keepNext/>
        <w:keepLines/>
        <w:widowControl w:val="0"/>
        <w:jc w:val="both"/>
        <w:rPr>
          <w:rFonts w:ascii="Tahoma" w:hAnsi="Tahoma" w:cs="Tahoma"/>
        </w:rPr>
      </w:pPr>
    </w:p>
    <w:p w:rsidR="00C46242" w:rsidRPr="00661D69" w:rsidRDefault="00C46242" w:rsidP="00C46242">
      <w:pPr>
        <w:keepNext/>
        <w:keepLines/>
        <w:widowControl w:val="0"/>
        <w:jc w:val="both"/>
        <w:rPr>
          <w:rFonts w:ascii="Tahoma" w:hAnsi="Tahoma" w:cs="Tahoma"/>
        </w:rPr>
      </w:pPr>
      <w:r w:rsidRPr="00661D69">
        <w:rPr>
          <w:rFonts w:ascii="Tahoma" w:hAnsi="Tahoma" w:cs="Tahoma"/>
        </w:rPr>
        <w:t xml:space="preserve">Zahtevana garancijska doba za diesel agregat z vso potrebno pripadajočo strojno </w:t>
      </w:r>
      <w:r w:rsidR="006A3331" w:rsidRPr="00661D69">
        <w:rPr>
          <w:rFonts w:ascii="Tahoma" w:hAnsi="Tahoma" w:cs="Tahoma"/>
        </w:rPr>
        <w:t>in elektro opremo</w:t>
      </w:r>
      <w:r w:rsidR="00661D69" w:rsidRPr="00661D69">
        <w:rPr>
          <w:rFonts w:ascii="Tahoma" w:hAnsi="Tahoma" w:cs="Tahoma"/>
        </w:rPr>
        <w:t xml:space="preserve"> ter za vsa opravljena pogodbena dela - tudi za dela podizvajalcev (za kakovost izvedenih del in vgrajeni material) </w:t>
      </w:r>
      <w:r w:rsidRPr="00661D69">
        <w:rPr>
          <w:rFonts w:ascii="Tahoma" w:hAnsi="Tahoma" w:cs="Tahoma"/>
        </w:rPr>
        <w:t xml:space="preserve"> je </w:t>
      </w:r>
      <w:r w:rsidR="006A3331" w:rsidRPr="00661D69">
        <w:rPr>
          <w:rFonts w:ascii="Tahoma" w:hAnsi="Tahoma" w:cs="Tahoma"/>
        </w:rPr>
        <w:t>šestdeset</w:t>
      </w:r>
      <w:r w:rsidR="000A5C96">
        <w:rPr>
          <w:rFonts w:ascii="Tahoma" w:hAnsi="Tahoma" w:cs="Tahoma"/>
        </w:rPr>
        <w:t xml:space="preserve"> (60)</w:t>
      </w:r>
      <w:r w:rsidRPr="00661D69">
        <w:rPr>
          <w:rFonts w:ascii="Tahoma" w:hAnsi="Tahoma" w:cs="Tahoma"/>
        </w:rPr>
        <w:t xml:space="preserve"> mesecev od dneva podpisa zapisnika o končanju vseh pogodbenih del s strani obeh pogodbenih strank oziroma njunih predstavnikov.</w:t>
      </w:r>
    </w:p>
    <w:p w:rsidR="00C46242" w:rsidRDefault="00C46242" w:rsidP="002F4A49">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rsidR="00D471C0" w:rsidRDefault="00D471C0" w:rsidP="002F4A49">
      <w:pPr>
        <w:keepNext/>
        <w:keepLines/>
        <w:jc w:val="both"/>
        <w:rPr>
          <w:rFonts w:ascii="Tahoma" w:hAnsi="Tahoma" w:cs="Tahoma"/>
        </w:rPr>
      </w:pPr>
      <w:r>
        <w:rPr>
          <w:rFonts w:ascii="Tahoma" w:hAnsi="Tahoma" w:cs="Tahoma"/>
          <w:kern w:val="16"/>
        </w:rPr>
        <w:lastRenderedPageBreak/>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v osnutku pogodbe (Priloga 7).</w:t>
      </w:r>
    </w:p>
    <w:p w:rsidR="007678A5" w:rsidRPr="00112425" w:rsidRDefault="007678A5" w:rsidP="002F4A49">
      <w:pPr>
        <w:keepNext/>
        <w:keepLines/>
        <w:jc w:val="both"/>
        <w:rPr>
          <w:rFonts w:ascii="Tahoma" w:hAnsi="Tahoma" w:cs="Tahoma"/>
          <w:kern w:val="16"/>
        </w:rPr>
      </w:pPr>
    </w:p>
    <w:p w:rsidR="00924D27" w:rsidRDefault="00924D27" w:rsidP="00EC29FE">
      <w:pPr>
        <w:keepNext/>
        <w:keepLines/>
        <w:numPr>
          <w:ilvl w:val="2"/>
          <w:numId w:val="12"/>
        </w:numPr>
        <w:tabs>
          <w:tab w:val="num" w:pos="1222"/>
        </w:tabs>
        <w:jc w:val="both"/>
        <w:rPr>
          <w:rFonts w:ascii="Tahoma" w:hAnsi="Tahoma" w:cs="Tahoma"/>
        </w:rPr>
      </w:pPr>
      <w:bookmarkStart w:id="12" w:name="_Toc161110918"/>
      <w:r>
        <w:rPr>
          <w:rFonts w:ascii="Tahoma" w:hAnsi="Tahoma" w:cs="Tahoma"/>
        </w:rPr>
        <w:t>Dokumentacija</w:t>
      </w:r>
    </w:p>
    <w:p w:rsidR="00924D27" w:rsidRDefault="00924D27" w:rsidP="00924D27">
      <w:pPr>
        <w:keepNext/>
        <w:keepLines/>
        <w:tabs>
          <w:tab w:val="num" w:pos="1222"/>
        </w:tabs>
        <w:jc w:val="both"/>
        <w:rPr>
          <w:rFonts w:ascii="Tahoma" w:hAnsi="Tahoma" w:cs="Tahoma"/>
        </w:rPr>
      </w:pPr>
    </w:p>
    <w:p w:rsidR="00924D27" w:rsidRPr="00D21A21" w:rsidRDefault="00924D27" w:rsidP="00924D27">
      <w:pPr>
        <w:keepNext/>
        <w:keepLines/>
        <w:jc w:val="both"/>
        <w:rPr>
          <w:rFonts w:ascii="Tahoma" w:hAnsi="Tahoma" w:cs="Tahoma"/>
        </w:rPr>
      </w:pPr>
      <w:r w:rsidRPr="00D21A21">
        <w:rPr>
          <w:rFonts w:ascii="Tahoma" w:hAnsi="Tahoma" w:cs="Tahoma"/>
        </w:rPr>
        <w:t xml:space="preserve">V obseg pogodbenih </w:t>
      </w:r>
      <w:r w:rsidR="00BB1B93">
        <w:rPr>
          <w:rFonts w:ascii="Tahoma" w:hAnsi="Tahoma" w:cs="Tahoma"/>
        </w:rPr>
        <w:t>del</w:t>
      </w:r>
      <w:r w:rsidRPr="00D21A21">
        <w:rPr>
          <w:rFonts w:ascii="Tahoma" w:hAnsi="Tahoma" w:cs="Tahoma"/>
        </w:rPr>
        <w:t xml:space="preserve"> spada predaja tehnične dokumentacije v obsegu in rokih:</w:t>
      </w:r>
    </w:p>
    <w:p w:rsidR="00924D27" w:rsidRDefault="00924D27" w:rsidP="00924D27">
      <w:pPr>
        <w:keepNext/>
        <w:keepLines/>
        <w:jc w:val="both"/>
        <w:rPr>
          <w:rFonts w:ascii="Tahoma" w:hAnsi="Tahoma" w:cs="Tahoma"/>
        </w:rPr>
      </w:pPr>
    </w:p>
    <w:p w:rsidR="00924D27" w:rsidRPr="00D21A21" w:rsidRDefault="00924D27" w:rsidP="00924D27">
      <w:pPr>
        <w:keepNext/>
        <w:keepLines/>
        <w:jc w:val="both"/>
        <w:rPr>
          <w:rFonts w:ascii="Tahoma" w:hAnsi="Tahoma" w:cs="Tahoma"/>
          <w:b/>
        </w:rPr>
      </w:pPr>
      <w:r>
        <w:rPr>
          <w:rFonts w:ascii="Tahoma" w:hAnsi="Tahoma" w:cs="Tahoma"/>
          <w:b/>
        </w:rPr>
        <w:t>5</w:t>
      </w:r>
      <w:r w:rsidRPr="00D21A21">
        <w:rPr>
          <w:rFonts w:ascii="Tahoma" w:hAnsi="Tahoma" w:cs="Tahoma"/>
          <w:b/>
        </w:rPr>
        <w:t xml:space="preserve"> koledarskih dni po podpisu pogodbe:</w:t>
      </w:r>
    </w:p>
    <w:p w:rsidR="00924D27" w:rsidRDefault="00924D27" w:rsidP="00283C22">
      <w:pPr>
        <w:keepNext/>
        <w:keepLines/>
        <w:numPr>
          <w:ilvl w:val="0"/>
          <w:numId w:val="38"/>
        </w:numPr>
        <w:tabs>
          <w:tab w:val="clear" w:pos="1068"/>
        </w:tabs>
        <w:ind w:hanging="784"/>
        <w:jc w:val="both"/>
        <w:rPr>
          <w:rFonts w:ascii="Tahoma" w:hAnsi="Tahoma" w:cs="Tahoma"/>
        </w:rPr>
      </w:pPr>
      <w:r w:rsidRPr="00D21A21">
        <w:rPr>
          <w:rFonts w:ascii="Tahoma" w:hAnsi="Tahoma" w:cs="Tahoma"/>
        </w:rPr>
        <w:t>podroben terminski plan izvedbe pogodbenih del</w:t>
      </w:r>
      <w:r>
        <w:rPr>
          <w:rFonts w:ascii="Tahoma" w:hAnsi="Tahoma" w:cs="Tahoma"/>
        </w:rPr>
        <w:t>.</w:t>
      </w:r>
    </w:p>
    <w:p w:rsidR="00924D27" w:rsidRPr="00D21A21" w:rsidRDefault="00924D27" w:rsidP="00924D27">
      <w:pPr>
        <w:keepNext/>
        <w:keepLines/>
        <w:ind w:left="1068"/>
        <w:jc w:val="both"/>
        <w:rPr>
          <w:rFonts w:ascii="Tahoma" w:hAnsi="Tahoma" w:cs="Tahoma"/>
        </w:rPr>
      </w:pPr>
    </w:p>
    <w:p w:rsidR="00924D27" w:rsidRPr="00D21A21" w:rsidRDefault="00924D27" w:rsidP="00924D27">
      <w:pPr>
        <w:keepNext/>
        <w:keepLines/>
        <w:jc w:val="both"/>
        <w:rPr>
          <w:rFonts w:ascii="Tahoma" w:hAnsi="Tahoma" w:cs="Tahoma"/>
          <w:b/>
        </w:rPr>
      </w:pPr>
      <w:r>
        <w:rPr>
          <w:rFonts w:ascii="Tahoma" w:hAnsi="Tahoma" w:cs="Tahoma"/>
          <w:b/>
        </w:rPr>
        <w:t>1</w:t>
      </w:r>
      <w:r w:rsidRPr="00D21A21">
        <w:rPr>
          <w:rFonts w:ascii="Tahoma" w:hAnsi="Tahoma" w:cs="Tahoma"/>
          <w:b/>
        </w:rPr>
        <w:t>0 koledarskih dni po podpisu pogodbe:</w:t>
      </w:r>
    </w:p>
    <w:p w:rsidR="00924D27" w:rsidRPr="00015F38" w:rsidRDefault="00924D27" w:rsidP="00924D27">
      <w:pPr>
        <w:keepNext/>
        <w:keepLines/>
        <w:jc w:val="both"/>
        <w:rPr>
          <w:rFonts w:ascii="Tahoma" w:hAnsi="Tahoma" w:cs="Tahoma"/>
        </w:rPr>
      </w:pPr>
      <w:r w:rsidRPr="00015F38">
        <w:rPr>
          <w:rFonts w:ascii="Tahoma" w:hAnsi="Tahoma" w:cs="Tahoma"/>
        </w:rPr>
        <w:t xml:space="preserve">a.) </w:t>
      </w:r>
      <w:r w:rsidR="006309E7" w:rsidRPr="00015F38">
        <w:rPr>
          <w:rFonts w:ascii="Tahoma" w:hAnsi="Tahoma" w:cs="Tahoma"/>
        </w:rPr>
        <w:t xml:space="preserve">strojna in elektro </w:t>
      </w:r>
      <w:r w:rsidRPr="00015F38">
        <w:rPr>
          <w:rFonts w:ascii="Tahoma" w:hAnsi="Tahoma" w:cs="Tahoma"/>
        </w:rPr>
        <w:t>PZI dokumentacija:</w:t>
      </w:r>
    </w:p>
    <w:p w:rsidR="00924D27" w:rsidRDefault="00924D27" w:rsidP="00283C22">
      <w:pPr>
        <w:keepNext/>
        <w:keepLines/>
        <w:numPr>
          <w:ilvl w:val="0"/>
          <w:numId w:val="39"/>
        </w:numPr>
        <w:tabs>
          <w:tab w:val="clear" w:pos="1068"/>
          <w:tab w:val="num" w:pos="709"/>
        </w:tabs>
        <w:ind w:left="709" w:hanging="425"/>
        <w:jc w:val="both"/>
        <w:rPr>
          <w:rFonts w:ascii="Tahoma" w:hAnsi="Tahoma" w:cs="Tahoma"/>
        </w:rPr>
      </w:pPr>
      <w:r w:rsidRPr="00D21A21">
        <w:rPr>
          <w:rFonts w:ascii="Tahoma" w:hAnsi="Tahoma" w:cs="Tahoma"/>
        </w:rPr>
        <w:t xml:space="preserve">vsa PZI dokumentacija mora </w:t>
      </w:r>
      <w:r w:rsidR="009F74C5">
        <w:rPr>
          <w:rFonts w:ascii="Tahoma" w:hAnsi="Tahoma" w:cs="Tahoma"/>
        </w:rPr>
        <w:t>biti predana</w:t>
      </w:r>
      <w:r w:rsidRPr="00D21A21">
        <w:rPr>
          <w:rFonts w:ascii="Tahoma" w:hAnsi="Tahoma" w:cs="Tahoma"/>
        </w:rPr>
        <w:t xml:space="preserve"> v elektronski obliki (Eplan in v </w:t>
      </w:r>
      <w:r w:rsidR="00015F38">
        <w:rPr>
          <w:rFonts w:ascii="Tahoma" w:hAnsi="Tahoma" w:cs="Tahoma"/>
        </w:rPr>
        <w:t>Autocad</w:t>
      </w:r>
      <w:r w:rsidRPr="00D21A21">
        <w:rPr>
          <w:rFonts w:ascii="Tahoma" w:hAnsi="Tahoma" w:cs="Tahoma"/>
        </w:rPr>
        <w:t xml:space="preserve"> formatu</w:t>
      </w:r>
      <w:r w:rsidR="00015F38">
        <w:rPr>
          <w:rFonts w:ascii="Tahoma" w:hAnsi="Tahoma" w:cs="Tahoma"/>
        </w:rPr>
        <w:t>, vključno z izvorno kodo</w:t>
      </w:r>
      <w:r w:rsidRPr="00D21A21">
        <w:rPr>
          <w:rFonts w:ascii="Tahoma" w:hAnsi="Tahoma" w:cs="Tahoma"/>
        </w:rPr>
        <w:t xml:space="preserve">). Ostala dokumentacija mora biti prav tako predana v digitalni obliki (MS Office – Word, Excel). Vso navedeno dokumentacijo mora biti predana tudi v papirni </w:t>
      </w:r>
      <w:r w:rsidR="00661D69">
        <w:rPr>
          <w:rFonts w:ascii="Tahoma" w:hAnsi="Tahoma" w:cs="Tahoma"/>
        </w:rPr>
        <w:t xml:space="preserve">(tiskani) </w:t>
      </w:r>
      <w:r w:rsidRPr="00D21A21">
        <w:rPr>
          <w:rFonts w:ascii="Tahoma" w:hAnsi="Tahoma" w:cs="Tahoma"/>
        </w:rPr>
        <w:t>obliki.</w:t>
      </w:r>
    </w:p>
    <w:p w:rsidR="00015F38" w:rsidRPr="00D21A21" w:rsidRDefault="00015F38" w:rsidP="003D7D7E">
      <w:pPr>
        <w:keepNext/>
        <w:keepLines/>
        <w:ind w:left="709"/>
        <w:jc w:val="both"/>
        <w:rPr>
          <w:rFonts w:ascii="Tahoma" w:hAnsi="Tahoma" w:cs="Tahoma"/>
        </w:rPr>
      </w:pPr>
    </w:p>
    <w:p w:rsidR="00924D27" w:rsidRPr="00D21A21" w:rsidRDefault="00924D27" w:rsidP="00924D27">
      <w:pPr>
        <w:keepNext/>
        <w:keepLines/>
        <w:jc w:val="both"/>
        <w:rPr>
          <w:rFonts w:ascii="Tahoma" w:hAnsi="Tahoma" w:cs="Tahoma"/>
        </w:rPr>
      </w:pPr>
      <w:r w:rsidRPr="00D21A21">
        <w:rPr>
          <w:rFonts w:ascii="Tahoma" w:hAnsi="Tahoma" w:cs="Tahoma"/>
        </w:rPr>
        <w:t>Naročnik bo dokumentacijo pregledal in podal pripombe v roku pet (5) koledarskih dni po predaji PZI dokumentacije. Ponudnik je dolžan upoštevati pripombe naročnika in dokumentacijo dopolniti oz. popraviti.</w:t>
      </w:r>
    </w:p>
    <w:p w:rsidR="00924D27" w:rsidRPr="00D21A21" w:rsidRDefault="00924D27" w:rsidP="00924D27">
      <w:pPr>
        <w:keepNext/>
        <w:keepLines/>
        <w:jc w:val="both"/>
        <w:rPr>
          <w:rFonts w:ascii="Tahoma" w:hAnsi="Tahoma" w:cs="Tahoma"/>
          <w:b/>
        </w:rPr>
      </w:pPr>
    </w:p>
    <w:p w:rsidR="00924D27" w:rsidRPr="00D21A21" w:rsidRDefault="00924D27" w:rsidP="00924D27">
      <w:pPr>
        <w:keepNext/>
        <w:keepLines/>
        <w:jc w:val="both"/>
        <w:rPr>
          <w:rFonts w:ascii="Tahoma" w:hAnsi="Tahoma" w:cs="Tahoma"/>
          <w:b/>
        </w:rPr>
      </w:pPr>
      <w:r w:rsidRPr="00D21A21">
        <w:rPr>
          <w:rFonts w:ascii="Tahoma" w:hAnsi="Tahoma" w:cs="Tahoma"/>
          <w:b/>
        </w:rPr>
        <w:t xml:space="preserve">Pred končnim prevzemom </w:t>
      </w:r>
      <w:r w:rsidR="008A3C49">
        <w:rPr>
          <w:rFonts w:ascii="Tahoma" w:hAnsi="Tahoma" w:cs="Tahoma"/>
          <w:b/>
        </w:rPr>
        <w:t>opreme oziroma pogodbenih del</w:t>
      </w:r>
      <w:r w:rsidRPr="00D21A21">
        <w:rPr>
          <w:rFonts w:ascii="Tahoma" w:hAnsi="Tahoma" w:cs="Tahoma"/>
          <w:b/>
        </w:rPr>
        <w:t>:</w:t>
      </w:r>
    </w:p>
    <w:p w:rsidR="00924D27" w:rsidRPr="00D21A21" w:rsidRDefault="00924D27" w:rsidP="00283C22">
      <w:pPr>
        <w:keepNext/>
        <w:keepLines/>
        <w:numPr>
          <w:ilvl w:val="0"/>
          <w:numId w:val="40"/>
        </w:numPr>
        <w:jc w:val="both"/>
        <w:rPr>
          <w:rFonts w:ascii="Tahoma" w:hAnsi="Tahoma" w:cs="Tahoma"/>
        </w:rPr>
      </w:pPr>
      <w:r w:rsidRPr="00D21A21">
        <w:rPr>
          <w:rFonts w:ascii="Tahoma" w:hAnsi="Tahoma" w:cs="Tahoma"/>
        </w:rPr>
        <w:t xml:space="preserve">poročila o izvedenih </w:t>
      </w:r>
      <w:r w:rsidR="008A3C49">
        <w:rPr>
          <w:rFonts w:ascii="Tahoma" w:hAnsi="Tahoma" w:cs="Tahoma"/>
        </w:rPr>
        <w:t>meritvah in preizkusih opreme</w:t>
      </w:r>
      <w:r w:rsidRPr="00D21A21">
        <w:rPr>
          <w:rFonts w:ascii="Tahoma" w:hAnsi="Tahoma" w:cs="Tahoma"/>
        </w:rPr>
        <w:t>,</w:t>
      </w:r>
    </w:p>
    <w:p w:rsidR="00924D27" w:rsidRPr="00D21A21" w:rsidRDefault="00924D27" w:rsidP="00283C22">
      <w:pPr>
        <w:keepNext/>
        <w:keepLines/>
        <w:numPr>
          <w:ilvl w:val="0"/>
          <w:numId w:val="40"/>
        </w:numPr>
        <w:jc w:val="both"/>
        <w:rPr>
          <w:rFonts w:ascii="Tahoma" w:hAnsi="Tahoma" w:cs="Tahoma"/>
        </w:rPr>
      </w:pPr>
      <w:r w:rsidRPr="00D21A21">
        <w:rPr>
          <w:rFonts w:ascii="Tahoma" w:hAnsi="Tahoma" w:cs="Tahoma"/>
        </w:rPr>
        <w:t xml:space="preserve">kompletna, končna </w:t>
      </w:r>
      <w:r w:rsidR="00015F38">
        <w:rPr>
          <w:rFonts w:ascii="Tahoma" w:hAnsi="Tahoma" w:cs="Tahoma"/>
        </w:rPr>
        <w:t>t</w:t>
      </w:r>
      <w:r w:rsidRPr="00D21A21">
        <w:rPr>
          <w:rFonts w:ascii="Tahoma" w:hAnsi="Tahoma" w:cs="Tahoma"/>
        </w:rPr>
        <w:t>ehnična dokumentacija</w:t>
      </w:r>
      <w:r w:rsidR="00015F38">
        <w:rPr>
          <w:rFonts w:ascii="Tahoma" w:hAnsi="Tahoma" w:cs="Tahoma"/>
        </w:rPr>
        <w:t xml:space="preserve">, </w:t>
      </w:r>
      <w:r w:rsidRPr="00D21A21">
        <w:rPr>
          <w:rFonts w:ascii="Tahoma" w:hAnsi="Tahoma" w:cs="Tahoma"/>
        </w:rPr>
        <w:t xml:space="preserve">PID, z upoštevanjem vseh sprememb v toku izvajanja del (originali in CAD risbe na </w:t>
      </w:r>
      <w:r w:rsidR="008A3C49">
        <w:rPr>
          <w:rFonts w:ascii="Tahoma" w:hAnsi="Tahoma" w:cs="Tahoma"/>
        </w:rPr>
        <w:t>prenosnem elektronskem mediju</w:t>
      </w:r>
      <w:r w:rsidRPr="00D21A21">
        <w:rPr>
          <w:rFonts w:ascii="Tahoma" w:hAnsi="Tahoma" w:cs="Tahoma"/>
        </w:rPr>
        <w:t>, Eplan</w:t>
      </w:r>
      <w:r w:rsidR="008A3C49">
        <w:rPr>
          <w:rFonts w:ascii="Tahoma" w:hAnsi="Tahoma" w:cs="Tahoma"/>
        </w:rPr>
        <w:t>, vključno z izvorno kodo projekta,</w:t>
      </w:r>
      <w:r w:rsidRPr="00D21A21">
        <w:rPr>
          <w:rFonts w:ascii="Tahoma" w:hAnsi="Tahoma" w:cs="Tahoma"/>
        </w:rPr>
        <w:t xml:space="preserve"> </w:t>
      </w:r>
      <w:r w:rsidRPr="00015F38">
        <w:rPr>
          <w:rFonts w:ascii="Tahoma" w:hAnsi="Tahoma" w:cs="Tahoma"/>
        </w:rPr>
        <w:t xml:space="preserve">in v </w:t>
      </w:r>
      <w:r w:rsidR="00015F38">
        <w:rPr>
          <w:rFonts w:ascii="Tahoma" w:hAnsi="Tahoma" w:cs="Tahoma"/>
        </w:rPr>
        <w:t>Autocad</w:t>
      </w:r>
      <w:r w:rsidR="00015F38" w:rsidRPr="00D21A21">
        <w:rPr>
          <w:rFonts w:ascii="Tahoma" w:hAnsi="Tahoma" w:cs="Tahoma"/>
        </w:rPr>
        <w:t xml:space="preserve"> formatu </w:t>
      </w:r>
      <w:r w:rsidRPr="00D21A21">
        <w:rPr>
          <w:rFonts w:ascii="Tahoma" w:hAnsi="Tahoma" w:cs="Tahoma"/>
        </w:rPr>
        <w:t>ter MS Office – Word, Excel),</w:t>
      </w:r>
    </w:p>
    <w:p w:rsidR="00924D27" w:rsidRPr="00D21A21" w:rsidRDefault="00924D27" w:rsidP="00283C22">
      <w:pPr>
        <w:keepNext/>
        <w:keepLines/>
        <w:numPr>
          <w:ilvl w:val="0"/>
          <w:numId w:val="40"/>
        </w:numPr>
        <w:jc w:val="both"/>
        <w:rPr>
          <w:rFonts w:ascii="Tahoma" w:hAnsi="Tahoma" w:cs="Tahoma"/>
        </w:rPr>
      </w:pPr>
      <w:r w:rsidRPr="00D21A21">
        <w:rPr>
          <w:rFonts w:ascii="Tahoma" w:hAnsi="Tahoma" w:cs="Tahoma"/>
        </w:rPr>
        <w:t xml:space="preserve">končna </w:t>
      </w:r>
      <w:r w:rsidR="009202A7">
        <w:rPr>
          <w:rFonts w:ascii="Tahoma" w:hAnsi="Tahoma" w:cs="Tahoma"/>
        </w:rPr>
        <w:t>navodila o upravljanju</w:t>
      </w:r>
      <w:r w:rsidRPr="00D21A21">
        <w:rPr>
          <w:rFonts w:ascii="Tahoma" w:hAnsi="Tahoma" w:cs="Tahoma"/>
        </w:rPr>
        <w:t xml:space="preserve"> (v elektronski in papirni obliki).</w:t>
      </w:r>
    </w:p>
    <w:p w:rsidR="00015F38" w:rsidRDefault="00015F38" w:rsidP="00924D27">
      <w:pPr>
        <w:keepNext/>
        <w:keepLines/>
        <w:jc w:val="both"/>
        <w:rPr>
          <w:rFonts w:ascii="Tahoma" w:hAnsi="Tahoma" w:cs="Tahoma"/>
        </w:rPr>
      </w:pPr>
    </w:p>
    <w:p w:rsidR="00924D27" w:rsidRPr="00D21A21" w:rsidRDefault="00924D27" w:rsidP="00924D27">
      <w:pPr>
        <w:keepNext/>
        <w:keepLines/>
        <w:jc w:val="both"/>
        <w:rPr>
          <w:rFonts w:ascii="Tahoma" w:hAnsi="Tahoma" w:cs="Tahoma"/>
        </w:rPr>
      </w:pPr>
      <w:r w:rsidRPr="00D21A21">
        <w:rPr>
          <w:rFonts w:ascii="Tahoma" w:hAnsi="Tahoma" w:cs="Tahoma"/>
        </w:rPr>
        <w:t xml:space="preserve">Naročnik bo dokumentacijo pregledal in podal </w:t>
      </w:r>
      <w:r w:rsidRPr="00C50A9D">
        <w:rPr>
          <w:rFonts w:ascii="Tahoma" w:hAnsi="Tahoma" w:cs="Tahoma"/>
        </w:rPr>
        <w:t>pripombe v roku pet</w:t>
      </w:r>
      <w:r w:rsidR="00CF4DD0" w:rsidRPr="00C50A9D">
        <w:rPr>
          <w:rFonts w:ascii="Tahoma" w:hAnsi="Tahoma" w:cs="Tahoma"/>
        </w:rPr>
        <w:t>ih (</w:t>
      </w:r>
      <w:r w:rsidRPr="00C50A9D">
        <w:rPr>
          <w:rFonts w:ascii="Tahoma" w:hAnsi="Tahoma" w:cs="Tahoma"/>
        </w:rPr>
        <w:t>5) koledarskih dni po predaji</w:t>
      </w:r>
      <w:r w:rsidRPr="00CF4DD0">
        <w:rPr>
          <w:rFonts w:ascii="Tahoma" w:hAnsi="Tahoma" w:cs="Tahoma"/>
        </w:rPr>
        <w:t xml:space="preserve"> PID dokumentacije</w:t>
      </w:r>
      <w:r w:rsidRPr="00D21A21">
        <w:rPr>
          <w:rFonts w:ascii="Tahoma" w:hAnsi="Tahoma" w:cs="Tahoma"/>
        </w:rPr>
        <w:t>. Ponudnik je dolžan upoštevati pripombe naročnika in dokumentacijo dopolniti oz. popraviti.</w:t>
      </w:r>
    </w:p>
    <w:p w:rsidR="00924D27" w:rsidRPr="00D21A21" w:rsidRDefault="00924D27" w:rsidP="00924D27">
      <w:pPr>
        <w:keepNext/>
        <w:keepLines/>
        <w:jc w:val="both"/>
        <w:rPr>
          <w:rFonts w:ascii="Tahoma" w:hAnsi="Tahoma" w:cs="Tahoma"/>
        </w:rPr>
      </w:pPr>
    </w:p>
    <w:p w:rsidR="00924D27" w:rsidRPr="00D21A21" w:rsidRDefault="00924D27" w:rsidP="00924D27">
      <w:pPr>
        <w:keepNext/>
        <w:keepLines/>
        <w:jc w:val="both"/>
        <w:rPr>
          <w:rFonts w:ascii="Tahoma" w:hAnsi="Tahoma" w:cs="Tahoma"/>
          <w:snapToGrid w:val="0"/>
        </w:rPr>
      </w:pPr>
      <w:r w:rsidRPr="00D21A21">
        <w:rPr>
          <w:rFonts w:ascii="Tahoma" w:hAnsi="Tahoma" w:cs="Tahoma"/>
          <w:snapToGrid w:val="0"/>
        </w:rPr>
        <w:t xml:space="preserve">Vsa zgoraj našteta dokumentacija mora biti predana v </w:t>
      </w:r>
      <w:r w:rsidR="00F43591" w:rsidRPr="00C50A9D">
        <w:rPr>
          <w:rFonts w:ascii="Tahoma" w:hAnsi="Tahoma" w:cs="Tahoma"/>
          <w:snapToGrid w:val="0"/>
        </w:rPr>
        <w:t>enem (1)</w:t>
      </w:r>
      <w:r w:rsidRPr="00C50A9D">
        <w:rPr>
          <w:rFonts w:ascii="Tahoma" w:hAnsi="Tahoma" w:cs="Tahoma"/>
          <w:snapToGrid w:val="0"/>
        </w:rPr>
        <w:t xml:space="preserve"> izvod</w:t>
      </w:r>
      <w:r w:rsidR="00F43591" w:rsidRPr="00C50A9D">
        <w:rPr>
          <w:rFonts w:ascii="Tahoma" w:hAnsi="Tahoma" w:cs="Tahoma"/>
          <w:snapToGrid w:val="0"/>
        </w:rPr>
        <w:t>u</w:t>
      </w:r>
      <w:r w:rsidRPr="00C50A9D">
        <w:rPr>
          <w:rFonts w:ascii="Tahoma" w:hAnsi="Tahoma" w:cs="Tahoma"/>
          <w:snapToGrid w:val="0"/>
        </w:rPr>
        <w:t xml:space="preserve"> v natisnjeni obliki in v enem (1) izvodu v elektronski obliki v PDF formatu z možnostjo iskanja na </w:t>
      </w:r>
      <w:r w:rsidR="008A3C49" w:rsidRPr="00C50A9D">
        <w:rPr>
          <w:rFonts w:ascii="Tahoma" w:hAnsi="Tahoma" w:cs="Tahoma"/>
        </w:rPr>
        <w:t>prenosnem elektronskem mediju</w:t>
      </w:r>
      <w:r w:rsidRPr="00C50A9D">
        <w:rPr>
          <w:rFonts w:ascii="Tahoma" w:hAnsi="Tahoma" w:cs="Tahoma"/>
          <w:snapToGrid w:val="0"/>
        </w:rPr>
        <w:t>.</w:t>
      </w:r>
    </w:p>
    <w:p w:rsidR="00924D27" w:rsidRPr="00D21A21" w:rsidRDefault="00924D27" w:rsidP="00924D27">
      <w:pPr>
        <w:keepNext/>
        <w:keepLines/>
        <w:jc w:val="both"/>
        <w:rPr>
          <w:rFonts w:ascii="Tahoma" w:hAnsi="Tahoma" w:cs="Tahoma"/>
        </w:rPr>
      </w:pPr>
    </w:p>
    <w:p w:rsidR="00924D27" w:rsidRPr="00D21A21" w:rsidRDefault="00924D27" w:rsidP="00924D27">
      <w:pPr>
        <w:keepNext/>
        <w:keepLines/>
        <w:jc w:val="both"/>
        <w:rPr>
          <w:rFonts w:ascii="Tahoma" w:hAnsi="Tahoma" w:cs="Tahoma"/>
          <w:snapToGrid w:val="0"/>
        </w:rPr>
      </w:pPr>
      <w:r w:rsidRPr="00D21A21">
        <w:rPr>
          <w:rFonts w:ascii="Tahoma" w:hAnsi="Tahoma" w:cs="Tahoma"/>
          <w:snapToGrid w:val="0"/>
        </w:rPr>
        <w:t>Izvajalec naročniku dovoljuje neizključno pravico do uporabe predane pisne in elektronske dokumentacije</w:t>
      </w:r>
      <w:r w:rsidRPr="00D21A21">
        <w:rPr>
          <w:rFonts w:ascii="Tahoma" w:hAnsi="Tahoma" w:cs="Tahoma"/>
        </w:rPr>
        <w:t xml:space="preserve"> </w:t>
      </w:r>
      <w:r w:rsidRPr="00D21A21">
        <w:rPr>
          <w:rFonts w:ascii="Tahoma" w:hAnsi="Tahoma" w:cs="Tahoma"/>
          <w:snapToGrid w:val="0"/>
        </w:rPr>
        <w:t xml:space="preserve">v namene obratovanja in vzdrževanja, kot tudi obnove in posodobitve sistema. </w:t>
      </w:r>
    </w:p>
    <w:p w:rsidR="00924D27" w:rsidRDefault="00924D27" w:rsidP="00924D27">
      <w:pPr>
        <w:keepNext/>
        <w:keepLines/>
        <w:tabs>
          <w:tab w:val="num" w:pos="1222"/>
        </w:tabs>
        <w:jc w:val="both"/>
        <w:rPr>
          <w:rFonts w:ascii="Tahoma" w:hAnsi="Tahoma" w:cs="Tahoma"/>
        </w:rPr>
      </w:pPr>
    </w:p>
    <w:p w:rsidR="001307B8" w:rsidRPr="001307B8" w:rsidRDefault="001307B8" w:rsidP="00EC29FE">
      <w:pPr>
        <w:keepNext/>
        <w:keepLines/>
        <w:numPr>
          <w:ilvl w:val="2"/>
          <w:numId w:val="12"/>
        </w:numPr>
        <w:tabs>
          <w:tab w:val="num" w:pos="1222"/>
        </w:tabs>
        <w:jc w:val="both"/>
        <w:rPr>
          <w:rFonts w:ascii="Tahoma" w:hAnsi="Tahoma" w:cs="Tahoma"/>
        </w:rPr>
      </w:pPr>
      <w:r w:rsidRPr="001307B8">
        <w:rPr>
          <w:rFonts w:ascii="Tahoma" w:hAnsi="Tahoma" w:cs="Tahoma"/>
        </w:rPr>
        <w:t>Šolanje</w:t>
      </w:r>
    </w:p>
    <w:p w:rsidR="001307B8" w:rsidRPr="001307B8" w:rsidRDefault="001307B8" w:rsidP="001307B8">
      <w:pPr>
        <w:keepNext/>
        <w:keepLines/>
        <w:tabs>
          <w:tab w:val="num" w:pos="1222"/>
        </w:tabs>
        <w:jc w:val="both"/>
        <w:rPr>
          <w:rFonts w:ascii="Tahoma" w:hAnsi="Tahoma" w:cs="Tahoma"/>
        </w:rPr>
      </w:pPr>
    </w:p>
    <w:p w:rsidR="001307B8" w:rsidRPr="001307B8" w:rsidRDefault="001307B8" w:rsidP="001307B8">
      <w:pPr>
        <w:keepNext/>
        <w:keepLines/>
        <w:tabs>
          <w:tab w:val="num" w:pos="1222"/>
        </w:tabs>
        <w:jc w:val="both"/>
        <w:rPr>
          <w:rFonts w:ascii="Tahoma" w:hAnsi="Tahoma" w:cs="Tahoma"/>
        </w:rPr>
      </w:pPr>
      <w:r w:rsidRPr="001307B8">
        <w:rPr>
          <w:rFonts w:ascii="Tahoma" w:hAnsi="Tahoma" w:cs="Tahoma"/>
        </w:rPr>
        <w:t>Izbrani ponudnik bo moral pred podpisom zapisnika o predaji pogodbene dokumentacije izvesti šolanje za naročnikov</w:t>
      </w:r>
      <w:r w:rsidR="00F43591">
        <w:rPr>
          <w:rFonts w:ascii="Tahoma" w:hAnsi="Tahoma" w:cs="Tahoma"/>
        </w:rPr>
        <w:t>e</w:t>
      </w:r>
      <w:r w:rsidRPr="001307B8">
        <w:rPr>
          <w:rFonts w:ascii="Tahoma" w:hAnsi="Tahoma" w:cs="Tahoma"/>
        </w:rPr>
        <w:t xml:space="preserve"> </w:t>
      </w:r>
      <w:r w:rsidR="00F43591">
        <w:rPr>
          <w:rFonts w:ascii="Tahoma" w:hAnsi="Tahoma" w:cs="Tahoma"/>
        </w:rPr>
        <w:t>zaposlene (</w:t>
      </w:r>
      <w:r w:rsidRPr="001307B8">
        <w:rPr>
          <w:rFonts w:ascii="Tahoma" w:hAnsi="Tahoma" w:cs="Tahoma"/>
        </w:rPr>
        <w:t>vzdrževalno in obratovalno osebje</w:t>
      </w:r>
      <w:r w:rsidR="00F43591">
        <w:rPr>
          <w:rFonts w:ascii="Tahoma" w:hAnsi="Tahoma" w:cs="Tahoma"/>
        </w:rPr>
        <w:t>)</w:t>
      </w:r>
      <w:r w:rsidRPr="001307B8">
        <w:rPr>
          <w:rFonts w:ascii="Tahoma" w:hAnsi="Tahoma" w:cs="Tahoma"/>
        </w:rPr>
        <w:t>. Šolanje se mora izvesti v prostorih naročnika</w:t>
      </w:r>
      <w:r w:rsidR="00F43591">
        <w:rPr>
          <w:rFonts w:ascii="Tahoma" w:hAnsi="Tahoma" w:cs="Tahoma"/>
        </w:rPr>
        <w:t xml:space="preserve"> v slovenskem jeziku</w:t>
      </w:r>
      <w:r w:rsidRPr="00F43591">
        <w:rPr>
          <w:rFonts w:ascii="Tahoma" w:hAnsi="Tahoma" w:cs="Tahoma"/>
        </w:rPr>
        <w:t>.</w:t>
      </w:r>
      <w:r w:rsidRPr="001307B8">
        <w:rPr>
          <w:rFonts w:ascii="Tahoma" w:hAnsi="Tahoma" w:cs="Tahoma"/>
        </w:rPr>
        <w:t xml:space="preserve"> </w:t>
      </w:r>
    </w:p>
    <w:p w:rsidR="001307B8" w:rsidRPr="001307B8" w:rsidRDefault="001307B8" w:rsidP="001307B8">
      <w:pPr>
        <w:keepNext/>
        <w:keepLines/>
        <w:tabs>
          <w:tab w:val="num" w:pos="1222"/>
        </w:tabs>
        <w:jc w:val="both"/>
        <w:rPr>
          <w:rFonts w:ascii="Tahoma" w:hAnsi="Tahoma" w:cs="Tahoma"/>
        </w:rPr>
      </w:pPr>
    </w:p>
    <w:p w:rsidR="001307B8" w:rsidRPr="001307B8" w:rsidRDefault="001307B8" w:rsidP="00EC29FE">
      <w:pPr>
        <w:keepNext/>
        <w:keepLines/>
        <w:numPr>
          <w:ilvl w:val="2"/>
          <w:numId w:val="12"/>
        </w:numPr>
        <w:tabs>
          <w:tab w:val="num" w:pos="1222"/>
        </w:tabs>
        <w:jc w:val="both"/>
        <w:rPr>
          <w:rFonts w:ascii="Tahoma" w:hAnsi="Tahoma" w:cs="Tahoma"/>
        </w:rPr>
      </w:pPr>
      <w:r w:rsidRPr="001307B8">
        <w:rPr>
          <w:rFonts w:ascii="Tahoma" w:hAnsi="Tahoma" w:cs="Tahoma"/>
        </w:rPr>
        <w:t>Tovarniški preizkus</w:t>
      </w:r>
    </w:p>
    <w:p w:rsidR="001307B8" w:rsidRPr="001307B8" w:rsidRDefault="001307B8" w:rsidP="001307B8">
      <w:pPr>
        <w:keepNext/>
        <w:keepLines/>
        <w:tabs>
          <w:tab w:val="num" w:pos="1222"/>
        </w:tabs>
        <w:jc w:val="both"/>
        <w:rPr>
          <w:rFonts w:ascii="Tahoma" w:hAnsi="Tahoma" w:cs="Tahoma"/>
        </w:rPr>
      </w:pPr>
    </w:p>
    <w:p w:rsidR="001307B8" w:rsidRPr="001307B8" w:rsidRDefault="001307B8" w:rsidP="001307B8">
      <w:pPr>
        <w:keepNext/>
        <w:keepLines/>
        <w:tabs>
          <w:tab w:val="num" w:pos="1222"/>
        </w:tabs>
        <w:jc w:val="both"/>
        <w:rPr>
          <w:rFonts w:ascii="Tahoma" w:hAnsi="Tahoma" w:cs="Tahoma"/>
        </w:rPr>
      </w:pPr>
      <w:r w:rsidRPr="001307B8">
        <w:rPr>
          <w:rFonts w:ascii="Tahoma" w:hAnsi="Tahoma" w:cs="Tahoma"/>
        </w:rPr>
        <w:t>Razpisna oprema mora biti pred dobavo na objekt ustrezno tovarniško pregledana, parametrirana in preizkušena (FAT).</w:t>
      </w:r>
    </w:p>
    <w:p w:rsidR="001307B8" w:rsidRPr="001307B8" w:rsidRDefault="001307B8" w:rsidP="001307B8">
      <w:pPr>
        <w:keepNext/>
        <w:keepLines/>
        <w:tabs>
          <w:tab w:val="num" w:pos="1222"/>
        </w:tabs>
        <w:jc w:val="both"/>
        <w:rPr>
          <w:rFonts w:ascii="Tahoma" w:hAnsi="Tahoma" w:cs="Tahoma"/>
        </w:rPr>
      </w:pPr>
    </w:p>
    <w:p w:rsidR="001307B8" w:rsidRPr="001307B8" w:rsidRDefault="001307B8" w:rsidP="001307B8">
      <w:pPr>
        <w:keepNext/>
        <w:keepLines/>
        <w:tabs>
          <w:tab w:val="num" w:pos="1222"/>
        </w:tabs>
        <w:jc w:val="both"/>
        <w:rPr>
          <w:rFonts w:ascii="Tahoma" w:hAnsi="Tahoma" w:cs="Tahoma"/>
        </w:rPr>
      </w:pPr>
      <w:r w:rsidRPr="001307B8">
        <w:rPr>
          <w:rFonts w:ascii="Tahoma" w:hAnsi="Tahoma" w:cs="Tahoma"/>
        </w:rPr>
        <w:t>Ponudnik bo moral pred začetkom izvajanja tovarniških preizkusov naročniku predložiti program tovarniških preizkusov (FAT). Naročnik si pridržuje pravico do dodatnih zahtev in dopolnitve programa tovarniških preizkusov. Prav tako si naročnik pridržuje pravico biti prisoten pri preizkusu.</w:t>
      </w:r>
    </w:p>
    <w:p w:rsidR="001307B8" w:rsidRPr="001307B8" w:rsidRDefault="001307B8" w:rsidP="001307B8">
      <w:pPr>
        <w:keepNext/>
        <w:keepLines/>
        <w:tabs>
          <w:tab w:val="num" w:pos="1222"/>
        </w:tabs>
        <w:jc w:val="both"/>
        <w:rPr>
          <w:rFonts w:ascii="Tahoma" w:hAnsi="Tahoma" w:cs="Tahoma"/>
        </w:rPr>
      </w:pPr>
    </w:p>
    <w:p w:rsidR="00D12766" w:rsidRPr="00112425" w:rsidRDefault="00D12766" w:rsidP="00EC29FE">
      <w:pPr>
        <w:keepNext/>
        <w:keepLines/>
        <w:numPr>
          <w:ilvl w:val="2"/>
          <w:numId w:val="12"/>
        </w:numPr>
        <w:tabs>
          <w:tab w:val="num" w:pos="1222"/>
        </w:tabs>
        <w:jc w:val="both"/>
        <w:rPr>
          <w:rFonts w:ascii="Tahoma" w:hAnsi="Tahoma" w:cs="Tahoma"/>
        </w:rPr>
      </w:pPr>
      <w:r w:rsidRPr="00112425">
        <w:rPr>
          <w:rFonts w:ascii="Tahoma" w:hAnsi="Tahoma" w:cs="Tahoma"/>
        </w:rPr>
        <w:t>Zavarovanje odgovornosti</w:t>
      </w:r>
      <w:bookmarkEnd w:id="12"/>
    </w:p>
    <w:p w:rsidR="00D12766" w:rsidRPr="00112425" w:rsidRDefault="00D12766" w:rsidP="002F4A49">
      <w:pPr>
        <w:keepNext/>
        <w:keepLines/>
        <w:rPr>
          <w:rFonts w:ascii="Tahoma" w:hAnsi="Tahoma" w:cs="Tahoma"/>
          <w:sz w:val="18"/>
          <w:szCs w:val="18"/>
        </w:rPr>
      </w:pPr>
    </w:p>
    <w:p w:rsidR="00D12766" w:rsidRDefault="00D12766" w:rsidP="002F4A49">
      <w:pPr>
        <w:keepNext/>
        <w:keepLines/>
        <w:jc w:val="both"/>
        <w:rPr>
          <w:rFonts w:ascii="Tahoma" w:hAnsi="Tahoma" w:cs="Tahoma"/>
        </w:rPr>
      </w:pPr>
      <w:r w:rsidRPr="00112425">
        <w:rPr>
          <w:rFonts w:ascii="Tahoma" w:hAnsi="Tahoma" w:cs="Tahoma"/>
        </w:rPr>
        <w:t xml:space="preserve">Ponudnik </w:t>
      </w:r>
      <w:r w:rsidR="00E70E82">
        <w:rPr>
          <w:rFonts w:ascii="Tahoma" w:hAnsi="Tahoma" w:cs="Tahoma"/>
        </w:rPr>
        <w:t xml:space="preserve">(partner, podizvajalec) </w:t>
      </w:r>
      <w:r w:rsidRPr="00112425">
        <w:rPr>
          <w:rFonts w:ascii="Tahoma" w:hAnsi="Tahoma" w:cs="Tahoma"/>
        </w:rPr>
        <w:t xml:space="preserve">mora imeti </w:t>
      </w:r>
      <w:r w:rsidR="00053B0A">
        <w:rPr>
          <w:rFonts w:ascii="Tahoma" w:hAnsi="Tahoma" w:cs="Tahoma"/>
        </w:rPr>
        <w:t xml:space="preserve">na dan, </w:t>
      </w:r>
      <w:r w:rsidR="00053B0A" w:rsidRPr="00D81A2A">
        <w:rPr>
          <w:rFonts w:ascii="Tahoma" w:hAnsi="Tahoma" w:cs="Tahoma"/>
          <w:bCs/>
        </w:rPr>
        <w:t>ko poteče rok za oddajo ponudb</w:t>
      </w:r>
      <w:r w:rsidR="00053B0A">
        <w:rPr>
          <w:rFonts w:ascii="Tahoma" w:hAnsi="Tahoma" w:cs="Tahoma"/>
          <w:bCs/>
        </w:rPr>
        <w:t xml:space="preserve">, </w:t>
      </w:r>
      <w:r w:rsidRPr="00112425">
        <w:rPr>
          <w:rFonts w:ascii="Tahoma" w:hAnsi="Tahoma" w:cs="Tahoma"/>
        </w:rPr>
        <w:t xml:space="preserve">urejeno zavarovanje odgovornosti iz dejavnosti za škodo, ki bi utegnila nastati </w:t>
      </w:r>
      <w:r w:rsidR="00E70E82">
        <w:rPr>
          <w:rFonts w:ascii="Tahoma" w:hAnsi="Tahoma" w:cs="Tahoma"/>
        </w:rPr>
        <w:t xml:space="preserve">investitorjem in tretjim osebam, </w:t>
      </w:r>
      <w:r w:rsidR="00376BDF">
        <w:rPr>
          <w:rFonts w:ascii="Tahoma" w:hAnsi="Tahoma" w:cs="Tahoma"/>
        </w:rPr>
        <w:t xml:space="preserve">v skladu </w:t>
      </w:r>
      <w:r w:rsidR="00E70E82" w:rsidRPr="00C45EF3">
        <w:rPr>
          <w:rFonts w:ascii="Tahoma" w:hAnsi="Tahoma" w:cs="Tahoma"/>
        </w:rPr>
        <w:t>z določili 14. člena G</w:t>
      </w:r>
      <w:r w:rsidR="00376BDF">
        <w:rPr>
          <w:rFonts w:ascii="Tahoma" w:hAnsi="Tahoma" w:cs="Tahoma"/>
        </w:rPr>
        <w:t>radbenega zakona.</w:t>
      </w:r>
      <w:r w:rsidR="0059631B">
        <w:rPr>
          <w:rFonts w:ascii="Tahoma" w:hAnsi="Tahoma" w:cs="Tahoma"/>
        </w:rPr>
        <w:t xml:space="preserve"> </w:t>
      </w:r>
      <w:r w:rsidR="00B16083">
        <w:rPr>
          <w:rFonts w:ascii="Tahoma" w:hAnsi="Tahoma" w:cs="Tahoma"/>
        </w:rPr>
        <w:t xml:space="preserve">Izbrani ponudnik bo moral imeti urejeno </w:t>
      </w:r>
      <w:r w:rsidR="00B16083" w:rsidRPr="00112425">
        <w:rPr>
          <w:rFonts w:ascii="Tahoma" w:hAnsi="Tahoma" w:cs="Tahoma"/>
        </w:rPr>
        <w:t xml:space="preserve">zavarovanje odgovornosti iz dejavnosti za škodo, ki bi utegnila nastati </w:t>
      </w:r>
      <w:r w:rsidR="00B16083">
        <w:rPr>
          <w:rFonts w:ascii="Tahoma" w:hAnsi="Tahoma" w:cs="Tahoma"/>
        </w:rPr>
        <w:t>investitorjem in tretjim osebam tudi ves čas veljavnosti pogodbe.</w:t>
      </w:r>
    </w:p>
    <w:p w:rsidR="00CB39BE" w:rsidRDefault="00CB39BE" w:rsidP="002F4A49">
      <w:pPr>
        <w:keepNext/>
        <w:keepLines/>
        <w:jc w:val="both"/>
        <w:rPr>
          <w:rFonts w:ascii="Tahoma" w:hAnsi="Tahoma" w:cs="Tahoma"/>
        </w:rPr>
      </w:pPr>
    </w:p>
    <w:p w:rsidR="00CB39BE" w:rsidRDefault="00CB39BE" w:rsidP="002F4A49">
      <w:pPr>
        <w:keepNext/>
        <w:keepLines/>
        <w:jc w:val="both"/>
        <w:rPr>
          <w:rFonts w:ascii="Tahoma" w:hAnsi="Tahoma" w:cs="Tahoma"/>
        </w:rPr>
      </w:pPr>
      <w:r w:rsidRPr="00CB39BE">
        <w:rPr>
          <w:rFonts w:ascii="Tahoma" w:hAnsi="Tahoma" w:cs="Tahoma"/>
        </w:rPr>
        <w:t xml:space="preserve">Izvajalec bo moral izročiti naročniku dokazilo  o zavarovanju odgovornosti (fotokopijo zavarovalne police) in potrdilo o plačilu zavarovalne premije najkasneje ob uvedbi v posel. </w:t>
      </w:r>
    </w:p>
    <w:p w:rsidR="006D6E39" w:rsidRPr="00112425" w:rsidRDefault="006D6E39" w:rsidP="002F4A49">
      <w:pPr>
        <w:keepNext/>
        <w:keepLines/>
        <w:jc w:val="both"/>
        <w:rPr>
          <w:rFonts w:ascii="Tahoma" w:hAnsi="Tahoma" w:cs="Tahoma"/>
          <w:b/>
        </w:rPr>
      </w:pPr>
      <w:r w:rsidRPr="00112425">
        <w:rPr>
          <w:rFonts w:ascii="Tahoma" w:hAnsi="Tahoma" w:cs="Tahoma"/>
          <w:b/>
        </w:rPr>
        <w:lastRenderedPageBreak/>
        <w:t>DOKAZILA:</w:t>
      </w:r>
    </w:p>
    <w:p w:rsidR="00D12766" w:rsidRPr="00112425" w:rsidRDefault="00D12766" w:rsidP="002F4A49">
      <w:pPr>
        <w:keepNext/>
        <w:keepLines/>
        <w:jc w:val="both"/>
        <w:rPr>
          <w:rFonts w:ascii="Tahoma" w:hAnsi="Tahoma" w:cs="Tahoma"/>
        </w:rPr>
      </w:pPr>
      <w:r w:rsidRPr="00112425">
        <w:rPr>
          <w:rFonts w:ascii="Tahoma" w:hAnsi="Tahoma" w:cs="Tahoma"/>
        </w:rPr>
        <w:t>Kot dokazilo za izpolnjevanje pogoja mora potencialni ponudnik</w:t>
      </w:r>
      <w:r w:rsidR="00376BDF">
        <w:rPr>
          <w:rFonts w:ascii="Tahoma" w:hAnsi="Tahoma" w:cs="Tahoma"/>
        </w:rPr>
        <w:t>/partner/podizvajalec</w:t>
      </w:r>
      <w:r w:rsidRPr="00112425">
        <w:rPr>
          <w:rFonts w:ascii="Tahoma" w:hAnsi="Tahoma" w:cs="Tahoma"/>
        </w:rPr>
        <w:t xml:space="preserve"> predložiti kopijo veljavne zavarovalne pogodbe in /ali po</w:t>
      </w:r>
      <w:r w:rsidR="006C211F" w:rsidRPr="00112425">
        <w:rPr>
          <w:rFonts w:ascii="Tahoma" w:hAnsi="Tahoma" w:cs="Tahoma"/>
        </w:rPr>
        <w:t>lice (P</w:t>
      </w:r>
      <w:r w:rsidRPr="00112425">
        <w:rPr>
          <w:rFonts w:ascii="Tahoma" w:hAnsi="Tahoma" w:cs="Tahoma"/>
        </w:rPr>
        <w:t xml:space="preserve">riloga </w:t>
      </w:r>
      <w:r w:rsidR="00091830">
        <w:rPr>
          <w:rFonts w:ascii="Tahoma" w:hAnsi="Tahoma" w:cs="Tahoma"/>
        </w:rPr>
        <w:t>9</w:t>
      </w:r>
      <w:r w:rsidR="00CB39BE">
        <w:rPr>
          <w:rFonts w:ascii="Tahoma" w:hAnsi="Tahoma" w:cs="Tahoma"/>
        </w:rPr>
        <w:t>).</w:t>
      </w:r>
    </w:p>
    <w:p w:rsidR="00B16083" w:rsidRPr="00112425" w:rsidRDefault="00B16083" w:rsidP="002F4A49">
      <w:pPr>
        <w:pStyle w:val="Telobesedila"/>
        <w:keepNext/>
        <w:keepLines/>
        <w:widowControl/>
        <w:rPr>
          <w:rFonts w:ascii="Tahoma" w:hAnsi="Tahoma" w:cs="Tahoma"/>
          <w:b w:val="0"/>
          <w:sz w:val="18"/>
          <w:szCs w:val="18"/>
        </w:rPr>
      </w:pPr>
    </w:p>
    <w:p w:rsidR="00D12766" w:rsidRPr="00112425" w:rsidRDefault="00D12766" w:rsidP="00EC29FE">
      <w:pPr>
        <w:pStyle w:val="Odstavekseznama"/>
        <w:keepNext/>
        <w:keepLines/>
        <w:numPr>
          <w:ilvl w:val="2"/>
          <w:numId w:val="12"/>
        </w:numPr>
        <w:rPr>
          <w:rFonts w:ascii="Tahoma" w:hAnsi="Tahoma" w:cs="Tahoma"/>
        </w:rPr>
      </w:pPr>
      <w:r w:rsidRPr="00112425">
        <w:rPr>
          <w:rFonts w:ascii="Tahoma" w:hAnsi="Tahoma" w:cs="Tahoma"/>
        </w:rPr>
        <w:t>Zagotavljanju varnosti in zdravja pri delu</w:t>
      </w:r>
    </w:p>
    <w:p w:rsidR="00D12766" w:rsidRPr="00112425" w:rsidRDefault="00D12766" w:rsidP="002F4A49">
      <w:pPr>
        <w:keepNext/>
        <w:keepLines/>
        <w:jc w:val="both"/>
        <w:rPr>
          <w:rFonts w:ascii="Tahoma" w:hAnsi="Tahoma" w:cs="Tahoma"/>
        </w:rPr>
      </w:pPr>
    </w:p>
    <w:p w:rsidR="00D12766" w:rsidRPr="00112425" w:rsidRDefault="00D12766" w:rsidP="002F4A49">
      <w:pPr>
        <w:keepNext/>
        <w:keepLines/>
        <w:jc w:val="both"/>
        <w:rPr>
          <w:rFonts w:ascii="Tahoma" w:hAnsi="Tahoma" w:cs="Tahoma"/>
        </w:rPr>
      </w:pPr>
      <w:r w:rsidRPr="00112425">
        <w:rPr>
          <w:rFonts w:ascii="Tahoma" w:hAnsi="Tahoma" w:cs="Tahoma"/>
        </w:rPr>
        <w:t xml:space="preserve">Ponudnik bo moral dosledno upoštevati določbe Uredbe o zagotavljanju varnosti in zdravja pri delu na začasnih in premičnih gradbiščih (Ur. </w:t>
      </w:r>
      <w:r w:rsidR="003A6132">
        <w:rPr>
          <w:rFonts w:ascii="Tahoma" w:hAnsi="Tahoma" w:cs="Tahoma"/>
        </w:rPr>
        <w:t>l</w:t>
      </w:r>
      <w:r w:rsidR="00E9210C">
        <w:rPr>
          <w:rFonts w:ascii="Tahoma" w:hAnsi="Tahoma" w:cs="Tahoma"/>
        </w:rPr>
        <w:t>. RS, št. 83/</w:t>
      </w:r>
      <w:r w:rsidRPr="00112425">
        <w:rPr>
          <w:rFonts w:ascii="Tahoma" w:hAnsi="Tahoma" w:cs="Tahoma"/>
        </w:rPr>
        <w:t>05). Nespoštovanje določil je razlog za prekinitev pogodbe.</w:t>
      </w:r>
    </w:p>
    <w:p w:rsidR="00D12766" w:rsidRPr="00112425" w:rsidRDefault="00D12766" w:rsidP="002F4A49">
      <w:pPr>
        <w:keepNext/>
        <w:keepLines/>
        <w:jc w:val="both"/>
        <w:rPr>
          <w:rFonts w:ascii="Tahoma" w:hAnsi="Tahoma" w:cs="Tahoma"/>
          <w:sz w:val="18"/>
          <w:szCs w:val="18"/>
        </w:rPr>
      </w:pPr>
    </w:p>
    <w:p w:rsidR="00FB0B59" w:rsidRDefault="00D12766" w:rsidP="002F4A49">
      <w:pPr>
        <w:keepNext/>
        <w:keepLines/>
        <w:jc w:val="both"/>
        <w:rPr>
          <w:rFonts w:ascii="Tahoma" w:hAnsi="Tahoma" w:cs="Tahoma"/>
        </w:rPr>
      </w:pPr>
      <w:r w:rsidRPr="00112425">
        <w:rPr>
          <w:rFonts w:ascii="Tahoma" w:hAnsi="Tahoma" w:cs="Tahoma"/>
        </w:rPr>
        <w:t>Naročnik bo zagotovil izdelavo varnostnega načrta. Ponudnik bo dolžan pri izdelavi varnostnega načrta sodelovati z vsemi potrebnimi podatki o tehnološkem postopku, uporabljeni opremi, uporabljenih materialih in delavcih, ki bodo zaposleni na gradbišču ipd.</w:t>
      </w:r>
    </w:p>
    <w:p w:rsidR="001239D5" w:rsidRPr="00112425" w:rsidRDefault="001239D5" w:rsidP="002F4A49">
      <w:pPr>
        <w:keepNext/>
        <w:keepLines/>
        <w:jc w:val="both"/>
        <w:rPr>
          <w:rFonts w:ascii="Tahoma" w:hAnsi="Tahoma" w:cs="Tahoma"/>
          <w:b/>
          <w:sz w:val="24"/>
        </w:rPr>
      </w:pPr>
    </w:p>
    <w:p w:rsidR="005626AE" w:rsidRPr="00112425" w:rsidRDefault="005626AE" w:rsidP="00EC29FE">
      <w:pPr>
        <w:keepNext/>
        <w:keepLines/>
        <w:numPr>
          <w:ilvl w:val="2"/>
          <w:numId w:val="12"/>
        </w:numPr>
        <w:jc w:val="both"/>
        <w:rPr>
          <w:rFonts w:ascii="Tahoma" w:hAnsi="Tahoma" w:cs="Tahoma"/>
        </w:rPr>
      </w:pPr>
      <w:r w:rsidRPr="00112425">
        <w:rPr>
          <w:rFonts w:ascii="Tahoma" w:hAnsi="Tahoma" w:cs="Tahoma"/>
        </w:rPr>
        <w:t>Ostale zahteve naročnika in osnutek pogodbe</w:t>
      </w:r>
    </w:p>
    <w:p w:rsidR="005626AE" w:rsidRPr="00112425" w:rsidRDefault="005626AE" w:rsidP="002F4A49">
      <w:pPr>
        <w:keepNext/>
        <w:keepLines/>
        <w:jc w:val="both"/>
        <w:rPr>
          <w:rFonts w:ascii="Tahoma" w:hAnsi="Tahoma" w:cs="Tahoma"/>
        </w:rPr>
      </w:pPr>
    </w:p>
    <w:p w:rsidR="005626AE" w:rsidRPr="00112425" w:rsidRDefault="005626AE" w:rsidP="002F4A49">
      <w:pPr>
        <w:keepNext/>
        <w:keepLines/>
        <w:jc w:val="both"/>
        <w:rPr>
          <w:rFonts w:ascii="Tahoma" w:hAnsi="Tahoma" w:cs="Tahoma"/>
        </w:rPr>
      </w:pPr>
      <w:r w:rsidRPr="00112425">
        <w:rPr>
          <w:rFonts w:ascii="Tahoma" w:hAnsi="Tahoma" w:cs="Tahoma"/>
        </w:rPr>
        <w:t xml:space="preserve">Ostale zahteve so podrobno opisane v osnutku pogodbe, ki </w:t>
      </w:r>
      <w:r w:rsidR="00053B0A">
        <w:rPr>
          <w:rFonts w:ascii="Tahoma" w:hAnsi="Tahoma" w:cs="Tahoma"/>
        </w:rPr>
        <w:t>je</w:t>
      </w:r>
      <w:r w:rsidRPr="00112425">
        <w:rPr>
          <w:rFonts w:ascii="Tahoma" w:hAnsi="Tahoma" w:cs="Tahoma"/>
        </w:rPr>
        <w:t xml:space="preserve"> kot prilog</w:t>
      </w:r>
      <w:r w:rsidR="00053B0A">
        <w:rPr>
          <w:rFonts w:ascii="Tahoma" w:hAnsi="Tahoma" w:cs="Tahoma"/>
        </w:rPr>
        <w:t>a</w:t>
      </w:r>
      <w:r w:rsidRPr="00112425">
        <w:rPr>
          <w:rFonts w:ascii="Tahoma" w:hAnsi="Tahoma" w:cs="Tahoma"/>
        </w:rPr>
        <w:t xml:space="preserve"> (Priloga 7) sestavni del te razpisne dokumentacije. </w:t>
      </w:r>
    </w:p>
    <w:p w:rsidR="005626AE" w:rsidRPr="00112425" w:rsidRDefault="005626AE" w:rsidP="002F4A49">
      <w:pPr>
        <w:keepNext/>
        <w:keepLines/>
        <w:jc w:val="both"/>
        <w:rPr>
          <w:rFonts w:ascii="Tahoma" w:hAnsi="Tahoma" w:cs="Tahoma"/>
          <w:bCs/>
        </w:rPr>
      </w:pPr>
    </w:p>
    <w:p w:rsidR="005626AE" w:rsidRPr="00112425" w:rsidRDefault="005626AE" w:rsidP="002F4A49">
      <w:pPr>
        <w:keepNext/>
        <w:keepLines/>
        <w:tabs>
          <w:tab w:val="left" w:pos="567"/>
          <w:tab w:val="left" w:pos="1418"/>
          <w:tab w:val="left" w:pos="1702"/>
        </w:tabs>
        <w:jc w:val="both"/>
        <w:rPr>
          <w:rFonts w:ascii="Tahoma" w:hAnsi="Tahoma" w:cs="Tahoma"/>
          <w:color w:val="000000"/>
        </w:rPr>
      </w:pPr>
      <w:r w:rsidRPr="00112425">
        <w:rPr>
          <w:rFonts w:ascii="Tahoma" w:hAnsi="Tahoma" w:cs="Tahoma"/>
          <w:bCs/>
        </w:rPr>
        <w:t>Izbrani ponudnik bo k podpisu pogodbe pozvan pisno.</w:t>
      </w:r>
      <w:r w:rsidRPr="00112425">
        <w:rPr>
          <w:rFonts w:ascii="Tahoma" w:hAnsi="Tahoma" w:cs="Tahoma"/>
          <w:color w:val="000000"/>
        </w:rPr>
        <w:t xml:space="preserve"> V kolikor izbrani ponudnik ne bo sklenil pogodbe s posameznim naročnikom, bo naročnik </w:t>
      </w:r>
      <w:r w:rsidRPr="00112425">
        <w:rPr>
          <w:rFonts w:ascii="Tahoma" w:hAnsi="Tahoma" w:cs="Tahoma"/>
        </w:rPr>
        <w:t>Državni revizijski komisiji predlagal, da uvede postopek</w:t>
      </w:r>
      <w:r w:rsidR="00A149A7" w:rsidRPr="00112425">
        <w:rPr>
          <w:rFonts w:ascii="Tahoma" w:hAnsi="Tahoma" w:cs="Tahoma"/>
        </w:rPr>
        <w:t xml:space="preserve"> o prekršku iz 112. člena ZJN-3 in </w:t>
      </w:r>
      <w:r w:rsidR="00A149A7" w:rsidRPr="00184478">
        <w:rPr>
          <w:rFonts w:ascii="Tahoma" w:hAnsi="Tahoma" w:cs="Tahoma"/>
        </w:rPr>
        <w:t>unovčil finančno zavarovanje za resnost ponudbe</w:t>
      </w:r>
      <w:r w:rsidR="00A149A7" w:rsidRPr="00112425">
        <w:rPr>
          <w:rFonts w:ascii="Tahoma" w:hAnsi="Tahoma" w:cs="Tahoma"/>
        </w:rPr>
        <w:t>.</w:t>
      </w:r>
    </w:p>
    <w:p w:rsidR="00C777E0" w:rsidRPr="00112425" w:rsidRDefault="00C777E0" w:rsidP="002F4A49">
      <w:pPr>
        <w:keepNext/>
        <w:keepLines/>
        <w:jc w:val="both"/>
        <w:rPr>
          <w:rFonts w:ascii="Tahoma" w:hAnsi="Tahoma" w:cs="Tahoma"/>
          <w:b/>
          <w:sz w:val="24"/>
        </w:rPr>
      </w:pPr>
    </w:p>
    <w:p w:rsidR="007C70A1" w:rsidRPr="00112425" w:rsidRDefault="009F4E76" w:rsidP="002F4A49">
      <w:pPr>
        <w:keepNext/>
        <w:keepLines/>
        <w:numPr>
          <w:ilvl w:val="0"/>
          <w:numId w:val="2"/>
        </w:numPr>
        <w:jc w:val="both"/>
        <w:rPr>
          <w:rFonts w:ascii="Tahoma" w:hAnsi="Tahoma" w:cs="Tahoma"/>
          <w:b/>
          <w:sz w:val="24"/>
        </w:rPr>
      </w:pPr>
      <w:r w:rsidRPr="00112425">
        <w:rPr>
          <w:rFonts w:ascii="Tahoma" w:hAnsi="Tahoma" w:cs="Tahoma"/>
          <w:b/>
          <w:sz w:val="24"/>
        </w:rPr>
        <w:t>UGOTAVLJANJE SPOSOBNOSTI</w:t>
      </w:r>
    </w:p>
    <w:p w:rsidR="007C70A1" w:rsidRPr="00112425" w:rsidRDefault="007C70A1" w:rsidP="002F4A49">
      <w:pPr>
        <w:keepNext/>
        <w:keepLines/>
        <w:jc w:val="both"/>
        <w:rPr>
          <w:rFonts w:ascii="Tahoma" w:hAnsi="Tahoma" w:cs="Tahoma"/>
        </w:rPr>
      </w:pPr>
    </w:p>
    <w:p w:rsidR="00882F58" w:rsidRPr="00112425" w:rsidRDefault="00882F58" w:rsidP="002F4A49">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rsidR="00882F58" w:rsidRPr="00112425" w:rsidRDefault="00882F58" w:rsidP="002F4A49">
      <w:pPr>
        <w:keepNext/>
        <w:keepLines/>
        <w:jc w:val="both"/>
        <w:rPr>
          <w:rFonts w:ascii="Tahoma" w:hAnsi="Tahoma" w:cs="Tahoma"/>
          <w:bCs/>
        </w:rPr>
      </w:pPr>
    </w:p>
    <w:p w:rsidR="00882F58" w:rsidRDefault="00882F58" w:rsidP="002F4A49">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rsidR="00833EB0" w:rsidRPr="00112425" w:rsidRDefault="00833EB0" w:rsidP="002F4A49">
      <w:pPr>
        <w:keepNext/>
        <w:keepLines/>
        <w:jc w:val="both"/>
        <w:rPr>
          <w:rFonts w:ascii="Tahoma" w:hAnsi="Tahoma" w:cs="Tahoma"/>
          <w:bCs/>
        </w:rPr>
      </w:pPr>
    </w:p>
    <w:p w:rsidR="00882F58" w:rsidRPr="00112425" w:rsidRDefault="00882F58" w:rsidP="002F4A49">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rsidR="001769DE" w:rsidRPr="00112425" w:rsidRDefault="001769DE" w:rsidP="002F4A49">
      <w:pPr>
        <w:keepNext/>
        <w:keepLines/>
        <w:jc w:val="both"/>
        <w:rPr>
          <w:rFonts w:ascii="Tahoma" w:hAnsi="Tahoma" w:cs="Tahoma"/>
        </w:rPr>
      </w:pPr>
    </w:p>
    <w:p w:rsidR="001769DE" w:rsidRPr="00112425" w:rsidRDefault="001769DE" w:rsidP="002F4A49">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rsidR="00882F58" w:rsidRPr="00112425" w:rsidRDefault="00882F58" w:rsidP="002F4A49">
      <w:pPr>
        <w:keepNext/>
        <w:keepLines/>
        <w:jc w:val="both"/>
        <w:rPr>
          <w:rFonts w:ascii="Tahoma" w:hAnsi="Tahoma" w:cs="Tahoma"/>
          <w:bCs/>
        </w:rPr>
      </w:pPr>
    </w:p>
    <w:p w:rsidR="003508A3" w:rsidRDefault="003508A3" w:rsidP="002F4A49">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rsidR="002F0413" w:rsidRPr="00112425" w:rsidRDefault="002F0413" w:rsidP="002F4A49">
      <w:pPr>
        <w:keepNext/>
        <w:keepLines/>
        <w:jc w:val="both"/>
        <w:rPr>
          <w:rFonts w:ascii="Tahoma" w:hAnsi="Tahoma" w:cs="Tahoma"/>
          <w:bCs/>
        </w:rPr>
      </w:pPr>
    </w:p>
    <w:p w:rsidR="00882F58" w:rsidRDefault="00882F58" w:rsidP="002F4A49">
      <w:pPr>
        <w:keepNext/>
        <w:keepLines/>
        <w:jc w:val="both"/>
        <w:rPr>
          <w:rFonts w:ascii="Tahoma" w:hAnsi="Tahoma" w:cs="Tahoma"/>
        </w:rPr>
      </w:pPr>
      <w:r w:rsidRPr="00112425">
        <w:rPr>
          <w:rFonts w:ascii="Tahoma" w:hAnsi="Tahoma" w:cs="Tahoma"/>
        </w:rPr>
        <w:t>Naročnik si pridržuje pravico, da v času pregleda ponudb in vse do podpisa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rsidR="00661D69" w:rsidRPr="00112425" w:rsidRDefault="00661D69" w:rsidP="002F4A49">
      <w:pPr>
        <w:keepNext/>
        <w:keepLines/>
        <w:jc w:val="both"/>
        <w:rPr>
          <w:rFonts w:ascii="Tahoma" w:hAnsi="Tahoma" w:cs="Tahoma"/>
        </w:rPr>
      </w:pPr>
    </w:p>
    <w:p w:rsidR="003508A3" w:rsidRDefault="003508A3" w:rsidP="002F4A49">
      <w:pPr>
        <w:keepNext/>
        <w:keepLines/>
        <w:jc w:val="both"/>
        <w:rPr>
          <w:rFonts w:ascii="Tahoma" w:hAnsi="Tahoma" w:cs="Tahoma"/>
          <w:bCs/>
        </w:rPr>
      </w:pPr>
      <w:r w:rsidRPr="00112425">
        <w:rPr>
          <w:rFonts w:ascii="Tahoma" w:hAnsi="Tahoma" w:cs="Tahoma"/>
          <w:bCs/>
        </w:rPr>
        <w:lastRenderedPageBreak/>
        <w:t>Gospodarski subjekt s podpisom Priloge 3/1 oziroma 3/2 soglaša, da lahko naročnik v zvezi z oddajo predmetnega javnega naročila pridobi podatke za preveritev ponudbe v skladu z 89. členom ZJN-3 v enotnem informacijskem sistemu – eDosje iz devetega odstavka 77. člena ZJN-3 in od Ministrstva za pravosodje pridobi potrdilo iz kazenske evidence.</w:t>
      </w:r>
    </w:p>
    <w:p w:rsidR="002F0413" w:rsidRPr="00112425" w:rsidRDefault="002F0413" w:rsidP="002F4A49">
      <w:pPr>
        <w:keepNext/>
        <w:keepLines/>
        <w:jc w:val="both"/>
        <w:rPr>
          <w:rFonts w:ascii="Tahoma" w:hAnsi="Tahoma" w:cs="Tahoma"/>
          <w:bCs/>
        </w:rPr>
      </w:pPr>
    </w:p>
    <w:p w:rsidR="003508A3" w:rsidRPr="00112425" w:rsidRDefault="003508A3" w:rsidP="002F4A49">
      <w:pPr>
        <w:keepNext/>
        <w:keepLines/>
        <w:jc w:val="both"/>
        <w:rPr>
          <w:rFonts w:ascii="Tahoma" w:hAnsi="Tahoma" w:cs="Tahoma"/>
          <w:bCs/>
          <w:lang w:val="x-none"/>
        </w:rPr>
      </w:pPr>
      <w:r w:rsidRPr="00112425">
        <w:rPr>
          <w:rFonts w:ascii="Tahoma" w:hAnsi="Tahoma" w:cs="Tahoma"/>
          <w:bCs/>
          <w:lang w:val="x-none"/>
        </w:rPr>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rsidR="003508A3" w:rsidRPr="00112425" w:rsidRDefault="003508A3" w:rsidP="002F4A49">
      <w:pPr>
        <w:keepNext/>
        <w:keepLines/>
        <w:jc w:val="both"/>
        <w:rPr>
          <w:rFonts w:ascii="Tahoma" w:hAnsi="Tahoma" w:cs="Tahoma"/>
          <w:bCs/>
        </w:rPr>
      </w:pPr>
    </w:p>
    <w:p w:rsidR="003508A3" w:rsidRPr="00112425" w:rsidRDefault="003508A3" w:rsidP="002F4A49">
      <w:pPr>
        <w:keepNext/>
        <w:keepLines/>
        <w:jc w:val="both"/>
        <w:rPr>
          <w:rFonts w:ascii="Tahoma" w:hAnsi="Tahoma" w:cs="Tahoma"/>
          <w:bCs/>
        </w:rPr>
      </w:pPr>
      <w:r w:rsidRPr="00112425">
        <w:rPr>
          <w:rFonts w:ascii="Tahoma" w:hAnsi="Tahoma" w:cs="Tahoma"/>
          <w:bCs/>
          <w:lang w:val="x-none"/>
        </w:rPr>
        <w:t xml:space="preserve">Če država članica ali tretja država subjekta, kima sedeža v Republiki Sloveniji dokumentov in potrdil iz prejšnjega odstavka ne izdaja ali če ti ne zajemajo vseh primerov iz prvega in drugega odstavka ter b) točke četrtega odstavka 75. člena </w:t>
      </w:r>
      <w:r w:rsidR="00053B0A">
        <w:rPr>
          <w:rFonts w:ascii="Tahoma" w:hAnsi="Tahoma" w:cs="Tahoma"/>
          <w:bCs/>
        </w:rPr>
        <w:t>ZJN-3</w:t>
      </w:r>
      <w:r w:rsidRPr="00112425">
        <w:rPr>
          <w:rFonts w:ascii="Tahoma" w:hAnsi="Tahoma" w:cs="Tahoma"/>
          <w:bCs/>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rsidR="009C0150" w:rsidRPr="00112425" w:rsidRDefault="009C0150" w:rsidP="002F4A49">
      <w:pPr>
        <w:keepNext/>
        <w:keepLines/>
        <w:jc w:val="both"/>
        <w:rPr>
          <w:rFonts w:ascii="Tahoma" w:hAnsi="Tahoma" w:cs="Tahoma"/>
          <w:bCs/>
        </w:rPr>
      </w:pPr>
    </w:p>
    <w:p w:rsidR="001769DE" w:rsidRPr="00112425" w:rsidRDefault="001769DE" w:rsidP="002F4A49">
      <w:pPr>
        <w:keepNext/>
        <w:keepLines/>
        <w:numPr>
          <w:ilvl w:val="1"/>
          <w:numId w:val="2"/>
        </w:numPr>
        <w:jc w:val="both"/>
        <w:rPr>
          <w:rFonts w:ascii="Tahoma" w:hAnsi="Tahoma" w:cs="Tahoma"/>
          <w:b/>
        </w:rPr>
      </w:pPr>
      <w:r w:rsidRPr="00112425">
        <w:rPr>
          <w:rFonts w:ascii="Tahoma" w:hAnsi="Tahoma" w:cs="Tahoma"/>
          <w:b/>
        </w:rPr>
        <w:t>Razlogi za izključitev</w:t>
      </w:r>
    </w:p>
    <w:p w:rsidR="001769DE" w:rsidRPr="00112425" w:rsidRDefault="001769DE" w:rsidP="002F4A49">
      <w:pPr>
        <w:keepNext/>
        <w:keepLines/>
        <w:jc w:val="both"/>
        <w:rPr>
          <w:rFonts w:ascii="Tahoma" w:hAnsi="Tahoma" w:cs="Tahoma"/>
        </w:rPr>
      </w:pPr>
    </w:p>
    <w:p w:rsidR="001769DE" w:rsidRPr="00112425" w:rsidRDefault="001769DE" w:rsidP="002F4A49">
      <w:pPr>
        <w:keepNext/>
        <w:keepLines/>
        <w:jc w:val="both"/>
        <w:rPr>
          <w:rFonts w:ascii="Tahoma" w:hAnsi="Tahoma" w:cs="Tahoma"/>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rsidR="002F4A49" w:rsidRPr="00112425" w:rsidRDefault="002F4A49" w:rsidP="002F4A49">
      <w:pPr>
        <w:pStyle w:val="Telobesedila2"/>
        <w:keepNext/>
        <w:keepLines/>
        <w:rPr>
          <w:rFonts w:ascii="Tahoma" w:hAnsi="Tahoma" w:cs="Tahoma"/>
          <w:b w:val="0"/>
          <w:lang w:val="sl-SI"/>
        </w:rPr>
      </w:pPr>
    </w:p>
    <w:p w:rsidR="001769DE" w:rsidRPr="00112425" w:rsidRDefault="001769DE" w:rsidP="002F4A49">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p>
    <w:p w:rsidR="001769DE" w:rsidRPr="00112425" w:rsidRDefault="001769DE" w:rsidP="002F4A49">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rsidR="006F31E4" w:rsidRPr="00112425" w:rsidRDefault="006F31E4" w:rsidP="002F4A49">
      <w:pPr>
        <w:pStyle w:val="Telobesedila2"/>
        <w:keepNext/>
        <w:keepLines/>
        <w:rPr>
          <w:rFonts w:ascii="Tahoma" w:hAnsi="Tahoma" w:cs="Tahoma"/>
          <w:b w:val="0"/>
          <w:lang w:val="sl-SI"/>
        </w:rPr>
      </w:pPr>
    </w:p>
    <w:p w:rsidR="006F31E4" w:rsidRPr="00112425" w:rsidRDefault="006F31E4" w:rsidP="002F4A49">
      <w:pPr>
        <w:pStyle w:val="Telobesedila2"/>
        <w:keepNext/>
        <w:keepLines/>
        <w:rPr>
          <w:rFonts w:ascii="Tahoma" w:hAnsi="Tahoma" w:cs="Tahoma"/>
          <w:b w:val="0"/>
          <w:lang w:val="sl-SI"/>
        </w:rPr>
      </w:pPr>
      <w:r w:rsidRPr="00112425">
        <w:rPr>
          <w:rFonts w:ascii="Tahoma" w:hAnsi="Tahoma" w:cs="Tahoma"/>
          <w:b w:val="0"/>
          <w:lang w:val="sl-SI"/>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rsidR="00184478" w:rsidRPr="00112425" w:rsidRDefault="00184478" w:rsidP="002F4A49">
      <w:pPr>
        <w:pStyle w:val="Telobesedila2"/>
        <w:keepNext/>
        <w:keepLines/>
        <w:rPr>
          <w:rFonts w:ascii="Tahoma" w:hAnsi="Tahoma" w:cs="Tahoma"/>
          <w:b w:val="0"/>
          <w:lang w:val="sl-SI"/>
        </w:rPr>
      </w:pPr>
    </w:p>
    <w:p w:rsidR="001769DE" w:rsidRPr="00112425" w:rsidRDefault="001769DE" w:rsidP="002F4A49">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p>
    <w:p w:rsidR="001769DE" w:rsidRDefault="001769DE" w:rsidP="002F4A49">
      <w:pPr>
        <w:pStyle w:val="Telobesedila2"/>
        <w:keepNext/>
        <w:keepLines/>
        <w:rPr>
          <w:rFonts w:ascii="Tahoma" w:hAnsi="Tahoma" w:cs="Tahoma"/>
          <w:b w:val="0"/>
          <w:lang w:val="sl-SI"/>
        </w:rPr>
      </w:pPr>
      <w:r w:rsidRPr="00112425">
        <w:rPr>
          <w:rFonts w:ascii="Tahoma" w:hAnsi="Tahoma" w:cs="Tahoma"/>
          <w:b w:val="0"/>
          <w:lang w:val="sl-SI"/>
        </w:rPr>
        <w:t>Naročnik bo iz sodelovanja v postopku javnega naročanja izključil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rsidR="001239D5" w:rsidRPr="00112425" w:rsidRDefault="001239D5" w:rsidP="002F4A49">
      <w:pPr>
        <w:pStyle w:val="Telobesedila2"/>
        <w:keepNext/>
        <w:keepLines/>
        <w:rPr>
          <w:rFonts w:ascii="Tahoma" w:hAnsi="Tahoma" w:cs="Tahoma"/>
          <w:lang w:val="sl-SI"/>
        </w:rPr>
      </w:pPr>
    </w:p>
    <w:p w:rsidR="001769DE" w:rsidRPr="00112425" w:rsidRDefault="001769DE" w:rsidP="002F4A49">
      <w:pPr>
        <w:pStyle w:val="Telobesedila2"/>
        <w:keepNext/>
        <w:keepLines/>
        <w:rPr>
          <w:rFonts w:ascii="Tahoma" w:hAnsi="Tahoma" w:cs="Tahoma"/>
          <w:lang w:val="sl-SI"/>
        </w:rPr>
      </w:pPr>
      <w:r w:rsidRPr="00112425">
        <w:rPr>
          <w:rFonts w:ascii="Tahoma" w:hAnsi="Tahoma" w:cs="Tahoma"/>
          <w:lang w:val="sl-SI"/>
        </w:rPr>
        <w:t>D: Nacionalni razlogi za izključitev</w:t>
      </w:r>
    </w:p>
    <w:p w:rsidR="001769DE" w:rsidRPr="00112425" w:rsidRDefault="001769DE" w:rsidP="00BF7234">
      <w:pPr>
        <w:pStyle w:val="Telobesedila2"/>
        <w:keepNext/>
        <w:keepLines/>
        <w:ind w:right="0"/>
        <w:rPr>
          <w:rFonts w:ascii="Tahoma" w:hAnsi="Tahoma" w:cs="Tahoma"/>
          <w:b w:val="0"/>
          <w:lang w:val="sl-SI"/>
        </w:rPr>
      </w:pPr>
      <w:r w:rsidRPr="00112425">
        <w:rPr>
          <w:rFonts w:ascii="Tahoma" w:hAnsi="Tahoma" w:cs="Tahoma"/>
          <w:b w:val="0"/>
          <w:lang w:val="sl-SI"/>
        </w:rPr>
        <w:t>Naročnik bo iz posameznega postopka javnega naročanja izključil gospodarski subjekt:</w:t>
      </w:r>
    </w:p>
    <w:p w:rsidR="00BF7234" w:rsidRDefault="00B22715" w:rsidP="00283C22">
      <w:pPr>
        <w:pStyle w:val="Odstavekseznama"/>
        <w:keepNext/>
        <w:keepLines/>
        <w:numPr>
          <w:ilvl w:val="2"/>
          <w:numId w:val="23"/>
        </w:numPr>
        <w:ind w:left="426" w:hanging="284"/>
        <w:jc w:val="both"/>
        <w:rPr>
          <w:rFonts w:ascii="Tahoma" w:hAnsi="Tahoma" w:cs="Tahoma"/>
          <w:szCs w:val="18"/>
        </w:rPr>
      </w:pPr>
      <w:r w:rsidRPr="00BF7234">
        <w:rPr>
          <w:rFonts w:ascii="Tahoma" w:hAnsi="Tahoma" w:cs="Tahoma"/>
        </w:rPr>
        <w:t>če je ta na dan, ko poteče rok za oddajo ponudb ali ponudb, izlo</w:t>
      </w:r>
      <w:r w:rsidR="00BF7234" w:rsidRPr="00BF7234">
        <w:rPr>
          <w:rFonts w:ascii="Tahoma" w:hAnsi="Tahoma" w:cs="Tahoma"/>
        </w:rPr>
        <w:t xml:space="preserve">čen iz postopkov oddaje javnih </w:t>
      </w:r>
      <w:r w:rsidRPr="00BF7234">
        <w:rPr>
          <w:rFonts w:ascii="Tahoma" w:hAnsi="Tahoma" w:cs="Tahoma"/>
        </w:rPr>
        <w:t xml:space="preserve">naročil </w:t>
      </w:r>
      <w:r w:rsidRPr="00BF7234">
        <w:rPr>
          <w:rFonts w:ascii="Tahoma" w:hAnsi="Tahoma" w:cs="Tahoma"/>
          <w:szCs w:val="18"/>
        </w:rPr>
        <w:t xml:space="preserve">zaradi uvrstitve v evidenco </w:t>
      </w:r>
      <w:r w:rsidR="00C356FB" w:rsidRPr="00C356FB">
        <w:rPr>
          <w:rFonts w:ascii="Tahoma" w:hAnsi="Tahoma" w:cs="Tahoma"/>
          <w:szCs w:val="18"/>
        </w:rPr>
        <w:t>gospodarskih subjektov z izrečenimi stranskimi sankcijami izločitve iz postopkov javnega naročanja</w:t>
      </w:r>
      <w:r w:rsidRPr="00BF7234">
        <w:rPr>
          <w:rFonts w:ascii="Tahoma" w:hAnsi="Tahoma" w:cs="Tahoma"/>
          <w:szCs w:val="18"/>
        </w:rPr>
        <w:t>,</w:t>
      </w:r>
    </w:p>
    <w:p w:rsidR="00B22715" w:rsidRPr="00BF7234" w:rsidRDefault="00B22715" w:rsidP="00283C22">
      <w:pPr>
        <w:pStyle w:val="Odstavekseznama"/>
        <w:keepNext/>
        <w:keepLines/>
        <w:numPr>
          <w:ilvl w:val="2"/>
          <w:numId w:val="23"/>
        </w:numPr>
        <w:ind w:left="426" w:hanging="284"/>
        <w:jc w:val="both"/>
        <w:rPr>
          <w:rFonts w:ascii="Tahoma" w:hAnsi="Tahoma" w:cs="Tahoma"/>
          <w:szCs w:val="18"/>
        </w:rPr>
      </w:pPr>
      <w:r w:rsidRPr="00BF7234">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DE14FF" w:rsidRPr="00112425" w:rsidRDefault="00DE14FF" w:rsidP="002F4A49">
      <w:pPr>
        <w:keepNext/>
        <w:keepLines/>
        <w:jc w:val="both"/>
        <w:rPr>
          <w:rFonts w:ascii="Tahoma" w:hAnsi="Tahoma" w:cs="Tahoma"/>
          <w:b/>
          <w:u w:val="single"/>
        </w:rPr>
      </w:pPr>
      <w:r w:rsidRPr="00112425">
        <w:rPr>
          <w:rFonts w:ascii="Tahoma" w:hAnsi="Tahoma" w:cs="Tahoma"/>
          <w:b/>
        </w:rPr>
        <w:lastRenderedPageBreak/>
        <w:t>Zgoraj navedeni pogoji veljajo tudi za posamezne člane skupine ponudnikov v okviru skupne ponudbe in za vse v ponudbi navedene podizvajalce.</w:t>
      </w:r>
      <w:r w:rsidRPr="00112425">
        <w:rPr>
          <w:rFonts w:ascii="Tahoma" w:hAnsi="Tahoma" w:cs="Tahoma"/>
          <w:b/>
          <w:u w:val="single"/>
        </w:rPr>
        <w:t xml:space="preserve"> </w:t>
      </w:r>
    </w:p>
    <w:p w:rsidR="00DE14FF" w:rsidRPr="00112425" w:rsidRDefault="00DE14FF" w:rsidP="002F4A49">
      <w:pPr>
        <w:keepNext/>
        <w:keepLines/>
        <w:jc w:val="both"/>
        <w:rPr>
          <w:rFonts w:ascii="Tahoma" w:hAnsi="Tahoma" w:cs="Tahoma"/>
          <w:b/>
          <w:u w:val="single"/>
        </w:rPr>
      </w:pPr>
    </w:p>
    <w:p w:rsidR="00DE14FF" w:rsidRPr="00112425" w:rsidRDefault="00DE14FF" w:rsidP="002F4A49">
      <w:pPr>
        <w:keepNext/>
        <w:keepLines/>
        <w:jc w:val="both"/>
        <w:rPr>
          <w:rFonts w:ascii="Tahoma" w:hAnsi="Tahoma" w:cs="Tahoma"/>
          <w:b/>
          <w:bCs/>
        </w:rPr>
      </w:pPr>
      <w:r w:rsidRPr="00112425">
        <w:rPr>
          <w:rFonts w:ascii="Tahoma" w:hAnsi="Tahoma" w:cs="Tahoma"/>
          <w:b/>
          <w:bCs/>
        </w:rPr>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rsidR="00CD548D" w:rsidRPr="00112425" w:rsidRDefault="00CD548D" w:rsidP="002F4A49">
      <w:pPr>
        <w:pStyle w:val="Telobesedila2"/>
        <w:keepNext/>
        <w:keepLines/>
        <w:rPr>
          <w:rFonts w:ascii="Tahoma" w:hAnsi="Tahoma" w:cs="Tahoma"/>
          <w:b w:val="0"/>
          <w:lang w:val="sl-SI"/>
        </w:rPr>
      </w:pPr>
    </w:p>
    <w:p w:rsidR="00CD548D" w:rsidRPr="00112425" w:rsidRDefault="00CD548D" w:rsidP="002F4A49">
      <w:pPr>
        <w:keepNext/>
        <w:keepLines/>
        <w:jc w:val="both"/>
        <w:rPr>
          <w:rFonts w:ascii="Tahoma" w:hAnsi="Tahoma" w:cs="Tahoma"/>
          <w:b/>
        </w:rPr>
      </w:pPr>
      <w:r w:rsidRPr="00112425">
        <w:rPr>
          <w:rFonts w:ascii="Tahoma" w:hAnsi="Tahoma" w:cs="Tahoma"/>
          <w:b/>
        </w:rPr>
        <w:t>OPOMBA:</w:t>
      </w:r>
    </w:p>
    <w:p w:rsidR="00CD548D" w:rsidRPr="00112425" w:rsidRDefault="00CD548D" w:rsidP="002F4A49">
      <w:pPr>
        <w:keepNext/>
        <w:keepLines/>
        <w:jc w:val="both"/>
        <w:rPr>
          <w:rFonts w:ascii="Tahoma" w:hAnsi="Tahoma" w:cs="Tahoma"/>
          <w:b/>
        </w:rPr>
      </w:pPr>
    </w:p>
    <w:p w:rsidR="00CD548D" w:rsidRPr="00B54159" w:rsidRDefault="00CD548D" w:rsidP="002F4A49">
      <w:pPr>
        <w:keepNext/>
        <w:keepLines/>
        <w:jc w:val="both"/>
        <w:rPr>
          <w:rFonts w:ascii="Tahoma" w:hAnsi="Tahoma" w:cs="Tahoma"/>
        </w:rPr>
      </w:pPr>
      <w:r w:rsidRPr="00B54159">
        <w:rPr>
          <w:rFonts w:ascii="Tahoma" w:hAnsi="Tahoma" w:cs="Tahoma"/>
        </w:rPr>
        <w:t xml:space="preserve">V kolikor je gospodarski subjekt v enem od položajev iz prvega ali b) točke četrtega </w:t>
      </w:r>
      <w:r w:rsidR="009F702A" w:rsidRPr="00B54159">
        <w:rPr>
          <w:rFonts w:ascii="Tahoma" w:hAnsi="Tahoma" w:cs="Tahoma"/>
        </w:rPr>
        <w:t>ali šestega</w:t>
      </w:r>
      <w:r w:rsidRPr="00B54159">
        <w:rPr>
          <w:rFonts w:ascii="Tahoma" w:hAnsi="Tahoma" w:cs="Tahoma"/>
        </w:rPr>
        <w:t xml:space="preserve"> </w:t>
      </w:r>
      <w:r w:rsidR="009F702A" w:rsidRPr="00B54159">
        <w:rPr>
          <w:rFonts w:ascii="Tahoma" w:hAnsi="Tahoma" w:cs="Tahoma"/>
        </w:rPr>
        <w:t xml:space="preserve">odstavka </w:t>
      </w:r>
      <w:r w:rsidRPr="00B54159">
        <w:rPr>
          <w:rFonts w:ascii="Tahoma" w:hAnsi="Tahoma" w:cs="Tahoma"/>
        </w:rPr>
        <w:t>75. člena ZJN-3 (razl</w:t>
      </w:r>
      <w:r w:rsidR="00BF7234">
        <w:rPr>
          <w:rFonts w:ascii="Tahoma" w:hAnsi="Tahoma" w:cs="Tahoma"/>
        </w:rPr>
        <w:t xml:space="preserve">og za izključitev iz točke A in </w:t>
      </w:r>
      <w:r w:rsidRPr="00B54159">
        <w:rPr>
          <w:rFonts w:ascii="Tahoma" w:hAnsi="Tahoma" w:cs="Tahoma"/>
        </w:rPr>
        <w:t>B ter razlog za iz</w:t>
      </w:r>
      <w:r w:rsidR="00B22715" w:rsidRPr="00B54159">
        <w:rPr>
          <w:rFonts w:ascii="Tahoma" w:hAnsi="Tahoma" w:cs="Tahoma"/>
        </w:rPr>
        <w:t>ključitev iz podtočke b) točke D</w:t>
      </w:r>
      <w:r w:rsidRPr="00B54159">
        <w:rPr>
          <w:rFonts w:ascii="Tahoma" w:hAnsi="Tahoma" w:cs="Tahoma"/>
        </w:rPr>
        <w:t xml:space="preserve"> poglavja 3.1. razpisne dokumentacije), lahko na podlagi Sklepa Ustavnega sodišča RS št. U-I-180/19-17 ter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rsidR="00CD548D" w:rsidRPr="00B54159" w:rsidRDefault="00CD548D" w:rsidP="002F4A49">
      <w:pPr>
        <w:keepNext/>
        <w:keepLines/>
        <w:jc w:val="both"/>
        <w:rPr>
          <w:rFonts w:ascii="Tahoma" w:hAnsi="Tahoma" w:cs="Tahoma"/>
          <w:b/>
          <w:bCs/>
        </w:rPr>
      </w:pPr>
    </w:p>
    <w:p w:rsidR="00CD548D" w:rsidRPr="00112425" w:rsidRDefault="00CD548D" w:rsidP="002F4A49">
      <w:pPr>
        <w:keepNext/>
        <w:keepLines/>
        <w:jc w:val="both"/>
        <w:rPr>
          <w:rFonts w:ascii="Tahoma" w:hAnsi="Tahoma" w:cs="Tahoma"/>
        </w:rPr>
      </w:pPr>
      <w:r w:rsidRPr="00B54159">
        <w:rPr>
          <w:rFonts w:ascii="Tahoma" w:hAnsi="Tahoma" w:cs="Tahoma"/>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rsidR="00467A95" w:rsidRDefault="00467A95" w:rsidP="002F4A49">
      <w:pPr>
        <w:keepNext/>
        <w:keepLines/>
        <w:jc w:val="both"/>
        <w:rPr>
          <w:rFonts w:ascii="Tahoma" w:hAnsi="Tahoma" w:cs="Tahoma"/>
          <w:b/>
        </w:rPr>
      </w:pPr>
    </w:p>
    <w:p w:rsidR="00BB6F49" w:rsidRPr="00112425" w:rsidRDefault="00BB6F49" w:rsidP="002F4A49">
      <w:pPr>
        <w:keepNext/>
        <w:keepLines/>
        <w:jc w:val="both"/>
        <w:rPr>
          <w:rFonts w:ascii="Tahoma" w:hAnsi="Tahoma" w:cs="Tahoma"/>
          <w:b/>
        </w:rPr>
      </w:pPr>
      <w:r w:rsidRPr="00112425">
        <w:rPr>
          <w:rFonts w:ascii="Tahoma" w:hAnsi="Tahoma" w:cs="Tahoma"/>
          <w:b/>
        </w:rPr>
        <w:t>DOKAZILA:</w:t>
      </w:r>
    </w:p>
    <w:p w:rsidR="00BB6F49" w:rsidRPr="00112425" w:rsidRDefault="00BB6F49" w:rsidP="002F4A49">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BB6F49" w:rsidRPr="00112425" w:rsidRDefault="00BB6F49" w:rsidP="00283C22">
      <w:pPr>
        <w:keepNext/>
        <w:keepLines/>
        <w:numPr>
          <w:ilvl w:val="0"/>
          <w:numId w:val="23"/>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00833EB0">
        <w:rPr>
          <w:rFonts w:ascii="Tahoma" w:hAnsi="Tahoma" w:cs="Tahoma"/>
        </w:rPr>
        <w:t>,</w:t>
      </w:r>
      <w:r w:rsidRPr="00112425">
        <w:rPr>
          <w:rFonts w:ascii="Tahoma" w:hAnsi="Tahoma" w:cs="Tahoma"/>
        </w:rPr>
        <w:t xml:space="preserve"> </w:t>
      </w:r>
    </w:p>
    <w:p w:rsidR="00BB6F49" w:rsidRPr="00112425" w:rsidRDefault="00833EB0" w:rsidP="00283C22">
      <w:pPr>
        <w:keepNext/>
        <w:keepLines/>
        <w:numPr>
          <w:ilvl w:val="0"/>
          <w:numId w:val="23"/>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rsidR="00BB6F49" w:rsidRPr="00112425" w:rsidRDefault="00BB6F49" w:rsidP="00283C22">
      <w:pPr>
        <w:keepNext/>
        <w:keepLines/>
        <w:numPr>
          <w:ilvl w:val="0"/>
          <w:numId w:val="23"/>
        </w:numPr>
        <w:ind w:left="714" w:hanging="357"/>
        <w:jc w:val="both"/>
        <w:rPr>
          <w:rFonts w:ascii="Tahoma" w:hAnsi="Tahoma" w:cs="Tahoma"/>
        </w:rPr>
      </w:pPr>
      <w:r w:rsidRPr="00112425">
        <w:rPr>
          <w:rFonts w:ascii="Tahoma" w:hAnsi="Tahoma" w:cs="Tahoma"/>
        </w:rPr>
        <w:t>Priloga 3/3</w:t>
      </w:r>
      <w:r w:rsidR="00833EB0">
        <w:rPr>
          <w:rFonts w:ascii="Tahoma" w:hAnsi="Tahoma" w:cs="Tahoma"/>
        </w:rPr>
        <w:t xml:space="preserve"> </w:t>
      </w:r>
      <w:r w:rsidR="00833EB0" w:rsidRPr="00112425">
        <w:rPr>
          <w:rFonts w:ascii="Tahoma" w:hAnsi="Tahoma" w:cs="Tahoma"/>
        </w:rPr>
        <w:t>IZJAVA FIZIČNE OSEBE</w:t>
      </w:r>
      <w:r w:rsidRPr="00112425">
        <w:rPr>
          <w:rFonts w:ascii="Tahoma" w:hAnsi="Tahoma" w:cs="Tahoma"/>
        </w:rPr>
        <w:t>.</w:t>
      </w:r>
    </w:p>
    <w:p w:rsidR="00AE13F6" w:rsidRPr="00112425" w:rsidRDefault="00AE13F6" w:rsidP="002F4A49">
      <w:pPr>
        <w:keepNext/>
        <w:keepLines/>
        <w:jc w:val="both"/>
        <w:rPr>
          <w:rFonts w:ascii="Tahoma" w:hAnsi="Tahoma" w:cs="Tahoma"/>
          <w:szCs w:val="22"/>
        </w:rPr>
      </w:pPr>
    </w:p>
    <w:p w:rsidR="001769DE" w:rsidRPr="00112425" w:rsidRDefault="001769DE" w:rsidP="002F4A49">
      <w:pPr>
        <w:keepNext/>
        <w:keepLines/>
        <w:numPr>
          <w:ilvl w:val="1"/>
          <w:numId w:val="2"/>
        </w:numPr>
        <w:jc w:val="both"/>
        <w:rPr>
          <w:rFonts w:ascii="Tahoma" w:hAnsi="Tahoma" w:cs="Tahoma"/>
          <w:b/>
        </w:rPr>
      </w:pPr>
      <w:r w:rsidRPr="00112425">
        <w:rPr>
          <w:rFonts w:ascii="Tahoma" w:hAnsi="Tahoma" w:cs="Tahoma"/>
          <w:b/>
        </w:rPr>
        <w:t xml:space="preserve">Pogoji za sodelovanje </w:t>
      </w:r>
    </w:p>
    <w:p w:rsidR="001769DE" w:rsidRPr="00112425" w:rsidRDefault="001769DE" w:rsidP="002F4A49">
      <w:pPr>
        <w:keepNext/>
        <w:keepLines/>
        <w:ind w:left="720"/>
        <w:jc w:val="both"/>
        <w:rPr>
          <w:rFonts w:ascii="Tahoma" w:hAnsi="Tahoma" w:cs="Tahoma"/>
          <w:b/>
        </w:rPr>
      </w:pPr>
    </w:p>
    <w:p w:rsidR="001769DE" w:rsidRPr="00112425" w:rsidRDefault="001769DE" w:rsidP="002F4A49">
      <w:pPr>
        <w:keepNext/>
        <w:keepLines/>
        <w:numPr>
          <w:ilvl w:val="2"/>
          <w:numId w:val="2"/>
        </w:numPr>
        <w:jc w:val="both"/>
        <w:rPr>
          <w:rFonts w:ascii="Tahoma" w:hAnsi="Tahoma" w:cs="Tahoma"/>
        </w:rPr>
      </w:pPr>
      <w:r w:rsidRPr="00112425">
        <w:rPr>
          <w:rFonts w:ascii="Tahoma" w:hAnsi="Tahoma" w:cs="Tahoma"/>
        </w:rPr>
        <w:t>Ustreznost za opravljanje poklicne dejavnosti</w:t>
      </w:r>
    </w:p>
    <w:p w:rsidR="001769DE" w:rsidRPr="00112425" w:rsidRDefault="001769DE" w:rsidP="002F4A49">
      <w:pPr>
        <w:keepNext/>
        <w:keepLines/>
        <w:jc w:val="both"/>
        <w:rPr>
          <w:rFonts w:ascii="Tahoma" w:hAnsi="Tahoma" w:cs="Tahoma"/>
        </w:rPr>
      </w:pPr>
    </w:p>
    <w:p w:rsidR="00AE13F6" w:rsidRPr="00112425" w:rsidRDefault="00AE13F6" w:rsidP="002F4A49">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rsidR="00AE13F6" w:rsidRPr="00112425" w:rsidRDefault="00AE13F6" w:rsidP="002F4A49">
      <w:pPr>
        <w:keepNext/>
        <w:keepLines/>
        <w:jc w:val="both"/>
        <w:rPr>
          <w:rFonts w:ascii="Tahoma" w:hAnsi="Tahoma" w:cs="Tahoma"/>
          <w:bCs/>
        </w:rPr>
      </w:pPr>
    </w:p>
    <w:p w:rsidR="00AE13F6" w:rsidRPr="00112425" w:rsidRDefault="00AE13F6" w:rsidP="002F4A49">
      <w:pPr>
        <w:keepNext/>
        <w:keepLines/>
        <w:jc w:val="both"/>
        <w:rPr>
          <w:rFonts w:ascii="Tahoma" w:hAnsi="Tahoma" w:cs="Tahoma"/>
          <w:bCs/>
        </w:rPr>
      </w:pPr>
      <w:r w:rsidRPr="00112425">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rsidR="00AE13F6" w:rsidRPr="00112425" w:rsidRDefault="00AE13F6" w:rsidP="002F4A49">
      <w:pPr>
        <w:keepNext/>
        <w:keepLines/>
        <w:jc w:val="both"/>
        <w:rPr>
          <w:rFonts w:ascii="Tahoma" w:hAnsi="Tahoma" w:cs="Tahoma"/>
          <w:b/>
        </w:rPr>
      </w:pPr>
    </w:p>
    <w:p w:rsidR="00AE13F6" w:rsidRPr="00112425" w:rsidRDefault="00AE13F6" w:rsidP="002F4A49">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druge subjekte, katerih </w:t>
      </w:r>
      <w:r w:rsidRPr="00112425">
        <w:rPr>
          <w:rFonts w:ascii="Tahoma" w:hAnsi="Tahoma" w:cs="Tahoma"/>
          <w:b/>
          <w:bCs/>
        </w:rPr>
        <w:t>zmogljivosti uporablja gospodarski subjekt (ponudnik ali skupina ponudnikov).</w:t>
      </w:r>
    </w:p>
    <w:p w:rsidR="00BF7234" w:rsidRDefault="00BF7234" w:rsidP="002F4A49">
      <w:pPr>
        <w:keepNext/>
        <w:keepLines/>
        <w:jc w:val="both"/>
        <w:rPr>
          <w:rFonts w:ascii="Tahoma" w:hAnsi="Tahoma" w:cs="Tahoma"/>
          <w:b/>
        </w:rPr>
      </w:pPr>
    </w:p>
    <w:p w:rsidR="00AE13F6" w:rsidRPr="00112425" w:rsidRDefault="00AE13F6" w:rsidP="002F4A49">
      <w:pPr>
        <w:keepNext/>
        <w:keepLines/>
        <w:jc w:val="both"/>
        <w:rPr>
          <w:rFonts w:ascii="Tahoma" w:hAnsi="Tahoma" w:cs="Tahoma"/>
          <w:b/>
        </w:rPr>
      </w:pPr>
      <w:r w:rsidRPr="00112425">
        <w:rPr>
          <w:rFonts w:ascii="Tahoma" w:hAnsi="Tahoma" w:cs="Tahoma"/>
          <w:b/>
        </w:rPr>
        <w:t>DOKAZILA:</w:t>
      </w:r>
    </w:p>
    <w:p w:rsidR="00AE13F6" w:rsidRPr="00112425" w:rsidRDefault="00AE13F6" w:rsidP="002F4A49">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AE13F6" w:rsidRPr="00112425" w:rsidRDefault="00AE13F6" w:rsidP="00283C22">
      <w:pPr>
        <w:keepNext/>
        <w:keepLines/>
        <w:numPr>
          <w:ilvl w:val="0"/>
          <w:numId w:val="23"/>
        </w:numPr>
        <w:ind w:left="714" w:hanging="357"/>
        <w:jc w:val="both"/>
        <w:rPr>
          <w:rFonts w:ascii="Tahoma" w:hAnsi="Tahoma" w:cs="Tahoma"/>
        </w:rPr>
      </w:pPr>
      <w:r w:rsidRPr="00112425">
        <w:rPr>
          <w:rFonts w:ascii="Tahoma" w:hAnsi="Tahoma" w:cs="Tahoma"/>
        </w:rPr>
        <w:t xml:space="preserve">Priloga 3/1: »Izjava o izpolnjevanju sposobnosti ponudnika/partnerja«, </w:t>
      </w:r>
    </w:p>
    <w:p w:rsidR="00AE13F6" w:rsidRPr="00112425" w:rsidRDefault="00AE13F6" w:rsidP="00283C22">
      <w:pPr>
        <w:keepNext/>
        <w:keepLines/>
        <w:numPr>
          <w:ilvl w:val="0"/>
          <w:numId w:val="23"/>
        </w:numPr>
        <w:ind w:left="714" w:hanging="357"/>
        <w:jc w:val="both"/>
        <w:rPr>
          <w:rFonts w:ascii="Tahoma" w:hAnsi="Tahoma" w:cs="Tahoma"/>
        </w:rPr>
      </w:pPr>
      <w:r w:rsidRPr="00112425">
        <w:rPr>
          <w:rFonts w:ascii="Tahoma" w:hAnsi="Tahoma" w:cs="Tahoma"/>
        </w:rPr>
        <w:t>Priloga 3/2: »Izjava o izpolnjevanju sposobnosti podizvajalca/drugega subjekta«,</w:t>
      </w:r>
    </w:p>
    <w:p w:rsidR="00AE13F6" w:rsidRPr="00112425" w:rsidRDefault="00AE13F6" w:rsidP="00283C22">
      <w:pPr>
        <w:keepNext/>
        <w:keepLines/>
        <w:numPr>
          <w:ilvl w:val="0"/>
          <w:numId w:val="23"/>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rsidR="00F603C3" w:rsidRPr="00112425" w:rsidRDefault="00F603C3" w:rsidP="002F4A49">
      <w:pPr>
        <w:keepNext/>
        <w:keepLines/>
        <w:jc w:val="both"/>
        <w:rPr>
          <w:rFonts w:ascii="Tahoma" w:hAnsi="Tahoma" w:cs="Tahoma"/>
        </w:rPr>
      </w:pPr>
    </w:p>
    <w:p w:rsidR="00B6464B" w:rsidRPr="00112425" w:rsidRDefault="00B6464B" w:rsidP="002F4A49">
      <w:pPr>
        <w:keepNext/>
        <w:keepLines/>
        <w:numPr>
          <w:ilvl w:val="2"/>
          <w:numId w:val="2"/>
        </w:numPr>
        <w:jc w:val="both"/>
        <w:rPr>
          <w:rFonts w:ascii="Tahoma" w:hAnsi="Tahoma" w:cs="Tahoma"/>
        </w:rPr>
      </w:pPr>
      <w:r w:rsidRPr="00112425">
        <w:rPr>
          <w:rFonts w:ascii="Tahoma" w:hAnsi="Tahoma" w:cs="Tahoma"/>
        </w:rPr>
        <w:t>Ekonomski in finančni položaj</w:t>
      </w:r>
    </w:p>
    <w:p w:rsidR="00B6464B" w:rsidRPr="00112425" w:rsidRDefault="00B6464B" w:rsidP="002F4A49">
      <w:pPr>
        <w:keepNext/>
        <w:keepLines/>
        <w:jc w:val="both"/>
        <w:rPr>
          <w:rFonts w:ascii="Tahoma" w:hAnsi="Tahoma" w:cs="Tahoma"/>
        </w:rPr>
      </w:pPr>
    </w:p>
    <w:p w:rsidR="00E70D83" w:rsidRPr="00112425" w:rsidRDefault="0070203D" w:rsidP="002F4A49">
      <w:pPr>
        <w:keepNext/>
        <w:keepLines/>
        <w:jc w:val="both"/>
        <w:rPr>
          <w:rFonts w:ascii="Tahoma" w:hAnsi="Tahoma" w:cs="Tahoma"/>
        </w:rPr>
      </w:pPr>
      <w:r w:rsidRPr="00112425">
        <w:rPr>
          <w:rFonts w:ascii="Tahoma" w:hAnsi="Tahoma" w:cs="Tahoma"/>
        </w:rPr>
        <w:t xml:space="preserve">Gospodarski subjekt </w:t>
      </w:r>
      <w:r w:rsidR="00B6464B" w:rsidRPr="00112425">
        <w:rPr>
          <w:rFonts w:ascii="Tahoma" w:hAnsi="Tahoma" w:cs="Tahoma"/>
        </w:rPr>
        <w:t>mora imeti stabilno poslovanje, ter mora biti ekonomsko in finančno sposoben i</w:t>
      </w:r>
      <w:r w:rsidR="00E70D83" w:rsidRPr="00112425">
        <w:rPr>
          <w:rFonts w:ascii="Tahoma" w:hAnsi="Tahoma" w:cs="Tahoma"/>
        </w:rPr>
        <w:t>zvesti predmet javnega naročila.</w:t>
      </w:r>
    </w:p>
    <w:p w:rsidR="00B6464B" w:rsidRPr="00112425" w:rsidRDefault="00B6464B" w:rsidP="002F4A49">
      <w:pPr>
        <w:keepNext/>
        <w:keepLines/>
        <w:jc w:val="both"/>
        <w:rPr>
          <w:rFonts w:ascii="Tahoma" w:hAnsi="Tahoma" w:cs="Tahoma"/>
        </w:rPr>
      </w:pPr>
      <w:r w:rsidRPr="00112425">
        <w:rPr>
          <w:rFonts w:ascii="Tahoma" w:hAnsi="Tahoma" w:cs="Tahoma"/>
        </w:rPr>
        <w:t xml:space="preserve"> </w:t>
      </w:r>
    </w:p>
    <w:p w:rsidR="00B6464B" w:rsidRPr="00112425" w:rsidRDefault="0070203D" w:rsidP="002F4A49">
      <w:pPr>
        <w:keepNext/>
        <w:keepLines/>
        <w:jc w:val="both"/>
        <w:rPr>
          <w:rFonts w:ascii="Tahoma" w:hAnsi="Tahoma" w:cs="Tahoma"/>
        </w:rPr>
      </w:pPr>
      <w:r w:rsidRPr="00112425">
        <w:rPr>
          <w:rFonts w:ascii="Tahoma" w:hAnsi="Tahoma" w:cs="Tahoma"/>
        </w:rPr>
        <w:lastRenderedPageBreak/>
        <w:t>Gospodarski subjekt</w:t>
      </w:r>
      <w:r w:rsidR="00B6464B" w:rsidRPr="00112425">
        <w:rPr>
          <w:rFonts w:ascii="Tahoma" w:hAnsi="Tahoma" w:cs="Tahoma"/>
        </w:rPr>
        <w:t xml:space="preserve"> v preteklih šestih (6) mesecih pred oddajo ponudbe ni smel imeti d</w:t>
      </w:r>
      <w:r w:rsidR="00E70D83" w:rsidRPr="00112425">
        <w:rPr>
          <w:rFonts w:ascii="Tahoma" w:hAnsi="Tahoma" w:cs="Tahoma"/>
        </w:rPr>
        <w:t>ospelih neporavnanih obveznosti.</w:t>
      </w:r>
    </w:p>
    <w:p w:rsidR="00B6464B" w:rsidRPr="00112425" w:rsidRDefault="00B6464B" w:rsidP="002F4A49">
      <w:pPr>
        <w:keepNext/>
        <w:keepLines/>
        <w:jc w:val="both"/>
        <w:rPr>
          <w:rFonts w:ascii="Tahoma" w:hAnsi="Tahoma" w:cs="Tahoma"/>
          <w:b/>
        </w:rPr>
      </w:pPr>
    </w:p>
    <w:p w:rsidR="00B6464B" w:rsidRPr="00112425" w:rsidRDefault="00B6464B" w:rsidP="002F4A49">
      <w:pPr>
        <w:keepNext/>
        <w:keepLines/>
        <w:jc w:val="both"/>
        <w:rPr>
          <w:rFonts w:ascii="Tahoma" w:hAnsi="Tahoma" w:cs="Tahoma"/>
          <w:b/>
        </w:rPr>
      </w:pPr>
      <w:r w:rsidRPr="00112425">
        <w:rPr>
          <w:rFonts w:ascii="Tahoma" w:hAnsi="Tahoma" w:cs="Tahoma"/>
          <w:b/>
        </w:rPr>
        <w:t>V primeru skupne ponudbe mora navedene pogoje izpolnjevati vsak izmed partnerjev v skupni ponudbi.</w:t>
      </w:r>
    </w:p>
    <w:p w:rsidR="00B6464B" w:rsidRPr="00112425" w:rsidRDefault="00B6464B" w:rsidP="002F4A49">
      <w:pPr>
        <w:keepNext/>
        <w:keepLines/>
        <w:jc w:val="both"/>
        <w:rPr>
          <w:rFonts w:ascii="Tahoma" w:hAnsi="Tahoma" w:cs="Tahoma"/>
        </w:rPr>
      </w:pPr>
    </w:p>
    <w:p w:rsidR="00E70D83" w:rsidRPr="00112425" w:rsidRDefault="00E70D83" w:rsidP="002F4A49">
      <w:pPr>
        <w:keepNext/>
        <w:keepLines/>
        <w:jc w:val="both"/>
        <w:rPr>
          <w:rFonts w:ascii="Tahoma" w:hAnsi="Tahoma" w:cs="Tahoma"/>
          <w:b/>
        </w:rPr>
      </w:pPr>
      <w:r w:rsidRPr="00112425">
        <w:rPr>
          <w:rFonts w:ascii="Tahoma" w:hAnsi="Tahoma" w:cs="Tahoma"/>
          <w:b/>
        </w:rPr>
        <w:t>DOKAZILA:</w:t>
      </w:r>
    </w:p>
    <w:p w:rsidR="00E70D83" w:rsidRPr="00112425" w:rsidRDefault="00E70D83" w:rsidP="002F4A49">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E70D83" w:rsidRPr="00112425" w:rsidRDefault="00E70D83" w:rsidP="00283C22">
      <w:pPr>
        <w:keepNext/>
        <w:keepLines/>
        <w:numPr>
          <w:ilvl w:val="0"/>
          <w:numId w:val="23"/>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Pr="00112425">
        <w:rPr>
          <w:rFonts w:ascii="Tahoma" w:hAnsi="Tahoma" w:cs="Tahoma"/>
        </w:rPr>
        <w:t>.</w:t>
      </w:r>
    </w:p>
    <w:p w:rsidR="00EE4699" w:rsidRPr="00112425" w:rsidRDefault="00EE4699" w:rsidP="002F4A49">
      <w:pPr>
        <w:keepNext/>
        <w:keepLines/>
        <w:jc w:val="both"/>
        <w:rPr>
          <w:rFonts w:ascii="Tahoma" w:hAnsi="Tahoma" w:cs="Tahoma"/>
        </w:rPr>
      </w:pPr>
    </w:p>
    <w:p w:rsidR="00B6464B" w:rsidRPr="00112425" w:rsidRDefault="00B6464B" w:rsidP="002F4A49">
      <w:pPr>
        <w:keepNext/>
        <w:keepLines/>
        <w:numPr>
          <w:ilvl w:val="2"/>
          <w:numId w:val="2"/>
        </w:numPr>
        <w:jc w:val="both"/>
        <w:rPr>
          <w:rFonts w:ascii="Tahoma" w:hAnsi="Tahoma" w:cs="Tahoma"/>
        </w:rPr>
      </w:pPr>
      <w:r w:rsidRPr="00112425">
        <w:rPr>
          <w:rFonts w:ascii="Tahoma" w:hAnsi="Tahoma" w:cs="Tahoma"/>
        </w:rPr>
        <w:t xml:space="preserve">Tehnična in strokovna sposobnost </w:t>
      </w:r>
    </w:p>
    <w:p w:rsidR="00B6464B" w:rsidRPr="00112425" w:rsidRDefault="00B6464B" w:rsidP="002F4A49">
      <w:pPr>
        <w:keepNext/>
        <w:keepLines/>
        <w:jc w:val="both"/>
        <w:rPr>
          <w:rFonts w:ascii="Tahoma" w:eastAsia="Calibri" w:hAnsi="Tahoma" w:cs="Tahoma"/>
          <w:bCs/>
          <w:i/>
          <w:sz w:val="18"/>
        </w:rPr>
      </w:pPr>
    </w:p>
    <w:p w:rsidR="00B6464B" w:rsidRPr="00112425" w:rsidRDefault="00B6464B" w:rsidP="002F4A49">
      <w:pPr>
        <w:keepNext/>
        <w:keepLines/>
        <w:jc w:val="both"/>
        <w:rPr>
          <w:rFonts w:ascii="Tahoma" w:eastAsia="Calibri" w:hAnsi="Tahoma" w:cs="Tahoma"/>
          <w:bCs/>
          <w:i/>
          <w:sz w:val="18"/>
        </w:rPr>
      </w:pPr>
      <w:r w:rsidRPr="00112425">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rsidR="00CA5490" w:rsidRPr="00112425" w:rsidRDefault="00CA5490" w:rsidP="002F4A49">
      <w:pPr>
        <w:keepNext/>
        <w:keepLines/>
        <w:jc w:val="both"/>
        <w:rPr>
          <w:rFonts w:ascii="Tahoma" w:eastAsia="Calibri" w:hAnsi="Tahoma" w:cs="Tahoma"/>
          <w:bCs/>
          <w:i/>
          <w:sz w:val="18"/>
        </w:rPr>
      </w:pPr>
    </w:p>
    <w:p w:rsidR="00EB4E0A" w:rsidRPr="00112425" w:rsidRDefault="00EB4E0A" w:rsidP="002F4A49">
      <w:pPr>
        <w:keepNext/>
        <w:keepLines/>
        <w:jc w:val="both"/>
        <w:rPr>
          <w:rFonts w:ascii="Tahoma" w:eastAsia="Calibri" w:hAnsi="Tahoma" w:cs="Tahoma"/>
          <w:bCs/>
          <w:i/>
          <w:sz w:val="18"/>
        </w:rPr>
      </w:pPr>
      <w:r w:rsidRPr="00112425">
        <w:rPr>
          <w:rFonts w:ascii="Tahoma" w:eastAsia="Calibri" w:hAnsi="Tahoma" w:cs="Tahoma"/>
          <w:bCs/>
          <w:i/>
          <w:sz w:val="18"/>
        </w:rPr>
        <w:t>Naročnik je upravičen opraviti p</w:t>
      </w:r>
      <w:r w:rsidR="00ED58BA" w:rsidRPr="00112425">
        <w:rPr>
          <w:rFonts w:ascii="Tahoma" w:eastAsia="Calibri" w:hAnsi="Tahoma" w:cs="Tahoma"/>
          <w:bCs/>
          <w:i/>
          <w:sz w:val="18"/>
        </w:rPr>
        <w:t>oizvedbe o navedenih referencah</w:t>
      </w:r>
      <w:r w:rsidRPr="00112425">
        <w:rPr>
          <w:rFonts w:ascii="Tahoma" w:eastAsia="Calibri" w:hAnsi="Tahoma" w:cs="Tahoma"/>
          <w:bCs/>
          <w:i/>
          <w:sz w:val="18"/>
        </w:rPr>
        <w:t>, zato si pridržuje pravico, da ponudnik na podlagi poziva naročnika v zahtevanem roku predloži dodatna dokazila o uspešni izvedbi navedenih referenčnih del. Če navedene reference ne izkazujejo resničnega stanja jih naročnik ne bo upošteval.</w:t>
      </w:r>
    </w:p>
    <w:p w:rsidR="00EB4E0A" w:rsidRPr="00112425" w:rsidRDefault="00EB4E0A" w:rsidP="002F4A49">
      <w:pPr>
        <w:keepNext/>
        <w:keepLines/>
        <w:jc w:val="both"/>
        <w:rPr>
          <w:rFonts w:ascii="Tahoma" w:hAnsi="Tahoma" w:cs="Tahoma"/>
        </w:rPr>
      </w:pPr>
    </w:p>
    <w:p w:rsidR="002A4ECB" w:rsidRPr="00112425" w:rsidRDefault="002A4ECB" w:rsidP="002F4A49">
      <w:pPr>
        <w:keepNext/>
        <w:keepLines/>
        <w:jc w:val="both"/>
        <w:rPr>
          <w:rFonts w:ascii="Tahoma" w:eastAsia="Calibri" w:hAnsi="Tahoma" w:cs="Tahoma"/>
          <w:bCs/>
          <w:i/>
          <w:sz w:val="18"/>
        </w:rPr>
      </w:pPr>
      <w:r w:rsidRPr="00112425">
        <w:rPr>
          <w:rFonts w:ascii="Tahoma" w:eastAsia="Calibri" w:hAnsi="Tahoma" w:cs="Tahoma"/>
          <w:bCs/>
          <w:i/>
          <w:sz w:val="18"/>
        </w:rPr>
        <w:t xml:space="preserve">Referenčna potrdila (reference) lahko potrdi izključno končni naročnik/investitor/plačnik referenčnega posla. </w:t>
      </w:r>
    </w:p>
    <w:p w:rsidR="00467A95" w:rsidRPr="00112425" w:rsidRDefault="00467A95" w:rsidP="002F4A49">
      <w:pPr>
        <w:keepNext/>
        <w:keepLines/>
        <w:jc w:val="both"/>
        <w:rPr>
          <w:rFonts w:ascii="Tahoma" w:eastAsia="Calibri" w:hAnsi="Tahoma" w:cs="Tahoma"/>
          <w:bCs/>
          <w:i/>
          <w:sz w:val="18"/>
        </w:rPr>
      </w:pPr>
    </w:p>
    <w:p w:rsidR="00B6464B" w:rsidRPr="00112425" w:rsidRDefault="00B6464B" w:rsidP="002F4A49">
      <w:pPr>
        <w:keepNext/>
        <w:keepLines/>
        <w:numPr>
          <w:ilvl w:val="3"/>
          <w:numId w:val="2"/>
        </w:numPr>
        <w:jc w:val="both"/>
        <w:rPr>
          <w:rFonts w:ascii="Tahoma" w:hAnsi="Tahoma" w:cs="Tahoma"/>
        </w:rPr>
      </w:pPr>
      <w:r w:rsidRPr="00112425">
        <w:rPr>
          <w:rFonts w:ascii="Tahoma" w:hAnsi="Tahoma" w:cs="Tahoma"/>
        </w:rPr>
        <w:t>Te</w:t>
      </w:r>
      <w:r w:rsidR="00D73CCB" w:rsidRPr="00112425">
        <w:rPr>
          <w:rFonts w:ascii="Tahoma" w:hAnsi="Tahoma" w:cs="Tahoma"/>
        </w:rPr>
        <w:t>hnična sposobnost</w:t>
      </w:r>
      <w:r w:rsidR="00CA5490" w:rsidRPr="00112425">
        <w:rPr>
          <w:rFonts w:ascii="Tahoma" w:hAnsi="Tahoma" w:cs="Tahoma"/>
        </w:rPr>
        <w:t xml:space="preserve"> </w:t>
      </w:r>
      <w:r w:rsidR="0070203D" w:rsidRPr="00112425">
        <w:rPr>
          <w:rFonts w:ascii="Tahoma" w:hAnsi="Tahoma" w:cs="Tahoma"/>
        </w:rPr>
        <w:t xml:space="preserve">– ponudnik </w:t>
      </w:r>
    </w:p>
    <w:p w:rsidR="00B6464B" w:rsidRPr="00112425" w:rsidRDefault="00B6464B" w:rsidP="002F4A49">
      <w:pPr>
        <w:keepNext/>
        <w:keepLines/>
        <w:jc w:val="both"/>
        <w:rPr>
          <w:rFonts w:ascii="Tahoma" w:hAnsi="Tahoma" w:cs="Tahoma"/>
          <w:b/>
        </w:rPr>
      </w:pPr>
    </w:p>
    <w:p w:rsidR="00B6464B" w:rsidRPr="00112425" w:rsidRDefault="00EC69E1" w:rsidP="002F4A49">
      <w:pPr>
        <w:keepNext/>
        <w:keepLines/>
        <w:jc w:val="both"/>
        <w:rPr>
          <w:rFonts w:ascii="Tahoma" w:hAnsi="Tahoma" w:cs="Tahoma"/>
          <w:bCs/>
        </w:rPr>
      </w:pPr>
      <w:r>
        <w:rPr>
          <w:rFonts w:ascii="Tahoma" w:hAnsi="Tahoma" w:cs="Tahoma"/>
          <w:bCs/>
        </w:rPr>
        <w:t>Ponudnik</w:t>
      </w:r>
      <w:r w:rsidR="00B6464B" w:rsidRPr="00112425">
        <w:rPr>
          <w:rFonts w:ascii="Tahoma" w:hAnsi="Tahoma" w:cs="Tahoma"/>
          <w:bCs/>
        </w:rPr>
        <w:t xml:space="preserve"> mora razpolagati z vsemi tehničnimi sredstvi in opremo,</w:t>
      </w:r>
      <w:r w:rsidR="00B6464B" w:rsidRPr="00112425">
        <w:rPr>
          <w:rFonts w:ascii="Tahoma" w:hAnsi="Tahoma" w:cs="Tahoma"/>
        </w:rPr>
        <w:t xml:space="preserve"> ter </w:t>
      </w:r>
      <w:r w:rsidR="00B6464B" w:rsidRPr="00112425">
        <w:rPr>
          <w:rFonts w:ascii="Tahoma" w:hAnsi="Tahoma" w:cs="Tahoma"/>
          <w:bCs/>
        </w:rPr>
        <w:t xml:space="preserve">mora zagotoviti ustrezne tehnične zmogljivosti za kvalitetno izvedbo celotnega naročila v predvidenem roku, skladno z zahtevami iz razpisne dokumentacije, pravili stroke ter določili predpisov in standardov s področja predmeta naročila. </w:t>
      </w:r>
    </w:p>
    <w:p w:rsidR="00E70D83" w:rsidRPr="00112425" w:rsidRDefault="00E70D83" w:rsidP="002F4A49">
      <w:pPr>
        <w:keepNext/>
        <w:keepLines/>
        <w:ind w:right="-2"/>
        <w:jc w:val="both"/>
        <w:rPr>
          <w:rFonts w:ascii="Tahoma" w:hAnsi="Tahoma" w:cs="Tahoma"/>
          <w:smallCaps/>
        </w:rPr>
      </w:pPr>
    </w:p>
    <w:p w:rsidR="00E70D83" w:rsidRPr="00112425" w:rsidRDefault="00E70D83" w:rsidP="002F4A49">
      <w:pPr>
        <w:keepNext/>
        <w:keepLines/>
        <w:jc w:val="both"/>
        <w:rPr>
          <w:rFonts w:ascii="Tahoma" w:hAnsi="Tahoma" w:cs="Tahoma"/>
        </w:rPr>
      </w:pPr>
      <w:r w:rsidRPr="00112425">
        <w:rPr>
          <w:rFonts w:ascii="Tahoma" w:hAnsi="Tahoma" w:cs="Tahoma"/>
        </w:rPr>
        <w:t>Predmet ponudbe mora izpolnjevati vse standarde, pogoje</w:t>
      </w:r>
      <w:r w:rsidR="00B42357" w:rsidRPr="00112425">
        <w:rPr>
          <w:rFonts w:ascii="Tahoma" w:hAnsi="Tahoma" w:cs="Tahoma"/>
        </w:rPr>
        <w:t xml:space="preserve">, tehnične specifikacije </w:t>
      </w:r>
      <w:r w:rsidRPr="00112425">
        <w:rPr>
          <w:rFonts w:ascii="Tahoma" w:hAnsi="Tahoma" w:cs="Tahoma"/>
        </w:rPr>
        <w:t xml:space="preserve">in </w:t>
      </w:r>
      <w:r w:rsidR="00B42357" w:rsidRPr="00112425">
        <w:rPr>
          <w:rFonts w:ascii="Tahoma" w:hAnsi="Tahoma" w:cs="Tahoma"/>
        </w:rPr>
        <w:t xml:space="preserve">ostale </w:t>
      </w:r>
      <w:r w:rsidRPr="00112425">
        <w:rPr>
          <w:rFonts w:ascii="Tahoma" w:hAnsi="Tahoma" w:cs="Tahoma"/>
        </w:rPr>
        <w:t xml:space="preserve">zahteve naročnika, ki so navedene v razpisni dokumentaciji in izveden v skladu s pravili stroke ter v skladu z določbami predpisov in standardov s področja predmeta javnega naročila in v skladu z vsemi zahtevami in pogoji naročnika, navedenimi v razpisni dokumentaciji. </w:t>
      </w:r>
    </w:p>
    <w:p w:rsidR="0070203D" w:rsidRPr="00112425" w:rsidRDefault="0070203D" w:rsidP="002F4A49">
      <w:pPr>
        <w:keepNext/>
        <w:keepLines/>
        <w:jc w:val="both"/>
        <w:rPr>
          <w:rFonts w:ascii="Tahoma" w:hAnsi="Tahoma" w:cs="Tahoma"/>
        </w:rPr>
      </w:pPr>
    </w:p>
    <w:p w:rsidR="0070203D" w:rsidRPr="00112425" w:rsidRDefault="00EC69E1" w:rsidP="002F4A49">
      <w:pPr>
        <w:keepNext/>
        <w:keepLines/>
        <w:autoSpaceDE w:val="0"/>
        <w:autoSpaceDN w:val="0"/>
        <w:adjustRightInd w:val="0"/>
        <w:jc w:val="both"/>
        <w:rPr>
          <w:rFonts w:ascii="Tahoma" w:hAnsi="Tahoma" w:cs="Tahoma"/>
        </w:rPr>
      </w:pPr>
      <w:r>
        <w:rPr>
          <w:rFonts w:ascii="Tahoma" w:hAnsi="Tahoma" w:cs="Tahoma"/>
        </w:rPr>
        <w:t>Ponudnik</w:t>
      </w:r>
      <w:r w:rsidR="0070203D" w:rsidRPr="00112425">
        <w:rPr>
          <w:rFonts w:ascii="Tahoma" w:hAnsi="Tahoma" w:cs="Tahoma"/>
        </w:rPr>
        <w:t xml:space="preserve"> mora v ponudbi izkazati, da je v obdobju </w:t>
      </w:r>
      <w:r w:rsidR="00D854AF">
        <w:rPr>
          <w:rFonts w:ascii="Tahoma" w:hAnsi="Tahoma" w:cs="Tahoma"/>
        </w:rPr>
        <w:t>od 1. 1. 2017</w:t>
      </w:r>
      <w:r w:rsidR="0070203D" w:rsidRPr="00677476">
        <w:rPr>
          <w:rFonts w:ascii="Tahoma" w:hAnsi="Tahoma" w:cs="Tahoma"/>
          <w:color w:val="FF0000"/>
        </w:rPr>
        <w:t xml:space="preserve"> </w:t>
      </w:r>
      <w:r w:rsidR="0070203D" w:rsidRPr="00112425">
        <w:rPr>
          <w:rFonts w:ascii="Tahoma" w:hAnsi="Tahoma" w:cs="Tahoma"/>
        </w:rPr>
        <w:t xml:space="preserve">do roka za predložitev ponudb, kvalitetno, strokovno in v skladu s pogodbenimi določili uspešno </w:t>
      </w:r>
      <w:r w:rsidR="0070203D" w:rsidRPr="00C72D37">
        <w:rPr>
          <w:rFonts w:ascii="Tahoma" w:hAnsi="Tahoma" w:cs="Tahoma"/>
        </w:rPr>
        <w:t xml:space="preserve">izvedel in zaključil izvedbo </w:t>
      </w:r>
      <w:r w:rsidR="0070203D" w:rsidRPr="00112425">
        <w:rPr>
          <w:rFonts w:ascii="Tahoma" w:hAnsi="Tahoma" w:cs="Tahoma"/>
        </w:rPr>
        <w:t>sledečih del:</w:t>
      </w:r>
    </w:p>
    <w:p w:rsidR="00135152" w:rsidRPr="00BF7234" w:rsidRDefault="00BF7234" w:rsidP="00283C22">
      <w:pPr>
        <w:pStyle w:val="Odstavekseznama"/>
        <w:keepNext/>
        <w:keepLines/>
        <w:numPr>
          <w:ilvl w:val="0"/>
          <w:numId w:val="37"/>
        </w:numPr>
        <w:autoSpaceDE w:val="0"/>
        <w:autoSpaceDN w:val="0"/>
        <w:adjustRightInd w:val="0"/>
        <w:jc w:val="both"/>
        <w:rPr>
          <w:rFonts w:ascii="Tahoma" w:hAnsi="Tahoma" w:cs="Tahoma"/>
          <w:bCs/>
        </w:rPr>
      </w:pPr>
      <w:r w:rsidRPr="00BF7234">
        <w:rPr>
          <w:rFonts w:ascii="Tahoma" w:hAnsi="Tahoma" w:cs="Tahoma"/>
          <w:b/>
          <w:bCs/>
        </w:rPr>
        <w:t>dobava in vgradnja</w:t>
      </w:r>
      <w:r>
        <w:rPr>
          <w:rFonts w:ascii="Tahoma" w:hAnsi="Tahoma" w:cs="Tahoma"/>
          <w:bCs/>
        </w:rPr>
        <w:t xml:space="preserve"> diesel agregatov s paralelnim obratovanjem. Ponudnik mora predložiti najmanj 15 referenc, potrjenih s strani končnih naročnikov (investitorjev referenčnega posla).</w:t>
      </w:r>
    </w:p>
    <w:p w:rsidR="00D854AF" w:rsidRPr="003A5F18" w:rsidRDefault="00D854AF" w:rsidP="002F4A49">
      <w:pPr>
        <w:keepNext/>
        <w:keepLines/>
        <w:autoSpaceDE w:val="0"/>
        <w:autoSpaceDN w:val="0"/>
        <w:adjustRightInd w:val="0"/>
        <w:jc w:val="both"/>
        <w:rPr>
          <w:rFonts w:ascii="Tahoma" w:hAnsi="Tahoma" w:cs="Tahoma"/>
          <w:bCs/>
        </w:rPr>
      </w:pPr>
    </w:p>
    <w:p w:rsidR="00EB4E0A" w:rsidRPr="00112425" w:rsidRDefault="0070203D" w:rsidP="002F4A49">
      <w:pPr>
        <w:keepNext/>
        <w:keepLines/>
        <w:spacing w:line="252" w:lineRule="auto"/>
        <w:contextualSpacing/>
        <w:jc w:val="both"/>
        <w:rPr>
          <w:rFonts w:ascii="Tahoma" w:hAnsi="Tahoma" w:cs="Tahoma"/>
          <w:color w:val="FF0000"/>
        </w:rPr>
      </w:pPr>
      <w:r w:rsidRPr="00112425">
        <w:rPr>
          <w:rFonts w:ascii="Tahoma" w:hAnsi="Tahoma" w:cs="Tahoma"/>
        </w:rPr>
        <w:t>Kot zaključek del se šteje datum uspešne primopredaje celotnega referenčnega objekta.</w:t>
      </w:r>
      <w:r w:rsidR="00EB4E0A" w:rsidRPr="00112425">
        <w:rPr>
          <w:rFonts w:ascii="Tahoma" w:hAnsi="Tahoma" w:cs="Tahoma"/>
        </w:rPr>
        <w:t xml:space="preserve"> Naročnik bo štel eno pogodbo za eno referenco.</w:t>
      </w:r>
    </w:p>
    <w:p w:rsidR="00AF3EC1" w:rsidRPr="00112425" w:rsidRDefault="00AF3EC1" w:rsidP="002F4A49">
      <w:pPr>
        <w:keepNext/>
        <w:keepLines/>
        <w:jc w:val="both"/>
        <w:rPr>
          <w:rFonts w:ascii="Tahoma" w:hAnsi="Tahoma" w:cs="Tahoma"/>
          <w:b/>
        </w:rPr>
      </w:pPr>
    </w:p>
    <w:p w:rsidR="008D660E" w:rsidRPr="00112425" w:rsidRDefault="008D660E" w:rsidP="002F4A49">
      <w:pPr>
        <w:keepNext/>
        <w:keepLines/>
        <w:jc w:val="both"/>
        <w:rPr>
          <w:rFonts w:ascii="Tahoma" w:hAnsi="Tahoma" w:cs="Tahoma"/>
          <w:b/>
        </w:rPr>
      </w:pPr>
      <w:r w:rsidRPr="00112425">
        <w:rPr>
          <w:rFonts w:ascii="Tahoma" w:hAnsi="Tahoma" w:cs="Tahoma"/>
          <w:b/>
        </w:rPr>
        <w:t>DOKAZILA:</w:t>
      </w:r>
    </w:p>
    <w:p w:rsidR="00135152" w:rsidRDefault="00EC69E1" w:rsidP="002F4A49">
      <w:pPr>
        <w:keepNext/>
        <w:keepLines/>
        <w:jc w:val="both"/>
        <w:rPr>
          <w:rFonts w:ascii="Tahoma" w:hAnsi="Tahoma" w:cs="Tahoma"/>
        </w:rPr>
      </w:pPr>
      <w:r>
        <w:rPr>
          <w:rFonts w:ascii="Tahoma" w:hAnsi="Tahoma" w:cs="Tahoma"/>
        </w:rPr>
        <w:t>Ponudnik</w:t>
      </w:r>
      <w:r w:rsidR="008D660E" w:rsidRPr="00112425">
        <w:rPr>
          <w:rFonts w:ascii="Tahoma" w:hAnsi="Tahoma" w:cs="Tahoma"/>
        </w:rPr>
        <w:t xml:space="preserve"> izkaže izpolnjevanje teh pogojev </w:t>
      </w:r>
      <w:r w:rsidR="00135152">
        <w:rPr>
          <w:rFonts w:ascii="Tahoma" w:hAnsi="Tahoma" w:cs="Tahoma"/>
        </w:rPr>
        <w:t>z izpolnjenimi in podpisani naslednjimi prilogami:</w:t>
      </w:r>
      <w:r w:rsidR="008D660E" w:rsidRPr="00112425">
        <w:rPr>
          <w:rFonts w:ascii="Tahoma" w:hAnsi="Tahoma" w:cs="Tahoma"/>
        </w:rPr>
        <w:t xml:space="preserve"> </w:t>
      </w:r>
      <w:r w:rsidR="00135152">
        <w:rPr>
          <w:rFonts w:ascii="Tahoma" w:hAnsi="Tahoma" w:cs="Tahoma"/>
        </w:rPr>
        <w:t xml:space="preserve">        </w:t>
      </w:r>
    </w:p>
    <w:p w:rsidR="008D660E" w:rsidRPr="00CD4754" w:rsidRDefault="00CE2724" w:rsidP="00283C22">
      <w:pPr>
        <w:pStyle w:val="Odstavekseznama"/>
        <w:keepNext/>
        <w:keepLines/>
        <w:numPr>
          <w:ilvl w:val="0"/>
          <w:numId w:val="34"/>
        </w:numPr>
        <w:jc w:val="both"/>
        <w:rPr>
          <w:rFonts w:ascii="Tahoma" w:hAnsi="Tahoma" w:cs="Tahoma"/>
        </w:rPr>
      </w:pPr>
      <w:r w:rsidRPr="00CD4754">
        <w:rPr>
          <w:rFonts w:ascii="Tahoma" w:hAnsi="Tahoma" w:cs="Tahoma"/>
        </w:rPr>
        <w:t xml:space="preserve">Priloga </w:t>
      </w:r>
      <w:r w:rsidR="00D05C63">
        <w:rPr>
          <w:rFonts w:ascii="Tahoma" w:hAnsi="Tahoma" w:cs="Tahoma"/>
        </w:rPr>
        <w:t>5</w:t>
      </w:r>
      <w:r w:rsidR="00DB0581">
        <w:rPr>
          <w:rFonts w:ascii="Tahoma" w:hAnsi="Tahoma" w:cs="Tahoma"/>
        </w:rPr>
        <w:t xml:space="preserve"> </w:t>
      </w:r>
      <w:r w:rsidR="00135152" w:rsidRPr="00CD4754">
        <w:rPr>
          <w:rFonts w:ascii="Tahoma" w:hAnsi="Tahoma" w:cs="Tahoma"/>
        </w:rPr>
        <w:t xml:space="preserve">POTRDITEV REFERENC S STRANI POSAMEZNIH NAROČNIKOV – </w:t>
      </w:r>
      <w:r w:rsidR="00CB23D7" w:rsidRPr="00CD4754">
        <w:rPr>
          <w:rFonts w:ascii="Tahoma" w:hAnsi="Tahoma" w:cs="Tahoma"/>
        </w:rPr>
        <w:t>P</w:t>
      </w:r>
      <w:r w:rsidR="00DB0581" w:rsidRPr="00CD4754">
        <w:rPr>
          <w:rFonts w:ascii="Tahoma" w:hAnsi="Tahoma" w:cs="Tahoma"/>
        </w:rPr>
        <w:t>onudnik</w:t>
      </w:r>
      <w:r w:rsidR="00CD4754" w:rsidRPr="00CD4754">
        <w:rPr>
          <w:rFonts w:ascii="Tahoma" w:hAnsi="Tahoma" w:cs="Tahoma"/>
        </w:rPr>
        <w:t>.</w:t>
      </w:r>
    </w:p>
    <w:p w:rsidR="007949E0" w:rsidRDefault="007949E0" w:rsidP="002F4A49">
      <w:pPr>
        <w:keepNext/>
        <w:keepLines/>
        <w:jc w:val="both"/>
        <w:rPr>
          <w:rFonts w:ascii="Tahoma" w:hAnsi="Tahoma" w:cs="Tahoma"/>
        </w:rPr>
      </w:pPr>
    </w:p>
    <w:p w:rsidR="00E8464C" w:rsidRDefault="00135152" w:rsidP="00CB5E41">
      <w:pPr>
        <w:keepNext/>
        <w:keepLines/>
        <w:shd w:val="clear" w:color="auto" w:fill="FFFFFF"/>
        <w:ind w:right="62"/>
        <w:jc w:val="both"/>
        <w:rPr>
          <w:rFonts w:ascii="Tahoma" w:hAnsi="Tahoma" w:cs="Tahoma"/>
        </w:rPr>
      </w:pPr>
      <w:r w:rsidRPr="003A5F18">
        <w:rPr>
          <w:rFonts w:ascii="Tahoma" w:hAnsi="Tahoma" w:cs="Tahoma"/>
        </w:rPr>
        <w:t>Naročnik si pridržuje pravico, da zahteva dodatna dokazila (na primer: pogodbo z investitorjem ali delodajalcem, obračun, potrdilo o izplačilu ...) o izvedbi referenčnega dela oziroma navedbe preveri neposredno pri investitorju oziroma delodajalcu. V kolikor bo naročnik z dodatnimi poizvedbami ugotovil, da katera izmed referenc ne izkazuje kvalitetno opravljenih del (upoštevanje zahtev in pogodbenih določil), se takšna referenca ne upošteva.</w:t>
      </w:r>
    </w:p>
    <w:p w:rsidR="002F0413" w:rsidRDefault="002F0413" w:rsidP="002F4A49">
      <w:pPr>
        <w:keepNext/>
        <w:keepLines/>
        <w:jc w:val="both"/>
        <w:rPr>
          <w:rFonts w:ascii="Tahoma" w:hAnsi="Tahoma" w:cs="Tahoma"/>
        </w:rPr>
      </w:pPr>
    </w:p>
    <w:p w:rsidR="00D73CCB" w:rsidRPr="00112425" w:rsidRDefault="00D05C63" w:rsidP="002F4A49">
      <w:pPr>
        <w:keepNext/>
        <w:keepLines/>
        <w:numPr>
          <w:ilvl w:val="3"/>
          <w:numId w:val="2"/>
        </w:numPr>
        <w:jc w:val="both"/>
        <w:rPr>
          <w:rFonts w:ascii="Tahoma" w:hAnsi="Tahoma" w:cs="Tahoma"/>
        </w:rPr>
      </w:pPr>
      <w:r>
        <w:rPr>
          <w:rFonts w:ascii="Tahoma" w:hAnsi="Tahoma" w:cs="Tahoma"/>
        </w:rPr>
        <w:t>S</w:t>
      </w:r>
      <w:r w:rsidR="00F01D80" w:rsidRPr="00112425">
        <w:rPr>
          <w:rFonts w:ascii="Tahoma" w:hAnsi="Tahoma" w:cs="Tahoma"/>
        </w:rPr>
        <w:t>trokovna sposobnost</w:t>
      </w:r>
      <w:r w:rsidR="00D73CCB" w:rsidRPr="00112425">
        <w:rPr>
          <w:rFonts w:ascii="Tahoma" w:hAnsi="Tahoma" w:cs="Tahoma"/>
        </w:rPr>
        <w:t xml:space="preserve"> </w:t>
      </w:r>
      <w:r w:rsidR="00F01D80" w:rsidRPr="00112425">
        <w:rPr>
          <w:rFonts w:ascii="Tahoma" w:hAnsi="Tahoma" w:cs="Tahoma"/>
        </w:rPr>
        <w:t>– kadri</w:t>
      </w:r>
    </w:p>
    <w:p w:rsidR="00BF7234" w:rsidRDefault="00BF7234" w:rsidP="002F4A49">
      <w:pPr>
        <w:keepNext/>
        <w:keepLines/>
        <w:autoSpaceDE w:val="0"/>
        <w:autoSpaceDN w:val="0"/>
        <w:adjustRightInd w:val="0"/>
        <w:spacing w:after="25"/>
        <w:jc w:val="both"/>
        <w:rPr>
          <w:rFonts w:ascii="Tahoma" w:hAnsi="Tahoma" w:cs="Tahoma"/>
        </w:rPr>
      </w:pPr>
    </w:p>
    <w:p w:rsidR="00437150" w:rsidRPr="00112425" w:rsidRDefault="00EC69E1" w:rsidP="002F4A49">
      <w:pPr>
        <w:keepNext/>
        <w:keepLines/>
        <w:autoSpaceDE w:val="0"/>
        <w:autoSpaceDN w:val="0"/>
        <w:adjustRightInd w:val="0"/>
        <w:spacing w:after="25"/>
        <w:jc w:val="both"/>
        <w:rPr>
          <w:rFonts w:ascii="Tahoma" w:hAnsi="Tahoma" w:cs="Tahoma"/>
        </w:rPr>
      </w:pPr>
      <w:r>
        <w:rPr>
          <w:rFonts w:ascii="Tahoma" w:hAnsi="Tahoma" w:cs="Tahoma"/>
        </w:rPr>
        <w:t>Ponudnik</w:t>
      </w:r>
      <w:r w:rsidR="00437150" w:rsidRPr="00112425">
        <w:rPr>
          <w:rFonts w:ascii="Tahoma" w:hAnsi="Tahoma" w:cs="Tahoma"/>
        </w:rPr>
        <w:t xml:space="preserve"> mora razpolagati z ustreznimi kadri, ki so izkušeni, strokovno usposobljeni in sposobni izvesti predmet javnega naročila.                     </w:t>
      </w:r>
    </w:p>
    <w:p w:rsidR="00F01D80" w:rsidRDefault="00F01D80" w:rsidP="002F4A49">
      <w:pPr>
        <w:keepNext/>
        <w:keepLines/>
        <w:autoSpaceDE w:val="0"/>
        <w:autoSpaceDN w:val="0"/>
        <w:adjustRightInd w:val="0"/>
        <w:spacing w:after="25"/>
        <w:jc w:val="both"/>
        <w:rPr>
          <w:rFonts w:ascii="Tahoma" w:hAnsi="Tahoma" w:cs="Tahoma"/>
        </w:rPr>
      </w:pPr>
    </w:p>
    <w:p w:rsidR="00CB5E41" w:rsidRDefault="00CB5E41" w:rsidP="002F4A49">
      <w:pPr>
        <w:keepNext/>
        <w:keepLines/>
        <w:autoSpaceDE w:val="0"/>
        <w:autoSpaceDN w:val="0"/>
        <w:adjustRightInd w:val="0"/>
        <w:spacing w:after="25"/>
        <w:jc w:val="both"/>
        <w:rPr>
          <w:rFonts w:ascii="Tahoma" w:hAnsi="Tahoma" w:cs="Tahoma"/>
        </w:rPr>
      </w:pPr>
    </w:p>
    <w:p w:rsidR="00CD4754" w:rsidRPr="00CD4754" w:rsidRDefault="00CD4754" w:rsidP="00283C22">
      <w:pPr>
        <w:pStyle w:val="Odstavekseznama"/>
        <w:keepNext/>
        <w:keepLines/>
        <w:numPr>
          <w:ilvl w:val="0"/>
          <w:numId w:val="41"/>
        </w:numPr>
        <w:autoSpaceDE w:val="0"/>
        <w:autoSpaceDN w:val="0"/>
        <w:adjustRightInd w:val="0"/>
        <w:spacing w:after="25"/>
        <w:jc w:val="both"/>
        <w:rPr>
          <w:rFonts w:ascii="Tahoma" w:hAnsi="Tahoma" w:cs="Tahoma"/>
        </w:rPr>
      </w:pPr>
      <w:r>
        <w:rPr>
          <w:rFonts w:ascii="Tahoma" w:hAnsi="Tahoma" w:cs="Tahoma"/>
        </w:rPr>
        <w:lastRenderedPageBreak/>
        <w:t>Vodja del</w:t>
      </w:r>
      <w:r w:rsidR="00D67839">
        <w:rPr>
          <w:rFonts w:ascii="Tahoma" w:hAnsi="Tahoma" w:cs="Tahoma"/>
        </w:rPr>
        <w:t xml:space="preserve"> in pooblaščeni inženir</w:t>
      </w:r>
    </w:p>
    <w:p w:rsidR="00D67839" w:rsidRDefault="00D67839" w:rsidP="002F4A49">
      <w:pPr>
        <w:keepNext/>
        <w:keepLines/>
        <w:autoSpaceDE w:val="0"/>
        <w:autoSpaceDN w:val="0"/>
        <w:adjustRightInd w:val="0"/>
        <w:spacing w:after="25"/>
        <w:jc w:val="both"/>
        <w:rPr>
          <w:rFonts w:ascii="Tahoma" w:hAnsi="Tahoma" w:cs="Tahoma"/>
        </w:rPr>
      </w:pPr>
    </w:p>
    <w:p w:rsidR="00D67839" w:rsidRDefault="00D67839" w:rsidP="00D67839">
      <w:pPr>
        <w:keepNext/>
        <w:keepLines/>
        <w:autoSpaceDE w:val="0"/>
        <w:autoSpaceDN w:val="0"/>
        <w:adjustRightInd w:val="0"/>
        <w:spacing w:after="25"/>
        <w:jc w:val="both"/>
        <w:rPr>
          <w:rFonts w:ascii="Tahoma" w:hAnsi="Tahoma" w:cs="Tahoma"/>
        </w:rPr>
      </w:pPr>
      <w:r>
        <w:rPr>
          <w:rFonts w:ascii="Tahoma" w:hAnsi="Tahoma" w:cs="Tahoma"/>
        </w:rPr>
        <w:t>Ponudnik mora zagotoviti najmanj:</w:t>
      </w:r>
    </w:p>
    <w:p w:rsidR="00D67839" w:rsidRPr="00C72D37" w:rsidRDefault="00CB5E41" w:rsidP="00283C22">
      <w:pPr>
        <w:pStyle w:val="Odstavekseznama"/>
        <w:keepNext/>
        <w:keepLines/>
        <w:numPr>
          <w:ilvl w:val="0"/>
          <w:numId w:val="31"/>
        </w:numPr>
        <w:jc w:val="both"/>
        <w:rPr>
          <w:rFonts w:ascii="Tahoma" w:hAnsi="Tahoma" w:cs="Tahoma"/>
          <w:b/>
        </w:rPr>
      </w:pPr>
      <w:r>
        <w:rPr>
          <w:rFonts w:ascii="Tahoma" w:hAnsi="Tahoma" w:cs="Tahoma"/>
          <w:b/>
        </w:rPr>
        <w:t>enega (1)</w:t>
      </w:r>
      <w:r w:rsidR="00D67839" w:rsidRPr="00C72D37">
        <w:rPr>
          <w:rFonts w:ascii="Tahoma" w:hAnsi="Tahoma" w:cs="Tahoma"/>
          <w:b/>
        </w:rPr>
        <w:t xml:space="preserve"> delavca </w:t>
      </w:r>
      <w:r w:rsidR="00D67839" w:rsidRPr="00C50A9D">
        <w:rPr>
          <w:rFonts w:ascii="Tahoma" w:hAnsi="Tahoma" w:cs="Tahoma"/>
          <w:b/>
        </w:rPr>
        <w:t>ELEKTRO STROKE ali</w:t>
      </w:r>
      <w:r w:rsidR="00D67839" w:rsidRPr="00C72D37">
        <w:rPr>
          <w:rFonts w:ascii="Tahoma" w:hAnsi="Tahoma" w:cs="Tahoma"/>
          <w:b/>
        </w:rPr>
        <w:t xml:space="preserve"> druge ustrezne izobrazbe</w:t>
      </w:r>
      <w:r w:rsidR="00D67839" w:rsidRPr="00C72D37">
        <w:rPr>
          <w:rFonts w:ascii="Tahoma" w:hAnsi="Tahoma" w:cs="Tahoma"/>
        </w:rPr>
        <w:t xml:space="preserve">, ki bo prevzel funkcijo vodje del. Vodja del mora biti polno zaposlen pri </w:t>
      </w:r>
      <w:r w:rsidR="004E1D04" w:rsidRPr="00C72D37">
        <w:rPr>
          <w:rFonts w:ascii="Tahoma" w:hAnsi="Tahoma" w:cs="Tahoma"/>
        </w:rPr>
        <w:t>samostojnem/</w:t>
      </w:r>
      <w:r w:rsidR="00D67839" w:rsidRPr="00C72D37">
        <w:rPr>
          <w:rFonts w:ascii="Tahoma" w:hAnsi="Tahoma" w:cs="Tahoma"/>
        </w:rPr>
        <w:t>vodilnemu ponudniku ali partnerju v skupni ponudbi ali podizvajalcu</w:t>
      </w:r>
      <w:r w:rsidR="00B82436" w:rsidRPr="00C72D37">
        <w:rPr>
          <w:rFonts w:ascii="Tahoma" w:hAnsi="Tahoma" w:cs="Tahoma"/>
        </w:rPr>
        <w:t>;</w:t>
      </w:r>
    </w:p>
    <w:p w:rsidR="00D67839" w:rsidRPr="00C72D37" w:rsidRDefault="00CB5E41" w:rsidP="00283C22">
      <w:pPr>
        <w:pStyle w:val="Odstavekseznama"/>
        <w:keepNext/>
        <w:keepLines/>
        <w:numPr>
          <w:ilvl w:val="0"/>
          <w:numId w:val="31"/>
        </w:numPr>
        <w:autoSpaceDE w:val="0"/>
        <w:autoSpaceDN w:val="0"/>
        <w:adjustRightInd w:val="0"/>
        <w:spacing w:after="25"/>
        <w:jc w:val="both"/>
        <w:rPr>
          <w:rFonts w:ascii="Tahoma" w:hAnsi="Tahoma" w:cs="Tahoma"/>
        </w:rPr>
      </w:pPr>
      <w:r>
        <w:rPr>
          <w:rFonts w:ascii="Tahoma" w:hAnsi="Tahoma" w:cs="Tahoma"/>
          <w:b/>
        </w:rPr>
        <w:t>enega (1</w:t>
      </w:r>
      <w:r w:rsidR="00EC29FE" w:rsidRPr="00C72D37">
        <w:rPr>
          <w:rFonts w:ascii="Tahoma" w:hAnsi="Tahoma" w:cs="Tahoma"/>
          <w:b/>
        </w:rPr>
        <w:t>) pooblaščenega inženirja</w:t>
      </w:r>
      <w:r w:rsidR="00EC29FE" w:rsidRPr="00C72D37">
        <w:rPr>
          <w:rFonts w:ascii="Tahoma" w:hAnsi="Tahoma" w:cs="Tahoma"/>
        </w:rPr>
        <w:t xml:space="preserve">, ki izpolnjuje pogoje za </w:t>
      </w:r>
      <w:r w:rsidR="004E1D04" w:rsidRPr="00C72D37">
        <w:rPr>
          <w:rFonts w:ascii="Tahoma" w:hAnsi="Tahoma" w:cs="Tahoma"/>
        </w:rPr>
        <w:t>projektanta po Gradbenem zakonu oziroma Zakonu o inženirski in arhitekturni dejavnosti</w:t>
      </w:r>
      <w:r w:rsidR="00B82436" w:rsidRPr="00C72D37">
        <w:rPr>
          <w:rFonts w:ascii="Tahoma" w:hAnsi="Tahoma" w:cs="Tahoma"/>
          <w:b/>
        </w:rPr>
        <w:t xml:space="preserve"> </w:t>
      </w:r>
      <w:r w:rsidR="00C72D37" w:rsidRPr="00C72D37">
        <w:rPr>
          <w:rFonts w:ascii="Tahoma" w:hAnsi="Tahoma" w:cs="Tahoma"/>
        </w:rPr>
        <w:t>za izvedbo projektiranja.</w:t>
      </w:r>
      <w:r w:rsidR="00B82436" w:rsidRPr="00C72D37">
        <w:rPr>
          <w:rFonts w:ascii="Tahoma" w:hAnsi="Tahoma" w:cs="Tahoma"/>
          <w:b/>
        </w:rPr>
        <w:t xml:space="preserve"> </w:t>
      </w:r>
    </w:p>
    <w:p w:rsidR="00C72D37" w:rsidRPr="00C72D37" w:rsidRDefault="00C72D37" w:rsidP="00C72D37">
      <w:pPr>
        <w:pStyle w:val="Odstavekseznama"/>
        <w:keepNext/>
        <w:keepLines/>
        <w:autoSpaceDE w:val="0"/>
        <w:autoSpaceDN w:val="0"/>
        <w:adjustRightInd w:val="0"/>
        <w:spacing w:after="25"/>
        <w:ind w:left="720"/>
        <w:jc w:val="both"/>
        <w:rPr>
          <w:rFonts w:ascii="Tahoma" w:hAnsi="Tahoma" w:cs="Tahoma"/>
        </w:rPr>
      </w:pPr>
    </w:p>
    <w:p w:rsidR="00D67839" w:rsidRPr="00CD5044" w:rsidRDefault="00D67839" w:rsidP="00D67839">
      <w:pPr>
        <w:keepNext/>
        <w:keepLines/>
        <w:jc w:val="both"/>
        <w:rPr>
          <w:rFonts w:ascii="Tahoma" w:hAnsi="Tahoma" w:cs="Tahoma"/>
        </w:rPr>
      </w:pPr>
      <w:r>
        <w:rPr>
          <w:rFonts w:ascii="Tahoma" w:hAnsi="Tahoma" w:cs="Tahoma"/>
          <w:b/>
          <w:bCs/>
        </w:rPr>
        <w:t>Ponudnik</w:t>
      </w:r>
      <w:r w:rsidRPr="00CD5044">
        <w:rPr>
          <w:rFonts w:ascii="Tahoma" w:hAnsi="Tahoma" w:cs="Tahoma"/>
          <w:b/>
          <w:bCs/>
        </w:rPr>
        <w:t xml:space="preserve"> se z oddajo </w:t>
      </w:r>
      <w:r>
        <w:rPr>
          <w:rFonts w:ascii="Tahoma" w:hAnsi="Tahoma" w:cs="Tahoma"/>
          <w:b/>
          <w:bCs/>
        </w:rPr>
        <w:t>ponudbe</w:t>
      </w:r>
      <w:r w:rsidRPr="00CD5044">
        <w:rPr>
          <w:rFonts w:ascii="Tahoma" w:hAnsi="Tahoma" w:cs="Tahoma"/>
          <w:b/>
          <w:bCs/>
        </w:rPr>
        <w:t xml:space="preserve"> zavezuje, da bo vodja del, tudi neposredno zadolžen za vodenje izvedbe</w:t>
      </w:r>
      <w:r w:rsidR="004E1D04">
        <w:rPr>
          <w:rFonts w:ascii="Tahoma" w:hAnsi="Tahoma" w:cs="Tahoma"/>
          <w:b/>
          <w:bCs/>
        </w:rPr>
        <w:t xml:space="preserve"> del</w:t>
      </w:r>
      <w:r w:rsidRPr="00CD5044">
        <w:rPr>
          <w:rFonts w:ascii="Tahoma" w:hAnsi="Tahoma" w:cs="Tahoma"/>
          <w:b/>
          <w:bCs/>
        </w:rPr>
        <w:t xml:space="preserve"> na predmetnem razpisu. Vodja del mora biti v času izvajanja del dnevno prisoten na </w:t>
      </w:r>
      <w:r>
        <w:rPr>
          <w:rFonts w:ascii="Tahoma" w:hAnsi="Tahoma" w:cs="Tahoma"/>
          <w:b/>
          <w:bCs/>
        </w:rPr>
        <w:t>objektu</w:t>
      </w:r>
      <w:r w:rsidRPr="00CD5044">
        <w:rPr>
          <w:rFonts w:ascii="Tahoma" w:hAnsi="Tahoma" w:cs="Tahoma"/>
        </w:rPr>
        <w:t>.</w:t>
      </w:r>
      <w:r w:rsidRPr="00CD5044">
        <w:rPr>
          <w:rFonts w:ascii="Tahoma" w:hAnsi="Tahoma" w:cs="Tahoma"/>
          <w:b/>
          <w:bCs/>
        </w:rPr>
        <w:tab/>
      </w:r>
    </w:p>
    <w:p w:rsidR="00D67839" w:rsidRDefault="00D67839" w:rsidP="002F4A49">
      <w:pPr>
        <w:keepNext/>
        <w:keepLines/>
        <w:jc w:val="both"/>
        <w:rPr>
          <w:rFonts w:ascii="Tahoma" w:hAnsi="Tahoma" w:cs="Tahoma"/>
        </w:rPr>
      </w:pPr>
    </w:p>
    <w:p w:rsidR="00D30450" w:rsidRPr="003B31E3" w:rsidRDefault="00BD0B94" w:rsidP="00283C22">
      <w:pPr>
        <w:pStyle w:val="Odstavekseznama"/>
        <w:keepNext/>
        <w:keepLines/>
        <w:numPr>
          <w:ilvl w:val="0"/>
          <w:numId w:val="41"/>
        </w:numPr>
        <w:jc w:val="both"/>
        <w:rPr>
          <w:rFonts w:ascii="Tahoma" w:hAnsi="Tahoma" w:cs="Tahoma"/>
        </w:rPr>
      </w:pPr>
      <w:r>
        <w:rPr>
          <w:rFonts w:ascii="Tahoma" w:hAnsi="Tahoma" w:cs="Tahoma"/>
        </w:rPr>
        <w:t>Administrator</w:t>
      </w:r>
      <w:r w:rsidR="003B31E3">
        <w:rPr>
          <w:rFonts w:ascii="Tahoma" w:hAnsi="Tahoma" w:cs="Tahoma"/>
        </w:rPr>
        <w:t xml:space="preserve"> za izvedbo integracije </w:t>
      </w:r>
      <w:r w:rsidR="003B31E3" w:rsidRPr="003B31E3">
        <w:rPr>
          <w:rFonts w:ascii="Tahoma" w:hAnsi="Tahoma" w:cs="Tahoma"/>
        </w:rPr>
        <w:t>v sistem vodenja CČN Ljubljana</w:t>
      </w:r>
    </w:p>
    <w:p w:rsidR="00D30450" w:rsidRDefault="00D30450" w:rsidP="002F4A49">
      <w:pPr>
        <w:keepNext/>
        <w:keepLines/>
        <w:jc w:val="both"/>
        <w:rPr>
          <w:rFonts w:ascii="Tahoma" w:hAnsi="Tahoma" w:cs="Tahoma"/>
        </w:rPr>
      </w:pPr>
    </w:p>
    <w:p w:rsidR="00C72D37" w:rsidRDefault="003B31E3" w:rsidP="003B31E3">
      <w:pPr>
        <w:keepNext/>
        <w:keepLines/>
        <w:jc w:val="both"/>
        <w:rPr>
          <w:rFonts w:ascii="Tahoma" w:hAnsi="Tahoma" w:cs="Tahoma"/>
        </w:rPr>
      </w:pPr>
      <w:r>
        <w:rPr>
          <w:rFonts w:ascii="Tahoma" w:hAnsi="Tahoma" w:cs="Tahoma"/>
        </w:rPr>
        <w:t>Ponudnik mora zagotoviti usposobljeno osebo</w:t>
      </w:r>
      <w:r w:rsidR="00BD0B94">
        <w:rPr>
          <w:rFonts w:ascii="Tahoma" w:hAnsi="Tahoma" w:cs="Tahoma"/>
        </w:rPr>
        <w:t>/administratorja</w:t>
      </w:r>
      <w:r>
        <w:rPr>
          <w:rFonts w:ascii="Tahoma" w:hAnsi="Tahoma" w:cs="Tahoma"/>
        </w:rPr>
        <w:t xml:space="preserve"> za i</w:t>
      </w:r>
      <w:r w:rsidRPr="003B31E3">
        <w:rPr>
          <w:rFonts w:ascii="Tahoma" w:hAnsi="Tahoma" w:cs="Tahoma"/>
        </w:rPr>
        <w:t>mplementacijo</w:t>
      </w:r>
      <w:r w:rsidR="004E1D04">
        <w:rPr>
          <w:rFonts w:ascii="Tahoma" w:hAnsi="Tahoma" w:cs="Tahoma"/>
        </w:rPr>
        <w:t xml:space="preserve"> </w:t>
      </w:r>
      <w:r w:rsidR="004E1D04" w:rsidRPr="004E1D04">
        <w:rPr>
          <w:rFonts w:ascii="Tahoma" w:hAnsi="Tahoma" w:cs="Tahoma"/>
        </w:rPr>
        <w:t>dinamiziran</w:t>
      </w:r>
      <w:r w:rsidR="004E1D04">
        <w:rPr>
          <w:rFonts w:ascii="Tahoma" w:hAnsi="Tahoma" w:cs="Tahoma"/>
        </w:rPr>
        <w:t>ega</w:t>
      </w:r>
      <w:r w:rsidR="004E1D04" w:rsidRPr="004E1D04">
        <w:rPr>
          <w:rFonts w:ascii="Tahoma" w:hAnsi="Tahoma" w:cs="Tahoma"/>
        </w:rPr>
        <w:t xml:space="preserve"> shematsk</w:t>
      </w:r>
      <w:r w:rsidR="004E1D04">
        <w:rPr>
          <w:rFonts w:ascii="Tahoma" w:hAnsi="Tahoma" w:cs="Tahoma"/>
        </w:rPr>
        <w:t>ega</w:t>
      </w:r>
      <w:r w:rsidR="004E1D04" w:rsidRPr="004E1D04">
        <w:rPr>
          <w:rFonts w:ascii="Tahoma" w:hAnsi="Tahoma" w:cs="Tahoma"/>
        </w:rPr>
        <w:t xml:space="preserve"> prikaz</w:t>
      </w:r>
      <w:r w:rsidR="004E1D04">
        <w:rPr>
          <w:rFonts w:ascii="Tahoma" w:hAnsi="Tahoma" w:cs="Tahoma"/>
        </w:rPr>
        <w:t>a</w:t>
      </w:r>
      <w:r w:rsidR="004E1D04" w:rsidRPr="004E1D04">
        <w:rPr>
          <w:rFonts w:ascii="Tahoma" w:hAnsi="Tahoma" w:cs="Tahoma"/>
        </w:rPr>
        <w:t xml:space="preserve"> agregata z vsemi njegovimi izvršnimi elementi in senzoriko</w:t>
      </w:r>
      <w:r w:rsidRPr="003B31E3">
        <w:rPr>
          <w:rFonts w:ascii="Tahoma" w:hAnsi="Tahoma" w:cs="Tahoma"/>
        </w:rPr>
        <w:t xml:space="preserve"> v nadzorni sistem ABB Abillity</w:t>
      </w:r>
      <w:r w:rsidRPr="003B31E3">
        <w:rPr>
          <w:rFonts w:ascii="Tahoma" w:hAnsi="Tahoma" w:cs="Tahoma"/>
          <w:vertAlign w:val="superscript"/>
        </w:rPr>
        <w:t>TM</w:t>
      </w:r>
      <w:r w:rsidRPr="003B31E3">
        <w:rPr>
          <w:rFonts w:ascii="Tahoma" w:hAnsi="Tahoma" w:cs="Tahoma"/>
        </w:rPr>
        <w:t xml:space="preserve"> 800xA</w:t>
      </w:r>
      <w:r w:rsidR="000C7EF1">
        <w:rPr>
          <w:rFonts w:ascii="Tahoma" w:hAnsi="Tahoma" w:cs="Tahoma"/>
        </w:rPr>
        <w:t>.</w:t>
      </w:r>
      <w:r w:rsidR="004E1D04">
        <w:rPr>
          <w:rFonts w:ascii="Tahoma" w:hAnsi="Tahoma" w:cs="Tahoma"/>
        </w:rPr>
        <w:t xml:space="preserve"> </w:t>
      </w:r>
      <w:r w:rsidR="004E1D04" w:rsidRPr="004E1D04">
        <w:rPr>
          <w:rFonts w:ascii="Tahoma" w:hAnsi="Tahoma" w:cs="Tahoma"/>
        </w:rPr>
        <w:t>Zajeto mora biti tudi upravljanje s podatki, kot je to izvedeno za ostale dele čistilne naprave na nadzornem sistemu</w:t>
      </w:r>
      <w:r w:rsidR="00D05C63">
        <w:rPr>
          <w:rFonts w:ascii="Tahoma" w:hAnsi="Tahoma" w:cs="Tahoma"/>
        </w:rPr>
        <w:t>.</w:t>
      </w:r>
      <w:r w:rsidR="000C7EF1">
        <w:rPr>
          <w:rFonts w:ascii="Tahoma" w:hAnsi="Tahoma" w:cs="Tahoma"/>
        </w:rPr>
        <w:t xml:space="preserve"> Implementacijo </w:t>
      </w:r>
      <w:r w:rsidRPr="003B31E3">
        <w:rPr>
          <w:rFonts w:ascii="Tahoma" w:hAnsi="Tahoma" w:cs="Tahoma"/>
        </w:rPr>
        <w:t xml:space="preserve">lahko izvaja samo ustrezno usposobljena oseba, ki ima vsaj 5 let delovnih izkušenj na omenjenem sistemu vodenja. </w:t>
      </w:r>
    </w:p>
    <w:p w:rsidR="00C72D37" w:rsidRDefault="00C72D37" w:rsidP="003B31E3">
      <w:pPr>
        <w:keepNext/>
        <w:keepLines/>
        <w:jc w:val="both"/>
        <w:rPr>
          <w:rFonts w:ascii="Tahoma" w:hAnsi="Tahoma" w:cs="Tahoma"/>
        </w:rPr>
      </w:pPr>
    </w:p>
    <w:p w:rsidR="003B31E3" w:rsidRPr="003B31E3" w:rsidRDefault="003B31E3" w:rsidP="003B31E3">
      <w:pPr>
        <w:keepNext/>
        <w:keepLines/>
        <w:jc w:val="both"/>
        <w:rPr>
          <w:rFonts w:ascii="Tahoma" w:hAnsi="Tahoma" w:cs="Tahoma"/>
        </w:rPr>
      </w:pPr>
      <w:r w:rsidRPr="003B31E3">
        <w:rPr>
          <w:rFonts w:ascii="Tahoma" w:hAnsi="Tahoma" w:cs="Tahoma"/>
        </w:rPr>
        <w:t>Potrdilo o usposobljenosti mora ponudnik pridobiti s strani uradnega predstavnika proizvajalca sistema vodenja ABB Abillity</w:t>
      </w:r>
      <w:r w:rsidRPr="003B31E3">
        <w:rPr>
          <w:rFonts w:ascii="Tahoma" w:hAnsi="Tahoma" w:cs="Tahoma"/>
          <w:vertAlign w:val="superscript"/>
        </w:rPr>
        <w:t>TM</w:t>
      </w:r>
      <w:r w:rsidRPr="003B31E3">
        <w:rPr>
          <w:rFonts w:ascii="Tahoma" w:hAnsi="Tahoma" w:cs="Tahoma"/>
        </w:rPr>
        <w:t xml:space="preserve"> 800xA. Ponudnik mora imeti vsaj 5 let delovnih izkušen</w:t>
      </w:r>
      <w:r w:rsidR="00C96B22">
        <w:rPr>
          <w:rFonts w:ascii="Tahoma" w:hAnsi="Tahoma" w:cs="Tahoma"/>
        </w:rPr>
        <w:t>j</w:t>
      </w:r>
      <w:r w:rsidRPr="003B31E3">
        <w:rPr>
          <w:rFonts w:ascii="Tahoma" w:hAnsi="Tahoma" w:cs="Tahoma"/>
        </w:rPr>
        <w:t xml:space="preserve"> na projektih čiščenja odpadnih voda. </w:t>
      </w:r>
    </w:p>
    <w:p w:rsidR="003B31E3" w:rsidRPr="003B31E3" w:rsidRDefault="003B31E3" w:rsidP="003B31E3">
      <w:pPr>
        <w:keepNext/>
        <w:keepLines/>
        <w:jc w:val="both"/>
        <w:rPr>
          <w:rFonts w:ascii="Tahoma" w:hAnsi="Tahoma" w:cs="Tahoma"/>
        </w:rPr>
      </w:pPr>
    </w:p>
    <w:p w:rsidR="003B31E3" w:rsidRPr="003B31E3" w:rsidRDefault="000C7EF1" w:rsidP="003B31E3">
      <w:pPr>
        <w:keepNext/>
        <w:keepLines/>
        <w:jc w:val="both"/>
        <w:rPr>
          <w:rFonts w:ascii="Tahoma" w:hAnsi="Tahoma" w:cs="Tahoma"/>
        </w:rPr>
      </w:pPr>
      <w:r>
        <w:rPr>
          <w:rFonts w:ascii="Tahoma" w:hAnsi="Tahoma" w:cs="Tahoma"/>
        </w:rPr>
        <w:t xml:space="preserve">Izbrani ponudnik mora sodelovati z  naročnikom in zagotavljati </w:t>
      </w:r>
      <w:r w:rsidR="003B31E3" w:rsidRPr="003B31E3">
        <w:rPr>
          <w:rFonts w:ascii="Tahoma" w:hAnsi="Tahoma" w:cs="Tahoma"/>
        </w:rPr>
        <w:t>tehnično pomoč naročniku v času testiranja, zagona in poskusnega obratovanja.</w:t>
      </w:r>
    </w:p>
    <w:p w:rsidR="003B31E3" w:rsidRPr="003B31E3" w:rsidRDefault="003B31E3" w:rsidP="003B31E3">
      <w:pPr>
        <w:keepNext/>
        <w:keepLines/>
        <w:jc w:val="both"/>
        <w:rPr>
          <w:rFonts w:ascii="Tahoma" w:hAnsi="Tahoma" w:cs="Tahoma"/>
        </w:rPr>
      </w:pPr>
    </w:p>
    <w:p w:rsidR="003B31E3" w:rsidRPr="003B31E3" w:rsidRDefault="003B31E3" w:rsidP="003B31E3">
      <w:pPr>
        <w:keepNext/>
        <w:keepLines/>
        <w:jc w:val="both"/>
        <w:rPr>
          <w:rFonts w:ascii="Tahoma" w:hAnsi="Tahoma" w:cs="Tahoma"/>
        </w:rPr>
      </w:pPr>
      <w:r w:rsidRPr="003B31E3">
        <w:rPr>
          <w:rFonts w:ascii="Tahoma" w:hAnsi="Tahoma" w:cs="Tahoma"/>
        </w:rPr>
        <w:t>Naročnik zagotovi programsko kodo obstoječe aplikacije za vodenje in nadzor.</w:t>
      </w:r>
    </w:p>
    <w:p w:rsidR="007949E0" w:rsidRPr="00112425" w:rsidRDefault="007949E0" w:rsidP="002F4A49">
      <w:pPr>
        <w:keepNext/>
        <w:keepLines/>
        <w:spacing w:line="252" w:lineRule="auto"/>
        <w:contextualSpacing/>
        <w:jc w:val="both"/>
        <w:rPr>
          <w:rFonts w:ascii="Tahoma" w:hAnsi="Tahoma" w:cs="Tahoma"/>
        </w:rPr>
      </w:pPr>
    </w:p>
    <w:p w:rsidR="008D660E" w:rsidRPr="00112425" w:rsidRDefault="008D660E" w:rsidP="002F4A49">
      <w:pPr>
        <w:keepNext/>
        <w:keepLines/>
        <w:jc w:val="both"/>
        <w:rPr>
          <w:rFonts w:ascii="Tahoma" w:hAnsi="Tahoma" w:cs="Tahoma"/>
          <w:b/>
        </w:rPr>
      </w:pPr>
      <w:r w:rsidRPr="00112425">
        <w:rPr>
          <w:rFonts w:ascii="Tahoma" w:hAnsi="Tahoma" w:cs="Tahoma"/>
          <w:b/>
        </w:rPr>
        <w:t>DOKAZILA:</w:t>
      </w:r>
    </w:p>
    <w:p w:rsidR="00EC69E1" w:rsidRDefault="00EC69E1" w:rsidP="002F4A49">
      <w:pPr>
        <w:keepNext/>
        <w:keepLines/>
        <w:jc w:val="both"/>
        <w:rPr>
          <w:rFonts w:ascii="Tahoma" w:hAnsi="Tahoma" w:cs="Tahoma"/>
        </w:rPr>
      </w:pPr>
      <w:r>
        <w:rPr>
          <w:rFonts w:ascii="Tahoma" w:hAnsi="Tahoma" w:cs="Tahoma"/>
        </w:rPr>
        <w:t>Ponudnik</w:t>
      </w:r>
      <w:r w:rsidRPr="00112425">
        <w:rPr>
          <w:rFonts w:ascii="Tahoma" w:hAnsi="Tahoma" w:cs="Tahoma"/>
        </w:rPr>
        <w:t xml:space="preserve"> izkaže izpolnjevanje teh pogojev </w:t>
      </w:r>
      <w:r>
        <w:rPr>
          <w:rFonts w:ascii="Tahoma" w:hAnsi="Tahoma" w:cs="Tahoma"/>
        </w:rPr>
        <w:t>z izpolnjenimi in podpisani naslednjimi prilogami:</w:t>
      </w:r>
      <w:r w:rsidRPr="00112425">
        <w:rPr>
          <w:rFonts w:ascii="Tahoma" w:hAnsi="Tahoma" w:cs="Tahoma"/>
        </w:rPr>
        <w:t xml:space="preserve"> </w:t>
      </w:r>
      <w:r>
        <w:rPr>
          <w:rFonts w:ascii="Tahoma" w:hAnsi="Tahoma" w:cs="Tahoma"/>
        </w:rPr>
        <w:t xml:space="preserve">        </w:t>
      </w:r>
    </w:p>
    <w:p w:rsidR="00B125A7" w:rsidRDefault="00EC69E1" w:rsidP="00283C22">
      <w:pPr>
        <w:keepNext/>
        <w:keepLines/>
        <w:numPr>
          <w:ilvl w:val="0"/>
          <w:numId w:val="23"/>
        </w:numPr>
        <w:ind w:left="714" w:hanging="357"/>
        <w:jc w:val="both"/>
        <w:rPr>
          <w:rFonts w:ascii="Tahoma" w:hAnsi="Tahoma" w:cs="Tahoma"/>
        </w:rPr>
      </w:pPr>
      <w:r w:rsidRPr="00EC69E1">
        <w:rPr>
          <w:rFonts w:ascii="Tahoma" w:hAnsi="Tahoma" w:cs="Tahoma"/>
        </w:rPr>
        <w:t xml:space="preserve">Priloga </w:t>
      </w:r>
      <w:r w:rsidR="00CE2724">
        <w:rPr>
          <w:rFonts w:ascii="Tahoma" w:hAnsi="Tahoma" w:cs="Tahoma"/>
        </w:rPr>
        <w:t xml:space="preserve">6 </w:t>
      </w:r>
      <w:r w:rsidR="00B125A7">
        <w:rPr>
          <w:rFonts w:ascii="Tahoma" w:hAnsi="Tahoma" w:cs="Tahoma"/>
        </w:rPr>
        <w:t>STROKOVNA SPOSOBNOST,</w:t>
      </w:r>
    </w:p>
    <w:p w:rsidR="00D05C63" w:rsidRDefault="00D05C63" w:rsidP="00283C22">
      <w:pPr>
        <w:keepNext/>
        <w:keepLines/>
        <w:numPr>
          <w:ilvl w:val="0"/>
          <w:numId w:val="23"/>
        </w:numPr>
        <w:ind w:left="714" w:hanging="357"/>
        <w:jc w:val="both"/>
        <w:rPr>
          <w:rFonts w:ascii="Tahoma" w:hAnsi="Tahoma" w:cs="Tahoma"/>
        </w:rPr>
      </w:pPr>
      <w:r>
        <w:rPr>
          <w:rFonts w:ascii="Tahoma" w:hAnsi="Tahoma" w:cs="Tahoma"/>
        </w:rPr>
        <w:t xml:space="preserve">Dokazilo o usposobljenosti, izdano s strani </w:t>
      </w:r>
      <w:r w:rsidRPr="003B31E3">
        <w:rPr>
          <w:rFonts w:ascii="Tahoma" w:hAnsi="Tahoma" w:cs="Tahoma"/>
        </w:rPr>
        <w:t>proizvajalca sistema vodenja ABB Abillity</w:t>
      </w:r>
      <w:r w:rsidRPr="003B31E3">
        <w:rPr>
          <w:rFonts w:ascii="Tahoma" w:hAnsi="Tahoma" w:cs="Tahoma"/>
          <w:vertAlign w:val="superscript"/>
        </w:rPr>
        <w:t>TM</w:t>
      </w:r>
      <w:r w:rsidRPr="003B31E3">
        <w:rPr>
          <w:rFonts w:ascii="Tahoma" w:hAnsi="Tahoma" w:cs="Tahoma"/>
        </w:rPr>
        <w:t xml:space="preserve"> 800xA</w:t>
      </w:r>
      <w:r>
        <w:rPr>
          <w:rFonts w:ascii="Tahoma" w:hAnsi="Tahoma" w:cs="Tahoma"/>
        </w:rPr>
        <w:t>.</w:t>
      </w:r>
    </w:p>
    <w:p w:rsidR="00C40D78" w:rsidRDefault="00C40D78" w:rsidP="00C40D78">
      <w:pPr>
        <w:keepNext/>
        <w:keepLines/>
        <w:jc w:val="both"/>
        <w:rPr>
          <w:rFonts w:ascii="Tahoma" w:hAnsi="Tahoma" w:cs="Tahoma"/>
        </w:rPr>
      </w:pPr>
    </w:p>
    <w:p w:rsidR="00C40D78" w:rsidRDefault="00C40D78" w:rsidP="00C40D78">
      <w:pPr>
        <w:keepNext/>
        <w:keepLines/>
        <w:shd w:val="clear" w:color="auto" w:fill="FFFFFF"/>
        <w:ind w:right="62"/>
        <w:jc w:val="both"/>
        <w:rPr>
          <w:rFonts w:ascii="Tahoma" w:hAnsi="Tahoma" w:cs="Tahoma"/>
        </w:rPr>
      </w:pPr>
      <w:r w:rsidRPr="002E1D01">
        <w:rPr>
          <w:rFonts w:ascii="Tahoma" w:hAnsi="Tahoma" w:cs="Tahoma"/>
        </w:rPr>
        <w:t xml:space="preserve">Naročnik si pridržuje pravico, da zahteva dodatna dokazila (na primer: </w:t>
      </w:r>
      <w:r>
        <w:rPr>
          <w:rFonts w:ascii="Tahoma" w:hAnsi="Tahoma" w:cs="Tahoma"/>
        </w:rPr>
        <w:t>dokazilo o zaposlitvi, dokazilo o vpisu v pristojno poklicno zbornico,</w:t>
      </w:r>
      <w:r w:rsidR="004F483F">
        <w:rPr>
          <w:rFonts w:ascii="Tahoma" w:hAnsi="Tahoma" w:cs="Tahoma"/>
        </w:rPr>
        <w:t xml:space="preserve"> ...).</w:t>
      </w:r>
    </w:p>
    <w:p w:rsidR="00332D2C" w:rsidRDefault="00332D2C" w:rsidP="002F4A49">
      <w:pPr>
        <w:keepNext/>
        <w:keepLines/>
        <w:jc w:val="both"/>
        <w:rPr>
          <w:rFonts w:ascii="Tahoma" w:hAnsi="Tahoma" w:cs="Tahoma"/>
        </w:rPr>
      </w:pPr>
    </w:p>
    <w:p w:rsidR="003E545B" w:rsidRPr="003E545B" w:rsidRDefault="003E545B" w:rsidP="003E545B">
      <w:pPr>
        <w:keepNext/>
        <w:keepLines/>
        <w:numPr>
          <w:ilvl w:val="2"/>
          <w:numId w:val="2"/>
        </w:numPr>
        <w:jc w:val="both"/>
        <w:rPr>
          <w:rFonts w:ascii="Tahoma" w:hAnsi="Tahoma" w:cs="Tahoma"/>
        </w:rPr>
      </w:pPr>
      <w:r w:rsidRPr="003E545B">
        <w:rPr>
          <w:rFonts w:ascii="Tahoma" w:hAnsi="Tahoma" w:cs="Tahoma"/>
        </w:rPr>
        <w:t>Ogled objekta</w:t>
      </w:r>
    </w:p>
    <w:p w:rsidR="003E545B" w:rsidRPr="0034751C" w:rsidRDefault="003E545B" w:rsidP="003E545B">
      <w:pPr>
        <w:keepNext/>
        <w:keepLines/>
        <w:jc w:val="both"/>
        <w:rPr>
          <w:rFonts w:ascii="Tahoma" w:hAnsi="Tahoma" w:cs="Tahoma"/>
          <w:u w:val="single"/>
        </w:rPr>
      </w:pPr>
    </w:p>
    <w:p w:rsidR="003E545B" w:rsidRPr="008379A4" w:rsidRDefault="003E545B" w:rsidP="003E545B">
      <w:pPr>
        <w:keepNext/>
        <w:keepLines/>
        <w:jc w:val="both"/>
        <w:rPr>
          <w:rFonts w:ascii="Tahoma" w:hAnsi="Tahoma" w:cs="Tahoma"/>
        </w:rPr>
      </w:pPr>
      <w:r w:rsidRPr="008379A4">
        <w:rPr>
          <w:rFonts w:ascii="Tahoma" w:hAnsi="Tahoma" w:cs="Tahoma"/>
        </w:rPr>
        <w:t xml:space="preserve">Neodvisno od podatkov, ki so vsebovani v razpisni dokumentaciji, si </w:t>
      </w:r>
      <w:r w:rsidRPr="008379A4">
        <w:rPr>
          <w:rFonts w:ascii="Tahoma" w:hAnsi="Tahoma" w:cs="Tahoma"/>
          <w:b/>
        </w:rPr>
        <w:t>mora</w:t>
      </w:r>
      <w:r w:rsidRPr="008379A4">
        <w:rPr>
          <w:rFonts w:ascii="Tahoma" w:hAnsi="Tahoma" w:cs="Tahoma"/>
        </w:rPr>
        <w:t xml:space="preserve"> ponudnik pred oddajo ponudbe obvezno ogledati objekte naročnika, kjer se bodo izvajal</w:t>
      </w:r>
      <w:r>
        <w:rPr>
          <w:rFonts w:ascii="Tahoma" w:hAnsi="Tahoma" w:cs="Tahoma"/>
        </w:rPr>
        <w:t>a</w:t>
      </w:r>
      <w:r w:rsidRPr="008379A4">
        <w:rPr>
          <w:rFonts w:ascii="Tahoma" w:hAnsi="Tahoma" w:cs="Tahoma"/>
        </w:rPr>
        <w:t xml:space="preserve"> razpisan</w:t>
      </w:r>
      <w:r>
        <w:rPr>
          <w:rFonts w:ascii="Tahoma" w:hAnsi="Tahoma" w:cs="Tahoma"/>
        </w:rPr>
        <w:t>a dela</w:t>
      </w:r>
      <w:r w:rsidRPr="008379A4">
        <w:rPr>
          <w:rFonts w:ascii="Tahoma" w:hAnsi="Tahoma" w:cs="Tahoma"/>
        </w:rPr>
        <w:t xml:space="preserve"> z namenom, da si pridobi morebitne ostale podatke, ki se nanašajo na izvedbo </w:t>
      </w:r>
      <w:r>
        <w:rPr>
          <w:rFonts w:ascii="Tahoma" w:hAnsi="Tahoma" w:cs="Tahoma"/>
        </w:rPr>
        <w:t>del</w:t>
      </w:r>
      <w:r w:rsidRPr="008379A4">
        <w:rPr>
          <w:rFonts w:ascii="Tahoma" w:hAnsi="Tahoma" w:cs="Tahoma"/>
        </w:rPr>
        <w:t xml:space="preserve"> po tej razpisni dokumentaciji in ki lahko vplivajo na ponudnikovo ceno ali ponudnikove obveznosti in izvedbene zmogljivosti ter se seznani z </w:t>
      </w:r>
      <w:r w:rsidRPr="008379A4">
        <w:rPr>
          <w:rFonts w:ascii="Tahoma" w:hAnsi="Tahoma" w:cs="Tahoma"/>
          <w:bCs/>
        </w:rPr>
        <w:t xml:space="preserve">razmerami in proizvodnimi objekti na lokaciji naročnika, </w:t>
      </w:r>
      <w:r>
        <w:rPr>
          <w:rFonts w:ascii="Tahoma" w:hAnsi="Tahoma" w:cs="Tahoma"/>
          <w:bCs/>
        </w:rPr>
        <w:t>Cesta v Prod 100, 1000 Ljubljana</w:t>
      </w:r>
      <w:r w:rsidRPr="008379A4">
        <w:rPr>
          <w:rFonts w:ascii="Tahoma" w:hAnsi="Tahoma" w:cs="Tahoma"/>
        </w:rPr>
        <w:t xml:space="preserve">. </w:t>
      </w:r>
    </w:p>
    <w:p w:rsidR="003E545B" w:rsidRDefault="003E545B" w:rsidP="003E545B">
      <w:pPr>
        <w:keepNext/>
        <w:keepLines/>
        <w:jc w:val="both"/>
        <w:rPr>
          <w:rFonts w:ascii="Tahoma" w:hAnsi="Tahoma" w:cs="Tahoma"/>
          <w:b/>
        </w:rPr>
      </w:pPr>
    </w:p>
    <w:p w:rsidR="003E545B" w:rsidRPr="008379A4" w:rsidRDefault="003E545B" w:rsidP="003E545B">
      <w:pPr>
        <w:keepNext/>
        <w:keepLines/>
        <w:jc w:val="both"/>
        <w:rPr>
          <w:rFonts w:ascii="Tahoma" w:hAnsi="Tahoma" w:cs="Tahoma"/>
          <w:iCs/>
        </w:rPr>
      </w:pPr>
      <w:r w:rsidRPr="008379A4">
        <w:rPr>
          <w:rFonts w:ascii="Tahoma" w:hAnsi="Tahoma" w:cs="Tahoma"/>
          <w:iCs/>
        </w:rPr>
        <w:t xml:space="preserve">Ponudniki se </w:t>
      </w:r>
      <w:r w:rsidRPr="008379A4">
        <w:rPr>
          <w:rFonts w:ascii="Tahoma" w:hAnsi="Tahoma" w:cs="Tahoma"/>
        </w:rPr>
        <w:t>predhodno dogovorijo za ogled objekt</w:t>
      </w:r>
      <w:r>
        <w:rPr>
          <w:rFonts w:ascii="Tahoma" w:hAnsi="Tahoma" w:cs="Tahoma"/>
        </w:rPr>
        <w:t>a</w:t>
      </w:r>
      <w:r w:rsidRPr="008379A4">
        <w:rPr>
          <w:rFonts w:ascii="Tahoma" w:hAnsi="Tahoma" w:cs="Tahoma"/>
        </w:rPr>
        <w:t xml:space="preserve"> s kontaktno osebo naročnika</w:t>
      </w:r>
      <w:r w:rsidRPr="008379A4">
        <w:rPr>
          <w:rFonts w:ascii="Tahoma" w:hAnsi="Tahoma" w:cs="Tahoma"/>
          <w:iCs/>
        </w:rPr>
        <w:t xml:space="preserve"> g.</w:t>
      </w:r>
      <w:r>
        <w:rPr>
          <w:rFonts w:ascii="Tahoma" w:hAnsi="Tahoma" w:cs="Tahoma"/>
          <w:iCs/>
        </w:rPr>
        <w:t xml:space="preserve"> Ernest Mlakar, </w:t>
      </w:r>
      <w:r w:rsidRPr="003E545B">
        <w:rPr>
          <w:rFonts w:ascii="Tahoma" w:hAnsi="Tahoma" w:cs="Tahoma"/>
          <w:iCs/>
        </w:rPr>
        <w:t>tel</w:t>
      </w:r>
      <w:r>
        <w:rPr>
          <w:rFonts w:ascii="Tahoma" w:hAnsi="Tahoma" w:cs="Tahoma"/>
          <w:iCs/>
        </w:rPr>
        <w:t>efon</w:t>
      </w:r>
      <w:r w:rsidRPr="003E545B">
        <w:rPr>
          <w:rFonts w:ascii="Tahoma" w:hAnsi="Tahoma" w:cs="Tahoma"/>
          <w:iCs/>
        </w:rPr>
        <w:t>: 041 692 698; e-</w:t>
      </w:r>
      <w:r>
        <w:rPr>
          <w:rFonts w:ascii="Tahoma" w:hAnsi="Tahoma" w:cs="Tahoma"/>
          <w:iCs/>
        </w:rPr>
        <w:t>pošta</w:t>
      </w:r>
      <w:r w:rsidRPr="003E545B">
        <w:rPr>
          <w:rFonts w:ascii="Tahoma" w:hAnsi="Tahoma" w:cs="Tahoma"/>
          <w:iCs/>
        </w:rPr>
        <w:t xml:space="preserve">: </w:t>
      </w:r>
      <w:r>
        <w:rPr>
          <w:rFonts w:ascii="Tahoma" w:hAnsi="Tahoma" w:cs="Tahoma"/>
          <w:iCs/>
        </w:rPr>
        <w:t>ernest.mlakar@vokasnaga.si.</w:t>
      </w:r>
    </w:p>
    <w:p w:rsidR="003E545B" w:rsidRPr="008379A4" w:rsidRDefault="003E545B" w:rsidP="003E545B">
      <w:pPr>
        <w:keepNext/>
        <w:keepLines/>
        <w:jc w:val="both"/>
        <w:rPr>
          <w:rFonts w:ascii="Tahoma" w:hAnsi="Tahoma" w:cs="Tahoma"/>
          <w:iCs/>
        </w:rPr>
      </w:pPr>
    </w:p>
    <w:p w:rsidR="003E545B" w:rsidRPr="00C27FA2" w:rsidRDefault="003E545B" w:rsidP="003E545B">
      <w:pPr>
        <w:keepNext/>
        <w:keepLines/>
        <w:jc w:val="both"/>
        <w:rPr>
          <w:rFonts w:ascii="Tahoma" w:hAnsi="Tahoma" w:cs="Tahoma"/>
        </w:rPr>
      </w:pPr>
      <w:r w:rsidRPr="00C27FA2">
        <w:rPr>
          <w:rFonts w:ascii="Tahoma" w:hAnsi="Tahoma" w:cs="Tahoma"/>
        </w:rPr>
        <w:t xml:space="preserve">Naročnik bo v ta namen ločeno organiziral sestanke s posameznimi ponudniki na lokaciji naročnika </w:t>
      </w:r>
      <w:r w:rsidRPr="003E545B">
        <w:rPr>
          <w:rFonts w:ascii="Tahoma" w:hAnsi="Tahoma" w:cs="Tahoma"/>
          <w:bCs/>
        </w:rPr>
        <w:t>Cesta v Prod 100, 1000 Ljubljana</w:t>
      </w:r>
      <w:r w:rsidRPr="00C27FA2">
        <w:rPr>
          <w:rFonts w:ascii="Tahoma" w:hAnsi="Tahoma" w:cs="Tahoma"/>
        </w:rPr>
        <w:t xml:space="preserve">, </w:t>
      </w:r>
      <w:r w:rsidRPr="00A6420C">
        <w:rPr>
          <w:rFonts w:ascii="Tahoma" w:hAnsi="Tahoma" w:cs="Tahoma"/>
          <w:b/>
          <w:u w:val="single"/>
        </w:rPr>
        <w:t>ki so obvezni za vse ponudnike</w:t>
      </w:r>
      <w:r w:rsidRPr="00C27FA2">
        <w:rPr>
          <w:rFonts w:ascii="Tahoma" w:hAnsi="Tahoma" w:cs="Tahoma"/>
        </w:rPr>
        <w:t xml:space="preserve">. Ponudnik mora kontaktirati predstavnika naročnika in se dogovoriti za </w:t>
      </w:r>
      <w:r>
        <w:rPr>
          <w:rFonts w:ascii="Tahoma" w:hAnsi="Tahoma" w:cs="Tahoma"/>
        </w:rPr>
        <w:t>ogled</w:t>
      </w:r>
      <w:r w:rsidRPr="00C27FA2">
        <w:rPr>
          <w:rFonts w:ascii="Tahoma" w:hAnsi="Tahoma" w:cs="Tahoma"/>
        </w:rPr>
        <w:t xml:space="preserve">. Ogled objektov je možen vsak delavnik, od 8. do 12. ure. Zadnji dan za ogled objekta </w:t>
      </w:r>
      <w:r w:rsidRPr="00FC5678">
        <w:rPr>
          <w:rFonts w:ascii="Tahoma" w:hAnsi="Tahoma" w:cs="Tahoma"/>
        </w:rPr>
        <w:t xml:space="preserve">je </w:t>
      </w:r>
      <w:r w:rsidR="00FC5678" w:rsidRPr="00FC5678">
        <w:rPr>
          <w:rFonts w:ascii="Tahoma" w:hAnsi="Tahoma" w:cs="Tahoma"/>
        </w:rPr>
        <w:t>2</w:t>
      </w:r>
      <w:r w:rsidRPr="00FC5678">
        <w:rPr>
          <w:rFonts w:ascii="Tahoma" w:hAnsi="Tahoma" w:cs="Tahoma"/>
        </w:rPr>
        <w:t xml:space="preserve">. </w:t>
      </w:r>
      <w:r w:rsidR="00FC5678" w:rsidRPr="00FC5678">
        <w:rPr>
          <w:rFonts w:ascii="Tahoma" w:hAnsi="Tahoma" w:cs="Tahoma"/>
        </w:rPr>
        <w:t>3</w:t>
      </w:r>
      <w:r w:rsidRPr="00FC5678">
        <w:rPr>
          <w:rFonts w:ascii="Tahoma" w:hAnsi="Tahoma" w:cs="Tahoma"/>
        </w:rPr>
        <w:t>. 202</w:t>
      </w:r>
      <w:r w:rsidR="00FC5678" w:rsidRPr="00FC5678">
        <w:rPr>
          <w:rFonts w:ascii="Tahoma" w:hAnsi="Tahoma" w:cs="Tahoma"/>
        </w:rPr>
        <w:t>2</w:t>
      </w:r>
      <w:r w:rsidRPr="00FC5678">
        <w:rPr>
          <w:rFonts w:ascii="Tahoma" w:hAnsi="Tahoma" w:cs="Tahoma"/>
        </w:rPr>
        <w:t xml:space="preserve"> do 12. ure.</w:t>
      </w:r>
      <w:r w:rsidRPr="00C27FA2">
        <w:rPr>
          <w:rFonts w:ascii="Tahoma" w:hAnsi="Tahoma" w:cs="Tahoma"/>
        </w:rPr>
        <w:t xml:space="preserve"> </w:t>
      </w:r>
    </w:p>
    <w:p w:rsidR="003E545B" w:rsidRPr="008379A4" w:rsidRDefault="003E545B" w:rsidP="003E545B">
      <w:pPr>
        <w:keepNext/>
        <w:keepLines/>
        <w:jc w:val="both"/>
        <w:rPr>
          <w:rFonts w:ascii="Tahoma" w:hAnsi="Tahoma" w:cs="Tahoma"/>
        </w:rPr>
      </w:pPr>
    </w:p>
    <w:p w:rsidR="003E545B" w:rsidRPr="00C27FA2" w:rsidRDefault="003E545B" w:rsidP="003E545B">
      <w:pPr>
        <w:keepNext/>
        <w:keepLines/>
        <w:jc w:val="both"/>
        <w:rPr>
          <w:rFonts w:ascii="Tahoma" w:hAnsi="Tahoma" w:cs="Tahoma"/>
          <w:b/>
        </w:rPr>
      </w:pPr>
      <w:r w:rsidRPr="00C24D40">
        <w:rPr>
          <w:rFonts w:ascii="Tahoma" w:hAnsi="Tahoma" w:cs="Tahoma"/>
          <w:b/>
        </w:rPr>
        <w:lastRenderedPageBreak/>
        <w:t>Ponudnik ne bo upravičen do nobenega povečanja cene, ki bi ga utemeljeval s tem,</w:t>
      </w:r>
      <w:r w:rsidRPr="00C27FA2">
        <w:rPr>
          <w:rFonts w:ascii="Tahoma" w:hAnsi="Tahoma" w:cs="Tahoma"/>
          <w:b/>
        </w:rPr>
        <w:t xml:space="preserve"> da ni bil polno obveščen o pogojih, ki se nanašajo na predmetne obveznosti. </w:t>
      </w:r>
      <w:r w:rsidRPr="00AA65EF">
        <w:rPr>
          <w:rFonts w:ascii="Tahoma" w:hAnsi="Tahoma" w:cs="Tahoma"/>
          <w:b/>
        </w:rPr>
        <w:t>Predstavnik ponudnika, ki bo prišel na ogled objekta mora upoštevati priporočila za preprečevanje okužbe z virusom SARS-CoV-2 in sam poskrbeti za ustrezno zaščito. V kolikor ne bo upošteval priporočil in ne bo poskrbel za ustrezno zaščito, ogled objekta ne bo mogoč.</w:t>
      </w:r>
    </w:p>
    <w:p w:rsidR="003E545B" w:rsidRPr="008379A4" w:rsidRDefault="003E545B" w:rsidP="003E545B">
      <w:pPr>
        <w:keepNext/>
        <w:keepLines/>
        <w:jc w:val="both"/>
        <w:rPr>
          <w:rFonts w:ascii="Tahoma" w:hAnsi="Tahoma" w:cs="Tahoma"/>
        </w:rPr>
      </w:pPr>
    </w:p>
    <w:p w:rsidR="003E545B" w:rsidRDefault="003E545B" w:rsidP="003E545B">
      <w:pPr>
        <w:keepNext/>
        <w:keepLines/>
        <w:jc w:val="both"/>
        <w:rPr>
          <w:rFonts w:ascii="Tahoma" w:hAnsi="Tahoma" w:cs="Tahoma"/>
        </w:rPr>
      </w:pPr>
      <w:r w:rsidRPr="008B3DF4">
        <w:rPr>
          <w:rFonts w:ascii="Tahoma" w:hAnsi="Tahoma" w:cs="Tahoma"/>
        </w:rPr>
        <w:t xml:space="preserve">Ponudnik mora kot </w:t>
      </w:r>
      <w:r>
        <w:rPr>
          <w:rFonts w:ascii="Tahoma" w:hAnsi="Tahoma" w:cs="Tahoma"/>
          <w:b/>
        </w:rPr>
        <w:t>P</w:t>
      </w:r>
      <w:r w:rsidRPr="008B3DF4">
        <w:rPr>
          <w:rFonts w:ascii="Tahoma" w:hAnsi="Tahoma" w:cs="Tahoma"/>
          <w:b/>
        </w:rPr>
        <w:t xml:space="preserve">rilogo </w:t>
      </w:r>
      <w:r>
        <w:rPr>
          <w:rFonts w:ascii="Tahoma" w:hAnsi="Tahoma" w:cs="Tahoma"/>
          <w:b/>
        </w:rPr>
        <w:t>X</w:t>
      </w:r>
      <w:r w:rsidRPr="008B3DF4">
        <w:rPr>
          <w:rFonts w:ascii="Tahoma" w:hAnsi="Tahoma" w:cs="Tahoma"/>
        </w:rPr>
        <w:t xml:space="preserve"> predložiti potrdilo (izdano s strani naročnika) o opravljenem obveznem ogledu objekt</w:t>
      </w:r>
      <w:r>
        <w:rPr>
          <w:rFonts w:ascii="Tahoma" w:hAnsi="Tahoma" w:cs="Tahoma"/>
        </w:rPr>
        <w:t>a,</w:t>
      </w:r>
      <w:r w:rsidRPr="008B3DF4">
        <w:rPr>
          <w:rFonts w:ascii="Tahoma" w:hAnsi="Tahoma" w:cs="Tahoma"/>
        </w:rPr>
        <w:t xml:space="preserve"> na kater</w:t>
      </w:r>
      <w:r>
        <w:rPr>
          <w:rFonts w:ascii="Tahoma" w:hAnsi="Tahoma" w:cs="Tahoma"/>
        </w:rPr>
        <w:t>em</w:t>
      </w:r>
      <w:r w:rsidRPr="008B3DF4">
        <w:rPr>
          <w:rFonts w:ascii="Tahoma" w:hAnsi="Tahoma" w:cs="Tahoma"/>
        </w:rPr>
        <w:t xml:space="preserve"> se bodo izvajala dela, ki so predmet </w:t>
      </w:r>
      <w:r>
        <w:rPr>
          <w:rFonts w:ascii="Tahoma" w:hAnsi="Tahoma" w:cs="Tahoma"/>
        </w:rPr>
        <w:t xml:space="preserve">tega </w:t>
      </w:r>
      <w:r w:rsidRPr="008B3DF4">
        <w:rPr>
          <w:rFonts w:ascii="Tahoma" w:hAnsi="Tahoma" w:cs="Tahoma"/>
        </w:rPr>
        <w:t>postopka.</w:t>
      </w:r>
    </w:p>
    <w:p w:rsidR="003E545B" w:rsidRPr="00112425" w:rsidRDefault="003E545B" w:rsidP="002F4A49">
      <w:pPr>
        <w:keepNext/>
        <w:keepLines/>
        <w:jc w:val="both"/>
        <w:rPr>
          <w:rFonts w:ascii="Tahoma" w:hAnsi="Tahoma" w:cs="Tahoma"/>
        </w:rPr>
      </w:pPr>
    </w:p>
    <w:p w:rsidR="008A2986" w:rsidRPr="00112425" w:rsidRDefault="00385E71" w:rsidP="002F4A49">
      <w:pPr>
        <w:keepNext/>
        <w:keepLines/>
        <w:numPr>
          <w:ilvl w:val="1"/>
          <w:numId w:val="2"/>
        </w:numPr>
        <w:jc w:val="both"/>
        <w:rPr>
          <w:rFonts w:ascii="Tahoma" w:hAnsi="Tahoma" w:cs="Tahoma"/>
          <w:b/>
        </w:rPr>
      </w:pPr>
      <w:r w:rsidRPr="00112425">
        <w:rPr>
          <w:rFonts w:ascii="Tahoma" w:hAnsi="Tahoma" w:cs="Tahoma"/>
          <w:b/>
        </w:rPr>
        <w:t>Ostale zahteve naročnika</w:t>
      </w:r>
    </w:p>
    <w:p w:rsidR="0094743D" w:rsidRPr="00112425" w:rsidRDefault="0094743D" w:rsidP="002F4A49">
      <w:pPr>
        <w:keepNext/>
        <w:keepLines/>
        <w:tabs>
          <w:tab w:val="left" w:pos="0"/>
        </w:tabs>
        <w:jc w:val="both"/>
        <w:rPr>
          <w:rFonts w:ascii="Tahoma" w:hAnsi="Tahoma" w:cs="Tahoma"/>
        </w:rPr>
      </w:pPr>
    </w:p>
    <w:p w:rsidR="00332D2C" w:rsidRPr="00112425" w:rsidRDefault="00332D2C" w:rsidP="002F4A49">
      <w:pPr>
        <w:keepNext/>
        <w:keepLines/>
        <w:tabs>
          <w:tab w:val="left" w:pos="-1560"/>
        </w:tabs>
        <w:jc w:val="both"/>
        <w:rPr>
          <w:rFonts w:ascii="Tahoma" w:hAnsi="Tahoma" w:cs="Tahoma"/>
        </w:rPr>
      </w:pPr>
      <w:r w:rsidRPr="00112425">
        <w:rPr>
          <w:rFonts w:ascii="Tahoma" w:hAnsi="Tahoma" w:cs="Tahoma"/>
        </w:rPr>
        <w:t>Gospodarski subjekt ne sme biti uvrščen na seznam poslovnih subjektov, s katerimi na podlagi 35. člena Zakona o integriteti in preprečevanju korupcije (Ur. l. RS, št. 69/11-UPB2, v nadaljevanju: ZIntPK), naročniki ne smejo sodelovati.</w:t>
      </w:r>
    </w:p>
    <w:p w:rsidR="00332D2C" w:rsidRPr="00112425" w:rsidRDefault="00332D2C" w:rsidP="002F4A49">
      <w:pPr>
        <w:keepNext/>
        <w:keepLines/>
        <w:jc w:val="both"/>
        <w:rPr>
          <w:rFonts w:ascii="Tahoma" w:hAnsi="Tahoma" w:cs="Tahoma"/>
        </w:rPr>
      </w:pPr>
    </w:p>
    <w:p w:rsidR="00332D2C" w:rsidRPr="00112425" w:rsidRDefault="00332D2C" w:rsidP="002F4A49">
      <w:pPr>
        <w:keepNext/>
        <w:keepLines/>
        <w:tabs>
          <w:tab w:val="left" w:pos="284"/>
        </w:tabs>
        <w:jc w:val="both"/>
        <w:rPr>
          <w:rFonts w:ascii="Tahoma" w:hAnsi="Tahoma" w:cs="Tahoma"/>
        </w:rPr>
      </w:pPr>
      <w:r w:rsidRPr="00112425">
        <w:rPr>
          <w:rFonts w:ascii="Tahoma" w:hAnsi="Tahoma" w:cs="Tahoma"/>
        </w:rPr>
        <w:t xml:space="preserve">Gospodarski subjekt mora v skladu s šestim odstavkom 14. člena ZIntPK,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w:t>
      </w:r>
      <w:r w:rsidR="00AE13F6" w:rsidRPr="00112425">
        <w:rPr>
          <w:rFonts w:ascii="Tahoma" w:hAnsi="Tahoma" w:cs="Tahoma"/>
        </w:rPr>
        <w:t>V kolikor</w:t>
      </w:r>
      <w:r w:rsidRPr="00112425">
        <w:rPr>
          <w:rFonts w:ascii="Tahoma" w:hAnsi="Tahoma" w:cs="Tahoma"/>
        </w:rPr>
        <w:t xml:space="preserve"> ponudnik predloži lažno izjavo oziroma </w:t>
      </w:r>
      <w:r w:rsidR="00AE13F6" w:rsidRPr="00112425">
        <w:rPr>
          <w:rFonts w:ascii="Tahoma" w:hAnsi="Tahoma" w:cs="Tahoma"/>
        </w:rPr>
        <w:t>navede</w:t>
      </w:r>
      <w:r w:rsidRPr="00112425">
        <w:rPr>
          <w:rFonts w:ascii="Tahoma" w:hAnsi="Tahoma" w:cs="Tahoma"/>
        </w:rPr>
        <w:t xml:space="preserve"> neresnične podatke o navedenih dejstvih, ima to za posledico ničnost </w:t>
      </w:r>
      <w:r w:rsidR="00AE13F6" w:rsidRPr="00112425">
        <w:rPr>
          <w:rFonts w:ascii="Tahoma" w:hAnsi="Tahoma" w:cs="Tahoma"/>
        </w:rPr>
        <w:t>pogodbe</w:t>
      </w:r>
      <w:r w:rsidRPr="00112425">
        <w:rPr>
          <w:rFonts w:ascii="Tahoma" w:hAnsi="Tahoma" w:cs="Tahoma"/>
        </w:rPr>
        <w:t>.</w:t>
      </w:r>
    </w:p>
    <w:p w:rsidR="00332D2C" w:rsidRPr="00112425" w:rsidRDefault="00332D2C" w:rsidP="002F4A49">
      <w:pPr>
        <w:keepNext/>
        <w:keepLines/>
        <w:tabs>
          <w:tab w:val="left" w:pos="0"/>
        </w:tabs>
        <w:jc w:val="both"/>
        <w:rPr>
          <w:rFonts w:ascii="Tahoma" w:hAnsi="Tahoma" w:cs="Tahoma"/>
        </w:rPr>
      </w:pPr>
    </w:p>
    <w:p w:rsidR="00332D2C" w:rsidRPr="00112425" w:rsidRDefault="00332D2C" w:rsidP="002F4A49">
      <w:pPr>
        <w:keepNext/>
        <w:keepLines/>
        <w:jc w:val="both"/>
        <w:rPr>
          <w:rFonts w:ascii="Tahoma" w:hAnsi="Tahoma" w:cs="Tahoma"/>
          <w:b/>
        </w:rPr>
      </w:pPr>
      <w:r w:rsidRPr="00112425">
        <w:rPr>
          <w:rFonts w:ascii="Tahoma" w:hAnsi="Tahoma" w:cs="Tahoma"/>
          <w:b/>
        </w:rPr>
        <w:t>Zgoraj navedeni pogoji veljajo tudi za posamezne člane skupine ponudnikov v okviru skupne ponudbe in za vse v ponudbi navedene podizvajalce.</w:t>
      </w:r>
    </w:p>
    <w:p w:rsidR="00332D2C" w:rsidRPr="00112425" w:rsidRDefault="00332D2C" w:rsidP="002F4A49">
      <w:pPr>
        <w:keepNext/>
        <w:keepLines/>
        <w:jc w:val="both"/>
        <w:rPr>
          <w:rFonts w:ascii="Tahoma" w:hAnsi="Tahoma" w:cs="Tahoma"/>
          <w:b/>
          <w:bCs/>
        </w:rPr>
      </w:pPr>
    </w:p>
    <w:p w:rsidR="00332D2C" w:rsidRPr="00112425" w:rsidRDefault="00332D2C" w:rsidP="002F4A49">
      <w:pPr>
        <w:keepNext/>
        <w:keepLines/>
        <w:jc w:val="both"/>
        <w:rPr>
          <w:rFonts w:ascii="Tahoma" w:hAnsi="Tahoma" w:cs="Tahoma"/>
          <w:b/>
          <w:bCs/>
        </w:rPr>
      </w:pPr>
      <w:r w:rsidRPr="00112425">
        <w:rPr>
          <w:rFonts w:ascii="Tahoma" w:hAnsi="Tahoma" w:cs="Tahoma"/>
          <w:b/>
          <w:bCs/>
        </w:rPr>
        <w:t>V kolikor gospodarski subjekt glede pogojev v zvezi z ekonomskim in finančnim položajem ter tehnično in strokovno sposobnostjo, v skladu z 81. členom ZJN-3,</w:t>
      </w:r>
      <w:r w:rsidRPr="00112425">
        <w:rPr>
          <w:rFonts w:ascii="Tahoma" w:hAnsi="Tahoma" w:cs="Tahoma"/>
          <w:bCs/>
        </w:rPr>
        <w:t xml:space="preserve"> </w:t>
      </w:r>
      <w:r w:rsidRPr="00112425">
        <w:rPr>
          <w:rFonts w:ascii="Tahoma" w:hAnsi="Tahoma" w:cs="Tahoma"/>
          <w:b/>
          <w:bCs/>
        </w:rPr>
        <w:t>uporabi zmogljivosti drugih subjektov, morajo zgoraj navedene pogoje izpolnjevati tudi subjekti, katerih zmogljivosti uporablja gospodarski subjekt.</w:t>
      </w:r>
    </w:p>
    <w:p w:rsidR="00332D2C" w:rsidRPr="00112425" w:rsidRDefault="00332D2C" w:rsidP="002F4A49">
      <w:pPr>
        <w:keepNext/>
        <w:keepLines/>
        <w:jc w:val="both"/>
        <w:rPr>
          <w:rFonts w:ascii="Tahoma" w:hAnsi="Tahoma" w:cs="Tahoma"/>
        </w:rPr>
      </w:pPr>
    </w:p>
    <w:p w:rsidR="00332D2C" w:rsidRPr="00112425" w:rsidRDefault="00AE13F6" w:rsidP="002F4A49">
      <w:pPr>
        <w:keepNext/>
        <w:keepLines/>
        <w:jc w:val="both"/>
        <w:rPr>
          <w:rFonts w:ascii="Tahoma" w:hAnsi="Tahoma" w:cs="Tahoma"/>
          <w:b/>
        </w:rPr>
      </w:pPr>
      <w:r w:rsidRPr="00112425">
        <w:rPr>
          <w:rFonts w:ascii="Tahoma" w:hAnsi="Tahoma" w:cs="Tahoma"/>
          <w:b/>
        </w:rPr>
        <w:t>DOKAZILA</w:t>
      </w:r>
      <w:r w:rsidR="00332D2C" w:rsidRPr="00112425">
        <w:rPr>
          <w:rFonts w:ascii="Tahoma" w:hAnsi="Tahoma" w:cs="Tahoma"/>
          <w:b/>
        </w:rPr>
        <w:t>:</w:t>
      </w:r>
    </w:p>
    <w:p w:rsidR="00332D2C" w:rsidRPr="00112425" w:rsidRDefault="00332D2C" w:rsidP="002F4A49">
      <w:pPr>
        <w:keepNext/>
        <w:keepLines/>
        <w:spacing w:after="120"/>
        <w:jc w:val="both"/>
        <w:rPr>
          <w:rFonts w:ascii="Tahoma" w:hAnsi="Tahoma" w:cs="Tahoma"/>
        </w:rPr>
      </w:pPr>
      <w:r w:rsidRPr="00112425">
        <w:rPr>
          <w:rFonts w:ascii="Tahoma" w:hAnsi="Tahoma" w:cs="Tahoma"/>
        </w:rPr>
        <w:t>Gospodarski subjekt izkaže izpolnjevanje teh pogojev s podpisom in s predložitvijo naslednjih prilog:</w:t>
      </w:r>
    </w:p>
    <w:p w:rsidR="00332D2C" w:rsidRPr="00112425" w:rsidRDefault="00332D2C" w:rsidP="00283C22">
      <w:pPr>
        <w:keepNext/>
        <w:keepLines/>
        <w:numPr>
          <w:ilvl w:val="0"/>
          <w:numId w:val="23"/>
        </w:numPr>
        <w:ind w:left="714" w:hanging="357"/>
        <w:jc w:val="both"/>
        <w:rPr>
          <w:rFonts w:ascii="Tahoma" w:hAnsi="Tahoma" w:cs="Tahoma"/>
        </w:rPr>
      </w:pPr>
      <w:r w:rsidRPr="00112425">
        <w:rPr>
          <w:rFonts w:ascii="Tahoma" w:hAnsi="Tahoma" w:cs="Tahoma"/>
        </w:rPr>
        <w:t xml:space="preserve">Priloga 3/1: »Izjava o izpolnjevanju sposobnosti ponudnika/partnerja«, </w:t>
      </w:r>
    </w:p>
    <w:p w:rsidR="00332D2C" w:rsidRPr="00112425" w:rsidRDefault="00332D2C" w:rsidP="00283C22">
      <w:pPr>
        <w:keepNext/>
        <w:keepLines/>
        <w:numPr>
          <w:ilvl w:val="0"/>
          <w:numId w:val="23"/>
        </w:numPr>
        <w:ind w:left="714" w:hanging="357"/>
        <w:jc w:val="both"/>
        <w:rPr>
          <w:rFonts w:ascii="Tahoma" w:hAnsi="Tahoma" w:cs="Tahoma"/>
        </w:rPr>
      </w:pPr>
      <w:r w:rsidRPr="00112425">
        <w:rPr>
          <w:rFonts w:ascii="Tahoma" w:hAnsi="Tahoma" w:cs="Tahoma"/>
        </w:rPr>
        <w:t>Priloga 3/2: »Izjava o izpolnjevanju sposobnosti podizvajalca/drugega subjekta«,</w:t>
      </w:r>
    </w:p>
    <w:p w:rsidR="00332D2C" w:rsidRPr="00112425" w:rsidRDefault="004B1383" w:rsidP="00283C22">
      <w:pPr>
        <w:keepNext/>
        <w:keepLines/>
        <w:numPr>
          <w:ilvl w:val="0"/>
          <w:numId w:val="23"/>
        </w:numPr>
        <w:ind w:left="714" w:hanging="357"/>
        <w:jc w:val="both"/>
        <w:rPr>
          <w:rFonts w:ascii="Tahoma" w:hAnsi="Tahoma" w:cs="Tahoma"/>
        </w:rPr>
      </w:pPr>
      <w:r w:rsidRPr="004B1383">
        <w:rPr>
          <w:rFonts w:ascii="Tahoma" w:hAnsi="Tahoma" w:cs="Tahoma"/>
        </w:rPr>
        <w:t>Priloga</w:t>
      </w:r>
      <w:r w:rsidR="00AE13F6" w:rsidRPr="004B1383">
        <w:rPr>
          <w:rFonts w:ascii="Tahoma" w:hAnsi="Tahoma" w:cs="Tahoma"/>
        </w:rPr>
        <w:t xml:space="preserve"> 3</w:t>
      </w:r>
      <w:r>
        <w:rPr>
          <w:rFonts w:ascii="Tahoma" w:hAnsi="Tahoma" w:cs="Tahoma"/>
        </w:rPr>
        <w:t>/4</w:t>
      </w:r>
      <w:r w:rsidR="00332D2C" w:rsidRPr="00112425">
        <w:rPr>
          <w:rFonts w:ascii="Tahoma" w:hAnsi="Tahoma" w:cs="Tahoma"/>
        </w:rPr>
        <w:t>: »</w:t>
      </w:r>
      <w:r w:rsidR="00332D2C" w:rsidRPr="00112425">
        <w:rPr>
          <w:rFonts w:ascii="Tahoma" w:hAnsi="Tahoma" w:cs="Tahoma"/>
          <w:bCs/>
        </w:rPr>
        <w:t xml:space="preserve">Izjava o udeležbi fizičnih in pravnih oseb v lastništvu ponudnika«. </w:t>
      </w:r>
    </w:p>
    <w:p w:rsidR="00332D2C" w:rsidRDefault="00332D2C" w:rsidP="002F4A49">
      <w:pPr>
        <w:keepNext/>
        <w:keepLines/>
        <w:jc w:val="both"/>
        <w:rPr>
          <w:rFonts w:ascii="Tahoma" w:hAnsi="Tahoma" w:cs="Tahoma"/>
        </w:rPr>
      </w:pPr>
    </w:p>
    <w:p w:rsidR="00695813" w:rsidRPr="00112425" w:rsidRDefault="008873D9" w:rsidP="002F4A49">
      <w:pPr>
        <w:keepNext/>
        <w:keepLines/>
        <w:numPr>
          <w:ilvl w:val="0"/>
          <w:numId w:val="2"/>
        </w:numPr>
        <w:jc w:val="both"/>
        <w:rPr>
          <w:rFonts w:ascii="Tahoma" w:hAnsi="Tahoma" w:cs="Tahoma"/>
          <w:b/>
        </w:rPr>
      </w:pPr>
      <w:r w:rsidRPr="00112425">
        <w:rPr>
          <w:rFonts w:ascii="Tahoma" w:hAnsi="Tahoma" w:cs="Tahoma"/>
          <w:b/>
          <w:sz w:val="24"/>
        </w:rPr>
        <w:t>FINANČNA ZAVAROVANJA</w:t>
      </w:r>
      <w:r w:rsidR="005B288F" w:rsidRPr="00112425">
        <w:rPr>
          <w:rFonts w:ascii="Tahoma" w:hAnsi="Tahoma" w:cs="Tahoma"/>
          <w:b/>
          <w:sz w:val="24"/>
        </w:rPr>
        <w:t xml:space="preserve"> </w:t>
      </w:r>
    </w:p>
    <w:p w:rsidR="00763FCA" w:rsidRPr="00112425" w:rsidRDefault="00763FCA" w:rsidP="002F4A49">
      <w:pPr>
        <w:keepNext/>
        <w:keepLines/>
        <w:jc w:val="both"/>
        <w:rPr>
          <w:rFonts w:ascii="Tahoma" w:hAnsi="Tahoma" w:cs="Tahoma"/>
          <w:b/>
          <w:sz w:val="24"/>
        </w:rPr>
      </w:pPr>
    </w:p>
    <w:p w:rsidR="00763FCA" w:rsidRPr="00112425" w:rsidRDefault="00763FCA" w:rsidP="002F4A49">
      <w:pPr>
        <w:keepNext/>
        <w:keepLines/>
        <w:numPr>
          <w:ilvl w:val="1"/>
          <w:numId w:val="2"/>
        </w:numPr>
        <w:spacing w:after="200" w:line="276" w:lineRule="auto"/>
        <w:jc w:val="both"/>
        <w:rPr>
          <w:rFonts w:ascii="Tahoma" w:hAnsi="Tahoma" w:cs="Tahoma"/>
          <w:b/>
        </w:rPr>
      </w:pPr>
      <w:r w:rsidRPr="00112425">
        <w:rPr>
          <w:rFonts w:ascii="Tahoma" w:hAnsi="Tahoma" w:cs="Tahoma"/>
          <w:b/>
        </w:rPr>
        <w:t>Splošna določila</w:t>
      </w:r>
    </w:p>
    <w:p w:rsidR="00C155A2" w:rsidRPr="00C155A2" w:rsidRDefault="00C155A2" w:rsidP="00C155A2">
      <w:pPr>
        <w:keepNext/>
        <w:keepLines/>
        <w:jc w:val="both"/>
        <w:rPr>
          <w:rFonts w:ascii="Tahoma" w:hAnsi="Tahoma" w:cs="Tahoma"/>
        </w:rPr>
      </w:pPr>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rsidR="00C155A2" w:rsidRPr="00C155A2" w:rsidRDefault="00C155A2" w:rsidP="00C155A2">
      <w:pPr>
        <w:keepNext/>
        <w:keepLines/>
        <w:jc w:val="both"/>
        <w:rPr>
          <w:rFonts w:ascii="Tahoma" w:hAnsi="Tahoma" w:cs="Tahoma"/>
        </w:rPr>
      </w:pPr>
    </w:p>
    <w:p w:rsidR="00C155A2" w:rsidRDefault="00C155A2" w:rsidP="00C155A2">
      <w:pPr>
        <w:keepNext/>
        <w:keepLines/>
        <w:jc w:val="both"/>
        <w:rPr>
          <w:rFonts w:ascii="Tahoma" w:hAnsi="Tahoma" w:cs="Tahoma"/>
        </w:rPr>
      </w:pPr>
      <w:r w:rsidRPr="00C155A2">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zavarovanje resnosti ponudbe v obliki kavcijskega zavarovanja.</w:t>
      </w:r>
      <w:r w:rsidR="00763FCA" w:rsidRPr="00112425">
        <w:rPr>
          <w:rFonts w:ascii="Tahoma" w:hAnsi="Tahoma" w:cs="Tahoma"/>
        </w:rPr>
        <w:t xml:space="preserve"> </w:t>
      </w:r>
    </w:p>
    <w:p w:rsidR="00C155A2" w:rsidRDefault="00C155A2" w:rsidP="00C155A2">
      <w:pPr>
        <w:keepNext/>
        <w:keepLines/>
        <w:jc w:val="both"/>
        <w:rPr>
          <w:rFonts w:ascii="Tahoma" w:hAnsi="Tahoma" w:cs="Tahoma"/>
        </w:rPr>
      </w:pPr>
    </w:p>
    <w:p w:rsidR="00763FCA" w:rsidRDefault="00C155A2" w:rsidP="00C155A2">
      <w:pPr>
        <w:keepNext/>
        <w:keepLines/>
        <w:jc w:val="both"/>
        <w:rPr>
          <w:rFonts w:ascii="Tahoma" w:hAnsi="Tahoma" w:cs="Tahoma"/>
        </w:rPr>
      </w:pPr>
      <w:r>
        <w:rPr>
          <w:rFonts w:ascii="Tahoma" w:hAnsi="Tahoma" w:cs="Tahoma"/>
        </w:rPr>
        <w:t xml:space="preserve">Finančna zavarovanja </w:t>
      </w:r>
      <w:r w:rsidR="00763FCA" w:rsidRPr="00112425">
        <w:rPr>
          <w:rFonts w:ascii="Tahoma" w:hAnsi="Tahoma" w:cs="Tahoma"/>
        </w:rPr>
        <w:t xml:space="preserve">morajo biti nepreklicna, brezpogojne in plačljive na prvi poziv in morajo biti izdane po vzorcih iz razpisne dokumentacije.  </w:t>
      </w:r>
    </w:p>
    <w:p w:rsidR="00A54E11" w:rsidRDefault="00A54E11" w:rsidP="00C155A2">
      <w:pPr>
        <w:keepNext/>
        <w:keepLines/>
        <w:jc w:val="both"/>
        <w:rPr>
          <w:rFonts w:ascii="Tahoma" w:hAnsi="Tahoma" w:cs="Tahoma"/>
        </w:rPr>
      </w:pPr>
    </w:p>
    <w:p w:rsidR="00A54E11" w:rsidRDefault="00A54E11" w:rsidP="00C155A2">
      <w:pPr>
        <w:keepNext/>
        <w:keepLines/>
        <w:jc w:val="both"/>
        <w:rPr>
          <w:rFonts w:ascii="Tahoma" w:hAnsi="Tahoma" w:cs="Tahoma"/>
        </w:rPr>
      </w:pPr>
    </w:p>
    <w:p w:rsidR="00A54E11" w:rsidRDefault="00A54E11" w:rsidP="00C155A2">
      <w:pPr>
        <w:keepNext/>
        <w:keepLines/>
        <w:jc w:val="both"/>
        <w:rPr>
          <w:rFonts w:ascii="Tahoma" w:hAnsi="Tahoma" w:cs="Tahoma"/>
        </w:rPr>
      </w:pPr>
    </w:p>
    <w:p w:rsidR="00A54E11" w:rsidRDefault="00A54E11" w:rsidP="00C155A2">
      <w:pPr>
        <w:keepNext/>
        <w:keepLines/>
        <w:jc w:val="both"/>
        <w:rPr>
          <w:rFonts w:ascii="Tahoma" w:hAnsi="Tahoma" w:cs="Tahoma"/>
        </w:rPr>
      </w:pPr>
    </w:p>
    <w:p w:rsidR="00A54E11" w:rsidRPr="00112425" w:rsidRDefault="00A54E11" w:rsidP="00C155A2">
      <w:pPr>
        <w:keepNext/>
        <w:keepLines/>
        <w:jc w:val="both"/>
        <w:rPr>
          <w:rFonts w:ascii="Tahoma" w:hAnsi="Tahoma" w:cs="Tahoma"/>
        </w:rPr>
      </w:pPr>
    </w:p>
    <w:p w:rsidR="00EC7886" w:rsidRPr="0028070F" w:rsidRDefault="00EC7886" w:rsidP="002F4A49">
      <w:pPr>
        <w:keepNext/>
        <w:keepLines/>
      </w:pPr>
    </w:p>
    <w:p w:rsidR="00BC5962" w:rsidRPr="00112425" w:rsidRDefault="00D7115C" w:rsidP="002F4A49">
      <w:pPr>
        <w:keepNext/>
        <w:keepLines/>
        <w:numPr>
          <w:ilvl w:val="1"/>
          <w:numId w:val="2"/>
        </w:numPr>
        <w:jc w:val="both"/>
        <w:rPr>
          <w:rFonts w:ascii="Tahoma" w:hAnsi="Tahoma" w:cs="Tahoma"/>
          <w:b/>
        </w:rPr>
      </w:pPr>
      <w:r w:rsidRPr="00112425">
        <w:rPr>
          <w:rFonts w:ascii="Tahoma" w:hAnsi="Tahoma" w:cs="Tahoma"/>
          <w:b/>
        </w:rPr>
        <w:lastRenderedPageBreak/>
        <w:t>Finančno zavarovanje za dobro izvedbo</w:t>
      </w:r>
      <w:r w:rsidR="00BC5962" w:rsidRPr="00112425">
        <w:rPr>
          <w:rFonts w:ascii="Tahoma" w:hAnsi="Tahoma" w:cs="Tahoma"/>
          <w:b/>
        </w:rPr>
        <w:t xml:space="preserve"> pogodbenih obveznosti</w:t>
      </w:r>
    </w:p>
    <w:p w:rsidR="00D7115C" w:rsidRPr="00112425" w:rsidRDefault="00D7115C" w:rsidP="002F4A49">
      <w:pPr>
        <w:keepNext/>
        <w:keepLines/>
        <w:jc w:val="both"/>
        <w:rPr>
          <w:rFonts w:ascii="Tahoma" w:hAnsi="Tahoma" w:cs="Tahoma"/>
        </w:rPr>
      </w:pPr>
    </w:p>
    <w:p w:rsidR="005611D7" w:rsidRPr="00112425" w:rsidRDefault="005611D7" w:rsidP="002F4A49">
      <w:pPr>
        <w:keepNext/>
        <w:keepLines/>
        <w:jc w:val="both"/>
        <w:rPr>
          <w:rFonts w:ascii="Tahoma" w:hAnsi="Tahoma" w:cs="Tahoma"/>
        </w:rPr>
      </w:pPr>
      <w:r w:rsidRPr="00112425">
        <w:rPr>
          <w:rFonts w:ascii="Tahoma" w:hAnsi="Tahoma" w:cs="Tahoma"/>
        </w:rPr>
        <w:t>Izb</w:t>
      </w:r>
      <w:r w:rsidR="00820164" w:rsidRPr="00112425">
        <w:rPr>
          <w:rFonts w:ascii="Tahoma" w:hAnsi="Tahoma" w:cs="Tahoma"/>
        </w:rPr>
        <w:t xml:space="preserve">rani </w:t>
      </w:r>
      <w:r w:rsidR="00242DC5">
        <w:rPr>
          <w:rFonts w:ascii="Tahoma" w:hAnsi="Tahoma" w:cs="Tahoma"/>
        </w:rPr>
        <w:t>izvajalec</w:t>
      </w:r>
      <w:r w:rsidR="00820164" w:rsidRPr="00112425">
        <w:rPr>
          <w:rFonts w:ascii="Tahoma" w:hAnsi="Tahoma" w:cs="Tahoma"/>
        </w:rPr>
        <w:t xml:space="preserve"> bo moral,</w:t>
      </w:r>
      <w:r w:rsidRPr="00112425">
        <w:rPr>
          <w:rFonts w:ascii="Tahoma" w:hAnsi="Tahoma" w:cs="Tahoma"/>
        </w:rPr>
        <w:t xml:space="preserve"> v roku petnajstih (15)</w:t>
      </w:r>
      <w:r w:rsidR="00820164" w:rsidRPr="00112425">
        <w:rPr>
          <w:rFonts w:ascii="Tahoma" w:hAnsi="Tahoma" w:cs="Tahoma"/>
        </w:rPr>
        <w:t xml:space="preserve"> koledarskih </w:t>
      </w:r>
      <w:r w:rsidRPr="00112425">
        <w:rPr>
          <w:rFonts w:ascii="Tahoma" w:hAnsi="Tahoma" w:cs="Tahoma"/>
        </w:rPr>
        <w:t>dni od sklenitve pogodbe</w:t>
      </w:r>
      <w:r w:rsidR="00820164" w:rsidRPr="00112425">
        <w:rPr>
          <w:rFonts w:ascii="Tahoma" w:hAnsi="Tahoma" w:cs="Tahoma"/>
        </w:rPr>
        <w:t>, naročniku</w:t>
      </w:r>
      <w:r w:rsidRPr="00112425">
        <w:rPr>
          <w:rFonts w:ascii="Tahoma" w:hAnsi="Tahoma" w:cs="Tahoma"/>
        </w:rPr>
        <w:t xml:space="preserve"> predložiti </w:t>
      </w:r>
      <w:r w:rsidR="00820164" w:rsidRPr="00112425">
        <w:rPr>
          <w:rFonts w:ascii="Tahoma" w:hAnsi="Tahoma" w:cs="Tahoma"/>
        </w:rPr>
        <w:t>nepreklicno in brezpogojno</w:t>
      </w:r>
      <w:r w:rsidRPr="00112425">
        <w:rPr>
          <w:rFonts w:ascii="Tahoma" w:hAnsi="Tahoma" w:cs="Tahoma"/>
        </w:rPr>
        <w:t xml:space="preserve"> bančno garancijo ali kavcijsko zavarovanje </w:t>
      </w:r>
      <w:r w:rsidR="00820164" w:rsidRPr="00112425">
        <w:rPr>
          <w:rFonts w:ascii="Tahoma" w:hAnsi="Tahoma" w:cs="Tahoma"/>
        </w:rPr>
        <w:t>pri zavarovalnici</w:t>
      </w:r>
      <w:r w:rsidRPr="00112425">
        <w:rPr>
          <w:rFonts w:ascii="Tahoma" w:hAnsi="Tahoma" w:cs="Tahoma"/>
        </w:rPr>
        <w:t xml:space="preserve"> za zavarovanje dobre izvedbe po</w:t>
      </w:r>
      <w:r w:rsidR="00497D26" w:rsidRPr="00112425">
        <w:rPr>
          <w:rFonts w:ascii="Tahoma" w:hAnsi="Tahoma" w:cs="Tahoma"/>
        </w:rPr>
        <w:t>godbenih obveznosti, v višini 5</w:t>
      </w:r>
      <w:r w:rsidRPr="00112425">
        <w:rPr>
          <w:rFonts w:ascii="Tahoma" w:hAnsi="Tahoma" w:cs="Tahoma"/>
        </w:rPr>
        <w:t xml:space="preserve"> % </w:t>
      </w:r>
      <w:r w:rsidR="00497D26" w:rsidRPr="00112425">
        <w:rPr>
          <w:rFonts w:ascii="Tahoma" w:hAnsi="Tahoma" w:cs="Tahoma"/>
        </w:rPr>
        <w:t xml:space="preserve">skupne </w:t>
      </w:r>
      <w:r w:rsidRPr="00112425">
        <w:rPr>
          <w:rFonts w:ascii="Tahoma" w:hAnsi="Tahoma" w:cs="Tahoma"/>
        </w:rPr>
        <w:t>pogodbene vrednosti z DDV, z dobo veljavnosti še najmanj devetdeset (90) koledarskih dni po pogodbenem roku dokončanja del.</w:t>
      </w:r>
    </w:p>
    <w:p w:rsidR="005611D7" w:rsidRPr="00112425" w:rsidRDefault="005611D7" w:rsidP="002F4A49">
      <w:pPr>
        <w:keepNext/>
        <w:keepLines/>
        <w:jc w:val="both"/>
        <w:rPr>
          <w:rFonts w:ascii="Tahoma" w:hAnsi="Tahoma" w:cs="Tahoma"/>
        </w:rPr>
      </w:pPr>
    </w:p>
    <w:p w:rsidR="00071791" w:rsidRPr="004C1F13" w:rsidRDefault="00071791" w:rsidP="00071791">
      <w:pPr>
        <w:keepNext/>
        <w:keepLines/>
        <w:jc w:val="both"/>
        <w:rPr>
          <w:rFonts w:ascii="Tahoma" w:eastAsia="Frutiger" w:hAnsi="Tahoma" w:cs="Tahoma"/>
          <w:lang w:eastAsia="en-US"/>
        </w:rPr>
      </w:pPr>
      <w:r w:rsidRPr="004C1F13">
        <w:rPr>
          <w:rFonts w:ascii="Tahoma" w:eastAsia="Frutiger" w:hAnsi="Tahoma" w:cs="Tahoma"/>
          <w:lang w:eastAsia="en-US"/>
        </w:rPr>
        <w:t>Predložitev finančnega zavarovanja za dobro izvedbo pogodbenih obveznosti je pogoj za veljavnost pogodbe. Če izvajalec v navedenem roku iz prejšnjega odstavka tega člena naročniku ne predloži finančnega zavarovanja za dobro izvedbo pogodbenih obveznosti</w:t>
      </w:r>
      <w:r>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bo Državni revizijski komisiji predlagal, da uvede postopek o prekršku iz 112. člena ZJN-3. </w:t>
      </w:r>
    </w:p>
    <w:p w:rsidR="005611D7" w:rsidRPr="00112425" w:rsidRDefault="005611D7" w:rsidP="002F4A49">
      <w:pPr>
        <w:keepNext/>
        <w:keepLines/>
        <w:jc w:val="both"/>
        <w:rPr>
          <w:rFonts w:ascii="Tahoma" w:hAnsi="Tahoma" w:cs="Tahoma"/>
        </w:rPr>
      </w:pPr>
    </w:p>
    <w:p w:rsidR="00B2594A" w:rsidRPr="00112425" w:rsidRDefault="00395D2B" w:rsidP="002F4A49">
      <w:pPr>
        <w:keepNext/>
        <w:keepLines/>
        <w:jc w:val="both"/>
        <w:rPr>
          <w:rFonts w:ascii="Tahoma" w:hAnsi="Tahoma" w:cs="Tahoma"/>
        </w:rPr>
      </w:pPr>
      <w:r w:rsidRPr="00112425">
        <w:rPr>
          <w:rFonts w:ascii="Tahoma" w:hAnsi="Tahoma" w:cs="Tahoma"/>
        </w:rPr>
        <w:t>Vsi ostali pogoji</w:t>
      </w:r>
      <w:r w:rsidR="00B2594A" w:rsidRPr="00112425">
        <w:rPr>
          <w:rFonts w:ascii="Tahoma" w:hAnsi="Tahoma" w:cs="Tahoma"/>
        </w:rPr>
        <w:t xml:space="preserve"> finančnega zavarovanja za dobro izvedbo pogodbenih obveznosti so podrobno opredeljeni v osnutku pogodbe (Priloga </w:t>
      </w:r>
      <w:r w:rsidR="00071791">
        <w:rPr>
          <w:rFonts w:ascii="Tahoma" w:hAnsi="Tahoma" w:cs="Tahoma"/>
        </w:rPr>
        <w:t>7</w:t>
      </w:r>
      <w:r w:rsidR="00B2594A" w:rsidRPr="00112425">
        <w:rPr>
          <w:rFonts w:ascii="Tahoma" w:hAnsi="Tahoma" w:cs="Tahoma"/>
        </w:rPr>
        <w:t>).</w:t>
      </w:r>
    </w:p>
    <w:p w:rsidR="005611D7" w:rsidRPr="00112425" w:rsidRDefault="005611D7" w:rsidP="002F4A49">
      <w:pPr>
        <w:keepNext/>
        <w:keepLines/>
        <w:jc w:val="both"/>
        <w:rPr>
          <w:rFonts w:ascii="Tahoma" w:hAnsi="Tahoma" w:cs="Tahoma"/>
        </w:rPr>
      </w:pPr>
    </w:p>
    <w:p w:rsidR="00F9684E" w:rsidRDefault="00F9684E" w:rsidP="002F4A49">
      <w:pPr>
        <w:keepNext/>
        <w:keepLines/>
        <w:jc w:val="both"/>
        <w:rPr>
          <w:rFonts w:ascii="Tahoma" w:hAnsi="Tahoma" w:cs="Tahoma"/>
        </w:rPr>
      </w:pPr>
      <w:r w:rsidRPr="00112425">
        <w:rPr>
          <w:rFonts w:ascii="Tahoma" w:hAnsi="Tahoma" w:cs="Tahoma"/>
        </w:rPr>
        <w:t>Vzorec finančnega zavarovanja za dobro izvedbo pogodbenih obveznosti je priložen v Prilogi 8/</w:t>
      </w:r>
      <w:r w:rsidR="00071791">
        <w:rPr>
          <w:rFonts w:ascii="Tahoma" w:hAnsi="Tahoma" w:cs="Tahoma"/>
        </w:rPr>
        <w:t>1</w:t>
      </w:r>
      <w:r w:rsidRPr="00112425">
        <w:rPr>
          <w:rFonts w:ascii="Tahoma" w:hAnsi="Tahoma" w:cs="Tahoma"/>
        </w:rPr>
        <w:t xml:space="preserve"> razpisne dokumentacije.</w:t>
      </w:r>
    </w:p>
    <w:p w:rsidR="002F4A49" w:rsidRPr="00112425" w:rsidRDefault="002F4A49" w:rsidP="002F4A49">
      <w:pPr>
        <w:keepNext/>
        <w:keepLines/>
        <w:jc w:val="both"/>
        <w:rPr>
          <w:rFonts w:ascii="Tahoma" w:hAnsi="Tahoma" w:cs="Tahoma"/>
        </w:rPr>
      </w:pPr>
    </w:p>
    <w:p w:rsidR="00CE328F" w:rsidRPr="00112425" w:rsidRDefault="003E5C4C" w:rsidP="002F4A49">
      <w:pPr>
        <w:keepNext/>
        <w:keepLines/>
        <w:numPr>
          <w:ilvl w:val="1"/>
          <w:numId w:val="2"/>
        </w:numPr>
        <w:jc w:val="both"/>
        <w:rPr>
          <w:rFonts w:ascii="Tahoma" w:hAnsi="Tahoma" w:cs="Tahoma"/>
          <w:b/>
        </w:rPr>
      </w:pPr>
      <w:r w:rsidRPr="00112425">
        <w:rPr>
          <w:rFonts w:ascii="Tahoma" w:hAnsi="Tahoma" w:cs="Tahoma"/>
          <w:b/>
        </w:rPr>
        <w:t xml:space="preserve">Zavarovanje odprave </w:t>
      </w:r>
      <w:r w:rsidR="00B6671D">
        <w:rPr>
          <w:rFonts w:ascii="Tahoma" w:hAnsi="Tahoma" w:cs="Tahoma"/>
          <w:b/>
        </w:rPr>
        <w:t>napak v garancijskem roku</w:t>
      </w:r>
    </w:p>
    <w:p w:rsidR="00CE328F" w:rsidRPr="00112425" w:rsidRDefault="00CE328F" w:rsidP="002F4A49">
      <w:pPr>
        <w:keepNext/>
        <w:keepLines/>
        <w:jc w:val="both"/>
        <w:rPr>
          <w:rFonts w:ascii="Tahoma" w:hAnsi="Tahoma" w:cs="Tahoma"/>
        </w:rPr>
      </w:pPr>
    </w:p>
    <w:p w:rsidR="00CE328F" w:rsidRPr="00112425" w:rsidRDefault="00CE328F" w:rsidP="002F4A49">
      <w:pPr>
        <w:keepNext/>
        <w:keepLines/>
        <w:jc w:val="both"/>
        <w:rPr>
          <w:rFonts w:ascii="Tahoma" w:hAnsi="Tahoma" w:cs="Tahoma"/>
        </w:rPr>
      </w:pPr>
      <w:r w:rsidRPr="00112425">
        <w:rPr>
          <w:rFonts w:ascii="Tahoma" w:hAnsi="Tahoma" w:cs="Tahoma"/>
        </w:rPr>
        <w:t>Izbrani izvajalec bo moral, najkasneje v desetih (10) koledarskih dneh po končni primopredaji</w:t>
      </w:r>
      <w:r w:rsidR="00793DFD" w:rsidRPr="00112425">
        <w:rPr>
          <w:rFonts w:ascii="Tahoma" w:hAnsi="Tahoma" w:cs="Tahoma"/>
        </w:rPr>
        <w:t xml:space="preserve"> del</w:t>
      </w:r>
      <w:r w:rsidRPr="00112425">
        <w:rPr>
          <w:rFonts w:ascii="Tahoma" w:hAnsi="Tahoma" w:cs="Tahoma"/>
        </w:rPr>
        <w:t>, predložiti naročniku bančno garancijo oziroma kavcijsko zavarovanje zavarovalnice za odpravo napak v garancijskem roku (za izvedena dela) v višini 5 % skupne pogod</w:t>
      </w:r>
      <w:r w:rsidR="00793DFD" w:rsidRPr="00112425">
        <w:rPr>
          <w:rFonts w:ascii="Tahoma" w:hAnsi="Tahoma" w:cs="Tahoma"/>
        </w:rPr>
        <w:t xml:space="preserve">bene vrednosti vključno z DDV in </w:t>
      </w:r>
      <w:r w:rsidRPr="00112425">
        <w:rPr>
          <w:rFonts w:ascii="Tahoma" w:hAnsi="Tahoma" w:cs="Tahoma"/>
        </w:rPr>
        <w:t xml:space="preserve">z rokom veljavnosti, ki je vsaj trideset (30) dni daljši kot je </w:t>
      </w:r>
      <w:r w:rsidRPr="0028070F">
        <w:rPr>
          <w:rFonts w:ascii="Tahoma" w:hAnsi="Tahoma" w:cs="Tahoma"/>
        </w:rPr>
        <w:t>g</w:t>
      </w:r>
      <w:r w:rsidR="00793DFD" w:rsidRPr="0028070F">
        <w:rPr>
          <w:rFonts w:ascii="Tahoma" w:hAnsi="Tahoma" w:cs="Tahoma"/>
        </w:rPr>
        <w:t>arancijski rok za izvedena dela</w:t>
      </w:r>
      <w:r w:rsidR="00793DFD" w:rsidRPr="00112425">
        <w:rPr>
          <w:rFonts w:ascii="Tahoma" w:hAnsi="Tahoma" w:cs="Tahoma"/>
        </w:rPr>
        <w:t>.</w:t>
      </w:r>
    </w:p>
    <w:p w:rsidR="00CE328F" w:rsidRPr="00112425" w:rsidRDefault="00CE328F" w:rsidP="002F4A49">
      <w:pPr>
        <w:keepNext/>
        <w:keepLines/>
        <w:jc w:val="both"/>
        <w:rPr>
          <w:rFonts w:ascii="Tahoma" w:hAnsi="Tahoma" w:cs="Tahoma"/>
        </w:rPr>
      </w:pPr>
    </w:p>
    <w:p w:rsidR="003E5C4C" w:rsidRPr="00112425" w:rsidRDefault="003E5C4C" w:rsidP="002F4A49">
      <w:pPr>
        <w:keepNext/>
        <w:keepLines/>
        <w:jc w:val="both"/>
        <w:rPr>
          <w:rFonts w:ascii="Tahoma" w:hAnsi="Tahoma" w:cs="Tahoma"/>
        </w:rPr>
      </w:pPr>
      <w:r w:rsidRPr="00112425">
        <w:rPr>
          <w:rFonts w:ascii="Tahoma" w:hAnsi="Tahoma" w:cs="Tahoma"/>
        </w:rPr>
        <w:t xml:space="preserve">V kolikor izvajalec ne bo predložil finančnega zavarovanja za odpravo napak v garancijskem roku lahko naročnik unovči finančno zavarovanje za dobro izvedbo pogodbenih obveznosti, brez kakršnekoli obveznosti do izvajalca. </w:t>
      </w:r>
    </w:p>
    <w:p w:rsidR="003E5C4C" w:rsidRPr="00112425" w:rsidRDefault="003E5C4C" w:rsidP="002F4A49">
      <w:pPr>
        <w:keepNext/>
        <w:keepLines/>
        <w:jc w:val="both"/>
        <w:rPr>
          <w:rFonts w:ascii="Tahoma" w:hAnsi="Tahoma" w:cs="Tahoma"/>
        </w:rPr>
      </w:pPr>
    </w:p>
    <w:p w:rsidR="003E5C4C" w:rsidRPr="00112425" w:rsidRDefault="003E5C4C" w:rsidP="002F4A49">
      <w:pPr>
        <w:keepNext/>
        <w:keepLines/>
        <w:jc w:val="both"/>
        <w:rPr>
          <w:rFonts w:ascii="Tahoma" w:hAnsi="Tahoma" w:cs="Tahoma"/>
        </w:rPr>
      </w:pPr>
      <w:r w:rsidRPr="00112425">
        <w:rPr>
          <w:rFonts w:ascii="Tahoma" w:hAnsi="Tahoma" w:cs="Tahoma"/>
        </w:rPr>
        <w:t xml:space="preserve">Vsi ostali pogoji finančnega zavarovanja za odpravo napak v garancijskem roku so podrobno opredeljeni v osnutku pogodbe (Priloga </w:t>
      </w:r>
      <w:r w:rsidR="00711C4C">
        <w:rPr>
          <w:rFonts w:ascii="Tahoma" w:hAnsi="Tahoma" w:cs="Tahoma"/>
        </w:rPr>
        <w:t>7</w:t>
      </w:r>
      <w:r w:rsidRPr="00112425">
        <w:rPr>
          <w:rFonts w:ascii="Tahoma" w:hAnsi="Tahoma" w:cs="Tahoma"/>
        </w:rPr>
        <w:t>).</w:t>
      </w:r>
    </w:p>
    <w:p w:rsidR="003E5C4C" w:rsidRPr="00112425" w:rsidRDefault="003E5C4C" w:rsidP="002F4A49">
      <w:pPr>
        <w:keepNext/>
        <w:keepLines/>
        <w:jc w:val="both"/>
        <w:rPr>
          <w:rFonts w:ascii="Tahoma" w:hAnsi="Tahoma" w:cs="Tahoma"/>
        </w:rPr>
      </w:pPr>
    </w:p>
    <w:p w:rsidR="003E5C4C" w:rsidRPr="00112425" w:rsidRDefault="003E5C4C" w:rsidP="002F4A49">
      <w:pPr>
        <w:keepNext/>
        <w:keepLines/>
        <w:jc w:val="both"/>
        <w:rPr>
          <w:rFonts w:ascii="Tahoma" w:hAnsi="Tahoma" w:cs="Tahoma"/>
        </w:rPr>
      </w:pPr>
      <w:r w:rsidRPr="00112425">
        <w:rPr>
          <w:rFonts w:ascii="Tahoma" w:hAnsi="Tahoma" w:cs="Tahoma"/>
        </w:rPr>
        <w:t>Vzorec finančnega zavarovanja za odpravo napak v garancijskem roku je priložen v Prilogi 8/</w:t>
      </w:r>
      <w:r w:rsidR="008327C9">
        <w:rPr>
          <w:rFonts w:ascii="Tahoma" w:hAnsi="Tahoma" w:cs="Tahoma"/>
        </w:rPr>
        <w:t>2</w:t>
      </w:r>
      <w:r w:rsidRPr="00112425">
        <w:rPr>
          <w:rFonts w:ascii="Tahoma" w:hAnsi="Tahoma" w:cs="Tahoma"/>
        </w:rPr>
        <w:t xml:space="preserve"> razpisne dokumentacije.</w:t>
      </w:r>
    </w:p>
    <w:p w:rsidR="00CE328F" w:rsidRPr="00112425" w:rsidRDefault="00CE328F" w:rsidP="002F4A49">
      <w:pPr>
        <w:keepNext/>
        <w:keepLines/>
        <w:jc w:val="both"/>
        <w:rPr>
          <w:rFonts w:ascii="Tahoma" w:hAnsi="Tahoma" w:cs="Tahoma"/>
        </w:rPr>
      </w:pPr>
    </w:p>
    <w:p w:rsidR="00864212" w:rsidRPr="00112425" w:rsidRDefault="00864212" w:rsidP="002F4A49">
      <w:pPr>
        <w:keepNext/>
        <w:keepLines/>
        <w:numPr>
          <w:ilvl w:val="0"/>
          <w:numId w:val="2"/>
        </w:numPr>
        <w:jc w:val="both"/>
        <w:rPr>
          <w:rFonts w:ascii="Tahoma" w:hAnsi="Tahoma" w:cs="Tahoma"/>
          <w:b/>
          <w:sz w:val="24"/>
        </w:rPr>
      </w:pPr>
      <w:r w:rsidRPr="00112425">
        <w:rPr>
          <w:rFonts w:ascii="Tahoma" w:hAnsi="Tahoma" w:cs="Tahoma"/>
          <w:b/>
          <w:sz w:val="24"/>
        </w:rPr>
        <w:t xml:space="preserve">MERILA ZA IZBIRO </w:t>
      </w:r>
      <w:r w:rsidR="002F0F08" w:rsidRPr="00112425">
        <w:rPr>
          <w:rFonts w:ascii="Tahoma" w:hAnsi="Tahoma" w:cs="Tahoma"/>
          <w:b/>
          <w:sz w:val="24"/>
        </w:rPr>
        <w:t>NAJUGODNEJŠEGA PONUDNIKA</w:t>
      </w:r>
    </w:p>
    <w:p w:rsidR="0081255E" w:rsidRPr="00112425" w:rsidRDefault="0081255E" w:rsidP="002F4A49">
      <w:pPr>
        <w:keepNext/>
        <w:keepLines/>
        <w:jc w:val="both"/>
        <w:rPr>
          <w:rFonts w:ascii="Tahoma" w:hAnsi="Tahoma"/>
        </w:rPr>
      </w:pPr>
    </w:p>
    <w:p w:rsidR="00F31C5C" w:rsidRPr="00112425" w:rsidRDefault="00F31C5C" w:rsidP="002F4A49">
      <w:pPr>
        <w:keepNext/>
        <w:keepLines/>
        <w:jc w:val="both"/>
        <w:rPr>
          <w:rFonts w:ascii="Tahoma" w:hAnsi="Tahoma" w:cs="Tahoma"/>
        </w:rPr>
      </w:pPr>
      <w:r w:rsidRPr="00112425">
        <w:rPr>
          <w:rFonts w:ascii="Tahoma" w:hAnsi="Tahoma" w:cs="Tahoma"/>
        </w:rPr>
        <w:t xml:space="preserve">Merilo za izbiro </w:t>
      </w:r>
      <w:r w:rsidR="002F4A49">
        <w:rPr>
          <w:rFonts w:ascii="Tahoma" w:hAnsi="Tahoma" w:cs="Tahoma"/>
        </w:rPr>
        <w:t>ekonomsko</w:t>
      </w:r>
      <w:r w:rsidRPr="00112425">
        <w:rPr>
          <w:rFonts w:ascii="Tahoma" w:hAnsi="Tahoma" w:cs="Tahoma"/>
        </w:rPr>
        <w:t xml:space="preserve"> najugodnejšega ponudnika je </w:t>
      </w:r>
      <w:r w:rsidRPr="00112425">
        <w:rPr>
          <w:rFonts w:ascii="Tahoma" w:hAnsi="Tahoma" w:cs="Tahoma"/>
          <w:b/>
        </w:rPr>
        <w:t xml:space="preserve">najnižja skupna ponudbena </w:t>
      </w:r>
      <w:r w:rsidR="00B6671D">
        <w:rPr>
          <w:rFonts w:ascii="Tahoma" w:hAnsi="Tahoma" w:cs="Tahoma"/>
          <w:b/>
        </w:rPr>
        <w:t>vrednost</w:t>
      </w:r>
      <w:r w:rsidRPr="00112425">
        <w:rPr>
          <w:rFonts w:ascii="Tahoma" w:hAnsi="Tahoma" w:cs="Tahoma"/>
          <w:b/>
        </w:rPr>
        <w:t xml:space="preserve"> v EUR brez DDV.</w:t>
      </w:r>
      <w:r w:rsidRPr="00112425">
        <w:rPr>
          <w:rFonts w:ascii="Tahoma" w:hAnsi="Tahoma" w:cs="Tahoma"/>
        </w:rPr>
        <w:t xml:space="preserve"> </w:t>
      </w:r>
    </w:p>
    <w:p w:rsidR="009F2334" w:rsidRDefault="009F2334" w:rsidP="002F4A49">
      <w:pPr>
        <w:keepNext/>
        <w:keepLines/>
        <w:jc w:val="both"/>
        <w:rPr>
          <w:rFonts w:ascii="Tahoma" w:hAnsi="Tahoma"/>
        </w:rPr>
      </w:pPr>
    </w:p>
    <w:p w:rsidR="005A1174" w:rsidRPr="00745664" w:rsidRDefault="005A1174" w:rsidP="005A1174">
      <w:pPr>
        <w:keepNext/>
        <w:keepLines/>
        <w:jc w:val="both"/>
        <w:rPr>
          <w:rFonts w:ascii="Tahoma" w:hAnsi="Tahoma" w:cs="Tahoma"/>
        </w:rPr>
      </w:pPr>
      <w:r w:rsidRPr="00745664">
        <w:rPr>
          <w:rFonts w:ascii="Tahoma" w:hAnsi="Tahoma" w:cs="Tahoma"/>
        </w:rPr>
        <w:t>Ocenjevanje ponudb ponudnikov bo izhajalo iz merila ekonomsko najugodnejše ponudbe ter se bo izvedlo na podlagi naslednjih elementov/meril: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1"/>
        <w:gridCol w:w="2825"/>
      </w:tblGrid>
      <w:tr w:rsidR="005A1174" w:rsidRPr="00745664" w:rsidTr="00210F1D">
        <w:tc>
          <w:tcPr>
            <w:tcW w:w="6411" w:type="dxa"/>
            <w:shd w:val="clear" w:color="auto" w:fill="auto"/>
          </w:tcPr>
          <w:p w:rsidR="005A1174" w:rsidRPr="00745664" w:rsidRDefault="005A1174" w:rsidP="00210F1D">
            <w:pPr>
              <w:keepNext/>
              <w:keepLines/>
              <w:jc w:val="both"/>
              <w:rPr>
                <w:rFonts w:ascii="Tahoma" w:hAnsi="Tahoma" w:cs="Tahoma"/>
                <w:b/>
              </w:rPr>
            </w:pPr>
            <w:r w:rsidRPr="00745664">
              <w:rPr>
                <w:rFonts w:ascii="Tahoma" w:hAnsi="Tahoma" w:cs="Tahoma"/>
                <w:b/>
              </w:rPr>
              <w:t>Merilo</w:t>
            </w:r>
          </w:p>
        </w:tc>
        <w:tc>
          <w:tcPr>
            <w:tcW w:w="2825" w:type="dxa"/>
            <w:shd w:val="clear" w:color="auto" w:fill="auto"/>
          </w:tcPr>
          <w:p w:rsidR="005A1174" w:rsidRPr="00745664" w:rsidRDefault="005A1174" w:rsidP="00210F1D">
            <w:pPr>
              <w:keepNext/>
              <w:keepLines/>
              <w:rPr>
                <w:rFonts w:ascii="Tahoma" w:hAnsi="Tahoma" w:cs="Tahoma"/>
                <w:b/>
              </w:rPr>
            </w:pPr>
            <w:r w:rsidRPr="00745664">
              <w:rPr>
                <w:rFonts w:ascii="Tahoma" w:hAnsi="Tahoma" w:cs="Tahoma"/>
                <w:b/>
              </w:rPr>
              <w:t>Največje možno skupno število točk</w:t>
            </w:r>
          </w:p>
        </w:tc>
      </w:tr>
      <w:tr w:rsidR="005A1174" w:rsidRPr="00745664" w:rsidTr="00210F1D">
        <w:tc>
          <w:tcPr>
            <w:tcW w:w="6411" w:type="dxa"/>
            <w:shd w:val="clear" w:color="auto" w:fill="auto"/>
          </w:tcPr>
          <w:p w:rsidR="005A1174" w:rsidRPr="00745664" w:rsidRDefault="005A1174" w:rsidP="005A1174">
            <w:pPr>
              <w:keepNext/>
              <w:keepLines/>
              <w:jc w:val="both"/>
              <w:rPr>
                <w:rFonts w:ascii="Tahoma" w:hAnsi="Tahoma" w:cs="Tahoma"/>
                <w:b/>
              </w:rPr>
            </w:pPr>
            <w:r>
              <w:rPr>
                <w:rFonts w:ascii="Tahoma" w:hAnsi="Tahoma" w:cs="Tahoma"/>
              </w:rPr>
              <w:t>Skupna ponudbena vrednost v EUR</w:t>
            </w:r>
            <w:r w:rsidRPr="00745664">
              <w:rPr>
                <w:rFonts w:ascii="Tahoma" w:hAnsi="Tahoma" w:cs="Tahoma"/>
              </w:rPr>
              <w:t xml:space="preserve"> brez DDV </w:t>
            </w:r>
            <w:r w:rsidRPr="00745664">
              <w:rPr>
                <w:rFonts w:ascii="Tahoma" w:hAnsi="Tahoma" w:cs="Tahoma"/>
                <w:bCs/>
              </w:rPr>
              <w:t>(</w:t>
            </w:r>
            <w:r w:rsidRPr="00745664">
              <w:rPr>
                <w:rFonts w:ascii="Tahoma" w:hAnsi="Tahoma" w:cs="Tahoma"/>
              </w:rPr>
              <w:t>T</w:t>
            </w:r>
            <w:r w:rsidRPr="00745664">
              <w:rPr>
                <w:rFonts w:ascii="Tahoma" w:hAnsi="Tahoma" w:cs="Tahoma"/>
                <w:vertAlign w:val="subscript"/>
              </w:rPr>
              <w:t>1.1.</w:t>
            </w:r>
            <w:r w:rsidRPr="00745664">
              <w:rPr>
                <w:rFonts w:ascii="Tahoma" w:hAnsi="Tahoma" w:cs="Tahoma"/>
                <w:bCs/>
              </w:rPr>
              <w:t>)</w:t>
            </w:r>
          </w:p>
        </w:tc>
        <w:tc>
          <w:tcPr>
            <w:tcW w:w="2825" w:type="dxa"/>
            <w:shd w:val="clear" w:color="auto" w:fill="auto"/>
          </w:tcPr>
          <w:p w:rsidR="005A1174" w:rsidRPr="00745664" w:rsidRDefault="005A1174" w:rsidP="00210F1D">
            <w:pPr>
              <w:keepNext/>
              <w:keepLines/>
              <w:jc w:val="center"/>
              <w:rPr>
                <w:rFonts w:ascii="Tahoma" w:hAnsi="Tahoma" w:cs="Tahoma"/>
              </w:rPr>
            </w:pPr>
            <w:r>
              <w:rPr>
                <w:rFonts w:ascii="Tahoma" w:hAnsi="Tahoma" w:cs="Tahoma"/>
              </w:rPr>
              <w:t>95</w:t>
            </w:r>
          </w:p>
        </w:tc>
      </w:tr>
      <w:tr w:rsidR="005A1174" w:rsidRPr="00745664" w:rsidTr="00210F1D">
        <w:tc>
          <w:tcPr>
            <w:tcW w:w="6411" w:type="dxa"/>
            <w:shd w:val="clear" w:color="auto" w:fill="auto"/>
          </w:tcPr>
          <w:p w:rsidR="005A1174" w:rsidRPr="00483050" w:rsidRDefault="0028070F" w:rsidP="00C96B22">
            <w:pPr>
              <w:keepNext/>
              <w:keepLines/>
              <w:jc w:val="both"/>
              <w:rPr>
                <w:rFonts w:ascii="Tahoma" w:hAnsi="Tahoma" w:cs="Tahoma"/>
              </w:rPr>
            </w:pPr>
            <w:r>
              <w:rPr>
                <w:rFonts w:ascii="Tahoma" w:hAnsi="Tahoma" w:cs="Tahoma"/>
              </w:rPr>
              <w:t>O</w:t>
            </w:r>
            <w:r w:rsidR="005A1174" w:rsidRPr="00483050">
              <w:rPr>
                <w:rFonts w:ascii="Tahoma" w:hAnsi="Tahoma" w:cs="Tahoma"/>
              </w:rPr>
              <w:t xml:space="preserve">sebna </w:t>
            </w:r>
            <w:r w:rsidR="005A1174" w:rsidRPr="002F0755">
              <w:rPr>
                <w:rFonts w:ascii="Tahoma" w:hAnsi="Tahoma" w:cs="Tahoma"/>
              </w:rPr>
              <w:t xml:space="preserve">referenca </w:t>
            </w:r>
            <w:r w:rsidR="005A1174">
              <w:rPr>
                <w:rFonts w:ascii="Tahoma" w:hAnsi="Tahoma" w:cs="Tahoma"/>
              </w:rPr>
              <w:t xml:space="preserve">pooblaščenega inženirja - projektanta  </w:t>
            </w:r>
            <w:r w:rsidR="005A1174" w:rsidRPr="00483050">
              <w:rPr>
                <w:rFonts w:ascii="Tahoma" w:hAnsi="Tahoma" w:cs="Tahoma"/>
                <w:bCs/>
              </w:rPr>
              <w:t>(</w:t>
            </w:r>
            <w:r w:rsidR="005A1174" w:rsidRPr="00483050">
              <w:rPr>
                <w:rFonts w:ascii="Tahoma" w:hAnsi="Tahoma" w:cs="Tahoma"/>
              </w:rPr>
              <w:t>T</w:t>
            </w:r>
            <w:r w:rsidR="005A1174" w:rsidRPr="00483050">
              <w:rPr>
                <w:rFonts w:ascii="Tahoma" w:hAnsi="Tahoma" w:cs="Tahoma"/>
                <w:vertAlign w:val="subscript"/>
              </w:rPr>
              <w:t>1.</w:t>
            </w:r>
            <w:r w:rsidR="005A1174">
              <w:rPr>
                <w:rFonts w:ascii="Tahoma" w:hAnsi="Tahoma" w:cs="Tahoma"/>
                <w:vertAlign w:val="subscript"/>
              </w:rPr>
              <w:t>2</w:t>
            </w:r>
            <w:r w:rsidR="005A1174" w:rsidRPr="00483050">
              <w:rPr>
                <w:rFonts w:ascii="Tahoma" w:hAnsi="Tahoma" w:cs="Tahoma"/>
                <w:vertAlign w:val="subscript"/>
              </w:rPr>
              <w:t>.</w:t>
            </w:r>
            <w:r w:rsidR="005A1174" w:rsidRPr="00483050">
              <w:rPr>
                <w:rFonts w:ascii="Tahoma" w:hAnsi="Tahoma" w:cs="Tahoma"/>
                <w:bCs/>
              </w:rPr>
              <w:t>)</w:t>
            </w:r>
          </w:p>
        </w:tc>
        <w:tc>
          <w:tcPr>
            <w:tcW w:w="2825" w:type="dxa"/>
            <w:shd w:val="clear" w:color="auto" w:fill="auto"/>
          </w:tcPr>
          <w:p w:rsidR="005A1174" w:rsidRPr="00745664" w:rsidRDefault="005A1174" w:rsidP="00210F1D">
            <w:pPr>
              <w:keepNext/>
              <w:keepLines/>
              <w:jc w:val="center"/>
              <w:rPr>
                <w:rFonts w:ascii="Tahoma" w:hAnsi="Tahoma" w:cs="Tahoma"/>
              </w:rPr>
            </w:pPr>
            <w:r>
              <w:rPr>
                <w:rFonts w:ascii="Tahoma" w:hAnsi="Tahoma" w:cs="Tahoma"/>
              </w:rPr>
              <w:t>5</w:t>
            </w:r>
          </w:p>
        </w:tc>
      </w:tr>
      <w:tr w:rsidR="005A1174" w:rsidRPr="00745664" w:rsidTr="00210F1D">
        <w:tc>
          <w:tcPr>
            <w:tcW w:w="6411" w:type="dxa"/>
            <w:shd w:val="clear" w:color="auto" w:fill="auto"/>
          </w:tcPr>
          <w:p w:rsidR="005A1174" w:rsidRPr="00745664" w:rsidRDefault="005A1174" w:rsidP="00210F1D">
            <w:pPr>
              <w:keepNext/>
              <w:keepLines/>
              <w:jc w:val="both"/>
              <w:rPr>
                <w:rFonts w:ascii="Tahoma" w:hAnsi="Tahoma" w:cs="Tahoma"/>
                <w:b/>
              </w:rPr>
            </w:pPr>
            <w:r w:rsidRPr="00745664">
              <w:rPr>
                <w:rFonts w:ascii="Tahoma" w:hAnsi="Tahoma" w:cs="Tahoma"/>
                <w:b/>
              </w:rPr>
              <w:t>Skupaj</w:t>
            </w:r>
          </w:p>
        </w:tc>
        <w:tc>
          <w:tcPr>
            <w:tcW w:w="2825" w:type="dxa"/>
            <w:shd w:val="clear" w:color="auto" w:fill="auto"/>
          </w:tcPr>
          <w:p w:rsidR="005A1174" w:rsidRPr="00745664" w:rsidRDefault="005A1174" w:rsidP="00210F1D">
            <w:pPr>
              <w:keepNext/>
              <w:keepLines/>
              <w:jc w:val="center"/>
              <w:rPr>
                <w:rFonts w:ascii="Tahoma" w:hAnsi="Tahoma" w:cs="Tahoma"/>
                <w:b/>
              </w:rPr>
            </w:pPr>
            <w:r w:rsidRPr="00745664">
              <w:rPr>
                <w:rFonts w:ascii="Tahoma" w:hAnsi="Tahoma" w:cs="Tahoma"/>
                <w:b/>
              </w:rPr>
              <w:t>100</w:t>
            </w:r>
          </w:p>
        </w:tc>
      </w:tr>
    </w:tbl>
    <w:p w:rsidR="005A1174" w:rsidRPr="00745664" w:rsidRDefault="005A1174" w:rsidP="005A1174">
      <w:pPr>
        <w:keepNext/>
        <w:keepLines/>
        <w:jc w:val="both"/>
        <w:rPr>
          <w:rFonts w:ascii="Tahoma" w:hAnsi="Tahoma" w:cs="Tahoma"/>
        </w:rPr>
      </w:pPr>
    </w:p>
    <w:p w:rsidR="005A1174" w:rsidRDefault="005A1174" w:rsidP="005A1174">
      <w:pPr>
        <w:keepNext/>
        <w:keepLines/>
        <w:autoSpaceDE w:val="0"/>
        <w:autoSpaceDN w:val="0"/>
        <w:adjustRightInd w:val="0"/>
        <w:jc w:val="both"/>
        <w:rPr>
          <w:rFonts w:ascii="Tahoma" w:hAnsi="Tahoma" w:cs="Tahoma"/>
        </w:rPr>
      </w:pPr>
      <w:r w:rsidRPr="00745664">
        <w:rPr>
          <w:rFonts w:ascii="Tahoma" w:hAnsi="Tahoma" w:cs="Tahoma"/>
        </w:rPr>
        <w:t>Najvišje možno skupno število točk znaša 100 točk in predstavlja seštevek me</w:t>
      </w:r>
      <w:r>
        <w:rPr>
          <w:rFonts w:ascii="Tahoma" w:hAnsi="Tahoma" w:cs="Tahoma"/>
        </w:rPr>
        <w:t>rila »Skupna ponudbena vrednost</w:t>
      </w:r>
      <w:r w:rsidRPr="00745664">
        <w:rPr>
          <w:rFonts w:ascii="Tahoma" w:hAnsi="Tahoma" w:cs="Tahoma"/>
        </w:rPr>
        <w:t xml:space="preserve"> brez DDV«</w:t>
      </w:r>
      <w:r>
        <w:rPr>
          <w:rFonts w:ascii="Tahoma" w:hAnsi="Tahoma" w:cs="Tahoma"/>
        </w:rPr>
        <w:t xml:space="preserve"> in </w:t>
      </w:r>
      <w:r w:rsidRPr="00745664">
        <w:rPr>
          <w:rFonts w:ascii="Tahoma" w:hAnsi="Tahoma" w:cs="Tahoma"/>
        </w:rPr>
        <w:t>merila »Dodatna osebna referenca pooblaščenega inženirja</w:t>
      </w:r>
      <w:r>
        <w:rPr>
          <w:rFonts w:ascii="Tahoma" w:hAnsi="Tahoma" w:cs="Tahoma"/>
        </w:rPr>
        <w:t>-odgovornega projektanta</w:t>
      </w:r>
      <w:r w:rsidRPr="00745664">
        <w:rPr>
          <w:rFonts w:ascii="Tahoma" w:hAnsi="Tahoma" w:cs="Tahoma"/>
        </w:rPr>
        <w:t>«. Izbran bo ponudnik, ki bo prejel večje skupno število točk. V primeru, da dva ali več ponudnika/ov dosežeta/jo enako najvišje skupno število točk, bo izbrana ponudba ponudnika, ki je ponudil najnižjo ponudbeno vrednost. V primeru, da je pri ponudnikih z enakim najvišjim številom točk enaka tudi ponudbena vrednost, bo izbrana ponudba, ki je bila prej oddana v informacijski sistem e-JN.</w:t>
      </w:r>
    </w:p>
    <w:p w:rsidR="008327C9" w:rsidRDefault="008327C9" w:rsidP="005A1174">
      <w:pPr>
        <w:keepNext/>
        <w:keepLines/>
        <w:autoSpaceDE w:val="0"/>
        <w:autoSpaceDN w:val="0"/>
        <w:adjustRightInd w:val="0"/>
        <w:jc w:val="both"/>
        <w:rPr>
          <w:rFonts w:ascii="Tahoma" w:hAnsi="Tahoma" w:cs="Tahoma"/>
        </w:rPr>
      </w:pPr>
    </w:p>
    <w:p w:rsidR="00361095" w:rsidRDefault="00361095" w:rsidP="005A1174">
      <w:pPr>
        <w:keepNext/>
        <w:keepLines/>
        <w:autoSpaceDE w:val="0"/>
        <w:autoSpaceDN w:val="0"/>
        <w:adjustRightInd w:val="0"/>
        <w:jc w:val="both"/>
        <w:rPr>
          <w:rFonts w:ascii="Tahoma" w:hAnsi="Tahoma" w:cs="Tahoma"/>
        </w:rPr>
      </w:pPr>
    </w:p>
    <w:p w:rsidR="005A1174" w:rsidRPr="00487DE6" w:rsidRDefault="005A1174" w:rsidP="005A1174">
      <w:pPr>
        <w:pStyle w:val="Odstavekseznama"/>
        <w:keepNext/>
        <w:keepLines/>
        <w:numPr>
          <w:ilvl w:val="1"/>
          <w:numId w:val="2"/>
        </w:numPr>
        <w:autoSpaceDE w:val="0"/>
        <w:autoSpaceDN w:val="0"/>
        <w:adjustRightInd w:val="0"/>
        <w:rPr>
          <w:rFonts w:ascii="Tahoma" w:hAnsi="Tahoma" w:cs="Tahoma"/>
          <w:b/>
          <w:bCs/>
        </w:rPr>
      </w:pPr>
      <w:r w:rsidRPr="00487DE6">
        <w:rPr>
          <w:rFonts w:ascii="Tahoma" w:hAnsi="Tahoma" w:cs="Tahoma"/>
          <w:b/>
          <w:bCs/>
        </w:rPr>
        <w:lastRenderedPageBreak/>
        <w:t xml:space="preserve">Skupna ponudbena </w:t>
      </w:r>
      <w:r w:rsidR="00242DC5">
        <w:rPr>
          <w:rFonts w:ascii="Tahoma" w:hAnsi="Tahoma" w:cs="Tahoma"/>
          <w:b/>
          <w:bCs/>
        </w:rPr>
        <w:t>vrednost v EUR</w:t>
      </w:r>
      <w:r w:rsidRPr="00487DE6">
        <w:rPr>
          <w:rFonts w:ascii="Tahoma" w:hAnsi="Tahoma" w:cs="Tahoma"/>
          <w:b/>
          <w:bCs/>
        </w:rPr>
        <w:t xml:space="preserve"> brez DDV (T1.1.)</w:t>
      </w:r>
    </w:p>
    <w:p w:rsidR="005A1174" w:rsidRPr="00487DE6" w:rsidRDefault="005A1174" w:rsidP="005A1174">
      <w:pPr>
        <w:keepNext/>
        <w:keepLines/>
        <w:autoSpaceDE w:val="0"/>
        <w:autoSpaceDN w:val="0"/>
        <w:adjustRightInd w:val="0"/>
        <w:ind w:left="1080"/>
        <w:rPr>
          <w:rFonts w:ascii="Tahoma" w:hAnsi="Tahoma" w:cs="Tahoma"/>
        </w:rPr>
      </w:pPr>
      <w:r w:rsidRPr="00487DE6">
        <w:rPr>
          <w:rFonts w:ascii="Tahoma" w:hAnsi="Tahoma" w:cs="Tahoma"/>
        </w:rPr>
        <w:t xml:space="preserve">              </w:t>
      </w:r>
    </w:p>
    <w:p w:rsidR="005A1174" w:rsidRPr="00487DE6" w:rsidRDefault="005A1174" w:rsidP="005A1174">
      <w:pPr>
        <w:keepNext/>
        <w:keepLines/>
        <w:autoSpaceDE w:val="0"/>
        <w:autoSpaceDN w:val="0"/>
        <w:adjustRightInd w:val="0"/>
        <w:jc w:val="both"/>
        <w:rPr>
          <w:rFonts w:ascii="Tahoma" w:hAnsi="Tahoma" w:cs="Tahoma"/>
        </w:rPr>
      </w:pPr>
      <w:r w:rsidRPr="00487DE6">
        <w:rPr>
          <w:rFonts w:ascii="Tahoma" w:hAnsi="Tahoma" w:cs="Tahoma"/>
        </w:rPr>
        <w:t>Točke določimo po naslednji formuli:</w:t>
      </w:r>
    </w:p>
    <w:p w:rsidR="005A1174" w:rsidRPr="00487DE6" w:rsidRDefault="005A1174" w:rsidP="005A1174">
      <w:pPr>
        <w:keepNext/>
        <w:keepLines/>
        <w:jc w:val="both"/>
        <w:rPr>
          <w:rFonts w:ascii="Tahoma" w:hAnsi="Tahoma" w:cs="Tahoma"/>
        </w:rPr>
      </w:pPr>
      <w:r w:rsidRPr="00487DE6">
        <w:rPr>
          <w:rFonts w:ascii="Tahoma" w:hAnsi="Tahoma" w:cs="Tahoma"/>
        </w:rPr>
        <w:t>število točk = T</w:t>
      </w:r>
      <w:r w:rsidRPr="00487DE6">
        <w:rPr>
          <w:rFonts w:ascii="Tahoma" w:hAnsi="Tahoma" w:cs="Tahoma"/>
          <w:vertAlign w:val="subscript"/>
        </w:rPr>
        <w:t>1.1.</w:t>
      </w:r>
      <w:r w:rsidRPr="00487DE6">
        <w:rPr>
          <w:rFonts w:ascii="Tahoma" w:hAnsi="Tahoma" w:cs="Tahoma"/>
        </w:rPr>
        <w:t xml:space="preserve"> = 95</w:t>
      </w:r>
      <w:r w:rsidRPr="00487DE6">
        <w:rPr>
          <w:rFonts w:ascii="Tahoma" w:hAnsi="Tahoma" w:cs="Tahoma"/>
          <w:color w:val="FF0000"/>
        </w:rPr>
        <w:t xml:space="preserve"> </w:t>
      </w:r>
      <w:r w:rsidRPr="00487DE6">
        <w:rPr>
          <w:rFonts w:ascii="Tahoma" w:hAnsi="Tahoma" w:cs="Tahoma"/>
        </w:rPr>
        <w:t>x (C</w:t>
      </w:r>
      <w:r w:rsidRPr="00487DE6">
        <w:rPr>
          <w:rFonts w:ascii="Tahoma" w:hAnsi="Tahoma" w:cs="Tahoma"/>
          <w:vertAlign w:val="subscript"/>
        </w:rPr>
        <w:t>min</w:t>
      </w:r>
      <w:r w:rsidRPr="00487DE6">
        <w:rPr>
          <w:rFonts w:ascii="Tahoma" w:hAnsi="Tahoma" w:cs="Tahoma"/>
        </w:rPr>
        <w:t>/C</w:t>
      </w:r>
      <w:r w:rsidRPr="00487DE6">
        <w:rPr>
          <w:rFonts w:ascii="Tahoma" w:hAnsi="Tahoma" w:cs="Tahoma"/>
          <w:vertAlign w:val="subscript"/>
        </w:rPr>
        <w:t>ponudnika</w:t>
      </w:r>
      <w:r w:rsidRPr="00487DE6">
        <w:rPr>
          <w:rFonts w:ascii="Tahoma" w:hAnsi="Tahoma" w:cs="Tahoma"/>
        </w:rPr>
        <w:t>),</w:t>
      </w:r>
    </w:p>
    <w:p w:rsidR="005A1174" w:rsidRPr="00487DE6" w:rsidRDefault="005A1174" w:rsidP="005A1174">
      <w:pPr>
        <w:keepNext/>
        <w:keepLines/>
        <w:ind w:firstLine="708"/>
        <w:jc w:val="both"/>
        <w:rPr>
          <w:rFonts w:ascii="Tahoma" w:hAnsi="Tahoma" w:cs="Tahoma"/>
        </w:rPr>
      </w:pPr>
    </w:p>
    <w:p w:rsidR="005A1174" w:rsidRPr="00487DE6" w:rsidRDefault="005A1174" w:rsidP="005A1174">
      <w:pPr>
        <w:keepNext/>
        <w:keepLines/>
        <w:jc w:val="both"/>
        <w:rPr>
          <w:rFonts w:ascii="Tahoma" w:hAnsi="Tahoma" w:cs="Tahoma"/>
        </w:rPr>
      </w:pPr>
      <w:r w:rsidRPr="00487DE6">
        <w:rPr>
          <w:rFonts w:ascii="Tahoma" w:hAnsi="Tahoma" w:cs="Tahoma"/>
        </w:rPr>
        <w:t>C</w:t>
      </w:r>
      <w:r w:rsidRPr="00487DE6">
        <w:rPr>
          <w:rFonts w:ascii="Tahoma" w:hAnsi="Tahoma" w:cs="Tahoma"/>
          <w:vertAlign w:val="subscript"/>
        </w:rPr>
        <w:t>min</w:t>
      </w:r>
      <w:r w:rsidRPr="00487DE6">
        <w:rPr>
          <w:rFonts w:ascii="Tahoma" w:hAnsi="Tahoma" w:cs="Tahoma"/>
        </w:rPr>
        <w:t xml:space="preserve"> – najnižja </w:t>
      </w:r>
      <w:r w:rsidR="00242DC5">
        <w:rPr>
          <w:rFonts w:ascii="Tahoma" w:hAnsi="Tahoma" w:cs="Tahoma"/>
        </w:rPr>
        <w:t>ponujena cena izmed vseh ponudb</w:t>
      </w:r>
    </w:p>
    <w:p w:rsidR="005A1174" w:rsidRPr="00487DE6" w:rsidRDefault="005A1174" w:rsidP="005A1174">
      <w:pPr>
        <w:keepNext/>
        <w:keepLines/>
        <w:jc w:val="both"/>
        <w:rPr>
          <w:rFonts w:ascii="Tahoma" w:hAnsi="Tahoma" w:cs="Tahoma"/>
        </w:rPr>
      </w:pPr>
      <w:r w:rsidRPr="00487DE6">
        <w:rPr>
          <w:rFonts w:ascii="Tahoma" w:hAnsi="Tahoma" w:cs="Tahoma"/>
        </w:rPr>
        <w:t>C</w:t>
      </w:r>
      <w:r w:rsidRPr="00487DE6">
        <w:rPr>
          <w:rFonts w:ascii="Tahoma" w:hAnsi="Tahoma" w:cs="Tahoma"/>
          <w:vertAlign w:val="subscript"/>
        </w:rPr>
        <w:t>ponudnika</w:t>
      </w:r>
      <w:r w:rsidRPr="00487DE6">
        <w:rPr>
          <w:rFonts w:ascii="Tahoma" w:hAnsi="Tahoma" w:cs="Tahoma"/>
        </w:rPr>
        <w:t xml:space="preserve"> – ponujena cena </w:t>
      </w:r>
      <w:r w:rsidR="00242DC5">
        <w:rPr>
          <w:rFonts w:ascii="Tahoma" w:hAnsi="Tahoma" w:cs="Tahoma"/>
        </w:rPr>
        <w:t>posameznega ponudnika</w:t>
      </w:r>
    </w:p>
    <w:p w:rsidR="005A1174" w:rsidRPr="00487DE6" w:rsidRDefault="005A1174" w:rsidP="005A1174">
      <w:pPr>
        <w:keepNext/>
        <w:keepLines/>
        <w:jc w:val="both"/>
        <w:rPr>
          <w:rFonts w:ascii="Tahoma" w:hAnsi="Tahoma" w:cs="Tahoma"/>
        </w:rPr>
      </w:pPr>
      <w:r w:rsidRPr="00487DE6">
        <w:rPr>
          <w:rFonts w:ascii="Tahoma" w:hAnsi="Tahoma" w:cs="Tahoma"/>
        </w:rPr>
        <w:t>95 = najvišje možno število točk.</w:t>
      </w:r>
    </w:p>
    <w:p w:rsidR="005A1174" w:rsidRPr="00487DE6" w:rsidRDefault="005A1174" w:rsidP="005A1174">
      <w:pPr>
        <w:keepNext/>
        <w:keepLines/>
        <w:jc w:val="both"/>
        <w:rPr>
          <w:rFonts w:ascii="Tahoma" w:hAnsi="Tahoma" w:cs="Tahoma"/>
        </w:rPr>
      </w:pPr>
    </w:p>
    <w:p w:rsidR="005A1174" w:rsidRPr="00487DE6" w:rsidRDefault="0028070F" w:rsidP="005A1174">
      <w:pPr>
        <w:pStyle w:val="Odstavekseznama"/>
        <w:keepNext/>
        <w:keepLines/>
        <w:numPr>
          <w:ilvl w:val="1"/>
          <w:numId w:val="2"/>
        </w:numPr>
        <w:autoSpaceDE w:val="0"/>
        <w:autoSpaceDN w:val="0"/>
        <w:adjustRightInd w:val="0"/>
        <w:rPr>
          <w:rFonts w:ascii="Tahoma" w:hAnsi="Tahoma" w:cs="Tahoma"/>
          <w:b/>
          <w:bCs/>
        </w:rPr>
      </w:pPr>
      <w:r>
        <w:rPr>
          <w:rFonts w:ascii="Tahoma" w:hAnsi="Tahoma" w:cs="Tahoma"/>
          <w:b/>
          <w:bCs/>
        </w:rPr>
        <w:t>O</w:t>
      </w:r>
      <w:r w:rsidR="005A1174" w:rsidRPr="00487DE6">
        <w:rPr>
          <w:rFonts w:ascii="Tahoma" w:hAnsi="Tahoma" w:cs="Tahoma"/>
          <w:b/>
          <w:bCs/>
        </w:rPr>
        <w:t>sebna referenca pooblaščenega inženirja - odgovornega projektanta (T</w:t>
      </w:r>
      <w:r w:rsidR="005A1174" w:rsidRPr="00487DE6">
        <w:rPr>
          <w:rFonts w:ascii="Tahoma" w:hAnsi="Tahoma" w:cs="Tahoma"/>
          <w:b/>
          <w:vertAlign w:val="subscript"/>
        </w:rPr>
        <w:t>1.2.</w:t>
      </w:r>
      <w:r w:rsidR="005A1174" w:rsidRPr="00487DE6">
        <w:rPr>
          <w:rFonts w:ascii="Tahoma" w:hAnsi="Tahoma" w:cs="Tahoma"/>
          <w:b/>
          <w:bCs/>
        </w:rPr>
        <w:t>)</w:t>
      </w:r>
    </w:p>
    <w:p w:rsidR="005A1174" w:rsidRPr="00487DE6" w:rsidRDefault="005A1174" w:rsidP="005A1174">
      <w:pPr>
        <w:keepNext/>
        <w:keepLines/>
        <w:jc w:val="both"/>
        <w:rPr>
          <w:rFonts w:ascii="Tahoma" w:hAnsi="Tahoma" w:cs="Tahoma"/>
        </w:rPr>
      </w:pPr>
    </w:p>
    <w:p w:rsidR="005A1174" w:rsidRPr="00487DE6" w:rsidRDefault="005A1174" w:rsidP="005A1174">
      <w:pPr>
        <w:pStyle w:val="Default"/>
        <w:keepNext/>
        <w:keepLines/>
        <w:rPr>
          <w:rFonts w:ascii="Tahoma" w:hAnsi="Tahoma" w:cs="Tahoma"/>
          <w:sz w:val="20"/>
        </w:rPr>
      </w:pPr>
      <w:r w:rsidRPr="00487DE6">
        <w:rPr>
          <w:rFonts w:ascii="Tahoma" w:hAnsi="Tahoma" w:cs="Tahoma"/>
          <w:sz w:val="20"/>
        </w:rPr>
        <w:t xml:space="preserve">Pri merilu se vrednotijo osebne reference pooblaščenega inženirja - odgovornega projektanta, kot sledi: </w:t>
      </w:r>
    </w:p>
    <w:p w:rsidR="005A1174" w:rsidRPr="00487DE6" w:rsidRDefault="005A1174" w:rsidP="005A1174">
      <w:pPr>
        <w:pStyle w:val="Default"/>
        <w:keepNext/>
        <w:keepLines/>
        <w:rPr>
          <w:rFonts w:ascii="Tahoma" w:hAnsi="Tahoma" w:cs="Tahoma"/>
          <w:sz w:val="20"/>
        </w:rPr>
      </w:pPr>
    </w:p>
    <w:p w:rsidR="005A1174" w:rsidRPr="00487DE6" w:rsidRDefault="005A1174" w:rsidP="005A1174">
      <w:pPr>
        <w:pStyle w:val="Default"/>
        <w:keepNext/>
        <w:keepLines/>
        <w:jc w:val="both"/>
        <w:rPr>
          <w:rFonts w:ascii="Tahoma" w:hAnsi="Tahoma" w:cs="Tahoma"/>
          <w:sz w:val="20"/>
        </w:rPr>
      </w:pPr>
      <w:r w:rsidRPr="00487DE6">
        <w:rPr>
          <w:rFonts w:ascii="Tahoma" w:hAnsi="Tahoma" w:cs="Tahoma"/>
          <w:sz w:val="20"/>
        </w:rPr>
        <w:t>V Prilogi 6</w:t>
      </w:r>
      <w:r w:rsidR="00487DE6">
        <w:rPr>
          <w:rFonts w:ascii="Tahoma" w:hAnsi="Tahoma" w:cs="Tahoma"/>
          <w:sz w:val="20"/>
        </w:rPr>
        <w:t>/1</w:t>
      </w:r>
      <w:r w:rsidRPr="00487DE6">
        <w:rPr>
          <w:rFonts w:ascii="Tahoma" w:hAnsi="Tahoma" w:cs="Tahoma"/>
          <w:sz w:val="20"/>
        </w:rPr>
        <w:t xml:space="preserve"> navedeni </w:t>
      </w:r>
      <w:r w:rsidRPr="00487DE6">
        <w:rPr>
          <w:rFonts w:ascii="Tahoma" w:hAnsi="Tahoma" w:cs="Tahoma"/>
          <w:sz w:val="20"/>
          <w:u w:val="single"/>
        </w:rPr>
        <w:t>pooblaščeni inženir - projektant</w:t>
      </w:r>
      <w:r w:rsidRPr="00487DE6">
        <w:rPr>
          <w:rFonts w:ascii="Tahoma" w:hAnsi="Tahoma" w:cs="Tahoma"/>
          <w:sz w:val="20"/>
        </w:rPr>
        <w:t xml:space="preserve"> mora izkazati, da je v letih od 1. 1. 201</w:t>
      </w:r>
      <w:r w:rsidR="00487DE6">
        <w:rPr>
          <w:rFonts w:ascii="Tahoma" w:hAnsi="Tahoma" w:cs="Tahoma"/>
          <w:sz w:val="20"/>
        </w:rPr>
        <w:t>7</w:t>
      </w:r>
      <w:r w:rsidRPr="00487DE6">
        <w:rPr>
          <w:rFonts w:ascii="Tahoma" w:hAnsi="Tahoma" w:cs="Tahoma"/>
          <w:sz w:val="20"/>
        </w:rPr>
        <w:t xml:space="preserve"> </w:t>
      </w:r>
      <w:r w:rsidRPr="00487DE6">
        <w:rPr>
          <w:rFonts w:ascii="Tahoma" w:hAnsi="Tahoma" w:cs="Tahoma"/>
          <w:sz w:val="20"/>
          <w:lang w:val="x-none"/>
        </w:rPr>
        <w:t>do datuma oddane ponudbe</w:t>
      </w:r>
      <w:r w:rsidRPr="00487DE6">
        <w:rPr>
          <w:rFonts w:ascii="Tahoma" w:hAnsi="Tahoma" w:cs="Tahoma"/>
          <w:sz w:val="20"/>
        </w:rPr>
        <w:t xml:space="preserve"> </w:t>
      </w:r>
      <w:r w:rsidR="00771BE4" w:rsidRPr="000D1D7B">
        <w:rPr>
          <w:rFonts w:ascii="Tahoma" w:hAnsi="Tahoma" w:cs="Tahoma"/>
          <w:color w:val="000000" w:themeColor="text1"/>
          <w:sz w:val="20"/>
        </w:rPr>
        <w:t xml:space="preserve">izdelal </w:t>
      </w:r>
      <w:r w:rsidR="000D1D7B" w:rsidRPr="000D1D7B">
        <w:rPr>
          <w:rFonts w:ascii="Tahoma" w:hAnsi="Tahoma" w:cs="Tahoma"/>
          <w:color w:val="000000" w:themeColor="text1"/>
          <w:sz w:val="20"/>
        </w:rPr>
        <w:t xml:space="preserve">projektno </w:t>
      </w:r>
      <w:r w:rsidR="00771BE4" w:rsidRPr="000D1D7B">
        <w:rPr>
          <w:rFonts w:ascii="Tahoma" w:hAnsi="Tahoma" w:cs="Tahoma"/>
          <w:color w:val="000000" w:themeColor="text1"/>
          <w:sz w:val="20"/>
        </w:rPr>
        <w:t>dokumentacijo za elektro opremo enako ali bolj zahtevnih tehnoloških sklopov.</w:t>
      </w:r>
      <w:r w:rsidRPr="000D1D7B">
        <w:rPr>
          <w:rFonts w:ascii="Tahoma" w:hAnsi="Tahoma" w:cs="Tahoma"/>
          <w:color w:val="000000" w:themeColor="text1"/>
          <w:sz w:val="20"/>
        </w:rPr>
        <w:t xml:space="preserve"> </w:t>
      </w:r>
      <w:r w:rsidRPr="00487DE6">
        <w:rPr>
          <w:rFonts w:ascii="Tahoma" w:hAnsi="Tahoma" w:cs="Tahoma"/>
          <w:sz w:val="20"/>
        </w:rPr>
        <w:t>Pri tem se bodo upoštevale samo reference, katerih pogodba oz. objekt je zaključen in je v funkcionalnem obratovanju.</w:t>
      </w:r>
    </w:p>
    <w:p w:rsidR="005A1174" w:rsidRPr="00487DE6" w:rsidRDefault="005A1174" w:rsidP="005A1174">
      <w:pPr>
        <w:pStyle w:val="BodyText22"/>
        <w:keepNext/>
        <w:keepLines/>
        <w:ind w:left="0" w:firstLine="0"/>
        <w:rPr>
          <w:sz w:val="20"/>
          <w:szCs w:val="20"/>
        </w:rPr>
      </w:pPr>
    </w:p>
    <w:p w:rsidR="005A1174" w:rsidRPr="00487DE6" w:rsidRDefault="005A1174" w:rsidP="005A1174">
      <w:pPr>
        <w:keepNext/>
        <w:keepLines/>
        <w:autoSpaceDE w:val="0"/>
        <w:autoSpaceDN w:val="0"/>
        <w:adjustRightInd w:val="0"/>
        <w:jc w:val="both"/>
        <w:rPr>
          <w:rFonts w:ascii="Tahoma" w:hAnsi="Tahoma" w:cs="Tahoma"/>
        </w:rPr>
      </w:pPr>
      <w:r w:rsidRPr="00487DE6">
        <w:rPr>
          <w:rFonts w:ascii="Tahoma" w:hAnsi="Tahoma" w:cs="Tahoma"/>
        </w:rPr>
        <w:t xml:space="preserve">V skladu z merilom se vrednoti največ eno </w:t>
      </w:r>
      <w:r w:rsidR="00607E2E">
        <w:rPr>
          <w:rFonts w:ascii="Tahoma" w:hAnsi="Tahoma" w:cs="Tahoma"/>
        </w:rPr>
        <w:t xml:space="preserve">referenčno delo </w:t>
      </w:r>
      <w:r w:rsidRPr="00487DE6">
        <w:rPr>
          <w:rFonts w:ascii="Tahoma" w:hAnsi="Tahoma" w:cs="Tahoma"/>
        </w:rPr>
        <w:t>odgovornega projektanta, pri čemer se za referenčno delo, ki izpolnjuje pogoj, dodeli 5 točk. Maksimalno število točk za osebne reference pooblaščenega inženirja je 5 točk.</w:t>
      </w:r>
    </w:p>
    <w:p w:rsidR="005A1174" w:rsidRDefault="005A1174" w:rsidP="002F4A49">
      <w:pPr>
        <w:keepNext/>
        <w:keepLines/>
        <w:jc w:val="both"/>
        <w:rPr>
          <w:rFonts w:ascii="Tahoma" w:hAnsi="Tahoma"/>
        </w:rPr>
      </w:pPr>
    </w:p>
    <w:p w:rsidR="00CE5EA5" w:rsidRDefault="00CE5EA5" w:rsidP="00CE5EA5">
      <w:pPr>
        <w:keepNext/>
        <w:keepLines/>
        <w:jc w:val="both"/>
        <w:rPr>
          <w:rFonts w:ascii="Tahoma" w:hAnsi="Tahoma" w:cs="Tahoma"/>
        </w:rPr>
      </w:pPr>
      <w:r>
        <w:rPr>
          <w:rFonts w:ascii="Tahoma" w:hAnsi="Tahoma" w:cs="Tahoma"/>
        </w:rPr>
        <w:t xml:space="preserve">Ponudnik </w:t>
      </w:r>
      <w:r w:rsidRPr="00112425">
        <w:rPr>
          <w:rFonts w:ascii="Tahoma" w:hAnsi="Tahoma" w:cs="Tahoma"/>
        </w:rPr>
        <w:t xml:space="preserve">izkaže izpolnjevanje teh pogojev </w:t>
      </w:r>
      <w:r>
        <w:rPr>
          <w:rFonts w:ascii="Tahoma" w:hAnsi="Tahoma" w:cs="Tahoma"/>
        </w:rPr>
        <w:t>z izpolnjenimi in podpisani naslednjimi prilogami:</w:t>
      </w:r>
      <w:r w:rsidRPr="00112425">
        <w:rPr>
          <w:rFonts w:ascii="Tahoma" w:hAnsi="Tahoma" w:cs="Tahoma"/>
        </w:rPr>
        <w:t xml:space="preserve"> </w:t>
      </w:r>
      <w:r>
        <w:rPr>
          <w:rFonts w:ascii="Tahoma" w:hAnsi="Tahoma" w:cs="Tahoma"/>
        </w:rPr>
        <w:t xml:space="preserve">     </w:t>
      </w:r>
    </w:p>
    <w:p w:rsidR="00CE5EA5" w:rsidRDefault="00CE5EA5" w:rsidP="00283C22">
      <w:pPr>
        <w:pStyle w:val="Odstavekseznama"/>
        <w:keepNext/>
        <w:keepLines/>
        <w:numPr>
          <w:ilvl w:val="0"/>
          <w:numId w:val="34"/>
        </w:numPr>
        <w:jc w:val="both"/>
        <w:rPr>
          <w:rFonts w:ascii="Tahoma" w:hAnsi="Tahoma" w:cs="Tahoma"/>
        </w:rPr>
      </w:pPr>
      <w:r w:rsidRPr="00B15ED7">
        <w:rPr>
          <w:rFonts w:ascii="Tahoma" w:hAnsi="Tahoma" w:cs="Tahoma"/>
        </w:rPr>
        <w:t xml:space="preserve">Priloga </w:t>
      </w:r>
      <w:r>
        <w:rPr>
          <w:rFonts w:ascii="Tahoma" w:hAnsi="Tahoma" w:cs="Tahoma"/>
        </w:rPr>
        <w:t>2</w:t>
      </w:r>
      <w:r w:rsidRPr="00B15ED7">
        <w:rPr>
          <w:rFonts w:ascii="Tahoma" w:hAnsi="Tahoma" w:cs="Tahoma"/>
        </w:rPr>
        <w:t>/</w:t>
      </w:r>
      <w:r>
        <w:rPr>
          <w:rFonts w:ascii="Tahoma" w:hAnsi="Tahoma" w:cs="Tahoma"/>
        </w:rPr>
        <w:t>2</w:t>
      </w:r>
      <w:r w:rsidRPr="00B15ED7">
        <w:rPr>
          <w:rFonts w:ascii="Tahoma" w:hAnsi="Tahoma" w:cs="Tahoma"/>
        </w:rPr>
        <w:t xml:space="preserve"> »POTRDITEV REFERENC </w:t>
      </w:r>
      <w:r>
        <w:rPr>
          <w:rFonts w:ascii="Tahoma" w:hAnsi="Tahoma" w:cs="Tahoma"/>
        </w:rPr>
        <w:t>KADRA</w:t>
      </w:r>
      <w:r w:rsidRPr="00B15ED7">
        <w:rPr>
          <w:rFonts w:ascii="Tahoma" w:hAnsi="Tahoma" w:cs="Tahoma"/>
        </w:rPr>
        <w:t xml:space="preserve"> – </w:t>
      </w:r>
      <w:r>
        <w:rPr>
          <w:rFonts w:ascii="Tahoma" w:hAnsi="Tahoma" w:cs="Tahoma"/>
        </w:rPr>
        <w:t>Merilo</w:t>
      </w:r>
      <w:r w:rsidRPr="00B15ED7">
        <w:rPr>
          <w:rFonts w:ascii="Tahoma" w:hAnsi="Tahoma" w:cs="Tahoma"/>
        </w:rPr>
        <w:t>«</w:t>
      </w:r>
      <w:r>
        <w:rPr>
          <w:rFonts w:ascii="Tahoma" w:hAnsi="Tahoma" w:cs="Tahoma"/>
        </w:rPr>
        <w:t>.</w:t>
      </w:r>
    </w:p>
    <w:p w:rsidR="00CE5EA5" w:rsidRPr="00112425" w:rsidRDefault="00CE5EA5" w:rsidP="002F4A49">
      <w:pPr>
        <w:keepNext/>
        <w:keepLines/>
        <w:jc w:val="both"/>
        <w:rPr>
          <w:rFonts w:ascii="Tahoma" w:hAnsi="Tahoma"/>
        </w:rPr>
      </w:pPr>
    </w:p>
    <w:p w:rsidR="007C70A1" w:rsidRPr="00112425" w:rsidRDefault="00B6671D" w:rsidP="002F4A49">
      <w:pPr>
        <w:keepNext/>
        <w:keepLines/>
        <w:numPr>
          <w:ilvl w:val="0"/>
          <w:numId w:val="2"/>
        </w:numPr>
        <w:jc w:val="both"/>
        <w:rPr>
          <w:rFonts w:ascii="Tahoma" w:hAnsi="Tahoma" w:cs="Tahoma"/>
          <w:b/>
          <w:sz w:val="24"/>
        </w:rPr>
      </w:pPr>
      <w:r>
        <w:rPr>
          <w:rFonts w:ascii="Tahoma" w:hAnsi="Tahoma" w:cs="Tahoma"/>
          <w:b/>
          <w:sz w:val="24"/>
        </w:rPr>
        <w:t xml:space="preserve">ROK ZA PREDLOŽITE V PONUDB IN ODPIRANJE PONUDB, </w:t>
      </w:r>
      <w:r w:rsidR="00527046" w:rsidRPr="00112425">
        <w:rPr>
          <w:rFonts w:ascii="Tahoma" w:hAnsi="Tahoma" w:cs="Tahoma"/>
          <w:b/>
          <w:sz w:val="24"/>
        </w:rPr>
        <w:t>N</w:t>
      </w:r>
      <w:r w:rsidR="00A7327B" w:rsidRPr="00112425">
        <w:rPr>
          <w:rFonts w:ascii="Tahoma" w:hAnsi="Tahoma" w:cs="Tahoma"/>
          <w:b/>
          <w:sz w:val="24"/>
        </w:rPr>
        <w:t>AVODILA PONUDNIKOM ZA IZDELAVO PONUDBE</w:t>
      </w:r>
      <w:r>
        <w:rPr>
          <w:rFonts w:ascii="Tahoma" w:hAnsi="Tahoma" w:cs="Tahoma"/>
          <w:b/>
          <w:sz w:val="24"/>
        </w:rPr>
        <w:t>, VSEBINA PONUDB</w:t>
      </w:r>
    </w:p>
    <w:p w:rsidR="007C70A1" w:rsidRPr="00112425" w:rsidRDefault="007C70A1" w:rsidP="002F4A49">
      <w:pPr>
        <w:pStyle w:val="Telobesedila3"/>
        <w:keepNext/>
        <w:keepLines/>
        <w:tabs>
          <w:tab w:val="clear" w:pos="142"/>
        </w:tabs>
        <w:rPr>
          <w:rFonts w:ascii="Tahoma" w:hAnsi="Tahoma" w:cs="Tahoma"/>
        </w:rPr>
      </w:pPr>
    </w:p>
    <w:p w:rsidR="00B6671D" w:rsidRPr="00C8579C" w:rsidRDefault="00B6671D" w:rsidP="002F4A49">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rsidR="00B6671D" w:rsidRPr="00C8579C" w:rsidRDefault="00B6671D" w:rsidP="002F4A49">
      <w:pPr>
        <w:keepNext/>
        <w:keepLines/>
        <w:jc w:val="both"/>
        <w:rPr>
          <w:rFonts w:ascii="Tahoma" w:hAnsi="Tahoma" w:cs="Tahoma"/>
        </w:rPr>
      </w:pPr>
    </w:p>
    <w:p w:rsidR="00CE2724" w:rsidRPr="00C8579C" w:rsidRDefault="00CE2724" w:rsidP="002F4A49">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5"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sidR="000F4A74">
        <w:rPr>
          <w:rFonts w:ascii="Tahoma" w:hAnsi="Tahoma" w:cs="Tahoma"/>
          <w:b/>
          <w:lang w:val="sl-SI"/>
        </w:rPr>
        <w:t xml:space="preserve"> </w:t>
      </w:r>
      <w:r w:rsidR="00FC5678" w:rsidRPr="00FC5678">
        <w:rPr>
          <w:rFonts w:ascii="Tahoma" w:hAnsi="Tahoma" w:cs="Tahoma"/>
          <w:b/>
          <w:lang w:val="sl-SI"/>
        </w:rPr>
        <w:t>8</w:t>
      </w:r>
      <w:r w:rsidRPr="00FC5678">
        <w:rPr>
          <w:rFonts w:ascii="Tahoma" w:hAnsi="Tahoma" w:cs="Tahoma"/>
          <w:b/>
          <w:lang w:val="sl-SI"/>
        </w:rPr>
        <w:t xml:space="preserve">. </w:t>
      </w:r>
      <w:r w:rsidR="00FC5678" w:rsidRPr="00FC5678">
        <w:rPr>
          <w:rFonts w:ascii="Tahoma" w:hAnsi="Tahoma" w:cs="Tahoma"/>
          <w:b/>
          <w:lang w:val="sl-SI"/>
        </w:rPr>
        <w:t>3</w:t>
      </w:r>
      <w:r w:rsidRPr="00FC5678">
        <w:rPr>
          <w:rFonts w:ascii="Tahoma" w:hAnsi="Tahoma" w:cs="Tahoma"/>
          <w:b/>
          <w:lang w:val="sl-SI"/>
        </w:rPr>
        <w:t>. 202</w:t>
      </w:r>
      <w:r w:rsidR="00FC5678" w:rsidRPr="00FC5678">
        <w:rPr>
          <w:rFonts w:ascii="Tahoma" w:hAnsi="Tahoma" w:cs="Tahoma"/>
          <w:b/>
          <w:lang w:val="sl-SI"/>
        </w:rPr>
        <w:t>2</w:t>
      </w:r>
      <w:r w:rsidRPr="00FC5678">
        <w:rPr>
          <w:rFonts w:ascii="Tahoma" w:hAnsi="Tahoma" w:cs="Tahoma"/>
          <w:b/>
          <w:i/>
          <w:lang w:val="sl-SI"/>
        </w:rPr>
        <w:t xml:space="preserve"> </w:t>
      </w:r>
      <w:r w:rsidRPr="00FC5678">
        <w:rPr>
          <w:rFonts w:ascii="Tahoma" w:hAnsi="Tahoma" w:cs="Tahoma"/>
          <w:b/>
          <w:lang w:val="sl-SI"/>
        </w:rPr>
        <w:t>do 10.00</w:t>
      </w:r>
      <w:r w:rsidRPr="00FC5678">
        <w:rPr>
          <w:rFonts w:ascii="Tahoma" w:hAnsi="Tahoma" w:cs="Tahoma"/>
          <w:lang w:val="sl-SI"/>
        </w:rPr>
        <w:t xml:space="preserve"> </w:t>
      </w:r>
      <w:r w:rsidRPr="00FC5678">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rsidR="00CE2724" w:rsidRPr="00C8579C" w:rsidRDefault="00CE2724" w:rsidP="002F4A49">
      <w:pPr>
        <w:keepNext/>
        <w:keepLines/>
        <w:jc w:val="both"/>
        <w:rPr>
          <w:rFonts w:ascii="Tahoma" w:hAnsi="Tahoma" w:cs="Tahoma"/>
          <w:b/>
        </w:rPr>
      </w:pPr>
    </w:p>
    <w:p w:rsidR="00CE2724" w:rsidRPr="00C8579C" w:rsidRDefault="00CE2724" w:rsidP="002F4A49">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CE2724" w:rsidRPr="00C8579C" w:rsidRDefault="00CE2724" w:rsidP="002F4A49">
      <w:pPr>
        <w:pStyle w:val="Telobesedila3"/>
        <w:keepNext/>
        <w:keepLines/>
        <w:rPr>
          <w:rFonts w:ascii="Tahoma" w:hAnsi="Tahoma" w:cs="Tahoma"/>
          <w:lang w:val="sl-SI"/>
        </w:rPr>
      </w:pPr>
    </w:p>
    <w:p w:rsidR="00CE2724" w:rsidRDefault="00CE2724" w:rsidP="002F4A49">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rsidR="001239D5" w:rsidRPr="00C8579C" w:rsidRDefault="001239D5" w:rsidP="002F4A49">
      <w:pPr>
        <w:pStyle w:val="Telobesedila3"/>
        <w:keepNext/>
        <w:keepLines/>
        <w:rPr>
          <w:rFonts w:ascii="Tahoma" w:hAnsi="Tahoma" w:cs="Tahoma"/>
          <w:lang w:val="sl-SI"/>
        </w:rPr>
      </w:pPr>
    </w:p>
    <w:p w:rsidR="00CE2724" w:rsidRPr="00C8579C" w:rsidRDefault="00CE2724" w:rsidP="002F4A49">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rsidR="00CE2724" w:rsidRPr="00C8579C" w:rsidRDefault="00CE2724" w:rsidP="002F4A49">
      <w:pPr>
        <w:keepNext/>
        <w:keepLines/>
        <w:jc w:val="both"/>
        <w:rPr>
          <w:rFonts w:ascii="Tahoma" w:hAnsi="Tahoma" w:cs="Tahoma"/>
          <w:b/>
        </w:rPr>
      </w:pPr>
    </w:p>
    <w:p w:rsidR="00CE2724" w:rsidRPr="00C8579C" w:rsidRDefault="00CE2724" w:rsidP="002F4A49">
      <w:pPr>
        <w:keepNext/>
        <w:keepLines/>
        <w:jc w:val="both"/>
        <w:rPr>
          <w:rFonts w:ascii="Tahoma" w:hAnsi="Tahoma" w:cs="Tahoma"/>
        </w:rPr>
      </w:pPr>
      <w:r w:rsidRPr="00C8579C">
        <w:rPr>
          <w:rFonts w:ascii="Tahoma" w:hAnsi="Tahoma" w:cs="Tahoma"/>
        </w:rPr>
        <w:t xml:space="preserve">Odpiranje ponudb bo potekalo avtomatično v informacijskem sistemu e-JN </w:t>
      </w:r>
      <w:r w:rsidRPr="00FC5678">
        <w:rPr>
          <w:rFonts w:ascii="Tahoma" w:hAnsi="Tahoma" w:cs="Tahoma"/>
        </w:rPr>
        <w:t xml:space="preserve">dne </w:t>
      </w:r>
      <w:r w:rsidR="00FC5678" w:rsidRPr="00FC5678">
        <w:rPr>
          <w:rFonts w:ascii="Tahoma" w:hAnsi="Tahoma" w:cs="Tahoma"/>
          <w:b/>
        </w:rPr>
        <w:t>8</w:t>
      </w:r>
      <w:r w:rsidRPr="00FC5678">
        <w:rPr>
          <w:rFonts w:ascii="Tahoma" w:hAnsi="Tahoma" w:cs="Tahoma"/>
          <w:b/>
        </w:rPr>
        <w:t xml:space="preserve">. </w:t>
      </w:r>
      <w:r w:rsidR="00FC5678" w:rsidRPr="00FC5678">
        <w:rPr>
          <w:rFonts w:ascii="Tahoma" w:hAnsi="Tahoma" w:cs="Tahoma"/>
          <w:b/>
        </w:rPr>
        <w:t>3</w:t>
      </w:r>
      <w:r w:rsidRPr="00FC5678">
        <w:rPr>
          <w:rFonts w:ascii="Tahoma" w:hAnsi="Tahoma" w:cs="Tahoma"/>
          <w:b/>
        </w:rPr>
        <w:t>. 202</w:t>
      </w:r>
      <w:r w:rsidR="00FC5678" w:rsidRPr="00FC5678">
        <w:rPr>
          <w:rFonts w:ascii="Tahoma" w:hAnsi="Tahoma" w:cs="Tahoma"/>
          <w:b/>
        </w:rPr>
        <w:t>2</w:t>
      </w:r>
      <w:r w:rsidRPr="00C8579C">
        <w:rPr>
          <w:rFonts w:ascii="Tahoma" w:hAnsi="Tahoma" w:cs="Tahoma"/>
          <w:b/>
          <w:i/>
        </w:rPr>
        <w:t xml:space="preserve"> </w:t>
      </w:r>
      <w:r w:rsidRPr="00C8579C">
        <w:rPr>
          <w:rFonts w:ascii="Tahoma" w:hAnsi="Tahoma" w:cs="Tahoma"/>
        </w:rPr>
        <w:t xml:space="preserve">in se bo začelo </w:t>
      </w:r>
      <w:r w:rsidR="003F635B">
        <w:rPr>
          <w:rFonts w:ascii="Tahoma" w:hAnsi="Tahoma" w:cs="Tahoma"/>
          <w:b/>
        </w:rPr>
        <w:t>ob 11.00</w:t>
      </w:r>
      <w:r w:rsidRPr="00C8579C">
        <w:rPr>
          <w:rFonts w:ascii="Tahoma" w:hAnsi="Tahoma" w:cs="Tahoma"/>
          <w:b/>
        </w:rPr>
        <w:t xml:space="preserve"> uri</w:t>
      </w:r>
      <w:r w:rsidRPr="00C8579C">
        <w:rPr>
          <w:rFonts w:ascii="Tahoma" w:hAnsi="Tahoma" w:cs="Tahoma"/>
        </w:rPr>
        <w:t xml:space="preserve"> na spletnem naslovu </w:t>
      </w:r>
      <w:hyperlink r:id="rId16" w:history="1">
        <w:r w:rsidRPr="00346C6B">
          <w:rPr>
            <w:rFonts w:ascii="Arial" w:eastAsia="Calibri" w:hAnsi="Arial" w:cs="Arial"/>
            <w:color w:val="0000FF"/>
            <w:u w:val="single"/>
          </w:rPr>
          <w:t>https://ejn.gov.si</w:t>
        </w:r>
      </w:hyperlink>
      <w:r w:rsidRPr="00C8579C">
        <w:rPr>
          <w:rFonts w:ascii="Tahoma" w:hAnsi="Tahoma" w:cs="Tahoma"/>
        </w:rPr>
        <w:t xml:space="preserve">. </w:t>
      </w:r>
      <w:bookmarkStart w:id="13" w:name="_GoBack"/>
      <w:bookmarkEnd w:id="13"/>
    </w:p>
    <w:p w:rsidR="00CE2724" w:rsidRPr="00C8579C" w:rsidRDefault="00CE2724" w:rsidP="002F4A49">
      <w:pPr>
        <w:keepNext/>
        <w:keepLines/>
        <w:jc w:val="both"/>
        <w:rPr>
          <w:rFonts w:ascii="Tahoma" w:hAnsi="Tahoma" w:cs="Tahoma"/>
        </w:rPr>
      </w:pPr>
    </w:p>
    <w:p w:rsidR="00F603C3" w:rsidRPr="00833BA3" w:rsidRDefault="00CE2724" w:rsidP="004569E9">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rsidR="00F603C3" w:rsidRDefault="00F603C3" w:rsidP="004569E9">
      <w:pPr>
        <w:keepNext/>
        <w:keepLines/>
        <w:jc w:val="both"/>
        <w:rPr>
          <w:rFonts w:ascii="Tahoma" w:hAnsi="Tahoma" w:cs="Tahoma"/>
          <w:b/>
        </w:rPr>
      </w:pPr>
    </w:p>
    <w:p w:rsidR="00C413E7" w:rsidRPr="00112425" w:rsidRDefault="00C413E7" w:rsidP="002F4A49">
      <w:pPr>
        <w:keepNext/>
        <w:keepLines/>
        <w:numPr>
          <w:ilvl w:val="1"/>
          <w:numId w:val="2"/>
        </w:numPr>
        <w:jc w:val="both"/>
        <w:rPr>
          <w:rFonts w:ascii="Tahoma" w:hAnsi="Tahoma" w:cs="Tahoma"/>
          <w:b/>
        </w:rPr>
      </w:pPr>
      <w:r w:rsidRPr="00112425">
        <w:rPr>
          <w:rFonts w:ascii="Tahoma" w:hAnsi="Tahoma" w:cs="Tahoma"/>
          <w:b/>
        </w:rPr>
        <w:t>Splošna navodila za predložitev ponudbe</w:t>
      </w:r>
    </w:p>
    <w:p w:rsidR="002F4A49" w:rsidRDefault="002F4A49" w:rsidP="002F4A49">
      <w:pPr>
        <w:pStyle w:val="Telobesedila3"/>
        <w:keepNext/>
        <w:keepLines/>
        <w:rPr>
          <w:rFonts w:ascii="Tahoma" w:hAnsi="Tahoma" w:cs="Tahoma"/>
        </w:rPr>
      </w:pPr>
    </w:p>
    <w:p w:rsidR="00CE2724" w:rsidRPr="00CE2724" w:rsidRDefault="00CE2724" w:rsidP="002F4A49">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7"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8" w:history="1">
        <w:r w:rsidRPr="00CE2724">
          <w:rPr>
            <w:rStyle w:val="Hiperpovezava"/>
            <w:rFonts w:ascii="Tahoma" w:hAnsi="Tahoma" w:cs="Tahoma"/>
          </w:rPr>
          <w:t>https://ejn.gov.si</w:t>
        </w:r>
      </w:hyperlink>
      <w:r w:rsidRPr="00CE2724">
        <w:rPr>
          <w:rFonts w:ascii="Tahoma" w:hAnsi="Tahoma" w:cs="Tahoma"/>
        </w:rPr>
        <w:t>.</w:t>
      </w:r>
    </w:p>
    <w:p w:rsidR="00CE2724" w:rsidRPr="00CE2724" w:rsidRDefault="00CE2724" w:rsidP="002F4A49">
      <w:pPr>
        <w:pStyle w:val="Telobesedila3"/>
        <w:keepNext/>
        <w:keepLines/>
        <w:rPr>
          <w:rFonts w:ascii="Tahoma" w:hAnsi="Tahoma" w:cs="Tahoma"/>
        </w:rPr>
      </w:pPr>
      <w:r w:rsidRPr="00CE2724">
        <w:rPr>
          <w:rFonts w:ascii="Tahoma" w:hAnsi="Tahoma" w:cs="Tahoma"/>
        </w:rPr>
        <w:lastRenderedPageBreak/>
        <w:t xml:space="preserve">Ponudnik se mora pred oddajo ponudbe registrirati na spletnem naslovu </w:t>
      </w:r>
      <w:hyperlink r:id="rId19"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rsidR="00CE2724" w:rsidRPr="00CE2724" w:rsidRDefault="00CE2724" w:rsidP="002F4A49">
      <w:pPr>
        <w:pStyle w:val="Telobesedila3"/>
        <w:keepNext/>
        <w:keepLines/>
        <w:rPr>
          <w:rFonts w:ascii="Tahoma" w:hAnsi="Tahoma" w:cs="Tahoma"/>
        </w:rPr>
      </w:pPr>
    </w:p>
    <w:p w:rsidR="00CE2724" w:rsidRPr="00CE2724" w:rsidRDefault="00CE2724" w:rsidP="002F4A49">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004569E9">
        <w:rPr>
          <w:rFonts w:ascii="Tahoma" w:hAnsi="Tahoma" w:cs="Tahoma"/>
          <w:lang w:val="sl-SI"/>
        </w:rPr>
        <w:t xml:space="preserve"> (</w:t>
      </w:r>
      <w:r w:rsidR="004569E9" w:rsidRPr="004569E9">
        <w:rPr>
          <w:rFonts w:ascii="Tahoma" w:hAnsi="Tahoma" w:cs="Tahoma"/>
          <w:lang w:val="sl-SI"/>
        </w:rPr>
        <w:t>Ur</w:t>
      </w:r>
      <w:r w:rsidR="004569E9">
        <w:rPr>
          <w:rFonts w:ascii="Tahoma" w:hAnsi="Tahoma" w:cs="Tahoma"/>
          <w:lang w:val="sl-SI"/>
        </w:rPr>
        <w:t xml:space="preserve">. l. </w:t>
      </w:r>
      <w:r w:rsidR="004569E9" w:rsidRPr="004569E9">
        <w:rPr>
          <w:rFonts w:ascii="Tahoma" w:hAnsi="Tahoma" w:cs="Tahoma"/>
          <w:lang w:val="sl-SI"/>
        </w:rPr>
        <w:t>RS, št. 97/07 – uradno prečiščeno besedilo, 64/16 – odl. US in 20/18 – OROZ631</w:t>
      </w:r>
      <w:r w:rsidR="004569E9">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rsidR="00467A95" w:rsidRPr="00112425" w:rsidRDefault="00467A95" w:rsidP="002F4A49">
      <w:pPr>
        <w:pStyle w:val="Telobesedila3"/>
        <w:keepNext/>
        <w:keepLines/>
        <w:tabs>
          <w:tab w:val="clear" w:pos="142"/>
        </w:tabs>
        <w:rPr>
          <w:rFonts w:ascii="Tahoma" w:hAnsi="Tahoma" w:cs="Tahoma"/>
        </w:rPr>
      </w:pPr>
    </w:p>
    <w:p w:rsidR="00A7327B" w:rsidRPr="00112425" w:rsidRDefault="00A7327B" w:rsidP="002F4A49">
      <w:pPr>
        <w:keepNext/>
        <w:keepLines/>
        <w:numPr>
          <w:ilvl w:val="1"/>
          <w:numId w:val="2"/>
        </w:numPr>
        <w:jc w:val="both"/>
        <w:rPr>
          <w:rFonts w:ascii="Tahoma" w:hAnsi="Tahoma" w:cs="Tahoma"/>
          <w:b/>
        </w:rPr>
      </w:pPr>
      <w:r w:rsidRPr="00112425">
        <w:rPr>
          <w:rFonts w:ascii="Tahoma" w:hAnsi="Tahoma" w:cs="Tahoma"/>
          <w:b/>
        </w:rPr>
        <w:t>Izdelava ponudbe</w:t>
      </w:r>
    </w:p>
    <w:p w:rsidR="00C413E7" w:rsidRPr="00112425" w:rsidRDefault="00C413E7" w:rsidP="002F4A49">
      <w:pPr>
        <w:keepNext/>
        <w:keepLines/>
        <w:jc w:val="both"/>
        <w:rPr>
          <w:rFonts w:ascii="Tahoma" w:hAnsi="Tahoma" w:cs="Tahoma"/>
          <w:b/>
        </w:rPr>
      </w:pPr>
    </w:p>
    <w:p w:rsidR="0096587C" w:rsidRPr="00C8579C" w:rsidRDefault="0096587C" w:rsidP="002F4A49">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rsidR="0096587C" w:rsidRPr="00C8579C" w:rsidRDefault="0096587C" w:rsidP="002F4A49">
      <w:pPr>
        <w:keepNext/>
        <w:keepLines/>
        <w:jc w:val="both"/>
        <w:rPr>
          <w:rFonts w:ascii="Tahoma" w:hAnsi="Tahoma" w:cs="Tahoma"/>
          <w:b/>
        </w:rPr>
      </w:pPr>
    </w:p>
    <w:p w:rsidR="0096587C" w:rsidRPr="00C8579C" w:rsidRDefault="0096587C" w:rsidP="002F4A49">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rsidR="0096587C" w:rsidRPr="00C8579C" w:rsidRDefault="0096587C" w:rsidP="002F4A49">
      <w:pPr>
        <w:keepNext/>
        <w:keepLines/>
        <w:jc w:val="both"/>
        <w:rPr>
          <w:rFonts w:ascii="Tahoma" w:hAnsi="Tahoma" w:cs="Tahoma"/>
        </w:rPr>
      </w:pPr>
    </w:p>
    <w:p w:rsidR="0096587C" w:rsidRDefault="0096587C" w:rsidP="002F4A49">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rsidR="006B1834" w:rsidRDefault="006B1834" w:rsidP="002F4A49">
      <w:pPr>
        <w:keepNext/>
        <w:keepLines/>
        <w:jc w:val="both"/>
        <w:rPr>
          <w:rFonts w:ascii="Tahoma" w:hAnsi="Tahoma" w:cs="Tahoma"/>
          <w:b/>
        </w:rPr>
      </w:pPr>
    </w:p>
    <w:p w:rsidR="00A7327B" w:rsidRPr="00112425" w:rsidRDefault="00A7327B" w:rsidP="002F4A49">
      <w:pPr>
        <w:keepNext/>
        <w:keepLines/>
        <w:numPr>
          <w:ilvl w:val="1"/>
          <w:numId w:val="2"/>
        </w:numPr>
        <w:jc w:val="both"/>
        <w:rPr>
          <w:rFonts w:ascii="Tahoma" w:hAnsi="Tahoma" w:cs="Tahoma"/>
          <w:b/>
        </w:rPr>
      </w:pPr>
      <w:r w:rsidRPr="00112425">
        <w:rPr>
          <w:rFonts w:ascii="Tahoma" w:hAnsi="Tahoma" w:cs="Tahoma"/>
          <w:b/>
        </w:rPr>
        <w:t>Vsebina ponudbene dokumentacije</w:t>
      </w:r>
    </w:p>
    <w:p w:rsidR="007F63F7" w:rsidRPr="00112425" w:rsidRDefault="007F63F7" w:rsidP="002F4A49">
      <w:pPr>
        <w:keepNext/>
        <w:keepLines/>
        <w:jc w:val="both"/>
        <w:rPr>
          <w:rFonts w:ascii="Tahoma" w:hAnsi="Tahoma" w:cs="Tahoma"/>
          <w:b/>
        </w:rPr>
      </w:pPr>
    </w:p>
    <w:p w:rsidR="0096587C" w:rsidRPr="00C8579C" w:rsidRDefault="0096587C" w:rsidP="002F4A49">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kopije</w:t>
      </w:r>
      <w:r w:rsidR="00CE2724">
        <w:rPr>
          <w:rFonts w:ascii="Tahoma" w:hAnsi="Tahoma" w:cs="Tahoma"/>
          <w:b/>
        </w:rPr>
        <w:t xml:space="preserve"> (skeni)</w:t>
      </w:r>
      <w:r w:rsidRPr="00C8579C">
        <w:rPr>
          <w:rFonts w:ascii="Tahoma" w:hAnsi="Tahoma" w:cs="Tahoma"/>
          <w:b/>
        </w:rPr>
        <w:t xml:space="preserve"> priloženih listin ustrezajo originalu. V nasprotnem primeru ponudnik naročniku odgovarja za vso škodo, ki mu je nastala.</w:t>
      </w:r>
    </w:p>
    <w:p w:rsidR="0096587C" w:rsidRPr="00C8579C" w:rsidRDefault="0096587C" w:rsidP="002F4A49">
      <w:pPr>
        <w:keepNext/>
        <w:keepLines/>
        <w:jc w:val="both"/>
        <w:rPr>
          <w:rFonts w:ascii="Tahoma" w:hAnsi="Tahoma" w:cs="Tahoma"/>
        </w:rPr>
      </w:pPr>
    </w:p>
    <w:p w:rsidR="0096587C" w:rsidRDefault="0096587C" w:rsidP="002F4A49">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rsidR="004A32F0" w:rsidRPr="00112425" w:rsidRDefault="004A32F0" w:rsidP="002F4A49">
      <w:pPr>
        <w:keepNext/>
        <w:keepLines/>
        <w:jc w:val="both"/>
        <w:rPr>
          <w:rFonts w:ascii="Tahoma" w:hAnsi="Tahoma" w:cs="Tahoma"/>
          <w:b/>
        </w:rPr>
      </w:pPr>
    </w:p>
    <w:p w:rsidR="00F8131C" w:rsidRPr="0096587C" w:rsidRDefault="00F8131C" w:rsidP="00283C22">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Skupna ponudbena vrednost</w:t>
      </w:r>
      <w:r w:rsidR="00CE2724" w:rsidRPr="006D289A">
        <w:rPr>
          <w:rFonts w:ascii="Tahoma" w:hAnsi="Tahoma" w:cs="Tahoma"/>
          <w:b/>
          <w:color w:val="C00000"/>
        </w:rPr>
        <w:t>«</w:t>
      </w:r>
    </w:p>
    <w:p w:rsidR="00F8131C" w:rsidRPr="00112425" w:rsidRDefault="00F8131C" w:rsidP="002F4A49">
      <w:pPr>
        <w:keepNext/>
        <w:keepLines/>
        <w:jc w:val="both"/>
        <w:rPr>
          <w:rFonts w:ascii="Tahoma" w:hAnsi="Tahoma" w:cs="Tahoma"/>
          <w:sz w:val="16"/>
          <w:szCs w:val="16"/>
        </w:rPr>
      </w:pPr>
    </w:p>
    <w:p w:rsidR="00CE2724" w:rsidRDefault="00CE2724" w:rsidP="002F4A49">
      <w:pPr>
        <w:keepNext/>
        <w:keepLines/>
        <w:jc w:val="both"/>
        <w:rPr>
          <w:rFonts w:ascii="Tahoma" w:hAnsi="Tahoma" w:cs="Tahoma"/>
          <w:b/>
        </w:rPr>
      </w:pPr>
      <w:r w:rsidRPr="00C00787">
        <w:rPr>
          <w:rFonts w:ascii="Tahoma" w:hAnsi="Tahoma" w:cs="Tahoma"/>
          <w:b/>
        </w:rPr>
        <w:t>Ponudnik v sistem e-JN v razdelek »Skupna ponudbena vrednost« v zato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rsidR="00467A95" w:rsidRDefault="00467A95" w:rsidP="002F4A4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C8579C" w:rsidTr="0096587C">
        <w:tc>
          <w:tcPr>
            <w:tcW w:w="7725" w:type="dxa"/>
          </w:tcPr>
          <w:p w:rsidR="0096587C" w:rsidRPr="00C8579C" w:rsidRDefault="0096587C" w:rsidP="002F4A49">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768" w:type="dxa"/>
          </w:tcPr>
          <w:p w:rsidR="0096587C" w:rsidRPr="00C8579C" w:rsidRDefault="0096587C" w:rsidP="002F4A49">
            <w:pPr>
              <w:keepNext/>
              <w:keepLines/>
              <w:jc w:val="both"/>
              <w:rPr>
                <w:rFonts w:ascii="Tahoma" w:hAnsi="Tahoma" w:cs="Tahoma"/>
                <w:b/>
                <w:i/>
              </w:rPr>
            </w:pPr>
          </w:p>
        </w:tc>
      </w:tr>
    </w:tbl>
    <w:p w:rsidR="0096587C" w:rsidRDefault="0096587C" w:rsidP="002F4A49">
      <w:pPr>
        <w:keepNext/>
        <w:keepLines/>
        <w:jc w:val="both"/>
        <w:rPr>
          <w:rFonts w:ascii="Tahoma" w:hAnsi="Tahoma" w:cs="Tahoma"/>
          <w:b/>
          <w:sz w:val="16"/>
          <w:szCs w:val="16"/>
        </w:rPr>
      </w:pPr>
    </w:p>
    <w:p w:rsidR="00CE2724" w:rsidRPr="008F7391" w:rsidRDefault="00CE2724" w:rsidP="002F4A49">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w:t>
      </w:r>
      <w:r w:rsidR="002F4A49">
        <w:rPr>
          <w:rFonts w:ascii="Tahoma" w:hAnsi="Tahoma" w:cs="Tahoma"/>
          <w:b/>
        </w:rPr>
        <w:t xml:space="preserve"> </w:t>
      </w:r>
      <w:r w:rsidR="007F3F18">
        <w:rPr>
          <w:rFonts w:ascii="Tahoma" w:hAnsi="Tahoma" w:cs="Tahoma"/>
          <w:b/>
        </w:rPr>
        <w:t>2/1</w:t>
      </w:r>
      <w:r>
        <w:rPr>
          <w:rFonts w:ascii="Tahoma" w:hAnsi="Tahoma" w:cs="Tahoma"/>
          <w:b/>
        </w:rPr>
        <w:t xml:space="preserve"> </w:t>
      </w:r>
      <w:r w:rsidR="002F4A49">
        <w:rPr>
          <w:rFonts w:ascii="Tahoma" w:hAnsi="Tahoma" w:cs="Tahoma"/>
          <w:b/>
        </w:rPr>
        <w:t>»</w:t>
      </w:r>
      <w:r w:rsidR="007F3F18">
        <w:rPr>
          <w:rFonts w:ascii="Tahoma" w:hAnsi="Tahoma" w:cs="Tahoma"/>
          <w:b/>
        </w:rPr>
        <w:t>PONUDBA</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rsidR="00CE2724" w:rsidRDefault="00CE2724" w:rsidP="002F4A49">
      <w:pPr>
        <w:keepNext/>
        <w:keepLines/>
        <w:jc w:val="both"/>
        <w:rPr>
          <w:rFonts w:ascii="Tahoma" w:hAnsi="Tahoma" w:cs="Tahoma"/>
          <w:b/>
        </w:rPr>
      </w:pPr>
    </w:p>
    <w:p w:rsidR="00293950" w:rsidRPr="0096587C" w:rsidRDefault="00293950" w:rsidP="00283C22">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DOKUMENTI«, del »</w:t>
      </w:r>
      <w:r w:rsidR="00CE2724" w:rsidRPr="00EB286E">
        <w:rPr>
          <w:rFonts w:ascii="Tahoma" w:hAnsi="Tahoma" w:cs="Tahoma"/>
          <w:b/>
          <w:color w:val="C00000"/>
        </w:rPr>
        <w:t>IZJAVA – ponudnik«</w:t>
      </w:r>
    </w:p>
    <w:p w:rsidR="00293950" w:rsidRPr="00112425" w:rsidRDefault="00293950" w:rsidP="002F4A49">
      <w:pPr>
        <w:keepNext/>
        <w:keepLines/>
        <w:jc w:val="both"/>
        <w:rPr>
          <w:rFonts w:ascii="Tahoma" w:hAnsi="Tahoma" w:cs="Tahoma"/>
          <w:sz w:val="16"/>
          <w:szCs w:val="16"/>
        </w:rPr>
      </w:pPr>
    </w:p>
    <w:p w:rsidR="00CE2724" w:rsidRDefault="00293950" w:rsidP="002F4A49">
      <w:pPr>
        <w:keepNext/>
        <w:keepLines/>
        <w:jc w:val="both"/>
        <w:rPr>
          <w:rFonts w:ascii="Tahoma" w:hAnsi="Tahoma" w:cs="Tahoma"/>
          <w:b/>
        </w:rPr>
      </w:pPr>
      <w:r w:rsidRPr="00112425">
        <w:rPr>
          <w:rFonts w:ascii="Tahoma" w:hAnsi="Tahoma" w:cs="Tahoma"/>
        </w:rPr>
        <w:t xml:space="preserve">Ponudnik (vodilni partner) mora </w:t>
      </w:r>
      <w:r w:rsidR="0096587C">
        <w:rPr>
          <w:rFonts w:ascii="Tahoma" w:hAnsi="Tahoma" w:cs="Tahoma"/>
        </w:rPr>
        <w:t>P</w:t>
      </w:r>
      <w:r w:rsidRPr="00112425">
        <w:rPr>
          <w:rFonts w:ascii="Tahoma" w:hAnsi="Tahoma" w:cs="Tahoma"/>
        </w:rPr>
        <w:t>rilogo</w:t>
      </w:r>
      <w:r w:rsidR="0096587C">
        <w:rPr>
          <w:rFonts w:ascii="Tahoma" w:hAnsi="Tahoma" w:cs="Tahoma"/>
        </w:rPr>
        <w:t xml:space="preserve"> 3/1 </w:t>
      </w:r>
      <w:r w:rsidRPr="00112425">
        <w:rPr>
          <w:rFonts w:ascii="Tahoma" w:hAnsi="Tahoma" w:cs="Tahoma"/>
        </w:rPr>
        <w:t>IZJAVA O IZPOLNJEVANJU SPOSOBNOSTI PONUDNIKA/PARTNERJA « izpolniti</w:t>
      </w:r>
      <w:r w:rsidR="00CE2724">
        <w:rPr>
          <w:rFonts w:ascii="Tahoma" w:hAnsi="Tahoma" w:cs="Tahoma"/>
        </w:rPr>
        <w:t>,</w:t>
      </w:r>
      <w:r w:rsidRPr="00112425">
        <w:rPr>
          <w:rFonts w:ascii="Tahoma" w:hAnsi="Tahoma" w:cs="Tahoma"/>
        </w:rPr>
        <w:t xml:space="preserve"> </w:t>
      </w:r>
      <w:r w:rsidR="00CE2724">
        <w:rPr>
          <w:rFonts w:ascii="Tahoma" w:hAnsi="Tahoma" w:cs="Tahoma"/>
        </w:rPr>
        <w:t xml:space="preserve">podpisati in žigosati ter jo </w:t>
      </w:r>
      <w:r w:rsidR="00CE2724" w:rsidRPr="00BA3F91">
        <w:rPr>
          <w:rFonts w:ascii="Tahoma" w:hAnsi="Tahoma" w:cs="Tahoma"/>
        </w:rPr>
        <w:t xml:space="preserve">v </w:t>
      </w:r>
      <w:r w:rsidR="00CE2724">
        <w:rPr>
          <w:rFonts w:ascii="Tahoma" w:hAnsi="Tahoma" w:cs="Tahoma"/>
        </w:rPr>
        <w:t xml:space="preserve">.pdf formatu naložiti na </w:t>
      </w:r>
      <w:r w:rsidR="00CE2724" w:rsidRPr="00BA3F91">
        <w:rPr>
          <w:rFonts w:ascii="Tahoma" w:hAnsi="Tahoma" w:cs="Tahoma"/>
        </w:rPr>
        <w:t>informacijsk</w:t>
      </w:r>
      <w:r w:rsidR="00CE2724">
        <w:rPr>
          <w:rFonts w:ascii="Tahoma" w:hAnsi="Tahoma" w:cs="Tahoma"/>
        </w:rPr>
        <w:t>i</w:t>
      </w:r>
      <w:r w:rsidR="00CE2724" w:rsidRPr="00BA3F91">
        <w:rPr>
          <w:rFonts w:ascii="Tahoma" w:hAnsi="Tahoma" w:cs="Tahoma"/>
        </w:rPr>
        <w:t xml:space="preserve"> sistem e-JN</w:t>
      </w:r>
      <w:r w:rsidR="00CE2724" w:rsidRPr="00BA3F91">
        <w:rPr>
          <w:rFonts w:ascii="Tahoma" w:hAnsi="Tahoma" w:cs="Tahoma"/>
          <w:b/>
        </w:rPr>
        <w:t xml:space="preserve"> v razdelek </w:t>
      </w:r>
      <w:r w:rsidR="00CE2724" w:rsidRPr="00EF0751">
        <w:rPr>
          <w:rFonts w:ascii="Tahoma" w:hAnsi="Tahoma" w:cs="Tahoma"/>
          <w:b/>
        </w:rPr>
        <w:t>»DOKUMENTI«, del »IZJAVA – ponudnik«</w:t>
      </w:r>
      <w:r w:rsidR="00CE2724" w:rsidRPr="00643190">
        <w:rPr>
          <w:rFonts w:ascii="Tahoma" w:hAnsi="Tahoma" w:cs="Tahoma"/>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112425" w:rsidTr="002908E8">
        <w:tc>
          <w:tcPr>
            <w:tcW w:w="7933" w:type="dxa"/>
          </w:tcPr>
          <w:p w:rsidR="0096587C" w:rsidRPr="00112425" w:rsidRDefault="0096587C" w:rsidP="002F4A49">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60" w:type="dxa"/>
          </w:tcPr>
          <w:p w:rsidR="0096587C" w:rsidRPr="00112425" w:rsidRDefault="0096587C" w:rsidP="002F4A49">
            <w:pPr>
              <w:keepNext/>
              <w:keepLines/>
              <w:jc w:val="both"/>
              <w:rPr>
                <w:rFonts w:ascii="Tahoma" w:hAnsi="Tahoma" w:cs="Tahoma"/>
                <w:b/>
                <w:i/>
              </w:rPr>
            </w:pPr>
            <w:r w:rsidRPr="00112425">
              <w:rPr>
                <w:rFonts w:ascii="Tahoma" w:hAnsi="Tahoma" w:cs="Tahoma"/>
                <w:b/>
                <w:i/>
              </w:rPr>
              <w:t>Priloga 3/1</w:t>
            </w:r>
          </w:p>
        </w:tc>
      </w:tr>
    </w:tbl>
    <w:p w:rsidR="0096587C" w:rsidRPr="00112425" w:rsidRDefault="0096587C" w:rsidP="002F4A49">
      <w:pPr>
        <w:keepNext/>
        <w:keepLines/>
        <w:jc w:val="both"/>
        <w:rPr>
          <w:rFonts w:ascii="Tahoma" w:hAnsi="Tahoma" w:cs="Tahoma"/>
        </w:rPr>
      </w:pPr>
    </w:p>
    <w:p w:rsidR="00293950" w:rsidRPr="0096587C" w:rsidRDefault="00293950" w:rsidP="00283C22">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 xml:space="preserve">SODELUJOČI«, del </w:t>
      </w:r>
      <w:r w:rsidR="00CE2724" w:rsidRPr="00AA431B">
        <w:rPr>
          <w:rFonts w:ascii="Tahoma" w:hAnsi="Tahoma" w:cs="Tahoma"/>
          <w:b/>
          <w:color w:val="C00000"/>
        </w:rPr>
        <w:t>»IZJAVA – ostali sodelujoči«</w:t>
      </w:r>
    </w:p>
    <w:p w:rsidR="00293950" w:rsidRPr="00112425" w:rsidRDefault="00293950" w:rsidP="002F4A49">
      <w:pPr>
        <w:keepNext/>
        <w:keepLines/>
        <w:jc w:val="both"/>
        <w:rPr>
          <w:rFonts w:ascii="Tahoma" w:hAnsi="Tahoma" w:cs="Tahoma"/>
          <w:sz w:val="16"/>
          <w:szCs w:val="16"/>
        </w:rPr>
      </w:pPr>
    </w:p>
    <w:p w:rsidR="00CE2724" w:rsidRPr="00DB2056" w:rsidRDefault="00CE2724" w:rsidP="002F4A49">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rsidR="001239D5" w:rsidRPr="00112425" w:rsidRDefault="001239D5" w:rsidP="002F4A4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rsidTr="002908E8">
        <w:tc>
          <w:tcPr>
            <w:tcW w:w="8075" w:type="dxa"/>
          </w:tcPr>
          <w:p w:rsidR="0096587C" w:rsidRPr="00112425" w:rsidRDefault="0096587C" w:rsidP="002F4A49">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rsidR="0096587C" w:rsidRPr="00112425" w:rsidRDefault="0096587C" w:rsidP="002F4A49">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rsidR="00DB4F81" w:rsidRPr="00112425" w:rsidRDefault="00DB4F81" w:rsidP="002F4A49">
      <w:pPr>
        <w:keepNext/>
        <w:keepLines/>
        <w:jc w:val="both"/>
        <w:rPr>
          <w:rFonts w:ascii="Tahoma" w:hAnsi="Tahoma" w:cs="Tahoma"/>
        </w:rPr>
      </w:pPr>
    </w:p>
    <w:p w:rsidR="00CE2724" w:rsidRDefault="00CE2724" w:rsidP="002F4A49">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rsidR="009C0150" w:rsidRPr="00112425" w:rsidRDefault="009C0150" w:rsidP="002F4A4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rsidTr="002908E8">
        <w:tc>
          <w:tcPr>
            <w:tcW w:w="8075" w:type="dxa"/>
          </w:tcPr>
          <w:p w:rsidR="0096587C" w:rsidRPr="00112425" w:rsidRDefault="0096587C" w:rsidP="002F4A49">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rsidR="0096587C" w:rsidRPr="00112425" w:rsidRDefault="0096587C" w:rsidP="002F4A49">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rsidR="00DB4F81" w:rsidRPr="00112425" w:rsidRDefault="00DB4F81" w:rsidP="002F4A49">
      <w:pPr>
        <w:keepNext/>
        <w:keepLines/>
        <w:jc w:val="both"/>
        <w:rPr>
          <w:rFonts w:ascii="Tahoma" w:hAnsi="Tahoma" w:cs="Tahoma"/>
          <w:sz w:val="16"/>
          <w:szCs w:val="16"/>
        </w:rPr>
      </w:pPr>
    </w:p>
    <w:p w:rsidR="000F4A74" w:rsidRDefault="00DB4F81" w:rsidP="002F4A49">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rsidR="00467A95" w:rsidRPr="00112425" w:rsidRDefault="00467A95" w:rsidP="002F4A49">
      <w:pPr>
        <w:keepNext/>
        <w:keepLines/>
        <w:jc w:val="both"/>
        <w:rPr>
          <w:rFonts w:ascii="Tahoma" w:hAnsi="Tahoma" w:cs="Tahoma"/>
        </w:rPr>
      </w:pPr>
    </w:p>
    <w:p w:rsidR="00ED7D09" w:rsidRPr="0096587C" w:rsidRDefault="00ED7D09" w:rsidP="00283C22">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DOKUMENTI</w:t>
      </w:r>
      <w:r w:rsidR="00CE2724" w:rsidRPr="006D289A">
        <w:rPr>
          <w:rFonts w:ascii="Tahoma" w:hAnsi="Tahoma" w:cs="Tahoma"/>
          <w:b/>
          <w:color w:val="C00000"/>
        </w:rPr>
        <w:t>«</w:t>
      </w:r>
      <w:r w:rsidR="00CE2724">
        <w:rPr>
          <w:rFonts w:ascii="Tahoma" w:hAnsi="Tahoma" w:cs="Tahoma"/>
          <w:b/>
          <w:color w:val="C00000"/>
        </w:rPr>
        <w:t>, del »Ostale priloge«</w:t>
      </w:r>
    </w:p>
    <w:p w:rsidR="00ED7D09" w:rsidRPr="00112425" w:rsidRDefault="00ED7D09" w:rsidP="002F4A49">
      <w:pPr>
        <w:keepNext/>
        <w:keepLines/>
        <w:jc w:val="both"/>
        <w:rPr>
          <w:rFonts w:ascii="Tahoma" w:hAnsi="Tahoma" w:cs="Tahoma"/>
        </w:rPr>
      </w:pPr>
    </w:p>
    <w:p w:rsidR="00ED7D09" w:rsidRPr="00112425" w:rsidRDefault="00ED7D09" w:rsidP="002F4A49">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00CE2724"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rsidR="00ED7D09" w:rsidRPr="00112425" w:rsidRDefault="00ED7D09" w:rsidP="002F4A49">
      <w:pPr>
        <w:keepNext/>
        <w:keepLines/>
        <w:jc w:val="both"/>
        <w:rPr>
          <w:rFonts w:ascii="Tahoma" w:hAnsi="Tahoma" w:cs="Tahoma"/>
        </w:rPr>
      </w:pPr>
    </w:p>
    <w:p w:rsidR="00ED7D09" w:rsidRPr="00112425" w:rsidRDefault="00ED7D09" w:rsidP="002F4A49">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rsidR="00ED7D09" w:rsidRPr="00112425" w:rsidRDefault="00ED7D09" w:rsidP="002F4A49">
      <w:pPr>
        <w:keepNext/>
        <w:keepLines/>
        <w:jc w:val="both"/>
        <w:rPr>
          <w:rFonts w:ascii="Tahoma" w:hAnsi="Tahoma" w:cs="Tahoma"/>
          <w:b/>
        </w:rPr>
      </w:pPr>
    </w:p>
    <w:p w:rsidR="00CE2724" w:rsidRPr="00C8579C" w:rsidRDefault="00CE2724" w:rsidP="002F4A49">
      <w:pPr>
        <w:keepNext/>
        <w:keepLines/>
        <w:jc w:val="both"/>
        <w:rPr>
          <w:rFonts w:ascii="Tahoma" w:hAnsi="Tahoma" w:cs="Tahoma"/>
          <w:b/>
        </w:rPr>
      </w:pPr>
      <w:r w:rsidRPr="00C8579C">
        <w:rPr>
          <w:rFonts w:ascii="Tahoma" w:hAnsi="Tahoma" w:cs="Tahoma"/>
          <w:b/>
        </w:rPr>
        <w:t>Ostala ponudbena dokumentacija je sestavljena iz naslednjih dokumentov (prilog):</w:t>
      </w:r>
    </w:p>
    <w:p w:rsidR="005649BD" w:rsidRPr="00112425" w:rsidRDefault="005649BD" w:rsidP="002F4A49">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112425" w:rsidTr="001B4792">
        <w:tc>
          <w:tcPr>
            <w:tcW w:w="8075" w:type="dxa"/>
          </w:tcPr>
          <w:p w:rsidR="0096587C" w:rsidRPr="00112425" w:rsidRDefault="0096587C" w:rsidP="002F4A49">
            <w:pPr>
              <w:keepNext/>
              <w:keepLines/>
              <w:jc w:val="both"/>
              <w:rPr>
                <w:rFonts w:ascii="Tahoma" w:hAnsi="Tahoma" w:cs="Tahoma"/>
              </w:rPr>
            </w:pPr>
            <w:r w:rsidRPr="00112425">
              <w:rPr>
                <w:rFonts w:ascii="Tahoma" w:hAnsi="Tahoma" w:cs="Tahoma"/>
              </w:rPr>
              <w:t xml:space="preserve">PODATKI O PONUDNIKU </w:t>
            </w:r>
          </w:p>
        </w:tc>
        <w:tc>
          <w:tcPr>
            <w:tcW w:w="1089" w:type="dxa"/>
            <w:tcBorders>
              <w:right w:val="nil"/>
            </w:tcBorders>
          </w:tcPr>
          <w:p w:rsidR="0096587C" w:rsidRPr="00112425" w:rsidRDefault="0096587C" w:rsidP="002F4A49">
            <w:pPr>
              <w:keepNext/>
              <w:keepLines/>
              <w:jc w:val="both"/>
              <w:rPr>
                <w:rFonts w:ascii="Tahoma" w:hAnsi="Tahoma" w:cs="Tahoma"/>
                <w:b/>
              </w:rPr>
            </w:pPr>
            <w:r w:rsidRPr="00112425">
              <w:rPr>
                <w:rFonts w:ascii="Tahoma" w:hAnsi="Tahoma" w:cs="Tahoma"/>
                <w:b/>
                <w:i/>
              </w:rPr>
              <w:t xml:space="preserve">Priloga </w:t>
            </w:r>
          </w:p>
        </w:tc>
        <w:tc>
          <w:tcPr>
            <w:tcW w:w="329" w:type="dxa"/>
            <w:tcBorders>
              <w:left w:val="nil"/>
            </w:tcBorders>
          </w:tcPr>
          <w:p w:rsidR="0096587C" w:rsidRPr="00112425" w:rsidRDefault="0096587C" w:rsidP="002F4A49">
            <w:pPr>
              <w:keepNext/>
              <w:keepLines/>
              <w:jc w:val="both"/>
              <w:rPr>
                <w:rFonts w:ascii="Tahoma" w:hAnsi="Tahoma" w:cs="Tahoma"/>
                <w:b/>
                <w:i/>
              </w:rPr>
            </w:pPr>
            <w:r w:rsidRPr="00112425">
              <w:rPr>
                <w:rFonts w:ascii="Tahoma" w:hAnsi="Tahoma" w:cs="Tahoma"/>
                <w:b/>
                <w:i/>
              </w:rPr>
              <w:t>1</w:t>
            </w:r>
          </w:p>
        </w:tc>
      </w:tr>
    </w:tbl>
    <w:p w:rsidR="001B4792" w:rsidRPr="00C8579C" w:rsidRDefault="001B4792" w:rsidP="002F4A49">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Pr="00C8579C">
        <w:rPr>
          <w:rFonts w:ascii="Tahoma" w:hAnsi="Tahoma" w:cs="Tahoma"/>
        </w:rPr>
        <w:t>. V primeru skupne ponudbe morajo Prilog</w:t>
      </w:r>
      <w:r w:rsidR="00833EB0">
        <w:rPr>
          <w:rFonts w:ascii="Tahoma" w:hAnsi="Tahoma" w:cs="Tahoma"/>
        </w:rPr>
        <w:t>o</w:t>
      </w:r>
      <w:r w:rsidRPr="00C8579C">
        <w:rPr>
          <w:rFonts w:ascii="Tahoma" w:hAnsi="Tahoma" w:cs="Tahoma"/>
        </w:rPr>
        <w:t xml:space="preserve"> 1 izpolniti vsi ponudniki – partnerji. K tej prilogi se priloži tudi pravni akt o skupni izvedbi naročila.</w:t>
      </w:r>
    </w:p>
    <w:p w:rsidR="005B2B2C" w:rsidRPr="00112425" w:rsidRDefault="005B2B2C" w:rsidP="002F4A4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112425" w:rsidTr="00610C0E">
        <w:tc>
          <w:tcPr>
            <w:tcW w:w="8075" w:type="dxa"/>
          </w:tcPr>
          <w:p w:rsidR="00912AFC" w:rsidRPr="00112425" w:rsidRDefault="00912AFC" w:rsidP="002F4A49">
            <w:pPr>
              <w:keepNext/>
              <w:keepLines/>
              <w:jc w:val="both"/>
              <w:rPr>
                <w:rFonts w:ascii="Tahoma" w:hAnsi="Tahoma" w:cs="Tahoma"/>
              </w:rPr>
            </w:pPr>
            <w:r w:rsidRPr="00112425">
              <w:rPr>
                <w:rFonts w:ascii="Tahoma" w:hAnsi="Tahoma" w:cs="Tahoma"/>
              </w:rPr>
              <w:t>PONUDBA</w:t>
            </w:r>
          </w:p>
        </w:tc>
        <w:tc>
          <w:tcPr>
            <w:tcW w:w="1418" w:type="dxa"/>
          </w:tcPr>
          <w:p w:rsidR="00912AFC" w:rsidRPr="00112425" w:rsidRDefault="00912AFC" w:rsidP="00912AFC">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r w:rsidR="00607E2E">
              <w:rPr>
                <w:rFonts w:ascii="Tahoma" w:hAnsi="Tahoma" w:cs="Tahoma"/>
                <w:b/>
                <w:i/>
              </w:rPr>
              <w:t>/1</w:t>
            </w:r>
          </w:p>
        </w:tc>
      </w:tr>
    </w:tbl>
    <w:p w:rsidR="001B4792" w:rsidRDefault="001B4792" w:rsidP="002F4A49">
      <w:pPr>
        <w:keepNext/>
        <w:keepLines/>
        <w:ind w:right="-142"/>
        <w:jc w:val="both"/>
        <w:rPr>
          <w:rFonts w:ascii="Tahoma" w:hAnsi="Tahoma" w:cs="Tahoma"/>
          <w:b/>
          <w:u w:val="single"/>
        </w:rPr>
      </w:pPr>
      <w:r w:rsidRPr="00C8579C">
        <w:rPr>
          <w:rFonts w:ascii="Tahoma" w:hAnsi="Tahoma" w:cs="Tahoma"/>
        </w:rPr>
        <w:t>Ponudnik mora Prilogo izpolniti, podpisati in žigosati 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00CE2724">
        <w:rPr>
          <w:rFonts w:ascii="Tahoma" w:hAnsi="Tahoma" w:cs="Tahoma"/>
          <w:b/>
          <w:u w:val="single"/>
        </w:rPr>
        <w:t>.</w:t>
      </w:r>
    </w:p>
    <w:p w:rsidR="00607E2E" w:rsidRDefault="00607E2E" w:rsidP="002F4A49">
      <w:pPr>
        <w:keepNext/>
        <w:keepLines/>
        <w:ind w:right="-142"/>
        <w:jc w:val="both"/>
        <w:rPr>
          <w:rFonts w:ascii="Tahoma" w:hAnsi="Tahoma" w:cs="Tahoma"/>
          <w:b/>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607E2E" w:rsidRPr="00112425" w:rsidTr="009A7A63">
        <w:tc>
          <w:tcPr>
            <w:tcW w:w="8075" w:type="dxa"/>
          </w:tcPr>
          <w:p w:rsidR="00607E2E" w:rsidRPr="00112425" w:rsidRDefault="00607E2E" w:rsidP="009A7A63">
            <w:pPr>
              <w:keepNext/>
              <w:keepLines/>
              <w:jc w:val="both"/>
              <w:rPr>
                <w:rFonts w:ascii="Tahoma" w:hAnsi="Tahoma" w:cs="Tahoma"/>
              </w:rPr>
            </w:pPr>
            <w:r w:rsidRPr="00B15ED7">
              <w:rPr>
                <w:rFonts w:ascii="Tahoma" w:hAnsi="Tahoma" w:cs="Tahoma"/>
              </w:rPr>
              <w:t xml:space="preserve">POTRDITEV REFERENC </w:t>
            </w:r>
            <w:r>
              <w:rPr>
                <w:rFonts w:ascii="Tahoma" w:hAnsi="Tahoma" w:cs="Tahoma"/>
              </w:rPr>
              <w:t>KADRA</w:t>
            </w:r>
            <w:r w:rsidRPr="00B15ED7">
              <w:rPr>
                <w:rFonts w:ascii="Tahoma" w:hAnsi="Tahoma" w:cs="Tahoma"/>
              </w:rPr>
              <w:t xml:space="preserve"> – </w:t>
            </w:r>
            <w:r>
              <w:rPr>
                <w:rFonts w:ascii="Tahoma" w:hAnsi="Tahoma" w:cs="Tahoma"/>
              </w:rPr>
              <w:t>Merilo</w:t>
            </w:r>
          </w:p>
        </w:tc>
        <w:tc>
          <w:tcPr>
            <w:tcW w:w="1418" w:type="dxa"/>
          </w:tcPr>
          <w:p w:rsidR="00607E2E" w:rsidRPr="00112425" w:rsidRDefault="00607E2E" w:rsidP="009A7A63">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r>
              <w:rPr>
                <w:rFonts w:ascii="Tahoma" w:hAnsi="Tahoma" w:cs="Tahoma"/>
                <w:b/>
                <w:i/>
              </w:rPr>
              <w:t>/2</w:t>
            </w:r>
          </w:p>
        </w:tc>
      </w:tr>
    </w:tbl>
    <w:p w:rsidR="00607E2E" w:rsidRDefault="00607E2E" w:rsidP="00607E2E">
      <w:pPr>
        <w:keepNext/>
        <w:keepLines/>
        <w:ind w:right="-142"/>
        <w:jc w:val="both"/>
        <w:rPr>
          <w:rFonts w:ascii="Tahoma" w:hAnsi="Tahoma" w:cs="Tahoma"/>
          <w:b/>
          <w:u w:val="single"/>
        </w:rPr>
      </w:pPr>
      <w:r w:rsidRPr="00C8579C">
        <w:rPr>
          <w:rFonts w:ascii="Tahoma" w:hAnsi="Tahoma" w:cs="Tahoma"/>
        </w:rPr>
        <w:t>Ponudnik mora Prilogo izpolniti, podpisati in žigosati 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Pr="00CE2724">
        <w:rPr>
          <w:rFonts w:ascii="Tahoma" w:hAnsi="Tahoma" w:cs="Tahoma"/>
          <w:b/>
          <w:u w:val="single"/>
        </w:rPr>
        <w:t>razdelek »DOKUMENTI«, del »Ostale priloge«</w:t>
      </w:r>
      <w:r>
        <w:rPr>
          <w:rFonts w:ascii="Tahoma" w:hAnsi="Tahoma" w:cs="Tahoma"/>
          <w:b/>
          <w:u w:val="single"/>
        </w:rPr>
        <w:t>.</w:t>
      </w:r>
    </w:p>
    <w:p w:rsidR="00607E2E" w:rsidRPr="00C8579C" w:rsidRDefault="00607E2E" w:rsidP="002F4A49">
      <w:pPr>
        <w:keepNext/>
        <w:keepLines/>
        <w:ind w:right="-142"/>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rsidTr="002908E8">
        <w:tc>
          <w:tcPr>
            <w:tcW w:w="8075" w:type="dxa"/>
          </w:tcPr>
          <w:p w:rsidR="001B4792" w:rsidRPr="00112425" w:rsidRDefault="001B4792" w:rsidP="002F4A49">
            <w:pPr>
              <w:keepNext/>
              <w:keepLines/>
              <w:jc w:val="both"/>
              <w:rPr>
                <w:rFonts w:ascii="Tahoma" w:hAnsi="Tahoma" w:cs="Tahoma"/>
              </w:rPr>
            </w:pPr>
            <w:r w:rsidRPr="00112425">
              <w:rPr>
                <w:rFonts w:ascii="Tahoma" w:hAnsi="Tahoma" w:cs="Tahoma"/>
              </w:rPr>
              <w:t>IZJAVA FIZIČNE OSEBE</w:t>
            </w:r>
          </w:p>
        </w:tc>
        <w:tc>
          <w:tcPr>
            <w:tcW w:w="1418" w:type="dxa"/>
          </w:tcPr>
          <w:p w:rsidR="001B4792" w:rsidRPr="00112425" w:rsidRDefault="001B4792" w:rsidP="002F4A49">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rsidR="00ED7D09" w:rsidRPr="00112425" w:rsidRDefault="00ED7D09" w:rsidP="002F4A49">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rsidR="00DB4F81" w:rsidRPr="00112425" w:rsidRDefault="00DB4F81" w:rsidP="002F4A4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rsidTr="00912AFC">
        <w:tc>
          <w:tcPr>
            <w:tcW w:w="8075" w:type="dxa"/>
          </w:tcPr>
          <w:p w:rsidR="0096587C" w:rsidRPr="00112425" w:rsidRDefault="0096587C" w:rsidP="002F4A49">
            <w:pPr>
              <w:keepNext/>
              <w:keepLines/>
              <w:jc w:val="both"/>
              <w:rPr>
                <w:rFonts w:ascii="Tahoma" w:hAnsi="Tahoma" w:cs="Tahoma"/>
              </w:rPr>
            </w:pPr>
            <w:r w:rsidRPr="00112425">
              <w:rPr>
                <w:rFonts w:ascii="Tahoma" w:hAnsi="Tahoma" w:cs="Tahoma"/>
              </w:rPr>
              <w:lastRenderedPageBreak/>
              <w:t xml:space="preserve">IZJAVA O UDELEŽBI FIZIČNIH IN PRAVNIH OSEB V LASTNIŠTVU GOSPODARSKEGA SUBJEKTA </w:t>
            </w:r>
          </w:p>
        </w:tc>
        <w:tc>
          <w:tcPr>
            <w:tcW w:w="1418" w:type="dxa"/>
          </w:tcPr>
          <w:p w:rsidR="0096587C" w:rsidRPr="00112425" w:rsidRDefault="001B4792" w:rsidP="002F4A49">
            <w:pPr>
              <w:keepNext/>
              <w:keepLines/>
              <w:jc w:val="both"/>
              <w:rPr>
                <w:rFonts w:ascii="Tahoma" w:hAnsi="Tahoma" w:cs="Tahoma"/>
                <w:b/>
              </w:rPr>
            </w:pPr>
            <w:r>
              <w:rPr>
                <w:rFonts w:ascii="Tahoma" w:hAnsi="Tahoma" w:cs="Tahoma"/>
                <w:b/>
                <w:i/>
              </w:rPr>
              <w:t>Priloga</w:t>
            </w:r>
            <w:r w:rsidR="0096587C" w:rsidRPr="00112425">
              <w:rPr>
                <w:rFonts w:ascii="Tahoma" w:hAnsi="Tahoma" w:cs="Tahoma"/>
                <w:b/>
                <w:i/>
              </w:rPr>
              <w:t xml:space="preserve"> 3</w:t>
            </w:r>
            <w:r>
              <w:rPr>
                <w:rFonts w:ascii="Tahoma" w:hAnsi="Tahoma" w:cs="Tahoma"/>
                <w:b/>
                <w:i/>
              </w:rPr>
              <w:t>/4</w:t>
            </w:r>
          </w:p>
        </w:tc>
      </w:tr>
    </w:tbl>
    <w:p w:rsidR="002D280C" w:rsidRPr="00112425" w:rsidRDefault="002D280C" w:rsidP="002F4A49">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rsidR="002D280C" w:rsidRPr="00112425" w:rsidRDefault="002D280C" w:rsidP="002F4A4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rsidTr="001B4792">
        <w:tc>
          <w:tcPr>
            <w:tcW w:w="8075" w:type="dxa"/>
          </w:tcPr>
          <w:p w:rsidR="001B4792" w:rsidRPr="00112425" w:rsidRDefault="001B4792" w:rsidP="002F4A49">
            <w:pPr>
              <w:keepNext/>
              <w:keepLines/>
              <w:jc w:val="both"/>
              <w:rPr>
                <w:rFonts w:ascii="Tahoma" w:hAnsi="Tahoma" w:cs="Tahoma"/>
              </w:rPr>
            </w:pPr>
            <w:r w:rsidRPr="00112425">
              <w:rPr>
                <w:rFonts w:ascii="Tahoma" w:hAnsi="Tahoma" w:cs="Tahoma"/>
              </w:rPr>
              <w:t>SEZNAM PODIZVAJALCEV IN ZAHTEVA ZA NEPOSREDNO PLAČILO</w:t>
            </w:r>
          </w:p>
        </w:tc>
        <w:tc>
          <w:tcPr>
            <w:tcW w:w="1418" w:type="dxa"/>
          </w:tcPr>
          <w:p w:rsidR="001B4792" w:rsidRPr="00112425" w:rsidRDefault="001B4792" w:rsidP="002F4A49">
            <w:pPr>
              <w:keepNext/>
              <w:keepLines/>
              <w:jc w:val="both"/>
              <w:rPr>
                <w:rFonts w:ascii="Tahoma" w:hAnsi="Tahoma" w:cs="Tahoma"/>
                <w:b/>
                <w:i/>
              </w:rPr>
            </w:pPr>
            <w:r w:rsidRPr="00112425">
              <w:rPr>
                <w:rFonts w:ascii="Tahoma" w:hAnsi="Tahoma" w:cs="Tahoma"/>
                <w:b/>
                <w:i/>
              </w:rPr>
              <w:t>Priloga 4/1</w:t>
            </w:r>
          </w:p>
        </w:tc>
      </w:tr>
    </w:tbl>
    <w:p w:rsidR="00864212" w:rsidRPr="00112425" w:rsidRDefault="00864212" w:rsidP="002F4A49">
      <w:pPr>
        <w:keepNext/>
        <w:keepLines/>
        <w:jc w:val="both"/>
        <w:rPr>
          <w:rFonts w:ascii="Tahoma" w:hAnsi="Tahoma" w:cs="Tahoma"/>
        </w:rPr>
      </w:pPr>
      <w:r w:rsidRPr="00112425">
        <w:rPr>
          <w:rFonts w:ascii="Tahoma" w:hAnsi="Tahoma" w:cs="Tahoma"/>
        </w:rPr>
        <w:t>Podizvajalec izpolni vse zahtevane podatke, v kolikor ponudnik del javnega naročila odda v podizvajanje. V kolikor ponudnik v predmetnem naročilu ne nastopa z nobenim podizvajalcem, priloge ni treba prilagati.</w:t>
      </w:r>
    </w:p>
    <w:p w:rsidR="00B74BE7" w:rsidRPr="00112425" w:rsidRDefault="00B74BE7" w:rsidP="002F4A49">
      <w:pPr>
        <w:keepNext/>
        <w:keepLines/>
        <w:jc w:val="both"/>
        <w:rPr>
          <w:rFonts w:ascii="Tahoma" w:hAnsi="Tahoma" w:cs="Tahoma"/>
        </w:rPr>
      </w:pPr>
    </w:p>
    <w:p w:rsidR="00B74BE7" w:rsidRPr="00112425" w:rsidRDefault="00B74BE7" w:rsidP="002F4A49">
      <w:pPr>
        <w:keepNext/>
        <w:keepLines/>
        <w:jc w:val="both"/>
        <w:rPr>
          <w:rFonts w:ascii="Tahoma" w:hAnsi="Tahoma" w:cs="Tahoma"/>
        </w:rPr>
      </w:pPr>
      <w:r w:rsidRPr="00112425">
        <w:rPr>
          <w:rFonts w:ascii="Tahoma" w:hAnsi="Tahoma" w:cs="Tahoma"/>
        </w:rPr>
        <w:t xml:space="preserve">V kolikor ponudnik </w:t>
      </w:r>
      <w:r w:rsidR="003504F7" w:rsidRPr="00112425">
        <w:rPr>
          <w:rFonts w:ascii="Tahoma" w:hAnsi="Tahoma" w:cs="Tahoma"/>
        </w:rPr>
        <w:t xml:space="preserve">namerava </w:t>
      </w:r>
      <w:r w:rsidRPr="00112425">
        <w:rPr>
          <w:rFonts w:ascii="Tahoma" w:hAnsi="Tahoma" w:cs="Tahoma"/>
        </w:rPr>
        <w:t xml:space="preserve">izvajati predmet  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s podizvajalcem, ki zahteva neposredno plačilo</w:t>
      </w:r>
      <w:r w:rsidR="003504F7" w:rsidRPr="00112425">
        <w:rPr>
          <w:rFonts w:ascii="Tahoma" w:hAnsi="Tahoma" w:cs="Tahoma"/>
          <w:u w:val="single"/>
        </w:rPr>
        <w:t xml:space="preserve"> </w:t>
      </w:r>
      <w:r w:rsidRPr="00112425">
        <w:rPr>
          <w:rFonts w:ascii="Tahoma" w:hAnsi="Tahoma" w:cs="Tahoma"/>
        </w:rPr>
        <w:t>v skladu s 94. členom ZJN-3, mora</w:t>
      </w:r>
      <w:r w:rsidR="003504F7" w:rsidRPr="00112425">
        <w:rPr>
          <w:rFonts w:ascii="Tahoma" w:hAnsi="Tahoma" w:cs="Tahoma"/>
        </w:rPr>
        <w:t xml:space="preserve"> k ponudbi priložiti Obrazec 1 k Prilogi 4/1 (pooblastilo ponudnika) in </w:t>
      </w:r>
      <w:r w:rsidRPr="00112425">
        <w:rPr>
          <w:rFonts w:ascii="Tahoma" w:hAnsi="Tahoma" w:cs="Tahoma"/>
        </w:rPr>
        <w:t xml:space="preserve">Obrazec 2 </w:t>
      </w:r>
      <w:r w:rsidR="003504F7" w:rsidRPr="00112425">
        <w:rPr>
          <w:rFonts w:ascii="Tahoma" w:hAnsi="Tahoma" w:cs="Tahoma"/>
        </w:rPr>
        <w:t>k Prilogi 4/1 (soglasje podizvajalcev).</w:t>
      </w:r>
    </w:p>
    <w:p w:rsidR="003504F7" w:rsidRPr="00112425" w:rsidRDefault="003504F7" w:rsidP="002F4A49">
      <w:pPr>
        <w:keepNext/>
        <w:keepLines/>
        <w:jc w:val="both"/>
        <w:rPr>
          <w:rFonts w:ascii="Tahoma" w:hAnsi="Tahoma" w:cs="Tahoma"/>
          <w:sz w:val="12"/>
          <w:szCs w:val="12"/>
        </w:rPr>
      </w:pPr>
    </w:p>
    <w:p w:rsidR="00CE2724" w:rsidRDefault="00CE2724" w:rsidP="002F4A49">
      <w:pPr>
        <w:keepNext/>
        <w:keepLines/>
        <w:jc w:val="both"/>
        <w:rPr>
          <w:rFonts w:ascii="Tahoma" w:hAnsi="Tahoma" w:cs="Tahoma"/>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rsidR="00CE2724" w:rsidRPr="00112425" w:rsidRDefault="00CE2724" w:rsidP="002F4A4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rsidTr="001B4792">
        <w:tc>
          <w:tcPr>
            <w:tcW w:w="8075" w:type="dxa"/>
          </w:tcPr>
          <w:p w:rsidR="001B4792" w:rsidRPr="00112425" w:rsidRDefault="001B4792" w:rsidP="002F4A49">
            <w:pPr>
              <w:keepNext/>
              <w:keepLines/>
              <w:jc w:val="both"/>
              <w:rPr>
                <w:rFonts w:ascii="Tahoma" w:hAnsi="Tahoma" w:cs="Tahoma"/>
              </w:rPr>
            </w:pPr>
            <w:r w:rsidRPr="00112425">
              <w:rPr>
                <w:rFonts w:ascii="Tahoma" w:hAnsi="Tahoma" w:cs="Tahoma"/>
              </w:rPr>
              <w:t xml:space="preserve">SEZNAM DRUGIH SUBJEKTOV, KATERIH ZMOGLJIVOST UPORABLJA PONUDNIK  </w:t>
            </w:r>
          </w:p>
        </w:tc>
        <w:tc>
          <w:tcPr>
            <w:tcW w:w="1418" w:type="dxa"/>
          </w:tcPr>
          <w:p w:rsidR="001B4792" w:rsidRPr="00112425" w:rsidRDefault="001B4792" w:rsidP="002F4A49">
            <w:pPr>
              <w:keepNext/>
              <w:keepLines/>
              <w:jc w:val="both"/>
              <w:rPr>
                <w:rFonts w:ascii="Tahoma" w:hAnsi="Tahoma" w:cs="Tahoma"/>
                <w:b/>
                <w:i/>
              </w:rPr>
            </w:pPr>
            <w:r w:rsidRPr="00112425">
              <w:rPr>
                <w:rFonts w:ascii="Tahoma" w:hAnsi="Tahoma" w:cs="Tahoma"/>
                <w:b/>
                <w:i/>
              </w:rPr>
              <w:t>Priloga 4/2</w:t>
            </w:r>
          </w:p>
        </w:tc>
      </w:tr>
    </w:tbl>
    <w:p w:rsidR="003504F7" w:rsidRPr="00112425" w:rsidRDefault="003504F7" w:rsidP="002F4A49">
      <w:pPr>
        <w:keepNext/>
        <w:keepLines/>
        <w:jc w:val="both"/>
        <w:rPr>
          <w:rFonts w:ascii="Tahoma" w:hAnsi="Tahoma" w:cs="Tahoma"/>
        </w:rPr>
      </w:pPr>
      <w:r w:rsidRPr="00112425">
        <w:rPr>
          <w:rFonts w:ascii="Tahoma" w:hAnsi="Tahoma" w:cs="Tahoma"/>
        </w:rPr>
        <w:t xml:space="preserve">Ponudnik mora prilogo izpolniti, v kolikor uporabi zmogljivost drugih subjektov, </w:t>
      </w:r>
      <w:r w:rsidRPr="00112425">
        <w:rPr>
          <w:rFonts w:ascii="Tahoma" w:hAnsi="Tahoma" w:cs="Tahoma"/>
          <w:u w:val="single"/>
        </w:rPr>
        <w:t>ki niso partner/ji v primeru skupne ponudbe in v ponudbi niso navedeni kot podizvajalec/ci</w:t>
      </w:r>
      <w:r w:rsidRPr="00112425">
        <w:rPr>
          <w:rFonts w:ascii="Tahoma" w:hAnsi="Tahoma" w:cs="Tahoma"/>
        </w:rPr>
        <w:t>.</w:t>
      </w:r>
    </w:p>
    <w:p w:rsidR="003504F7" w:rsidRPr="00112425" w:rsidRDefault="003504F7" w:rsidP="002F4A49">
      <w:pPr>
        <w:keepNext/>
        <w:keepLines/>
        <w:jc w:val="both"/>
        <w:rPr>
          <w:rFonts w:ascii="Tahoma" w:hAnsi="Tahoma" w:cs="Tahoma"/>
          <w:u w:val="single"/>
        </w:rPr>
      </w:pPr>
      <w:r w:rsidRPr="00112425">
        <w:rPr>
          <w:rFonts w:ascii="Tahoma" w:hAnsi="Tahoma" w:cs="Tahoma"/>
        </w:rPr>
        <w:t xml:space="preserve">Ponudnik razmnoži potrebno število izvodov vseh obrazcev. </w:t>
      </w:r>
      <w:r w:rsidRPr="00112425">
        <w:rPr>
          <w:rFonts w:ascii="Tahoma" w:hAnsi="Tahoma" w:cs="Tahoma"/>
          <w:u w:val="single"/>
        </w:rPr>
        <w:t>V kolikor ponudnik ne bo uporabil zmogljivosti drugih subjektov, priloge ni potrebno izpolni.</w:t>
      </w:r>
    </w:p>
    <w:p w:rsidR="00B6464B" w:rsidRDefault="00B6464B" w:rsidP="002F4A49">
      <w:pPr>
        <w:keepNext/>
        <w:keepLines/>
        <w:jc w:val="both"/>
        <w:rPr>
          <w:rFonts w:ascii="Tahoma" w:hAnsi="Tahoma" w:cs="Tahoma"/>
          <w:sz w:val="16"/>
        </w:rPr>
      </w:pPr>
    </w:p>
    <w:p w:rsidR="00CE2724" w:rsidRDefault="00CE2724" w:rsidP="002F4A49">
      <w:pPr>
        <w:keepNext/>
        <w:keepLines/>
        <w:jc w:val="both"/>
        <w:rPr>
          <w:rFonts w:ascii="Tahoma" w:hAnsi="Tahoma" w:cs="Tahoma"/>
          <w:sz w:val="16"/>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rsidR="00CE2724" w:rsidRPr="00112425" w:rsidRDefault="00CE2724" w:rsidP="002F4A49">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B4792" w:rsidRPr="00607E2E" w:rsidTr="00607E2E">
        <w:tc>
          <w:tcPr>
            <w:tcW w:w="8075" w:type="dxa"/>
            <w:tcBorders>
              <w:top w:val="single" w:sz="4" w:space="0" w:color="auto"/>
              <w:left w:val="single" w:sz="4" w:space="0" w:color="auto"/>
              <w:bottom w:val="single" w:sz="4" w:space="0" w:color="auto"/>
              <w:right w:val="single" w:sz="4" w:space="0" w:color="808080"/>
            </w:tcBorders>
          </w:tcPr>
          <w:p w:rsidR="001B4792" w:rsidRPr="00607E2E" w:rsidRDefault="001B4792" w:rsidP="002F4A49">
            <w:pPr>
              <w:keepNext/>
              <w:keepLines/>
              <w:rPr>
                <w:rFonts w:ascii="Tahoma" w:hAnsi="Tahoma" w:cs="Tahoma"/>
              </w:rPr>
            </w:pPr>
            <w:r w:rsidRPr="00112425">
              <w:br w:type="page"/>
            </w:r>
            <w:r w:rsidRPr="00112425">
              <w:rPr>
                <w:rFonts w:ascii="Tahoma" w:hAnsi="Tahoma" w:cs="Tahoma"/>
                <w:b/>
              </w:rPr>
              <w:br w:type="page"/>
            </w:r>
            <w:r w:rsidRPr="00607E2E">
              <w:rPr>
                <w:rFonts w:ascii="Tahoma" w:hAnsi="Tahoma" w:cs="Tahoma"/>
              </w:rPr>
              <w:t>POTRDITEV REFERENC S STRANI POSAMEZNIH NAROČNIKOV</w:t>
            </w:r>
          </w:p>
        </w:tc>
        <w:tc>
          <w:tcPr>
            <w:tcW w:w="1418" w:type="dxa"/>
            <w:tcBorders>
              <w:top w:val="single" w:sz="4" w:space="0" w:color="auto"/>
              <w:left w:val="single" w:sz="4" w:space="0" w:color="808080"/>
              <w:bottom w:val="single" w:sz="4" w:space="0" w:color="auto"/>
              <w:right w:val="single" w:sz="4" w:space="0" w:color="auto"/>
            </w:tcBorders>
            <w:hideMark/>
          </w:tcPr>
          <w:p w:rsidR="001B4792" w:rsidRPr="00607E2E" w:rsidRDefault="001B4792" w:rsidP="00607E2E">
            <w:pPr>
              <w:keepNext/>
              <w:keepLines/>
              <w:rPr>
                <w:rFonts w:ascii="Tahoma" w:hAnsi="Tahoma" w:cs="Tahoma"/>
                <w:b/>
                <w:i/>
              </w:rPr>
            </w:pPr>
            <w:r w:rsidRPr="00607E2E">
              <w:rPr>
                <w:rFonts w:ascii="Tahoma" w:hAnsi="Tahoma" w:cs="Tahoma"/>
                <w:b/>
                <w:i/>
              </w:rPr>
              <w:t>Priloga 5</w:t>
            </w:r>
          </w:p>
        </w:tc>
      </w:tr>
    </w:tbl>
    <w:p w:rsidR="00CE2724" w:rsidRDefault="00CE2724" w:rsidP="002F4A49">
      <w:pPr>
        <w:keepNext/>
        <w:keepLines/>
        <w:autoSpaceDE w:val="0"/>
        <w:autoSpaceDN w:val="0"/>
        <w:adjustRightInd w:val="0"/>
        <w:jc w:val="both"/>
        <w:rPr>
          <w:rFonts w:ascii="Tahoma" w:hAnsi="Tahoma" w:cs="Tahoma"/>
        </w:rPr>
      </w:pPr>
      <w:r w:rsidRPr="00607E2E">
        <w:rPr>
          <w:rFonts w:ascii="Tahoma" w:hAnsi="Tahoma" w:cs="Tahoma"/>
          <w:bCs/>
          <w:szCs w:val="22"/>
        </w:rPr>
        <w:t xml:space="preserve">Ponudnik </w:t>
      </w:r>
      <w:r w:rsidR="00607E2E">
        <w:rPr>
          <w:rFonts w:ascii="Tahoma" w:hAnsi="Tahoma" w:cs="Tahoma"/>
          <w:bCs/>
          <w:szCs w:val="22"/>
        </w:rPr>
        <w:t>izpolnjeno in podpisano prilogo</w:t>
      </w:r>
      <w:r w:rsidRPr="00607E2E">
        <w:rPr>
          <w:rFonts w:ascii="Tahoma" w:hAnsi="Tahoma" w:cs="Tahoma"/>
          <w:bCs/>
          <w:szCs w:val="22"/>
        </w:rPr>
        <w:t xml:space="preserve"> </w:t>
      </w:r>
      <w:r w:rsidRPr="00607E2E">
        <w:rPr>
          <w:rFonts w:ascii="Tahoma" w:hAnsi="Tahoma" w:cs="Tahoma"/>
        </w:rPr>
        <w:t xml:space="preserve">v pdf. formatu </w:t>
      </w:r>
      <w:r w:rsidRPr="00607E2E">
        <w:rPr>
          <w:rFonts w:ascii="Tahoma" w:hAnsi="Tahoma" w:cs="Tahoma"/>
          <w:u w:val="single"/>
        </w:rPr>
        <w:t>naloži v</w:t>
      </w:r>
      <w:r w:rsidRPr="00607E2E">
        <w:rPr>
          <w:rFonts w:ascii="Tahoma" w:hAnsi="Tahoma" w:cs="Tahoma"/>
          <w:b/>
          <w:u w:val="single"/>
        </w:rPr>
        <w:t xml:space="preserve"> razdelek »DOKUMENTI«, del »Ostale priloge«</w:t>
      </w:r>
      <w:r w:rsidRPr="00607E2E">
        <w:rPr>
          <w:rFonts w:ascii="Tahoma" w:hAnsi="Tahoma" w:cs="Tahoma"/>
        </w:rPr>
        <w:t>.</w:t>
      </w:r>
    </w:p>
    <w:p w:rsidR="00E52E75" w:rsidRDefault="00E52E75" w:rsidP="002F4A4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B125A7" w:rsidRPr="00112425" w:rsidTr="00210F1D">
        <w:tc>
          <w:tcPr>
            <w:tcW w:w="8075" w:type="dxa"/>
            <w:tcBorders>
              <w:top w:val="single" w:sz="4" w:space="0" w:color="auto"/>
              <w:left w:val="single" w:sz="4" w:space="0" w:color="auto"/>
              <w:bottom w:val="single" w:sz="4" w:space="0" w:color="auto"/>
              <w:right w:val="single" w:sz="4" w:space="0" w:color="808080"/>
            </w:tcBorders>
          </w:tcPr>
          <w:p w:rsidR="00B125A7" w:rsidRPr="00112425" w:rsidRDefault="00B125A7" w:rsidP="00B125A7">
            <w:pPr>
              <w:keepNext/>
              <w:keepLines/>
              <w:rPr>
                <w:rFonts w:ascii="Tahoma" w:hAnsi="Tahoma" w:cs="Tahoma"/>
              </w:rPr>
            </w:pPr>
            <w:r w:rsidRPr="00112425">
              <w:br w:type="page"/>
            </w:r>
            <w:r w:rsidRPr="00112425">
              <w:rPr>
                <w:rFonts w:ascii="Tahoma" w:hAnsi="Tahoma" w:cs="Tahoma"/>
                <w:b/>
              </w:rPr>
              <w:br w:type="page"/>
            </w:r>
            <w:r>
              <w:rPr>
                <w:rFonts w:ascii="Tahoma" w:hAnsi="Tahoma" w:cs="Tahoma"/>
              </w:rPr>
              <w:t>STROKOVNA SPOSOBNOST</w:t>
            </w:r>
          </w:p>
        </w:tc>
        <w:tc>
          <w:tcPr>
            <w:tcW w:w="1418" w:type="dxa"/>
            <w:tcBorders>
              <w:top w:val="single" w:sz="4" w:space="0" w:color="auto"/>
              <w:left w:val="single" w:sz="4" w:space="0" w:color="808080"/>
              <w:bottom w:val="single" w:sz="4" w:space="0" w:color="auto"/>
              <w:right w:val="single" w:sz="4" w:space="0" w:color="auto"/>
            </w:tcBorders>
            <w:hideMark/>
          </w:tcPr>
          <w:p w:rsidR="00B125A7" w:rsidRPr="00112425" w:rsidRDefault="00B125A7" w:rsidP="00B125A7">
            <w:pPr>
              <w:keepNext/>
              <w:keepLines/>
              <w:rPr>
                <w:rFonts w:ascii="Tahoma" w:hAnsi="Tahoma" w:cs="Tahoma"/>
                <w:b/>
                <w:i/>
              </w:rPr>
            </w:pPr>
            <w:r w:rsidRPr="00112425">
              <w:rPr>
                <w:rFonts w:ascii="Tahoma" w:hAnsi="Tahoma" w:cs="Tahoma"/>
                <w:b/>
                <w:i/>
              </w:rPr>
              <w:t>Priloga 6</w:t>
            </w:r>
          </w:p>
        </w:tc>
      </w:tr>
    </w:tbl>
    <w:p w:rsidR="00B125A7" w:rsidRDefault="00B125A7" w:rsidP="00B125A7">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(Priloga 6/1)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rsidR="00B125A7" w:rsidRPr="00112425" w:rsidRDefault="00B125A7" w:rsidP="002F4A4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rsidTr="001B4792">
        <w:tc>
          <w:tcPr>
            <w:tcW w:w="8075" w:type="dxa"/>
          </w:tcPr>
          <w:p w:rsidR="001B4792" w:rsidRPr="00112425" w:rsidRDefault="001B4792" w:rsidP="002F4A49">
            <w:pPr>
              <w:keepNext/>
              <w:keepLines/>
              <w:jc w:val="both"/>
              <w:rPr>
                <w:rFonts w:ascii="Tahoma" w:hAnsi="Tahoma" w:cs="Tahoma"/>
              </w:rPr>
            </w:pPr>
            <w:r w:rsidRPr="00112425">
              <w:rPr>
                <w:rFonts w:ascii="Tahoma" w:hAnsi="Tahoma" w:cs="Tahoma"/>
              </w:rPr>
              <w:t>OSNUTEK POGODBE</w:t>
            </w:r>
          </w:p>
        </w:tc>
        <w:tc>
          <w:tcPr>
            <w:tcW w:w="1418" w:type="dxa"/>
          </w:tcPr>
          <w:p w:rsidR="001B4792" w:rsidRPr="00112425" w:rsidRDefault="001B4792" w:rsidP="002F4A49">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w:t>
            </w:r>
          </w:p>
        </w:tc>
      </w:tr>
    </w:tbl>
    <w:p w:rsidR="00091F5D" w:rsidRPr="00112425" w:rsidRDefault="004569E9" w:rsidP="002F4A49">
      <w:pPr>
        <w:keepNext/>
        <w:keepLines/>
        <w:jc w:val="both"/>
        <w:rPr>
          <w:rFonts w:ascii="Tahoma" w:hAnsi="Tahoma" w:cs="Tahoma"/>
        </w:rPr>
      </w:pPr>
      <w:r>
        <w:rPr>
          <w:rFonts w:ascii="Tahoma" w:hAnsi="Tahoma" w:cs="Tahoma"/>
        </w:rPr>
        <w:t>Ponudnik s podpisom Priloge 3/1 potrdi, da se strinja in sprejema vsebino pogodbe.</w:t>
      </w:r>
    </w:p>
    <w:p w:rsidR="00B6464B" w:rsidRPr="00112425" w:rsidRDefault="00B6464B" w:rsidP="002F4A49">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rsidTr="001B4792">
        <w:tc>
          <w:tcPr>
            <w:tcW w:w="8075" w:type="dxa"/>
            <w:tcBorders>
              <w:top w:val="single" w:sz="4" w:space="0" w:color="auto"/>
              <w:bottom w:val="single" w:sz="4" w:space="0" w:color="auto"/>
            </w:tcBorders>
          </w:tcPr>
          <w:p w:rsidR="001B4792" w:rsidRPr="00112425" w:rsidRDefault="001B4792" w:rsidP="002F4A49">
            <w:pPr>
              <w:keepNext/>
              <w:keepLines/>
              <w:rPr>
                <w:rFonts w:ascii="Tahoma" w:hAnsi="Tahoma" w:cs="Tahoma"/>
              </w:rPr>
            </w:pPr>
            <w:r>
              <w:rPr>
                <w:rFonts w:ascii="Tahoma" w:hAnsi="Tahoma" w:cs="Tahoma"/>
              </w:rPr>
              <w:br w:type="page"/>
            </w:r>
            <w:r w:rsidRPr="00112425">
              <w:rPr>
                <w:rFonts w:ascii="Tahoma" w:hAnsi="Tahoma" w:cs="Tahoma"/>
              </w:rPr>
              <w:t>FINANČNO ZAVAROVANJE ZA DOBRO IZVEDBO POGODBENIH OBVEZNOSTI</w:t>
            </w:r>
          </w:p>
        </w:tc>
        <w:tc>
          <w:tcPr>
            <w:tcW w:w="1418" w:type="dxa"/>
            <w:tcBorders>
              <w:top w:val="single" w:sz="4" w:space="0" w:color="auto"/>
              <w:bottom w:val="single" w:sz="4" w:space="0" w:color="auto"/>
            </w:tcBorders>
          </w:tcPr>
          <w:p w:rsidR="001B4792" w:rsidRPr="00112425" w:rsidRDefault="001B4792" w:rsidP="00607E2E">
            <w:pPr>
              <w:keepNext/>
              <w:keepLines/>
              <w:rPr>
                <w:rFonts w:ascii="Tahoma" w:hAnsi="Tahoma" w:cs="Tahoma"/>
                <w:b/>
                <w:i/>
              </w:rPr>
            </w:pPr>
            <w:r w:rsidRPr="00112425">
              <w:rPr>
                <w:rFonts w:ascii="Tahoma" w:hAnsi="Tahoma" w:cs="Tahoma"/>
                <w:b/>
                <w:i/>
              </w:rPr>
              <w:t>Priloga 8/</w:t>
            </w:r>
            <w:r w:rsidR="00607E2E">
              <w:rPr>
                <w:rFonts w:ascii="Tahoma" w:hAnsi="Tahoma" w:cs="Tahoma"/>
                <w:b/>
                <w:i/>
              </w:rPr>
              <w:t>1</w:t>
            </w:r>
          </w:p>
        </w:tc>
      </w:tr>
    </w:tbl>
    <w:p w:rsidR="00B6464B" w:rsidRPr="00112425" w:rsidRDefault="00B6464B" w:rsidP="002F4A49">
      <w:pPr>
        <w:keepNext/>
        <w:keepLines/>
        <w:jc w:val="both"/>
      </w:pPr>
      <w:r w:rsidRPr="00112425">
        <w:rPr>
          <w:rFonts w:ascii="Tahoma" w:hAnsi="Tahoma" w:cs="Tahoma"/>
        </w:rPr>
        <w:t xml:space="preserve">V prilogi je priložen vzorec finančnega zavarovanja za dobro izvedbo pogodbenih obveznosti, ki ga bo moral </w:t>
      </w:r>
      <w:r w:rsidR="00833EB0">
        <w:rPr>
          <w:rFonts w:ascii="Tahoma" w:hAnsi="Tahoma" w:cs="Tahoma"/>
        </w:rPr>
        <w:t xml:space="preserve">predložiti </w:t>
      </w:r>
      <w:r w:rsidRPr="00112425">
        <w:rPr>
          <w:rFonts w:ascii="Tahoma" w:hAnsi="Tahoma" w:cs="Tahoma"/>
        </w:rPr>
        <w:t>izbrani ponudnik (v skladu z zahtevami razpisne dokumentacije).</w:t>
      </w:r>
      <w:r w:rsidR="000A22D9" w:rsidRPr="00112425">
        <w:t xml:space="preserve">  </w:t>
      </w:r>
      <w:r w:rsidR="00916975" w:rsidRPr="00112425">
        <w:rPr>
          <w:rFonts w:ascii="Tahoma" w:hAnsi="Tahoma" w:cs="Tahoma"/>
        </w:rPr>
        <w:t>Ponudnik se s podpisano P</w:t>
      </w:r>
      <w:r w:rsidRPr="00112425">
        <w:rPr>
          <w:rFonts w:ascii="Tahoma" w:hAnsi="Tahoma" w:cs="Tahoma"/>
        </w:rPr>
        <w:t xml:space="preserve">rilogo 3/1 obveže, da se strinja z vzorcem finančnega zavarovanja, zato ga k ponudbeni dokumentaciji ponudniku ni potrebno priložiti. </w:t>
      </w:r>
    </w:p>
    <w:p w:rsidR="00467A95" w:rsidRPr="00112425" w:rsidRDefault="00B6464B" w:rsidP="002F4A49">
      <w:pPr>
        <w:keepNext/>
        <w:keepLines/>
        <w:jc w:val="both"/>
        <w:rPr>
          <w:rFonts w:ascii="Tahoma" w:hAnsi="Tahoma" w:cs="Tahoma"/>
          <w:sz w:val="16"/>
        </w:rPr>
      </w:pPr>
      <w:r w:rsidRPr="00112425">
        <w:rPr>
          <w:rFonts w:ascii="Tahoma" w:hAnsi="Tahoma" w:cs="Tahoma"/>
          <w:sz w:val="1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rsidTr="001B4792">
        <w:tc>
          <w:tcPr>
            <w:tcW w:w="7933" w:type="dxa"/>
            <w:tcBorders>
              <w:top w:val="single" w:sz="4" w:space="0" w:color="auto"/>
              <w:left w:val="single" w:sz="4" w:space="0" w:color="auto"/>
              <w:bottom w:val="single" w:sz="4" w:space="0" w:color="auto"/>
              <w:right w:val="single" w:sz="4" w:space="0" w:color="808080"/>
            </w:tcBorders>
            <w:hideMark/>
          </w:tcPr>
          <w:p w:rsidR="001B4792" w:rsidRPr="00112425" w:rsidRDefault="001B4792" w:rsidP="002F4A49">
            <w:pPr>
              <w:keepNext/>
              <w:keepLines/>
              <w:rPr>
                <w:rFonts w:ascii="Tahoma" w:hAnsi="Tahoma" w:cs="Tahoma"/>
              </w:rPr>
            </w:pPr>
            <w:r w:rsidRPr="00112425">
              <w:rPr>
                <w:rFonts w:ascii="Tahoma" w:hAnsi="Tahoma" w:cs="Tahoma"/>
              </w:rPr>
              <w:t>FINANČNO ZAVAROVANJE ZA ODPRAVO NAPAK V GARANCIJSKEM ROKU</w:t>
            </w:r>
          </w:p>
        </w:tc>
        <w:tc>
          <w:tcPr>
            <w:tcW w:w="1560" w:type="dxa"/>
            <w:tcBorders>
              <w:top w:val="single" w:sz="4" w:space="0" w:color="auto"/>
              <w:left w:val="single" w:sz="4" w:space="0" w:color="808080"/>
              <w:bottom w:val="single" w:sz="4" w:space="0" w:color="auto"/>
              <w:right w:val="single" w:sz="4" w:space="0" w:color="auto"/>
            </w:tcBorders>
            <w:hideMark/>
          </w:tcPr>
          <w:p w:rsidR="001B4792" w:rsidRPr="00112425" w:rsidRDefault="001B4792" w:rsidP="00607E2E">
            <w:pPr>
              <w:keepNext/>
              <w:keepLines/>
              <w:rPr>
                <w:rFonts w:ascii="Tahoma" w:hAnsi="Tahoma" w:cs="Tahoma"/>
                <w:b/>
                <w:i/>
              </w:rPr>
            </w:pPr>
            <w:r w:rsidRPr="00112425">
              <w:rPr>
                <w:rFonts w:ascii="Tahoma" w:hAnsi="Tahoma" w:cs="Tahoma"/>
                <w:b/>
                <w:i/>
              </w:rPr>
              <w:t>Priloga 8/</w:t>
            </w:r>
            <w:r w:rsidR="00607E2E">
              <w:rPr>
                <w:rFonts w:ascii="Tahoma" w:hAnsi="Tahoma" w:cs="Tahoma"/>
                <w:b/>
                <w:i/>
              </w:rPr>
              <w:t>2</w:t>
            </w:r>
          </w:p>
        </w:tc>
      </w:tr>
    </w:tbl>
    <w:p w:rsidR="00916975" w:rsidRPr="00112425" w:rsidRDefault="00916975" w:rsidP="002F4A49">
      <w:pPr>
        <w:keepNext/>
        <w:keepLines/>
        <w:jc w:val="both"/>
      </w:pPr>
      <w:r w:rsidRPr="00112425">
        <w:rPr>
          <w:rFonts w:ascii="Tahoma" w:hAnsi="Tahoma" w:cs="Tahoma"/>
        </w:rPr>
        <w:t>V prilogi je priložen vzorec finančnega zavarovanja za odpravo napak v garancijskem roku, ki ga bo moral izbrani ponudnik (v skladu z zahtevami razpisne dokumentacije) predložiti posameznemu naročniku.</w:t>
      </w:r>
      <w:r w:rsidR="000A22D9" w:rsidRPr="00112425">
        <w:t xml:space="preserve">  </w:t>
      </w:r>
      <w:r w:rsidRPr="00112425">
        <w:rPr>
          <w:rFonts w:ascii="Tahoma" w:hAnsi="Tahoma" w:cs="Tahoma"/>
        </w:rPr>
        <w:t xml:space="preserve">Ponudnik se s podpisano Prilogo 3/1 obveže, da se strinja z vzorcem finančnega zavarovanja, zato ga k ponudbeni dokumentaciji ponudniku ni potrebno priložiti. </w:t>
      </w:r>
    </w:p>
    <w:p w:rsidR="00FC0600" w:rsidRPr="00112425" w:rsidRDefault="00FC0600" w:rsidP="002F4A49">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1B4792" w:rsidRPr="00112425" w:rsidTr="001B4792">
        <w:tc>
          <w:tcPr>
            <w:tcW w:w="7933" w:type="dxa"/>
            <w:tcBorders>
              <w:top w:val="single" w:sz="4" w:space="0" w:color="auto"/>
              <w:left w:val="single" w:sz="4" w:space="0" w:color="auto"/>
              <w:bottom w:val="single" w:sz="4" w:space="0" w:color="auto"/>
              <w:right w:val="single" w:sz="4" w:space="0" w:color="808080"/>
            </w:tcBorders>
            <w:hideMark/>
          </w:tcPr>
          <w:p w:rsidR="001B4792" w:rsidRPr="00112425" w:rsidRDefault="001B4792" w:rsidP="002F4A49">
            <w:pPr>
              <w:keepNext/>
              <w:keepLines/>
              <w:rPr>
                <w:rFonts w:ascii="Tahoma" w:hAnsi="Tahoma" w:cs="Tahoma"/>
              </w:rPr>
            </w:pPr>
            <w:r w:rsidRPr="00112425">
              <w:rPr>
                <w:rFonts w:ascii="Tahoma" w:hAnsi="Tahoma" w:cs="Tahoma"/>
              </w:rPr>
              <w:t>ZAVAROVANJE ODGOVORNOSTI</w:t>
            </w:r>
          </w:p>
        </w:tc>
        <w:tc>
          <w:tcPr>
            <w:tcW w:w="1560" w:type="dxa"/>
            <w:tcBorders>
              <w:top w:val="single" w:sz="4" w:space="0" w:color="auto"/>
              <w:left w:val="single" w:sz="4" w:space="0" w:color="808080"/>
              <w:bottom w:val="single" w:sz="4" w:space="0" w:color="auto"/>
              <w:right w:val="single" w:sz="4" w:space="0" w:color="auto"/>
            </w:tcBorders>
            <w:hideMark/>
          </w:tcPr>
          <w:p w:rsidR="001B4792" w:rsidRPr="00112425" w:rsidRDefault="001B4792" w:rsidP="00627511">
            <w:pPr>
              <w:keepNext/>
              <w:keepLines/>
              <w:rPr>
                <w:rFonts w:ascii="Tahoma" w:hAnsi="Tahoma" w:cs="Tahoma"/>
                <w:b/>
                <w:i/>
              </w:rPr>
            </w:pPr>
            <w:r w:rsidRPr="00112425">
              <w:rPr>
                <w:rFonts w:ascii="Tahoma" w:hAnsi="Tahoma" w:cs="Tahoma"/>
                <w:b/>
                <w:i/>
              </w:rPr>
              <w:t xml:space="preserve">Priloga </w:t>
            </w:r>
            <w:r w:rsidR="00627511">
              <w:rPr>
                <w:rFonts w:ascii="Tahoma" w:hAnsi="Tahoma" w:cs="Tahoma"/>
                <w:b/>
                <w:i/>
              </w:rPr>
              <w:t>9</w:t>
            </w:r>
          </w:p>
        </w:tc>
      </w:tr>
    </w:tbl>
    <w:p w:rsidR="00ED76AB" w:rsidRDefault="00ED76AB" w:rsidP="002F4A49">
      <w:pPr>
        <w:keepNext/>
        <w:keepLines/>
        <w:jc w:val="both"/>
        <w:rPr>
          <w:rFonts w:ascii="Tahoma" w:hAnsi="Tahoma" w:cs="Tahoma"/>
        </w:rPr>
      </w:pPr>
      <w:r w:rsidRPr="00112425">
        <w:rPr>
          <w:rFonts w:ascii="Tahoma" w:hAnsi="Tahoma" w:cs="Tahoma"/>
        </w:rPr>
        <w:t>Kot dokazilo za izpolnjevanje pogoja mora ponudnik predložiti kopijo veljavne zavarovalne pogodbe in /ali police. V primeru, da odda več ponudnikov skupno ponudbo, morajo kopijo veljavne zavarovalne pogodbe in /ali police predložiti vsi ponudniki iz skupine. V primeru, da odda ponudnik ponudbo s podizvajalci, mora predložiti kopijo veljavne zavarovalne pogodbe in /ali police za vsakega podizvajalca.</w:t>
      </w:r>
    </w:p>
    <w:p w:rsidR="00627511" w:rsidRDefault="00627511" w:rsidP="002F4A49">
      <w:pPr>
        <w:keepNext/>
        <w:keepLines/>
        <w:jc w:val="both"/>
        <w:rPr>
          <w:rFonts w:ascii="Tahoma" w:hAnsi="Tahoma" w:cs="Tahoma"/>
        </w:rPr>
      </w:pPr>
    </w:p>
    <w:p w:rsidR="00833BA3" w:rsidRDefault="00833BA3" w:rsidP="002F4A4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343"/>
      </w:tblGrid>
      <w:tr w:rsidR="00627511" w:rsidRPr="000E6C64" w:rsidTr="00627511">
        <w:tc>
          <w:tcPr>
            <w:tcW w:w="8150" w:type="dxa"/>
            <w:tcBorders>
              <w:top w:val="single" w:sz="4" w:space="0" w:color="auto"/>
              <w:bottom w:val="single" w:sz="4" w:space="0" w:color="auto"/>
            </w:tcBorders>
          </w:tcPr>
          <w:p w:rsidR="00627511" w:rsidRPr="00E24409" w:rsidRDefault="00627511" w:rsidP="00A77DC7">
            <w:pPr>
              <w:keepNext/>
              <w:keepLines/>
              <w:jc w:val="both"/>
              <w:rPr>
                <w:rFonts w:ascii="Tahoma" w:hAnsi="Tahoma" w:cs="Tahoma"/>
              </w:rPr>
            </w:pPr>
            <w:r>
              <w:rPr>
                <w:rFonts w:ascii="Tahoma" w:hAnsi="Tahoma" w:cs="Tahoma"/>
              </w:rPr>
              <w:lastRenderedPageBreak/>
              <w:t>P</w:t>
            </w:r>
            <w:r w:rsidRPr="00E24409">
              <w:rPr>
                <w:rFonts w:ascii="Tahoma" w:hAnsi="Tahoma" w:cs="Tahoma"/>
              </w:rPr>
              <w:t>OTRDILO NAROČNIKA O OGLEDU OBJEKTA</w:t>
            </w:r>
          </w:p>
        </w:tc>
        <w:tc>
          <w:tcPr>
            <w:tcW w:w="1343" w:type="dxa"/>
            <w:tcBorders>
              <w:top w:val="single" w:sz="4" w:space="0" w:color="auto"/>
              <w:bottom w:val="single" w:sz="4" w:space="0" w:color="auto"/>
            </w:tcBorders>
          </w:tcPr>
          <w:p w:rsidR="00627511" w:rsidRPr="000E6C64" w:rsidRDefault="00627511" w:rsidP="00627511">
            <w:pPr>
              <w:keepNext/>
              <w:keepLines/>
              <w:jc w:val="both"/>
              <w:rPr>
                <w:rFonts w:ascii="Tahoma" w:hAnsi="Tahoma" w:cs="Tahoma"/>
                <w:b/>
                <w:i/>
              </w:rPr>
            </w:pPr>
            <w:r>
              <w:rPr>
                <w:rFonts w:ascii="Tahoma" w:hAnsi="Tahoma" w:cs="Tahoma"/>
                <w:b/>
                <w:i/>
              </w:rPr>
              <w:t>P</w:t>
            </w:r>
            <w:r w:rsidRPr="00DD1D74">
              <w:rPr>
                <w:rFonts w:ascii="Tahoma" w:hAnsi="Tahoma" w:cs="Tahoma"/>
                <w:b/>
                <w:i/>
              </w:rPr>
              <w:t xml:space="preserve">riloga </w:t>
            </w:r>
            <w:r>
              <w:rPr>
                <w:rFonts w:ascii="Tahoma" w:hAnsi="Tahoma" w:cs="Tahoma"/>
                <w:b/>
                <w:i/>
              </w:rPr>
              <w:t>10</w:t>
            </w:r>
          </w:p>
        </w:tc>
      </w:tr>
    </w:tbl>
    <w:p w:rsidR="00627511" w:rsidRDefault="00627511" w:rsidP="00627511">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rsidR="00B6464B" w:rsidRPr="00112425" w:rsidRDefault="00B6464B" w:rsidP="002F4A49">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7"/>
        <w:gridCol w:w="1236"/>
      </w:tblGrid>
      <w:tr w:rsidR="00A71530" w:rsidRPr="00112425" w:rsidTr="00607E2E">
        <w:tc>
          <w:tcPr>
            <w:tcW w:w="8257" w:type="dxa"/>
            <w:tcBorders>
              <w:top w:val="single" w:sz="4" w:space="0" w:color="auto"/>
              <w:left w:val="single" w:sz="4" w:space="0" w:color="auto"/>
              <w:bottom w:val="single" w:sz="4" w:space="0" w:color="auto"/>
              <w:right w:val="single" w:sz="4" w:space="0" w:color="808080"/>
            </w:tcBorders>
          </w:tcPr>
          <w:p w:rsidR="00A71530" w:rsidRPr="00112425" w:rsidRDefault="00627511" w:rsidP="00A71530">
            <w:pPr>
              <w:keepNext/>
              <w:keepLines/>
              <w:rPr>
                <w:rFonts w:ascii="Tahoma" w:hAnsi="Tahoma"/>
              </w:rPr>
            </w:pPr>
            <w:r>
              <w:rPr>
                <w:rFonts w:ascii="Tahoma" w:hAnsi="Tahoma" w:cs="Tahoma"/>
              </w:rPr>
              <w:t xml:space="preserve">TABELA TEHNIČNIH KARAKTERISTIK </w:t>
            </w:r>
            <w:r w:rsidRPr="00112425">
              <w:rPr>
                <w:rFonts w:ascii="Tahoma" w:hAnsi="Tahoma" w:cs="Tahoma"/>
              </w:rPr>
              <w:t xml:space="preserve"> </w:t>
            </w:r>
          </w:p>
        </w:tc>
        <w:tc>
          <w:tcPr>
            <w:tcW w:w="1236" w:type="dxa"/>
            <w:tcBorders>
              <w:top w:val="single" w:sz="4" w:space="0" w:color="auto"/>
              <w:left w:val="single" w:sz="4" w:space="0" w:color="808080"/>
              <w:bottom w:val="single" w:sz="4" w:space="0" w:color="auto"/>
              <w:right w:val="single" w:sz="4" w:space="0" w:color="auto"/>
            </w:tcBorders>
            <w:hideMark/>
          </w:tcPr>
          <w:p w:rsidR="00A71530" w:rsidRPr="00112425" w:rsidRDefault="00A71530" w:rsidP="00627511">
            <w:pPr>
              <w:keepNext/>
              <w:keepLines/>
              <w:rPr>
                <w:rFonts w:ascii="Tahoma" w:hAnsi="Tahoma"/>
                <w:b/>
                <w:i/>
              </w:rPr>
            </w:pPr>
            <w:r w:rsidRPr="00112425">
              <w:rPr>
                <w:rFonts w:ascii="Tahoma" w:hAnsi="Tahoma"/>
                <w:b/>
                <w:i/>
              </w:rPr>
              <w:t>Priloga 1</w:t>
            </w:r>
            <w:r w:rsidR="00627511">
              <w:rPr>
                <w:rFonts w:ascii="Tahoma" w:hAnsi="Tahoma"/>
                <w:b/>
                <w:i/>
              </w:rPr>
              <w:t>1</w:t>
            </w:r>
          </w:p>
        </w:tc>
      </w:tr>
    </w:tbl>
    <w:p w:rsidR="00627511" w:rsidRDefault="00627511" w:rsidP="00627511">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Pr>
          <w:rFonts w:ascii="Tahoma" w:hAnsi="Tahoma" w:cs="Tahoma"/>
          <w:b/>
          <w:u w:val="single"/>
        </w:rPr>
        <w:t xml:space="preserve"> </w:t>
      </w:r>
      <w:r w:rsidRPr="00627511">
        <w:rPr>
          <w:rFonts w:ascii="Tahoma" w:hAnsi="Tahoma" w:cs="Tahoma"/>
          <w:u w:val="single"/>
        </w:rPr>
        <w:t>ter priloži ustrezna dokazila</w:t>
      </w:r>
      <w:r w:rsidRPr="00C8579C">
        <w:rPr>
          <w:rFonts w:ascii="Tahoma" w:hAnsi="Tahoma" w:cs="Tahoma"/>
        </w:rPr>
        <w:t>.</w:t>
      </w:r>
    </w:p>
    <w:p w:rsidR="009C0150" w:rsidRDefault="009C0150" w:rsidP="002F4A49">
      <w:pPr>
        <w:keepNext/>
        <w:keepLines/>
        <w:tabs>
          <w:tab w:val="left" w:pos="2798"/>
        </w:tabs>
        <w:jc w:val="both"/>
        <w:rPr>
          <w:rFonts w:ascii="Tahoma" w:hAnsi="Tahoma"/>
        </w:rPr>
      </w:pPr>
    </w:p>
    <w:p w:rsidR="00CC52D1" w:rsidRDefault="00CC52D1" w:rsidP="002F4A49">
      <w:pPr>
        <w:keepNext/>
        <w:keepLines/>
        <w:tabs>
          <w:tab w:val="left" w:pos="2798"/>
        </w:tabs>
        <w:jc w:val="both"/>
        <w:rPr>
          <w:rFonts w:ascii="Tahoma" w:hAnsi="Tahoma"/>
        </w:rPr>
      </w:pPr>
    </w:p>
    <w:p w:rsidR="009C0150" w:rsidRDefault="009C0150" w:rsidP="002F4A49">
      <w:pPr>
        <w:keepNext/>
        <w:keepLines/>
        <w:tabs>
          <w:tab w:val="left" w:pos="2798"/>
        </w:tabs>
        <w:jc w:val="both"/>
        <w:rPr>
          <w:rFonts w:ascii="Tahoma" w:hAnsi="Tahoma"/>
        </w:rPr>
      </w:pPr>
    </w:p>
    <w:p w:rsidR="009C0150" w:rsidRDefault="009C0150" w:rsidP="002F4A49">
      <w:pPr>
        <w:keepNext/>
        <w:keepLines/>
        <w:tabs>
          <w:tab w:val="left" w:pos="2798"/>
        </w:tabs>
        <w:jc w:val="both"/>
        <w:rPr>
          <w:rFonts w:ascii="Tahoma" w:hAnsi="Tahoma"/>
        </w:rPr>
      </w:pPr>
    </w:p>
    <w:p w:rsidR="0095082D" w:rsidRDefault="0095082D" w:rsidP="002F4A49">
      <w:pPr>
        <w:keepNext/>
        <w:keepLines/>
        <w:tabs>
          <w:tab w:val="left" w:pos="2798"/>
        </w:tabs>
        <w:jc w:val="both"/>
        <w:rPr>
          <w:rFonts w:ascii="Tahoma" w:hAnsi="Tahoma"/>
        </w:rPr>
      </w:pPr>
    </w:p>
    <w:p w:rsidR="001239D5" w:rsidRDefault="001239D5" w:rsidP="002F4A49">
      <w:pPr>
        <w:keepNext/>
        <w:keepLines/>
        <w:tabs>
          <w:tab w:val="left" w:pos="2798"/>
        </w:tabs>
        <w:jc w:val="both"/>
        <w:rPr>
          <w:rFonts w:ascii="Tahoma" w:hAnsi="Tahoma"/>
        </w:rPr>
      </w:pPr>
    </w:p>
    <w:p w:rsidR="001239D5" w:rsidRDefault="001239D5" w:rsidP="002F4A49">
      <w:pPr>
        <w:keepNext/>
        <w:keepLines/>
        <w:tabs>
          <w:tab w:val="left" w:pos="2798"/>
        </w:tabs>
        <w:jc w:val="both"/>
        <w:rPr>
          <w:rFonts w:ascii="Tahoma" w:hAnsi="Tahoma"/>
        </w:rPr>
      </w:pPr>
    </w:p>
    <w:p w:rsidR="001239D5" w:rsidRDefault="001239D5"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607E2E" w:rsidRDefault="00607E2E" w:rsidP="002F4A49">
      <w:pPr>
        <w:keepNext/>
        <w:keepLines/>
        <w:tabs>
          <w:tab w:val="left" w:pos="2798"/>
        </w:tabs>
        <w:jc w:val="both"/>
        <w:rPr>
          <w:rFonts w:ascii="Tahoma" w:hAnsi="Tahoma"/>
        </w:rPr>
      </w:pPr>
    </w:p>
    <w:p w:rsidR="003F2D00" w:rsidRDefault="003F2D00" w:rsidP="002F4A49">
      <w:pPr>
        <w:keepNext/>
        <w:keepLines/>
        <w:tabs>
          <w:tab w:val="left" w:pos="2798"/>
        </w:tabs>
        <w:jc w:val="both"/>
        <w:rPr>
          <w:rFonts w:ascii="Tahoma" w:hAnsi="Tahoma"/>
        </w:rPr>
      </w:pPr>
    </w:p>
    <w:p w:rsidR="003F2D00" w:rsidRDefault="003F2D00" w:rsidP="002F4A49">
      <w:pPr>
        <w:keepNext/>
        <w:keepLines/>
        <w:tabs>
          <w:tab w:val="left" w:pos="2798"/>
        </w:tabs>
        <w:jc w:val="both"/>
        <w:rPr>
          <w:rFonts w:ascii="Tahoma" w:hAnsi="Tahoma"/>
        </w:rPr>
      </w:pPr>
    </w:p>
    <w:p w:rsidR="003F2D00" w:rsidRDefault="003F2D00" w:rsidP="002F4A49">
      <w:pPr>
        <w:keepNext/>
        <w:keepLines/>
        <w:tabs>
          <w:tab w:val="left" w:pos="2798"/>
        </w:tabs>
        <w:jc w:val="both"/>
        <w:rPr>
          <w:rFonts w:ascii="Tahoma" w:hAnsi="Tahoma"/>
        </w:rPr>
      </w:pPr>
    </w:p>
    <w:p w:rsidR="003F2D00" w:rsidRDefault="003F2D00" w:rsidP="002F4A49">
      <w:pPr>
        <w:keepNext/>
        <w:keepLines/>
        <w:tabs>
          <w:tab w:val="left" w:pos="2798"/>
        </w:tabs>
        <w:jc w:val="both"/>
        <w:rPr>
          <w:rFonts w:ascii="Tahoma" w:hAnsi="Tahoma"/>
        </w:rPr>
      </w:pPr>
    </w:p>
    <w:p w:rsidR="003F2D00" w:rsidRDefault="003F2D00" w:rsidP="002F4A49">
      <w:pPr>
        <w:keepNext/>
        <w:keepLines/>
        <w:tabs>
          <w:tab w:val="left" w:pos="2798"/>
        </w:tabs>
        <w:jc w:val="both"/>
        <w:rPr>
          <w:rFonts w:ascii="Tahoma" w:hAnsi="Tahoma"/>
        </w:rPr>
      </w:pPr>
    </w:p>
    <w:p w:rsidR="007F3F18" w:rsidRDefault="007F3F18" w:rsidP="002F4A49">
      <w:pPr>
        <w:keepNext/>
        <w:keepLines/>
        <w:tabs>
          <w:tab w:val="left" w:pos="2798"/>
        </w:tabs>
        <w:jc w:val="both"/>
        <w:rPr>
          <w:rFonts w:ascii="Tahoma" w:hAnsi="Tahoma"/>
        </w:rPr>
      </w:pPr>
    </w:p>
    <w:p w:rsidR="007F3F18" w:rsidRDefault="007F3F18" w:rsidP="002F4A49">
      <w:pPr>
        <w:keepNext/>
        <w:keepLines/>
        <w:tabs>
          <w:tab w:val="left" w:pos="2798"/>
        </w:tabs>
        <w:jc w:val="both"/>
        <w:rPr>
          <w:rFonts w:ascii="Tahoma" w:hAnsi="Tahoma"/>
        </w:rPr>
      </w:pPr>
    </w:p>
    <w:p w:rsidR="007F3F18" w:rsidRDefault="007F3F18" w:rsidP="002F4A49">
      <w:pPr>
        <w:keepNext/>
        <w:keepLines/>
        <w:tabs>
          <w:tab w:val="left" w:pos="2798"/>
        </w:tabs>
        <w:jc w:val="both"/>
        <w:rPr>
          <w:rFonts w:ascii="Tahoma" w:hAnsi="Tahoma"/>
        </w:rPr>
      </w:pPr>
    </w:p>
    <w:p w:rsidR="007F3F18" w:rsidRDefault="007F3F18" w:rsidP="002F4A49">
      <w:pPr>
        <w:keepNext/>
        <w:keepLines/>
        <w:tabs>
          <w:tab w:val="left" w:pos="2798"/>
        </w:tabs>
        <w:jc w:val="both"/>
        <w:rPr>
          <w:rFonts w:ascii="Tahoma" w:hAnsi="Tahoma"/>
        </w:rPr>
      </w:pPr>
    </w:p>
    <w:p w:rsidR="007F3F18" w:rsidRDefault="007F3F18" w:rsidP="002F4A49">
      <w:pPr>
        <w:keepNext/>
        <w:keepLines/>
        <w:tabs>
          <w:tab w:val="left" w:pos="2798"/>
        </w:tabs>
        <w:jc w:val="both"/>
        <w:rPr>
          <w:rFonts w:ascii="Tahoma" w:hAnsi="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851"/>
        <w:gridCol w:w="350"/>
      </w:tblGrid>
      <w:tr w:rsidR="001B4792" w:rsidRPr="00112425" w:rsidTr="001B4792">
        <w:tc>
          <w:tcPr>
            <w:tcW w:w="8080" w:type="dxa"/>
          </w:tcPr>
          <w:p w:rsidR="001B4792" w:rsidRPr="00112425" w:rsidRDefault="001B4792" w:rsidP="002F4A49">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 xml:space="preserve">POVZETEK </w:t>
            </w:r>
            <w:r w:rsidRPr="00112425">
              <w:rPr>
                <w:rFonts w:ascii="Tahoma" w:hAnsi="Tahoma" w:cs="Tahoma"/>
              </w:rPr>
              <w:t>PREDRAČUN</w:t>
            </w:r>
            <w:r w:rsidR="00B125A7">
              <w:rPr>
                <w:rFonts w:ascii="Tahoma" w:hAnsi="Tahoma" w:cs="Tahoma"/>
              </w:rPr>
              <w:t>A</w:t>
            </w:r>
          </w:p>
        </w:tc>
        <w:tc>
          <w:tcPr>
            <w:tcW w:w="851" w:type="dxa"/>
            <w:tcBorders>
              <w:right w:val="nil"/>
            </w:tcBorders>
          </w:tcPr>
          <w:p w:rsidR="001B4792" w:rsidRPr="00112425" w:rsidRDefault="001B4792" w:rsidP="002F4A49">
            <w:pPr>
              <w:keepNext/>
              <w:keepLines/>
              <w:jc w:val="both"/>
              <w:rPr>
                <w:rFonts w:ascii="Tahoma" w:hAnsi="Tahoma" w:cs="Tahoma"/>
                <w:b/>
              </w:rPr>
            </w:pPr>
            <w:r w:rsidRPr="00112425">
              <w:rPr>
                <w:rFonts w:ascii="Tahoma" w:hAnsi="Tahoma" w:cs="Tahoma"/>
                <w:b/>
                <w:i/>
              </w:rPr>
              <w:t xml:space="preserve"> </w:t>
            </w:r>
          </w:p>
        </w:tc>
        <w:tc>
          <w:tcPr>
            <w:tcW w:w="350" w:type="dxa"/>
            <w:tcBorders>
              <w:left w:val="nil"/>
            </w:tcBorders>
          </w:tcPr>
          <w:p w:rsidR="001B4792" w:rsidRPr="00112425" w:rsidRDefault="001B4792" w:rsidP="002F4A49">
            <w:pPr>
              <w:keepNext/>
              <w:keepLines/>
              <w:jc w:val="both"/>
              <w:rPr>
                <w:rFonts w:ascii="Tahoma" w:hAnsi="Tahoma" w:cs="Tahoma"/>
                <w:b/>
                <w:i/>
              </w:rPr>
            </w:pPr>
          </w:p>
        </w:tc>
      </w:tr>
    </w:tbl>
    <w:p w:rsidR="00C80EDD" w:rsidRPr="00112425" w:rsidRDefault="00C80EDD" w:rsidP="002F4A49">
      <w:pPr>
        <w:keepNext/>
        <w:keepLines/>
        <w:jc w:val="both"/>
        <w:rPr>
          <w:rFonts w:ascii="Tahoma" w:hAnsi="Tahoma" w:cs="Tahoma"/>
          <w:b/>
        </w:rPr>
      </w:pPr>
    </w:p>
    <w:p w:rsidR="001B4792" w:rsidRDefault="00C80EDD" w:rsidP="002F4A49">
      <w:pPr>
        <w:keepNext/>
        <w:keepLines/>
        <w:spacing w:line="312" w:lineRule="auto"/>
        <w:ind w:firstLine="142"/>
        <w:jc w:val="both"/>
        <w:rPr>
          <w:rFonts w:ascii="Tahoma" w:hAnsi="Tahoma" w:cs="Tahoma"/>
        </w:rPr>
      </w:pPr>
      <w:r w:rsidRPr="001B4792">
        <w:rPr>
          <w:rFonts w:ascii="Tahoma" w:hAnsi="Tahoma" w:cs="Tahoma"/>
        </w:rPr>
        <w:t>Ponudnik: _______________________________________________________________</w:t>
      </w:r>
      <w:r w:rsidR="001B4792">
        <w:rPr>
          <w:rFonts w:ascii="Tahoma" w:hAnsi="Tahoma" w:cs="Tahoma"/>
        </w:rPr>
        <w:t xml:space="preserve">________ </w:t>
      </w:r>
      <w:r w:rsidRPr="001B4792">
        <w:rPr>
          <w:rFonts w:ascii="Tahoma" w:hAnsi="Tahoma" w:cs="Tahoma"/>
        </w:rPr>
        <w:t>,</w:t>
      </w:r>
    </w:p>
    <w:p w:rsidR="00C80EDD" w:rsidRPr="001B4792" w:rsidRDefault="001B4792" w:rsidP="002F4A49">
      <w:pPr>
        <w:keepNext/>
        <w:keepLines/>
        <w:spacing w:line="312" w:lineRule="auto"/>
        <w:ind w:firstLine="142"/>
        <w:jc w:val="both"/>
        <w:rPr>
          <w:rFonts w:ascii="Tahoma" w:hAnsi="Tahoma" w:cs="Tahoma"/>
        </w:rPr>
      </w:pPr>
      <w:r>
        <w:rPr>
          <w:rFonts w:ascii="Tahoma" w:hAnsi="Tahoma" w:cs="Tahoma"/>
        </w:rPr>
        <w:t>(</w:t>
      </w:r>
      <w:r w:rsidRPr="001B4792">
        <w:rPr>
          <w:rFonts w:ascii="Tahoma" w:hAnsi="Tahoma" w:cs="Tahoma"/>
          <w:i/>
        </w:rPr>
        <w:t>naziv ponudnika</w:t>
      </w:r>
      <w:r>
        <w:rPr>
          <w:rFonts w:ascii="Tahoma" w:hAnsi="Tahoma" w:cs="Tahoma"/>
        </w:rPr>
        <w:t>)</w:t>
      </w:r>
      <w:r w:rsidR="00C80EDD" w:rsidRPr="001B4792">
        <w:rPr>
          <w:rFonts w:ascii="Tahoma" w:hAnsi="Tahoma" w:cs="Tahoma"/>
        </w:rPr>
        <w:t xml:space="preserve"> </w:t>
      </w:r>
    </w:p>
    <w:p w:rsidR="00C80EDD" w:rsidRPr="00112425" w:rsidRDefault="00C80EDD" w:rsidP="002F4A49">
      <w:pPr>
        <w:keepNext/>
        <w:keepLines/>
        <w:spacing w:line="312" w:lineRule="auto"/>
        <w:ind w:left="142"/>
        <w:jc w:val="both"/>
        <w:rPr>
          <w:rFonts w:ascii="Tahoma" w:hAnsi="Tahoma" w:cs="Tahoma"/>
        </w:rPr>
      </w:pPr>
      <w:r w:rsidRPr="001B4792">
        <w:rPr>
          <w:rFonts w:ascii="Tahoma" w:hAnsi="Tahoma" w:cs="Tahoma"/>
        </w:rPr>
        <w:t xml:space="preserve">oddajamo </w:t>
      </w:r>
      <w:r w:rsidR="001660D4" w:rsidRPr="001B4792">
        <w:rPr>
          <w:rFonts w:ascii="Tahoma" w:hAnsi="Tahoma" w:cs="Tahoma"/>
        </w:rPr>
        <w:t>PONUDBO</w:t>
      </w:r>
      <w:r w:rsidR="001660D4">
        <w:rPr>
          <w:rFonts w:ascii="Tahoma" w:hAnsi="Tahoma" w:cs="Tahoma"/>
        </w:rPr>
        <w:t xml:space="preserve"> št.: ________________________</w:t>
      </w:r>
      <w:r w:rsidR="001660D4" w:rsidRPr="001B4792">
        <w:rPr>
          <w:rFonts w:ascii="Tahoma" w:hAnsi="Tahoma" w:cs="Tahoma"/>
        </w:rPr>
        <w:t xml:space="preserve"> </w:t>
      </w:r>
      <w:r w:rsidR="001660D4">
        <w:rPr>
          <w:rFonts w:ascii="Tahoma" w:hAnsi="Tahoma" w:cs="Tahoma"/>
        </w:rPr>
        <w:t xml:space="preserve">za javno naročilo št. </w:t>
      </w:r>
      <w:r w:rsidR="00354F25">
        <w:rPr>
          <w:rFonts w:ascii="Tahoma" w:hAnsi="Tahoma" w:cs="Tahoma"/>
          <w:b/>
        </w:rPr>
        <w:t>VKS-</w:t>
      </w:r>
      <w:r w:rsidR="00B452B1">
        <w:rPr>
          <w:rFonts w:ascii="Tahoma" w:hAnsi="Tahoma" w:cs="Tahoma"/>
          <w:b/>
        </w:rPr>
        <w:t>11</w:t>
      </w:r>
      <w:r w:rsidR="00354F25">
        <w:rPr>
          <w:rFonts w:ascii="Tahoma" w:hAnsi="Tahoma" w:cs="Tahoma"/>
          <w:b/>
        </w:rPr>
        <w:t>/2</w:t>
      </w:r>
      <w:r w:rsidR="00B452B1">
        <w:rPr>
          <w:rFonts w:ascii="Tahoma" w:hAnsi="Tahoma" w:cs="Tahoma"/>
          <w:b/>
        </w:rPr>
        <w:t>2</w:t>
      </w:r>
      <w:r w:rsidRPr="00112425">
        <w:rPr>
          <w:rFonts w:ascii="Tahoma" w:hAnsi="Tahoma" w:cs="Tahoma"/>
          <w:b/>
        </w:rPr>
        <w:t xml:space="preserve"> </w:t>
      </w:r>
      <w:r w:rsidR="00354F25">
        <w:rPr>
          <w:rFonts w:ascii="Tahoma" w:hAnsi="Tahoma" w:cs="Tahoma"/>
          <w:b/>
          <w:color w:val="000000"/>
        </w:rPr>
        <w:t>Zamenjava diesel agregata na CČN Ljubljana</w:t>
      </w:r>
    </w:p>
    <w:p w:rsidR="00C80EDD" w:rsidRPr="00112425" w:rsidRDefault="00C80EDD" w:rsidP="002F4A49">
      <w:pPr>
        <w:keepNext/>
        <w:keepLines/>
        <w:jc w:val="both"/>
        <w:rPr>
          <w:rFonts w:ascii="Tahoma" w:hAnsi="Tahoma" w:cs="Tahoma"/>
        </w:rPr>
      </w:pPr>
    </w:p>
    <w:p w:rsidR="00C80EDD" w:rsidRPr="00112425" w:rsidRDefault="00C80EDD" w:rsidP="002F4A49">
      <w:pPr>
        <w:keepNext/>
        <w:keepLines/>
        <w:ind w:left="1080" w:hanging="1080"/>
        <w:jc w:val="both"/>
        <w:rPr>
          <w:rFonts w:ascii="Tahoma" w:hAnsi="Tahoma" w:cs="Tahoma"/>
          <w:b/>
        </w:rPr>
      </w:pPr>
      <w:r w:rsidRPr="00112425">
        <w:rPr>
          <w:rFonts w:ascii="Tahoma" w:hAnsi="Tahoma" w:cs="Tahoma"/>
          <w:b/>
        </w:rPr>
        <w:t xml:space="preserve"> </w:t>
      </w:r>
    </w:p>
    <w:p w:rsidR="00C80EDD" w:rsidRPr="00112425" w:rsidRDefault="001660D4" w:rsidP="002F4A49">
      <w:pPr>
        <w:keepNext/>
        <w:keepLines/>
        <w:ind w:left="1080" w:hanging="1080"/>
        <w:jc w:val="both"/>
        <w:rPr>
          <w:rFonts w:ascii="Tahoma" w:hAnsi="Tahoma" w:cs="Tahoma"/>
          <w:b/>
        </w:rPr>
      </w:pPr>
      <w:r>
        <w:rPr>
          <w:rFonts w:ascii="Tahoma" w:hAnsi="Tahoma" w:cs="Tahoma"/>
        </w:rPr>
        <w:t xml:space="preserve">  </w:t>
      </w:r>
      <w:r w:rsidR="00C80EDD" w:rsidRPr="00112425">
        <w:rPr>
          <w:rFonts w:ascii="Tahoma" w:hAnsi="Tahoma" w:cs="Tahoma"/>
        </w:rPr>
        <w:t>Ponudbo oddajamo (označi):</w:t>
      </w:r>
      <w:r w:rsidR="00C80EDD"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C80EDD" w:rsidRPr="00112425" w:rsidTr="00BB6F49">
        <w:tc>
          <w:tcPr>
            <w:tcW w:w="1688" w:type="dxa"/>
          </w:tcPr>
          <w:p w:rsidR="00C80EDD" w:rsidRPr="00112425" w:rsidRDefault="00C80EDD" w:rsidP="002F4A49">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rsidR="00C80EDD" w:rsidRPr="00112425" w:rsidRDefault="00C80EDD" w:rsidP="002F4A49">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rsidR="00C80EDD" w:rsidRPr="00112425" w:rsidRDefault="00C80EDD" w:rsidP="002F4A49">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rsidR="00C80EDD" w:rsidRPr="00112425" w:rsidRDefault="00C80EDD" w:rsidP="002F4A49">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rsidR="00C80EDD" w:rsidRPr="00112425" w:rsidRDefault="00C80EDD" w:rsidP="002F4A49">
      <w:pPr>
        <w:keepNext/>
        <w:keepLines/>
        <w:tabs>
          <w:tab w:val="num" w:pos="426"/>
        </w:tabs>
        <w:rPr>
          <w:rFonts w:ascii="Tahoma" w:hAnsi="Tahoma" w:cs="Tahoma"/>
          <w:b/>
        </w:rPr>
      </w:pPr>
    </w:p>
    <w:p w:rsidR="00C80EDD" w:rsidRPr="00112425" w:rsidRDefault="00C80EDD" w:rsidP="002F4A49">
      <w:pPr>
        <w:keepNext/>
        <w:keepLines/>
        <w:tabs>
          <w:tab w:val="num" w:pos="426"/>
        </w:tabs>
        <w:rPr>
          <w:rFonts w:ascii="Tahoma" w:hAnsi="Tahoma" w:cs="Tahoma"/>
          <w:b/>
        </w:rPr>
      </w:pPr>
    </w:p>
    <w:p w:rsidR="00C80EDD" w:rsidRPr="00112425" w:rsidRDefault="00C80EDD" w:rsidP="00283C22">
      <w:pPr>
        <w:keepNext/>
        <w:keepLines/>
        <w:numPr>
          <w:ilvl w:val="0"/>
          <w:numId w:val="22"/>
        </w:numPr>
        <w:tabs>
          <w:tab w:val="num" w:pos="426"/>
        </w:tabs>
        <w:ind w:left="0" w:firstLine="0"/>
        <w:rPr>
          <w:rFonts w:ascii="Tahoma" w:hAnsi="Tahoma" w:cs="Tahoma"/>
          <w:b/>
        </w:rPr>
      </w:pPr>
      <w:r w:rsidRPr="00112425">
        <w:rPr>
          <w:rFonts w:ascii="Tahoma" w:hAnsi="Tahoma" w:cs="Tahoma"/>
          <w:b/>
        </w:rPr>
        <w:t xml:space="preserve">SKUPNA PONUDBENA CENA </w:t>
      </w:r>
    </w:p>
    <w:p w:rsidR="00C80EDD" w:rsidRPr="00112425" w:rsidRDefault="00C80EDD" w:rsidP="002F4A49">
      <w:pPr>
        <w:keepNext/>
        <w:keepLines/>
        <w:rPr>
          <w:rFonts w:ascii="Tahoma" w:hAnsi="Tahoma" w:cs="Tahoma"/>
        </w:rPr>
      </w:pPr>
    </w:p>
    <w:tbl>
      <w:tblPr>
        <w:tblStyle w:val="Tabelamrea1"/>
        <w:tblW w:w="9104" w:type="dxa"/>
        <w:tblInd w:w="108" w:type="dxa"/>
        <w:tblLook w:val="04A0" w:firstRow="1" w:lastRow="0" w:firstColumn="1" w:lastColumn="0" w:noHBand="0" w:noVBand="1"/>
      </w:tblPr>
      <w:tblGrid>
        <w:gridCol w:w="5699"/>
        <w:gridCol w:w="3405"/>
      </w:tblGrid>
      <w:tr w:rsidR="00981C12" w:rsidRPr="00112425" w:rsidTr="00B125A7">
        <w:trPr>
          <w:trHeight w:val="438"/>
        </w:trPr>
        <w:tc>
          <w:tcPr>
            <w:tcW w:w="5699" w:type="dxa"/>
            <w:vAlign w:val="bottom"/>
          </w:tcPr>
          <w:p w:rsidR="00981C12" w:rsidRPr="00112425" w:rsidRDefault="00981C12" w:rsidP="002F4A49">
            <w:pPr>
              <w:keepNext/>
              <w:keepLines/>
              <w:spacing w:before="120" w:after="120"/>
              <w:rPr>
                <w:rFonts w:ascii="Tahoma" w:eastAsia="Calibri" w:hAnsi="Tahoma" w:cs="Tahoma"/>
                <w:b/>
                <w:lang w:eastAsia="en-US"/>
              </w:rPr>
            </w:pPr>
            <w:r w:rsidRPr="00112425">
              <w:rPr>
                <w:rFonts w:ascii="Tahoma" w:eastAsia="Calibri" w:hAnsi="Tahoma" w:cs="Tahoma"/>
                <w:b/>
                <w:lang w:eastAsia="en-US"/>
              </w:rPr>
              <w:t xml:space="preserve">SKUPNA PONUDBENA VREDNOST </w:t>
            </w:r>
            <w:r w:rsidR="001660D4">
              <w:rPr>
                <w:rFonts w:ascii="Tahoma" w:eastAsia="Calibri" w:hAnsi="Tahoma" w:cs="Tahoma"/>
                <w:b/>
                <w:lang w:eastAsia="en-US"/>
              </w:rPr>
              <w:t>V EUR BREZ DDV</w:t>
            </w:r>
          </w:p>
        </w:tc>
        <w:tc>
          <w:tcPr>
            <w:tcW w:w="3405" w:type="dxa"/>
            <w:vAlign w:val="bottom"/>
          </w:tcPr>
          <w:p w:rsidR="00981C12" w:rsidRPr="00112425" w:rsidRDefault="00981C12" w:rsidP="002F4A49">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bl>
    <w:p w:rsidR="00C80EDD" w:rsidRPr="00112425" w:rsidRDefault="00C80EDD" w:rsidP="002F4A49">
      <w:pPr>
        <w:keepNext/>
        <w:keepLines/>
        <w:rPr>
          <w:rFonts w:ascii="Tahoma" w:hAnsi="Tahoma" w:cs="Tahoma"/>
        </w:rPr>
      </w:pPr>
    </w:p>
    <w:p w:rsidR="00C80EDD" w:rsidRPr="00112425" w:rsidRDefault="00C80EDD" w:rsidP="002F4A49">
      <w:pPr>
        <w:keepNext/>
        <w:keepLines/>
        <w:rPr>
          <w:rFonts w:ascii="Tahoma" w:hAnsi="Tahoma" w:cs="Tahoma"/>
        </w:rPr>
      </w:pPr>
    </w:p>
    <w:p w:rsidR="00C80EDD" w:rsidRPr="00112425" w:rsidRDefault="00C80EDD" w:rsidP="002F4A49">
      <w:pPr>
        <w:keepNext/>
        <w:keepLines/>
        <w:jc w:val="both"/>
        <w:rPr>
          <w:rFonts w:ascii="Tahoma" w:hAnsi="Tahoma" w:cs="Tahoma"/>
          <w:b/>
        </w:rPr>
      </w:pPr>
    </w:p>
    <w:p w:rsidR="00C80EDD" w:rsidRPr="00112425" w:rsidRDefault="00C80EDD" w:rsidP="002F4A49">
      <w:pPr>
        <w:keepNext/>
        <w:keepLines/>
        <w:jc w:val="both"/>
        <w:rPr>
          <w:rFonts w:ascii="Tahoma" w:hAnsi="Tahoma" w:cs="Tahoma"/>
        </w:rPr>
      </w:pPr>
    </w:p>
    <w:p w:rsidR="00C80EDD" w:rsidRPr="00112425" w:rsidRDefault="00C80EDD" w:rsidP="002F4A49">
      <w:pPr>
        <w:keepNext/>
        <w:keepLines/>
        <w:jc w:val="both"/>
        <w:rPr>
          <w:rFonts w:ascii="Tahoma" w:hAnsi="Tahoma" w:cs="Tahoma"/>
          <w:b/>
        </w:rPr>
      </w:pPr>
    </w:p>
    <w:p w:rsidR="00C80EDD" w:rsidRPr="00112425" w:rsidRDefault="00C80EDD" w:rsidP="002F4A49">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112425" w:rsidTr="00BB6F49">
        <w:trPr>
          <w:trHeight w:val="235"/>
        </w:trPr>
        <w:tc>
          <w:tcPr>
            <w:tcW w:w="3402" w:type="dxa"/>
            <w:tcBorders>
              <w:bottom w:val="single" w:sz="4" w:space="0" w:color="auto"/>
            </w:tcBorders>
          </w:tcPr>
          <w:p w:rsidR="00C80EDD" w:rsidRPr="00112425" w:rsidRDefault="00C80EDD" w:rsidP="002F4A49">
            <w:pPr>
              <w:keepNext/>
              <w:keepLines/>
              <w:jc w:val="both"/>
              <w:rPr>
                <w:rFonts w:ascii="Tahoma" w:hAnsi="Tahoma" w:cs="Tahoma"/>
                <w:snapToGrid w:val="0"/>
                <w:color w:val="000000"/>
              </w:rPr>
            </w:pPr>
          </w:p>
        </w:tc>
        <w:tc>
          <w:tcPr>
            <w:tcW w:w="2977" w:type="dxa"/>
          </w:tcPr>
          <w:p w:rsidR="00C80EDD" w:rsidRPr="00112425" w:rsidRDefault="00C80EDD" w:rsidP="002F4A49">
            <w:pPr>
              <w:keepNext/>
              <w:keepLines/>
              <w:jc w:val="center"/>
              <w:rPr>
                <w:rFonts w:ascii="Tahoma" w:hAnsi="Tahoma" w:cs="Tahoma"/>
                <w:snapToGrid w:val="0"/>
                <w:color w:val="000000"/>
              </w:rPr>
            </w:pPr>
          </w:p>
        </w:tc>
        <w:tc>
          <w:tcPr>
            <w:tcW w:w="3119" w:type="dxa"/>
            <w:tcBorders>
              <w:bottom w:val="single" w:sz="4" w:space="0" w:color="auto"/>
            </w:tcBorders>
          </w:tcPr>
          <w:p w:rsidR="00C80EDD" w:rsidRPr="00112425" w:rsidRDefault="00C80EDD" w:rsidP="002F4A49">
            <w:pPr>
              <w:keepNext/>
              <w:keepLines/>
              <w:tabs>
                <w:tab w:val="left" w:pos="567"/>
                <w:tab w:val="num" w:pos="851"/>
                <w:tab w:val="left" w:pos="993"/>
              </w:tabs>
              <w:jc w:val="both"/>
              <w:rPr>
                <w:rFonts w:ascii="Tahoma" w:hAnsi="Tahoma" w:cs="Tahoma"/>
                <w:snapToGrid w:val="0"/>
                <w:color w:val="000000"/>
                <w:sz w:val="28"/>
              </w:rPr>
            </w:pPr>
          </w:p>
        </w:tc>
      </w:tr>
      <w:tr w:rsidR="00C80EDD" w:rsidRPr="00112425" w:rsidTr="00BB6F49">
        <w:trPr>
          <w:trHeight w:val="235"/>
        </w:trPr>
        <w:tc>
          <w:tcPr>
            <w:tcW w:w="3402" w:type="dxa"/>
            <w:tcBorders>
              <w:top w:val="single" w:sz="4" w:space="0" w:color="auto"/>
            </w:tcBorders>
          </w:tcPr>
          <w:p w:rsidR="00C80EDD" w:rsidRPr="00112425" w:rsidRDefault="00C80EDD" w:rsidP="002F4A49">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rsidR="00C80EDD" w:rsidRPr="00112425" w:rsidRDefault="00C80EDD" w:rsidP="002F4A49">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rsidR="00C80EDD" w:rsidRPr="00112425" w:rsidRDefault="00C80EDD" w:rsidP="002F4A49">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Pr="00112425">
              <w:rPr>
                <w:rFonts w:ascii="Tahoma" w:hAnsi="Tahoma" w:cs="Tahoma"/>
                <w:snapToGrid w:val="0"/>
                <w:color w:val="000000"/>
              </w:rPr>
              <w:t xml:space="preserve"> podpis ponudnika)</w:t>
            </w:r>
          </w:p>
          <w:p w:rsidR="00C80EDD" w:rsidRPr="00112425" w:rsidRDefault="00C80EDD" w:rsidP="002F4A49">
            <w:pPr>
              <w:keepNext/>
              <w:keepLines/>
              <w:jc w:val="center"/>
              <w:rPr>
                <w:rFonts w:ascii="Tahoma" w:hAnsi="Tahoma" w:cs="Tahoma"/>
                <w:snapToGrid w:val="0"/>
                <w:color w:val="000000"/>
              </w:rPr>
            </w:pPr>
          </w:p>
          <w:p w:rsidR="00C80EDD" w:rsidRPr="00112425" w:rsidRDefault="00C80EDD" w:rsidP="002F4A49">
            <w:pPr>
              <w:keepNext/>
              <w:keepLines/>
              <w:jc w:val="center"/>
              <w:rPr>
                <w:rFonts w:ascii="Tahoma" w:hAnsi="Tahoma" w:cs="Tahoma"/>
                <w:snapToGrid w:val="0"/>
                <w:color w:val="000000"/>
              </w:rPr>
            </w:pPr>
          </w:p>
        </w:tc>
      </w:tr>
    </w:tbl>
    <w:p w:rsidR="00C80EDD" w:rsidRPr="00112425" w:rsidRDefault="00C80EDD" w:rsidP="002F4A49">
      <w:pPr>
        <w:pStyle w:val="Blokbesedila"/>
        <w:keepNext/>
        <w:keepLines/>
        <w:tabs>
          <w:tab w:val="left" w:pos="9354"/>
        </w:tabs>
        <w:ind w:left="0" w:right="-2"/>
        <w:jc w:val="both"/>
        <w:rPr>
          <w:rFonts w:ascii="Tahoma" w:hAnsi="Tahoma" w:cs="Tahoma"/>
          <w:sz w:val="20"/>
        </w:rPr>
      </w:pPr>
    </w:p>
    <w:p w:rsidR="009F2334" w:rsidRPr="00112425" w:rsidRDefault="009F2334" w:rsidP="002F4A49">
      <w:pPr>
        <w:keepNext/>
        <w:keepLines/>
        <w:tabs>
          <w:tab w:val="left" w:pos="2798"/>
        </w:tabs>
        <w:jc w:val="both"/>
        <w:rPr>
          <w:rFonts w:ascii="Tahoma" w:hAnsi="Tahoma"/>
        </w:rPr>
      </w:pPr>
    </w:p>
    <w:p w:rsidR="009F2334" w:rsidRPr="00112425" w:rsidRDefault="009F2334" w:rsidP="002F4A49">
      <w:pPr>
        <w:keepNext/>
        <w:keepLines/>
        <w:tabs>
          <w:tab w:val="left" w:pos="2798"/>
        </w:tabs>
        <w:jc w:val="both"/>
        <w:rPr>
          <w:rFonts w:ascii="Tahoma" w:hAnsi="Tahoma"/>
        </w:rPr>
      </w:pPr>
    </w:p>
    <w:p w:rsidR="009F2334" w:rsidRPr="00112425" w:rsidRDefault="009F2334" w:rsidP="002F4A49">
      <w:pPr>
        <w:keepNext/>
        <w:keepLines/>
        <w:tabs>
          <w:tab w:val="left" w:pos="2798"/>
        </w:tabs>
        <w:jc w:val="both"/>
        <w:rPr>
          <w:rFonts w:ascii="Tahoma" w:hAnsi="Tahoma"/>
        </w:rPr>
      </w:pPr>
    </w:p>
    <w:p w:rsidR="009F2334" w:rsidRPr="00112425" w:rsidRDefault="009F2334" w:rsidP="002F4A49">
      <w:pPr>
        <w:keepNext/>
        <w:keepLines/>
        <w:tabs>
          <w:tab w:val="left" w:pos="2798"/>
        </w:tabs>
        <w:jc w:val="both"/>
        <w:rPr>
          <w:rFonts w:ascii="Tahoma" w:hAnsi="Tahoma"/>
        </w:rPr>
      </w:pPr>
    </w:p>
    <w:p w:rsidR="00C80EDD" w:rsidRPr="00112425" w:rsidRDefault="00C80EDD" w:rsidP="002F4A49">
      <w:pPr>
        <w:keepNext/>
        <w:keepLines/>
        <w:rPr>
          <w:rFonts w:ascii="Tahoma" w:hAnsi="Tahoma"/>
        </w:rPr>
      </w:pPr>
      <w:r w:rsidRPr="00112425">
        <w:rPr>
          <w:rFonts w:ascii="Tahoma" w:hAnsi="Tahoma"/>
        </w:rPr>
        <w:br w:type="page"/>
      </w: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925"/>
        <w:gridCol w:w="351"/>
      </w:tblGrid>
      <w:tr w:rsidR="001660D4" w:rsidRPr="00112425" w:rsidTr="001660D4">
        <w:tc>
          <w:tcPr>
            <w:tcW w:w="8147" w:type="dxa"/>
            <w:tcBorders>
              <w:right w:val="single" w:sz="4" w:space="0" w:color="auto"/>
            </w:tcBorders>
          </w:tcPr>
          <w:p w:rsidR="001660D4" w:rsidRPr="00112425" w:rsidRDefault="001660D4" w:rsidP="002F4A49">
            <w:pPr>
              <w:keepNext/>
              <w:keepLines/>
              <w:jc w:val="both"/>
              <w:rPr>
                <w:rFonts w:ascii="Tahoma" w:hAnsi="Tahoma" w:cs="Tahoma"/>
              </w:rPr>
            </w:pPr>
            <w:r w:rsidRPr="00112425">
              <w:rPr>
                <w:rFonts w:ascii="Tahoma" w:hAnsi="Tahoma" w:cs="Tahoma"/>
              </w:rPr>
              <w:lastRenderedPageBreak/>
              <w:t xml:space="preserve">PODATKI O PONUDNIKU </w:t>
            </w:r>
          </w:p>
        </w:tc>
        <w:tc>
          <w:tcPr>
            <w:tcW w:w="925" w:type="dxa"/>
            <w:tcBorders>
              <w:top w:val="single" w:sz="4" w:space="0" w:color="auto"/>
              <w:left w:val="single" w:sz="4" w:space="0" w:color="auto"/>
              <w:bottom w:val="single" w:sz="4" w:space="0" w:color="auto"/>
            </w:tcBorders>
          </w:tcPr>
          <w:p w:rsidR="001660D4" w:rsidRPr="00112425" w:rsidRDefault="001660D4" w:rsidP="002F4A49">
            <w:pPr>
              <w:keepNext/>
              <w:keepLines/>
              <w:jc w:val="both"/>
              <w:rPr>
                <w:rFonts w:ascii="Tahoma" w:hAnsi="Tahoma" w:cs="Tahoma"/>
                <w:b/>
              </w:rPr>
            </w:pPr>
            <w:r w:rsidRPr="00112425">
              <w:rPr>
                <w:rFonts w:ascii="Tahoma" w:hAnsi="Tahoma" w:cs="Tahoma"/>
                <w:b/>
                <w:i/>
              </w:rPr>
              <w:t xml:space="preserve">Priloga </w:t>
            </w:r>
          </w:p>
        </w:tc>
        <w:tc>
          <w:tcPr>
            <w:tcW w:w="351" w:type="dxa"/>
            <w:tcBorders>
              <w:top w:val="single" w:sz="4" w:space="0" w:color="auto"/>
              <w:bottom w:val="single" w:sz="4" w:space="0" w:color="auto"/>
            </w:tcBorders>
          </w:tcPr>
          <w:p w:rsidR="001660D4" w:rsidRPr="00112425" w:rsidRDefault="001660D4" w:rsidP="002F4A49">
            <w:pPr>
              <w:keepNext/>
              <w:keepLines/>
              <w:jc w:val="both"/>
              <w:rPr>
                <w:rFonts w:ascii="Tahoma" w:hAnsi="Tahoma" w:cs="Tahoma"/>
                <w:b/>
                <w:i/>
              </w:rPr>
            </w:pPr>
            <w:r w:rsidRPr="00112425">
              <w:rPr>
                <w:rFonts w:ascii="Tahoma" w:hAnsi="Tahoma" w:cs="Tahoma"/>
                <w:b/>
                <w:i/>
              </w:rPr>
              <w:t>1</w:t>
            </w:r>
          </w:p>
        </w:tc>
      </w:tr>
    </w:tbl>
    <w:p w:rsidR="007C70A1" w:rsidRPr="00112425" w:rsidRDefault="00354F25" w:rsidP="002F4A49">
      <w:pPr>
        <w:keepNext/>
        <w:keepLines/>
        <w:ind w:firstLine="142"/>
        <w:jc w:val="both"/>
        <w:rPr>
          <w:rFonts w:ascii="Tahoma" w:hAnsi="Tahoma" w:cs="Tahoma"/>
        </w:rPr>
      </w:pPr>
      <w:r>
        <w:rPr>
          <w:rFonts w:ascii="Tahoma" w:hAnsi="Tahoma" w:cs="Tahoma"/>
          <w:b/>
        </w:rPr>
        <w:t>VKS-</w:t>
      </w:r>
      <w:r w:rsidR="003B1913">
        <w:rPr>
          <w:rFonts w:ascii="Tahoma" w:hAnsi="Tahoma" w:cs="Tahoma"/>
          <w:b/>
        </w:rPr>
        <w:t>11</w:t>
      </w:r>
      <w:r>
        <w:rPr>
          <w:rFonts w:ascii="Tahoma" w:hAnsi="Tahoma" w:cs="Tahoma"/>
          <w:b/>
        </w:rPr>
        <w:t>/2</w:t>
      </w:r>
      <w:r w:rsidR="003B1913">
        <w:rPr>
          <w:rFonts w:ascii="Tahoma" w:hAnsi="Tahoma" w:cs="Tahoma"/>
          <w:b/>
        </w:rPr>
        <w:t>2</w:t>
      </w:r>
      <w:r w:rsidR="008A7DC7" w:rsidRPr="00112425">
        <w:rPr>
          <w:rFonts w:ascii="Tahoma" w:hAnsi="Tahoma" w:cs="Tahoma"/>
          <w:b/>
        </w:rPr>
        <w:t xml:space="preserve">– </w:t>
      </w:r>
      <w:r>
        <w:rPr>
          <w:rFonts w:ascii="Tahoma" w:hAnsi="Tahoma" w:cs="Tahoma"/>
          <w:b/>
          <w:color w:val="000000"/>
        </w:rPr>
        <w:t>Zamenjava diesel agregata na CČN Ljubljana</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rsidTr="002908E8">
        <w:tc>
          <w:tcPr>
            <w:tcW w:w="2552" w:type="dxa"/>
            <w:tcBorders>
              <w:top w:val="nil"/>
              <w:left w:val="nil"/>
              <w:bottom w:val="nil"/>
              <w:right w:val="nil"/>
            </w:tcBorders>
            <w:vAlign w:val="bottom"/>
          </w:tcPr>
          <w:p w:rsidR="007C70A1" w:rsidRPr="00112425" w:rsidRDefault="007C70A1" w:rsidP="002F4A49">
            <w:pPr>
              <w:pStyle w:val="BESEDILO"/>
              <w:keepNext/>
              <w:widowControl/>
              <w:tabs>
                <w:tab w:val="clear" w:pos="2155"/>
                <w:tab w:val="left" w:pos="567"/>
                <w:tab w:val="num" w:pos="851"/>
                <w:tab w:val="left" w:pos="993"/>
              </w:tabs>
              <w:rPr>
                <w:rFonts w:ascii="Tahoma" w:hAnsi="Tahoma" w:cs="Tahoma"/>
                <w:kern w:val="0"/>
                <w:sz w:val="24"/>
              </w:rPr>
            </w:pPr>
            <w:r w:rsidRPr="00112425">
              <w:rPr>
                <w:rFonts w:ascii="Tahoma" w:hAnsi="Tahoma" w:cs="Tahoma"/>
                <w:kern w:val="0"/>
              </w:rPr>
              <w:t>Naziv ponudnika</w:t>
            </w:r>
          </w:p>
        </w:tc>
        <w:tc>
          <w:tcPr>
            <w:tcW w:w="6876" w:type="dxa"/>
            <w:tcBorders>
              <w:top w:val="nil"/>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r w:rsidR="007C70A1" w:rsidRPr="00112425" w:rsidTr="002908E8">
        <w:tc>
          <w:tcPr>
            <w:tcW w:w="2552" w:type="dxa"/>
            <w:tcBorders>
              <w:top w:val="nil"/>
              <w:left w:val="nil"/>
              <w:bottom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bl>
    <w:p w:rsidR="007C70A1" w:rsidRPr="00112425" w:rsidRDefault="007C70A1" w:rsidP="002F4A49">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rsidTr="002908E8">
        <w:tc>
          <w:tcPr>
            <w:tcW w:w="2552" w:type="dxa"/>
            <w:tcBorders>
              <w:top w:val="nil"/>
              <w:left w:val="nil"/>
              <w:bottom w:val="nil"/>
              <w:right w:val="nil"/>
            </w:tcBorders>
            <w:vAlign w:val="bottom"/>
          </w:tcPr>
          <w:p w:rsidR="007C70A1" w:rsidRPr="00112425" w:rsidRDefault="007C70A1" w:rsidP="002F4A49">
            <w:pPr>
              <w:keepNext/>
              <w:keepLines/>
              <w:tabs>
                <w:tab w:val="left" w:pos="567"/>
                <w:tab w:val="num" w:pos="851"/>
                <w:tab w:val="left" w:pos="993"/>
              </w:tabs>
              <w:jc w:val="both"/>
              <w:rPr>
                <w:rFonts w:ascii="Tahoma" w:hAnsi="Tahoma" w:cs="Tahoma"/>
                <w:sz w:val="24"/>
              </w:rPr>
            </w:pPr>
            <w:r w:rsidRPr="00112425">
              <w:rPr>
                <w:rFonts w:ascii="Tahoma" w:hAnsi="Tahoma" w:cs="Tahoma"/>
              </w:rPr>
              <w:t>Naslov</w:t>
            </w:r>
            <w:r w:rsidR="001660D4">
              <w:rPr>
                <w:rFonts w:ascii="Tahoma" w:hAnsi="Tahoma" w:cs="Tahoma"/>
              </w:rPr>
              <w:t xml:space="preserve"> (sedež)</w:t>
            </w:r>
            <w:r w:rsidRPr="00112425">
              <w:rPr>
                <w:rFonts w:ascii="Tahoma" w:hAnsi="Tahoma" w:cs="Tahoma"/>
              </w:rPr>
              <w:t xml:space="preserve"> ponudnika</w:t>
            </w:r>
          </w:p>
        </w:tc>
        <w:tc>
          <w:tcPr>
            <w:tcW w:w="6876" w:type="dxa"/>
            <w:tcBorders>
              <w:top w:val="nil"/>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r w:rsidR="007C70A1" w:rsidRPr="00112425" w:rsidTr="002908E8">
        <w:tc>
          <w:tcPr>
            <w:tcW w:w="2552" w:type="dxa"/>
            <w:tcBorders>
              <w:top w:val="nil"/>
              <w:left w:val="nil"/>
              <w:bottom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bl>
    <w:p w:rsidR="007C70A1" w:rsidRPr="00112425" w:rsidRDefault="007C70A1" w:rsidP="002F4A49">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rsidTr="002908E8">
        <w:tc>
          <w:tcPr>
            <w:tcW w:w="2552" w:type="dxa"/>
            <w:tcBorders>
              <w:top w:val="nil"/>
              <w:left w:val="nil"/>
              <w:bottom w:val="nil"/>
              <w:right w:val="nil"/>
            </w:tcBorders>
            <w:vAlign w:val="bottom"/>
          </w:tcPr>
          <w:p w:rsidR="0051252B" w:rsidRPr="00112425" w:rsidRDefault="0051252B" w:rsidP="002F4A49">
            <w:pPr>
              <w:keepNext/>
              <w:keepLines/>
              <w:tabs>
                <w:tab w:val="left" w:pos="567"/>
                <w:tab w:val="num" w:pos="851"/>
                <w:tab w:val="left" w:pos="993"/>
              </w:tabs>
              <w:rPr>
                <w:rFonts w:ascii="Tahoma" w:hAnsi="Tahoma" w:cs="Tahoma"/>
              </w:rPr>
            </w:pPr>
            <w:r w:rsidRPr="00112425">
              <w:rPr>
                <w:rFonts w:ascii="Tahoma" w:hAnsi="Tahoma" w:cs="Tahoma"/>
              </w:rPr>
              <w:t>Zastopnik</w:t>
            </w:r>
          </w:p>
          <w:p w:rsidR="007C70A1" w:rsidRPr="00112425" w:rsidRDefault="003B620D" w:rsidP="002F4A49">
            <w:pPr>
              <w:keepNext/>
              <w:keepLines/>
              <w:tabs>
                <w:tab w:val="left" w:pos="567"/>
                <w:tab w:val="num" w:pos="851"/>
                <w:tab w:val="left" w:pos="993"/>
              </w:tabs>
              <w:rPr>
                <w:rFonts w:ascii="Tahoma" w:hAnsi="Tahoma" w:cs="Tahoma"/>
              </w:rPr>
            </w:pPr>
            <w:r w:rsidRPr="00112425">
              <w:rPr>
                <w:rFonts w:ascii="Tahoma" w:hAnsi="Tahoma" w:cs="Tahoma"/>
              </w:rPr>
              <w:t>(pod</w:t>
            </w:r>
            <w:r w:rsidR="00F117C5" w:rsidRPr="00112425">
              <w:rPr>
                <w:rFonts w:ascii="Tahoma" w:hAnsi="Tahoma" w:cs="Tahoma"/>
              </w:rPr>
              <w:t xml:space="preserve">pisnik </w:t>
            </w:r>
            <w:r w:rsidR="00E14638" w:rsidRPr="00112425">
              <w:rPr>
                <w:rFonts w:ascii="Tahoma" w:hAnsi="Tahoma" w:cs="Tahoma"/>
              </w:rPr>
              <w:t>pogodbe</w:t>
            </w:r>
            <w:r w:rsidR="007C70A1" w:rsidRPr="00112425">
              <w:rPr>
                <w:rFonts w:ascii="Tahoma" w:hAnsi="Tahoma" w:cs="Tahoma"/>
              </w:rPr>
              <w:t>)</w:t>
            </w:r>
          </w:p>
        </w:tc>
        <w:tc>
          <w:tcPr>
            <w:tcW w:w="6876" w:type="dxa"/>
            <w:tcBorders>
              <w:top w:val="nil"/>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4"/>
              </w:rPr>
            </w:pPr>
          </w:p>
        </w:tc>
      </w:tr>
      <w:tr w:rsidR="007C70A1" w:rsidRPr="00112425" w:rsidTr="002908E8">
        <w:tc>
          <w:tcPr>
            <w:tcW w:w="2552" w:type="dxa"/>
            <w:tcBorders>
              <w:top w:val="nil"/>
              <w:left w:val="nil"/>
              <w:bottom w:val="nil"/>
              <w:right w:val="nil"/>
            </w:tcBorders>
            <w:vAlign w:val="bottom"/>
          </w:tcPr>
          <w:p w:rsidR="007C70A1" w:rsidRPr="00112425" w:rsidRDefault="007C70A1" w:rsidP="002F4A49">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r w:rsidR="007C70A1" w:rsidRPr="00112425" w:rsidTr="002908E8">
        <w:tc>
          <w:tcPr>
            <w:tcW w:w="2552" w:type="dxa"/>
            <w:tcBorders>
              <w:top w:val="nil"/>
              <w:left w:val="nil"/>
              <w:bottom w:val="nil"/>
              <w:right w:val="nil"/>
            </w:tcBorders>
            <w:vAlign w:val="bottom"/>
          </w:tcPr>
          <w:p w:rsidR="007C70A1" w:rsidRPr="00112425" w:rsidRDefault="007C70A1" w:rsidP="002F4A49">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r w:rsidR="007C70A1" w:rsidRPr="00112425" w:rsidTr="002908E8">
        <w:tc>
          <w:tcPr>
            <w:tcW w:w="2552" w:type="dxa"/>
            <w:tcBorders>
              <w:top w:val="nil"/>
              <w:left w:val="nil"/>
              <w:bottom w:val="nil"/>
              <w:right w:val="nil"/>
            </w:tcBorders>
            <w:vAlign w:val="bottom"/>
          </w:tcPr>
          <w:p w:rsidR="007C70A1" w:rsidRPr="00112425" w:rsidRDefault="007C70A1" w:rsidP="002F4A49">
            <w:pPr>
              <w:keepNext/>
              <w:keepLines/>
              <w:numPr>
                <w:ilvl w:val="0"/>
                <w:numId w:val="3"/>
              </w:numPr>
              <w:tabs>
                <w:tab w:val="left" w:pos="567"/>
                <w:tab w:val="left" w:pos="993"/>
              </w:tabs>
              <w:jc w:val="both"/>
              <w:rPr>
                <w:rFonts w:ascii="Tahoma" w:hAnsi="Tahoma" w:cs="Tahoma"/>
              </w:rPr>
            </w:pPr>
            <w:r w:rsidRPr="00112425">
              <w:rPr>
                <w:rFonts w:ascii="Tahoma" w:hAnsi="Tahoma" w:cs="Tahoma"/>
              </w:rPr>
              <w:t>e-mail</w:t>
            </w:r>
          </w:p>
        </w:tc>
        <w:tc>
          <w:tcPr>
            <w:tcW w:w="6876" w:type="dxa"/>
            <w:tcBorders>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bl>
    <w:p w:rsidR="007C70A1" w:rsidRPr="00112425" w:rsidRDefault="007C70A1" w:rsidP="002F4A49">
      <w:pPr>
        <w:keepNext/>
        <w:keepLines/>
        <w:tabs>
          <w:tab w:val="left" w:pos="2835"/>
        </w:tabs>
        <w:jc w:val="both"/>
        <w:rPr>
          <w:rFonts w:ascii="Tahoma" w:hAnsi="Tahoma" w:cs="Tahoma"/>
        </w:rPr>
      </w:pPr>
    </w:p>
    <w:p w:rsidR="00FF69E9" w:rsidRPr="00112425" w:rsidRDefault="00FF69E9" w:rsidP="002F4A49">
      <w:pPr>
        <w:keepNext/>
        <w:keepLines/>
        <w:tabs>
          <w:tab w:val="left" w:pos="2835"/>
        </w:tabs>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rsidTr="002908E8">
        <w:tc>
          <w:tcPr>
            <w:tcW w:w="2552" w:type="dxa"/>
            <w:tcBorders>
              <w:top w:val="nil"/>
              <w:left w:val="nil"/>
              <w:bottom w:val="nil"/>
              <w:right w:val="nil"/>
            </w:tcBorders>
            <w:vAlign w:val="bottom"/>
          </w:tcPr>
          <w:p w:rsidR="007C70A1" w:rsidRPr="00112425" w:rsidRDefault="007C70A1" w:rsidP="002F4A49">
            <w:pPr>
              <w:keepNext/>
              <w:keepLines/>
              <w:tabs>
                <w:tab w:val="left" w:pos="567"/>
                <w:tab w:val="num" w:pos="851"/>
                <w:tab w:val="left" w:pos="993"/>
              </w:tabs>
              <w:jc w:val="both"/>
              <w:rPr>
                <w:rFonts w:ascii="Tahoma" w:hAnsi="Tahoma" w:cs="Tahoma"/>
                <w:sz w:val="24"/>
              </w:rPr>
            </w:pPr>
            <w:r w:rsidRPr="00112425">
              <w:rPr>
                <w:rFonts w:ascii="Tahoma" w:hAnsi="Tahoma" w:cs="Tahoma"/>
              </w:rPr>
              <w:t>Kontaktna oseba</w:t>
            </w:r>
          </w:p>
        </w:tc>
        <w:tc>
          <w:tcPr>
            <w:tcW w:w="6876" w:type="dxa"/>
            <w:tcBorders>
              <w:top w:val="nil"/>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r w:rsidR="007C70A1" w:rsidRPr="00112425" w:rsidTr="002908E8">
        <w:tc>
          <w:tcPr>
            <w:tcW w:w="2552" w:type="dxa"/>
            <w:tcBorders>
              <w:top w:val="nil"/>
              <w:left w:val="nil"/>
              <w:bottom w:val="nil"/>
              <w:right w:val="nil"/>
            </w:tcBorders>
            <w:vAlign w:val="bottom"/>
          </w:tcPr>
          <w:p w:rsidR="007C70A1" w:rsidRPr="00112425" w:rsidRDefault="007C70A1" w:rsidP="002F4A49">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r w:rsidR="007C70A1" w:rsidRPr="00112425" w:rsidTr="002908E8">
        <w:tc>
          <w:tcPr>
            <w:tcW w:w="2552" w:type="dxa"/>
            <w:tcBorders>
              <w:top w:val="nil"/>
              <w:left w:val="nil"/>
              <w:bottom w:val="nil"/>
              <w:right w:val="nil"/>
            </w:tcBorders>
            <w:vAlign w:val="bottom"/>
          </w:tcPr>
          <w:p w:rsidR="007C70A1" w:rsidRPr="00112425" w:rsidRDefault="007C70A1" w:rsidP="002F4A49">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r w:rsidR="007C70A1" w:rsidRPr="00112425" w:rsidTr="002908E8">
        <w:tc>
          <w:tcPr>
            <w:tcW w:w="2552" w:type="dxa"/>
            <w:tcBorders>
              <w:top w:val="nil"/>
              <w:left w:val="nil"/>
              <w:bottom w:val="nil"/>
              <w:right w:val="nil"/>
            </w:tcBorders>
            <w:vAlign w:val="bottom"/>
          </w:tcPr>
          <w:p w:rsidR="007C70A1" w:rsidRPr="00112425" w:rsidRDefault="007C70A1" w:rsidP="002F4A49">
            <w:pPr>
              <w:keepNext/>
              <w:keepLines/>
              <w:numPr>
                <w:ilvl w:val="0"/>
                <w:numId w:val="3"/>
              </w:numPr>
              <w:tabs>
                <w:tab w:val="left" w:pos="567"/>
                <w:tab w:val="left" w:pos="993"/>
              </w:tabs>
              <w:jc w:val="both"/>
              <w:rPr>
                <w:rFonts w:ascii="Tahoma" w:hAnsi="Tahoma" w:cs="Tahoma"/>
              </w:rPr>
            </w:pPr>
            <w:r w:rsidRPr="00112425">
              <w:rPr>
                <w:rFonts w:ascii="Tahoma" w:hAnsi="Tahoma" w:cs="Tahoma"/>
              </w:rPr>
              <w:t>e-mail</w:t>
            </w:r>
          </w:p>
        </w:tc>
        <w:tc>
          <w:tcPr>
            <w:tcW w:w="6876" w:type="dxa"/>
            <w:tcBorders>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bl>
    <w:p w:rsidR="007C70A1" w:rsidRPr="00112425" w:rsidRDefault="007C70A1" w:rsidP="002F4A49">
      <w:pPr>
        <w:keepNext/>
        <w:keepLines/>
        <w:tabs>
          <w:tab w:val="left" w:pos="2835"/>
        </w:tabs>
        <w:ind w:left="284" w:hanging="284"/>
        <w:jc w:val="both"/>
        <w:rPr>
          <w:rFonts w:ascii="Tahoma" w:hAnsi="Tahoma" w:cs="Tahoma"/>
        </w:rPr>
      </w:pPr>
    </w:p>
    <w:p w:rsidR="00FF3C2E" w:rsidRPr="00112425" w:rsidRDefault="00FF3C2E" w:rsidP="002F4A49">
      <w:pPr>
        <w:keepNext/>
        <w:keepLines/>
        <w:tabs>
          <w:tab w:val="left" w:pos="2835"/>
        </w:tabs>
        <w:ind w:left="284" w:hanging="284"/>
        <w:jc w:val="both"/>
        <w:rPr>
          <w:rFonts w:ascii="Tahoma" w:hAnsi="Tahoma" w:cs="Tahoma"/>
        </w:rPr>
      </w:pPr>
    </w:p>
    <w:p w:rsidR="00FF3C2E" w:rsidRPr="00112425" w:rsidRDefault="00FF3C2E" w:rsidP="002F4A49">
      <w:pPr>
        <w:keepNext/>
        <w:keepLines/>
        <w:tabs>
          <w:tab w:val="left" w:pos="2835"/>
        </w:tabs>
        <w:ind w:left="284" w:hanging="284"/>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rsidTr="002908E8">
        <w:tc>
          <w:tcPr>
            <w:tcW w:w="2552" w:type="dxa"/>
            <w:tcBorders>
              <w:top w:val="nil"/>
              <w:left w:val="nil"/>
              <w:bottom w:val="nil"/>
              <w:right w:val="nil"/>
            </w:tcBorders>
            <w:vAlign w:val="bottom"/>
          </w:tcPr>
          <w:p w:rsidR="007C70A1" w:rsidRPr="00112425" w:rsidRDefault="007C70A1" w:rsidP="002F4A49">
            <w:pPr>
              <w:keepNext/>
              <w:keepLines/>
              <w:tabs>
                <w:tab w:val="left" w:pos="567"/>
                <w:tab w:val="num" w:pos="851"/>
                <w:tab w:val="left" w:pos="993"/>
              </w:tabs>
              <w:jc w:val="both"/>
              <w:rPr>
                <w:rFonts w:ascii="Tahoma" w:hAnsi="Tahoma" w:cs="Tahoma"/>
                <w:sz w:val="24"/>
              </w:rPr>
            </w:pPr>
            <w:r w:rsidRPr="00112425">
              <w:rPr>
                <w:rFonts w:ascii="Tahoma" w:hAnsi="Tahoma" w:cs="Tahoma"/>
              </w:rPr>
              <w:t>Transakcijski račun</w:t>
            </w:r>
          </w:p>
        </w:tc>
        <w:tc>
          <w:tcPr>
            <w:tcW w:w="6876" w:type="dxa"/>
            <w:tcBorders>
              <w:top w:val="nil"/>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r w:rsidR="007C70A1" w:rsidRPr="00112425" w:rsidTr="002908E8">
        <w:tc>
          <w:tcPr>
            <w:tcW w:w="2552" w:type="dxa"/>
            <w:tcBorders>
              <w:top w:val="nil"/>
              <w:left w:val="nil"/>
              <w:bottom w:val="nil"/>
              <w:right w:val="nil"/>
            </w:tcBorders>
            <w:vAlign w:val="bottom"/>
          </w:tcPr>
          <w:p w:rsidR="007C70A1" w:rsidRPr="00112425" w:rsidRDefault="007C70A1" w:rsidP="002F4A49">
            <w:pPr>
              <w:keepNext/>
              <w:keepLines/>
              <w:tabs>
                <w:tab w:val="left" w:pos="567"/>
                <w:tab w:val="left" w:pos="993"/>
              </w:tabs>
              <w:jc w:val="both"/>
              <w:rPr>
                <w:rFonts w:ascii="Tahoma" w:hAnsi="Tahoma" w:cs="Tahoma"/>
              </w:rPr>
            </w:pPr>
            <w:r w:rsidRPr="00112425">
              <w:rPr>
                <w:rFonts w:ascii="Tahoma" w:hAnsi="Tahoma" w:cs="Tahoma"/>
              </w:rPr>
              <w:t>Matična banka</w:t>
            </w:r>
          </w:p>
        </w:tc>
        <w:tc>
          <w:tcPr>
            <w:tcW w:w="6876" w:type="dxa"/>
            <w:tcBorders>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r w:rsidR="007C70A1" w:rsidRPr="00112425" w:rsidTr="002908E8">
        <w:tc>
          <w:tcPr>
            <w:tcW w:w="2552" w:type="dxa"/>
            <w:tcBorders>
              <w:top w:val="nil"/>
              <w:left w:val="nil"/>
              <w:bottom w:val="nil"/>
              <w:right w:val="nil"/>
            </w:tcBorders>
            <w:vAlign w:val="bottom"/>
          </w:tcPr>
          <w:p w:rsidR="007C70A1" w:rsidRPr="00112425" w:rsidRDefault="007C70A1" w:rsidP="002F4A49">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ID številka za DDV</w:t>
            </w:r>
          </w:p>
        </w:tc>
        <w:tc>
          <w:tcPr>
            <w:tcW w:w="6876" w:type="dxa"/>
            <w:tcBorders>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r w:rsidR="00FF3C2E" w:rsidRPr="00112425" w:rsidTr="002908E8">
        <w:tc>
          <w:tcPr>
            <w:tcW w:w="2552" w:type="dxa"/>
            <w:tcBorders>
              <w:top w:val="nil"/>
              <w:left w:val="nil"/>
              <w:bottom w:val="nil"/>
              <w:right w:val="nil"/>
            </w:tcBorders>
            <w:vAlign w:val="bottom"/>
          </w:tcPr>
          <w:p w:rsidR="00FF3C2E" w:rsidRPr="00112425" w:rsidRDefault="00FF3C2E" w:rsidP="002F4A49">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Finančni urad</w:t>
            </w:r>
          </w:p>
        </w:tc>
        <w:tc>
          <w:tcPr>
            <w:tcW w:w="6876" w:type="dxa"/>
            <w:tcBorders>
              <w:left w:val="nil"/>
              <w:right w:val="nil"/>
            </w:tcBorders>
          </w:tcPr>
          <w:p w:rsidR="00FF3C2E" w:rsidRPr="00112425" w:rsidRDefault="00FF3C2E" w:rsidP="002F4A49">
            <w:pPr>
              <w:keepNext/>
              <w:keepLines/>
              <w:tabs>
                <w:tab w:val="left" w:pos="567"/>
                <w:tab w:val="num" w:pos="851"/>
                <w:tab w:val="left" w:pos="993"/>
              </w:tabs>
              <w:jc w:val="both"/>
              <w:rPr>
                <w:rFonts w:ascii="Tahoma" w:hAnsi="Tahoma" w:cs="Tahoma"/>
                <w:sz w:val="28"/>
              </w:rPr>
            </w:pPr>
          </w:p>
        </w:tc>
      </w:tr>
      <w:tr w:rsidR="007C70A1" w:rsidRPr="00112425" w:rsidTr="002908E8">
        <w:tc>
          <w:tcPr>
            <w:tcW w:w="2552" w:type="dxa"/>
            <w:tcBorders>
              <w:top w:val="nil"/>
              <w:left w:val="nil"/>
              <w:bottom w:val="nil"/>
              <w:right w:val="nil"/>
            </w:tcBorders>
            <w:vAlign w:val="bottom"/>
          </w:tcPr>
          <w:p w:rsidR="007C70A1" w:rsidRPr="00112425" w:rsidRDefault="007C70A1" w:rsidP="002F4A49">
            <w:pPr>
              <w:keepNext/>
              <w:keepLines/>
              <w:tabs>
                <w:tab w:val="left" w:pos="567"/>
                <w:tab w:val="left" w:pos="993"/>
              </w:tabs>
              <w:jc w:val="both"/>
              <w:rPr>
                <w:rFonts w:ascii="Tahoma" w:hAnsi="Tahoma" w:cs="Tahoma"/>
              </w:rPr>
            </w:pPr>
            <w:r w:rsidRPr="00112425">
              <w:rPr>
                <w:rFonts w:ascii="Tahoma" w:hAnsi="Tahoma" w:cs="Tahoma"/>
              </w:rPr>
              <w:t>Matična številka</w:t>
            </w:r>
          </w:p>
        </w:tc>
        <w:tc>
          <w:tcPr>
            <w:tcW w:w="6876" w:type="dxa"/>
            <w:tcBorders>
              <w:left w:val="nil"/>
              <w:right w:val="nil"/>
            </w:tcBorders>
          </w:tcPr>
          <w:p w:rsidR="007C70A1" w:rsidRPr="00112425" w:rsidRDefault="007C70A1" w:rsidP="002F4A49">
            <w:pPr>
              <w:keepNext/>
              <w:keepLines/>
              <w:tabs>
                <w:tab w:val="left" w:pos="567"/>
                <w:tab w:val="num" w:pos="851"/>
                <w:tab w:val="left" w:pos="993"/>
              </w:tabs>
              <w:jc w:val="both"/>
              <w:rPr>
                <w:rFonts w:ascii="Tahoma" w:hAnsi="Tahoma" w:cs="Tahoma"/>
                <w:sz w:val="28"/>
              </w:rPr>
            </w:pPr>
          </w:p>
        </w:tc>
      </w:tr>
    </w:tbl>
    <w:p w:rsidR="007C70A1" w:rsidRDefault="007C70A1" w:rsidP="002F4A49">
      <w:pPr>
        <w:keepNext/>
        <w:keepLines/>
        <w:tabs>
          <w:tab w:val="left" w:pos="2835"/>
        </w:tabs>
        <w:ind w:left="284" w:hanging="284"/>
        <w:jc w:val="both"/>
        <w:rPr>
          <w:rFonts w:ascii="Tahoma" w:hAnsi="Tahoma" w:cs="Tahoma"/>
        </w:rPr>
      </w:pPr>
    </w:p>
    <w:p w:rsidR="001660D4" w:rsidRDefault="001660D4" w:rsidP="002F4A49">
      <w:pPr>
        <w:keepNext/>
        <w:keepLines/>
        <w:tabs>
          <w:tab w:val="left" w:pos="2835"/>
        </w:tabs>
        <w:ind w:left="284" w:hanging="284"/>
        <w:jc w:val="both"/>
        <w:rPr>
          <w:rFonts w:ascii="Tahoma" w:hAnsi="Tahoma" w:cs="Tahoma"/>
        </w:rPr>
      </w:pPr>
    </w:p>
    <w:p w:rsidR="001660D4" w:rsidRPr="00C8579C" w:rsidRDefault="001660D4" w:rsidP="002F4A49">
      <w:pPr>
        <w:keepNext/>
        <w:keepLines/>
        <w:jc w:val="both"/>
        <w:rPr>
          <w:rFonts w:ascii="Tahoma" w:hAnsi="Tahoma" w:cs="Tahoma"/>
        </w:rPr>
      </w:pPr>
      <w:r w:rsidRPr="00C8579C">
        <w:rPr>
          <w:rFonts w:ascii="Tahoma" w:hAnsi="Tahoma" w:cs="Tahoma"/>
        </w:rPr>
        <w:t xml:space="preserve">Predstavnik izvajalca (skrbnik </w:t>
      </w:r>
      <w:r>
        <w:rPr>
          <w:rFonts w:ascii="Tahoma" w:hAnsi="Tahoma" w:cs="Tahoma"/>
        </w:rPr>
        <w:t>pogodbe</w:t>
      </w:r>
      <w:r w:rsidRPr="00C8579C">
        <w:rPr>
          <w:rFonts w:ascii="Tahoma" w:hAnsi="Tahoma" w:cs="Tahoma"/>
        </w:rPr>
        <w:t xml:space="preserve">), ki bo urejal vsa vprašanja, ki bodo nastala v zvezi z izvajanjem </w:t>
      </w:r>
      <w:r>
        <w:rPr>
          <w:rFonts w:ascii="Tahoma" w:hAnsi="Tahoma" w:cs="Tahoma"/>
        </w:rPr>
        <w:t>pogodbe</w:t>
      </w:r>
      <w:r w:rsidRPr="00C8579C">
        <w:rPr>
          <w:rFonts w:ascii="Tahoma" w:hAnsi="Tahoma" w:cs="Tahoma"/>
        </w:rPr>
        <w:t>, je _________________________, telefon</w:t>
      </w:r>
      <w:r w:rsidR="00B125A7">
        <w:rPr>
          <w:rFonts w:ascii="Tahoma" w:hAnsi="Tahoma" w:cs="Tahoma"/>
        </w:rPr>
        <w:t>:</w:t>
      </w:r>
      <w:r w:rsidRPr="00C8579C">
        <w:rPr>
          <w:rFonts w:ascii="Tahoma" w:hAnsi="Tahoma" w:cs="Tahoma"/>
        </w:rPr>
        <w:t xml:space="preserve"> ___________________, e-pošta: ___________________.</w:t>
      </w:r>
    </w:p>
    <w:p w:rsidR="001660D4" w:rsidRPr="00112425" w:rsidRDefault="001660D4" w:rsidP="002F4A49">
      <w:pPr>
        <w:keepNext/>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112425" w:rsidTr="001B1358">
        <w:tc>
          <w:tcPr>
            <w:tcW w:w="3420" w:type="dxa"/>
            <w:shd w:val="clear" w:color="auto" w:fill="auto"/>
          </w:tcPr>
          <w:p w:rsidR="00FF3C2E" w:rsidRPr="00112425" w:rsidRDefault="00FF3C2E" w:rsidP="002F4A49">
            <w:pPr>
              <w:keepNext/>
              <w:keepLines/>
              <w:tabs>
                <w:tab w:val="left" w:pos="2835"/>
              </w:tabs>
              <w:jc w:val="both"/>
              <w:rPr>
                <w:rFonts w:ascii="Tahoma" w:hAnsi="Tahoma" w:cs="Tahoma"/>
              </w:rPr>
            </w:pPr>
          </w:p>
          <w:p w:rsidR="00FF3C2E" w:rsidRPr="00112425" w:rsidRDefault="00FF3C2E" w:rsidP="002F4A49">
            <w:pPr>
              <w:keepNext/>
              <w:keepLines/>
              <w:tabs>
                <w:tab w:val="left" w:pos="2835"/>
              </w:tabs>
              <w:ind w:left="-108"/>
              <w:jc w:val="both"/>
              <w:rPr>
                <w:rFonts w:ascii="Tahoma" w:hAnsi="Tahoma" w:cs="Tahoma"/>
              </w:rPr>
            </w:pPr>
            <w:r w:rsidRPr="00112425">
              <w:rPr>
                <w:rFonts w:ascii="Tahoma" w:hAnsi="Tahoma" w:cs="Tahoma"/>
              </w:rPr>
              <w:t>Ponudnik je MSP* (označi):</w:t>
            </w:r>
          </w:p>
        </w:tc>
        <w:tc>
          <w:tcPr>
            <w:tcW w:w="2950" w:type="dxa"/>
            <w:shd w:val="clear" w:color="auto" w:fill="auto"/>
          </w:tcPr>
          <w:p w:rsidR="00FF3C2E" w:rsidRPr="00112425" w:rsidRDefault="00FF3C2E" w:rsidP="002F4A49">
            <w:pPr>
              <w:keepNext/>
              <w:keepLines/>
              <w:numPr>
                <w:ilvl w:val="0"/>
                <w:numId w:val="8"/>
              </w:numPr>
              <w:tabs>
                <w:tab w:val="left" w:pos="1008"/>
                <w:tab w:val="left" w:pos="3843"/>
              </w:tabs>
              <w:ind w:left="1717" w:hanging="1357"/>
              <w:jc w:val="both"/>
              <w:rPr>
                <w:rFonts w:ascii="Tahoma" w:hAnsi="Tahoma" w:cs="Tahoma"/>
              </w:rPr>
            </w:pPr>
            <w:r w:rsidRPr="00112425">
              <w:rPr>
                <w:rFonts w:ascii="Tahoma" w:hAnsi="Tahoma" w:cs="Tahoma"/>
              </w:rPr>
              <w:t>Da</w:t>
            </w:r>
          </w:p>
        </w:tc>
        <w:tc>
          <w:tcPr>
            <w:tcW w:w="2950" w:type="dxa"/>
            <w:shd w:val="clear" w:color="auto" w:fill="auto"/>
          </w:tcPr>
          <w:p w:rsidR="00FF3C2E" w:rsidRPr="00112425" w:rsidRDefault="00FF3C2E" w:rsidP="002F4A49">
            <w:pPr>
              <w:keepNext/>
              <w:keepLines/>
              <w:numPr>
                <w:ilvl w:val="0"/>
                <w:numId w:val="8"/>
              </w:numPr>
              <w:tabs>
                <w:tab w:val="left" w:pos="893"/>
              </w:tabs>
              <w:jc w:val="both"/>
              <w:rPr>
                <w:rFonts w:ascii="Tahoma" w:hAnsi="Tahoma" w:cs="Tahoma"/>
              </w:rPr>
            </w:pPr>
            <w:r w:rsidRPr="00112425">
              <w:rPr>
                <w:rFonts w:ascii="Tahoma" w:hAnsi="Tahoma" w:cs="Tahoma"/>
              </w:rPr>
              <w:t xml:space="preserve">Ne </w:t>
            </w:r>
          </w:p>
        </w:tc>
      </w:tr>
    </w:tbl>
    <w:p w:rsidR="00FF3C2E" w:rsidRPr="00112425" w:rsidRDefault="00FF3C2E" w:rsidP="002F4A49">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rsidR="007C70A1" w:rsidRPr="00112425" w:rsidRDefault="007C70A1" w:rsidP="002F4A49">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112425">
        <w:trPr>
          <w:trHeight w:val="235"/>
        </w:trPr>
        <w:tc>
          <w:tcPr>
            <w:tcW w:w="3402" w:type="dxa"/>
            <w:tcBorders>
              <w:bottom w:val="single" w:sz="4" w:space="0" w:color="auto"/>
            </w:tcBorders>
          </w:tcPr>
          <w:p w:rsidR="00402E6E" w:rsidRPr="00112425" w:rsidRDefault="00402E6E" w:rsidP="002F4A49">
            <w:pPr>
              <w:keepNext/>
              <w:keepLines/>
              <w:jc w:val="both"/>
              <w:rPr>
                <w:rFonts w:ascii="Tahoma" w:hAnsi="Tahoma" w:cs="Tahoma"/>
                <w:snapToGrid w:val="0"/>
                <w:color w:val="000000"/>
              </w:rPr>
            </w:pPr>
          </w:p>
        </w:tc>
        <w:tc>
          <w:tcPr>
            <w:tcW w:w="2977" w:type="dxa"/>
          </w:tcPr>
          <w:p w:rsidR="00402E6E" w:rsidRPr="00112425" w:rsidRDefault="00402E6E" w:rsidP="002F4A49">
            <w:pPr>
              <w:keepNext/>
              <w:keepLines/>
              <w:jc w:val="center"/>
              <w:rPr>
                <w:rFonts w:ascii="Tahoma" w:hAnsi="Tahoma" w:cs="Tahoma"/>
                <w:snapToGrid w:val="0"/>
                <w:color w:val="000000"/>
              </w:rPr>
            </w:pPr>
          </w:p>
        </w:tc>
        <w:tc>
          <w:tcPr>
            <w:tcW w:w="3260" w:type="dxa"/>
            <w:tcBorders>
              <w:bottom w:val="single" w:sz="4" w:space="0" w:color="auto"/>
            </w:tcBorders>
          </w:tcPr>
          <w:p w:rsidR="00402E6E" w:rsidRPr="00112425" w:rsidRDefault="00402E6E" w:rsidP="002F4A49">
            <w:pPr>
              <w:keepNext/>
              <w:keepLines/>
              <w:tabs>
                <w:tab w:val="left" w:pos="567"/>
                <w:tab w:val="num" w:pos="851"/>
                <w:tab w:val="left" w:pos="993"/>
              </w:tabs>
              <w:jc w:val="both"/>
              <w:rPr>
                <w:rFonts w:ascii="Tahoma" w:hAnsi="Tahoma" w:cs="Tahoma"/>
                <w:snapToGrid w:val="0"/>
                <w:color w:val="000000"/>
                <w:sz w:val="28"/>
              </w:rPr>
            </w:pPr>
          </w:p>
        </w:tc>
      </w:tr>
      <w:tr w:rsidR="00402E6E" w:rsidRPr="00112425">
        <w:trPr>
          <w:trHeight w:val="235"/>
        </w:trPr>
        <w:tc>
          <w:tcPr>
            <w:tcW w:w="3402" w:type="dxa"/>
            <w:tcBorders>
              <w:top w:val="single" w:sz="4" w:space="0" w:color="auto"/>
            </w:tcBorders>
          </w:tcPr>
          <w:p w:rsidR="00402E6E" w:rsidRPr="00112425" w:rsidRDefault="00402E6E" w:rsidP="002F4A49">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rsidR="00402E6E" w:rsidRPr="00112425" w:rsidRDefault="00402E6E" w:rsidP="002F4A49">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rsidR="00402E6E" w:rsidRPr="00112425" w:rsidRDefault="00402E6E" w:rsidP="002F4A49">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w:t>
            </w:r>
            <w:r w:rsidR="00FF3C2E" w:rsidRPr="00112425">
              <w:rPr>
                <w:rFonts w:ascii="Tahoma" w:hAnsi="Tahoma" w:cs="Tahoma"/>
                <w:snapToGrid w:val="0"/>
                <w:color w:val="000000"/>
              </w:rPr>
              <w:t xml:space="preserve"> in podpis ponudnika</w:t>
            </w:r>
            <w:r w:rsidRPr="00112425">
              <w:rPr>
                <w:rFonts w:ascii="Tahoma" w:hAnsi="Tahoma" w:cs="Tahoma"/>
                <w:snapToGrid w:val="0"/>
                <w:color w:val="000000"/>
              </w:rPr>
              <w:t>)</w:t>
            </w:r>
          </w:p>
        </w:tc>
      </w:tr>
    </w:tbl>
    <w:p w:rsidR="007C70A1" w:rsidRPr="00112425" w:rsidRDefault="007C70A1" w:rsidP="002F4A49">
      <w:pPr>
        <w:keepNext/>
        <w:keepLines/>
        <w:tabs>
          <w:tab w:val="left" w:pos="2835"/>
        </w:tabs>
        <w:ind w:left="284" w:hanging="284"/>
        <w:jc w:val="both"/>
        <w:rPr>
          <w:rFonts w:ascii="Tahoma" w:hAnsi="Tahoma" w:cs="Tahoma"/>
        </w:rPr>
      </w:pPr>
    </w:p>
    <w:p w:rsidR="001660D4" w:rsidRPr="00C8579C" w:rsidRDefault="001660D4" w:rsidP="002F4A49">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 xml:space="preserve">Navodilo: </w:t>
      </w:r>
      <w:r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rsidR="00300D38" w:rsidRDefault="00300D38" w:rsidP="002F4A49">
      <w:pPr>
        <w:keepNext/>
        <w:keepLines/>
        <w:jc w:val="both"/>
        <w:rPr>
          <w:rFonts w:ascii="Tahoma" w:hAnsi="Tahoma" w:cs="Tahoma"/>
          <w:i/>
          <w:sz w:val="18"/>
          <w:szCs w:val="18"/>
        </w:rPr>
      </w:pPr>
    </w:p>
    <w:p w:rsidR="001660D4" w:rsidRDefault="001660D4" w:rsidP="002F4A49">
      <w:pPr>
        <w:keepNext/>
        <w:keepLines/>
        <w:jc w:val="both"/>
        <w:rPr>
          <w:rFonts w:ascii="Tahoma" w:hAnsi="Tahoma" w:cs="Tahoma"/>
          <w:i/>
          <w:sz w:val="18"/>
          <w:szCs w:val="18"/>
        </w:rPr>
      </w:pPr>
    </w:p>
    <w:p w:rsidR="001660D4" w:rsidRPr="00112425" w:rsidRDefault="001660D4" w:rsidP="002F4A49">
      <w:pPr>
        <w:keepNext/>
        <w:keepLines/>
        <w:jc w:val="both"/>
        <w:rPr>
          <w:rFonts w:ascii="Tahoma" w:hAnsi="Tahoma" w:cs="Tahoma"/>
          <w:i/>
          <w:sz w:val="18"/>
          <w:szCs w:val="18"/>
        </w:rPr>
      </w:pPr>
    </w:p>
    <w:p w:rsidR="00DB754D" w:rsidRPr="00112425" w:rsidRDefault="00DB754D" w:rsidP="002F4A49">
      <w:pPr>
        <w:keepNext/>
        <w:keepLines/>
        <w:jc w:val="both"/>
        <w:rPr>
          <w:rFonts w:ascii="Tahoma" w:hAnsi="Tahoma" w:cs="Tahoma"/>
          <w:i/>
          <w:sz w:val="18"/>
          <w:szCs w:val="18"/>
        </w:rPr>
      </w:pPr>
    </w:p>
    <w:p w:rsidR="00D72CAD" w:rsidRPr="00112425" w:rsidRDefault="00D72CAD" w:rsidP="002F4A49">
      <w:pPr>
        <w:keepNext/>
        <w:keepLines/>
        <w:jc w:val="both"/>
        <w:rPr>
          <w:rFonts w:ascii="Tahoma" w:hAnsi="Tahoma" w:cs="Tahoma"/>
          <w:i/>
          <w:sz w:val="18"/>
          <w:szCs w:val="18"/>
        </w:rPr>
      </w:pPr>
    </w:p>
    <w:p w:rsidR="000E1BF4" w:rsidRPr="00112425" w:rsidRDefault="000E1BF4" w:rsidP="002F4A49">
      <w:pPr>
        <w:keepNext/>
        <w:keepLines/>
        <w:jc w:val="both"/>
        <w:rPr>
          <w:rFonts w:ascii="Tahoma" w:hAnsi="Tahoma" w:cs="Tahoma"/>
          <w:i/>
          <w:sz w:val="18"/>
          <w:szCs w:val="18"/>
        </w:rPr>
      </w:pPr>
    </w:p>
    <w:p w:rsidR="00460C04" w:rsidRPr="00112425" w:rsidRDefault="00460C04" w:rsidP="002F4A49">
      <w:pPr>
        <w:keepNext/>
        <w:keepLines/>
        <w:jc w:val="both"/>
        <w:rPr>
          <w:rFonts w:ascii="Tahoma" w:hAnsi="Tahoma" w:cs="Tahoma"/>
          <w:i/>
          <w:sz w:val="18"/>
          <w:szCs w:val="18"/>
        </w:rPr>
      </w:pPr>
    </w:p>
    <w:p w:rsidR="007779B6" w:rsidRPr="00112425" w:rsidRDefault="00ED7D09" w:rsidP="002F4A49">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Obrazec 1 k P</w:t>
      </w:r>
      <w:r w:rsidR="007779B6" w:rsidRPr="00112425">
        <w:rPr>
          <w:rFonts w:ascii="Tahoma" w:hAnsi="Tahoma" w:cs="Tahoma"/>
          <w:b/>
        </w:rPr>
        <w:t xml:space="preserve">rilogi 1 </w:t>
      </w:r>
    </w:p>
    <w:p w:rsidR="007779B6" w:rsidRPr="00112425" w:rsidRDefault="007779B6" w:rsidP="002F4A49">
      <w:pPr>
        <w:pStyle w:val="Naslov"/>
        <w:keepNext/>
        <w:keepLines/>
        <w:jc w:val="both"/>
        <w:rPr>
          <w:rFonts w:ascii="Tahoma" w:hAnsi="Tahoma" w:cs="Tahoma"/>
          <w:b w:val="0"/>
          <w:sz w:val="20"/>
        </w:rPr>
      </w:pPr>
    </w:p>
    <w:p w:rsidR="007779B6" w:rsidRPr="00112425" w:rsidRDefault="007779B6" w:rsidP="002F4A49">
      <w:pPr>
        <w:pStyle w:val="Naslov"/>
        <w:keepNext/>
        <w:keepLines/>
        <w:jc w:val="both"/>
        <w:rPr>
          <w:rFonts w:ascii="Tahoma" w:hAnsi="Tahoma" w:cs="Tahoma"/>
          <w:b w:val="0"/>
          <w:sz w:val="20"/>
        </w:rPr>
      </w:pPr>
    </w:p>
    <w:p w:rsidR="007779B6" w:rsidRPr="00112425" w:rsidRDefault="007779B6" w:rsidP="002F4A49">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rsidR="007779B6" w:rsidRPr="00112425" w:rsidRDefault="007779B6" w:rsidP="002F4A49">
      <w:pPr>
        <w:pStyle w:val="Naslov"/>
        <w:keepNext/>
        <w:keepLines/>
        <w:jc w:val="both"/>
        <w:rPr>
          <w:rFonts w:ascii="Tahoma" w:hAnsi="Tahoma" w:cs="Tahoma"/>
          <w:b w:val="0"/>
          <w:sz w:val="20"/>
        </w:rPr>
      </w:pPr>
    </w:p>
    <w:p w:rsidR="007779B6" w:rsidRPr="00112425" w:rsidRDefault="007779B6" w:rsidP="002F4A49">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7779B6" w:rsidRPr="00112425" w:rsidRDefault="007779B6" w:rsidP="002F4A49">
      <w:pPr>
        <w:keepNext/>
        <w:keepLines/>
        <w:jc w:val="both"/>
        <w:rPr>
          <w:rFonts w:ascii="Tahoma" w:hAnsi="Tahoma" w:cs="Tahoma"/>
          <w:i/>
          <w:sz w:val="18"/>
          <w:szCs w:val="18"/>
        </w:rPr>
      </w:pPr>
    </w:p>
    <w:p w:rsidR="00C80EDD" w:rsidRPr="00112425" w:rsidRDefault="00C80EDD" w:rsidP="002F4A49">
      <w:pPr>
        <w:keepNext/>
        <w:keepLines/>
        <w:rPr>
          <w:rFonts w:ascii="Tahoma" w:hAnsi="Tahoma" w:cs="Tahoma"/>
          <w:i/>
          <w:sz w:val="18"/>
          <w:szCs w:val="18"/>
        </w:rPr>
      </w:pPr>
      <w:r w:rsidRPr="00112425">
        <w:rPr>
          <w:rFonts w:ascii="Tahoma" w:hAnsi="Tahoma" w:cs="Tahoma"/>
          <w:i/>
          <w:sz w:val="18"/>
          <w:szCs w:val="18"/>
        </w:rPr>
        <w:br w:type="page"/>
      </w: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2"/>
        <w:gridCol w:w="1559"/>
      </w:tblGrid>
      <w:tr w:rsidR="00CE2724" w:rsidRPr="00112425" w:rsidTr="00252CD5">
        <w:tc>
          <w:tcPr>
            <w:tcW w:w="7722" w:type="dxa"/>
          </w:tcPr>
          <w:p w:rsidR="00CE2724" w:rsidRPr="00112425" w:rsidRDefault="00CE2724" w:rsidP="002F4A49">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sidRPr="00112425">
              <w:rPr>
                <w:rFonts w:ascii="Tahoma" w:hAnsi="Tahoma" w:cs="Tahoma"/>
              </w:rPr>
              <w:t xml:space="preserve">PONUDBA </w:t>
            </w:r>
          </w:p>
        </w:tc>
        <w:tc>
          <w:tcPr>
            <w:tcW w:w="1559" w:type="dxa"/>
          </w:tcPr>
          <w:p w:rsidR="00CE2724" w:rsidRPr="00112425" w:rsidRDefault="00CE2724" w:rsidP="002F4A49">
            <w:pPr>
              <w:keepNext/>
              <w:keepLines/>
              <w:jc w:val="both"/>
              <w:rPr>
                <w:rFonts w:ascii="Tahoma" w:hAnsi="Tahoma" w:cs="Tahoma"/>
                <w:b/>
                <w:i/>
              </w:rPr>
            </w:pPr>
            <w:r w:rsidRPr="00112425">
              <w:rPr>
                <w:rFonts w:ascii="Tahoma" w:hAnsi="Tahoma" w:cs="Tahoma"/>
                <w:b/>
                <w:i/>
              </w:rPr>
              <w:t>Priloga 2</w:t>
            </w:r>
            <w:r w:rsidR="003E54AB">
              <w:rPr>
                <w:rFonts w:ascii="Tahoma" w:hAnsi="Tahoma" w:cs="Tahoma"/>
                <w:b/>
                <w:i/>
              </w:rPr>
              <w:t>/1</w:t>
            </w:r>
          </w:p>
        </w:tc>
      </w:tr>
    </w:tbl>
    <w:p w:rsidR="00BB593C" w:rsidRPr="00112425" w:rsidRDefault="00BB593C" w:rsidP="002F4A49">
      <w:pPr>
        <w:keepNext/>
        <w:keepLines/>
        <w:jc w:val="both"/>
        <w:rPr>
          <w:rFonts w:ascii="Tahoma" w:hAnsi="Tahoma" w:cs="Tahoma"/>
          <w:b/>
        </w:rPr>
      </w:pPr>
    </w:p>
    <w:p w:rsidR="00D72CAD" w:rsidRPr="00112425" w:rsidRDefault="0013381C" w:rsidP="002F4A49">
      <w:pPr>
        <w:keepNext/>
        <w:keepLines/>
        <w:jc w:val="both"/>
        <w:rPr>
          <w:rFonts w:ascii="Tahoma" w:hAnsi="Tahoma" w:cs="Tahoma"/>
        </w:rPr>
      </w:pPr>
      <w:r w:rsidRPr="00112425">
        <w:rPr>
          <w:rFonts w:ascii="Tahoma" w:hAnsi="Tahoma" w:cs="Tahoma"/>
        </w:rPr>
        <w:t>PONUDBA št.</w:t>
      </w:r>
      <w:r w:rsidR="00505C46" w:rsidRPr="00112425">
        <w:rPr>
          <w:rFonts w:ascii="Tahoma" w:hAnsi="Tahoma" w:cs="Tahoma"/>
        </w:rPr>
        <w:t>:</w:t>
      </w:r>
      <w:r w:rsidRPr="00112425">
        <w:rPr>
          <w:rFonts w:ascii="Tahoma" w:hAnsi="Tahoma" w:cs="Tahoma"/>
        </w:rPr>
        <w:t xml:space="preserve"> _____________</w:t>
      </w:r>
      <w:r w:rsidR="00505C46" w:rsidRPr="00112425">
        <w:rPr>
          <w:rFonts w:ascii="Tahoma" w:hAnsi="Tahoma" w:cs="Tahoma"/>
        </w:rPr>
        <w:t>_____________</w:t>
      </w:r>
      <w:r w:rsidRPr="00112425">
        <w:rPr>
          <w:rFonts w:ascii="Tahoma" w:hAnsi="Tahoma" w:cs="Tahoma"/>
        </w:rPr>
        <w:t xml:space="preserve"> za </w:t>
      </w:r>
      <w:r w:rsidR="00D112A4" w:rsidRPr="00112425">
        <w:rPr>
          <w:rFonts w:ascii="Tahoma" w:hAnsi="Tahoma" w:cs="Tahoma"/>
        </w:rPr>
        <w:t>j</w:t>
      </w:r>
      <w:r w:rsidR="005626AE" w:rsidRPr="00112425">
        <w:rPr>
          <w:rFonts w:ascii="Tahoma" w:hAnsi="Tahoma" w:cs="Tahoma"/>
        </w:rPr>
        <w:t xml:space="preserve">avno </w:t>
      </w:r>
      <w:r w:rsidR="007C70A1" w:rsidRPr="00112425">
        <w:rPr>
          <w:rFonts w:ascii="Tahoma" w:hAnsi="Tahoma" w:cs="Tahoma"/>
        </w:rPr>
        <w:t>na</w:t>
      </w:r>
      <w:r w:rsidR="0054060F" w:rsidRPr="00112425">
        <w:rPr>
          <w:rFonts w:ascii="Tahoma" w:hAnsi="Tahoma" w:cs="Tahoma"/>
        </w:rPr>
        <w:t xml:space="preserve">ročilo št. </w:t>
      </w:r>
      <w:r w:rsidR="00354F25">
        <w:rPr>
          <w:rFonts w:ascii="Tahoma" w:hAnsi="Tahoma" w:cs="Tahoma"/>
          <w:b/>
        </w:rPr>
        <w:t>VKS-</w:t>
      </w:r>
      <w:r w:rsidR="000B0D7C">
        <w:rPr>
          <w:rFonts w:ascii="Tahoma" w:hAnsi="Tahoma" w:cs="Tahoma"/>
          <w:b/>
        </w:rPr>
        <w:t>11/22</w:t>
      </w:r>
      <w:r w:rsidR="005350AC" w:rsidRPr="00112425">
        <w:rPr>
          <w:rFonts w:ascii="Tahoma" w:hAnsi="Tahoma" w:cs="Tahoma"/>
          <w:b/>
        </w:rPr>
        <w:t xml:space="preserve"> </w:t>
      </w:r>
      <w:r w:rsidR="00354F25">
        <w:rPr>
          <w:rFonts w:ascii="Tahoma" w:hAnsi="Tahoma" w:cs="Tahoma"/>
          <w:b/>
          <w:color w:val="000000"/>
        </w:rPr>
        <w:t>Zamenjava diesel agregata na CČN Ljubljana</w:t>
      </w:r>
    </w:p>
    <w:p w:rsidR="008827E0" w:rsidRPr="00112425" w:rsidRDefault="008827E0" w:rsidP="007F3F18">
      <w:pPr>
        <w:keepNext/>
        <w:keepLines/>
        <w:jc w:val="both"/>
        <w:rPr>
          <w:rFonts w:ascii="Tahoma" w:hAnsi="Tahoma" w:cs="Tahoma"/>
          <w:b/>
        </w:rPr>
      </w:pPr>
    </w:p>
    <w:p w:rsidR="00B94379" w:rsidRPr="00112425" w:rsidRDefault="00B94379" w:rsidP="002F4A49">
      <w:pPr>
        <w:keepNext/>
        <w:keepLines/>
        <w:ind w:left="1080" w:hanging="1080"/>
        <w:jc w:val="both"/>
        <w:rPr>
          <w:rFonts w:ascii="Tahoma" w:hAnsi="Tahoma" w:cs="Tahoma"/>
          <w:b/>
        </w:rPr>
      </w:pPr>
      <w:r w:rsidRPr="00112425">
        <w:rPr>
          <w:rFonts w:ascii="Tahoma" w:hAnsi="Tahoma" w:cs="Tahoma"/>
        </w:rPr>
        <w:t>Ponudbo oddajamo (označi):</w:t>
      </w:r>
      <w:r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112425" w:rsidTr="001B1358">
        <w:tc>
          <w:tcPr>
            <w:tcW w:w="1688" w:type="dxa"/>
          </w:tcPr>
          <w:p w:rsidR="00FF3C2E" w:rsidRPr="00112425" w:rsidRDefault="00FF3C2E" w:rsidP="002F4A49">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rsidR="00FF3C2E" w:rsidRPr="00112425" w:rsidRDefault="00FF3C2E" w:rsidP="002F4A49">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rsidR="00FF3C2E" w:rsidRPr="00112425" w:rsidRDefault="00FF3C2E" w:rsidP="002F4A49">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rsidR="00FF3C2E" w:rsidRPr="00112425" w:rsidRDefault="00FF3C2E" w:rsidP="002F4A49">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rsidR="00D72CAD" w:rsidRPr="00112425" w:rsidRDefault="00D72CAD" w:rsidP="002F4A49">
      <w:pPr>
        <w:keepNext/>
        <w:keepLines/>
        <w:tabs>
          <w:tab w:val="num" w:pos="426"/>
        </w:tabs>
        <w:rPr>
          <w:rFonts w:ascii="Tahoma" w:hAnsi="Tahoma" w:cs="Tahoma"/>
          <w:b/>
        </w:rPr>
      </w:pPr>
    </w:p>
    <w:p w:rsidR="00D72CAD" w:rsidRPr="00112425" w:rsidRDefault="00D72CAD" w:rsidP="002F4A49">
      <w:pPr>
        <w:keepNext/>
        <w:keepLines/>
        <w:tabs>
          <w:tab w:val="num" w:pos="426"/>
        </w:tabs>
        <w:rPr>
          <w:rFonts w:ascii="Tahoma" w:hAnsi="Tahoma" w:cs="Tahoma"/>
          <w:b/>
        </w:rPr>
      </w:pPr>
    </w:p>
    <w:p w:rsidR="00DB7430" w:rsidRPr="00112425" w:rsidRDefault="000E1BF4" w:rsidP="00283C22">
      <w:pPr>
        <w:keepNext/>
        <w:keepLines/>
        <w:numPr>
          <w:ilvl w:val="0"/>
          <w:numId w:val="29"/>
        </w:numPr>
        <w:tabs>
          <w:tab w:val="num" w:pos="426"/>
        </w:tabs>
        <w:rPr>
          <w:rFonts w:ascii="Tahoma" w:hAnsi="Tahoma" w:cs="Tahoma"/>
          <w:b/>
        </w:rPr>
      </w:pPr>
      <w:r w:rsidRPr="00112425">
        <w:rPr>
          <w:rFonts w:ascii="Tahoma" w:hAnsi="Tahoma" w:cs="Tahoma"/>
          <w:b/>
        </w:rPr>
        <w:t xml:space="preserve">SKUPNA </w:t>
      </w:r>
      <w:r w:rsidR="007C70A1" w:rsidRPr="00112425">
        <w:rPr>
          <w:rFonts w:ascii="Tahoma" w:hAnsi="Tahoma" w:cs="Tahoma"/>
          <w:b/>
        </w:rPr>
        <w:t xml:space="preserve">PONUDBENA </w:t>
      </w:r>
      <w:r w:rsidR="006C489F">
        <w:rPr>
          <w:rFonts w:ascii="Tahoma" w:hAnsi="Tahoma" w:cs="Tahoma"/>
          <w:b/>
        </w:rPr>
        <w:t>VREDNOST</w:t>
      </w:r>
      <w:r w:rsidR="00300D38" w:rsidRPr="00112425">
        <w:rPr>
          <w:rFonts w:ascii="Tahoma" w:hAnsi="Tahoma" w:cs="Tahoma"/>
          <w:b/>
        </w:rPr>
        <w:t xml:space="preserve"> </w:t>
      </w:r>
    </w:p>
    <w:p w:rsidR="00DE5777" w:rsidRDefault="00DE5777" w:rsidP="002F4A49">
      <w:pPr>
        <w:keepNext/>
        <w:keepLines/>
        <w:spacing w:after="60"/>
        <w:rPr>
          <w:rFonts w:ascii="Tahoma" w:hAnsi="Tahoma" w:cs="Tahoma"/>
          <w:b/>
          <w:sz w:val="16"/>
          <w:szCs w:val="16"/>
        </w:rPr>
      </w:pPr>
    </w:p>
    <w:tbl>
      <w:tblPr>
        <w:tblStyle w:val="Tabelamrea1"/>
        <w:tblW w:w="9238" w:type="dxa"/>
        <w:tblInd w:w="108" w:type="dxa"/>
        <w:tblLook w:val="04A0" w:firstRow="1" w:lastRow="0" w:firstColumn="1" w:lastColumn="0" w:noHBand="0" w:noVBand="1"/>
      </w:tblPr>
      <w:tblGrid>
        <w:gridCol w:w="1021"/>
        <w:gridCol w:w="4908"/>
        <w:gridCol w:w="1269"/>
        <w:gridCol w:w="2040"/>
      </w:tblGrid>
      <w:tr w:rsidR="00013BA8" w:rsidRPr="00112425" w:rsidTr="00013BA8">
        <w:trPr>
          <w:trHeight w:val="438"/>
        </w:trPr>
        <w:tc>
          <w:tcPr>
            <w:tcW w:w="1021" w:type="dxa"/>
          </w:tcPr>
          <w:p w:rsidR="00013BA8" w:rsidRDefault="00013BA8" w:rsidP="00013BA8">
            <w:pPr>
              <w:keepNext/>
              <w:keepLines/>
              <w:spacing w:before="120" w:after="120"/>
              <w:rPr>
                <w:rFonts w:ascii="Tahoma" w:eastAsia="Calibri" w:hAnsi="Tahoma" w:cs="Tahoma"/>
                <w:b/>
                <w:lang w:eastAsia="en-US"/>
              </w:rPr>
            </w:pPr>
            <w:r>
              <w:rPr>
                <w:rFonts w:ascii="Tahoma" w:eastAsia="Calibri" w:hAnsi="Tahoma" w:cs="Tahoma"/>
                <w:b/>
                <w:lang w:eastAsia="en-US"/>
              </w:rPr>
              <w:t>Zap. št.</w:t>
            </w:r>
          </w:p>
        </w:tc>
        <w:tc>
          <w:tcPr>
            <w:tcW w:w="4908" w:type="dxa"/>
            <w:vAlign w:val="bottom"/>
          </w:tcPr>
          <w:p w:rsidR="00013BA8" w:rsidRPr="00112425" w:rsidRDefault="00013BA8" w:rsidP="003D7413">
            <w:pPr>
              <w:keepNext/>
              <w:keepLines/>
              <w:spacing w:before="120" w:after="120"/>
              <w:rPr>
                <w:rFonts w:ascii="Tahoma" w:eastAsia="Calibri" w:hAnsi="Tahoma" w:cs="Tahoma"/>
                <w:b/>
                <w:lang w:eastAsia="en-US"/>
              </w:rPr>
            </w:pPr>
            <w:r>
              <w:rPr>
                <w:rFonts w:ascii="Tahoma" w:eastAsia="Calibri" w:hAnsi="Tahoma" w:cs="Tahoma"/>
                <w:b/>
                <w:lang w:eastAsia="en-US"/>
              </w:rPr>
              <w:t>Obseg del</w:t>
            </w:r>
          </w:p>
        </w:tc>
        <w:tc>
          <w:tcPr>
            <w:tcW w:w="1269" w:type="dxa"/>
          </w:tcPr>
          <w:p w:rsidR="00013BA8" w:rsidRDefault="00013BA8" w:rsidP="00283C22">
            <w:pPr>
              <w:keepNext/>
              <w:keepLines/>
              <w:spacing w:before="120" w:after="120"/>
              <w:jc w:val="center"/>
              <w:rPr>
                <w:rFonts w:ascii="Tahoma" w:eastAsia="Calibri" w:hAnsi="Tahoma" w:cs="Tahoma"/>
                <w:b/>
                <w:lang w:eastAsia="en-US"/>
              </w:rPr>
            </w:pPr>
            <w:r>
              <w:rPr>
                <w:rFonts w:ascii="Tahoma" w:eastAsia="Calibri" w:hAnsi="Tahoma" w:cs="Tahoma"/>
                <w:b/>
                <w:lang w:eastAsia="en-US"/>
              </w:rPr>
              <w:t xml:space="preserve">Količina </w:t>
            </w:r>
          </w:p>
        </w:tc>
        <w:tc>
          <w:tcPr>
            <w:tcW w:w="2040" w:type="dxa"/>
            <w:vAlign w:val="bottom"/>
          </w:tcPr>
          <w:p w:rsidR="00013BA8" w:rsidRPr="00112425" w:rsidRDefault="00013BA8" w:rsidP="00283C22">
            <w:pPr>
              <w:keepNext/>
              <w:keepLines/>
              <w:spacing w:before="120" w:after="120"/>
              <w:jc w:val="center"/>
              <w:rPr>
                <w:rFonts w:ascii="Tahoma" w:eastAsia="Calibri" w:hAnsi="Tahoma" w:cs="Tahoma"/>
                <w:b/>
                <w:lang w:eastAsia="en-US"/>
              </w:rPr>
            </w:pPr>
            <w:r>
              <w:rPr>
                <w:rFonts w:ascii="Tahoma" w:eastAsia="Calibri" w:hAnsi="Tahoma" w:cs="Tahoma"/>
                <w:b/>
                <w:lang w:eastAsia="en-US"/>
              </w:rPr>
              <w:t>Ponudbena vrednost v EUR brez DDV</w:t>
            </w:r>
          </w:p>
        </w:tc>
      </w:tr>
      <w:tr w:rsidR="00013BA8" w:rsidRPr="00112425" w:rsidTr="00013BA8">
        <w:trPr>
          <w:trHeight w:val="438"/>
        </w:trPr>
        <w:tc>
          <w:tcPr>
            <w:tcW w:w="1021" w:type="dxa"/>
          </w:tcPr>
          <w:p w:rsidR="00013BA8" w:rsidRPr="00283C22" w:rsidRDefault="00013BA8" w:rsidP="00283C22">
            <w:pPr>
              <w:keepNext/>
              <w:keepLines/>
              <w:spacing w:before="120" w:after="120"/>
              <w:jc w:val="both"/>
              <w:rPr>
                <w:rFonts w:ascii="Tahoma" w:eastAsia="Calibri" w:hAnsi="Tahoma" w:cs="Tahoma"/>
                <w:lang w:eastAsia="en-US"/>
              </w:rPr>
            </w:pPr>
            <w:r>
              <w:rPr>
                <w:rFonts w:ascii="Tahoma" w:eastAsia="Calibri" w:hAnsi="Tahoma" w:cs="Tahoma"/>
                <w:lang w:eastAsia="en-US"/>
              </w:rPr>
              <w:t>1.</w:t>
            </w:r>
          </w:p>
        </w:tc>
        <w:tc>
          <w:tcPr>
            <w:tcW w:w="4908" w:type="dxa"/>
            <w:vAlign w:val="bottom"/>
          </w:tcPr>
          <w:p w:rsidR="00013BA8" w:rsidRPr="00283C22" w:rsidRDefault="00013BA8" w:rsidP="00283C22">
            <w:pPr>
              <w:keepNext/>
              <w:keepLines/>
              <w:spacing w:before="120" w:after="120"/>
              <w:jc w:val="both"/>
              <w:rPr>
                <w:rFonts w:ascii="Tahoma" w:eastAsia="Calibri" w:hAnsi="Tahoma" w:cs="Tahoma"/>
                <w:lang w:eastAsia="en-US"/>
              </w:rPr>
            </w:pPr>
            <w:r w:rsidRPr="00283C22">
              <w:rPr>
                <w:rFonts w:ascii="Tahoma" w:eastAsia="Calibri" w:hAnsi="Tahoma" w:cs="Tahoma"/>
                <w:lang w:eastAsia="en-US"/>
              </w:rPr>
              <w:t>Izdelava PZI dokumentacije</w:t>
            </w:r>
          </w:p>
        </w:tc>
        <w:tc>
          <w:tcPr>
            <w:tcW w:w="1269" w:type="dxa"/>
          </w:tcPr>
          <w:p w:rsidR="00013BA8" w:rsidRPr="00283C22" w:rsidRDefault="00013BA8" w:rsidP="00063573">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013BA8" w:rsidRPr="00283C22" w:rsidRDefault="00013BA8" w:rsidP="00283C22">
            <w:pPr>
              <w:keepNext/>
              <w:keepLines/>
              <w:spacing w:before="120" w:after="120"/>
              <w:jc w:val="both"/>
              <w:rPr>
                <w:rFonts w:ascii="Tahoma" w:eastAsia="Calibri" w:hAnsi="Tahoma" w:cs="Tahoma"/>
                <w:lang w:eastAsia="en-US"/>
              </w:rPr>
            </w:pPr>
          </w:p>
        </w:tc>
      </w:tr>
      <w:tr w:rsidR="00013BA8" w:rsidRPr="00112425" w:rsidTr="00013BA8">
        <w:trPr>
          <w:trHeight w:val="438"/>
        </w:trPr>
        <w:tc>
          <w:tcPr>
            <w:tcW w:w="1021" w:type="dxa"/>
          </w:tcPr>
          <w:p w:rsidR="00013BA8" w:rsidRPr="00283C22" w:rsidRDefault="00013BA8" w:rsidP="00283C22">
            <w:pPr>
              <w:keepNext/>
              <w:keepLines/>
              <w:spacing w:before="120" w:after="120"/>
              <w:jc w:val="both"/>
              <w:rPr>
                <w:rFonts w:ascii="Tahoma" w:eastAsia="Calibri" w:hAnsi="Tahoma" w:cs="Tahoma"/>
                <w:lang w:eastAsia="en-US"/>
              </w:rPr>
            </w:pPr>
            <w:r>
              <w:rPr>
                <w:rFonts w:ascii="Tahoma" w:eastAsia="Calibri" w:hAnsi="Tahoma" w:cs="Tahoma"/>
                <w:lang w:eastAsia="en-US"/>
              </w:rPr>
              <w:t>2.</w:t>
            </w:r>
          </w:p>
        </w:tc>
        <w:tc>
          <w:tcPr>
            <w:tcW w:w="4908" w:type="dxa"/>
            <w:vAlign w:val="bottom"/>
          </w:tcPr>
          <w:p w:rsidR="00013BA8" w:rsidRPr="00283C22" w:rsidRDefault="00013BA8" w:rsidP="00283C22">
            <w:pPr>
              <w:keepNext/>
              <w:keepLines/>
              <w:spacing w:before="120" w:after="120"/>
              <w:jc w:val="both"/>
              <w:rPr>
                <w:rFonts w:ascii="Tahoma" w:eastAsia="Calibri" w:hAnsi="Tahoma" w:cs="Tahoma"/>
                <w:lang w:eastAsia="en-US"/>
              </w:rPr>
            </w:pPr>
            <w:r w:rsidRPr="00283C22">
              <w:rPr>
                <w:rFonts w:ascii="Tahoma" w:eastAsia="Calibri" w:hAnsi="Tahoma" w:cs="Tahoma"/>
                <w:lang w:eastAsia="en-US"/>
              </w:rPr>
              <w:t xml:space="preserve">Izdelava </w:t>
            </w:r>
            <w:r>
              <w:rPr>
                <w:rFonts w:ascii="Tahoma" w:eastAsia="Calibri" w:hAnsi="Tahoma" w:cs="Tahoma"/>
                <w:lang w:eastAsia="en-US"/>
              </w:rPr>
              <w:t>diesel agregata</w:t>
            </w:r>
            <w:r w:rsidRPr="00283C22">
              <w:rPr>
                <w:rFonts w:ascii="Tahoma" w:eastAsia="Calibri" w:hAnsi="Tahoma" w:cs="Tahoma"/>
                <w:lang w:eastAsia="en-US"/>
              </w:rPr>
              <w:t xml:space="preserve"> z vso potrebno opremo, izvedba tovarniških preizkusov ter dobava </w:t>
            </w:r>
            <w:r>
              <w:rPr>
                <w:rFonts w:ascii="Tahoma" w:eastAsia="Calibri" w:hAnsi="Tahoma" w:cs="Tahoma"/>
                <w:lang w:eastAsia="en-US"/>
              </w:rPr>
              <w:t>diesel agregata</w:t>
            </w:r>
            <w:r w:rsidRPr="00283C22">
              <w:rPr>
                <w:rFonts w:ascii="Tahoma" w:eastAsia="Calibri" w:hAnsi="Tahoma" w:cs="Tahoma"/>
                <w:lang w:eastAsia="en-US"/>
              </w:rPr>
              <w:t xml:space="preserve"> na </w:t>
            </w:r>
            <w:r>
              <w:rPr>
                <w:rFonts w:ascii="Tahoma" w:eastAsia="Calibri" w:hAnsi="Tahoma" w:cs="Tahoma"/>
                <w:lang w:eastAsia="en-US"/>
              </w:rPr>
              <w:t>lokacijo</w:t>
            </w:r>
            <w:r w:rsidRPr="00283C22">
              <w:rPr>
                <w:rFonts w:ascii="Tahoma" w:eastAsia="Calibri" w:hAnsi="Tahoma" w:cs="Tahoma"/>
                <w:lang w:eastAsia="en-US"/>
              </w:rPr>
              <w:t xml:space="preserve"> naročnika</w:t>
            </w:r>
          </w:p>
        </w:tc>
        <w:tc>
          <w:tcPr>
            <w:tcW w:w="1269" w:type="dxa"/>
          </w:tcPr>
          <w:p w:rsidR="00013BA8" w:rsidRPr="00283C22" w:rsidRDefault="00013BA8" w:rsidP="00063573">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013BA8" w:rsidRPr="00283C22" w:rsidRDefault="00013BA8" w:rsidP="00283C22">
            <w:pPr>
              <w:keepNext/>
              <w:keepLines/>
              <w:spacing w:before="120" w:after="120"/>
              <w:jc w:val="both"/>
              <w:rPr>
                <w:rFonts w:ascii="Tahoma" w:eastAsia="Calibri" w:hAnsi="Tahoma" w:cs="Tahoma"/>
                <w:lang w:eastAsia="en-US"/>
              </w:rPr>
            </w:pPr>
          </w:p>
        </w:tc>
      </w:tr>
      <w:tr w:rsidR="00013BA8" w:rsidRPr="00112425" w:rsidTr="00013BA8">
        <w:trPr>
          <w:trHeight w:val="438"/>
        </w:trPr>
        <w:tc>
          <w:tcPr>
            <w:tcW w:w="1021" w:type="dxa"/>
          </w:tcPr>
          <w:p w:rsidR="00013BA8" w:rsidRPr="00283C22" w:rsidRDefault="00013BA8" w:rsidP="00D327CB">
            <w:pPr>
              <w:keepNext/>
              <w:keepLines/>
              <w:spacing w:before="120" w:after="120"/>
              <w:jc w:val="both"/>
              <w:rPr>
                <w:rFonts w:ascii="Tahoma" w:eastAsia="Calibri" w:hAnsi="Tahoma" w:cs="Tahoma"/>
                <w:lang w:eastAsia="en-US"/>
              </w:rPr>
            </w:pPr>
            <w:r>
              <w:rPr>
                <w:rFonts w:ascii="Tahoma" w:eastAsia="Calibri" w:hAnsi="Tahoma" w:cs="Tahoma"/>
                <w:lang w:eastAsia="en-US"/>
              </w:rPr>
              <w:t>3.</w:t>
            </w:r>
          </w:p>
        </w:tc>
        <w:tc>
          <w:tcPr>
            <w:tcW w:w="4908" w:type="dxa"/>
            <w:vAlign w:val="bottom"/>
          </w:tcPr>
          <w:p w:rsidR="00013BA8" w:rsidRPr="00283C22" w:rsidRDefault="00013BA8" w:rsidP="00D327CB">
            <w:pPr>
              <w:keepNext/>
              <w:keepLines/>
              <w:spacing w:before="120" w:after="120"/>
              <w:jc w:val="both"/>
              <w:rPr>
                <w:rFonts w:ascii="Tahoma" w:eastAsia="Calibri" w:hAnsi="Tahoma" w:cs="Tahoma"/>
                <w:lang w:eastAsia="en-US"/>
              </w:rPr>
            </w:pPr>
            <w:r w:rsidRPr="00283C22">
              <w:rPr>
                <w:rFonts w:ascii="Tahoma" w:eastAsia="Calibri" w:hAnsi="Tahoma" w:cs="Tahoma"/>
                <w:lang w:eastAsia="en-US"/>
              </w:rPr>
              <w:t xml:space="preserve">Demontaža obstoječega </w:t>
            </w:r>
            <w:r>
              <w:rPr>
                <w:rFonts w:ascii="Tahoma" w:eastAsia="Calibri" w:hAnsi="Tahoma" w:cs="Tahoma"/>
                <w:lang w:eastAsia="en-US"/>
              </w:rPr>
              <w:t>diesel agregata ter montaža, priklop in zagon novega diesel agregata na lokaciji naročnika (vključuje tudi pripravo plana montaže)</w:t>
            </w:r>
          </w:p>
        </w:tc>
        <w:tc>
          <w:tcPr>
            <w:tcW w:w="1269" w:type="dxa"/>
          </w:tcPr>
          <w:p w:rsidR="00013BA8" w:rsidRPr="00283C22" w:rsidRDefault="00013BA8" w:rsidP="00063573">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013BA8" w:rsidRPr="00283C22" w:rsidRDefault="00013BA8" w:rsidP="00283C22">
            <w:pPr>
              <w:keepNext/>
              <w:keepLines/>
              <w:spacing w:before="120" w:after="120"/>
              <w:jc w:val="both"/>
              <w:rPr>
                <w:rFonts w:ascii="Tahoma" w:eastAsia="Calibri" w:hAnsi="Tahoma" w:cs="Tahoma"/>
                <w:lang w:eastAsia="en-US"/>
              </w:rPr>
            </w:pPr>
          </w:p>
        </w:tc>
      </w:tr>
      <w:tr w:rsidR="00013BA8" w:rsidRPr="00112425" w:rsidTr="00013BA8">
        <w:trPr>
          <w:trHeight w:val="438"/>
        </w:trPr>
        <w:tc>
          <w:tcPr>
            <w:tcW w:w="1021" w:type="dxa"/>
          </w:tcPr>
          <w:p w:rsidR="00013BA8" w:rsidRPr="00283C22" w:rsidRDefault="00013BA8" w:rsidP="00283C22">
            <w:pPr>
              <w:keepNext/>
              <w:keepLines/>
              <w:spacing w:before="120" w:after="120"/>
              <w:jc w:val="both"/>
              <w:rPr>
                <w:rFonts w:ascii="Tahoma" w:eastAsia="Calibri" w:hAnsi="Tahoma" w:cs="Tahoma"/>
                <w:lang w:eastAsia="en-US"/>
              </w:rPr>
            </w:pPr>
            <w:r>
              <w:rPr>
                <w:rFonts w:ascii="Tahoma" w:eastAsia="Calibri" w:hAnsi="Tahoma" w:cs="Tahoma"/>
                <w:lang w:eastAsia="en-US"/>
              </w:rPr>
              <w:t>4.</w:t>
            </w:r>
          </w:p>
        </w:tc>
        <w:tc>
          <w:tcPr>
            <w:tcW w:w="4908" w:type="dxa"/>
            <w:vAlign w:val="bottom"/>
          </w:tcPr>
          <w:p w:rsidR="00013BA8" w:rsidRPr="00283C22" w:rsidRDefault="00013BA8" w:rsidP="00283C22">
            <w:pPr>
              <w:keepNext/>
              <w:keepLines/>
              <w:spacing w:before="120" w:after="120"/>
              <w:jc w:val="both"/>
              <w:rPr>
                <w:rFonts w:ascii="Tahoma" w:eastAsia="Calibri" w:hAnsi="Tahoma" w:cs="Tahoma"/>
                <w:lang w:eastAsia="en-US"/>
              </w:rPr>
            </w:pPr>
            <w:r w:rsidRPr="00283C22">
              <w:rPr>
                <w:rFonts w:ascii="Tahoma" w:eastAsia="Calibri" w:hAnsi="Tahoma" w:cs="Tahoma"/>
                <w:lang w:eastAsia="en-US"/>
              </w:rPr>
              <w:t>Elektro dela</w:t>
            </w:r>
            <w:r>
              <w:rPr>
                <w:rFonts w:ascii="Tahoma" w:eastAsia="Calibri" w:hAnsi="Tahoma" w:cs="Tahoma"/>
                <w:lang w:eastAsia="en-US"/>
              </w:rPr>
              <w:t xml:space="preserve"> (</w:t>
            </w:r>
            <w:r w:rsidRPr="00283C22">
              <w:rPr>
                <w:rFonts w:ascii="Tahoma" w:eastAsia="Calibri" w:hAnsi="Tahoma" w:cs="Tahoma"/>
                <w:lang w:eastAsia="en-US"/>
              </w:rPr>
              <w:t>vsa elektro dela pri montaži in zagonu novega</w:t>
            </w:r>
            <w:r>
              <w:rPr>
                <w:rFonts w:ascii="Tahoma" w:eastAsia="Calibri" w:hAnsi="Tahoma" w:cs="Tahoma"/>
                <w:lang w:eastAsia="en-US"/>
              </w:rPr>
              <w:t xml:space="preserve"> diesel</w:t>
            </w:r>
            <w:r w:rsidRPr="00283C22">
              <w:rPr>
                <w:rFonts w:ascii="Tahoma" w:eastAsia="Calibri" w:hAnsi="Tahoma" w:cs="Tahoma"/>
                <w:lang w:eastAsia="en-US"/>
              </w:rPr>
              <w:t xml:space="preserve"> agregata in nadomestitev obstoječih električnih povezav med dizel agregatom in nizko napetostnim delom transformatorske postaje 1 ter v sami transformatorski postaji TP 1 v skladu s tehnično specifikacijo)</w:t>
            </w:r>
          </w:p>
        </w:tc>
        <w:tc>
          <w:tcPr>
            <w:tcW w:w="1269" w:type="dxa"/>
          </w:tcPr>
          <w:p w:rsidR="00013BA8" w:rsidRPr="00283C22" w:rsidRDefault="00013BA8" w:rsidP="00063573">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013BA8" w:rsidRPr="00283C22" w:rsidRDefault="00013BA8" w:rsidP="00283C22">
            <w:pPr>
              <w:keepNext/>
              <w:keepLines/>
              <w:spacing w:before="120" w:after="120"/>
              <w:jc w:val="both"/>
              <w:rPr>
                <w:rFonts w:ascii="Tahoma" w:eastAsia="Calibri" w:hAnsi="Tahoma" w:cs="Tahoma"/>
                <w:lang w:eastAsia="en-US"/>
              </w:rPr>
            </w:pPr>
          </w:p>
        </w:tc>
      </w:tr>
      <w:tr w:rsidR="00013BA8" w:rsidRPr="00112425" w:rsidTr="00013BA8">
        <w:trPr>
          <w:trHeight w:val="438"/>
        </w:trPr>
        <w:tc>
          <w:tcPr>
            <w:tcW w:w="1021" w:type="dxa"/>
          </w:tcPr>
          <w:p w:rsidR="00013BA8" w:rsidRDefault="00013BA8" w:rsidP="00283C22">
            <w:pPr>
              <w:keepNext/>
              <w:keepLines/>
              <w:spacing w:before="120" w:after="120"/>
              <w:jc w:val="both"/>
              <w:rPr>
                <w:rFonts w:ascii="Tahoma" w:eastAsia="Calibri" w:hAnsi="Tahoma" w:cs="Tahoma"/>
                <w:lang w:eastAsia="en-US"/>
              </w:rPr>
            </w:pPr>
            <w:r>
              <w:rPr>
                <w:rFonts w:ascii="Tahoma" w:eastAsia="Calibri" w:hAnsi="Tahoma" w:cs="Tahoma"/>
                <w:lang w:eastAsia="en-US"/>
              </w:rPr>
              <w:t>5.</w:t>
            </w:r>
          </w:p>
        </w:tc>
        <w:tc>
          <w:tcPr>
            <w:tcW w:w="4908" w:type="dxa"/>
            <w:vAlign w:val="bottom"/>
          </w:tcPr>
          <w:p w:rsidR="00013BA8" w:rsidRPr="00283C22" w:rsidRDefault="00013BA8" w:rsidP="00283C22">
            <w:pPr>
              <w:keepNext/>
              <w:keepLines/>
              <w:spacing w:before="120" w:after="120"/>
              <w:jc w:val="both"/>
              <w:rPr>
                <w:rFonts w:ascii="Tahoma" w:eastAsia="Calibri" w:hAnsi="Tahoma" w:cs="Tahoma"/>
                <w:lang w:eastAsia="en-US"/>
              </w:rPr>
            </w:pPr>
            <w:r>
              <w:rPr>
                <w:rFonts w:ascii="Tahoma" w:eastAsia="Calibri" w:hAnsi="Tahoma" w:cs="Tahoma"/>
                <w:lang w:eastAsia="en-US"/>
              </w:rPr>
              <w:t>Strojna dela</w:t>
            </w:r>
          </w:p>
        </w:tc>
        <w:tc>
          <w:tcPr>
            <w:tcW w:w="1269" w:type="dxa"/>
          </w:tcPr>
          <w:p w:rsidR="00013BA8" w:rsidRPr="00283C22" w:rsidRDefault="00013BA8" w:rsidP="00063573">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013BA8" w:rsidRPr="00283C22" w:rsidRDefault="00013BA8" w:rsidP="00283C22">
            <w:pPr>
              <w:keepNext/>
              <w:keepLines/>
              <w:spacing w:before="120" w:after="120"/>
              <w:jc w:val="both"/>
              <w:rPr>
                <w:rFonts w:ascii="Tahoma" w:eastAsia="Calibri" w:hAnsi="Tahoma" w:cs="Tahoma"/>
                <w:lang w:eastAsia="en-US"/>
              </w:rPr>
            </w:pPr>
          </w:p>
        </w:tc>
      </w:tr>
      <w:tr w:rsidR="00013BA8" w:rsidRPr="00112425" w:rsidTr="00013BA8">
        <w:trPr>
          <w:trHeight w:val="438"/>
        </w:trPr>
        <w:tc>
          <w:tcPr>
            <w:tcW w:w="1021" w:type="dxa"/>
          </w:tcPr>
          <w:p w:rsidR="00013BA8" w:rsidRPr="00283C22" w:rsidRDefault="00013BA8" w:rsidP="00283C22">
            <w:pPr>
              <w:keepNext/>
              <w:keepLines/>
              <w:spacing w:before="120" w:after="120"/>
              <w:jc w:val="both"/>
              <w:rPr>
                <w:rFonts w:ascii="Tahoma" w:eastAsia="Calibri" w:hAnsi="Tahoma" w:cs="Tahoma"/>
                <w:lang w:eastAsia="en-US"/>
              </w:rPr>
            </w:pPr>
            <w:r>
              <w:rPr>
                <w:rFonts w:ascii="Tahoma" w:eastAsia="Calibri" w:hAnsi="Tahoma" w:cs="Tahoma"/>
                <w:lang w:eastAsia="en-US"/>
              </w:rPr>
              <w:t>6.</w:t>
            </w:r>
          </w:p>
        </w:tc>
        <w:tc>
          <w:tcPr>
            <w:tcW w:w="4908" w:type="dxa"/>
            <w:vAlign w:val="bottom"/>
          </w:tcPr>
          <w:p w:rsidR="00013BA8" w:rsidRPr="00283C22" w:rsidRDefault="00013BA8" w:rsidP="00283C22">
            <w:pPr>
              <w:keepNext/>
              <w:keepLines/>
              <w:spacing w:before="120" w:after="120"/>
              <w:jc w:val="both"/>
              <w:rPr>
                <w:rFonts w:ascii="Tahoma" w:eastAsia="Calibri" w:hAnsi="Tahoma" w:cs="Tahoma"/>
                <w:lang w:eastAsia="en-US"/>
              </w:rPr>
            </w:pPr>
            <w:r w:rsidRPr="00283C22">
              <w:rPr>
                <w:rFonts w:ascii="Tahoma" w:eastAsia="Calibri" w:hAnsi="Tahoma" w:cs="Tahoma"/>
                <w:lang w:eastAsia="en-US"/>
              </w:rPr>
              <w:t>Poskusno obratovanje</w:t>
            </w:r>
            <w:r>
              <w:rPr>
                <w:rFonts w:ascii="Tahoma" w:eastAsia="Calibri" w:hAnsi="Tahoma" w:cs="Tahoma"/>
                <w:lang w:eastAsia="en-US"/>
              </w:rPr>
              <w:t>, vključno s pripravo protokola testiranja</w:t>
            </w:r>
          </w:p>
        </w:tc>
        <w:tc>
          <w:tcPr>
            <w:tcW w:w="1269" w:type="dxa"/>
          </w:tcPr>
          <w:p w:rsidR="00013BA8" w:rsidRPr="00283C22" w:rsidRDefault="00013BA8" w:rsidP="00063573">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013BA8" w:rsidRPr="00283C22" w:rsidRDefault="00013BA8" w:rsidP="00283C22">
            <w:pPr>
              <w:keepNext/>
              <w:keepLines/>
              <w:spacing w:before="120" w:after="120"/>
              <w:jc w:val="both"/>
              <w:rPr>
                <w:rFonts w:ascii="Tahoma" w:eastAsia="Calibri" w:hAnsi="Tahoma" w:cs="Tahoma"/>
                <w:lang w:eastAsia="en-US"/>
              </w:rPr>
            </w:pPr>
          </w:p>
        </w:tc>
      </w:tr>
      <w:tr w:rsidR="00013BA8" w:rsidRPr="00112425" w:rsidTr="00013BA8">
        <w:trPr>
          <w:trHeight w:val="438"/>
        </w:trPr>
        <w:tc>
          <w:tcPr>
            <w:tcW w:w="1021" w:type="dxa"/>
          </w:tcPr>
          <w:p w:rsidR="00013BA8" w:rsidRPr="00063573" w:rsidRDefault="00013BA8" w:rsidP="00063573">
            <w:pPr>
              <w:keepNext/>
              <w:keepLines/>
              <w:spacing w:before="120" w:after="120"/>
              <w:jc w:val="both"/>
              <w:rPr>
                <w:rFonts w:ascii="Tahoma" w:eastAsia="Calibri" w:hAnsi="Tahoma" w:cs="Tahoma"/>
                <w:lang w:eastAsia="en-US"/>
              </w:rPr>
            </w:pPr>
            <w:r>
              <w:rPr>
                <w:rFonts w:ascii="Tahoma" w:eastAsia="Calibri" w:hAnsi="Tahoma" w:cs="Tahoma"/>
                <w:lang w:eastAsia="en-US"/>
              </w:rPr>
              <w:t>7.</w:t>
            </w:r>
          </w:p>
        </w:tc>
        <w:tc>
          <w:tcPr>
            <w:tcW w:w="4908" w:type="dxa"/>
            <w:vAlign w:val="bottom"/>
          </w:tcPr>
          <w:p w:rsidR="00013BA8" w:rsidRPr="00283C22" w:rsidRDefault="00013BA8" w:rsidP="00063573">
            <w:pPr>
              <w:keepNext/>
              <w:keepLines/>
              <w:spacing w:before="120" w:after="120"/>
              <w:jc w:val="both"/>
              <w:rPr>
                <w:rFonts w:ascii="Tahoma" w:eastAsia="Calibri" w:hAnsi="Tahoma" w:cs="Tahoma"/>
                <w:lang w:eastAsia="en-US"/>
              </w:rPr>
            </w:pPr>
            <w:r w:rsidRPr="00063573">
              <w:rPr>
                <w:rFonts w:ascii="Tahoma" w:eastAsia="Calibri" w:hAnsi="Tahoma" w:cs="Tahoma"/>
                <w:lang w:eastAsia="en-US"/>
              </w:rPr>
              <w:t>Šolanje</w:t>
            </w:r>
            <w:r>
              <w:rPr>
                <w:rFonts w:ascii="Tahoma" w:eastAsia="Calibri" w:hAnsi="Tahoma" w:cs="Tahoma"/>
                <w:lang w:eastAsia="en-US"/>
              </w:rPr>
              <w:t xml:space="preserve"> zaposlenih naročnika</w:t>
            </w:r>
            <w:r w:rsidRPr="00063573">
              <w:rPr>
                <w:rFonts w:ascii="Tahoma" w:eastAsia="Calibri" w:hAnsi="Tahoma" w:cs="Tahoma"/>
                <w:lang w:eastAsia="en-US"/>
              </w:rPr>
              <w:t>, izdelava in predaja PID</w:t>
            </w:r>
            <w:r>
              <w:rPr>
                <w:rFonts w:ascii="Tahoma" w:eastAsia="Calibri" w:hAnsi="Tahoma" w:cs="Tahoma"/>
                <w:lang w:eastAsia="en-US"/>
              </w:rPr>
              <w:t xml:space="preserve"> dokumentacije</w:t>
            </w:r>
            <w:r w:rsidRPr="00063573">
              <w:rPr>
                <w:rFonts w:ascii="Tahoma" w:eastAsia="Calibri" w:hAnsi="Tahoma" w:cs="Tahoma"/>
                <w:lang w:eastAsia="en-US"/>
              </w:rPr>
              <w:t xml:space="preserve"> </w:t>
            </w:r>
            <w:r>
              <w:rPr>
                <w:rFonts w:ascii="Tahoma" w:eastAsia="Calibri" w:hAnsi="Tahoma" w:cs="Tahoma"/>
                <w:lang w:eastAsia="en-US"/>
              </w:rPr>
              <w:t>ter</w:t>
            </w:r>
            <w:r w:rsidRPr="00063573">
              <w:rPr>
                <w:rFonts w:ascii="Tahoma" w:eastAsia="Calibri" w:hAnsi="Tahoma" w:cs="Tahoma"/>
                <w:lang w:eastAsia="en-US"/>
              </w:rPr>
              <w:t xml:space="preserve"> </w:t>
            </w:r>
            <w:r>
              <w:rPr>
                <w:rFonts w:ascii="Tahoma" w:eastAsia="Calibri" w:hAnsi="Tahoma" w:cs="Tahoma"/>
                <w:lang w:eastAsia="en-US"/>
              </w:rPr>
              <w:t xml:space="preserve">predložitev </w:t>
            </w:r>
            <w:r w:rsidRPr="00063573">
              <w:rPr>
                <w:rFonts w:ascii="Tahoma" w:eastAsia="Calibri" w:hAnsi="Tahoma" w:cs="Tahoma"/>
                <w:lang w:eastAsia="en-US"/>
              </w:rPr>
              <w:t>vse ostale</w:t>
            </w:r>
            <w:r>
              <w:rPr>
                <w:rFonts w:ascii="Tahoma" w:eastAsia="Calibri" w:hAnsi="Tahoma" w:cs="Tahoma"/>
                <w:lang w:eastAsia="en-US"/>
              </w:rPr>
              <w:t xml:space="preserve"> zahtevane </w:t>
            </w:r>
            <w:r w:rsidRPr="00063573">
              <w:rPr>
                <w:rFonts w:ascii="Tahoma" w:eastAsia="Calibri" w:hAnsi="Tahoma" w:cs="Tahoma"/>
                <w:lang w:eastAsia="en-US"/>
              </w:rPr>
              <w:t>dokumentacije </w:t>
            </w:r>
            <w:r>
              <w:rPr>
                <w:rFonts w:ascii="Tahoma" w:eastAsia="Calibri" w:hAnsi="Tahoma" w:cs="Tahoma"/>
                <w:lang w:eastAsia="en-US"/>
              </w:rPr>
              <w:t>(tehnična dokumentacija, končna navodila za obratovanje in vzdrževanje diesel agregata, vsa ostala dokumentacija)</w:t>
            </w:r>
            <w:r w:rsidRPr="00063573">
              <w:rPr>
                <w:rFonts w:ascii="Tahoma" w:eastAsia="Calibri" w:hAnsi="Tahoma" w:cs="Tahoma"/>
                <w:lang w:eastAsia="en-US"/>
              </w:rPr>
              <w:t xml:space="preserve">     </w:t>
            </w:r>
          </w:p>
        </w:tc>
        <w:tc>
          <w:tcPr>
            <w:tcW w:w="1269" w:type="dxa"/>
          </w:tcPr>
          <w:p w:rsidR="00013BA8" w:rsidRPr="00283C22" w:rsidRDefault="00013BA8" w:rsidP="00063573">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013BA8" w:rsidRPr="00283C22" w:rsidRDefault="00013BA8" w:rsidP="00283C22">
            <w:pPr>
              <w:keepNext/>
              <w:keepLines/>
              <w:spacing w:before="120" w:after="120"/>
              <w:jc w:val="both"/>
              <w:rPr>
                <w:rFonts w:ascii="Tahoma" w:eastAsia="Calibri" w:hAnsi="Tahoma" w:cs="Tahoma"/>
                <w:lang w:eastAsia="en-US"/>
              </w:rPr>
            </w:pPr>
          </w:p>
        </w:tc>
      </w:tr>
      <w:tr w:rsidR="00013BA8" w:rsidRPr="00112425" w:rsidTr="00013BA8">
        <w:trPr>
          <w:trHeight w:val="438"/>
        </w:trPr>
        <w:tc>
          <w:tcPr>
            <w:tcW w:w="1021" w:type="dxa"/>
          </w:tcPr>
          <w:p w:rsidR="00013BA8" w:rsidRPr="00112425" w:rsidRDefault="00013BA8" w:rsidP="003D7413">
            <w:pPr>
              <w:keepNext/>
              <w:keepLines/>
              <w:spacing w:before="120" w:after="120"/>
              <w:jc w:val="right"/>
              <w:rPr>
                <w:rFonts w:ascii="Tahoma" w:eastAsia="Calibri" w:hAnsi="Tahoma" w:cs="Tahoma"/>
                <w:b/>
                <w:lang w:eastAsia="en-US"/>
              </w:rPr>
            </w:pPr>
          </w:p>
        </w:tc>
        <w:tc>
          <w:tcPr>
            <w:tcW w:w="6177" w:type="dxa"/>
            <w:gridSpan w:val="2"/>
            <w:vAlign w:val="bottom"/>
          </w:tcPr>
          <w:p w:rsidR="00013BA8" w:rsidRPr="00112425" w:rsidRDefault="00013BA8" w:rsidP="003D7413">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SKUPNA PONUDBENA VREDNOST </w:t>
            </w:r>
            <w:r>
              <w:rPr>
                <w:rFonts w:ascii="Tahoma" w:eastAsia="Calibri" w:hAnsi="Tahoma" w:cs="Tahoma"/>
                <w:b/>
                <w:lang w:eastAsia="en-US"/>
              </w:rPr>
              <w:t>V EUR BREZ DDV</w:t>
            </w:r>
          </w:p>
        </w:tc>
        <w:tc>
          <w:tcPr>
            <w:tcW w:w="2040" w:type="dxa"/>
            <w:vAlign w:val="bottom"/>
          </w:tcPr>
          <w:p w:rsidR="00013BA8" w:rsidRPr="00112425" w:rsidRDefault="00013BA8" w:rsidP="003D7413">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r w:rsidR="00013BA8" w:rsidRPr="00112425" w:rsidTr="00013BA8">
        <w:trPr>
          <w:trHeight w:val="438"/>
        </w:trPr>
        <w:tc>
          <w:tcPr>
            <w:tcW w:w="1021" w:type="dxa"/>
          </w:tcPr>
          <w:p w:rsidR="00013BA8" w:rsidRDefault="00013BA8" w:rsidP="003D7413">
            <w:pPr>
              <w:keepNext/>
              <w:keepLines/>
              <w:spacing w:before="120" w:after="120"/>
              <w:jc w:val="right"/>
              <w:rPr>
                <w:rFonts w:ascii="Tahoma" w:eastAsia="Calibri" w:hAnsi="Tahoma" w:cs="Tahoma"/>
                <w:b/>
                <w:lang w:eastAsia="en-US"/>
              </w:rPr>
            </w:pPr>
          </w:p>
        </w:tc>
        <w:tc>
          <w:tcPr>
            <w:tcW w:w="6177" w:type="dxa"/>
            <w:gridSpan w:val="2"/>
            <w:vAlign w:val="bottom"/>
          </w:tcPr>
          <w:p w:rsidR="00013BA8" w:rsidRPr="00112425" w:rsidRDefault="00013BA8" w:rsidP="003D7413">
            <w:pPr>
              <w:keepNext/>
              <w:keepLines/>
              <w:spacing w:before="120" w:after="120"/>
              <w:jc w:val="right"/>
              <w:rPr>
                <w:rFonts w:ascii="Tahoma" w:eastAsia="Calibri" w:hAnsi="Tahoma" w:cs="Tahoma"/>
                <w:b/>
                <w:lang w:eastAsia="en-US"/>
              </w:rPr>
            </w:pPr>
            <w:r>
              <w:rPr>
                <w:rFonts w:ascii="Tahoma" w:eastAsia="Calibri" w:hAnsi="Tahoma" w:cs="Tahoma"/>
                <w:b/>
                <w:lang w:eastAsia="en-US"/>
              </w:rPr>
              <w:t>DDV</w:t>
            </w:r>
          </w:p>
        </w:tc>
        <w:tc>
          <w:tcPr>
            <w:tcW w:w="2040" w:type="dxa"/>
            <w:vAlign w:val="bottom"/>
          </w:tcPr>
          <w:p w:rsidR="00013BA8" w:rsidRPr="00112425" w:rsidRDefault="00013BA8" w:rsidP="003D7413">
            <w:pPr>
              <w:keepNext/>
              <w:keepLines/>
              <w:spacing w:before="120" w:after="120"/>
              <w:jc w:val="right"/>
              <w:rPr>
                <w:rFonts w:ascii="Tahoma" w:eastAsia="Calibri" w:hAnsi="Tahoma" w:cs="Tahoma"/>
                <w:b/>
                <w:lang w:eastAsia="en-US"/>
              </w:rPr>
            </w:pPr>
          </w:p>
        </w:tc>
      </w:tr>
      <w:tr w:rsidR="00013BA8" w:rsidRPr="00112425" w:rsidTr="00013BA8">
        <w:trPr>
          <w:trHeight w:val="438"/>
        </w:trPr>
        <w:tc>
          <w:tcPr>
            <w:tcW w:w="1021" w:type="dxa"/>
          </w:tcPr>
          <w:p w:rsidR="00013BA8" w:rsidRPr="00112425" w:rsidRDefault="00013BA8" w:rsidP="00D327CB">
            <w:pPr>
              <w:keepNext/>
              <w:keepLines/>
              <w:spacing w:before="120" w:after="120"/>
              <w:jc w:val="right"/>
              <w:rPr>
                <w:rFonts w:ascii="Tahoma" w:eastAsia="Calibri" w:hAnsi="Tahoma" w:cs="Tahoma"/>
                <w:b/>
                <w:lang w:eastAsia="en-US"/>
              </w:rPr>
            </w:pPr>
          </w:p>
        </w:tc>
        <w:tc>
          <w:tcPr>
            <w:tcW w:w="6177" w:type="dxa"/>
            <w:gridSpan w:val="2"/>
            <w:vAlign w:val="bottom"/>
          </w:tcPr>
          <w:p w:rsidR="00013BA8" w:rsidRPr="00112425" w:rsidRDefault="00013BA8" w:rsidP="00D327CB">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SKUPNA PONUDBENA VREDNOST </w:t>
            </w:r>
            <w:r>
              <w:rPr>
                <w:rFonts w:ascii="Tahoma" w:eastAsia="Calibri" w:hAnsi="Tahoma" w:cs="Tahoma"/>
                <w:b/>
                <w:lang w:eastAsia="en-US"/>
              </w:rPr>
              <w:t>V EUR Z DDV</w:t>
            </w:r>
          </w:p>
        </w:tc>
        <w:tc>
          <w:tcPr>
            <w:tcW w:w="2040" w:type="dxa"/>
            <w:vAlign w:val="bottom"/>
          </w:tcPr>
          <w:p w:rsidR="00013BA8" w:rsidRPr="00112425" w:rsidRDefault="00013BA8" w:rsidP="003D7413">
            <w:pPr>
              <w:keepNext/>
              <w:keepLines/>
              <w:spacing w:before="120" w:after="120"/>
              <w:jc w:val="right"/>
              <w:rPr>
                <w:rFonts w:ascii="Tahoma" w:eastAsia="Calibri" w:hAnsi="Tahoma" w:cs="Tahoma"/>
                <w:b/>
                <w:lang w:eastAsia="en-US"/>
              </w:rPr>
            </w:pPr>
          </w:p>
        </w:tc>
      </w:tr>
    </w:tbl>
    <w:p w:rsidR="005455A5" w:rsidRDefault="005455A5" w:rsidP="002F4A49">
      <w:pPr>
        <w:keepNext/>
        <w:keepLines/>
        <w:spacing w:after="60"/>
        <w:rPr>
          <w:rFonts w:ascii="Tahoma" w:hAnsi="Tahoma" w:cs="Tahoma"/>
          <w:b/>
          <w:sz w:val="16"/>
          <w:szCs w:val="16"/>
        </w:rPr>
      </w:pPr>
    </w:p>
    <w:p w:rsidR="00D327CB" w:rsidRDefault="00D327CB" w:rsidP="002F4A49">
      <w:pPr>
        <w:keepNext/>
        <w:keepLines/>
        <w:spacing w:after="60"/>
        <w:rPr>
          <w:rFonts w:ascii="Tahoma" w:hAnsi="Tahoma" w:cs="Tahoma"/>
          <w:b/>
          <w:sz w:val="16"/>
          <w:szCs w:val="16"/>
        </w:rPr>
      </w:pPr>
    </w:p>
    <w:p w:rsidR="00D327CB" w:rsidRDefault="00D327CB" w:rsidP="002F4A49">
      <w:pPr>
        <w:keepNext/>
        <w:keepLines/>
        <w:spacing w:after="60"/>
        <w:rPr>
          <w:rFonts w:ascii="Tahoma" w:hAnsi="Tahoma" w:cs="Tahoma"/>
          <w:b/>
          <w:sz w:val="16"/>
          <w:szCs w:val="16"/>
        </w:rPr>
      </w:pPr>
    </w:p>
    <w:p w:rsidR="00D327CB" w:rsidRDefault="00D327CB" w:rsidP="002F4A49">
      <w:pPr>
        <w:keepNext/>
        <w:keepLines/>
        <w:spacing w:after="60"/>
        <w:rPr>
          <w:rFonts w:ascii="Tahoma" w:hAnsi="Tahoma" w:cs="Tahoma"/>
          <w:b/>
          <w:sz w:val="16"/>
          <w:szCs w:val="16"/>
        </w:rPr>
      </w:pPr>
    </w:p>
    <w:p w:rsidR="00A81E3C" w:rsidRDefault="00A81E3C" w:rsidP="002F4A49">
      <w:pPr>
        <w:keepNext/>
        <w:keepLines/>
        <w:jc w:val="both"/>
        <w:rPr>
          <w:rFonts w:ascii="Tahoma" w:hAnsi="Tahoma" w:cs="Tahoma"/>
          <w:b/>
        </w:rPr>
      </w:pPr>
    </w:p>
    <w:p w:rsidR="007F3F18" w:rsidRPr="00112425" w:rsidRDefault="007F3F18" w:rsidP="002F4A49">
      <w:pPr>
        <w:keepNext/>
        <w:keepLines/>
        <w:jc w:val="both"/>
        <w:rPr>
          <w:rFonts w:ascii="Tahoma" w:hAnsi="Tahoma" w:cs="Tahoma"/>
          <w:b/>
        </w:rPr>
      </w:pPr>
    </w:p>
    <w:p w:rsidR="00D327CB" w:rsidRDefault="00D327CB" w:rsidP="00D327CB">
      <w:pPr>
        <w:keepNext/>
        <w:keepLines/>
        <w:numPr>
          <w:ilvl w:val="0"/>
          <w:numId w:val="29"/>
        </w:numPr>
        <w:tabs>
          <w:tab w:val="num" w:pos="426"/>
        </w:tabs>
        <w:ind w:left="0" w:firstLine="0"/>
        <w:rPr>
          <w:rFonts w:ascii="Tahoma" w:hAnsi="Tahoma" w:cs="Tahoma"/>
          <w:b/>
        </w:rPr>
      </w:pPr>
      <w:r>
        <w:rPr>
          <w:rFonts w:ascii="Tahoma" w:hAnsi="Tahoma" w:cs="Tahoma"/>
          <w:b/>
        </w:rPr>
        <w:lastRenderedPageBreak/>
        <w:t>GARANCIJA</w:t>
      </w:r>
    </w:p>
    <w:p w:rsidR="00D327CB" w:rsidRDefault="00D327CB" w:rsidP="00D327CB">
      <w:pPr>
        <w:keepNext/>
        <w:keepLines/>
        <w:tabs>
          <w:tab w:val="num" w:pos="426"/>
        </w:tabs>
        <w:rPr>
          <w:rFonts w:ascii="Tahoma" w:hAnsi="Tahoma" w:cs="Tahoma"/>
          <w:b/>
        </w:rPr>
      </w:pPr>
    </w:p>
    <w:p w:rsidR="00D327CB" w:rsidRDefault="00D327CB" w:rsidP="00D327CB">
      <w:pPr>
        <w:keepNext/>
        <w:keepLines/>
        <w:tabs>
          <w:tab w:val="num" w:pos="426"/>
        </w:tabs>
        <w:jc w:val="both"/>
        <w:rPr>
          <w:rFonts w:ascii="Tahoma" w:hAnsi="Tahoma" w:cs="Tahoma"/>
        </w:rPr>
      </w:pPr>
      <w:r w:rsidRPr="00D327CB">
        <w:rPr>
          <w:rFonts w:ascii="Tahoma" w:hAnsi="Tahoma" w:cs="Tahoma"/>
        </w:rPr>
        <w:t xml:space="preserve">Za dobavljeni diesel agregat z vso potrebno pripadajočo strojno in elektro opremo ter za vsa opravljena pogodbena dela - tudi za dela podizvajalcev (za kakovost izvedenih del in vgrajeni material)  </w:t>
      </w:r>
      <w:r>
        <w:rPr>
          <w:rFonts w:ascii="Tahoma" w:hAnsi="Tahoma" w:cs="Tahoma"/>
        </w:rPr>
        <w:t>zagotavljamo garancijo v trajanju …………… mesecev</w:t>
      </w:r>
      <w:r w:rsidRPr="00D327CB">
        <w:rPr>
          <w:rFonts w:ascii="Tahoma" w:hAnsi="Tahoma" w:cs="Tahoma"/>
        </w:rPr>
        <w:t xml:space="preserve"> </w:t>
      </w:r>
      <w:r>
        <w:rPr>
          <w:rFonts w:ascii="Tahoma" w:hAnsi="Tahoma" w:cs="Tahoma"/>
        </w:rPr>
        <w:t>(</w:t>
      </w:r>
      <w:r w:rsidR="00D9615B">
        <w:rPr>
          <w:rFonts w:ascii="Tahoma" w:hAnsi="Tahoma" w:cs="Tahoma"/>
          <w:i/>
        </w:rPr>
        <w:t>najmanj šestdeset (60)</w:t>
      </w:r>
      <w:r w:rsidRPr="00D327CB">
        <w:rPr>
          <w:rFonts w:ascii="Tahoma" w:hAnsi="Tahoma" w:cs="Tahoma"/>
          <w:i/>
        </w:rPr>
        <w:t xml:space="preserve"> mesecev od dneva podpisa zapisnika o končanju vseh pogodbenih del)</w:t>
      </w:r>
      <w:r>
        <w:rPr>
          <w:rFonts w:ascii="Tahoma" w:hAnsi="Tahoma" w:cs="Tahoma"/>
        </w:rPr>
        <w:t>.</w:t>
      </w:r>
    </w:p>
    <w:p w:rsidR="00D327CB" w:rsidRDefault="00D327CB" w:rsidP="00D327CB">
      <w:pPr>
        <w:keepNext/>
        <w:keepLines/>
        <w:tabs>
          <w:tab w:val="num" w:pos="426"/>
        </w:tabs>
        <w:rPr>
          <w:rFonts w:ascii="Tahoma" w:hAnsi="Tahoma" w:cs="Tahoma"/>
        </w:rPr>
      </w:pPr>
    </w:p>
    <w:p w:rsidR="007F3F18" w:rsidRPr="00D327CB" w:rsidRDefault="007F3F18" w:rsidP="00D327CB">
      <w:pPr>
        <w:keepNext/>
        <w:keepLines/>
        <w:tabs>
          <w:tab w:val="num" w:pos="426"/>
        </w:tabs>
        <w:rPr>
          <w:rFonts w:ascii="Tahoma" w:hAnsi="Tahoma" w:cs="Tahoma"/>
        </w:rPr>
      </w:pPr>
    </w:p>
    <w:p w:rsidR="001F39E8" w:rsidRPr="00112425" w:rsidRDefault="001F39E8" w:rsidP="00283C22">
      <w:pPr>
        <w:keepNext/>
        <w:keepLines/>
        <w:numPr>
          <w:ilvl w:val="0"/>
          <w:numId w:val="29"/>
        </w:numPr>
        <w:tabs>
          <w:tab w:val="num" w:pos="426"/>
        </w:tabs>
        <w:ind w:left="0" w:firstLine="0"/>
        <w:rPr>
          <w:rFonts w:ascii="Tahoma" w:hAnsi="Tahoma" w:cs="Tahoma"/>
          <w:b/>
        </w:rPr>
      </w:pPr>
      <w:r w:rsidRPr="00112425">
        <w:rPr>
          <w:rFonts w:ascii="Tahoma" w:hAnsi="Tahoma" w:cs="Tahoma"/>
          <w:b/>
        </w:rPr>
        <w:t>VELJAVNOST PONUDBE</w:t>
      </w:r>
    </w:p>
    <w:p w:rsidR="001F39E8" w:rsidRPr="00112425" w:rsidRDefault="001F39E8" w:rsidP="002F4A49">
      <w:pPr>
        <w:keepNext/>
        <w:keepLines/>
        <w:jc w:val="both"/>
        <w:rPr>
          <w:rFonts w:ascii="Tahoma" w:hAnsi="Tahoma" w:cs="Tahoma"/>
        </w:rPr>
      </w:pPr>
    </w:p>
    <w:p w:rsidR="00FB2B22" w:rsidRDefault="00FB2B22" w:rsidP="00FB2B22">
      <w:pPr>
        <w:keepNext/>
        <w:keepLines/>
        <w:jc w:val="both"/>
        <w:rPr>
          <w:rFonts w:ascii="Tahoma" w:hAnsi="Tahoma" w:cs="Tahoma"/>
        </w:rPr>
      </w:pPr>
      <w:r w:rsidRPr="00C8579C">
        <w:rPr>
          <w:rFonts w:ascii="Tahoma" w:hAnsi="Tahoma" w:cs="Tahoma"/>
        </w:rPr>
        <w:t>Veljavnost ponudbe je _________ mesecev (minimalno štiri (4) mesece) od datuma, določenega za oddajo ponudb.</w:t>
      </w:r>
    </w:p>
    <w:p w:rsidR="009F2334" w:rsidRPr="00112425" w:rsidRDefault="009F2334" w:rsidP="002F4A49">
      <w:pPr>
        <w:keepNext/>
        <w:keepLines/>
        <w:jc w:val="both"/>
        <w:rPr>
          <w:rFonts w:ascii="Tahoma" w:hAnsi="Tahoma" w:cs="Tahoma"/>
        </w:rPr>
      </w:pPr>
    </w:p>
    <w:p w:rsidR="00B94379" w:rsidRPr="00112425" w:rsidRDefault="00B94379" w:rsidP="002F4A49">
      <w:pPr>
        <w:keepNext/>
        <w:keepLines/>
        <w:jc w:val="both"/>
        <w:rPr>
          <w:rFonts w:ascii="Tahoma" w:hAnsi="Tahoma" w:cs="Tahoma"/>
          <w:b/>
        </w:rPr>
      </w:pPr>
    </w:p>
    <w:p w:rsidR="009F2334" w:rsidRPr="00112425" w:rsidRDefault="009F2334" w:rsidP="002F4A49">
      <w:pPr>
        <w:keepNext/>
        <w:keepLines/>
        <w:jc w:val="both"/>
        <w:rPr>
          <w:rFonts w:ascii="Tahoma" w:hAnsi="Tahoma" w:cs="Tahoma"/>
          <w:b/>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112425" w:rsidTr="001660D4">
        <w:trPr>
          <w:trHeight w:val="235"/>
        </w:trPr>
        <w:tc>
          <w:tcPr>
            <w:tcW w:w="3402" w:type="dxa"/>
            <w:tcBorders>
              <w:bottom w:val="single" w:sz="4" w:space="0" w:color="auto"/>
            </w:tcBorders>
          </w:tcPr>
          <w:p w:rsidR="002933E2" w:rsidRPr="00112425" w:rsidRDefault="002933E2" w:rsidP="002F4A49">
            <w:pPr>
              <w:keepNext/>
              <w:keepLines/>
              <w:jc w:val="both"/>
              <w:rPr>
                <w:rFonts w:ascii="Tahoma" w:hAnsi="Tahoma" w:cs="Tahoma"/>
                <w:snapToGrid w:val="0"/>
                <w:color w:val="000000"/>
              </w:rPr>
            </w:pPr>
          </w:p>
        </w:tc>
        <w:tc>
          <w:tcPr>
            <w:tcW w:w="2977" w:type="dxa"/>
          </w:tcPr>
          <w:p w:rsidR="002933E2" w:rsidRPr="00112425" w:rsidRDefault="002933E2" w:rsidP="002F4A49">
            <w:pPr>
              <w:keepNext/>
              <w:keepLines/>
              <w:jc w:val="center"/>
              <w:rPr>
                <w:rFonts w:ascii="Tahoma" w:hAnsi="Tahoma" w:cs="Tahoma"/>
                <w:snapToGrid w:val="0"/>
                <w:color w:val="000000"/>
              </w:rPr>
            </w:pPr>
          </w:p>
        </w:tc>
        <w:tc>
          <w:tcPr>
            <w:tcW w:w="2663" w:type="dxa"/>
            <w:tcBorders>
              <w:bottom w:val="single" w:sz="4" w:space="0" w:color="auto"/>
            </w:tcBorders>
          </w:tcPr>
          <w:p w:rsidR="002933E2" w:rsidRPr="00112425" w:rsidRDefault="002933E2" w:rsidP="002F4A49">
            <w:pPr>
              <w:keepNext/>
              <w:keepLines/>
              <w:tabs>
                <w:tab w:val="left" w:pos="567"/>
                <w:tab w:val="num" w:pos="851"/>
                <w:tab w:val="left" w:pos="993"/>
              </w:tabs>
              <w:jc w:val="both"/>
              <w:rPr>
                <w:rFonts w:ascii="Tahoma" w:hAnsi="Tahoma" w:cs="Tahoma"/>
                <w:snapToGrid w:val="0"/>
                <w:color w:val="000000"/>
                <w:sz w:val="28"/>
              </w:rPr>
            </w:pPr>
          </w:p>
        </w:tc>
      </w:tr>
      <w:tr w:rsidR="002933E2" w:rsidRPr="00112425" w:rsidTr="001660D4">
        <w:trPr>
          <w:trHeight w:val="235"/>
        </w:trPr>
        <w:tc>
          <w:tcPr>
            <w:tcW w:w="3402" w:type="dxa"/>
            <w:tcBorders>
              <w:top w:val="single" w:sz="4" w:space="0" w:color="auto"/>
            </w:tcBorders>
          </w:tcPr>
          <w:p w:rsidR="002933E2" w:rsidRPr="00112425" w:rsidRDefault="002933E2" w:rsidP="002F4A49">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rsidR="002933E2" w:rsidRPr="00112425" w:rsidRDefault="002933E2" w:rsidP="002F4A49">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rsidR="002933E2" w:rsidRPr="00112425" w:rsidRDefault="002933E2" w:rsidP="007F3F18">
            <w:pPr>
              <w:keepNext/>
              <w:keepLines/>
              <w:jc w:val="both"/>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00FF3C2E" w:rsidRPr="00112425">
              <w:rPr>
                <w:rFonts w:ascii="Tahoma" w:hAnsi="Tahoma" w:cs="Tahoma"/>
                <w:snapToGrid w:val="0"/>
                <w:color w:val="000000"/>
              </w:rPr>
              <w:t xml:space="preserve"> podpis ponudnika</w:t>
            </w:r>
            <w:r w:rsidRPr="00112425">
              <w:rPr>
                <w:rFonts w:ascii="Tahoma" w:hAnsi="Tahoma" w:cs="Tahoma"/>
                <w:snapToGrid w:val="0"/>
                <w:color w:val="000000"/>
              </w:rPr>
              <w:t>)</w:t>
            </w:r>
          </w:p>
          <w:p w:rsidR="00F75A87" w:rsidRPr="00112425" w:rsidRDefault="00F75A87" w:rsidP="002F4A49">
            <w:pPr>
              <w:keepNext/>
              <w:keepLines/>
              <w:jc w:val="center"/>
              <w:rPr>
                <w:rFonts w:ascii="Tahoma" w:hAnsi="Tahoma" w:cs="Tahoma"/>
                <w:snapToGrid w:val="0"/>
                <w:color w:val="000000"/>
              </w:rPr>
            </w:pPr>
          </w:p>
          <w:p w:rsidR="00F75A87" w:rsidRPr="00112425" w:rsidRDefault="00F75A87" w:rsidP="002F4A49">
            <w:pPr>
              <w:keepNext/>
              <w:keepLines/>
              <w:jc w:val="center"/>
              <w:rPr>
                <w:rFonts w:ascii="Tahoma" w:hAnsi="Tahoma" w:cs="Tahoma"/>
                <w:snapToGrid w:val="0"/>
                <w:color w:val="000000"/>
              </w:rPr>
            </w:pPr>
          </w:p>
        </w:tc>
      </w:tr>
    </w:tbl>
    <w:p w:rsidR="000453C1" w:rsidRPr="00112425" w:rsidRDefault="000453C1" w:rsidP="002F4A49">
      <w:pPr>
        <w:pStyle w:val="Blokbesedila"/>
        <w:keepNext/>
        <w:keepLines/>
        <w:tabs>
          <w:tab w:val="left" w:pos="9354"/>
        </w:tabs>
        <w:ind w:left="0" w:right="-2"/>
        <w:jc w:val="both"/>
        <w:rPr>
          <w:rFonts w:ascii="Tahoma" w:hAnsi="Tahoma" w:cs="Tahoma"/>
          <w:sz w:val="20"/>
        </w:rPr>
      </w:pPr>
    </w:p>
    <w:p w:rsidR="000E1BF4" w:rsidRPr="00112425" w:rsidRDefault="000E1BF4" w:rsidP="002F4A49">
      <w:pPr>
        <w:pStyle w:val="Blokbesedila"/>
        <w:keepNext/>
        <w:keepLines/>
        <w:tabs>
          <w:tab w:val="left" w:pos="9354"/>
        </w:tabs>
        <w:ind w:left="0" w:right="-2"/>
        <w:jc w:val="both"/>
        <w:rPr>
          <w:rFonts w:ascii="Tahoma" w:hAnsi="Tahoma" w:cs="Tahoma"/>
          <w:sz w:val="20"/>
        </w:rPr>
      </w:pPr>
    </w:p>
    <w:p w:rsidR="000E1BF4" w:rsidRPr="00112425" w:rsidRDefault="000E1BF4" w:rsidP="002F4A49">
      <w:pPr>
        <w:pStyle w:val="Blokbesedila"/>
        <w:keepNext/>
        <w:keepLines/>
        <w:tabs>
          <w:tab w:val="left" w:pos="9354"/>
        </w:tabs>
        <w:ind w:left="0" w:right="-2"/>
        <w:jc w:val="both"/>
        <w:rPr>
          <w:rFonts w:ascii="Tahoma" w:hAnsi="Tahoma" w:cs="Tahoma"/>
          <w:sz w:val="20"/>
        </w:rPr>
      </w:pPr>
    </w:p>
    <w:p w:rsidR="000E1BF4" w:rsidRDefault="000E1BF4" w:rsidP="002F4A49">
      <w:pPr>
        <w:pStyle w:val="Blokbesedila"/>
        <w:keepNext/>
        <w:keepLines/>
        <w:tabs>
          <w:tab w:val="left" w:pos="9354"/>
        </w:tabs>
        <w:ind w:left="0" w:right="-2"/>
        <w:jc w:val="both"/>
        <w:rPr>
          <w:rFonts w:ascii="Tahoma" w:hAnsi="Tahoma" w:cs="Tahoma"/>
          <w:sz w:val="20"/>
        </w:rPr>
      </w:pPr>
    </w:p>
    <w:p w:rsidR="005455A5" w:rsidRDefault="005455A5" w:rsidP="002F4A49">
      <w:pPr>
        <w:pStyle w:val="Blokbesedila"/>
        <w:keepNext/>
        <w:keepLines/>
        <w:tabs>
          <w:tab w:val="left" w:pos="9354"/>
        </w:tabs>
        <w:ind w:left="0" w:right="-2"/>
        <w:jc w:val="both"/>
        <w:rPr>
          <w:rFonts w:ascii="Tahoma" w:hAnsi="Tahoma" w:cs="Tahoma"/>
          <w:sz w:val="20"/>
        </w:rPr>
      </w:pPr>
    </w:p>
    <w:p w:rsidR="005455A5" w:rsidRDefault="005455A5" w:rsidP="002F4A49">
      <w:pPr>
        <w:pStyle w:val="Blokbesedila"/>
        <w:keepNext/>
        <w:keepLines/>
        <w:tabs>
          <w:tab w:val="left" w:pos="9354"/>
        </w:tabs>
        <w:ind w:left="0" w:right="-2"/>
        <w:jc w:val="both"/>
        <w:rPr>
          <w:rFonts w:ascii="Tahoma" w:hAnsi="Tahoma" w:cs="Tahoma"/>
          <w:sz w:val="20"/>
        </w:rPr>
      </w:pPr>
    </w:p>
    <w:p w:rsidR="005455A5" w:rsidRDefault="005455A5" w:rsidP="002F4A49">
      <w:pPr>
        <w:pStyle w:val="Blokbesedila"/>
        <w:keepNext/>
        <w:keepLines/>
        <w:tabs>
          <w:tab w:val="left" w:pos="9354"/>
        </w:tabs>
        <w:ind w:left="0" w:right="-2"/>
        <w:jc w:val="both"/>
        <w:rPr>
          <w:rFonts w:ascii="Tahoma" w:hAnsi="Tahoma" w:cs="Tahoma"/>
          <w:sz w:val="20"/>
        </w:rPr>
      </w:pPr>
    </w:p>
    <w:p w:rsidR="005455A5" w:rsidRDefault="005455A5" w:rsidP="002F4A49">
      <w:pPr>
        <w:pStyle w:val="Blokbesedila"/>
        <w:keepNext/>
        <w:keepLines/>
        <w:tabs>
          <w:tab w:val="left" w:pos="9354"/>
        </w:tabs>
        <w:ind w:left="0" w:right="-2"/>
        <w:jc w:val="both"/>
        <w:rPr>
          <w:rFonts w:ascii="Tahoma" w:hAnsi="Tahoma" w:cs="Tahoma"/>
          <w:sz w:val="20"/>
        </w:rPr>
      </w:pPr>
    </w:p>
    <w:p w:rsidR="005455A5" w:rsidRDefault="005455A5" w:rsidP="002F4A49">
      <w:pPr>
        <w:pStyle w:val="Blokbesedila"/>
        <w:keepNext/>
        <w:keepLines/>
        <w:tabs>
          <w:tab w:val="left" w:pos="9354"/>
        </w:tabs>
        <w:ind w:left="0" w:right="-2"/>
        <w:jc w:val="both"/>
        <w:rPr>
          <w:rFonts w:ascii="Tahoma" w:hAnsi="Tahoma" w:cs="Tahoma"/>
          <w:sz w:val="20"/>
        </w:rPr>
      </w:pPr>
    </w:p>
    <w:p w:rsidR="005455A5" w:rsidRDefault="005455A5" w:rsidP="002F4A49">
      <w:pPr>
        <w:pStyle w:val="Blokbesedila"/>
        <w:keepNext/>
        <w:keepLines/>
        <w:tabs>
          <w:tab w:val="left" w:pos="9354"/>
        </w:tabs>
        <w:ind w:left="0" w:right="-2"/>
        <w:jc w:val="both"/>
        <w:rPr>
          <w:rFonts w:ascii="Tahoma" w:hAnsi="Tahoma" w:cs="Tahoma"/>
          <w:sz w:val="20"/>
        </w:rPr>
      </w:pPr>
    </w:p>
    <w:p w:rsidR="005455A5" w:rsidRDefault="005455A5" w:rsidP="002F4A49">
      <w:pPr>
        <w:pStyle w:val="Blokbesedila"/>
        <w:keepNext/>
        <w:keepLines/>
        <w:tabs>
          <w:tab w:val="left" w:pos="9354"/>
        </w:tabs>
        <w:ind w:left="0" w:right="-2"/>
        <w:jc w:val="both"/>
        <w:rPr>
          <w:rFonts w:ascii="Tahoma" w:hAnsi="Tahoma" w:cs="Tahoma"/>
          <w:sz w:val="20"/>
        </w:rPr>
      </w:pPr>
    </w:p>
    <w:p w:rsidR="00D23F54" w:rsidRDefault="00D23F54"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E54AB" w:rsidRDefault="003E54AB"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p w:rsidR="00322A4F" w:rsidRDefault="00322A4F" w:rsidP="002F4A49">
      <w:pPr>
        <w:pStyle w:val="Blokbesedila"/>
        <w:keepNext/>
        <w:keepLines/>
        <w:tabs>
          <w:tab w:val="left" w:pos="9354"/>
        </w:tabs>
        <w:ind w:left="0" w:right="-2"/>
        <w:jc w:val="both"/>
        <w:rPr>
          <w:rFonts w:ascii="Tahoma" w:hAnsi="Tahoma" w:cs="Tahoma"/>
          <w:sz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3E54AB" w:rsidRPr="00C8579C" w:rsidTr="00210F1D">
        <w:tc>
          <w:tcPr>
            <w:tcW w:w="7725" w:type="dxa"/>
          </w:tcPr>
          <w:p w:rsidR="003E54AB" w:rsidRPr="00C8579C" w:rsidRDefault="003E54AB" w:rsidP="00210F1D">
            <w:pPr>
              <w:keepNext/>
              <w:keepLines/>
              <w:jc w:val="both"/>
              <w:rPr>
                <w:rFonts w:ascii="Tahoma" w:hAnsi="Tahoma" w:cs="Tahoma"/>
              </w:rPr>
            </w:pPr>
            <w:r w:rsidRPr="00B15ED7">
              <w:rPr>
                <w:rFonts w:ascii="Tahoma" w:hAnsi="Tahoma" w:cs="Tahoma"/>
              </w:rPr>
              <w:t xml:space="preserve">POTRDITEV REFERENC </w:t>
            </w:r>
            <w:r>
              <w:rPr>
                <w:rFonts w:ascii="Tahoma" w:hAnsi="Tahoma" w:cs="Tahoma"/>
              </w:rPr>
              <w:t>KADRA</w:t>
            </w:r>
            <w:r w:rsidRPr="00B15ED7">
              <w:rPr>
                <w:rFonts w:ascii="Tahoma" w:hAnsi="Tahoma" w:cs="Tahoma"/>
              </w:rPr>
              <w:t xml:space="preserve"> – </w:t>
            </w:r>
            <w:r>
              <w:rPr>
                <w:rFonts w:ascii="Tahoma" w:hAnsi="Tahoma" w:cs="Tahoma"/>
              </w:rPr>
              <w:t>Merilo</w:t>
            </w:r>
          </w:p>
        </w:tc>
        <w:tc>
          <w:tcPr>
            <w:tcW w:w="1768" w:type="dxa"/>
          </w:tcPr>
          <w:p w:rsidR="003E54AB" w:rsidRPr="00C8579C" w:rsidRDefault="003E54AB" w:rsidP="00210F1D">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rsidR="003E54AB" w:rsidRPr="00112425" w:rsidRDefault="003E54AB" w:rsidP="003E54AB">
      <w:pPr>
        <w:keepNext/>
        <w:keepLines/>
        <w:tabs>
          <w:tab w:val="left" w:pos="993"/>
        </w:tabs>
        <w:ind w:left="993" w:hanging="993"/>
        <w:rPr>
          <w:rFonts w:ascii="Tahoma" w:hAnsi="Tahoma" w:cs="Tahoma"/>
          <w:b/>
        </w:rPr>
      </w:pPr>
      <w:r w:rsidRPr="00112425">
        <w:rPr>
          <w:rFonts w:ascii="Tahoma" w:hAnsi="Tahoma" w:cs="Tahoma"/>
          <w:b/>
        </w:rPr>
        <w:t xml:space="preserve">IZPOLNI </w:t>
      </w:r>
      <w:r>
        <w:rPr>
          <w:rFonts w:ascii="Tahoma" w:hAnsi="Tahoma" w:cs="Tahoma"/>
          <w:b/>
        </w:rPr>
        <w:t>PONUDNIK</w:t>
      </w:r>
      <w:r w:rsidRPr="00112425">
        <w:rPr>
          <w:rFonts w:ascii="Tahoma" w:hAnsi="Tahoma" w:cs="Tahoma"/>
          <w:b/>
        </w:rPr>
        <w:t>!!!!!!</w:t>
      </w:r>
    </w:p>
    <w:p w:rsidR="003E54AB" w:rsidRPr="00112425" w:rsidRDefault="003E54AB" w:rsidP="003E54AB">
      <w:pPr>
        <w:keepNext/>
        <w:keepLines/>
        <w:jc w:val="both"/>
        <w:rPr>
          <w:rFonts w:ascii="Tahoma" w:hAnsi="Tahoma" w:cs="Tahoma"/>
        </w:rPr>
      </w:pPr>
      <w:r w:rsidRPr="00112425">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rsidR="003E54AB" w:rsidRPr="00112425" w:rsidRDefault="003E54AB" w:rsidP="003E54AB">
      <w:pPr>
        <w:keepNext/>
        <w:keepLines/>
        <w:rPr>
          <w:rFonts w:ascii="Tahoma" w:hAnsi="Tahoma" w:cs="Tahoma"/>
        </w:rPr>
      </w:pPr>
    </w:p>
    <w:tbl>
      <w:tblPr>
        <w:tblW w:w="9495"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1"/>
        <w:gridCol w:w="2328"/>
        <w:gridCol w:w="1218"/>
        <w:gridCol w:w="1474"/>
        <w:gridCol w:w="4367"/>
        <w:gridCol w:w="27"/>
      </w:tblGrid>
      <w:tr w:rsidR="003E54AB" w:rsidRPr="00112425" w:rsidTr="00210F1D">
        <w:trPr>
          <w:gridBefore w:val="1"/>
          <w:gridAfter w:val="1"/>
          <w:wBefore w:w="81" w:type="dxa"/>
          <w:wAfter w:w="27"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rsidR="003E54AB" w:rsidRPr="00112425" w:rsidRDefault="003E54AB" w:rsidP="00210F1D">
            <w:pPr>
              <w:keepNext/>
              <w:keepLines/>
              <w:rPr>
                <w:rFonts w:ascii="Tahoma" w:hAnsi="Tahoma" w:cs="Tahoma"/>
              </w:rPr>
            </w:pPr>
            <w:r w:rsidRPr="00112425">
              <w:rPr>
                <w:rFonts w:ascii="Tahoma" w:hAnsi="Tahoma" w:cs="Tahoma"/>
              </w:rPr>
              <w:t>Investitor del (naročnik oz. plačnik):</w:t>
            </w:r>
          </w:p>
        </w:tc>
        <w:tc>
          <w:tcPr>
            <w:tcW w:w="5841" w:type="dxa"/>
            <w:gridSpan w:val="2"/>
            <w:tcBorders>
              <w:top w:val="single" w:sz="2" w:space="0" w:color="auto"/>
              <w:left w:val="single" w:sz="2" w:space="0" w:color="auto"/>
              <w:bottom w:val="single" w:sz="2" w:space="0" w:color="auto"/>
              <w:right w:val="single" w:sz="2" w:space="0" w:color="auto"/>
            </w:tcBorders>
          </w:tcPr>
          <w:p w:rsidR="003E54AB" w:rsidRPr="00112425" w:rsidRDefault="003E54AB" w:rsidP="00210F1D">
            <w:pPr>
              <w:keepNext/>
              <w:keepLines/>
              <w:rPr>
                <w:rFonts w:ascii="Tahoma" w:hAnsi="Tahoma" w:cs="Tahoma"/>
              </w:rPr>
            </w:pPr>
          </w:p>
          <w:p w:rsidR="003E54AB" w:rsidRPr="00112425" w:rsidRDefault="003E54AB" w:rsidP="00210F1D">
            <w:pPr>
              <w:keepNext/>
              <w:keepLines/>
              <w:rPr>
                <w:rFonts w:ascii="Tahoma" w:hAnsi="Tahoma" w:cs="Tahoma"/>
              </w:rPr>
            </w:pPr>
          </w:p>
        </w:tc>
      </w:tr>
      <w:tr w:rsidR="003E54AB" w:rsidRPr="00112425" w:rsidTr="00210F1D">
        <w:trPr>
          <w:gridBefore w:val="1"/>
          <w:gridAfter w:val="1"/>
          <w:wBefore w:w="81" w:type="dxa"/>
          <w:wAfter w:w="27"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rsidR="003E54AB" w:rsidRPr="00112425" w:rsidRDefault="003E54AB" w:rsidP="00210F1D">
            <w:pPr>
              <w:keepNext/>
              <w:keepLines/>
              <w:rPr>
                <w:rFonts w:ascii="Tahoma" w:hAnsi="Tahoma" w:cs="Tahoma"/>
              </w:rPr>
            </w:pPr>
            <w:r w:rsidRPr="00112425">
              <w:rPr>
                <w:rFonts w:ascii="Tahoma" w:hAnsi="Tahoma" w:cs="Tahoma"/>
              </w:rPr>
              <w:t>Naslov:</w:t>
            </w:r>
          </w:p>
        </w:tc>
        <w:tc>
          <w:tcPr>
            <w:tcW w:w="5841" w:type="dxa"/>
            <w:gridSpan w:val="2"/>
            <w:tcBorders>
              <w:top w:val="single" w:sz="2" w:space="0" w:color="auto"/>
              <w:left w:val="single" w:sz="2" w:space="0" w:color="auto"/>
              <w:bottom w:val="single" w:sz="2" w:space="0" w:color="auto"/>
              <w:right w:val="single" w:sz="2" w:space="0" w:color="auto"/>
            </w:tcBorders>
          </w:tcPr>
          <w:p w:rsidR="003E54AB" w:rsidRPr="00112425" w:rsidRDefault="003E54AB" w:rsidP="00210F1D">
            <w:pPr>
              <w:keepNext/>
              <w:keepLines/>
              <w:rPr>
                <w:rFonts w:ascii="Tahoma" w:hAnsi="Tahoma" w:cs="Tahoma"/>
              </w:rPr>
            </w:pPr>
          </w:p>
          <w:p w:rsidR="003E54AB" w:rsidRPr="00112425" w:rsidRDefault="003E54AB" w:rsidP="00210F1D">
            <w:pPr>
              <w:keepNext/>
              <w:keepLines/>
              <w:rPr>
                <w:rFonts w:ascii="Tahoma" w:hAnsi="Tahoma" w:cs="Tahoma"/>
              </w:rPr>
            </w:pPr>
          </w:p>
        </w:tc>
      </w:tr>
      <w:tr w:rsidR="003E54AB" w:rsidRPr="00112425" w:rsidTr="00210F1D">
        <w:trPr>
          <w:gridBefore w:val="1"/>
          <w:gridAfter w:val="1"/>
          <w:wBefore w:w="81" w:type="dxa"/>
          <w:wAfter w:w="27" w:type="dxa"/>
          <w:trHeight w:val="404"/>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rsidR="003E54AB" w:rsidRPr="00112425" w:rsidRDefault="003E54AB" w:rsidP="00771BE4">
            <w:pPr>
              <w:keepNext/>
              <w:keepLines/>
              <w:rPr>
                <w:rFonts w:ascii="Tahoma" w:hAnsi="Tahoma" w:cs="Tahoma"/>
              </w:rPr>
            </w:pPr>
            <w:r w:rsidRPr="00E954A1">
              <w:rPr>
                <w:rFonts w:ascii="Tahoma" w:hAnsi="Tahoma" w:cs="Tahoma"/>
              </w:rPr>
              <w:t xml:space="preserve">Pooblaščeni inženir </w:t>
            </w:r>
            <w:r>
              <w:rPr>
                <w:rFonts w:ascii="Tahoma" w:hAnsi="Tahoma" w:cs="Tahoma"/>
              </w:rPr>
              <w:t>za</w:t>
            </w:r>
            <w:r w:rsidRPr="00E954A1">
              <w:rPr>
                <w:rFonts w:ascii="Tahoma" w:hAnsi="Tahoma" w:cs="Tahoma"/>
              </w:rPr>
              <w:t xml:space="preserve"> področj</w:t>
            </w:r>
            <w:r>
              <w:rPr>
                <w:rFonts w:ascii="Tahoma" w:hAnsi="Tahoma" w:cs="Tahoma"/>
              </w:rPr>
              <w:t>e</w:t>
            </w:r>
            <w:r w:rsidRPr="00E954A1">
              <w:rPr>
                <w:rFonts w:ascii="Tahoma" w:hAnsi="Tahoma" w:cs="Tahoma"/>
              </w:rPr>
              <w:t xml:space="preserve"> </w:t>
            </w:r>
            <w:r w:rsidR="00771BE4">
              <w:rPr>
                <w:rFonts w:ascii="Tahoma" w:hAnsi="Tahoma" w:cs="Tahoma"/>
              </w:rPr>
              <w:t xml:space="preserve">elektro </w:t>
            </w:r>
            <w:r w:rsidRPr="00771BE4">
              <w:rPr>
                <w:rFonts w:ascii="Tahoma" w:hAnsi="Tahoma" w:cs="Tahoma"/>
              </w:rPr>
              <w:t xml:space="preserve"> del</w:t>
            </w:r>
            <w:r w:rsidRPr="00E954A1">
              <w:rPr>
                <w:rFonts w:ascii="Tahoma" w:hAnsi="Tahoma" w:cs="Tahoma"/>
              </w:rPr>
              <w:t xml:space="preserve"> (ime in priimek):</w:t>
            </w:r>
          </w:p>
        </w:tc>
        <w:tc>
          <w:tcPr>
            <w:tcW w:w="5841" w:type="dxa"/>
            <w:gridSpan w:val="2"/>
            <w:tcBorders>
              <w:top w:val="single" w:sz="2" w:space="0" w:color="auto"/>
              <w:left w:val="single" w:sz="2" w:space="0" w:color="auto"/>
              <w:bottom w:val="single" w:sz="2" w:space="0" w:color="auto"/>
              <w:right w:val="single" w:sz="2" w:space="0" w:color="auto"/>
            </w:tcBorders>
          </w:tcPr>
          <w:p w:rsidR="003E54AB" w:rsidRPr="00112425" w:rsidRDefault="003E54AB" w:rsidP="00210F1D">
            <w:pPr>
              <w:keepNext/>
              <w:keepLines/>
              <w:rPr>
                <w:rFonts w:ascii="Tahoma" w:hAnsi="Tahoma" w:cs="Tahoma"/>
              </w:rPr>
            </w:pPr>
          </w:p>
        </w:tc>
      </w:tr>
      <w:tr w:rsidR="003E54AB" w:rsidRPr="00112425" w:rsidTr="00210F1D">
        <w:trPr>
          <w:gridBefore w:val="1"/>
          <w:gridAfter w:val="1"/>
          <w:wBefore w:w="81" w:type="dxa"/>
          <w:wAfter w:w="27" w:type="dxa"/>
          <w:trHeight w:val="4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rsidR="003E54AB" w:rsidRPr="00112425" w:rsidRDefault="003E54AB" w:rsidP="00210F1D">
            <w:pPr>
              <w:keepNext/>
              <w:keepLines/>
              <w:rPr>
                <w:rFonts w:ascii="Tahoma" w:hAnsi="Tahoma" w:cs="Tahoma"/>
              </w:rPr>
            </w:pPr>
            <w:r w:rsidRPr="00112425">
              <w:rPr>
                <w:rFonts w:ascii="Tahoma" w:hAnsi="Tahoma" w:cs="Tahoma"/>
              </w:rPr>
              <w:t>Kontaktna oseba investitorja:</w:t>
            </w:r>
          </w:p>
        </w:tc>
        <w:tc>
          <w:tcPr>
            <w:tcW w:w="5841" w:type="dxa"/>
            <w:gridSpan w:val="2"/>
            <w:tcBorders>
              <w:top w:val="single" w:sz="2" w:space="0" w:color="auto"/>
              <w:left w:val="single" w:sz="2" w:space="0" w:color="auto"/>
              <w:bottom w:val="single" w:sz="2" w:space="0" w:color="auto"/>
              <w:right w:val="single" w:sz="2" w:space="0" w:color="auto"/>
            </w:tcBorders>
          </w:tcPr>
          <w:p w:rsidR="003E54AB" w:rsidRPr="00112425" w:rsidRDefault="003E54AB" w:rsidP="00210F1D">
            <w:pPr>
              <w:keepNext/>
              <w:keepLines/>
              <w:rPr>
                <w:rFonts w:ascii="Tahoma" w:hAnsi="Tahoma" w:cs="Tahoma"/>
              </w:rPr>
            </w:pPr>
          </w:p>
        </w:tc>
      </w:tr>
      <w:tr w:rsidR="003E54AB" w:rsidRPr="00112425" w:rsidTr="00210F1D">
        <w:trPr>
          <w:gridBefore w:val="1"/>
          <w:gridAfter w:val="1"/>
          <w:wBefore w:w="81" w:type="dxa"/>
          <w:wAfter w:w="27" w:type="dxa"/>
          <w:trHeight w:val="57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rsidR="003E54AB" w:rsidRPr="00112425" w:rsidRDefault="003E54AB" w:rsidP="00210F1D">
            <w:pPr>
              <w:keepNext/>
              <w:keepLines/>
              <w:rPr>
                <w:rFonts w:ascii="Tahoma" w:hAnsi="Tahoma" w:cs="Tahoma"/>
              </w:rPr>
            </w:pPr>
            <w:r w:rsidRPr="00112425">
              <w:rPr>
                <w:rFonts w:ascii="Tahoma" w:hAnsi="Tahoma" w:cs="Tahoma"/>
              </w:rPr>
              <w:t>Telefonska številka/elektronska pošta  investitorja:</w:t>
            </w:r>
          </w:p>
        </w:tc>
        <w:tc>
          <w:tcPr>
            <w:tcW w:w="5841" w:type="dxa"/>
            <w:gridSpan w:val="2"/>
            <w:tcBorders>
              <w:top w:val="single" w:sz="2" w:space="0" w:color="auto"/>
              <w:left w:val="single" w:sz="2" w:space="0" w:color="auto"/>
              <w:bottom w:val="single" w:sz="2" w:space="0" w:color="auto"/>
              <w:right w:val="single" w:sz="2" w:space="0" w:color="auto"/>
            </w:tcBorders>
          </w:tcPr>
          <w:p w:rsidR="003E54AB" w:rsidRPr="00112425" w:rsidRDefault="003E54AB" w:rsidP="00210F1D">
            <w:pPr>
              <w:keepNext/>
              <w:keepLines/>
              <w:rPr>
                <w:rFonts w:ascii="Tahoma" w:hAnsi="Tahoma" w:cs="Tahoma"/>
              </w:rPr>
            </w:pPr>
          </w:p>
        </w:tc>
      </w:tr>
      <w:tr w:rsidR="003E54AB" w:rsidRPr="00112425" w:rsidTr="00210F1D">
        <w:trPr>
          <w:gridBefore w:val="1"/>
          <w:gridAfter w:val="1"/>
          <w:wBefore w:w="81" w:type="dxa"/>
          <w:wAfter w:w="27"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rsidR="003E54AB" w:rsidRPr="00112425" w:rsidRDefault="003E54AB" w:rsidP="00210F1D">
            <w:pPr>
              <w:keepNext/>
              <w:keepLines/>
              <w:rPr>
                <w:rFonts w:ascii="Tahoma" w:hAnsi="Tahoma" w:cs="Tahoma"/>
              </w:rPr>
            </w:pPr>
            <w:r w:rsidRPr="00112425">
              <w:rPr>
                <w:rFonts w:ascii="Tahoma" w:hAnsi="Tahoma" w:cs="Tahoma"/>
              </w:rPr>
              <w:t>Mesec in leto izvedbe:</w:t>
            </w:r>
          </w:p>
        </w:tc>
        <w:tc>
          <w:tcPr>
            <w:tcW w:w="5841" w:type="dxa"/>
            <w:gridSpan w:val="2"/>
            <w:tcBorders>
              <w:top w:val="single" w:sz="2" w:space="0" w:color="auto"/>
              <w:left w:val="single" w:sz="2" w:space="0" w:color="auto"/>
              <w:bottom w:val="single" w:sz="2" w:space="0" w:color="auto"/>
              <w:right w:val="single" w:sz="2" w:space="0" w:color="auto"/>
            </w:tcBorders>
            <w:vAlign w:val="bottom"/>
          </w:tcPr>
          <w:p w:rsidR="003E54AB" w:rsidRPr="00112425" w:rsidRDefault="003E54AB" w:rsidP="00210F1D">
            <w:pPr>
              <w:keepNext/>
              <w:keepLines/>
              <w:rPr>
                <w:rFonts w:ascii="Tahoma" w:hAnsi="Tahoma" w:cs="Tahoma"/>
              </w:rPr>
            </w:pPr>
            <w:r w:rsidRPr="00112425">
              <w:rPr>
                <w:rFonts w:ascii="Tahoma" w:hAnsi="Tahoma" w:cs="Tahoma"/>
              </w:rPr>
              <w:t xml:space="preserve"> Od  __________________         do_________________</w:t>
            </w:r>
          </w:p>
        </w:tc>
      </w:tr>
      <w:tr w:rsidR="003E54AB" w:rsidRPr="00112425" w:rsidTr="00210F1D">
        <w:trPr>
          <w:gridBefore w:val="1"/>
          <w:gridAfter w:val="1"/>
          <w:wBefore w:w="81" w:type="dxa"/>
          <w:wAfter w:w="27" w:type="dxa"/>
          <w:trHeight w:val="2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rsidR="003E54AB" w:rsidRPr="00112425" w:rsidRDefault="003E54AB" w:rsidP="00210F1D">
            <w:pPr>
              <w:keepNext/>
              <w:keepLines/>
              <w:rPr>
                <w:rFonts w:ascii="Tahoma" w:hAnsi="Tahoma" w:cs="Tahoma"/>
              </w:rPr>
            </w:pPr>
            <w:r w:rsidRPr="00112425">
              <w:rPr>
                <w:rFonts w:ascii="Tahoma" w:hAnsi="Tahoma" w:cs="Tahoma"/>
              </w:rPr>
              <w:t>Kraj izvedbe:</w:t>
            </w:r>
          </w:p>
        </w:tc>
        <w:tc>
          <w:tcPr>
            <w:tcW w:w="5841" w:type="dxa"/>
            <w:gridSpan w:val="2"/>
            <w:tcBorders>
              <w:top w:val="single" w:sz="2" w:space="0" w:color="auto"/>
              <w:left w:val="single" w:sz="2" w:space="0" w:color="auto"/>
              <w:bottom w:val="single" w:sz="4" w:space="0" w:color="auto"/>
              <w:right w:val="single" w:sz="2" w:space="0" w:color="auto"/>
            </w:tcBorders>
            <w:vAlign w:val="center"/>
          </w:tcPr>
          <w:p w:rsidR="003E54AB" w:rsidRPr="00112425" w:rsidRDefault="003E54AB" w:rsidP="00210F1D">
            <w:pPr>
              <w:keepNext/>
              <w:keepLines/>
              <w:rPr>
                <w:rFonts w:ascii="Tahoma" w:hAnsi="Tahoma" w:cs="Tahoma"/>
              </w:rPr>
            </w:pPr>
          </w:p>
          <w:p w:rsidR="003E54AB" w:rsidRPr="00112425" w:rsidRDefault="003E54AB" w:rsidP="00210F1D">
            <w:pPr>
              <w:keepNext/>
              <w:keepLines/>
              <w:rPr>
                <w:rFonts w:ascii="Tahoma" w:hAnsi="Tahoma" w:cs="Tahoma"/>
              </w:rPr>
            </w:pPr>
          </w:p>
        </w:tc>
      </w:tr>
      <w:tr w:rsidR="003E54AB" w:rsidRPr="00112425" w:rsidTr="00210F1D">
        <w:trPr>
          <w:gridBefore w:val="1"/>
          <w:gridAfter w:val="1"/>
          <w:wBefore w:w="81" w:type="dxa"/>
          <w:wAfter w:w="27" w:type="dxa"/>
          <w:trHeight w:val="417"/>
        </w:trPr>
        <w:tc>
          <w:tcPr>
            <w:tcW w:w="3546" w:type="dxa"/>
            <w:gridSpan w:val="2"/>
            <w:tcBorders>
              <w:top w:val="single" w:sz="2" w:space="0" w:color="auto"/>
              <w:left w:val="single" w:sz="2" w:space="0" w:color="auto"/>
              <w:bottom w:val="single" w:sz="2" w:space="0" w:color="auto"/>
              <w:right w:val="single" w:sz="2" w:space="0" w:color="auto"/>
            </w:tcBorders>
            <w:vAlign w:val="center"/>
          </w:tcPr>
          <w:p w:rsidR="003E54AB" w:rsidRPr="00112425" w:rsidRDefault="003E54AB" w:rsidP="00210F1D">
            <w:pPr>
              <w:keepNext/>
              <w:keepLines/>
              <w:shd w:val="clear" w:color="auto" w:fill="FFFFFF"/>
              <w:tabs>
                <w:tab w:val="left" w:pos="0"/>
              </w:tabs>
              <w:ind w:right="6"/>
              <w:jc w:val="both"/>
              <w:rPr>
                <w:rFonts w:ascii="Tahoma" w:hAnsi="Tahoma" w:cs="Tahoma"/>
              </w:rPr>
            </w:pPr>
            <w:r>
              <w:rPr>
                <w:rFonts w:ascii="Tahoma" w:hAnsi="Tahoma" w:cs="Tahoma"/>
              </w:rPr>
              <w:t>Naziv projekta:</w:t>
            </w:r>
          </w:p>
        </w:tc>
        <w:tc>
          <w:tcPr>
            <w:tcW w:w="5841" w:type="dxa"/>
            <w:gridSpan w:val="2"/>
            <w:tcBorders>
              <w:top w:val="single" w:sz="2" w:space="0" w:color="auto"/>
              <w:left w:val="single" w:sz="2" w:space="0" w:color="auto"/>
              <w:bottom w:val="single" w:sz="2" w:space="0" w:color="auto"/>
              <w:right w:val="single" w:sz="2" w:space="0" w:color="auto"/>
            </w:tcBorders>
            <w:vAlign w:val="center"/>
          </w:tcPr>
          <w:p w:rsidR="003E54AB" w:rsidRPr="00112425" w:rsidRDefault="003E54AB" w:rsidP="00210F1D">
            <w:pPr>
              <w:keepNext/>
              <w:keepLines/>
              <w:jc w:val="center"/>
              <w:rPr>
                <w:rFonts w:ascii="Tahoma" w:hAnsi="Tahoma" w:cs="Tahoma"/>
              </w:rPr>
            </w:pPr>
          </w:p>
        </w:tc>
      </w:tr>
      <w:tr w:rsidR="003E54AB" w:rsidRPr="00112425" w:rsidTr="00210F1D">
        <w:trPr>
          <w:gridBefore w:val="1"/>
          <w:gridAfter w:val="1"/>
          <w:wBefore w:w="81" w:type="dxa"/>
          <w:wAfter w:w="27" w:type="dxa"/>
          <w:trHeight w:val="1124"/>
        </w:trPr>
        <w:tc>
          <w:tcPr>
            <w:tcW w:w="3546" w:type="dxa"/>
            <w:gridSpan w:val="2"/>
            <w:tcBorders>
              <w:top w:val="single" w:sz="2" w:space="0" w:color="auto"/>
              <w:left w:val="single" w:sz="2" w:space="0" w:color="auto"/>
              <w:bottom w:val="single" w:sz="2" w:space="0" w:color="auto"/>
              <w:right w:val="single" w:sz="2" w:space="0" w:color="auto"/>
            </w:tcBorders>
            <w:vAlign w:val="center"/>
          </w:tcPr>
          <w:p w:rsidR="003E54AB" w:rsidRPr="00112425" w:rsidRDefault="003E54AB" w:rsidP="00210F1D">
            <w:pPr>
              <w:keepNext/>
              <w:keepLines/>
              <w:shd w:val="clear" w:color="auto" w:fill="FFFFFF"/>
              <w:tabs>
                <w:tab w:val="left" w:pos="0"/>
              </w:tabs>
              <w:ind w:right="6"/>
              <w:jc w:val="both"/>
              <w:rPr>
                <w:rFonts w:ascii="Tahoma" w:hAnsi="Tahoma" w:cs="Tahoma"/>
              </w:rPr>
            </w:pPr>
            <w:r>
              <w:rPr>
                <w:rFonts w:ascii="Tahoma" w:hAnsi="Tahoma" w:cs="Tahoma"/>
              </w:rPr>
              <w:t>Kratek opis referenčnih del:</w:t>
            </w:r>
          </w:p>
        </w:tc>
        <w:tc>
          <w:tcPr>
            <w:tcW w:w="5841" w:type="dxa"/>
            <w:gridSpan w:val="2"/>
            <w:tcBorders>
              <w:top w:val="single" w:sz="2" w:space="0" w:color="auto"/>
              <w:left w:val="single" w:sz="2" w:space="0" w:color="auto"/>
              <w:bottom w:val="single" w:sz="4" w:space="0" w:color="auto"/>
              <w:right w:val="single" w:sz="2" w:space="0" w:color="auto"/>
            </w:tcBorders>
            <w:vAlign w:val="center"/>
          </w:tcPr>
          <w:p w:rsidR="003E54AB" w:rsidRPr="00112425" w:rsidRDefault="003E54AB" w:rsidP="00210F1D">
            <w:pPr>
              <w:keepNext/>
              <w:keepLines/>
              <w:jc w:val="center"/>
              <w:rPr>
                <w:rFonts w:ascii="Tahoma" w:hAnsi="Tahoma" w:cs="Tahoma"/>
              </w:rPr>
            </w:pPr>
          </w:p>
        </w:tc>
      </w:tr>
      <w:tr w:rsidR="003E54AB" w:rsidRPr="00112425" w:rsidTr="00210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09" w:type="dxa"/>
            <w:gridSpan w:val="2"/>
            <w:tcBorders>
              <w:top w:val="nil"/>
              <w:left w:val="nil"/>
              <w:bottom w:val="single" w:sz="4" w:space="0" w:color="auto"/>
              <w:right w:val="nil"/>
            </w:tcBorders>
          </w:tcPr>
          <w:p w:rsidR="003E54AB" w:rsidRPr="00112425" w:rsidRDefault="003E54AB" w:rsidP="00210F1D">
            <w:pPr>
              <w:keepNext/>
              <w:keepLines/>
              <w:jc w:val="both"/>
              <w:rPr>
                <w:rFonts w:ascii="Tahoma" w:hAnsi="Tahoma" w:cs="Tahoma"/>
                <w:snapToGrid w:val="0"/>
              </w:rPr>
            </w:pPr>
          </w:p>
        </w:tc>
        <w:tc>
          <w:tcPr>
            <w:tcW w:w="2692" w:type="dxa"/>
            <w:gridSpan w:val="2"/>
          </w:tcPr>
          <w:p w:rsidR="003E54AB" w:rsidRPr="00112425" w:rsidRDefault="003E54AB" w:rsidP="00210F1D">
            <w:pPr>
              <w:keepNext/>
              <w:keepLines/>
              <w:jc w:val="center"/>
              <w:rPr>
                <w:rFonts w:ascii="Tahoma" w:hAnsi="Tahoma" w:cs="Tahoma"/>
                <w:snapToGrid w:val="0"/>
              </w:rPr>
            </w:pPr>
          </w:p>
        </w:tc>
        <w:tc>
          <w:tcPr>
            <w:tcW w:w="4394" w:type="dxa"/>
            <w:gridSpan w:val="2"/>
            <w:tcBorders>
              <w:top w:val="nil"/>
              <w:left w:val="nil"/>
              <w:bottom w:val="single" w:sz="4" w:space="0" w:color="auto"/>
              <w:right w:val="nil"/>
            </w:tcBorders>
          </w:tcPr>
          <w:p w:rsidR="003E54AB" w:rsidRPr="00112425" w:rsidRDefault="003E54AB" w:rsidP="00210F1D">
            <w:pPr>
              <w:keepNext/>
              <w:keepLines/>
              <w:jc w:val="both"/>
              <w:rPr>
                <w:rFonts w:ascii="Tahoma" w:hAnsi="Tahoma" w:cs="Tahoma"/>
                <w:snapToGrid w:val="0"/>
                <w:sz w:val="28"/>
              </w:rPr>
            </w:pPr>
          </w:p>
        </w:tc>
      </w:tr>
      <w:tr w:rsidR="003E54AB" w:rsidRPr="00112425" w:rsidTr="00210F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35"/>
        </w:trPr>
        <w:tc>
          <w:tcPr>
            <w:tcW w:w="2409" w:type="dxa"/>
            <w:gridSpan w:val="2"/>
            <w:tcBorders>
              <w:top w:val="single" w:sz="4" w:space="0" w:color="auto"/>
              <w:left w:val="nil"/>
              <w:bottom w:val="nil"/>
              <w:right w:val="nil"/>
            </w:tcBorders>
            <w:hideMark/>
          </w:tcPr>
          <w:p w:rsidR="003E54AB" w:rsidRPr="00112425" w:rsidRDefault="003E54AB" w:rsidP="00210F1D">
            <w:pPr>
              <w:keepNext/>
              <w:keepLines/>
              <w:jc w:val="center"/>
              <w:rPr>
                <w:rFonts w:ascii="Tahoma" w:hAnsi="Tahoma" w:cs="Tahoma"/>
                <w:snapToGrid w:val="0"/>
              </w:rPr>
            </w:pPr>
            <w:r w:rsidRPr="00112425">
              <w:rPr>
                <w:rFonts w:ascii="Tahoma" w:hAnsi="Tahoma" w:cs="Tahoma"/>
                <w:snapToGrid w:val="0"/>
              </w:rPr>
              <w:t>(kraj, datum)</w:t>
            </w:r>
          </w:p>
        </w:tc>
        <w:tc>
          <w:tcPr>
            <w:tcW w:w="2692" w:type="dxa"/>
            <w:gridSpan w:val="2"/>
            <w:hideMark/>
          </w:tcPr>
          <w:p w:rsidR="003E54AB" w:rsidRPr="00112425" w:rsidRDefault="003E54AB" w:rsidP="00210F1D">
            <w:pPr>
              <w:keepNext/>
              <w:keepLines/>
              <w:jc w:val="center"/>
              <w:rPr>
                <w:rFonts w:ascii="Tahoma" w:hAnsi="Tahoma" w:cs="Tahoma"/>
                <w:snapToGrid w:val="0"/>
              </w:rPr>
            </w:pPr>
            <w:r w:rsidRPr="00112425">
              <w:rPr>
                <w:rFonts w:ascii="Tahoma" w:hAnsi="Tahoma" w:cs="Tahoma"/>
                <w:snapToGrid w:val="0"/>
              </w:rPr>
              <w:t>žig</w:t>
            </w:r>
          </w:p>
        </w:tc>
        <w:tc>
          <w:tcPr>
            <w:tcW w:w="4394" w:type="dxa"/>
            <w:gridSpan w:val="2"/>
            <w:tcBorders>
              <w:top w:val="single" w:sz="4" w:space="0" w:color="auto"/>
              <w:left w:val="nil"/>
              <w:bottom w:val="nil"/>
              <w:right w:val="nil"/>
            </w:tcBorders>
            <w:hideMark/>
          </w:tcPr>
          <w:p w:rsidR="003E54AB" w:rsidRPr="00112425" w:rsidRDefault="003E54AB" w:rsidP="00210F1D">
            <w:pPr>
              <w:keepNext/>
              <w:keepLines/>
              <w:jc w:val="center"/>
              <w:rPr>
                <w:rFonts w:ascii="Tahoma" w:hAnsi="Tahoma" w:cs="Tahoma"/>
                <w:snapToGrid w:val="0"/>
              </w:rPr>
            </w:pPr>
            <w:r>
              <w:rPr>
                <w:rFonts w:ascii="Tahoma" w:hAnsi="Tahoma" w:cs="Tahoma"/>
                <w:snapToGrid w:val="0"/>
              </w:rPr>
              <w:t>(Ime in priimek ter podpis odgovorne osebe</w:t>
            </w:r>
            <w:r w:rsidRPr="00112425">
              <w:rPr>
                <w:rFonts w:ascii="Tahoma" w:hAnsi="Tahoma" w:cs="Tahoma"/>
                <w:snapToGrid w:val="0"/>
              </w:rPr>
              <w:t xml:space="preserve"> </w:t>
            </w:r>
            <w:r>
              <w:rPr>
                <w:rFonts w:ascii="Tahoma" w:hAnsi="Tahoma"/>
                <w:snapToGrid w:val="0"/>
              </w:rPr>
              <w:t>ponudnika</w:t>
            </w:r>
            <w:r w:rsidRPr="00112425">
              <w:rPr>
                <w:rFonts w:ascii="Tahoma" w:hAnsi="Tahoma" w:cs="Tahoma"/>
                <w:snapToGrid w:val="0"/>
              </w:rPr>
              <w:t>)</w:t>
            </w:r>
          </w:p>
        </w:tc>
      </w:tr>
    </w:tbl>
    <w:p w:rsidR="003E54AB" w:rsidRPr="00112425" w:rsidRDefault="003E54AB" w:rsidP="003E54AB">
      <w:pPr>
        <w:keepNext/>
        <w:keepLines/>
        <w:rPr>
          <w:rFonts w:ascii="Tahoma" w:hAnsi="Tahoma" w:cs="Tahoma"/>
          <w:b/>
        </w:rPr>
      </w:pPr>
      <w:r w:rsidRPr="00112425">
        <w:rPr>
          <w:rFonts w:ascii="Tahoma" w:hAnsi="Tahoma" w:cs="Tahoma"/>
          <w:b/>
        </w:rPr>
        <w:t>______________________________________________________________________</w:t>
      </w:r>
    </w:p>
    <w:p w:rsidR="003E54AB" w:rsidRPr="00112425" w:rsidRDefault="003E54AB" w:rsidP="003E54AB">
      <w:pPr>
        <w:keepNext/>
        <w:keepLines/>
        <w:jc w:val="both"/>
        <w:rPr>
          <w:rFonts w:ascii="Tahoma" w:hAnsi="Tahoma" w:cs="Tahoma"/>
          <w:b/>
        </w:rPr>
      </w:pPr>
      <w:r w:rsidRPr="00112425">
        <w:rPr>
          <w:rFonts w:ascii="Tahoma" w:hAnsi="Tahoma" w:cs="Tahoma"/>
          <w:b/>
        </w:rPr>
        <w:t xml:space="preserve">IZPOLNI INVESTITOR (Izdajatelj reference)!!!!! </w:t>
      </w:r>
    </w:p>
    <w:p w:rsidR="003E54AB" w:rsidRPr="00112425" w:rsidRDefault="003E54AB" w:rsidP="003E54AB">
      <w:pPr>
        <w:keepNext/>
        <w:keepLines/>
        <w:jc w:val="both"/>
        <w:rPr>
          <w:rFonts w:ascii="Tahoma" w:hAnsi="Tahoma" w:cs="Tahoma"/>
        </w:rPr>
      </w:pPr>
    </w:p>
    <w:p w:rsidR="003E54AB" w:rsidRDefault="003E54AB" w:rsidP="003E54AB">
      <w:pPr>
        <w:keepNext/>
        <w:keepLines/>
        <w:jc w:val="both"/>
        <w:rPr>
          <w:rFonts w:ascii="Tahoma" w:hAnsi="Tahoma" w:cs="Tahoma"/>
        </w:rPr>
      </w:pPr>
      <w:r w:rsidRPr="00112425">
        <w:rPr>
          <w:rFonts w:ascii="Tahoma" w:hAnsi="Tahoma" w:cs="Tahoma"/>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w:t>
      </w:r>
      <w:r>
        <w:rPr>
          <w:rFonts w:ascii="Tahoma" w:hAnsi="Tahoma" w:cs="Tahoma"/>
        </w:rPr>
        <w:t xml:space="preserve"> št.</w:t>
      </w:r>
      <w:r w:rsidRPr="00112425">
        <w:rPr>
          <w:rFonts w:ascii="Tahoma" w:hAnsi="Tahoma" w:cs="Tahoma"/>
        </w:rPr>
        <w:t xml:space="preserve"> </w:t>
      </w:r>
      <w:r>
        <w:rPr>
          <w:rFonts w:ascii="Tahoma" w:hAnsi="Tahoma" w:cs="Tahoma"/>
          <w:b/>
        </w:rPr>
        <w:t>VKS-</w:t>
      </w:r>
      <w:r w:rsidR="00A1414A">
        <w:rPr>
          <w:rFonts w:ascii="Tahoma" w:hAnsi="Tahoma" w:cs="Tahoma"/>
          <w:b/>
        </w:rPr>
        <w:t>11</w:t>
      </w:r>
      <w:r>
        <w:rPr>
          <w:rFonts w:ascii="Tahoma" w:hAnsi="Tahoma" w:cs="Tahoma"/>
          <w:b/>
        </w:rPr>
        <w:t>/2</w:t>
      </w:r>
      <w:r w:rsidR="00A1414A">
        <w:rPr>
          <w:rFonts w:ascii="Tahoma" w:hAnsi="Tahoma" w:cs="Tahoma"/>
          <w:b/>
        </w:rPr>
        <w:t>2</w:t>
      </w:r>
      <w:r w:rsidRPr="00112425">
        <w:rPr>
          <w:rFonts w:ascii="Tahoma" w:hAnsi="Tahoma" w:cs="Tahoma"/>
          <w:b/>
        </w:rPr>
        <w:t xml:space="preserve"> </w:t>
      </w:r>
      <w:r>
        <w:rPr>
          <w:rFonts w:ascii="Tahoma" w:hAnsi="Tahoma" w:cs="Tahoma"/>
          <w:b/>
          <w:color w:val="000000"/>
        </w:rPr>
        <w:t>Zamenjava diesel agregata na CČN Ljubljana</w:t>
      </w:r>
      <w:r w:rsidRPr="00112425">
        <w:rPr>
          <w:rFonts w:ascii="Tahoma" w:hAnsi="Tahoma" w:cs="Tahoma"/>
        </w:rPr>
        <w:t>.</w:t>
      </w:r>
    </w:p>
    <w:p w:rsidR="003E54AB" w:rsidRPr="00112425" w:rsidRDefault="003E54AB" w:rsidP="003E54AB">
      <w:pPr>
        <w:keepNext/>
        <w:keepLines/>
        <w:jc w:val="both"/>
        <w:rPr>
          <w:rFonts w:ascii="Tahoma" w:hAnsi="Tahoma" w:cs="Tahoma"/>
        </w:rPr>
      </w:pPr>
    </w:p>
    <w:p w:rsidR="003E54AB" w:rsidRPr="00112425" w:rsidRDefault="003E54AB" w:rsidP="003E54AB">
      <w:pPr>
        <w:keepNext/>
        <w:keepLines/>
        <w:jc w:val="center"/>
        <w:rPr>
          <w:rFonts w:ascii="Tahoma" w:hAnsi="Tahoma" w:cs="Tahoma"/>
        </w:rPr>
      </w:pPr>
      <w:r w:rsidRPr="00112425">
        <w:rPr>
          <w:rFonts w:ascii="Tahoma" w:hAnsi="Tahoma" w:cs="Tahoma"/>
        </w:rPr>
        <w:t xml:space="preserve">Izjavljamo, da smo   </w:t>
      </w:r>
      <w:r w:rsidRPr="00112425">
        <w:rPr>
          <w:rFonts w:ascii="Tahoma" w:hAnsi="Tahoma" w:cs="Tahoma"/>
          <w:b/>
          <w:i/>
        </w:rPr>
        <w:t>javni  /  zasebni</w:t>
      </w:r>
      <w:r w:rsidRPr="00112425">
        <w:rPr>
          <w:rFonts w:ascii="Tahoma" w:hAnsi="Tahoma" w:cs="Tahoma"/>
        </w:rPr>
        <w:t xml:space="preserve">   naročnik. (Ustrezno obkrožite)</w:t>
      </w:r>
    </w:p>
    <w:p w:rsidR="003E54AB" w:rsidRPr="00112425" w:rsidRDefault="003E54AB" w:rsidP="003E54AB">
      <w:pPr>
        <w:keepNext/>
        <w:keepLines/>
        <w:rPr>
          <w:rFonts w:ascii="Tahoma" w:hAnsi="Tahoma" w:cs="Tahoma"/>
        </w:rPr>
      </w:pPr>
    </w:p>
    <w:p w:rsidR="003E54AB" w:rsidRPr="00112425" w:rsidRDefault="003E54AB" w:rsidP="003E54AB">
      <w:pPr>
        <w:keepNext/>
        <w:keepLines/>
        <w:rPr>
          <w:rFonts w:ascii="Tahoma" w:hAnsi="Tahoma" w:cs="Tahoma"/>
        </w:rPr>
      </w:pPr>
      <w:r w:rsidRPr="00112425">
        <w:rPr>
          <w:rFonts w:ascii="Tahoma" w:hAnsi="Tahoma" w:cs="Tahoma"/>
        </w:rPr>
        <w:t>Izdajatelj reference</w:t>
      </w:r>
    </w:p>
    <w:p w:rsidR="003E54AB" w:rsidRPr="00112425" w:rsidRDefault="003E54AB" w:rsidP="003E54AB">
      <w:pPr>
        <w:keepNext/>
        <w:keepLines/>
        <w:rPr>
          <w:rFonts w:ascii="Tahoma" w:hAnsi="Tahoma" w:cs="Tahoma"/>
        </w:rPr>
      </w:pPr>
      <w:r w:rsidRPr="00112425">
        <w:rPr>
          <w:rFonts w:ascii="Tahoma" w:hAnsi="Tahoma" w:cs="Tahoma"/>
        </w:rPr>
        <w:t xml:space="preserve"> </w:t>
      </w: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3E54AB" w:rsidRPr="00112425" w:rsidTr="00210F1D">
        <w:trPr>
          <w:trHeight w:val="235"/>
        </w:trPr>
        <w:tc>
          <w:tcPr>
            <w:tcW w:w="2410" w:type="dxa"/>
            <w:tcBorders>
              <w:top w:val="nil"/>
              <w:left w:val="nil"/>
              <w:bottom w:val="single" w:sz="4" w:space="0" w:color="auto"/>
              <w:right w:val="nil"/>
            </w:tcBorders>
          </w:tcPr>
          <w:p w:rsidR="003E54AB" w:rsidRPr="00112425" w:rsidRDefault="003E54AB" w:rsidP="00210F1D">
            <w:pPr>
              <w:keepNext/>
              <w:keepLines/>
              <w:jc w:val="both"/>
              <w:rPr>
                <w:rFonts w:ascii="Tahoma" w:hAnsi="Tahoma" w:cs="Tahoma"/>
                <w:snapToGrid w:val="0"/>
              </w:rPr>
            </w:pPr>
          </w:p>
        </w:tc>
        <w:tc>
          <w:tcPr>
            <w:tcW w:w="2693" w:type="dxa"/>
          </w:tcPr>
          <w:p w:rsidR="003E54AB" w:rsidRPr="00112425" w:rsidRDefault="003E54AB" w:rsidP="00210F1D">
            <w:pPr>
              <w:keepNext/>
              <w:keepLines/>
              <w:jc w:val="center"/>
              <w:rPr>
                <w:rFonts w:ascii="Tahoma" w:hAnsi="Tahoma" w:cs="Tahoma"/>
                <w:snapToGrid w:val="0"/>
              </w:rPr>
            </w:pPr>
          </w:p>
        </w:tc>
        <w:tc>
          <w:tcPr>
            <w:tcW w:w="4395" w:type="dxa"/>
            <w:tcBorders>
              <w:top w:val="nil"/>
              <w:left w:val="nil"/>
              <w:bottom w:val="single" w:sz="4" w:space="0" w:color="auto"/>
              <w:right w:val="nil"/>
            </w:tcBorders>
          </w:tcPr>
          <w:p w:rsidR="003E54AB" w:rsidRPr="00112425" w:rsidRDefault="003E54AB" w:rsidP="00210F1D">
            <w:pPr>
              <w:keepNext/>
              <w:keepLines/>
              <w:jc w:val="both"/>
              <w:rPr>
                <w:rFonts w:ascii="Tahoma" w:hAnsi="Tahoma" w:cs="Tahoma"/>
                <w:snapToGrid w:val="0"/>
                <w:sz w:val="28"/>
              </w:rPr>
            </w:pPr>
          </w:p>
        </w:tc>
      </w:tr>
      <w:tr w:rsidR="003E54AB" w:rsidRPr="00112425" w:rsidTr="00210F1D">
        <w:trPr>
          <w:trHeight w:val="235"/>
        </w:trPr>
        <w:tc>
          <w:tcPr>
            <w:tcW w:w="2410" w:type="dxa"/>
            <w:tcBorders>
              <w:top w:val="single" w:sz="4" w:space="0" w:color="auto"/>
              <w:left w:val="nil"/>
              <w:bottom w:val="nil"/>
              <w:right w:val="nil"/>
            </w:tcBorders>
            <w:hideMark/>
          </w:tcPr>
          <w:p w:rsidR="003E54AB" w:rsidRPr="00112425" w:rsidRDefault="003E54AB" w:rsidP="00210F1D">
            <w:pPr>
              <w:keepNext/>
              <w:keepLines/>
              <w:jc w:val="center"/>
              <w:rPr>
                <w:rFonts w:ascii="Tahoma" w:hAnsi="Tahoma" w:cs="Tahoma"/>
                <w:snapToGrid w:val="0"/>
              </w:rPr>
            </w:pPr>
            <w:r w:rsidRPr="00112425">
              <w:rPr>
                <w:rFonts w:ascii="Tahoma" w:hAnsi="Tahoma" w:cs="Tahoma"/>
                <w:snapToGrid w:val="0"/>
              </w:rPr>
              <w:t>(kraj, datum)</w:t>
            </w:r>
          </w:p>
        </w:tc>
        <w:tc>
          <w:tcPr>
            <w:tcW w:w="2693" w:type="dxa"/>
            <w:hideMark/>
          </w:tcPr>
          <w:p w:rsidR="003E54AB" w:rsidRPr="00112425" w:rsidRDefault="003E54AB" w:rsidP="00210F1D">
            <w:pPr>
              <w:keepNext/>
              <w:keepLines/>
              <w:jc w:val="center"/>
              <w:rPr>
                <w:rFonts w:ascii="Tahoma" w:hAnsi="Tahoma" w:cs="Tahoma"/>
                <w:snapToGrid w:val="0"/>
              </w:rPr>
            </w:pPr>
            <w:r w:rsidRPr="00112425">
              <w:rPr>
                <w:rFonts w:ascii="Tahoma" w:hAnsi="Tahoma" w:cs="Tahoma"/>
                <w:snapToGrid w:val="0"/>
              </w:rPr>
              <w:t>žig</w:t>
            </w:r>
          </w:p>
        </w:tc>
        <w:tc>
          <w:tcPr>
            <w:tcW w:w="4395" w:type="dxa"/>
            <w:tcBorders>
              <w:top w:val="single" w:sz="4" w:space="0" w:color="auto"/>
              <w:left w:val="nil"/>
              <w:bottom w:val="nil"/>
              <w:right w:val="nil"/>
            </w:tcBorders>
            <w:hideMark/>
          </w:tcPr>
          <w:p w:rsidR="003E54AB" w:rsidRPr="00112425" w:rsidRDefault="003E54AB" w:rsidP="00210F1D">
            <w:pPr>
              <w:keepNext/>
              <w:keepLines/>
              <w:jc w:val="center"/>
              <w:rPr>
                <w:rFonts w:ascii="Tahoma" w:hAnsi="Tahoma" w:cs="Tahoma"/>
                <w:snapToGrid w:val="0"/>
              </w:rPr>
            </w:pPr>
            <w:r>
              <w:rPr>
                <w:rFonts w:ascii="Tahoma" w:hAnsi="Tahoma" w:cs="Tahoma"/>
                <w:snapToGrid w:val="0"/>
              </w:rPr>
              <w:t xml:space="preserve">(Ime in priimek ter </w:t>
            </w:r>
            <w:r w:rsidRPr="00112425">
              <w:rPr>
                <w:rFonts w:ascii="Tahoma" w:hAnsi="Tahoma" w:cs="Tahoma"/>
                <w:snapToGrid w:val="0"/>
              </w:rPr>
              <w:t xml:space="preserve">podpis </w:t>
            </w:r>
            <w:r>
              <w:rPr>
                <w:rFonts w:ascii="Tahoma" w:hAnsi="Tahoma" w:cs="Tahoma"/>
                <w:snapToGrid w:val="0"/>
              </w:rPr>
              <w:t>odgovorne osebe investitorja</w:t>
            </w:r>
            <w:r w:rsidRPr="00112425">
              <w:rPr>
                <w:rFonts w:ascii="Tahoma" w:hAnsi="Tahoma" w:cs="Tahoma"/>
                <w:snapToGrid w:val="0"/>
              </w:rPr>
              <w:t>)</w:t>
            </w:r>
          </w:p>
        </w:tc>
      </w:tr>
    </w:tbl>
    <w:p w:rsidR="003E54AB" w:rsidRPr="00112425" w:rsidRDefault="003E54AB" w:rsidP="003E54AB">
      <w:pPr>
        <w:keepNext/>
        <w:keepLines/>
        <w:rPr>
          <w:rFonts w:ascii="Tahoma" w:hAnsi="Tahoma" w:cs="Tahoma"/>
        </w:rPr>
      </w:pPr>
    </w:p>
    <w:p w:rsidR="003E54AB" w:rsidRPr="00112425" w:rsidRDefault="003E54AB" w:rsidP="003E54AB">
      <w:pPr>
        <w:keepNext/>
        <w:keepLines/>
        <w:jc w:val="both"/>
        <w:rPr>
          <w:rFonts w:ascii="Tahoma" w:hAnsi="Tahoma" w:cs="Tahoma"/>
          <w:i/>
          <w:sz w:val="18"/>
          <w:szCs w:val="18"/>
        </w:rPr>
      </w:pPr>
      <w:r w:rsidRPr="00112425">
        <w:rPr>
          <w:rFonts w:ascii="Tahoma" w:hAnsi="Tahoma" w:cs="Tahoma"/>
          <w:b/>
          <w:i/>
          <w:sz w:val="18"/>
          <w:szCs w:val="18"/>
        </w:rPr>
        <w:t>Opomba</w:t>
      </w:r>
      <w:r w:rsidRPr="00112425">
        <w:rPr>
          <w:rFonts w:ascii="Tahoma" w:hAnsi="Tahoma" w:cs="Tahoma"/>
          <w:i/>
          <w:sz w:val="18"/>
          <w:szCs w:val="18"/>
        </w:rPr>
        <w:t>: Obrazec se po potrebi fotokopira.</w:t>
      </w:r>
    </w:p>
    <w:p w:rsidR="003E54AB" w:rsidRDefault="003E54AB" w:rsidP="002F4A49">
      <w:pPr>
        <w:pStyle w:val="Blokbesedila"/>
        <w:keepNext/>
        <w:keepLines/>
        <w:tabs>
          <w:tab w:val="left" w:pos="9354"/>
        </w:tabs>
        <w:ind w:left="0" w:right="-2"/>
        <w:jc w:val="both"/>
        <w:rPr>
          <w:rFonts w:ascii="Tahoma" w:hAnsi="Tahoma" w:cs="Tahoma"/>
          <w:sz w:val="20"/>
        </w:rPr>
      </w:pPr>
    </w:p>
    <w:p w:rsidR="00D23F54" w:rsidRDefault="00D23F54" w:rsidP="002F4A49">
      <w:pPr>
        <w:pStyle w:val="Blokbesedila"/>
        <w:keepNext/>
        <w:keepLines/>
        <w:tabs>
          <w:tab w:val="left" w:pos="9354"/>
        </w:tabs>
        <w:ind w:left="0" w:right="-2"/>
        <w:jc w:val="both"/>
        <w:rPr>
          <w:rFonts w:ascii="Tahoma" w:hAnsi="Tahoma" w:cs="Tahoma"/>
          <w:sz w:val="20"/>
        </w:rPr>
      </w:pPr>
    </w:p>
    <w:p w:rsidR="00D23F54" w:rsidRDefault="00D23F54" w:rsidP="002F4A49">
      <w:pPr>
        <w:pStyle w:val="Blokbesedila"/>
        <w:keepNext/>
        <w:keepLines/>
        <w:tabs>
          <w:tab w:val="left" w:pos="9354"/>
        </w:tabs>
        <w:ind w:left="0" w:right="-2"/>
        <w:jc w:val="both"/>
        <w:rPr>
          <w:rFonts w:ascii="Tahoma" w:hAnsi="Tahoma" w:cs="Tahoma"/>
          <w:sz w:val="20"/>
        </w:rPr>
      </w:pPr>
    </w:p>
    <w:p w:rsidR="00D23F54" w:rsidRDefault="00D23F54" w:rsidP="002F4A49">
      <w:pPr>
        <w:pStyle w:val="Blokbesedila"/>
        <w:keepNext/>
        <w:keepLines/>
        <w:tabs>
          <w:tab w:val="left" w:pos="9354"/>
        </w:tabs>
        <w:ind w:left="0" w:right="-2"/>
        <w:jc w:val="both"/>
        <w:rPr>
          <w:rFonts w:ascii="Tahoma" w:hAnsi="Tahoma" w:cs="Tahoma"/>
          <w:sz w:val="20"/>
        </w:rPr>
      </w:pPr>
    </w:p>
    <w:p w:rsidR="00D23F54" w:rsidRDefault="00D23F54" w:rsidP="002F4A49">
      <w:pPr>
        <w:pStyle w:val="Blokbesedila"/>
        <w:keepNext/>
        <w:keepLines/>
        <w:tabs>
          <w:tab w:val="left" w:pos="9354"/>
        </w:tabs>
        <w:ind w:left="0" w:right="-2"/>
        <w:jc w:val="both"/>
        <w:rPr>
          <w:rFonts w:ascii="Tahoma" w:hAnsi="Tahoma" w:cs="Tahoma"/>
          <w:sz w:val="20"/>
        </w:rPr>
      </w:pPr>
    </w:p>
    <w:p w:rsidR="00D23F54" w:rsidRDefault="00D23F54" w:rsidP="002F4A49">
      <w:pPr>
        <w:pStyle w:val="Blokbesedila"/>
        <w:keepNext/>
        <w:keepLines/>
        <w:tabs>
          <w:tab w:val="left" w:pos="9354"/>
        </w:tabs>
        <w:ind w:left="0" w:right="-2"/>
        <w:jc w:val="both"/>
        <w:rPr>
          <w:rFonts w:ascii="Tahoma" w:hAnsi="Tahoma" w:cs="Tahoma"/>
          <w:sz w:val="20"/>
        </w:rPr>
      </w:pPr>
    </w:p>
    <w:p w:rsidR="00D23F54" w:rsidRDefault="00D23F54" w:rsidP="002F4A49">
      <w:pPr>
        <w:pStyle w:val="Blokbesedila"/>
        <w:keepNext/>
        <w:keepLines/>
        <w:tabs>
          <w:tab w:val="left" w:pos="9354"/>
        </w:tabs>
        <w:ind w:left="0" w:right="-2"/>
        <w:jc w:val="both"/>
        <w:rPr>
          <w:rFonts w:ascii="Tahoma" w:hAnsi="Tahoma" w:cs="Tahoma"/>
          <w:sz w:val="20"/>
        </w:rPr>
      </w:pPr>
    </w:p>
    <w:p w:rsidR="008327C9" w:rsidRDefault="008327C9" w:rsidP="002F4A49">
      <w:pPr>
        <w:pStyle w:val="Blokbesedila"/>
        <w:keepNext/>
        <w:keepLines/>
        <w:tabs>
          <w:tab w:val="left" w:pos="9354"/>
        </w:tabs>
        <w:ind w:left="0" w:right="-2"/>
        <w:jc w:val="both"/>
        <w:rPr>
          <w:rFonts w:ascii="Tahoma" w:hAnsi="Tahoma" w:cs="Tahoma"/>
          <w:sz w:val="20"/>
        </w:rPr>
      </w:pPr>
    </w:p>
    <w:p w:rsidR="008327C9" w:rsidRDefault="008327C9" w:rsidP="002F4A49">
      <w:pPr>
        <w:pStyle w:val="Blokbesedila"/>
        <w:keepNext/>
        <w:keepLines/>
        <w:tabs>
          <w:tab w:val="left" w:pos="9354"/>
        </w:tabs>
        <w:ind w:left="0" w:right="-2"/>
        <w:jc w:val="both"/>
        <w:rPr>
          <w:rFonts w:ascii="Tahoma" w:hAnsi="Tahoma" w:cs="Tahoma"/>
          <w:sz w:val="20"/>
        </w:rPr>
      </w:pPr>
    </w:p>
    <w:p w:rsidR="008327C9" w:rsidRDefault="008327C9" w:rsidP="002F4A49">
      <w:pPr>
        <w:pStyle w:val="Blokbesedila"/>
        <w:keepNext/>
        <w:keepLines/>
        <w:tabs>
          <w:tab w:val="left" w:pos="9354"/>
        </w:tabs>
        <w:ind w:left="0" w:right="-2"/>
        <w:jc w:val="both"/>
        <w:rPr>
          <w:rFonts w:ascii="Tahoma" w:hAnsi="Tahoma" w:cs="Tahoma"/>
          <w:sz w:val="20"/>
        </w:rPr>
      </w:pPr>
    </w:p>
    <w:p w:rsidR="00F603C3" w:rsidRDefault="00F603C3" w:rsidP="002F4A49">
      <w:pPr>
        <w:pStyle w:val="Blokbesedila"/>
        <w:keepNext/>
        <w:keepLines/>
        <w:tabs>
          <w:tab w:val="left" w:pos="9354"/>
        </w:tabs>
        <w:ind w:left="0" w:right="-2"/>
        <w:jc w:val="both"/>
        <w:rPr>
          <w:rFonts w:ascii="Tahoma" w:hAnsi="Tahoma" w:cs="Tahoma"/>
          <w:sz w:val="20"/>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2C0B2F" w:rsidRPr="00112425" w:rsidTr="002908E8">
        <w:tc>
          <w:tcPr>
            <w:tcW w:w="8115" w:type="dxa"/>
          </w:tcPr>
          <w:p w:rsidR="002C0B2F" w:rsidRPr="00112425" w:rsidRDefault="002C0B2F" w:rsidP="002F4A49">
            <w:pPr>
              <w:keepNext/>
              <w:keepLines/>
              <w:jc w:val="both"/>
              <w:rPr>
                <w:rFonts w:ascii="Tahoma" w:hAnsi="Tahoma" w:cs="Tahoma"/>
              </w:rPr>
            </w:pPr>
            <w:r w:rsidRPr="00112425">
              <w:rPr>
                <w:rFonts w:ascii="Tahoma" w:hAnsi="Tahoma" w:cs="Tahoma"/>
              </w:rPr>
              <w:t>IZJAVA O IZPOLNJEVANJU SPOSOBNOSTI PONUDNIKA/PARTNERJA</w:t>
            </w:r>
          </w:p>
        </w:tc>
        <w:tc>
          <w:tcPr>
            <w:tcW w:w="1559" w:type="dxa"/>
          </w:tcPr>
          <w:p w:rsidR="002C0B2F" w:rsidRPr="00112425" w:rsidRDefault="002C0B2F" w:rsidP="002F4A49">
            <w:pPr>
              <w:keepNext/>
              <w:keepLines/>
              <w:jc w:val="both"/>
              <w:rPr>
                <w:rFonts w:ascii="Tahoma" w:hAnsi="Tahoma" w:cs="Tahoma"/>
                <w:b/>
                <w:i/>
              </w:rPr>
            </w:pPr>
            <w:r w:rsidRPr="00112425">
              <w:rPr>
                <w:rFonts w:ascii="Tahoma" w:hAnsi="Tahoma" w:cs="Tahoma"/>
                <w:b/>
                <w:i/>
              </w:rPr>
              <w:t>Priloga 3/1</w:t>
            </w:r>
          </w:p>
        </w:tc>
      </w:tr>
    </w:tbl>
    <w:p w:rsidR="005B2B2C" w:rsidRPr="00112425" w:rsidRDefault="005B2B2C" w:rsidP="002F4A49">
      <w:pPr>
        <w:keepNext/>
        <w:keepLines/>
        <w:jc w:val="both"/>
        <w:rPr>
          <w:rFonts w:ascii="Tahoma" w:hAnsi="Tahoma" w:cs="Tahoma"/>
        </w:rPr>
      </w:pPr>
    </w:p>
    <w:p w:rsidR="00322A4F" w:rsidRDefault="00FF3C2E" w:rsidP="002F4A49">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354F25">
        <w:rPr>
          <w:rFonts w:ascii="Tahoma" w:hAnsi="Tahoma" w:cs="Tahoma"/>
          <w:b/>
        </w:rPr>
        <w:t>VKS-</w:t>
      </w:r>
      <w:r w:rsidR="00C673A7">
        <w:rPr>
          <w:rFonts w:ascii="Tahoma" w:hAnsi="Tahoma" w:cs="Tahoma"/>
          <w:b/>
        </w:rPr>
        <w:t>11</w:t>
      </w:r>
      <w:r w:rsidR="00354F25">
        <w:rPr>
          <w:rFonts w:ascii="Tahoma" w:hAnsi="Tahoma" w:cs="Tahoma"/>
          <w:b/>
        </w:rPr>
        <w:t>/2</w:t>
      </w:r>
      <w:r w:rsidR="00C673A7">
        <w:rPr>
          <w:rFonts w:ascii="Tahoma" w:hAnsi="Tahoma" w:cs="Tahoma"/>
          <w:b/>
        </w:rPr>
        <w:t>2</w:t>
      </w:r>
      <w:r w:rsidR="00FE6940" w:rsidRPr="00112425">
        <w:rPr>
          <w:rFonts w:ascii="Tahoma" w:hAnsi="Tahoma" w:cs="Tahoma"/>
          <w:b/>
        </w:rPr>
        <w:t xml:space="preserve"> </w:t>
      </w:r>
      <w:r w:rsidR="00354F25">
        <w:rPr>
          <w:rFonts w:ascii="Tahoma" w:hAnsi="Tahoma" w:cs="Tahoma"/>
          <w:b/>
          <w:color w:val="000000"/>
        </w:rPr>
        <w:t>Zamenjava diesel agregata na CČN Ljubljana</w:t>
      </w:r>
      <w:r w:rsidR="0054060F" w:rsidRPr="00112425">
        <w:rPr>
          <w:rFonts w:ascii="Tahoma" w:hAnsi="Tahoma" w:cs="Tahoma"/>
        </w:rPr>
        <w:t xml:space="preserve">, </w:t>
      </w:r>
      <w:r w:rsidRPr="00112425">
        <w:rPr>
          <w:rFonts w:ascii="Tahoma" w:hAnsi="Tahoma" w:cs="Tahoma"/>
        </w:rPr>
        <w:t xml:space="preserve">kot </w:t>
      </w:r>
      <w:r w:rsidR="00AB73E5" w:rsidRPr="00AB73E5">
        <w:rPr>
          <w:rFonts w:ascii="Tahoma" w:hAnsi="Tahoma" w:cs="Tahoma"/>
          <w:i/>
        </w:rPr>
        <w:t>(ustrezno označi)</w:t>
      </w:r>
    </w:p>
    <w:p w:rsidR="00322A4F" w:rsidRDefault="00322A4F" w:rsidP="002F4A49">
      <w:pPr>
        <w:keepNext/>
        <w:keepLines/>
        <w:jc w:val="both"/>
        <w:rPr>
          <w:rFonts w:ascii="Tahoma" w:hAnsi="Tahoma" w:cs="Tahoma"/>
        </w:rPr>
      </w:pPr>
    </w:p>
    <w:p w:rsidR="0054060F" w:rsidRPr="00AB73E5" w:rsidRDefault="00FF3C2E" w:rsidP="00105AE7">
      <w:pPr>
        <w:pStyle w:val="Odstavekseznama"/>
        <w:keepNext/>
        <w:keepLines/>
        <w:numPr>
          <w:ilvl w:val="0"/>
          <w:numId w:val="46"/>
        </w:numPr>
        <w:ind w:left="426" w:hanging="426"/>
        <w:jc w:val="both"/>
        <w:rPr>
          <w:rFonts w:ascii="Tahoma" w:hAnsi="Tahoma" w:cs="Tahoma"/>
        </w:rPr>
      </w:pPr>
      <w:r w:rsidRPr="00322A4F">
        <w:rPr>
          <w:rFonts w:ascii="Tahoma" w:hAnsi="Tahoma" w:cs="Tahoma"/>
          <w:b/>
        </w:rPr>
        <w:t>ponudnik _____________________________________</w:t>
      </w:r>
      <w:r w:rsidR="00A271A0" w:rsidRPr="00322A4F">
        <w:rPr>
          <w:rFonts w:ascii="Tahoma" w:hAnsi="Tahoma" w:cs="Tahoma"/>
          <w:b/>
        </w:rPr>
        <w:t xml:space="preserve"> </w:t>
      </w:r>
      <w:r w:rsidR="00A271A0" w:rsidRPr="00322A4F">
        <w:rPr>
          <w:rFonts w:ascii="Tahoma" w:hAnsi="Tahoma" w:cs="Tahoma"/>
          <w:i/>
        </w:rPr>
        <w:t>(navedba ponudnika)</w:t>
      </w:r>
      <w:r w:rsidR="001660D4" w:rsidRPr="00322A4F">
        <w:rPr>
          <w:rFonts w:ascii="Tahoma" w:hAnsi="Tahoma" w:cs="Tahoma"/>
          <w:i/>
        </w:rPr>
        <w:t xml:space="preserve">, </w:t>
      </w:r>
      <w:r w:rsidR="001660D4" w:rsidRPr="00AB73E5">
        <w:rPr>
          <w:rFonts w:ascii="Tahoma" w:hAnsi="Tahoma" w:cs="Tahoma"/>
        </w:rPr>
        <w:t>matična št.</w:t>
      </w:r>
      <w:r w:rsidR="001660D4" w:rsidRPr="00322A4F">
        <w:rPr>
          <w:rFonts w:ascii="Tahoma" w:hAnsi="Tahoma" w:cs="Tahoma"/>
          <w:i/>
        </w:rPr>
        <w:t xml:space="preserve"> ____________________ </w:t>
      </w:r>
    </w:p>
    <w:p w:rsidR="00AB73E5" w:rsidRPr="00322A4F" w:rsidRDefault="00AB73E5" w:rsidP="00AB73E5">
      <w:pPr>
        <w:pStyle w:val="Odstavekseznama"/>
        <w:keepNext/>
        <w:keepLines/>
        <w:numPr>
          <w:ilvl w:val="0"/>
          <w:numId w:val="46"/>
        </w:numPr>
        <w:ind w:left="426" w:hanging="426"/>
        <w:jc w:val="both"/>
        <w:rPr>
          <w:rFonts w:ascii="Tahoma" w:hAnsi="Tahoma" w:cs="Tahoma"/>
        </w:rPr>
      </w:pPr>
      <w:r w:rsidRPr="00322A4F">
        <w:rPr>
          <w:rFonts w:ascii="Tahoma" w:hAnsi="Tahoma" w:cs="Tahoma"/>
          <w:b/>
        </w:rPr>
        <w:t xml:space="preserve">partner _____________________________________ </w:t>
      </w:r>
      <w:r w:rsidRPr="00322A4F">
        <w:rPr>
          <w:rFonts w:ascii="Tahoma" w:hAnsi="Tahoma" w:cs="Tahoma"/>
          <w:i/>
        </w:rPr>
        <w:t xml:space="preserve">(navedba partnerja), </w:t>
      </w:r>
      <w:r w:rsidRPr="00AB73E5">
        <w:rPr>
          <w:rFonts w:ascii="Tahoma" w:hAnsi="Tahoma" w:cs="Tahoma"/>
        </w:rPr>
        <w:t>matična št.</w:t>
      </w:r>
      <w:r w:rsidRPr="00322A4F">
        <w:rPr>
          <w:rFonts w:ascii="Tahoma" w:hAnsi="Tahoma" w:cs="Tahoma"/>
          <w:i/>
        </w:rPr>
        <w:t xml:space="preserve"> ____________________ </w:t>
      </w:r>
    </w:p>
    <w:p w:rsidR="00AB73E5" w:rsidRPr="00322A4F" w:rsidRDefault="00AB73E5" w:rsidP="00AB73E5">
      <w:pPr>
        <w:pStyle w:val="Odstavekseznama"/>
        <w:keepNext/>
        <w:keepLines/>
        <w:ind w:left="426"/>
        <w:jc w:val="both"/>
        <w:rPr>
          <w:rFonts w:ascii="Tahoma" w:hAnsi="Tahoma" w:cs="Tahoma"/>
        </w:rPr>
      </w:pPr>
    </w:p>
    <w:p w:rsidR="0054060F" w:rsidRPr="00112425" w:rsidRDefault="0054060F" w:rsidP="002F4A49">
      <w:pPr>
        <w:pStyle w:val="Blokbesedila"/>
        <w:keepNext/>
        <w:keepLines/>
        <w:ind w:left="0" w:right="565"/>
        <w:jc w:val="both"/>
        <w:rPr>
          <w:rFonts w:ascii="Tahoma" w:hAnsi="Tahoma" w:cs="Tahoma"/>
          <w:sz w:val="20"/>
        </w:rPr>
      </w:pPr>
    </w:p>
    <w:p w:rsidR="00FF3C2E" w:rsidRPr="00112425" w:rsidRDefault="00FF3C2E" w:rsidP="002F4A49">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rsidR="00FF3C2E" w:rsidRPr="00112425" w:rsidRDefault="00FF3C2E" w:rsidP="002F4A49">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rsidR="00FF3C2E" w:rsidRPr="00112425" w:rsidRDefault="00FF3C2E" w:rsidP="002F4A4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 ki ima elemente naslednjih kaznivih dejanj, ki so opredeljena v prvem odstavku 75. člena ZJN-3;</w:t>
      </w:r>
    </w:p>
    <w:p w:rsidR="00FF3C2E" w:rsidRPr="00112425" w:rsidRDefault="00FF3C2E" w:rsidP="002F4A4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rsidR="00FF3C2E" w:rsidRPr="00112425" w:rsidRDefault="00FF3C2E" w:rsidP="002F4A4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evidenco </w:t>
      </w:r>
      <w:r w:rsidR="00C356FB" w:rsidRPr="00C356FB">
        <w:rPr>
          <w:rFonts w:ascii="Tahoma" w:hAnsi="Tahoma" w:cs="Tahoma"/>
          <w:sz w:val="20"/>
        </w:rPr>
        <w:t>gospodarskih subjektov z izrečenimi stranskimi sankcijami izločitve iz postopkov javnega naročanja</w:t>
      </w:r>
      <w:r w:rsidRPr="00112425">
        <w:rPr>
          <w:rFonts w:ascii="Tahoma" w:hAnsi="Tahoma" w:cs="Tahoma"/>
          <w:sz w:val="20"/>
        </w:rPr>
        <w:t>;</w:t>
      </w:r>
    </w:p>
    <w:p w:rsidR="00FF3C2E" w:rsidRPr="00112425" w:rsidRDefault="00FF3C2E" w:rsidP="002F4A4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002C0B2F" w:rsidRPr="002C0B2F">
        <w:rPr>
          <w:rFonts w:ascii="Tahoma" w:hAnsi="Tahoma" w:cs="Tahoma"/>
          <w:sz w:val="20"/>
        </w:rPr>
        <w:t xml:space="preserve">pristojni organ Republike Slovenije ali druge države članice ali tretje države </w:t>
      </w:r>
      <w:r w:rsidR="002C0B2F">
        <w:rPr>
          <w:rFonts w:ascii="Tahoma" w:hAnsi="Tahoma" w:cs="Tahoma"/>
          <w:sz w:val="20"/>
        </w:rPr>
        <w:t>ni</w:t>
      </w:r>
      <w:r w:rsidR="002C0B2F"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sidR="002C0B2F">
        <w:rPr>
          <w:rFonts w:ascii="Tahoma" w:hAnsi="Tahoma" w:cs="Tahoma"/>
          <w:sz w:val="20"/>
        </w:rPr>
        <w:t xml:space="preserve"> </w:t>
      </w:r>
      <w:r w:rsidR="002C0B2F"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rsidR="001B1358" w:rsidRPr="00112425" w:rsidRDefault="001B1358" w:rsidP="002F4A49">
      <w:pPr>
        <w:pStyle w:val="Blokbesedila"/>
        <w:keepNext/>
        <w:keepLines/>
        <w:tabs>
          <w:tab w:val="clear" w:pos="8647"/>
          <w:tab w:val="left" w:pos="426"/>
          <w:tab w:val="left" w:pos="9354"/>
        </w:tabs>
        <w:ind w:left="426" w:right="-2"/>
        <w:jc w:val="both"/>
        <w:rPr>
          <w:rFonts w:ascii="Tahoma" w:hAnsi="Tahoma" w:cs="Tahoma"/>
          <w:sz w:val="20"/>
        </w:rPr>
      </w:pPr>
    </w:p>
    <w:p w:rsidR="00FF3C2E" w:rsidRPr="00112425" w:rsidRDefault="00FF3C2E" w:rsidP="002F4A49">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rsidR="00C455E5" w:rsidRDefault="00FF3C2E" w:rsidP="002F4A4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rsidR="00B54159" w:rsidRPr="00112425" w:rsidRDefault="00B54159" w:rsidP="002F4A49">
      <w:pPr>
        <w:pStyle w:val="Blokbesedila"/>
        <w:keepNext/>
        <w:keepLines/>
        <w:numPr>
          <w:ilvl w:val="1"/>
          <w:numId w:val="9"/>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 xml:space="preserve">šestih (6) mesecih pred </w:t>
      </w:r>
      <w:r>
        <w:rPr>
          <w:rFonts w:ascii="Tahoma" w:hAnsi="Tahoma" w:cs="Tahoma"/>
          <w:sz w:val="20"/>
        </w:rPr>
        <w:t xml:space="preserve">datumom, določenim za oddajo ponudb nismo imeli </w:t>
      </w:r>
      <w:r w:rsidRPr="00B54159">
        <w:rPr>
          <w:rFonts w:ascii="Tahoma" w:hAnsi="Tahoma" w:cs="Tahoma"/>
          <w:sz w:val="20"/>
        </w:rPr>
        <w:t xml:space="preserve"> dospelih neporavnanih obveznosti</w:t>
      </w:r>
      <w:r>
        <w:rPr>
          <w:rFonts w:ascii="Tahoma" w:hAnsi="Tahoma" w:cs="Tahoma"/>
          <w:sz w:val="20"/>
        </w:rPr>
        <w:t>;</w:t>
      </w:r>
    </w:p>
    <w:p w:rsidR="00FF3C2E" w:rsidRPr="00112425" w:rsidRDefault="00C455E5" w:rsidP="002F4A4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 xml:space="preserve">razpolagamo </w:t>
      </w:r>
      <w:r w:rsidR="000E1BF4" w:rsidRPr="00112425">
        <w:rPr>
          <w:rFonts w:ascii="Tahoma" w:hAnsi="Tahoma" w:cs="Tahoma"/>
          <w:sz w:val="20"/>
        </w:rPr>
        <w:t xml:space="preserve">z vsemi tehničnimi sredstvi, </w:t>
      </w:r>
      <w:r w:rsidRPr="00112425">
        <w:rPr>
          <w:rFonts w:ascii="Tahoma" w:hAnsi="Tahoma" w:cs="Tahoma"/>
          <w:sz w:val="20"/>
        </w:rPr>
        <w:t>opremo</w:t>
      </w:r>
      <w:r w:rsidR="000E1BF4" w:rsidRPr="00112425">
        <w:rPr>
          <w:rFonts w:ascii="Tahoma" w:hAnsi="Tahoma" w:cs="Tahoma"/>
          <w:sz w:val="20"/>
        </w:rPr>
        <w:t xml:space="preserve"> in kadrom</w:t>
      </w:r>
      <w:r w:rsidRPr="00112425">
        <w:rPr>
          <w:rFonts w:ascii="Tahoma" w:hAnsi="Tahoma" w:cs="Tahoma"/>
          <w:sz w:val="20"/>
        </w:rPr>
        <w:t>, ter bomo zagotovili ustrezne tehnične zmogljivosti za kvalitetno izvedbo celotnega naročila v predvidenem roku, skladno z zahtevami iz razpisne dokumentacije, pravili stroke ter določili predpisov in standardov s področja predmeta naročila</w:t>
      </w:r>
      <w:r w:rsidR="00FF3C2E" w:rsidRPr="00112425">
        <w:rPr>
          <w:rFonts w:ascii="Tahoma" w:hAnsi="Tahoma" w:cs="Tahoma"/>
          <w:sz w:val="20"/>
        </w:rPr>
        <w:t>,</w:t>
      </w:r>
    </w:p>
    <w:p w:rsidR="00FF3C2E" w:rsidRDefault="00FF3C2E" w:rsidP="002F4A4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nismo uvrščeni na seznam poslovnih subjektov, s katerimi na podlagi 35. člena Zakona o integriteti in preprečevanju korupcije (Ur. l. RS, št. 69/11-UPB2</w:t>
      </w:r>
      <w:r w:rsidR="006C489F">
        <w:rPr>
          <w:rFonts w:ascii="Tahoma" w:hAnsi="Tahoma" w:cs="Tahoma"/>
          <w:sz w:val="20"/>
        </w:rPr>
        <w:t xml:space="preserve"> s spremembami</w:t>
      </w:r>
      <w:r w:rsidRPr="00112425">
        <w:rPr>
          <w:rFonts w:ascii="Tahoma" w:hAnsi="Tahoma" w:cs="Tahoma"/>
          <w:sz w:val="20"/>
        </w:rPr>
        <w:t>, v nadaljevanju: ZIntPK)</w:t>
      </w:r>
      <w:r w:rsidR="002C0B2F">
        <w:rPr>
          <w:rFonts w:ascii="Tahoma" w:hAnsi="Tahoma" w:cs="Tahoma"/>
          <w:sz w:val="20"/>
        </w:rPr>
        <w:t>, naročniki ne smejo sodelovati;</w:t>
      </w:r>
    </w:p>
    <w:p w:rsidR="002C0B2F" w:rsidRDefault="002C0B2F" w:rsidP="002F4A4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386174">
        <w:rPr>
          <w:rFonts w:ascii="Tahoma" w:hAnsi="Tahoma" w:cs="Tahoma"/>
          <w:sz w:val="20"/>
        </w:rPr>
        <w:t xml:space="preserve">da se strinjamo in v celoti izpolnjujemo vse pogoje in zahteve glede </w:t>
      </w:r>
      <w:r>
        <w:rPr>
          <w:rFonts w:ascii="Tahoma" w:hAnsi="Tahoma" w:cs="Tahoma"/>
          <w:sz w:val="20"/>
        </w:rPr>
        <w:t>predmeta javnega naročila, za katerega oddajamo ponudbo</w:t>
      </w:r>
      <w:r w:rsidRPr="00386174">
        <w:rPr>
          <w:rFonts w:ascii="Tahoma" w:hAnsi="Tahoma" w:cs="Tahoma"/>
          <w:sz w:val="20"/>
        </w:rPr>
        <w:t xml:space="preserve"> in ostalih pogojev in zahtev, ki so navedeni v </w:t>
      </w:r>
      <w:r>
        <w:rPr>
          <w:rFonts w:ascii="Tahoma" w:hAnsi="Tahoma" w:cs="Tahoma"/>
          <w:sz w:val="20"/>
        </w:rPr>
        <w:t xml:space="preserve">predmetni </w:t>
      </w:r>
      <w:r w:rsidRPr="00386174">
        <w:rPr>
          <w:rFonts w:ascii="Tahoma" w:hAnsi="Tahoma" w:cs="Tahoma"/>
          <w:sz w:val="20"/>
        </w:rPr>
        <w:t>razpisn</w:t>
      </w:r>
      <w:r>
        <w:rPr>
          <w:rFonts w:ascii="Tahoma" w:hAnsi="Tahoma" w:cs="Tahoma"/>
          <w:sz w:val="20"/>
        </w:rPr>
        <w:t>i</w:t>
      </w:r>
      <w:r w:rsidRPr="00386174">
        <w:rPr>
          <w:rFonts w:ascii="Tahoma" w:hAnsi="Tahoma" w:cs="Tahoma"/>
          <w:sz w:val="20"/>
        </w:rPr>
        <w:t xml:space="preserve"> dokumentacij</w:t>
      </w:r>
      <w:r>
        <w:rPr>
          <w:rFonts w:ascii="Tahoma" w:hAnsi="Tahoma" w:cs="Tahoma"/>
          <w:sz w:val="20"/>
        </w:rPr>
        <w:t>i</w:t>
      </w:r>
      <w:r w:rsidRPr="00386174">
        <w:rPr>
          <w:rFonts w:ascii="Tahoma" w:hAnsi="Tahoma" w:cs="Tahoma"/>
          <w:sz w:val="20"/>
        </w:rPr>
        <w:t>.</w:t>
      </w:r>
    </w:p>
    <w:p w:rsidR="002C0B2F" w:rsidRDefault="002C0B2F" w:rsidP="002F4A49">
      <w:pPr>
        <w:pStyle w:val="Blokbesedila"/>
        <w:keepNext/>
        <w:keepLines/>
        <w:tabs>
          <w:tab w:val="clear" w:pos="8647"/>
          <w:tab w:val="left" w:pos="426"/>
        </w:tabs>
        <w:ind w:left="0" w:right="-2"/>
        <w:jc w:val="both"/>
        <w:rPr>
          <w:rFonts w:ascii="Tahoma" w:hAnsi="Tahoma" w:cs="Tahoma"/>
          <w:sz w:val="20"/>
        </w:rPr>
      </w:pPr>
    </w:p>
    <w:p w:rsidR="002C0B2F" w:rsidRDefault="002C0B2F" w:rsidP="002F4A49">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rsidR="002C0B2F" w:rsidRDefault="002C0B2F" w:rsidP="002F4A4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w:t>
      </w:r>
    </w:p>
    <w:p w:rsidR="00287475" w:rsidRDefault="00287475" w:rsidP="00287475">
      <w:pPr>
        <w:pStyle w:val="Blokbesedila"/>
        <w:keepNext/>
        <w:keepLines/>
        <w:tabs>
          <w:tab w:val="clear" w:pos="8647"/>
          <w:tab w:val="left" w:pos="426"/>
          <w:tab w:val="left" w:pos="9354"/>
        </w:tabs>
        <w:ind w:left="426" w:right="-2"/>
        <w:jc w:val="both"/>
        <w:rPr>
          <w:rFonts w:ascii="Tahoma" w:hAnsi="Tahoma" w:cs="Tahoma"/>
          <w:sz w:val="20"/>
        </w:rPr>
      </w:pPr>
    </w:p>
    <w:p w:rsidR="002C0B2F" w:rsidRDefault="002C0B2F" w:rsidP="002F4A49">
      <w:pPr>
        <w:pStyle w:val="Blokbesedila"/>
        <w:keepNext/>
        <w:keepLines/>
        <w:numPr>
          <w:ilvl w:val="0"/>
          <w:numId w:val="9"/>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rsidR="002C0B2F" w:rsidRDefault="002C0B2F" w:rsidP="002F4A4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lastRenderedPageBreak/>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rsidR="002A6BE2" w:rsidRDefault="002A6BE2" w:rsidP="002F4A49">
      <w:pPr>
        <w:pStyle w:val="Blokbesedila"/>
        <w:keepNext/>
        <w:keepLines/>
        <w:tabs>
          <w:tab w:val="left" w:pos="0"/>
        </w:tabs>
        <w:ind w:left="0" w:right="-2"/>
        <w:jc w:val="both"/>
        <w:rPr>
          <w:rFonts w:ascii="Tahoma" w:hAnsi="Tahoma" w:cs="Tahoma"/>
          <w:sz w:val="20"/>
        </w:rPr>
      </w:pPr>
    </w:p>
    <w:p w:rsidR="002C0B2F" w:rsidRPr="00392084" w:rsidRDefault="002C0B2F" w:rsidP="0001763F">
      <w:pPr>
        <w:pStyle w:val="Blokbesedila"/>
        <w:keepNext/>
        <w:keepLines/>
        <w:tabs>
          <w:tab w:val="left" w:pos="0"/>
        </w:tabs>
        <w:ind w:left="0" w:right="-2"/>
        <w:jc w:val="both"/>
        <w:rPr>
          <w:rFonts w:ascii="Tahoma" w:hAnsi="Tahoma" w:cs="Tahoma"/>
          <w:sz w:val="20"/>
        </w:rPr>
      </w:pPr>
      <w:r w:rsidRPr="00BC7556">
        <w:rPr>
          <w:rFonts w:ascii="Tahoma" w:hAnsi="Tahoma" w:cs="Tahoma"/>
          <w:b/>
          <w:sz w:val="20"/>
        </w:rPr>
        <w:t xml:space="preserve">S podpisom te izjave </w:t>
      </w:r>
      <w:r>
        <w:rPr>
          <w:rFonts w:ascii="Tahoma" w:hAnsi="Tahoma" w:cs="Tahoma"/>
          <w:b/>
          <w:sz w:val="20"/>
        </w:rPr>
        <w:t>izjavljamo</w:t>
      </w:r>
      <w:r w:rsidR="00833EB0">
        <w:rPr>
          <w:rFonts w:ascii="Tahoma" w:hAnsi="Tahoma" w:cs="Tahoma"/>
          <w:b/>
          <w:sz w:val="20"/>
        </w:rPr>
        <w:t xml:space="preserve"> tudi</w:t>
      </w:r>
      <w:r>
        <w:rPr>
          <w:rFonts w:ascii="Tahoma" w:hAnsi="Tahoma" w:cs="Tahoma"/>
          <w:b/>
          <w:sz w:val="20"/>
        </w:rPr>
        <w:t>,</w:t>
      </w:r>
      <w:r w:rsidR="00833EB0">
        <w:rPr>
          <w:rFonts w:ascii="Tahoma" w:hAnsi="Tahoma" w:cs="Tahoma"/>
          <w:b/>
          <w:sz w:val="20"/>
        </w:rPr>
        <w:t xml:space="preserve"> </w:t>
      </w:r>
      <w:r>
        <w:rPr>
          <w:rFonts w:ascii="Tahoma" w:hAnsi="Tahoma" w:cs="Tahoma"/>
          <w:b/>
          <w:sz w:val="20"/>
        </w:rPr>
        <w:t xml:space="preserve">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w:t>
      </w:r>
      <w:r w:rsidR="002A6BE2">
        <w:rPr>
          <w:rFonts w:ascii="Tahoma" w:hAnsi="Tahoma" w:cs="Tahoma"/>
          <w:b/>
          <w:sz w:val="20"/>
        </w:rPr>
        <w:t>ino pogodbe/okvirnega sporazuma</w:t>
      </w:r>
      <w:r w:rsidR="00833EB0">
        <w:rPr>
          <w:rFonts w:ascii="Tahoma" w:hAnsi="Tahoma" w:cs="Tahoma"/>
          <w:b/>
          <w:sz w:val="20"/>
        </w:rPr>
        <w:t xml:space="preserve"> in vzorci finančnih zavarovanj</w:t>
      </w:r>
      <w:r w:rsidR="002A6BE2">
        <w:rPr>
          <w:rFonts w:ascii="Tahoma" w:hAnsi="Tahoma" w:cs="Tahoma"/>
          <w:b/>
          <w:sz w:val="20"/>
        </w:rPr>
        <w:t xml:space="preserve">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r w:rsidR="0001763F">
        <w:rPr>
          <w:rFonts w:ascii="Tahoma" w:hAnsi="Tahoma" w:cs="Tahoma"/>
          <w:b/>
          <w:sz w:val="20"/>
        </w:rPr>
        <w:t xml:space="preserve"> S podpisom te izjave izjavljamo, da bomo v primeru izbora kot ekonomsko najugodnejši ponudnik, na poziv naročnika podpisali pogodbo brez ugovorov.</w:t>
      </w:r>
    </w:p>
    <w:p w:rsidR="002C0B2F" w:rsidRDefault="002C0B2F" w:rsidP="002F4A49">
      <w:pPr>
        <w:pStyle w:val="Blokbesedila"/>
        <w:keepNext/>
        <w:keepLines/>
        <w:tabs>
          <w:tab w:val="clear" w:pos="8647"/>
          <w:tab w:val="left" w:pos="0"/>
        </w:tabs>
        <w:ind w:left="0" w:right="-2"/>
        <w:jc w:val="both"/>
        <w:rPr>
          <w:rFonts w:ascii="Tahoma" w:hAnsi="Tahoma" w:cs="Tahoma"/>
          <w:sz w:val="20"/>
        </w:rPr>
      </w:pPr>
    </w:p>
    <w:p w:rsidR="002C0B2F" w:rsidRPr="00DB2056" w:rsidRDefault="002C0B2F" w:rsidP="002F4A49">
      <w:pPr>
        <w:pStyle w:val="Blokbesedila"/>
        <w:keepNext/>
        <w:keepLines/>
        <w:tabs>
          <w:tab w:val="left" w:pos="0"/>
        </w:tabs>
        <w:ind w:left="0" w:right="-2"/>
        <w:jc w:val="both"/>
        <w:rPr>
          <w:rFonts w:ascii="Tahoma" w:hAnsi="Tahoma" w:cs="Tahoma"/>
          <w:b/>
          <w:sz w:val="20"/>
        </w:rPr>
      </w:pPr>
      <w:r w:rsidRPr="00DB2056">
        <w:rPr>
          <w:rFonts w:ascii="Tahoma" w:hAnsi="Tahoma" w:cs="Tahoma"/>
          <w:b/>
          <w:sz w:val="20"/>
        </w:rPr>
        <w:t xml:space="preserve">S podpisom te izjave dajemo soglasje, da </w:t>
      </w:r>
      <w:r w:rsidR="006C489F">
        <w:rPr>
          <w:rFonts w:ascii="Tahoma" w:hAnsi="Tahoma" w:cs="Tahoma"/>
          <w:b/>
          <w:sz w:val="20"/>
        </w:rPr>
        <w:t xml:space="preserve">JAVNI HOLDING Ljubljana d.o.o., ki na podlagi pooblastila naročnika </w:t>
      </w:r>
      <w:r w:rsidR="006C489F" w:rsidRPr="00DF5D0E">
        <w:rPr>
          <w:rFonts w:ascii="Tahoma" w:hAnsi="Tahoma" w:cs="Tahoma"/>
          <w:b/>
          <w:bCs/>
          <w:sz w:val="20"/>
        </w:rPr>
        <w:t>JAVNO PODJETJE VODOVOD KANALIZACIJA SNAGA d.o.o.</w:t>
      </w:r>
      <w:r w:rsidR="006C489F">
        <w:rPr>
          <w:rFonts w:ascii="Tahoma" w:hAnsi="Tahoma" w:cs="Tahoma"/>
          <w:b/>
          <w:bCs/>
          <w:sz w:val="20"/>
        </w:rPr>
        <w:t xml:space="preserve">, vodi postopek javnega naročila </w:t>
      </w:r>
      <w:r w:rsidR="006C489F" w:rsidRPr="000326E2">
        <w:rPr>
          <w:rFonts w:ascii="Tahoma" w:hAnsi="Tahoma" w:cs="Tahoma"/>
          <w:b/>
          <w:sz w:val="20"/>
        </w:rPr>
        <w:t>št.</w:t>
      </w:r>
      <w:r w:rsidR="006C489F">
        <w:rPr>
          <w:rFonts w:ascii="Tahoma" w:hAnsi="Tahoma" w:cs="Tahoma"/>
          <w:b/>
          <w:sz w:val="20"/>
        </w:rPr>
        <w:t xml:space="preserve"> </w:t>
      </w:r>
      <w:r w:rsidR="00354F25">
        <w:rPr>
          <w:rFonts w:ascii="Tahoma" w:hAnsi="Tahoma" w:cs="Tahoma"/>
          <w:b/>
          <w:color w:val="000000" w:themeColor="text1"/>
          <w:sz w:val="20"/>
        </w:rPr>
        <w:t>VKS-</w:t>
      </w:r>
      <w:r w:rsidR="00CD792A">
        <w:rPr>
          <w:rFonts w:ascii="Tahoma" w:hAnsi="Tahoma" w:cs="Tahoma"/>
          <w:b/>
          <w:color w:val="000000" w:themeColor="text1"/>
          <w:sz w:val="20"/>
        </w:rPr>
        <w:t>11</w:t>
      </w:r>
      <w:r w:rsidR="00354F25">
        <w:rPr>
          <w:rFonts w:ascii="Tahoma" w:hAnsi="Tahoma" w:cs="Tahoma"/>
          <w:b/>
          <w:color w:val="000000" w:themeColor="text1"/>
          <w:sz w:val="20"/>
        </w:rPr>
        <w:t>/2</w:t>
      </w:r>
      <w:r w:rsidR="00CD792A">
        <w:rPr>
          <w:rFonts w:ascii="Tahoma" w:hAnsi="Tahoma" w:cs="Tahoma"/>
          <w:b/>
          <w:color w:val="000000" w:themeColor="text1"/>
          <w:sz w:val="20"/>
        </w:rPr>
        <w:t>2</w:t>
      </w:r>
      <w:r w:rsidR="006C489F" w:rsidRPr="002A6BE2">
        <w:rPr>
          <w:rFonts w:ascii="Tahoma" w:hAnsi="Tahoma" w:cs="Tahoma"/>
          <w:b/>
          <w:color w:val="000000" w:themeColor="text1"/>
          <w:sz w:val="20"/>
        </w:rPr>
        <w:t xml:space="preserve"> </w:t>
      </w:r>
      <w:r w:rsidR="00354F25">
        <w:rPr>
          <w:rFonts w:ascii="Tahoma" w:hAnsi="Tahoma" w:cs="Tahoma"/>
          <w:b/>
          <w:color w:val="000000" w:themeColor="text1"/>
          <w:sz w:val="20"/>
        </w:rPr>
        <w:t>Zamenjava diesel agregata na CČN Ljubljana</w:t>
      </w:r>
      <w:r w:rsidR="004569E9">
        <w:rPr>
          <w:rFonts w:ascii="Tahoma" w:hAnsi="Tahoma" w:cs="Tahoma"/>
          <w:b/>
          <w:color w:val="000000" w:themeColor="text1"/>
          <w:sz w:val="20"/>
        </w:rPr>
        <w:t>:</w:t>
      </w:r>
    </w:p>
    <w:p w:rsidR="002C0B2F" w:rsidRPr="00CD0288" w:rsidRDefault="002C0B2F" w:rsidP="002F4A49">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pridobi podatke za preveritev ponudbe/ zahtev iz tč. 3.1. razpisne dokumentacije v skladu z 89. členom ZJN-3 v enotnem informacijskem sistemu – eDosje iz devetega odstavka 77. člena ZJN-3,</w:t>
      </w:r>
    </w:p>
    <w:p w:rsidR="002C0B2F" w:rsidRPr="00CD0288" w:rsidRDefault="002C0B2F" w:rsidP="002F4A49">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za potrebe preverjanja izpolnjevanja pogojev (zahtev iz tč. 3.1. razpisne dokumentacije) od Ministrstva za pravosodje pridobi potrdilo iz kazenske evidence za pravne in fizične osebe.</w:t>
      </w:r>
    </w:p>
    <w:p w:rsidR="002C0B2F" w:rsidRPr="000326E2" w:rsidRDefault="002C0B2F" w:rsidP="002F4A49">
      <w:pPr>
        <w:pStyle w:val="Blokbesedila"/>
        <w:keepNext/>
        <w:keepLines/>
        <w:tabs>
          <w:tab w:val="left" w:pos="0"/>
        </w:tabs>
        <w:ind w:left="720" w:right="-2"/>
        <w:jc w:val="both"/>
        <w:rPr>
          <w:rFonts w:ascii="Tahoma" w:hAnsi="Tahoma" w:cs="Tahoma"/>
          <w:b/>
          <w:sz w:val="20"/>
        </w:rPr>
      </w:pPr>
    </w:p>
    <w:p w:rsidR="002C0B2F" w:rsidRDefault="002C0B2F" w:rsidP="002F4A49">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D5727" w:rsidTr="002908E8">
        <w:trPr>
          <w:trHeight w:val="235"/>
        </w:trPr>
        <w:tc>
          <w:tcPr>
            <w:tcW w:w="3430" w:type="dxa"/>
            <w:tcBorders>
              <w:bottom w:val="single" w:sz="4" w:space="0" w:color="auto"/>
            </w:tcBorders>
          </w:tcPr>
          <w:p w:rsidR="002C0B2F" w:rsidRPr="00CE1BAD" w:rsidRDefault="002C0B2F" w:rsidP="002F4A49">
            <w:pPr>
              <w:keepNext/>
              <w:keepLines/>
              <w:jc w:val="both"/>
              <w:rPr>
                <w:rFonts w:ascii="Tahoma" w:hAnsi="Tahoma" w:cs="Tahoma"/>
                <w:snapToGrid w:val="0"/>
                <w:color w:val="000000"/>
              </w:rPr>
            </w:pPr>
          </w:p>
        </w:tc>
        <w:tc>
          <w:tcPr>
            <w:tcW w:w="2574" w:type="dxa"/>
          </w:tcPr>
          <w:p w:rsidR="002C0B2F" w:rsidRPr="00CE1BAD" w:rsidRDefault="002C0B2F" w:rsidP="002F4A49">
            <w:pPr>
              <w:keepNext/>
              <w:keepLines/>
              <w:jc w:val="center"/>
              <w:rPr>
                <w:rFonts w:ascii="Tahoma" w:hAnsi="Tahoma" w:cs="Tahoma"/>
                <w:snapToGrid w:val="0"/>
                <w:color w:val="000000"/>
              </w:rPr>
            </w:pPr>
          </w:p>
        </w:tc>
        <w:tc>
          <w:tcPr>
            <w:tcW w:w="3148" w:type="dxa"/>
            <w:tcBorders>
              <w:bottom w:val="single" w:sz="4" w:space="0" w:color="auto"/>
            </w:tcBorders>
          </w:tcPr>
          <w:p w:rsidR="002C0B2F" w:rsidRPr="005D5727" w:rsidRDefault="002C0B2F" w:rsidP="002F4A49">
            <w:pPr>
              <w:keepNext/>
              <w:keepLines/>
              <w:tabs>
                <w:tab w:val="left" w:pos="567"/>
                <w:tab w:val="num" w:pos="851"/>
                <w:tab w:val="left" w:pos="993"/>
              </w:tabs>
              <w:jc w:val="both"/>
              <w:rPr>
                <w:rFonts w:ascii="Tahoma" w:hAnsi="Tahoma" w:cs="Tahoma"/>
                <w:snapToGrid w:val="0"/>
                <w:color w:val="000000"/>
              </w:rPr>
            </w:pPr>
          </w:p>
        </w:tc>
      </w:tr>
      <w:tr w:rsidR="002C0B2F" w:rsidRPr="00CE1BAD" w:rsidTr="002908E8">
        <w:trPr>
          <w:trHeight w:val="235"/>
        </w:trPr>
        <w:tc>
          <w:tcPr>
            <w:tcW w:w="3430" w:type="dxa"/>
            <w:tcBorders>
              <w:top w:val="single" w:sz="4" w:space="0" w:color="auto"/>
            </w:tcBorders>
          </w:tcPr>
          <w:p w:rsidR="002C0B2F" w:rsidRPr="00CE1BAD" w:rsidRDefault="002C0B2F" w:rsidP="002F4A4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rsidR="002C0B2F" w:rsidRPr="00CE1BAD" w:rsidRDefault="002C0B2F" w:rsidP="002F4A4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rsidR="002C0B2F" w:rsidRPr="00CE1BAD" w:rsidRDefault="002C0B2F" w:rsidP="002F4A4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rsidR="002C0B2F" w:rsidRPr="00112425" w:rsidRDefault="002C0B2F" w:rsidP="002F4A49">
      <w:pPr>
        <w:pStyle w:val="Blokbesedila"/>
        <w:keepNext/>
        <w:keepLines/>
        <w:tabs>
          <w:tab w:val="clear" w:pos="8647"/>
          <w:tab w:val="left" w:pos="426"/>
        </w:tabs>
        <w:ind w:left="0" w:right="-2"/>
        <w:jc w:val="both"/>
        <w:rPr>
          <w:rFonts w:ascii="Tahoma" w:hAnsi="Tahoma" w:cs="Tahoma"/>
          <w:sz w:val="20"/>
        </w:rPr>
      </w:pPr>
    </w:p>
    <w:p w:rsidR="00C93259" w:rsidRPr="00112425" w:rsidRDefault="00C93259" w:rsidP="002F4A49">
      <w:pPr>
        <w:keepNext/>
        <w:keepLines/>
        <w:jc w:val="both"/>
        <w:rPr>
          <w:rFonts w:ascii="Tahoma" w:hAnsi="Tahoma" w:cs="Tahoma"/>
          <w:b/>
          <w:bCs/>
          <w:i/>
          <w:noProof/>
          <w:sz w:val="18"/>
          <w:szCs w:val="18"/>
        </w:rPr>
      </w:pPr>
    </w:p>
    <w:p w:rsidR="005377E3" w:rsidRPr="00112425" w:rsidRDefault="00FF3C2E" w:rsidP="002F4A49">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p>
    <w:p w:rsidR="002D1C0E" w:rsidRPr="00112425" w:rsidRDefault="002D1C0E" w:rsidP="002F4A49">
      <w:pPr>
        <w:keepNext/>
        <w:keepLines/>
        <w:jc w:val="both"/>
        <w:rPr>
          <w:rFonts w:ascii="Tahoma" w:hAnsi="Tahoma" w:cs="Tahoma"/>
          <w:bCs/>
          <w:i/>
          <w:iCs/>
          <w:noProof/>
          <w:sz w:val="18"/>
          <w:szCs w:val="18"/>
        </w:rPr>
      </w:pPr>
    </w:p>
    <w:p w:rsidR="000016A3" w:rsidRPr="00112425" w:rsidRDefault="000016A3" w:rsidP="002F4A49">
      <w:pPr>
        <w:keepNext/>
        <w:keepLines/>
        <w:jc w:val="both"/>
        <w:rPr>
          <w:rFonts w:ascii="Tahoma" w:hAnsi="Tahoma" w:cs="Tahoma"/>
          <w:bCs/>
          <w:i/>
          <w:iCs/>
          <w:noProof/>
          <w:sz w:val="18"/>
          <w:szCs w:val="18"/>
        </w:rPr>
      </w:pPr>
    </w:p>
    <w:p w:rsidR="00EA61AF" w:rsidRDefault="00EA61AF"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2A6BE2" w:rsidRDefault="002A6BE2" w:rsidP="002F4A49">
      <w:pPr>
        <w:keepNext/>
        <w:keepLines/>
        <w:jc w:val="both"/>
        <w:rPr>
          <w:rFonts w:ascii="Tahoma" w:hAnsi="Tahoma" w:cs="Tahoma"/>
        </w:rPr>
      </w:pPr>
    </w:p>
    <w:p w:rsidR="0095082D" w:rsidRDefault="0095082D" w:rsidP="002F4A49">
      <w:pPr>
        <w:keepNext/>
        <w:keepLines/>
        <w:jc w:val="both"/>
        <w:rPr>
          <w:rFonts w:ascii="Tahoma" w:hAnsi="Tahoma" w:cs="Tahoma"/>
        </w:rPr>
      </w:pPr>
    </w:p>
    <w:p w:rsidR="00287475" w:rsidRDefault="00287475" w:rsidP="002F4A49">
      <w:pPr>
        <w:keepNext/>
        <w:keepLines/>
        <w:jc w:val="both"/>
        <w:rPr>
          <w:rFonts w:ascii="Tahoma" w:hAnsi="Tahoma" w:cs="Tahoma"/>
        </w:rPr>
      </w:pPr>
    </w:p>
    <w:p w:rsidR="00287475" w:rsidRDefault="00287475" w:rsidP="002F4A49">
      <w:pPr>
        <w:keepNext/>
        <w:keepLines/>
        <w:jc w:val="both"/>
        <w:rPr>
          <w:rFonts w:ascii="Tahoma" w:hAnsi="Tahoma" w:cs="Tahoma"/>
        </w:rPr>
      </w:pPr>
    </w:p>
    <w:p w:rsidR="00287475" w:rsidRDefault="00287475" w:rsidP="002F4A4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2A6BE2" w:rsidRPr="00112425" w:rsidTr="002A6BE2">
        <w:tc>
          <w:tcPr>
            <w:tcW w:w="8075" w:type="dxa"/>
          </w:tcPr>
          <w:p w:rsidR="002A6BE2" w:rsidRPr="00112425" w:rsidRDefault="002A6BE2" w:rsidP="002F4A49">
            <w:pPr>
              <w:keepNext/>
              <w:keepLines/>
              <w:jc w:val="both"/>
              <w:rPr>
                <w:rFonts w:ascii="Tahoma" w:hAnsi="Tahoma" w:cs="Tahoma"/>
              </w:rPr>
            </w:pPr>
            <w:r w:rsidRPr="00112425">
              <w:rPr>
                <w:rFonts w:ascii="Tahoma" w:hAnsi="Tahoma" w:cs="Tahoma"/>
              </w:rPr>
              <w:lastRenderedPageBreak/>
              <w:t>IZJAVA O IZPOLNJEVANJU SPOSOBNOSTI PODIZVAJALCA/DRUGEGA SUBJEKTA</w:t>
            </w:r>
          </w:p>
        </w:tc>
        <w:tc>
          <w:tcPr>
            <w:tcW w:w="1418" w:type="dxa"/>
          </w:tcPr>
          <w:p w:rsidR="002A6BE2" w:rsidRPr="00112425" w:rsidRDefault="002A6BE2" w:rsidP="002F4A49">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rsidR="00EA61AF" w:rsidRPr="00112425" w:rsidRDefault="00EA61AF" w:rsidP="002F4A49">
      <w:pPr>
        <w:keepNext/>
        <w:keepLines/>
        <w:jc w:val="both"/>
        <w:rPr>
          <w:rFonts w:ascii="Tahoma" w:hAnsi="Tahoma" w:cs="Tahoma"/>
        </w:rPr>
      </w:pPr>
    </w:p>
    <w:p w:rsidR="00AB73E5" w:rsidRDefault="001B1358" w:rsidP="002F4A49">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354F25">
        <w:rPr>
          <w:rFonts w:ascii="Tahoma" w:hAnsi="Tahoma" w:cs="Tahoma"/>
          <w:b/>
        </w:rPr>
        <w:t>VKS-</w:t>
      </w:r>
      <w:r w:rsidR="009933D6">
        <w:rPr>
          <w:rFonts w:ascii="Tahoma" w:hAnsi="Tahoma" w:cs="Tahoma"/>
          <w:b/>
        </w:rPr>
        <w:t>11</w:t>
      </w:r>
      <w:r w:rsidR="00354F25">
        <w:rPr>
          <w:rFonts w:ascii="Tahoma" w:hAnsi="Tahoma" w:cs="Tahoma"/>
          <w:b/>
        </w:rPr>
        <w:t>/2</w:t>
      </w:r>
      <w:r w:rsidR="009933D6">
        <w:rPr>
          <w:rFonts w:ascii="Tahoma" w:hAnsi="Tahoma" w:cs="Tahoma"/>
          <w:b/>
        </w:rPr>
        <w:t>2</w:t>
      </w:r>
      <w:r w:rsidR="00FE6940" w:rsidRPr="00112425">
        <w:rPr>
          <w:rFonts w:ascii="Tahoma" w:hAnsi="Tahoma" w:cs="Tahoma"/>
          <w:b/>
        </w:rPr>
        <w:t xml:space="preserve"> </w:t>
      </w:r>
      <w:r w:rsidR="00354F25">
        <w:rPr>
          <w:rFonts w:ascii="Tahoma" w:hAnsi="Tahoma" w:cs="Tahoma"/>
          <w:b/>
          <w:color w:val="000000"/>
        </w:rPr>
        <w:t>Zamenjava diesel agregata na CČN Ljubljana</w:t>
      </w:r>
      <w:r w:rsidRPr="00112425">
        <w:rPr>
          <w:rFonts w:ascii="Tahoma" w:hAnsi="Tahoma" w:cs="Tahoma"/>
        </w:rPr>
        <w:t xml:space="preserve">, kot </w:t>
      </w:r>
    </w:p>
    <w:p w:rsidR="00AB73E5" w:rsidRDefault="00AB73E5" w:rsidP="00AB73E5">
      <w:pPr>
        <w:keepNext/>
        <w:keepLines/>
        <w:jc w:val="both"/>
        <w:rPr>
          <w:rFonts w:ascii="Tahoma" w:hAnsi="Tahoma" w:cs="Tahoma"/>
        </w:rPr>
      </w:pPr>
      <w:r w:rsidRPr="00AB73E5">
        <w:rPr>
          <w:rFonts w:ascii="Tahoma" w:hAnsi="Tahoma" w:cs="Tahoma"/>
          <w:i/>
        </w:rPr>
        <w:t>(ustrezno označi)</w:t>
      </w:r>
    </w:p>
    <w:p w:rsidR="00AB73E5" w:rsidRDefault="00AB73E5" w:rsidP="002F4A49">
      <w:pPr>
        <w:keepNext/>
        <w:keepLines/>
        <w:jc w:val="both"/>
        <w:rPr>
          <w:rFonts w:ascii="Tahoma" w:hAnsi="Tahoma" w:cs="Tahoma"/>
          <w:b/>
        </w:rPr>
      </w:pPr>
    </w:p>
    <w:p w:rsidR="00AB73E5" w:rsidRPr="00AB73E5" w:rsidRDefault="00AB73E5" w:rsidP="00AB73E5">
      <w:pPr>
        <w:pStyle w:val="Odstavekseznama"/>
        <w:keepNext/>
        <w:keepLines/>
        <w:numPr>
          <w:ilvl w:val="0"/>
          <w:numId w:val="46"/>
        </w:numPr>
        <w:ind w:left="426" w:hanging="426"/>
        <w:jc w:val="both"/>
        <w:rPr>
          <w:rFonts w:ascii="Tahoma" w:hAnsi="Tahoma" w:cs="Tahoma"/>
        </w:rPr>
      </w:pPr>
      <w:r w:rsidRPr="00112425">
        <w:rPr>
          <w:rFonts w:ascii="Tahoma" w:hAnsi="Tahoma" w:cs="Tahoma"/>
          <w:b/>
        </w:rPr>
        <w:t>podizvajalec</w:t>
      </w:r>
      <w:r w:rsidRPr="00322A4F">
        <w:rPr>
          <w:rFonts w:ascii="Tahoma" w:hAnsi="Tahoma" w:cs="Tahoma"/>
          <w:b/>
        </w:rPr>
        <w:t xml:space="preserve"> _____________________________________ </w:t>
      </w:r>
      <w:r w:rsidRPr="00322A4F">
        <w:rPr>
          <w:rFonts w:ascii="Tahoma" w:hAnsi="Tahoma" w:cs="Tahoma"/>
          <w:i/>
        </w:rPr>
        <w:t xml:space="preserve">(navedba </w:t>
      </w:r>
      <w:r w:rsidRPr="00AB73E5">
        <w:rPr>
          <w:rFonts w:ascii="Tahoma" w:hAnsi="Tahoma" w:cs="Tahoma"/>
          <w:i/>
        </w:rPr>
        <w:t>podizvajalca</w:t>
      </w:r>
      <w:r w:rsidRPr="00322A4F">
        <w:rPr>
          <w:rFonts w:ascii="Tahoma" w:hAnsi="Tahoma" w:cs="Tahoma"/>
          <w:i/>
        </w:rPr>
        <w:t xml:space="preserve">), </w:t>
      </w:r>
      <w:r w:rsidRPr="00AB73E5">
        <w:rPr>
          <w:rFonts w:ascii="Tahoma" w:hAnsi="Tahoma" w:cs="Tahoma"/>
        </w:rPr>
        <w:t>matična št.</w:t>
      </w:r>
      <w:r w:rsidRPr="00322A4F">
        <w:rPr>
          <w:rFonts w:ascii="Tahoma" w:hAnsi="Tahoma" w:cs="Tahoma"/>
          <w:i/>
        </w:rPr>
        <w:t xml:space="preserve"> ____________________ </w:t>
      </w:r>
    </w:p>
    <w:p w:rsidR="00AB73E5" w:rsidRPr="00322A4F" w:rsidRDefault="00AB73E5" w:rsidP="00AB73E5">
      <w:pPr>
        <w:pStyle w:val="Odstavekseznama"/>
        <w:keepNext/>
        <w:keepLines/>
        <w:numPr>
          <w:ilvl w:val="0"/>
          <w:numId w:val="46"/>
        </w:numPr>
        <w:ind w:left="426" w:hanging="426"/>
        <w:jc w:val="both"/>
        <w:rPr>
          <w:rFonts w:ascii="Tahoma" w:hAnsi="Tahoma" w:cs="Tahoma"/>
        </w:rPr>
      </w:pPr>
      <w:r w:rsidRPr="00112425">
        <w:rPr>
          <w:rFonts w:ascii="Tahoma" w:hAnsi="Tahoma" w:cs="Tahoma"/>
          <w:b/>
        </w:rPr>
        <w:t xml:space="preserve">subjekt, katerega zmogljivost uporablja ponudnik </w:t>
      </w:r>
      <w:r w:rsidRPr="00322A4F">
        <w:rPr>
          <w:rFonts w:ascii="Tahoma" w:hAnsi="Tahoma" w:cs="Tahoma"/>
          <w:b/>
        </w:rPr>
        <w:t xml:space="preserve">____________________________________ </w:t>
      </w:r>
      <w:r w:rsidRPr="00322A4F">
        <w:rPr>
          <w:rFonts w:ascii="Tahoma" w:hAnsi="Tahoma" w:cs="Tahoma"/>
          <w:i/>
        </w:rPr>
        <w:t xml:space="preserve">(navedba </w:t>
      </w:r>
      <w:r>
        <w:rPr>
          <w:rFonts w:ascii="Tahoma" w:hAnsi="Tahoma" w:cs="Tahoma"/>
          <w:i/>
        </w:rPr>
        <w:t>subjekta</w:t>
      </w:r>
      <w:r w:rsidRPr="00322A4F">
        <w:rPr>
          <w:rFonts w:ascii="Tahoma" w:hAnsi="Tahoma" w:cs="Tahoma"/>
          <w:i/>
        </w:rPr>
        <w:t xml:space="preserve">), </w:t>
      </w:r>
      <w:r w:rsidRPr="00AB73E5">
        <w:rPr>
          <w:rFonts w:ascii="Tahoma" w:hAnsi="Tahoma" w:cs="Tahoma"/>
        </w:rPr>
        <w:t>matična št.</w:t>
      </w:r>
      <w:r w:rsidRPr="00322A4F">
        <w:rPr>
          <w:rFonts w:ascii="Tahoma" w:hAnsi="Tahoma" w:cs="Tahoma"/>
          <w:i/>
        </w:rPr>
        <w:t xml:space="preserve"> ____________________ </w:t>
      </w:r>
    </w:p>
    <w:p w:rsidR="00AB73E5" w:rsidRDefault="00AB73E5" w:rsidP="002F4A49">
      <w:pPr>
        <w:keepNext/>
        <w:keepLines/>
        <w:jc w:val="both"/>
        <w:rPr>
          <w:rFonts w:ascii="Tahoma" w:hAnsi="Tahoma" w:cs="Tahoma"/>
          <w:b/>
        </w:rPr>
      </w:pPr>
    </w:p>
    <w:p w:rsidR="001B1358" w:rsidRPr="00112425" w:rsidRDefault="001B1358" w:rsidP="002F4A49">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rsidR="001B1358" w:rsidRPr="00112425" w:rsidRDefault="001B1358" w:rsidP="002F4A49">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rsidR="001B1358" w:rsidRPr="00112425" w:rsidRDefault="001B1358" w:rsidP="002F4A49">
      <w:pPr>
        <w:pStyle w:val="Blokbesedila"/>
        <w:keepNext/>
        <w:keepLines/>
        <w:tabs>
          <w:tab w:val="left" w:pos="9354"/>
        </w:tabs>
        <w:ind w:left="0" w:right="-2"/>
        <w:jc w:val="both"/>
        <w:rPr>
          <w:rFonts w:ascii="Tahoma" w:hAnsi="Tahoma" w:cs="Tahoma"/>
          <w:b/>
          <w:sz w:val="20"/>
        </w:rPr>
      </w:pPr>
    </w:p>
    <w:p w:rsidR="001B1358" w:rsidRPr="00112425" w:rsidRDefault="001B1358" w:rsidP="002F4A4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 ki ima elemente naslednjih kaznivih dejanj, ki so opredeljena v prvem odstavku 75. člena ZJN-3;</w:t>
      </w:r>
    </w:p>
    <w:p w:rsidR="001B1358" w:rsidRPr="00112425" w:rsidRDefault="001B1358" w:rsidP="002F4A4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rsidR="002A6BE2" w:rsidRDefault="001B1358" w:rsidP="002F4A4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evidenco </w:t>
      </w:r>
      <w:r w:rsidR="00C356FB" w:rsidRPr="00C356FB">
        <w:rPr>
          <w:rFonts w:ascii="Tahoma" w:hAnsi="Tahoma" w:cs="Tahoma"/>
          <w:sz w:val="20"/>
        </w:rPr>
        <w:t>gospodarskih subjektov z izrečenimi stranskimi sankcijami izločitve iz postopkov javnega naročanja</w:t>
      </w:r>
      <w:r w:rsidRPr="00112425">
        <w:rPr>
          <w:rFonts w:ascii="Tahoma" w:hAnsi="Tahoma" w:cs="Tahoma"/>
          <w:sz w:val="20"/>
        </w:rPr>
        <w:t>;</w:t>
      </w:r>
    </w:p>
    <w:p w:rsidR="001B1358" w:rsidRPr="002A6BE2" w:rsidRDefault="002A6BE2" w:rsidP="002F4A4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2A6BE2">
        <w:rPr>
          <w:rFonts w:ascii="Tahoma" w:hAnsi="Tahoma" w:cs="Tahoma"/>
          <w:sz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rsidR="001B1358" w:rsidRPr="00112425" w:rsidRDefault="001B1358" w:rsidP="002F4A49">
      <w:pPr>
        <w:keepNext/>
        <w:keepLines/>
        <w:jc w:val="both"/>
        <w:rPr>
          <w:rFonts w:ascii="Tahoma" w:hAnsi="Tahoma" w:cs="Tahoma"/>
          <w:bCs/>
          <w:i/>
          <w:noProof/>
          <w:sz w:val="18"/>
          <w:szCs w:val="18"/>
        </w:rPr>
      </w:pPr>
    </w:p>
    <w:p w:rsidR="001B1358" w:rsidRPr="00112425" w:rsidRDefault="001B1358" w:rsidP="002F4A49">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rsidR="001B1358" w:rsidRPr="00112425" w:rsidRDefault="001B1358" w:rsidP="002F4A49">
      <w:pPr>
        <w:keepNext/>
        <w:keepLines/>
        <w:ind w:left="426" w:hanging="426"/>
        <w:jc w:val="both"/>
        <w:rPr>
          <w:rFonts w:ascii="Tahoma" w:hAnsi="Tahoma" w:cs="Tahoma"/>
          <w:bCs/>
          <w:noProof/>
          <w:sz w:val="18"/>
          <w:szCs w:val="18"/>
        </w:rPr>
      </w:pPr>
    </w:p>
    <w:p w:rsidR="001B1358" w:rsidRPr="00112425" w:rsidRDefault="001B1358" w:rsidP="002F4A49">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rsidR="001B1358" w:rsidRPr="00112425" w:rsidRDefault="001B1358" w:rsidP="002F4A49">
      <w:pPr>
        <w:keepNext/>
        <w:keepLines/>
        <w:ind w:left="426" w:hanging="426"/>
        <w:jc w:val="both"/>
        <w:rPr>
          <w:rFonts w:ascii="Tahoma" w:hAnsi="Tahoma" w:cs="Tahoma"/>
          <w:bCs/>
          <w:noProof/>
          <w:sz w:val="18"/>
          <w:szCs w:val="18"/>
        </w:rPr>
      </w:pPr>
    </w:p>
    <w:p w:rsidR="002A6BE2" w:rsidRPr="00977958" w:rsidRDefault="002A6BE2" w:rsidP="002F4A49">
      <w:pPr>
        <w:keepNext/>
        <w:keepLines/>
        <w:ind w:left="426" w:hanging="426"/>
        <w:jc w:val="both"/>
        <w:rPr>
          <w:rFonts w:ascii="Tahoma" w:hAnsi="Tahoma" w:cs="Tahoma"/>
        </w:rPr>
      </w:pPr>
      <w:r w:rsidRPr="00977958">
        <w:rPr>
          <w:rFonts w:ascii="Tahoma" w:hAnsi="Tahoma" w:cs="Tahoma"/>
        </w:rPr>
        <w:t>da smo sposobni za opravljanje poklicne dejavnosti oziroma imamo registrirano dejavnost oziroma smo vpisani v enega od poklicnih ali poslovnih registrov, ki se vodijo v državi članici, v kateri imamo sedež;</w:t>
      </w:r>
    </w:p>
    <w:p w:rsidR="002A6BE2" w:rsidRDefault="002A6BE2" w:rsidP="002F4A49">
      <w:pPr>
        <w:keepNext/>
        <w:keepLines/>
        <w:ind w:left="426" w:hanging="426"/>
        <w:jc w:val="both"/>
        <w:rPr>
          <w:rFonts w:ascii="Tahoma" w:hAnsi="Tahoma" w:cs="Tahoma"/>
        </w:rPr>
      </w:pPr>
      <w:r w:rsidRPr="00977958">
        <w:rPr>
          <w:rFonts w:ascii="Tahoma" w:hAnsi="Tahoma" w:cs="Tahoma"/>
        </w:rPr>
        <w:t>2.</w:t>
      </w:r>
      <w:r>
        <w:rPr>
          <w:rFonts w:ascii="Tahoma" w:hAnsi="Tahoma" w:cs="Tahoma"/>
        </w:rPr>
        <w:t>2</w:t>
      </w:r>
      <w:r w:rsidRPr="00977958">
        <w:rPr>
          <w:rFonts w:ascii="Tahoma" w:hAnsi="Tahoma" w:cs="Tahoma"/>
        </w:rPr>
        <w:t>.</w:t>
      </w:r>
      <w:r w:rsidRPr="00977958">
        <w:rPr>
          <w:rFonts w:ascii="Tahoma" w:hAnsi="Tahoma" w:cs="Tahoma"/>
        </w:rPr>
        <w:tab/>
        <w:t>nismo uvrščeni na seznam poslovnih subjektov, s katerimi na podlagi 35. člena Zakona o integriteti in preprečevanju korupcije (Ur. l. RS, št. 69/11-UPB2, v nadaljevanju: ZIntPK)</w:t>
      </w:r>
      <w:r>
        <w:rPr>
          <w:rFonts w:ascii="Tahoma" w:hAnsi="Tahoma" w:cs="Tahoma"/>
        </w:rPr>
        <w:t>, naročniki ne smejo sodelovati,</w:t>
      </w:r>
    </w:p>
    <w:p w:rsidR="002A6BE2" w:rsidRDefault="002A6BE2" w:rsidP="002F4A49">
      <w:pPr>
        <w:keepNext/>
        <w:keepLines/>
        <w:ind w:left="426" w:hanging="426"/>
        <w:jc w:val="both"/>
        <w:rPr>
          <w:rFonts w:ascii="Tahoma" w:hAnsi="Tahoma" w:cs="Tahoma"/>
        </w:rPr>
      </w:pPr>
      <w:r>
        <w:rPr>
          <w:rFonts w:ascii="Tahoma" w:hAnsi="Tahoma" w:cs="Tahoma"/>
        </w:rPr>
        <w:t xml:space="preserve">2.3. </w:t>
      </w:r>
      <w:r w:rsidRPr="00386174">
        <w:rPr>
          <w:rFonts w:ascii="Tahoma" w:hAnsi="Tahoma" w:cs="Tahoma"/>
        </w:rPr>
        <w:t xml:space="preserve">da se strinjamo in v celoti izpolnjujemo vse pogoje in zahteve glede </w:t>
      </w:r>
      <w:r>
        <w:rPr>
          <w:rFonts w:ascii="Tahoma" w:hAnsi="Tahoma" w:cs="Tahoma"/>
        </w:rPr>
        <w:t>predmeta javnega naročila, za katerega sodelujemo pri oddaji ponudbe</w:t>
      </w:r>
      <w:r w:rsidRPr="00386174">
        <w:rPr>
          <w:rFonts w:ascii="Tahoma" w:hAnsi="Tahoma" w:cs="Tahoma"/>
        </w:rPr>
        <w:t xml:space="preserve"> in ostalih pogojev in zahtev, ki so navedeni v </w:t>
      </w:r>
      <w:r>
        <w:rPr>
          <w:rFonts w:ascii="Tahoma" w:hAnsi="Tahoma" w:cs="Tahoma"/>
        </w:rPr>
        <w:t xml:space="preserve">predmetni </w:t>
      </w:r>
      <w:r w:rsidRPr="00386174">
        <w:rPr>
          <w:rFonts w:ascii="Tahoma" w:hAnsi="Tahoma" w:cs="Tahoma"/>
        </w:rPr>
        <w:t>razpisn</w:t>
      </w:r>
      <w:r>
        <w:rPr>
          <w:rFonts w:ascii="Tahoma" w:hAnsi="Tahoma" w:cs="Tahoma"/>
        </w:rPr>
        <w:t>i</w:t>
      </w:r>
      <w:r w:rsidRPr="00386174">
        <w:rPr>
          <w:rFonts w:ascii="Tahoma" w:hAnsi="Tahoma" w:cs="Tahoma"/>
        </w:rPr>
        <w:t xml:space="preserve"> dokumentacij</w:t>
      </w:r>
      <w:r>
        <w:rPr>
          <w:rFonts w:ascii="Tahoma" w:hAnsi="Tahoma" w:cs="Tahoma"/>
        </w:rPr>
        <w:t>i</w:t>
      </w:r>
      <w:r w:rsidRPr="00386174">
        <w:rPr>
          <w:rFonts w:ascii="Tahoma" w:hAnsi="Tahoma" w:cs="Tahoma"/>
        </w:rPr>
        <w:t>.</w:t>
      </w:r>
    </w:p>
    <w:p w:rsidR="00E24E18" w:rsidRDefault="00E24E18" w:rsidP="002F4A49">
      <w:pPr>
        <w:keepNext/>
        <w:keepLines/>
        <w:jc w:val="both"/>
        <w:rPr>
          <w:rFonts w:ascii="Tahoma" w:hAnsi="Tahoma" w:cs="Tahoma"/>
        </w:rPr>
      </w:pPr>
    </w:p>
    <w:p w:rsidR="002A6BE2" w:rsidRDefault="002A6BE2" w:rsidP="002F4A49">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rsidR="002A6BE2" w:rsidRDefault="002A6BE2" w:rsidP="002F4A4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Pr>
          <w:rFonts w:ascii="Tahoma" w:hAnsi="Tahoma" w:cs="Tahoma"/>
          <w:sz w:val="20"/>
        </w:rPr>
        <w:t>Poglavju</w:t>
      </w:r>
      <w:r w:rsidRPr="000609B0">
        <w:rPr>
          <w:rFonts w:ascii="Tahoma" w:hAnsi="Tahoma" w:cs="Tahoma"/>
          <w:sz w:val="20"/>
        </w:rPr>
        <w:t xml:space="preserve"> 2.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rsidR="002A6BE2" w:rsidRDefault="002A6BE2" w:rsidP="002F4A49">
      <w:pPr>
        <w:pStyle w:val="Blokbesedila"/>
        <w:keepNext/>
        <w:keepLines/>
        <w:tabs>
          <w:tab w:val="clear" w:pos="8647"/>
          <w:tab w:val="left" w:pos="426"/>
          <w:tab w:val="left" w:pos="9354"/>
        </w:tabs>
        <w:ind w:left="426" w:right="-2"/>
        <w:jc w:val="both"/>
        <w:rPr>
          <w:rFonts w:ascii="Tahoma" w:hAnsi="Tahoma" w:cs="Tahoma"/>
          <w:sz w:val="20"/>
        </w:rPr>
      </w:pPr>
    </w:p>
    <w:p w:rsidR="00287475" w:rsidRDefault="00287475" w:rsidP="002F4A49">
      <w:pPr>
        <w:pStyle w:val="Blokbesedila"/>
        <w:keepNext/>
        <w:keepLines/>
        <w:tabs>
          <w:tab w:val="clear" w:pos="8647"/>
          <w:tab w:val="left" w:pos="426"/>
          <w:tab w:val="left" w:pos="9354"/>
        </w:tabs>
        <w:ind w:left="426" w:right="-2"/>
        <w:jc w:val="both"/>
        <w:rPr>
          <w:rFonts w:ascii="Tahoma" w:hAnsi="Tahoma" w:cs="Tahoma"/>
          <w:sz w:val="20"/>
        </w:rPr>
      </w:pPr>
    </w:p>
    <w:p w:rsidR="002A6BE2" w:rsidRDefault="002A6BE2" w:rsidP="002F4A49">
      <w:pPr>
        <w:pStyle w:val="Blokbesedila"/>
        <w:keepNext/>
        <w:keepLines/>
        <w:numPr>
          <w:ilvl w:val="0"/>
          <w:numId w:val="10"/>
        </w:numPr>
        <w:tabs>
          <w:tab w:val="clear" w:pos="8647"/>
          <w:tab w:val="left" w:pos="426"/>
          <w:tab w:val="left" w:pos="9354"/>
        </w:tabs>
        <w:ind w:right="-2"/>
        <w:rPr>
          <w:rFonts w:ascii="Tahoma" w:hAnsi="Tahoma" w:cs="Tahoma"/>
          <w:b/>
          <w:smallCaps/>
          <w:sz w:val="20"/>
        </w:rPr>
      </w:pPr>
      <w:r>
        <w:rPr>
          <w:rFonts w:ascii="Tahoma" w:hAnsi="Tahoma" w:cs="Tahoma"/>
          <w:b/>
          <w:smallCaps/>
          <w:sz w:val="20"/>
        </w:rPr>
        <w:lastRenderedPageBreak/>
        <w:t>Tehnična in strokovna sposobnost</w:t>
      </w:r>
    </w:p>
    <w:p w:rsidR="002A6BE2" w:rsidRDefault="002A6BE2" w:rsidP="002F4A4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rsidR="002A6BE2" w:rsidRDefault="002A6BE2" w:rsidP="002F4A49">
      <w:pPr>
        <w:pStyle w:val="Blokbesedila"/>
        <w:keepNext/>
        <w:keepLines/>
        <w:tabs>
          <w:tab w:val="clear" w:pos="8647"/>
          <w:tab w:val="left" w:pos="426"/>
        </w:tabs>
        <w:ind w:left="0" w:right="-2"/>
        <w:jc w:val="both"/>
        <w:rPr>
          <w:rFonts w:ascii="Tahoma" w:hAnsi="Tahoma" w:cs="Tahoma"/>
          <w:sz w:val="20"/>
        </w:rPr>
      </w:pPr>
    </w:p>
    <w:p w:rsidR="002A6BE2" w:rsidRPr="00BC7556" w:rsidRDefault="002A6BE2" w:rsidP="002F4A49">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sidR="00833EB0">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rsidR="002A6BE2" w:rsidRDefault="002A6BE2" w:rsidP="002F4A49">
      <w:pPr>
        <w:keepNext/>
        <w:keepLines/>
        <w:ind w:left="426" w:hanging="426"/>
        <w:jc w:val="both"/>
        <w:rPr>
          <w:rFonts w:ascii="Tahoma" w:hAnsi="Tahoma" w:cs="Tahoma"/>
        </w:rPr>
      </w:pPr>
    </w:p>
    <w:p w:rsidR="006C489F" w:rsidRPr="00DB2056" w:rsidRDefault="006C489F" w:rsidP="002F4A49">
      <w:pPr>
        <w:pStyle w:val="Blokbesedila"/>
        <w:keepNext/>
        <w:keepLines/>
        <w:tabs>
          <w:tab w:val="left" w:pos="0"/>
        </w:tabs>
        <w:ind w:left="0" w:right="-2"/>
        <w:jc w:val="both"/>
        <w:rPr>
          <w:rFonts w:ascii="Tahoma" w:hAnsi="Tahoma" w:cs="Tahoma"/>
          <w:b/>
          <w:sz w:val="20"/>
        </w:rPr>
      </w:pPr>
      <w:r w:rsidRPr="00DB2056">
        <w:rPr>
          <w:rFonts w:ascii="Tahoma" w:hAnsi="Tahoma" w:cs="Tahoma"/>
          <w:b/>
          <w:sz w:val="20"/>
        </w:rPr>
        <w:t xml:space="preserve">S podpisom te izjave dajemo soglasje, da </w:t>
      </w:r>
      <w:r>
        <w:rPr>
          <w:rFonts w:ascii="Tahoma" w:hAnsi="Tahoma" w:cs="Tahoma"/>
          <w:b/>
          <w:sz w:val="20"/>
        </w:rPr>
        <w:t xml:space="preserve">JAVNI HOLDING Ljubljana d.o.o., ki na podlagi pooblastila naročnika </w:t>
      </w:r>
      <w:r w:rsidRPr="00DF5D0E">
        <w:rPr>
          <w:rFonts w:ascii="Tahoma" w:hAnsi="Tahoma" w:cs="Tahoma"/>
          <w:b/>
          <w:bCs/>
          <w:sz w:val="20"/>
        </w:rPr>
        <w:t>JAVNO PODJETJE VODOVOD KANALIZACIJA SNAGA d.o.o.</w:t>
      </w:r>
      <w:r>
        <w:rPr>
          <w:rFonts w:ascii="Tahoma" w:hAnsi="Tahoma" w:cs="Tahoma"/>
          <w:b/>
          <w:bCs/>
          <w:sz w:val="20"/>
        </w:rPr>
        <w:t xml:space="preserve">, vodi postopek javnega naročila </w:t>
      </w:r>
      <w:r w:rsidRPr="000326E2">
        <w:rPr>
          <w:rFonts w:ascii="Tahoma" w:hAnsi="Tahoma" w:cs="Tahoma"/>
          <w:b/>
          <w:sz w:val="20"/>
        </w:rPr>
        <w:t>št.</w:t>
      </w:r>
      <w:r>
        <w:rPr>
          <w:rFonts w:ascii="Tahoma" w:hAnsi="Tahoma" w:cs="Tahoma"/>
          <w:b/>
          <w:sz w:val="20"/>
        </w:rPr>
        <w:t xml:space="preserve"> </w:t>
      </w:r>
      <w:r w:rsidR="00354F25">
        <w:rPr>
          <w:rFonts w:ascii="Tahoma" w:hAnsi="Tahoma" w:cs="Tahoma"/>
          <w:b/>
          <w:color w:val="000000" w:themeColor="text1"/>
          <w:sz w:val="20"/>
        </w:rPr>
        <w:t>VKS-</w:t>
      </w:r>
      <w:r w:rsidR="00986626">
        <w:rPr>
          <w:rFonts w:ascii="Tahoma" w:hAnsi="Tahoma" w:cs="Tahoma"/>
          <w:b/>
          <w:color w:val="000000" w:themeColor="text1"/>
          <w:sz w:val="20"/>
        </w:rPr>
        <w:t>11</w:t>
      </w:r>
      <w:r w:rsidR="00354F25">
        <w:rPr>
          <w:rFonts w:ascii="Tahoma" w:hAnsi="Tahoma" w:cs="Tahoma"/>
          <w:b/>
          <w:color w:val="000000" w:themeColor="text1"/>
          <w:sz w:val="20"/>
        </w:rPr>
        <w:t>/2</w:t>
      </w:r>
      <w:r w:rsidR="00986626">
        <w:rPr>
          <w:rFonts w:ascii="Tahoma" w:hAnsi="Tahoma" w:cs="Tahoma"/>
          <w:b/>
          <w:color w:val="000000" w:themeColor="text1"/>
          <w:sz w:val="20"/>
        </w:rPr>
        <w:t>2</w:t>
      </w:r>
      <w:r w:rsidRPr="002A6BE2">
        <w:rPr>
          <w:rFonts w:ascii="Tahoma" w:hAnsi="Tahoma" w:cs="Tahoma"/>
          <w:b/>
          <w:color w:val="000000" w:themeColor="text1"/>
          <w:sz w:val="20"/>
        </w:rPr>
        <w:t xml:space="preserve"> </w:t>
      </w:r>
      <w:r w:rsidR="00354F25">
        <w:rPr>
          <w:rFonts w:ascii="Tahoma" w:hAnsi="Tahoma" w:cs="Tahoma"/>
          <w:b/>
          <w:color w:val="000000" w:themeColor="text1"/>
          <w:sz w:val="20"/>
        </w:rPr>
        <w:t>Zamenjava diesel agregata na CČN Ljubljana</w:t>
      </w:r>
      <w:r w:rsidR="004569E9">
        <w:rPr>
          <w:rFonts w:ascii="Tahoma" w:hAnsi="Tahoma" w:cs="Tahoma"/>
          <w:b/>
          <w:color w:val="000000" w:themeColor="text1"/>
          <w:sz w:val="20"/>
        </w:rPr>
        <w:t>:</w:t>
      </w:r>
    </w:p>
    <w:p w:rsidR="006C489F" w:rsidRPr="00CD0288" w:rsidRDefault="006C489F" w:rsidP="002F4A49">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pridobi podatke za preveritev ponudbe/ zahtev iz tč. 3.1. razpisne dokumentacije v skladu z 89. členom ZJN-3 v enotnem informacijskem sistemu – eDosje iz devetega odstavka 77. člena ZJN-3,</w:t>
      </w:r>
    </w:p>
    <w:p w:rsidR="006C489F" w:rsidRPr="00CD0288" w:rsidRDefault="006C489F" w:rsidP="002F4A49">
      <w:pPr>
        <w:pStyle w:val="Blokbesedila"/>
        <w:keepNext/>
        <w:keepLines/>
        <w:numPr>
          <w:ilvl w:val="0"/>
          <w:numId w:val="7"/>
        </w:numPr>
        <w:tabs>
          <w:tab w:val="left" w:pos="0"/>
        </w:tabs>
        <w:ind w:right="-2"/>
        <w:jc w:val="both"/>
        <w:rPr>
          <w:rFonts w:ascii="Tahoma" w:hAnsi="Tahoma" w:cs="Tahoma"/>
          <w:b/>
          <w:color w:val="000000" w:themeColor="text1"/>
          <w:sz w:val="20"/>
        </w:rPr>
      </w:pPr>
      <w:r w:rsidRPr="00CD0288">
        <w:rPr>
          <w:rFonts w:ascii="Tahoma" w:hAnsi="Tahoma" w:cs="Tahoma"/>
          <w:b/>
          <w:sz w:val="20"/>
        </w:rPr>
        <w:t>za potrebe preverjanja izpolnjevanja pogojev (zahtev iz tč. 3.1. razpisne dokumentacije) od Ministrstva za pravosodje pridobi potrdilo iz kazenske evidence za pravne in fizične osebe.</w:t>
      </w:r>
    </w:p>
    <w:p w:rsidR="001B1358" w:rsidRPr="00112425" w:rsidRDefault="001B1358" w:rsidP="002F4A49">
      <w:pPr>
        <w:pStyle w:val="Blokbesedila"/>
        <w:keepNext/>
        <w:keepLines/>
        <w:tabs>
          <w:tab w:val="left" w:pos="0"/>
        </w:tabs>
        <w:ind w:left="0" w:right="-2"/>
        <w:jc w:val="both"/>
        <w:rPr>
          <w:rFonts w:ascii="Tahoma" w:hAnsi="Tahoma" w:cs="Tahoma"/>
          <w:b/>
          <w:sz w:val="20"/>
        </w:rPr>
      </w:pPr>
    </w:p>
    <w:p w:rsidR="001B1358" w:rsidRPr="00112425" w:rsidRDefault="001B1358" w:rsidP="002F4A49">
      <w:pPr>
        <w:keepNext/>
        <w:keepLines/>
        <w:jc w:val="both"/>
        <w:rPr>
          <w:rFonts w:ascii="Tahoma" w:hAnsi="Tahoma" w:cs="Tahoma"/>
          <w:bCs/>
          <w:i/>
          <w:noProof/>
          <w:sz w:val="18"/>
          <w:szCs w:val="18"/>
        </w:rPr>
      </w:pPr>
    </w:p>
    <w:p w:rsidR="005E7F25" w:rsidRPr="00112425" w:rsidRDefault="005E7F25" w:rsidP="002F4A49">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1B1358" w:rsidRPr="00112425" w:rsidTr="001B1358">
        <w:trPr>
          <w:trHeight w:val="235"/>
        </w:trPr>
        <w:tc>
          <w:tcPr>
            <w:tcW w:w="3430" w:type="dxa"/>
            <w:tcBorders>
              <w:bottom w:val="single" w:sz="4" w:space="0" w:color="auto"/>
            </w:tcBorders>
          </w:tcPr>
          <w:p w:rsidR="001B1358" w:rsidRPr="00112425" w:rsidRDefault="001B1358" w:rsidP="002F4A49">
            <w:pPr>
              <w:keepNext/>
              <w:keepLines/>
              <w:jc w:val="both"/>
              <w:rPr>
                <w:rFonts w:ascii="Tahoma" w:hAnsi="Tahoma" w:cs="Tahoma"/>
                <w:snapToGrid w:val="0"/>
                <w:color w:val="000000"/>
              </w:rPr>
            </w:pPr>
          </w:p>
        </w:tc>
        <w:tc>
          <w:tcPr>
            <w:tcW w:w="2574" w:type="dxa"/>
          </w:tcPr>
          <w:p w:rsidR="001B1358" w:rsidRPr="00112425" w:rsidRDefault="001B1358" w:rsidP="002F4A49">
            <w:pPr>
              <w:keepNext/>
              <w:keepLines/>
              <w:jc w:val="center"/>
              <w:rPr>
                <w:rFonts w:ascii="Tahoma" w:hAnsi="Tahoma" w:cs="Tahoma"/>
                <w:snapToGrid w:val="0"/>
                <w:color w:val="000000"/>
              </w:rPr>
            </w:pPr>
          </w:p>
        </w:tc>
        <w:tc>
          <w:tcPr>
            <w:tcW w:w="3715" w:type="dxa"/>
            <w:tcBorders>
              <w:bottom w:val="single" w:sz="4" w:space="0" w:color="auto"/>
            </w:tcBorders>
          </w:tcPr>
          <w:p w:rsidR="001B1358" w:rsidRPr="00112425" w:rsidRDefault="001B1358" w:rsidP="002F4A49">
            <w:pPr>
              <w:keepNext/>
              <w:keepLines/>
              <w:tabs>
                <w:tab w:val="left" w:pos="567"/>
                <w:tab w:val="num" w:pos="851"/>
                <w:tab w:val="left" w:pos="993"/>
              </w:tabs>
              <w:jc w:val="both"/>
              <w:rPr>
                <w:rFonts w:ascii="Tahoma" w:hAnsi="Tahoma" w:cs="Tahoma"/>
                <w:snapToGrid w:val="0"/>
                <w:color w:val="000000"/>
              </w:rPr>
            </w:pPr>
          </w:p>
        </w:tc>
      </w:tr>
      <w:tr w:rsidR="001B1358" w:rsidRPr="00112425" w:rsidTr="001B1358">
        <w:trPr>
          <w:trHeight w:val="235"/>
        </w:trPr>
        <w:tc>
          <w:tcPr>
            <w:tcW w:w="3430" w:type="dxa"/>
            <w:tcBorders>
              <w:top w:val="single" w:sz="4" w:space="0" w:color="auto"/>
            </w:tcBorders>
          </w:tcPr>
          <w:p w:rsidR="001B1358" w:rsidRPr="00112425" w:rsidRDefault="001B1358" w:rsidP="002F4A49">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574" w:type="dxa"/>
          </w:tcPr>
          <w:p w:rsidR="001B1358" w:rsidRPr="00112425" w:rsidRDefault="001B1358" w:rsidP="002F4A49">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715" w:type="dxa"/>
            <w:tcBorders>
              <w:top w:val="single" w:sz="4" w:space="0" w:color="auto"/>
            </w:tcBorders>
          </w:tcPr>
          <w:p w:rsidR="001B1358" w:rsidRPr="00112425" w:rsidRDefault="001B1358" w:rsidP="002F4A49">
            <w:pPr>
              <w:keepNext/>
              <w:keepLines/>
              <w:jc w:val="both"/>
              <w:rPr>
                <w:rFonts w:ascii="Tahoma" w:hAnsi="Tahoma" w:cs="Tahoma"/>
                <w:snapToGrid w:val="0"/>
                <w:color w:val="000000"/>
              </w:rPr>
            </w:pPr>
            <w:r w:rsidRPr="00112425">
              <w:rPr>
                <w:rFonts w:ascii="Tahoma" w:hAnsi="Tahoma" w:cs="Tahoma"/>
                <w:snapToGrid w:val="0"/>
                <w:color w:val="000000"/>
              </w:rPr>
              <w:t>(Naziv in podpis podizvajalca/subjekta)</w:t>
            </w:r>
          </w:p>
        </w:tc>
      </w:tr>
    </w:tbl>
    <w:p w:rsidR="001B1358" w:rsidRPr="00112425" w:rsidRDefault="001B1358" w:rsidP="002F4A49">
      <w:pPr>
        <w:keepNext/>
        <w:keepLines/>
        <w:jc w:val="both"/>
        <w:rPr>
          <w:rFonts w:ascii="Tahoma" w:hAnsi="Tahoma" w:cs="Tahoma"/>
          <w:bCs/>
          <w:i/>
          <w:noProof/>
          <w:sz w:val="18"/>
          <w:szCs w:val="18"/>
        </w:rPr>
      </w:pPr>
    </w:p>
    <w:p w:rsidR="005E7F25" w:rsidRPr="00112425" w:rsidRDefault="005E7F25" w:rsidP="002F4A49">
      <w:pPr>
        <w:keepNext/>
        <w:keepLines/>
        <w:jc w:val="both"/>
        <w:rPr>
          <w:rFonts w:ascii="Tahoma" w:hAnsi="Tahoma" w:cs="Tahoma"/>
          <w:bCs/>
          <w:i/>
          <w:noProof/>
          <w:sz w:val="18"/>
          <w:szCs w:val="18"/>
        </w:rPr>
      </w:pPr>
    </w:p>
    <w:p w:rsidR="001B1358" w:rsidRPr="00112425" w:rsidRDefault="001B1358" w:rsidP="002F4A49">
      <w:pPr>
        <w:keepNext/>
        <w:keepLines/>
        <w:jc w:val="both"/>
        <w:rPr>
          <w:rFonts w:ascii="Tahoma" w:hAnsi="Tahoma" w:cs="Tahoma"/>
          <w:i/>
          <w:iCs/>
          <w:sz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r w:rsidRPr="00112425">
        <w:rPr>
          <w:rFonts w:ascii="Tahoma" w:hAnsi="Tahoma" w:cs="Tahoma"/>
          <w:i/>
          <w:iCs/>
          <w:sz w:val="18"/>
        </w:rPr>
        <w:t xml:space="preserve">Izjavo izpolni in podpiše </w:t>
      </w:r>
      <w:r w:rsidRPr="00112425">
        <w:rPr>
          <w:rFonts w:ascii="Tahoma" w:hAnsi="Tahoma" w:cs="Tahoma"/>
          <w:i/>
          <w:iCs/>
          <w:sz w:val="18"/>
          <w:u w:val="single"/>
        </w:rPr>
        <w:t>nominiran podizvajalec</w:t>
      </w:r>
      <w:r w:rsidRPr="00112425">
        <w:rPr>
          <w:rFonts w:ascii="Tahoma" w:hAnsi="Tahoma" w:cs="Tahoma"/>
          <w:i/>
          <w:iCs/>
          <w:sz w:val="18"/>
        </w:rPr>
        <w:t xml:space="preserve">, če ponudnik izvaja javno naročilo s podizvajalci, </w:t>
      </w:r>
      <w:r w:rsidRPr="00112425">
        <w:rPr>
          <w:rFonts w:ascii="Tahoma" w:hAnsi="Tahoma" w:cs="Tahoma"/>
          <w:i/>
          <w:iCs/>
          <w:sz w:val="18"/>
          <w:u w:val="single"/>
        </w:rPr>
        <w:t>oz. subjekt, katerega zmogljivost uporablja ponudnik</w:t>
      </w:r>
      <w:r w:rsidRPr="00112425">
        <w:rPr>
          <w:rFonts w:ascii="Tahoma" w:hAnsi="Tahoma" w:cs="Tahoma"/>
          <w:i/>
          <w:iCs/>
          <w:sz w:val="18"/>
        </w:rPr>
        <w:t>.</w:t>
      </w:r>
    </w:p>
    <w:p w:rsidR="00C51C0F" w:rsidRPr="00112425" w:rsidRDefault="00C51C0F" w:rsidP="002F4A49">
      <w:pPr>
        <w:keepNext/>
        <w:keepLines/>
        <w:jc w:val="both"/>
        <w:rPr>
          <w:rFonts w:ascii="Tahoma" w:hAnsi="Tahoma" w:cs="Tahoma"/>
          <w:i/>
          <w:iCs/>
          <w:sz w:val="18"/>
        </w:rPr>
      </w:pPr>
    </w:p>
    <w:p w:rsidR="00C51C0F" w:rsidRPr="00112425" w:rsidRDefault="00C51C0F" w:rsidP="002F4A49">
      <w:pPr>
        <w:keepNext/>
        <w:keepLines/>
        <w:jc w:val="both"/>
        <w:rPr>
          <w:rFonts w:ascii="Tahoma" w:hAnsi="Tahoma" w:cs="Tahoma"/>
          <w:i/>
          <w:iCs/>
          <w:sz w:val="18"/>
        </w:rPr>
      </w:pPr>
    </w:p>
    <w:p w:rsidR="00C51C0F" w:rsidRPr="00112425" w:rsidRDefault="00C51C0F" w:rsidP="002F4A49">
      <w:pPr>
        <w:keepNext/>
        <w:keepLines/>
        <w:jc w:val="both"/>
        <w:rPr>
          <w:rFonts w:ascii="Tahoma" w:hAnsi="Tahoma" w:cs="Tahoma"/>
          <w:i/>
          <w:iCs/>
          <w:sz w:val="18"/>
        </w:rPr>
      </w:pPr>
    </w:p>
    <w:p w:rsidR="00C51C0F" w:rsidRPr="00112425" w:rsidRDefault="00C51C0F" w:rsidP="002F4A49">
      <w:pPr>
        <w:keepNext/>
        <w:keepLines/>
        <w:rPr>
          <w:rFonts w:ascii="Tahoma" w:hAnsi="Tahoma" w:cs="Tahoma"/>
          <w:i/>
          <w:iCs/>
          <w:sz w:val="18"/>
        </w:rPr>
      </w:pPr>
      <w:r w:rsidRPr="00112425">
        <w:rPr>
          <w:rFonts w:ascii="Tahoma" w:hAnsi="Tahoma" w:cs="Tahoma"/>
          <w:i/>
          <w:iCs/>
          <w:sz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2A6BE2" w:rsidRPr="00112425" w:rsidTr="002A6BE2">
        <w:tc>
          <w:tcPr>
            <w:tcW w:w="8045" w:type="dxa"/>
          </w:tcPr>
          <w:p w:rsidR="002A6BE2" w:rsidRPr="00112425" w:rsidRDefault="002A6BE2" w:rsidP="002F4A49">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rsidR="002A6BE2" w:rsidRPr="00112425" w:rsidRDefault="002A6BE2" w:rsidP="002F4A49">
            <w:pPr>
              <w:keepNext/>
              <w:keepLines/>
              <w:jc w:val="both"/>
              <w:rPr>
                <w:rFonts w:ascii="Tahoma" w:hAnsi="Tahoma" w:cs="Tahoma"/>
                <w:b/>
                <w:i/>
              </w:rPr>
            </w:pPr>
            <w:r w:rsidRPr="00112425">
              <w:rPr>
                <w:rFonts w:ascii="Tahoma" w:hAnsi="Tahoma" w:cs="Tahoma"/>
                <w:b/>
                <w:i/>
              </w:rPr>
              <w:t>Priloga 3/3</w:t>
            </w:r>
          </w:p>
        </w:tc>
      </w:tr>
    </w:tbl>
    <w:p w:rsidR="00C51C0F" w:rsidRPr="00112425" w:rsidRDefault="00C51C0F" w:rsidP="002F4A49">
      <w:pPr>
        <w:keepNext/>
        <w:keepLines/>
        <w:rPr>
          <w:rFonts w:ascii="Tahoma" w:hAnsi="Tahoma" w:cs="Tahoma"/>
          <w:b/>
        </w:rPr>
      </w:pPr>
    </w:p>
    <w:p w:rsidR="00C51C0F" w:rsidRPr="00112425" w:rsidRDefault="00C51C0F" w:rsidP="002F4A49">
      <w:pPr>
        <w:keepNext/>
        <w:keepLines/>
        <w:jc w:val="both"/>
        <w:rPr>
          <w:rFonts w:ascii="Tahoma" w:hAnsi="Tahoma" w:cs="Tahoma"/>
          <w:b/>
        </w:rPr>
      </w:pPr>
      <w:r w:rsidRPr="00112425">
        <w:rPr>
          <w:rFonts w:ascii="Tahoma" w:hAnsi="Tahoma" w:cs="Tahoma"/>
          <w:b/>
        </w:rPr>
        <w:t xml:space="preserve">Javno naročilo št. </w:t>
      </w:r>
      <w:r w:rsidR="00354F25">
        <w:rPr>
          <w:rFonts w:ascii="Tahoma" w:hAnsi="Tahoma" w:cs="Tahoma"/>
          <w:b/>
        </w:rPr>
        <w:t>VKS-</w:t>
      </w:r>
      <w:r w:rsidR="000E2E86">
        <w:rPr>
          <w:rFonts w:ascii="Tahoma" w:hAnsi="Tahoma" w:cs="Tahoma"/>
          <w:b/>
        </w:rPr>
        <w:t>11</w:t>
      </w:r>
      <w:r w:rsidR="00354F25">
        <w:rPr>
          <w:rFonts w:ascii="Tahoma" w:hAnsi="Tahoma" w:cs="Tahoma"/>
          <w:b/>
        </w:rPr>
        <w:t>/2</w:t>
      </w:r>
      <w:r w:rsidR="000E2E86">
        <w:rPr>
          <w:rFonts w:ascii="Tahoma" w:hAnsi="Tahoma" w:cs="Tahoma"/>
          <w:b/>
        </w:rPr>
        <w:t>2</w:t>
      </w:r>
      <w:r w:rsidRPr="00112425">
        <w:rPr>
          <w:rFonts w:ascii="Tahoma" w:hAnsi="Tahoma" w:cs="Tahoma"/>
          <w:b/>
        </w:rPr>
        <w:t xml:space="preserve"> </w:t>
      </w:r>
      <w:r w:rsidR="00354F25">
        <w:rPr>
          <w:rFonts w:ascii="Tahoma" w:hAnsi="Tahoma" w:cs="Tahoma"/>
          <w:b/>
          <w:color w:val="000000"/>
        </w:rPr>
        <w:t>Zamenjava diesel agregata na CČN Ljubljana</w:t>
      </w:r>
    </w:p>
    <w:p w:rsidR="00C51C0F" w:rsidRPr="00112425" w:rsidRDefault="00C51C0F" w:rsidP="002F4A49">
      <w:pPr>
        <w:keepNext/>
        <w:keepLines/>
        <w:tabs>
          <w:tab w:val="left" w:pos="567"/>
          <w:tab w:val="num" w:pos="851"/>
          <w:tab w:val="left" w:pos="993"/>
        </w:tabs>
        <w:jc w:val="both"/>
        <w:rPr>
          <w:rFonts w:ascii="Tahoma" w:hAnsi="Tahoma" w:cs="Tahoma"/>
        </w:rPr>
      </w:pPr>
    </w:p>
    <w:p w:rsidR="00C51C0F" w:rsidRPr="00112425" w:rsidRDefault="00C51C0F" w:rsidP="002F4A49">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rsidR="00C51C0F" w:rsidRPr="00112425" w:rsidRDefault="00C51C0F" w:rsidP="002F4A49">
      <w:pPr>
        <w:keepNext/>
        <w:keepLines/>
        <w:tabs>
          <w:tab w:val="left" w:pos="567"/>
          <w:tab w:val="num" w:pos="851"/>
          <w:tab w:val="left" w:pos="993"/>
        </w:tabs>
        <w:jc w:val="both"/>
        <w:rPr>
          <w:rFonts w:ascii="Tahoma" w:hAnsi="Tahoma" w:cs="Tahoma"/>
        </w:rPr>
      </w:pPr>
    </w:p>
    <w:p w:rsidR="00C51C0F" w:rsidRPr="00112425" w:rsidRDefault="00C51C0F" w:rsidP="002F4A49">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rsidR="00C51C0F" w:rsidRPr="00112425" w:rsidRDefault="00C51C0F" w:rsidP="002F4A49">
      <w:pPr>
        <w:keepNext/>
        <w:keepLines/>
        <w:tabs>
          <w:tab w:val="left" w:pos="567"/>
          <w:tab w:val="num" w:pos="851"/>
          <w:tab w:val="left" w:pos="993"/>
        </w:tabs>
        <w:jc w:val="both"/>
        <w:rPr>
          <w:rFonts w:ascii="Tahoma" w:hAnsi="Tahoma" w:cs="Tahoma"/>
        </w:rPr>
      </w:pPr>
    </w:p>
    <w:p w:rsidR="00C51C0F" w:rsidRPr="00112425" w:rsidRDefault="00C51C0F" w:rsidP="002F4A49">
      <w:pPr>
        <w:keepNext/>
        <w:keepLines/>
        <w:tabs>
          <w:tab w:val="left" w:pos="567"/>
          <w:tab w:val="num" w:pos="851"/>
          <w:tab w:val="left" w:pos="993"/>
        </w:tabs>
        <w:jc w:val="both"/>
        <w:rPr>
          <w:rFonts w:ascii="Tahoma" w:hAnsi="Tahoma" w:cs="Tahoma"/>
        </w:rPr>
      </w:pPr>
    </w:p>
    <w:p w:rsidR="00C51C0F" w:rsidRPr="00112425" w:rsidRDefault="00C51C0F" w:rsidP="002F4A49">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rsidR="00C51C0F" w:rsidRPr="00112425" w:rsidRDefault="00C51C0F" w:rsidP="002F4A49">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rsidR="00C51C0F" w:rsidRPr="00112425" w:rsidRDefault="00C51C0F" w:rsidP="002F4A4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rsidR="00C51C0F" w:rsidRPr="00112425" w:rsidRDefault="00C51C0F" w:rsidP="002F4A4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vodstvenega organa ali</w:t>
      </w:r>
    </w:p>
    <w:p w:rsidR="00C51C0F" w:rsidRPr="00112425" w:rsidRDefault="00C51C0F" w:rsidP="002F4A4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rsidR="00C51C0F" w:rsidRPr="00112425" w:rsidRDefault="00C51C0F" w:rsidP="002F4A49">
      <w:pPr>
        <w:keepNext/>
        <w:keepLines/>
        <w:tabs>
          <w:tab w:val="left" w:pos="567"/>
          <w:tab w:val="num" w:pos="851"/>
          <w:tab w:val="left" w:pos="993"/>
        </w:tabs>
        <w:jc w:val="both"/>
        <w:rPr>
          <w:rFonts w:ascii="Tahoma" w:hAnsi="Tahoma" w:cs="Tahoma"/>
        </w:rPr>
      </w:pPr>
    </w:p>
    <w:p w:rsidR="00C51C0F" w:rsidRPr="00112425" w:rsidRDefault="00C51C0F" w:rsidP="002F4A49">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rsidR="00C51C0F" w:rsidRPr="00112425" w:rsidRDefault="00C51C0F" w:rsidP="002F4A4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zastopanje ali</w:t>
      </w:r>
    </w:p>
    <w:p w:rsidR="00C51C0F" w:rsidRPr="00112425" w:rsidRDefault="00C51C0F" w:rsidP="002F4A4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odločanje ali</w:t>
      </w:r>
    </w:p>
    <w:p w:rsidR="00C51C0F" w:rsidRPr="00112425" w:rsidRDefault="00C51C0F" w:rsidP="002F4A4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 v njem,</w:t>
      </w:r>
    </w:p>
    <w:p w:rsidR="00C51C0F" w:rsidRPr="00112425" w:rsidRDefault="00C51C0F" w:rsidP="002F4A49">
      <w:pPr>
        <w:keepNext/>
        <w:keepLines/>
        <w:tabs>
          <w:tab w:val="left" w:pos="567"/>
          <w:tab w:val="num" w:pos="851"/>
          <w:tab w:val="left" w:pos="993"/>
        </w:tabs>
        <w:jc w:val="both"/>
        <w:rPr>
          <w:rFonts w:ascii="Tahoma" w:hAnsi="Tahoma" w:cs="Tahoma"/>
        </w:rPr>
      </w:pPr>
    </w:p>
    <w:p w:rsidR="00C51C0F" w:rsidRPr="00112425" w:rsidRDefault="00C51C0F" w:rsidP="002F4A49">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rsidR="00C51C0F" w:rsidRPr="00112425" w:rsidRDefault="00C51C0F" w:rsidP="002F4A49">
      <w:pPr>
        <w:keepNext/>
        <w:keepLines/>
        <w:tabs>
          <w:tab w:val="left" w:pos="567"/>
          <w:tab w:val="num" w:pos="851"/>
          <w:tab w:val="left" w:pos="993"/>
        </w:tabs>
        <w:rPr>
          <w:rFonts w:ascii="Tahoma" w:hAnsi="Tahoma" w:cs="Tahoma"/>
          <w:b/>
        </w:rPr>
      </w:pPr>
    </w:p>
    <w:p w:rsidR="00C51C0F" w:rsidRPr="00531A66" w:rsidRDefault="00C51C0F" w:rsidP="002F4A49">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rsidR="00C51C0F" w:rsidRPr="00112425" w:rsidRDefault="00C51C0F" w:rsidP="002F4A49">
      <w:pPr>
        <w:keepNext/>
        <w:keepLines/>
        <w:tabs>
          <w:tab w:val="left" w:pos="567"/>
          <w:tab w:val="num" w:pos="851"/>
          <w:tab w:val="left" w:pos="993"/>
        </w:tabs>
        <w:jc w:val="both"/>
        <w:rPr>
          <w:rFonts w:ascii="Tahoma" w:hAnsi="Tahoma" w:cs="Tahoma"/>
        </w:rPr>
      </w:pPr>
    </w:p>
    <w:p w:rsidR="00C51C0F" w:rsidRPr="00112425" w:rsidRDefault="00C51C0F" w:rsidP="002F4A49">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Kazenskega zakonika (Uradni list RS, št. 50/12 – uradno prečiščeno besedilo, </w:t>
      </w:r>
      <w:r w:rsidRPr="00112425">
        <w:rPr>
          <w:rFonts w:ascii="Tahoma" w:hAnsi="Tahoma" w:cs="Tahoma"/>
          <w:bCs/>
        </w:rPr>
        <w:t>6/16 – popr., 54/15 in 38/16</w:t>
      </w:r>
      <w:r w:rsidRPr="00112425">
        <w:rPr>
          <w:rFonts w:ascii="Tahoma" w:hAnsi="Tahoma" w:cs="Tahoma"/>
        </w:rPr>
        <w:t xml:space="preserve">; v nadaljnjem besedilu: KZ-1), ki so opredeljena v prvem odstavku 75. člena ZJN-3 in </w:t>
      </w:r>
    </w:p>
    <w:p w:rsidR="00C51C0F" w:rsidRPr="00112425" w:rsidRDefault="00C51C0F" w:rsidP="002F4A49">
      <w:pPr>
        <w:keepNext/>
        <w:keepLines/>
        <w:tabs>
          <w:tab w:val="left" w:pos="567"/>
          <w:tab w:val="num" w:pos="851"/>
          <w:tab w:val="left" w:pos="993"/>
        </w:tabs>
        <w:jc w:val="both"/>
        <w:rPr>
          <w:rFonts w:ascii="Arial" w:hAnsi="Arial" w:cs="Arial"/>
          <w:sz w:val="18"/>
          <w:szCs w:val="18"/>
        </w:rPr>
      </w:pPr>
    </w:p>
    <w:p w:rsidR="00C51C0F" w:rsidRPr="00531A66" w:rsidRDefault="00C51C0F" w:rsidP="002F4A49">
      <w:pPr>
        <w:keepNext/>
        <w:keepLines/>
        <w:tabs>
          <w:tab w:val="left" w:pos="567"/>
          <w:tab w:val="num" w:pos="851"/>
          <w:tab w:val="left" w:pos="993"/>
        </w:tabs>
        <w:jc w:val="center"/>
        <w:rPr>
          <w:rFonts w:ascii="Tahoma" w:hAnsi="Tahoma" w:cs="Tahoma"/>
          <w:b/>
        </w:rPr>
      </w:pPr>
      <w:r w:rsidRPr="00531A66">
        <w:rPr>
          <w:rFonts w:ascii="Tahoma" w:hAnsi="Tahoma" w:cs="Tahoma"/>
          <w:b/>
        </w:rPr>
        <w:t>POOBLAŠČAM</w:t>
      </w:r>
    </w:p>
    <w:p w:rsidR="00C51C0F" w:rsidRPr="00112425" w:rsidRDefault="00C51C0F" w:rsidP="002F4A49">
      <w:pPr>
        <w:keepNext/>
        <w:keepLines/>
        <w:tabs>
          <w:tab w:val="left" w:pos="567"/>
          <w:tab w:val="num" w:pos="851"/>
          <w:tab w:val="left" w:pos="993"/>
        </w:tabs>
        <w:jc w:val="both"/>
        <w:rPr>
          <w:rFonts w:ascii="Tahoma" w:hAnsi="Tahoma" w:cs="Tahoma"/>
        </w:rPr>
      </w:pPr>
    </w:p>
    <w:p w:rsidR="00C51C0F" w:rsidRPr="00112425" w:rsidRDefault="00C51C0F" w:rsidP="002F4A49">
      <w:pPr>
        <w:keepNext/>
        <w:keepLines/>
        <w:jc w:val="both"/>
        <w:rPr>
          <w:rFonts w:ascii="Tahoma" w:hAnsi="Tahoma" w:cs="Tahoma"/>
          <w:b/>
        </w:rPr>
      </w:pPr>
      <w:r w:rsidRPr="00112425">
        <w:rPr>
          <w:rFonts w:ascii="Tahoma" w:hAnsi="Tahoma" w:cs="Tahoma"/>
        </w:rPr>
        <w:t xml:space="preserve">JAVNI HOLDING Ljubljana, d.o.o., Verovškova ulica 70, 1000 Ljubljana, da za potrebe preverjanja izpolnjevanja pogojev v postopku oddaje javnega naročila št. </w:t>
      </w:r>
      <w:r w:rsidR="00354F25">
        <w:rPr>
          <w:rFonts w:ascii="Tahoma" w:hAnsi="Tahoma" w:cs="Tahoma"/>
          <w:b/>
        </w:rPr>
        <w:t>VKS-</w:t>
      </w:r>
      <w:r w:rsidR="00DE64C6">
        <w:rPr>
          <w:rFonts w:ascii="Tahoma" w:hAnsi="Tahoma" w:cs="Tahoma"/>
          <w:b/>
        </w:rPr>
        <w:t>11</w:t>
      </w:r>
      <w:r w:rsidR="00354F25">
        <w:rPr>
          <w:rFonts w:ascii="Tahoma" w:hAnsi="Tahoma" w:cs="Tahoma"/>
          <w:b/>
        </w:rPr>
        <w:t>/2</w:t>
      </w:r>
      <w:r w:rsidR="00DE64C6">
        <w:rPr>
          <w:rFonts w:ascii="Tahoma" w:hAnsi="Tahoma" w:cs="Tahoma"/>
          <w:b/>
        </w:rPr>
        <w:t>2</w:t>
      </w:r>
      <w:r w:rsidRPr="00112425">
        <w:rPr>
          <w:rFonts w:ascii="Tahoma" w:hAnsi="Tahoma" w:cs="Tahoma"/>
          <w:b/>
        </w:rPr>
        <w:t xml:space="preserve"> </w:t>
      </w:r>
      <w:r w:rsidR="00354F25">
        <w:rPr>
          <w:rFonts w:ascii="Tahoma" w:hAnsi="Tahoma" w:cs="Tahoma"/>
          <w:b/>
          <w:color w:val="000000"/>
        </w:rPr>
        <w:t>Zamenjava diesel agregata na CČN Ljubljana</w:t>
      </w:r>
      <w:r w:rsidRPr="00112425">
        <w:rPr>
          <w:rFonts w:ascii="Tahoma" w:hAnsi="Tahoma" w:cs="Tahoma"/>
        </w:rPr>
        <w:t>, od Ministrstva za pravosodje pridobi potrdilo iz kazenske evidence.</w:t>
      </w:r>
    </w:p>
    <w:p w:rsidR="00C51C0F" w:rsidRPr="00112425" w:rsidRDefault="00C51C0F" w:rsidP="002F4A49">
      <w:pPr>
        <w:keepNext/>
        <w:keepLines/>
        <w:tabs>
          <w:tab w:val="left" w:pos="567"/>
          <w:tab w:val="num" w:pos="851"/>
          <w:tab w:val="left" w:pos="993"/>
        </w:tabs>
        <w:jc w:val="both"/>
        <w:rPr>
          <w:rFonts w:ascii="Arial" w:hAnsi="Arial" w:cs="Arial"/>
          <w:sz w:val="18"/>
          <w:szCs w:val="18"/>
        </w:rPr>
      </w:pPr>
    </w:p>
    <w:p w:rsidR="00C51C0F" w:rsidRPr="00112425" w:rsidRDefault="00C51C0F" w:rsidP="002F4A49">
      <w:pPr>
        <w:keepNext/>
        <w:keepLines/>
        <w:tabs>
          <w:tab w:val="left" w:pos="567"/>
          <w:tab w:val="num" w:pos="851"/>
          <w:tab w:val="left" w:pos="993"/>
        </w:tabs>
        <w:jc w:val="both"/>
        <w:rPr>
          <w:rFonts w:ascii="Arial" w:hAnsi="Arial" w:cs="Arial"/>
          <w:sz w:val="18"/>
          <w:szCs w:val="18"/>
        </w:rPr>
      </w:pPr>
    </w:p>
    <w:p w:rsidR="00C51C0F" w:rsidRPr="00112425" w:rsidRDefault="00C51C0F" w:rsidP="002F4A49">
      <w:pPr>
        <w:keepNext/>
        <w:keepLines/>
        <w:tabs>
          <w:tab w:val="left" w:pos="567"/>
          <w:tab w:val="num" w:pos="851"/>
          <w:tab w:val="left" w:pos="993"/>
        </w:tabs>
        <w:jc w:val="both"/>
        <w:rPr>
          <w:rFonts w:ascii="Arial" w:hAnsi="Arial" w:cs="Arial"/>
          <w:sz w:val="18"/>
          <w:szCs w:val="18"/>
        </w:rPr>
      </w:pPr>
    </w:p>
    <w:p w:rsidR="00C51C0F" w:rsidRPr="00112425" w:rsidRDefault="00C51C0F" w:rsidP="002F4A49">
      <w:pPr>
        <w:keepNext/>
        <w:keepLines/>
        <w:tabs>
          <w:tab w:val="left" w:pos="567"/>
          <w:tab w:val="num" w:pos="851"/>
          <w:tab w:val="left" w:pos="993"/>
        </w:tabs>
        <w:jc w:val="both"/>
        <w:rPr>
          <w:rFonts w:ascii="Arial" w:hAnsi="Arial" w:cs="Arial"/>
          <w:sz w:val="18"/>
          <w:szCs w:val="18"/>
        </w:rPr>
      </w:pPr>
    </w:p>
    <w:p w:rsidR="00C51C0F" w:rsidRPr="00112425" w:rsidRDefault="00C51C0F" w:rsidP="002F4A49">
      <w:pPr>
        <w:keepNext/>
        <w:keepLines/>
        <w:tabs>
          <w:tab w:val="left" w:pos="567"/>
          <w:tab w:val="num" w:pos="851"/>
          <w:tab w:val="left" w:pos="993"/>
        </w:tabs>
        <w:jc w:val="both"/>
        <w:rPr>
          <w:rFonts w:ascii="Arial" w:hAnsi="Arial" w:cs="Arial"/>
          <w:sz w:val="18"/>
          <w:szCs w:val="18"/>
        </w:rPr>
      </w:pPr>
    </w:p>
    <w:p w:rsidR="00C51C0F" w:rsidRPr="00112425" w:rsidRDefault="00C51C0F" w:rsidP="002F4A49">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112425" w:rsidTr="00BB6F49">
        <w:trPr>
          <w:trHeight w:val="235"/>
        </w:trPr>
        <w:tc>
          <w:tcPr>
            <w:tcW w:w="3402" w:type="dxa"/>
            <w:tcBorders>
              <w:top w:val="single" w:sz="4" w:space="0" w:color="auto"/>
            </w:tcBorders>
          </w:tcPr>
          <w:p w:rsidR="00C51C0F" w:rsidRPr="00112425" w:rsidRDefault="00C51C0F" w:rsidP="002F4A49">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rsidR="00C51C0F" w:rsidRPr="00112425" w:rsidRDefault="00C51C0F" w:rsidP="002F4A49">
            <w:pPr>
              <w:keepNext/>
              <w:keepLines/>
              <w:jc w:val="center"/>
              <w:rPr>
                <w:rFonts w:ascii="Tahoma" w:hAnsi="Tahoma" w:cs="Tahoma"/>
                <w:snapToGrid w:val="0"/>
                <w:color w:val="000000"/>
              </w:rPr>
            </w:pPr>
          </w:p>
        </w:tc>
        <w:tc>
          <w:tcPr>
            <w:tcW w:w="3686" w:type="dxa"/>
            <w:tcBorders>
              <w:top w:val="single" w:sz="4" w:space="0" w:color="auto"/>
            </w:tcBorders>
          </w:tcPr>
          <w:p w:rsidR="00C51C0F" w:rsidRPr="00112425" w:rsidRDefault="00C51C0F" w:rsidP="002F4A49">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rsidR="00C51C0F" w:rsidRPr="00112425" w:rsidRDefault="00C51C0F" w:rsidP="002F4A49">
      <w:pPr>
        <w:keepNext/>
        <w:keepLines/>
        <w:tabs>
          <w:tab w:val="left" w:pos="284"/>
        </w:tabs>
        <w:jc w:val="both"/>
        <w:rPr>
          <w:rFonts w:ascii="Tahoma" w:hAnsi="Tahoma" w:cs="Tahoma"/>
        </w:rPr>
      </w:pPr>
    </w:p>
    <w:p w:rsidR="00C51C0F" w:rsidRPr="00112425" w:rsidRDefault="00C51C0F" w:rsidP="002F4A49">
      <w:pPr>
        <w:keepNext/>
        <w:keepLines/>
        <w:tabs>
          <w:tab w:val="left" w:pos="284"/>
        </w:tabs>
        <w:jc w:val="both"/>
        <w:rPr>
          <w:rFonts w:ascii="Tahoma" w:hAnsi="Tahoma" w:cs="Tahoma"/>
        </w:rPr>
      </w:pPr>
    </w:p>
    <w:p w:rsidR="00C51C0F" w:rsidRPr="00112425" w:rsidRDefault="00C51C0F" w:rsidP="002F4A49">
      <w:pPr>
        <w:keepNext/>
        <w:keepLines/>
        <w:tabs>
          <w:tab w:val="left" w:pos="284"/>
        </w:tabs>
        <w:jc w:val="both"/>
        <w:rPr>
          <w:rFonts w:ascii="Tahoma" w:hAnsi="Tahoma" w:cs="Tahoma"/>
        </w:rPr>
      </w:pPr>
    </w:p>
    <w:p w:rsidR="00C51C0F" w:rsidRPr="00112425" w:rsidRDefault="00C51C0F" w:rsidP="002F4A49">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rsidR="00C51C0F" w:rsidRPr="00112425" w:rsidRDefault="00C51C0F" w:rsidP="002F4A49">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rsidR="00C51C0F" w:rsidRPr="00112425" w:rsidRDefault="00C51C0F" w:rsidP="002F4A49">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rsidR="00E4305F" w:rsidRPr="00112425" w:rsidRDefault="00E4305F" w:rsidP="002F4A49">
      <w:pPr>
        <w:keepNext/>
        <w:keepLines/>
        <w:tabs>
          <w:tab w:val="left" w:pos="426"/>
        </w:tabs>
        <w:jc w:val="both"/>
        <w:rPr>
          <w:rFonts w:ascii="Tahoma" w:hAnsi="Tahoma" w:cs="Tahoma"/>
          <w:i/>
          <w:sz w:val="18"/>
          <w:szCs w:val="18"/>
        </w:rPr>
      </w:pPr>
    </w:p>
    <w:p w:rsidR="00E4305F" w:rsidRPr="00112425" w:rsidRDefault="00E4305F" w:rsidP="002F4A49">
      <w:pPr>
        <w:keepNext/>
        <w:keepLines/>
        <w:tabs>
          <w:tab w:val="left" w:pos="426"/>
        </w:tabs>
        <w:jc w:val="both"/>
        <w:rPr>
          <w:rFonts w:ascii="Tahoma" w:hAnsi="Tahoma" w:cs="Tahoma"/>
          <w:i/>
          <w:sz w:val="18"/>
          <w:szCs w:val="18"/>
        </w:rPr>
      </w:pPr>
    </w:p>
    <w:p w:rsidR="001B1358" w:rsidRPr="00112425" w:rsidRDefault="00E4305F" w:rsidP="002F4A49">
      <w:pPr>
        <w:keepNext/>
        <w:keepLines/>
        <w:jc w:val="both"/>
        <w:rPr>
          <w:rFonts w:ascii="Tahoma" w:hAnsi="Tahoma" w:cs="Tahoma"/>
          <w:i/>
          <w:sz w:val="18"/>
          <w:szCs w:val="18"/>
        </w:rPr>
      </w:pPr>
      <w:r w:rsidRPr="00112425">
        <w:rPr>
          <w:rFonts w:ascii="Tahoma" w:hAnsi="Tahoma" w:cs="Tahoma"/>
          <w:i/>
          <w:sz w:val="18"/>
          <w:szCs w:val="18"/>
        </w:rPr>
        <w:t>Obrazec se po potrebi fotokopira!</w:t>
      </w:r>
    </w:p>
    <w:p w:rsidR="001B1358" w:rsidRPr="00112425" w:rsidRDefault="001B1358" w:rsidP="002F4A49">
      <w:pPr>
        <w:keepNext/>
        <w:keepLines/>
        <w:tabs>
          <w:tab w:val="left" w:pos="567"/>
          <w:tab w:val="num" w:pos="851"/>
          <w:tab w:val="left" w:pos="993"/>
        </w:tabs>
        <w:jc w:val="right"/>
        <w:rPr>
          <w:rFonts w:ascii="Tahoma" w:hAnsi="Tahoma" w:cs="Tahoma"/>
          <w:b/>
        </w:rPr>
      </w:pPr>
    </w:p>
    <w:p w:rsidR="001B1358" w:rsidRDefault="001B1358" w:rsidP="002F4A49">
      <w:pPr>
        <w:keepNext/>
        <w:keepLines/>
        <w:tabs>
          <w:tab w:val="left" w:pos="567"/>
          <w:tab w:val="num" w:pos="851"/>
          <w:tab w:val="left" w:pos="993"/>
        </w:tabs>
        <w:jc w:val="right"/>
        <w:rPr>
          <w:rFonts w:ascii="Tahoma" w:hAnsi="Tahoma" w:cs="Tahoma"/>
          <w:b/>
        </w:rPr>
      </w:pPr>
    </w:p>
    <w:p w:rsidR="00287475" w:rsidRDefault="00287475" w:rsidP="002F4A49">
      <w:pPr>
        <w:keepNext/>
        <w:keepLines/>
        <w:tabs>
          <w:tab w:val="left" w:pos="567"/>
          <w:tab w:val="num" w:pos="851"/>
          <w:tab w:val="left" w:pos="993"/>
        </w:tabs>
        <w:jc w:val="right"/>
        <w:rPr>
          <w:rFonts w:ascii="Tahoma" w:hAnsi="Tahoma" w:cs="Tahoma"/>
          <w:b/>
        </w:rPr>
      </w:pPr>
    </w:p>
    <w:p w:rsidR="00287475" w:rsidRDefault="00287475" w:rsidP="002F4A49">
      <w:pPr>
        <w:keepNext/>
        <w:keepLines/>
        <w:tabs>
          <w:tab w:val="left" w:pos="567"/>
          <w:tab w:val="num" w:pos="851"/>
          <w:tab w:val="left" w:pos="993"/>
        </w:tabs>
        <w:jc w:val="right"/>
        <w:rPr>
          <w:rFonts w:ascii="Tahoma" w:hAnsi="Tahoma" w:cs="Tahoma"/>
          <w:b/>
        </w:rPr>
      </w:pPr>
    </w:p>
    <w:p w:rsidR="00AB73E5" w:rsidRPr="00112425" w:rsidRDefault="00AB73E5" w:rsidP="002F4A49">
      <w:pPr>
        <w:keepNext/>
        <w:keepLines/>
        <w:tabs>
          <w:tab w:val="left" w:pos="567"/>
          <w:tab w:val="num" w:pos="851"/>
          <w:tab w:val="left" w:pos="993"/>
        </w:tabs>
        <w:jc w:val="right"/>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95C6A" w:rsidRPr="00112425" w:rsidTr="00833EB0">
        <w:tc>
          <w:tcPr>
            <w:tcW w:w="8045" w:type="dxa"/>
          </w:tcPr>
          <w:p w:rsidR="00995C6A" w:rsidRPr="00112425" w:rsidRDefault="00995C6A" w:rsidP="002F4A49">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B4647">
              <w:rPr>
                <w:rFonts w:ascii="Tahoma" w:hAnsi="Tahoma" w:cs="Tahoma"/>
              </w:rPr>
              <w:t>IZJAVA O UDELEŽBI FIZIČNIH IN PRAVNIH OSEB V LASTNIŠTVU GOSPODARSKEGA SUBJEKTA</w:t>
            </w:r>
          </w:p>
        </w:tc>
        <w:tc>
          <w:tcPr>
            <w:tcW w:w="1418" w:type="dxa"/>
          </w:tcPr>
          <w:p w:rsidR="00995C6A" w:rsidRPr="00112425" w:rsidRDefault="00995C6A" w:rsidP="002F4A49">
            <w:pPr>
              <w:keepNext/>
              <w:keepLines/>
              <w:jc w:val="both"/>
              <w:rPr>
                <w:rFonts w:ascii="Tahoma" w:hAnsi="Tahoma" w:cs="Tahoma"/>
                <w:b/>
                <w:i/>
              </w:rPr>
            </w:pPr>
            <w:r>
              <w:rPr>
                <w:rFonts w:ascii="Tahoma" w:hAnsi="Tahoma" w:cs="Tahoma"/>
                <w:b/>
                <w:i/>
              </w:rPr>
              <w:t>Priloga 3/4</w:t>
            </w:r>
          </w:p>
        </w:tc>
      </w:tr>
    </w:tbl>
    <w:p w:rsidR="002D05E7" w:rsidRPr="00112425" w:rsidRDefault="002D05E7" w:rsidP="002F4A49">
      <w:pPr>
        <w:keepNext/>
        <w:keepLines/>
        <w:tabs>
          <w:tab w:val="left" w:pos="567"/>
          <w:tab w:val="num" w:pos="851"/>
          <w:tab w:val="left" w:pos="993"/>
        </w:tabs>
        <w:rPr>
          <w:rFonts w:ascii="Tahoma" w:hAnsi="Tahoma" w:cs="Tahoma"/>
          <w:b/>
        </w:rPr>
      </w:pPr>
    </w:p>
    <w:p w:rsidR="002D05E7" w:rsidRPr="00112425" w:rsidRDefault="002D05E7" w:rsidP="002F4A49">
      <w:pPr>
        <w:keepNext/>
        <w:keepLines/>
        <w:tabs>
          <w:tab w:val="left" w:pos="2694"/>
          <w:tab w:val="left" w:pos="2977"/>
        </w:tabs>
        <w:spacing w:line="276" w:lineRule="auto"/>
        <w:ind w:right="1"/>
        <w:jc w:val="center"/>
        <w:rPr>
          <w:rFonts w:ascii="Tahoma" w:hAnsi="Tahoma" w:cs="Tahoma"/>
          <w:b/>
        </w:rPr>
      </w:pPr>
      <w:r w:rsidRPr="00112425">
        <w:rPr>
          <w:rFonts w:ascii="Tahoma" w:hAnsi="Tahoma" w:cs="Tahoma"/>
          <w:b/>
        </w:rPr>
        <w:t>I Z J A V A</w:t>
      </w:r>
    </w:p>
    <w:p w:rsidR="002D05E7" w:rsidRPr="00112425" w:rsidRDefault="002D05E7" w:rsidP="002F4A49">
      <w:pPr>
        <w:keepNext/>
        <w:keepLines/>
        <w:spacing w:line="276" w:lineRule="auto"/>
        <w:ind w:right="1"/>
        <w:jc w:val="center"/>
        <w:rPr>
          <w:rFonts w:ascii="Tahoma" w:hAnsi="Tahoma" w:cs="Tahoma"/>
          <w:b/>
        </w:rPr>
      </w:pPr>
      <w:r w:rsidRPr="00112425">
        <w:rPr>
          <w:rFonts w:ascii="Tahoma" w:hAnsi="Tahoma" w:cs="Tahoma"/>
          <w:b/>
        </w:rPr>
        <w:t xml:space="preserve">O UDELEŽBI FIZIČNIH IN PRAVNIH OSEB V LASTNIŠTVU </w:t>
      </w:r>
      <w:r w:rsidR="001B1358" w:rsidRPr="00112425">
        <w:rPr>
          <w:rFonts w:ascii="Tahoma" w:hAnsi="Tahoma" w:cs="Tahoma"/>
          <w:b/>
        </w:rPr>
        <w:t>GOSPODARSKEGA SUBJEKTA</w:t>
      </w:r>
      <w:r w:rsidR="001B1358" w:rsidRPr="00112425">
        <w:rPr>
          <w:rStyle w:val="Sprotnaopomba-sklic"/>
          <w:rFonts w:ascii="Tahoma" w:hAnsi="Tahoma" w:cs="Tahoma"/>
          <w:b/>
        </w:rPr>
        <w:footnoteReference w:id="1"/>
      </w:r>
    </w:p>
    <w:p w:rsidR="002D05E7" w:rsidRPr="00112425" w:rsidRDefault="002D05E7" w:rsidP="002F4A49">
      <w:pPr>
        <w:keepNext/>
        <w:keepLines/>
        <w:tabs>
          <w:tab w:val="left" w:pos="284"/>
        </w:tabs>
        <w:rPr>
          <w:rFonts w:ascii="Tahoma" w:hAnsi="Tahoma" w:cs="Tahoma"/>
          <w:b/>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ind w:right="1"/>
        <w:jc w:val="both"/>
        <w:rPr>
          <w:rFonts w:ascii="Tahoma" w:hAnsi="Tahoma" w:cs="Tahoma"/>
          <w:b/>
          <w:i/>
        </w:rPr>
      </w:pPr>
      <w:r w:rsidRPr="00112425">
        <w:rPr>
          <w:rFonts w:ascii="Tahoma" w:hAnsi="Tahoma" w:cs="Tahoma"/>
          <w:b/>
          <w:i/>
        </w:rPr>
        <w:t>Podatki o pravni osebi (</w:t>
      </w:r>
      <w:r w:rsidR="00AB73E5">
        <w:rPr>
          <w:rFonts w:ascii="Tahoma" w:hAnsi="Tahoma" w:cs="Tahoma"/>
          <w:b/>
          <w:i/>
        </w:rPr>
        <w:t>gospodarskem subjektu</w:t>
      </w:r>
      <w:r w:rsidRPr="00112425">
        <w:rPr>
          <w:rFonts w:ascii="Tahoma" w:hAnsi="Tahoma" w:cs="Tahoma"/>
          <w:b/>
          <w:i/>
        </w:rPr>
        <w:t>):</w:t>
      </w:r>
    </w:p>
    <w:p w:rsidR="002D05E7" w:rsidRPr="00112425" w:rsidRDefault="002D05E7" w:rsidP="002F4A49">
      <w:pPr>
        <w:keepNext/>
        <w:keepLines/>
        <w:spacing w:before="240" w:after="240"/>
        <w:ind w:right="1"/>
        <w:jc w:val="both"/>
        <w:rPr>
          <w:rFonts w:ascii="Tahoma" w:hAnsi="Tahoma" w:cs="Tahoma"/>
        </w:rPr>
      </w:pPr>
      <w:r w:rsidRPr="00112425">
        <w:rPr>
          <w:rFonts w:ascii="Tahoma" w:hAnsi="Tahoma" w:cs="Tahoma"/>
          <w:bCs/>
        </w:rPr>
        <w:t>Polno ime podjetja</w:t>
      </w:r>
      <w:r w:rsidRPr="00112425">
        <w:rPr>
          <w:rFonts w:ascii="Tahoma" w:hAnsi="Tahoma" w:cs="Tahoma"/>
        </w:rPr>
        <w:t>: ____________________________________________________________________</w:t>
      </w:r>
    </w:p>
    <w:p w:rsidR="002D05E7" w:rsidRPr="00112425" w:rsidRDefault="002D05E7" w:rsidP="002F4A49">
      <w:pPr>
        <w:keepNext/>
        <w:keepLines/>
        <w:spacing w:before="240" w:after="240"/>
        <w:ind w:right="1"/>
        <w:jc w:val="both"/>
        <w:rPr>
          <w:rFonts w:ascii="Tahoma" w:hAnsi="Tahoma" w:cs="Tahoma"/>
        </w:rPr>
      </w:pPr>
      <w:r w:rsidRPr="00112425">
        <w:rPr>
          <w:rFonts w:ascii="Tahoma" w:hAnsi="Tahoma" w:cs="Tahoma"/>
          <w:bCs/>
        </w:rPr>
        <w:t>Sedež podjetja</w:t>
      </w:r>
      <w:r w:rsidRPr="00112425">
        <w:rPr>
          <w:rFonts w:ascii="Tahoma" w:hAnsi="Tahoma" w:cs="Tahoma"/>
        </w:rPr>
        <w:t>: _______________________________________________________________________</w:t>
      </w:r>
    </w:p>
    <w:p w:rsidR="002D05E7" w:rsidRPr="00112425" w:rsidRDefault="002D05E7" w:rsidP="002F4A49">
      <w:pPr>
        <w:keepNext/>
        <w:keepLines/>
        <w:spacing w:before="240" w:after="240"/>
        <w:ind w:right="1"/>
        <w:jc w:val="both"/>
        <w:rPr>
          <w:rFonts w:ascii="Tahoma" w:hAnsi="Tahoma" w:cs="Tahoma"/>
        </w:rPr>
      </w:pPr>
      <w:r w:rsidRPr="00112425">
        <w:rPr>
          <w:rFonts w:ascii="Tahoma" w:hAnsi="Tahoma" w:cs="Tahoma"/>
          <w:bCs/>
        </w:rPr>
        <w:t>Občina sedeža podjetja</w:t>
      </w:r>
      <w:r w:rsidRPr="00112425">
        <w:rPr>
          <w:rFonts w:ascii="Tahoma" w:hAnsi="Tahoma" w:cs="Tahoma"/>
        </w:rPr>
        <w:t>: ________________________________________________________________</w:t>
      </w:r>
    </w:p>
    <w:p w:rsidR="002D05E7" w:rsidRPr="00112425" w:rsidRDefault="002D05E7" w:rsidP="002F4A49">
      <w:pPr>
        <w:keepNext/>
        <w:keepLines/>
        <w:spacing w:before="240" w:after="240"/>
        <w:ind w:right="1"/>
        <w:jc w:val="both"/>
        <w:rPr>
          <w:rFonts w:ascii="Tahoma" w:hAnsi="Tahoma" w:cs="Tahoma"/>
        </w:rPr>
      </w:pPr>
      <w:r w:rsidRPr="00112425">
        <w:rPr>
          <w:rFonts w:ascii="Tahoma" w:hAnsi="Tahoma" w:cs="Tahoma"/>
          <w:bCs/>
        </w:rPr>
        <w:t>Številka vpisa v sodni register (št. vložka)</w:t>
      </w:r>
      <w:r w:rsidRPr="00112425">
        <w:rPr>
          <w:rFonts w:ascii="Tahoma" w:hAnsi="Tahoma" w:cs="Tahoma"/>
        </w:rPr>
        <w:t>: _________________________________________________</w:t>
      </w:r>
    </w:p>
    <w:p w:rsidR="002D05E7" w:rsidRPr="00112425" w:rsidRDefault="002D05E7" w:rsidP="002F4A49">
      <w:pPr>
        <w:keepNext/>
        <w:keepLines/>
        <w:spacing w:before="240" w:after="240"/>
        <w:ind w:right="1"/>
        <w:jc w:val="both"/>
        <w:rPr>
          <w:rFonts w:ascii="Tahoma" w:hAnsi="Tahoma" w:cs="Tahoma"/>
        </w:rPr>
      </w:pPr>
      <w:r w:rsidRPr="00112425">
        <w:rPr>
          <w:rFonts w:ascii="Tahoma" w:hAnsi="Tahoma" w:cs="Tahoma"/>
          <w:bCs/>
        </w:rPr>
        <w:t>Matična številka podjetja</w:t>
      </w:r>
      <w:r w:rsidRPr="00112425">
        <w:rPr>
          <w:rFonts w:ascii="Tahoma" w:hAnsi="Tahoma" w:cs="Tahoma"/>
        </w:rPr>
        <w:t>: _______________________________________________________________</w:t>
      </w:r>
    </w:p>
    <w:p w:rsidR="002D05E7" w:rsidRPr="00112425" w:rsidRDefault="002D05E7" w:rsidP="002F4A49">
      <w:pPr>
        <w:keepNext/>
        <w:keepLines/>
        <w:spacing w:before="240" w:after="240"/>
        <w:ind w:right="1"/>
        <w:jc w:val="both"/>
        <w:rPr>
          <w:rFonts w:ascii="Tahoma" w:hAnsi="Tahoma" w:cs="Tahoma"/>
        </w:rPr>
      </w:pPr>
      <w:r w:rsidRPr="00112425">
        <w:rPr>
          <w:rFonts w:ascii="Tahoma" w:hAnsi="Tahoma" w:cs="Tahoma"/>
          <w:bCs/>
        </w:rPr>
        <w:t>ID ZA DDV:</w:t>
      </w:r>
      <w:r w:rsidRPr="00112425">
        <w:rPr>
          <w:rFonts w:ascii="Tahoma" w:hAnsi="Tahoma" w:cs="Tahoma"/>
        </w:rPr>
        <w:t>: _________________________________________________________________________</w:t>
      </w:r>
    </w:p>
    <w:p w:rsidR="002D05E7" w:rsidRPr="00112425" w:rsidRDefault="002D05E7" w:rsidP="002F4A49">
      <w:pPr>
        <w:keepNext/>
        <w:keepLines/>
        <w:ind w:right="1"/>
        <w:jc w:val="both"/>
        <w:rPr>
          <w:rFonts w:ascii="Tahoma" w:hAnsi="Tahoma" w:cs="Tahoma"/>
        </w:rPr>
      </w:pPr>
    </w:p>
    <w:p w:rsidR="002D05E7" w:rsidRPr="00112425" w:rsidRDefault="002D05E7" w:rsidP="002F4A49">
      <w:pPr>
        <w:keepNext/>
        <w:keepLines/>
        <w:jc w:val="both"/>
        <w:rPr>
          <w:rFonts w:ascii="Tahoma" w:hAnsi="Tahoma" w:cs="Tahoma"/>
        </w:rPr>
      </w:pPr>
      <w:r w:rsidRPr="00112425">
        <w:rPr>
          <w:rFonts w:ascii="Tahoma" w:hAnsi="Tahoma" w:cs="Tahoma"/>
        </w:rPr>
        <w:t>V zvezi z javnim naročilom</w:t>
      </w:r>
      <w:r w:rsidR="00FE6940" w:rsidRPr="00112425">
        <w:rPr>
          <w:rFonts w:ascii="Tahoma" w:hAnsi="Tahoma" w:cs="Tahoma"/>
        </w:rPr>
        <w:t xml:space="preserve"> št.</w:t>
      </w:r>
      <w:r w:rsidRPr="00112425">
        <w:rPr>
          <w:rFonts w:ascii="Tahoma" w:hAnsi="Tahoma" w:cs="Tahoma"/>
        </w:rPr>
        <w:t xml:space="preserve"> </w:t>
      </w:r>
      <w:r w:rsidR="00354F25">
        <w:rPr>
          <w:rFonts w:ascii="Tahoma" w:hAnsi="Tahoma" w:cs="Tahoma"/>
          <w:b/>
        </w:rPr>
        <w:t>VKS-</w:t>
      </w:r>
      <w:r w:rsidR="000B1584">
        <w:rPr>
          <w:rFonts w:ascii="Tahoma" w:hAnsi="Tahoma" w:cs="Tahoma"/>
          <w:b/>
        </w:rPr>
        <w:t>11</w:t>
      </w:r>
      <w:r w:rsidR="00354F25">
        <w:rPr>
          <w:rFonts w:ascii="Tahoma" w:hAnsi="Tahoma" w:cs="Tahoma"/>
          <w:b/>
        </w:rPr>
        <w:t>/2</w:t>
      </w:r>
      <w:r w:rsidR="000B1584">
        <w:rPr>
          <w:rFonts w:ascii="Tahoma" w:hAnsi="Tahoma" w:cs="Tahoma"/>
          <w:b/>
        </w:rPr>
        <w:t>2</w:t>
      </w:r>
      <w:r w:rsidR="0021130E">
        <w:rPr>
          <w:rFonts w:ascii="Tahoma" w:hAnsi="Tahoma" w:cs="Tahoma"/>
          <w:b/>
        </w:rPr>
        <w:t xml:space="preserve"> -</w:t>
      </w:r>
      <w:r w:rsidR="00FE6940" w:rsidRPr="00112425">
        <w:rPr>
          <w:rFonts w:ascii="Tahoma" w:hAnsi="Tahoma" w:cs="Tahoma"/>
          <w:b/>
        </w:rPr>
        <w:t xml:space="preserve"> </w:t>
      </w:r>
      <w:r w:rsidR="00354F25">
        <w:rPr>
          <w:rFonts w:ascii="Tahoma" w:hAnsi="Tahoma" w:cs="Tahoma"/>
          <w:b/>
          <w:color w:val="000000"/>
        </w:rPr>
        <w:t>Zamenjava diesel agregata na CČN Ljubljana</w:t>
      </w:r>
      <w:r w:rsidR="0083172D" w:rsidRPr="00112425">
        <w:rPr>
          <w:rFonts w:ascii="Tahoma" w:hAnsi="Tahoma" w:cs="Tahoma"/>
          <w:b/>
          <w:color w:val="000000"/>
        </w:rPr>
        <w:t xml:space="preserve"> </w:t>
      </w:r>
      <w:r w:rsidRPr="00112425">
        <w:rPr>
          <w:rFonts w:ascii="Tahoma" w:hAnsi="Tahoma" w:cs="Tahoma"/>
        </w:rPr>
        <w:t xml:space="preserve">posredujemo na osnovi šestega odstavka 14. člena ZIntPK-UPB2 podatke o udeležbi fizičnih in pravnih oseb v lastništvu </w:t>
      </w:r>
      <w:r w:rsidR="001B1358" w:rsidRPr="00112425">
        <w:rPr>
          <w:rFonts w:ascii="Tahoma" w:hAnsi="Tahoma" w:cs="Tahoma"/>
        </w:rPr>
        <w:t>gospodarskega subjekta</w:t>
      </w:r>
      <w:r w:rsidRPr="00112425">
        <w:rPr>
          <w:rFonts w:ascii="Tahoma" w:hAnsi="Tahoma" w:cs="Tahoma"/>
        </w:rPr>
        <w:t xml:space="preserve">, vključno z udeležbo tihih družbenikov, ter gospodarskih subjektih, za katere se glede na določbe zakona, ki ureja gospodarske družbe šteje, da so povezane družbe </w:t>
      </w:r>
      <w:r w:rsidR="001B1358" w:rsidRPr="00112425">
        <w:rPr>
          <w:rFonts w:ascii="Tahoma" w:hAnsi="Tahoma" w:cs="Tahoma"/>
        </w:rPr>
        <w:t>z gospodarskim subjektom</w:t>
      </w:r>
      <w:r w:rsidRPr="00112425">
        <w:rPr>
          <w:rFonts w:ascii="Tahoma" w:hAnsi="Tahoma" w:cs="Tahoma"/>
        </w:rPr>
        <w:t>.</w:t>
      </w:r>
    </w:p>
    <w:p w:rsidR="002D05E7" w:rsidRPr="00112425" w:rsidRDefault="002D05E7" w:rsidP="002F4A49">
      <w:pPr>
        <w:keepNext/>
        <w:keepLines/>
        <w:jc w:val="both"/>
      </w:pPr>
    </w:p>
    <w:p w:rsidR="002D05E7" w:rsidRPr="00112425" w:rsidRDefault="002D05E7" w:rsidP="002F4A49">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pravne osebe</w:t>
      </w:r>
      <w:r w:rsidRPr="00112425">
        <w:rPr>
          <w:rFonts w:ascii="Tahoma" w:hAnsi="Tahoma" w:cs="Tahoma"/>
        </w:rPr>
        <w:t>, vključno z udeležbo tihih družbenikov:</w:t>
      </w:r>
    </w:p>
    <w:p w:rsidR="002D05E7" w:rsidRPr="00112425" w:rsidRDefault="002D05E7" w:rsidP="002F4A49">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112425" w:rsidTr="00DE3254">
        <w:tc>
          <w:tcPr>
            <w:tcW w:w="53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Št.</w:t>
            </w:r>
          </w:p>
        </w:tc>
        <w:tc>
          <w:tcPr>
            <w:tcW w:w="340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Naziv</w:t>
            </w:r>
          </w:p>
        </w:tc>
        <w:tc>
          <w:tcPr>
            <w:tcW w:w="3685" w:type="dxa"/>
          </w:tcPr>
          <w:p w:rsidR="002D05E7" w:rsidRPr="00112425" w:rsidRDefault="002D05E7" w:rsidP="002F4A49">
            <w:pPr>
              <w:keepNext/>
              <w:keepLines/>
              <w:jc w:val="both"/>
              <w:rPr>
                <w:rFonts w:ascii="Tahoma" w:hAnsi="Tahoma" w:cs="Tahoma"/>
                <w:b/>
              </w:rPr>
            </w:pPr>
            <w:r w:rsidRPr="00112425">
              <w:rPr>
                <w:rFonts w:ascii="Tahoma" w:hAnsi="Tahoma" w:cs="Tahoma"/>
                <w:b/>
              </w:rPr>
              <w:t>Sedež</w:t>
            </w:r>
          </w:p>
        </w:tc>
        <w:tc>
          <w:tcPr>
            <w:tcW w:w="184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Delež lastništva v %</w:t>
            </w:r>
          </w:p>
        </w:tc>
      </w:tr>
      <w:tr w:rsidR="002D05E7" w:rsidRPr="00112425" w:rsidTr="00DE3254">
        <w:tc>
          <w:tcPr>
            <w:tcW w:w="53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1.</w:t>
            </w:r>
          </w:p>
        </w:tc>
        <w:tc>
          <w:tcPr>
            <w:tcW w:w="3403" w:type="dxa"/>
            <w:shd w:val="clear" w:color="auto" w:fill="auto"/>
          </w:tcPr>
          <w:p w:rsidR="002D05E7" w:rsidRPr="00112425" w:rsidRDefault="002D05E7" w:rsidP="002F4A49">
            <w:pPr>
              <w:keepNext/>
              <w:keepLines/>
              <w:jc w:val="both"/>
              <w:rPr>
                <w:rFonts w:ascii="Tahoma" w:hAnsi="Tahoma" w:cs="Tahoma"/>
                <w:b/>
              </w:rPr>
            </w:pPr>
          </w:p>
        </w:tc>
        <w:tc>
          <w:tcPr>
            <w:tcW w:w="3685" w:type="dxa"/>
          </w:tcPr>
          <w:p w:rsidR="002D05E7" w:rsidRPr="00112425" w:rsidRDefault="002D05E7" w:rsidP="002F4A49">
            <w:pPr>
              <w:keepNext/>
              <w:keepLines/>
              <w:jc w:val="both"/>
              <w:rPr>
                <w:rFonts w:ascii="Tahoma" w:hAnsi="Tahoma" w:cs="Tahoma"/>
                <w:b/>
              </w:rPr>
            </w:pPr>
          </w:p>
        </w:tc>
        <w:tc>
          <w:tcPr>
            <w:tcW w:w="1843" w:type="dxa"/>
            <w:shd w:val="clear" w:color="auto" w:fill="auto"/>
          </w:tcPr>
          <w:p w:rsidR="002D05E7" w:rsidRPr="00112425" w:rsidRDefault="002D05E7" w:rsidP="002F4A49">
            <w:pPr>
              <w:keepNext/>
              <w:keepLines/>
              <w:jc w:val="both"/>
              <w:rPr>
                <w:rFonts w:ascii="Tahoma" w:hAnsi="Tahoma" w:cs="Tahoma"/>
                <w:b/>
              </w:rPr>
            </w:pPr>
          </w:p>
        </w:tc>
      </w:tr>
      <w:tr w:rsidR="002D05E7" w:rsidRPr="00112425" w:rsidTr="00DE3254">
        <w:tc>
          <w:tcPr>
            <w:tcW w:w="53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2.</w:t>
            </w:r>
          </w:p>
        </w:tc>
        <w:tc>
          <w:tcPr>
            <w:tcW w:w="3403" w:type="dxa"/>
            <w:shd w:val="clear" w:color="auto" w:fill="auto"/>
          </w:tcPr>
          <w:p w:rsidR="002D05E7" w:rsidRPr="00112425" w:rsidRDefault="002D05E7" w:rsidP="002F4A49">
            <w:pPr>
              <w:keepNext/>
              <w:keepLines/>
              <w:jc w:val="both"/>
              <w:rPr>
                <w:rFonts w:ascii="Tahoma" w:hAnsi="Tahoma" w:cs="Tahoma"/>
                <w:b/>
              </w:rPr>
            </w:pPr>
          </w:p>
        </w:tc>
        <w:tc>
          <w:tcPr>
            <w:tcW w:w="3685" w:type="dxa"/>
          </w:tcPr>
          <w:p w:rsidR="002D05E7" w:rsidRPr="00112425" w:rsidRDefault="002D05E7" w:rsidP="002F4A49">
            <w:pPr>
              <w:keepNext/>
              <w:keepLines/>
              <w:jc w:val="both"/>
              <w:rPr>
                <w:rFonts w:ascii="Tahoma" w:hAnsi="Tahoma" w:cs="Tahoma"/>
                <w:b/>
              </w:rPr>
            </w:pPr>
          </w:p>
        </w:tc>
        <w:tc>
          <w:tcPr>
            <w:tcW w:w="1843" w:type="dxa"/>
            <w:shd w:val="clear" w:color="auto" w:fill="auto"/>
          </w:tcPr>
          <w:p w:rsidR="002D05E7" w:rsidRPr="00112425" w:rsidRDefault="002D05E7" w:rsidP="002F4A49">
            <w:pPr>
              <w:keepNext/>
              <w:keepLines/>
              <w:jc w:val="both"/>
              <w:rPr>
                <w:rFonts w:ascii="Tahoma" w:hAnsi="Tahoma" w:cs="Tahoma"/>
                <w:b/>
              </w:rPr>
            </w:pPr>
          </w:p>
        </w:tc>
      </w:tr>
      <w:tr w:rsidR="002D05E7" w:rsidRPr="00112425" w:rsidTr="00DE3254">
        <w:tc>
          <w:tcPr>
            <w:tcW w:w="53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3.</w:t>
            </w:r>
          </w:p>
        </w:tc>
        <w:tc>
          <w:tcPr>
            <w:tcW w:w="3403" w:type="dxa"/>
            <w:shd w:val="clear" w:color="auto" w:fill="auto"/>
          </w:tcPr>
          <w:p w:rsidR="002D05E7" w:rsidRPr="00112425" w:rsidRDefault="002D05E7" w:rsidP="002F4A49">
            <w:pPr>
              <w:keepNext/>
              <w:keepLines/>
              <w:jc w:val="both"/>
              <w:rPr>
                <w:rFonts w:ascii="Tahoma" w:hAnsi="Tahoma" w:cs="Tahoma"/>
                <w:b/>
              </w:rPr>
            </w:pPr>
          </w:p>
        </w:tc>
        <w:tc>
          <w:tcPr>
            <w:tcW w:w="3685" w:type="dxa"/>
          </w:tcPr>
          <w:p w:rsidR="002D05E7" w:rsidRPr="00112425" w:rsidRDefault="002D05E7" w:rsidP="002F4A49">
            <w:pPr>
              <w:keepNext/>
              <w:keepLines/>
              <w:jc w:val="both"/>
              <w:rPr>
                <w:rFonts w:ascii="Tahoma" w:hAnsi="Tahoma" w:cs="Tahoma"/>
                <w:b/>
              </w:rPr>
            </w:pPr>
          </w:p>
        </w:tc>
        <w:tc>
          <w:tcPr>
            <w:tcW w:w="1843" w:type="dxa"/>
            <w:shd w:val="clear" w:color="auto" w:fill="auto"/>
          </w:tcPr>
          <w:p w:rsidR="002D05E7" w:rsidRPr="00112425" w:rsidRDefault="002D05E7" w:rsidP="002F4A49">
            <w:pPr>
              <w:keepNext/>
              <w:keepLines/>
              <w:jc w:val="both"/>
              <w:rPr>
                <w:rFonts w:ascii="Tahoma" w:hAnsi="Tahoma" w:cs="Tahoma"/>
                <w:b/>
              </w:rPr>
            </w:pPr>
          </w:p>
        </w:tc>
      </w:tr>
      <w:tr w:rsidR="002D05E7" w:rsidRPr="00112425" w:rsidTr="00DE3254">
        <w:tc>
          <w:tcPr>
            <w:tcW w:w="53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w:t>
            </w:r>
          </w:p>
        </w:tc>
        <w:tc>
          <w:tcPr>
            <w:tcW w:w="3403" w:type="dxa"/>
            <w:shd w:val="clear" w:color="auto" w:fill="auto"/>
          </w:tcPr>
          <w:p w:rsidR="002D05E7" w:rsidRPr="00112425" w:rsidRDefault="002D05E7" w:rsidP="002F4A49">
            <w:pPr>
              <w:keepNext/>
              <w:keepLines/>
              <w:jc w:val="both"/>
              <w:rPr>
                <w:rFonts w:ascii="Tahoma" w:hAnsi="Tahoma" w:cs="Tahoma"/>
                <w:b/>
              </w:rPr>
            </w:pPr>
          </w:p>
        </w:tc>
        <w:tc>
          <w:tcPr>
            <w:tcW w:w="3685" w:type="dxa"/>
          </w:tcPr>
          <w:p w:rsidR="002D05E7" w:rsidRPr="00112425" w:rsidRDefault="002D05E7" w:rsidP="002F4A49">
            <w:pPr>
              <w:keepNext/>
              <w:keepLines/>
              <w:jc w:val="both"/>
              <w:rPr>
                <w:rFonts w:ascii="Tahoma" w:hAnsi="Tahoma" w:cs="Tahoma"/>
                <w:b/>
              </w:rPr>
            </w:pPr>
          </w:p>
        </w:tc>
        <w:tc>
          <w:tcPr>
            <w:tcW w:w="1843" w:type="dxa"/>
            <w:shd w:val="clear" w:color="auto" w:fill="auto"/>
          </w:tcPr>
          <w:p w:rsidR="002D05E7" w:rsidRPr="00112425" w:rsidRDefault="002D05E7" w:rsidP="002F4A49">
            <w:pPr>
              <w:keepNext/>
              <w:keepLines/>
              <w:jc w:val="both"/>
              <w:rPr>
                <w:rFonts w:ascii="Tahoma" w:hAnsi="Tahoma" w:cs="Tahoma"/>
                <w:b/>
              </w:rPr>
            </w:pPr>
          </w:p>
        </w:tc>
      </w:tr>
    </w:tbl>
    <w:p w:rsidR="002D05E7" w:rsidRPr="00112425" w:rsidRDefault="002D05E7" w:rsidP="002F4A49">
      <w:pPr>
        <w:keepNext/>
        <w:keepLines/>
        <w:jc w:val="both"/>
        <w:rPr>
          <w:rFonts w:ascii="Tahoma" w:hAnsi="Tahoma" w:cs="Tahoma"/>
          <w:b/>
        </w:rPr>
      </w:pPr>
    </w:p>
    <w:p w:rsidR="002D05E7" w:rsidRPr="00112425" w:rsidRDefault="002D05E7" w:rsidP="002F4A49">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fizične osebe</w:t>
      </w:r>
      <w:r w:rsidRPr="00112425">
        <w:rPr>
          <w:rFonts w:ascii="Tahoma" w:hAnsi="Tahoma" w:cs="Tahoma"/>
        </w:rPr>
        <w:t>, vključno z udeležbo tihih družbenikov:</w:t>
      </w:r>
    </w:p>
    <w:p w:rsidR="002D05E7" w:rsidRPr="00112425" w:rsidRDefault="002D05E7" w:rsidP="002F4A4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112425" w:rsidTr="00DE3254">
        <w:tc>
          <w:tcPr>
            <w:tcW w:w="534"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Št.</w:t>
            </w:r>
          </w:p>
        </w:tc>
        <w:tc>
          <w:tcPr>
            <w:tcW w:w="3402"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Ime in priimek</w:t>
            </w:r>
          </w:p>
        </w:tc>
        <w:tc>
          <w:tcPr>
            <w:tcW w:w="3685"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Naslov stalnega bivališča</w:t>
            </w:r>
          </w:p>
        </w:tc>
        <w:tc>
          <w:tcPr>
            <w:tcW w:w="1810"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Delež lastništva v %</w:t>
            </w:r>
          </w:p>
        </w:tc>
      </w:tr>
      <w:tr w:rsidR="002D05E7" w:rsidRPr="00112425" w:rsidTr="00DE3254">
        <w:tc>
          <w:tcPr>
            <w:tcW w:w="534"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1.</w:t>
            </w:r>
          </w:p>
        </w:tc>
        <w:tc>
          <w:tcPr>
            <w:tcW w:w="3402" w:type="dxa"/>
            <w:shd w:val="clear" w:color="auto" w:fill="auto"/>
          </w:tcPr>
          <w:p w:rsidR="002D05E7" w:rsidRPr="00112425" w:rsidRDefault="002D05E7" w:rsidP="002F4A49">
            <w:pPr>
              <w:keepNext/>
              <w:keepLines/>
              <w:jc w:val="both"/>
              <w:rPr>
                <w:rFonts w:ascii="Tahoma" w:hAnsi="Tahoma" w:cs="Tahoma"/>
                <w:b/>
              </w:rPr>
            </w:pPr>
          </w:p>
        </w:tc>
        <w:tc>
          <w:tcPr>
            <w:tcW w:w="3685" w:type="dxa"/>
            <w:shd w:val="clear" w:color="auto" w:fill="auto"/>
          </w:tcPr>
          <w:p w:rsidR="002D05E7" w:rsidRPr="00112425" w:rsidRDefault="002D05E7" w:rsidP="002F4A49">
            <w:pPr>
              <w:keepNext/>
              <w:keepLines/>
              <w:jc w:val="both"/>
              <w:rPr>
                <w:rFonts w:ascii="Tahoma" w:hAnsi="Tahoma" w:cs="Tahoma"/>
                <w:b/>
              </w:rPr>
            </w:pPr>
          </w:p>
        </w:tc>
        <w:tc>
          <w:tcPr>
            <w:tcW w:w="1810" w:type="dxa"/>
            <w:shd w:val="clear" w:color="auto" w:fill="auto"/>
          </w:tcPr>
          <w:p w:rsidR="002D05E7" w:rsidRPr="00112425" w:rsidRDefault="002D05E7" w:rsidP="002F4A49">
            <w:pPr>
              <w:keepNext/>
              <w:keepLines/>
              <w:jc w:val="both"/>
              <w:rPr>
                <w:rFonts w:ascii="Tahoma" w:hAnsi="Tahoma" w:cs="Tahoma"/>
                <w:b/>
              </w:rPr>
            </w:pPr>
          </w:p>
        </w:tc>
      </w:tr>
      <w:tr w:rsidR="002D05E7" w:rsidRPr="00112425" w:rsidTr="00DE3254">
        <w:tc>
          <w:tcPr>
            <w:tcW w:w="534"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2.</w:t>
            </w:r>
          </w:p>
        </w:tc>
        <w:tc>
          <w:tcPr>
            <w:tcW w:w="3402" w:type="dxa"/>
            <w:shd w:val="clear" w:color="auto" w:fill="auto"/>
          </w:tcPr>
          <w:p w:rsidR="002D05E7" w:rsidRPr="00112425" w:rsidRDefault="002D05E7" w:rsidP="002F4A49">
            <w:pPr>
              <w:keepNext/>
              <w:keepLines/>
              <w:jc w:val="both"/>
              <w:rPr>
                <w:rFonts w:ascii="Tahoma" w:hAnsi="Tahoma" w:cs="Tahoma"/>
                <w:b/>
              </w:rPr>
            </w:pPr>
          </w:p>
        </w:tc>
        <w:tc>
          <w:tcPr>
            <w:tcW w:w="3685" w:type="dxa"/>
            <w:shd w:val="clear" w:color="auto" w:fill="auto"/>
          </w:tcPr>
          <w:p w:rsidR="002D05E7" w:rsidRPr="00112425" w:rsidRDefault="002D05E7" w:rsidP="002F4A49">
            <w:pPr>
              <w:keepNext/>
              <w:keepLines/>
              <w:jc w:val="both"/>
              <w:rPr>
                <w:rFonts w:ascii="Tahoma" w:hAnsi="Tahoma" w:cs="Tahoma"/>
                <w:b/>
              </w:rPr>
            </w:pPr>
          </w:p>
        </w:tc>
        <w:tc>
          <w:tcPr>
            <w:tcW w:w="1810" w:type="dxa"/>
            <w:shd w:val="clear" w:color="auto" w:fill="auto"/>
          </w:tcPr>
          <w:p w:rsidR="002D05E7" w:rsidRPr="00112425" w:rsidRDefault="002D05E7" w:rsidP="002F4A49">
            <w:pPr>
              <w:keepNext/>
              <w:keepLines/>
              <w:jc w:val="both"/>
              <w:rPr>
                <w:rFonts w:ascii="Tahoma" w:hAnsi="Tahoma" w:cs="Tahoma"/>
                <w:b/>
              </w:rPr>
            </w:pPr>
          </w:p>
        </w:tc>
      </w:tr>
      <w:tr w:rsidR="002D05E7" w:rsidRPr="00112425" w:rsidTr="00DE3254">
        <w:tc>
          <w:tcPr>
            <w:tcW w:w="534"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3.</w:t>
            </w:r>
          </w:p>
        </w:tc>
        <w:tc>
          <w:tcPr>
            <w:tcW w:w="3402" w:type="dxa"/>
            <w:shd w:val="clear" w:color="auto" w:fill="auto"/>
          </w:tcPr>
          <w:p w:rsidR="002D05E7" w:rsidRPr="00112425" w:rsidRDefault="002D05E7" w:rsidP="002F4A49">
            <w:pPr>
              <w:keepNext/>
              <w:keepLines/>
              <w:jc w:val="both"/>
              <w:rPr>
                <w:rFonts w:ascii="Tahoma" w:hAnsi="Tahoma" w:cs="Tahoma"/>
                <w:b/>
              </w:rPr>
            </w:pPr>
          </w:p>
        </w:tc>
        <w:tc>
          <w:tcPr>
            <w:tcW w:w="3685" w:type="dxa"/>
            <w:shd w:val="clear" w:color="auto" w:fill="auto"/>
          </w:tcPr>
          <w:p w:rsidR="002D05E7" w:rsidRPr="00112425" w:rsidRDefault="002D05E7" w:rsidP="002F4A49">
            <w:pPr>
              <w:keepNext/>
              <w:keepLines/>
              <w:jc w:val="both"/>
              <w:rPr>
                <w:rFonts w:ascii="Tahoma" w:hAnsi="Tahoma" w:cs="Tahoma"/>
                <w:b/>
              </w:rPr>
            </w:pPr>
          </w:p>
        </w:tc>
        <w:tc>
          <w:tcPr>
            <w:tcW w:w="1810" w:type="dxa"/>
            <w:shd w:val="clear" w:color="auto" w:fill="auto"/>
          </w:tcPr>
          <w:p w:rsidR="002D05E7" w:rsidRPr="00112425" w:rsidRDefault="002D05E7" w:rsidP="002F4A49">
            <w:pPr>
              <w:keepNext/>
              <w:keepLines/>
              <w:jc w:val="both"/>
              <w:rPr>
                <w:rFonts w:ascii="Tahoma" w:hAnsi="Tahoma" w:cs="Tahoma"/>
                <w:b/>
              </w:rPr>
            </w:pPr>
          </w:p>
        </w:tc>
      </w:tr>
      <w:tr w:rsidR="002D05E7" w:rsidRPr="00112425" w:rsidTr="00DE3254">
        <w:tc>
          <w:tcPr>
            <w:tcW w:w="534"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w:t>
            </w:r>
          </w:p>
        </w:tc>
        <w:tc>
          <w:tcPr>
            <w:tcW w:w="3402" w:type="dxa"/>
            <w:shd w:val="clear" w:color="auto" w:fill="auto"/>
          </w:tcPr>
          <w:p w:rsidR="002D05E7" w:rsidRPr="00112425" w:rsidRDefault="002D05E7" w:rsidP="002F4A49">
            <w:pPr>
              <w:keepNext/>
              <w:keepLines/>
              <w:jc w:val="both"/>
              <w:rPr>
                <w:rFonts w:ascii="Tahoma" w:hAnsi="Tahoma" w:cs="Tahoma"/>
                <w:b/>
              </w:rPr>
            </w:pPr>
          </w:p>
        </w:tc>
        <w:tc>
          <w:tcPr>
            <w:tcW w:w="3685" w:type="dxa"/>
            <w:shd w:val="clear" w:color="auto" w:fill="auto"/>
          </w:tcPr>
          <w:p w:rsidR="002D05E7" w:rsidRPr="00112425" w:rsidRDefault="002D05E7" w:rsidP="002F4A49">
            <w:pPr>
              <w:keepNext/>
              <w:keepLines/>
              <w:jc w:val="both"/>
              <w:rPr>
                <w:rFonts w:ascii="Tahoma" w:hAnsi="Tahoma" w:cs="Tahoma"/>
                <w:b/>
              </w:rPr>
            </w:pPr>
          </w:p>
        </w:tc>
        <w:tc>
          <w:tcPr>
            <w:tcW w:w="1810" w:type="dxa"/>
            <w:shd w:val="clear" w:color="auto" w:fill="auto"/>
          </w:tcPr>
          <w:p w:rsidR="002D05E7" w:rsidRPr="00112425" w:rsidRDefault="002D05E7" w:rsidP="002F4A49">
            <w:pPr>
              <w:keepNext/>
              <w:keepLines/>
              <w:jc w:val="both"/>
              <w:rPr>
                <w:rFonts w:ascii="Tahoma" w:hAnsi="Tahoma" w:cs="Tahoma"/>
                <w:b/>
              </w:rPr>
            </w:pPr>
          </w:p>
        </w:tc>
      </w:tr>
    </w:tbl>
    <w:p w:rsidR="002D05E7" w:rsidRPr="00112425" w:rsidRDefault="002D05E7" w:rsidP="002F4A49">
      <w:pPr>
        <w:keepNext/>
        <w:keepLines/>
        <w:jc w:val="both"/>
        <w:rPr>
          <w:rFonts w:ascii="Tahoma" w:hAnsi="Tahoma" w:cs="Tahoma"/>
          <w:b/>
        </w:rPr>
      </w:pPr>
    </w:p>
    <w:p w:rsidR="002D05E7" w:rsidRPr="00112425" w:rsidRDefault="00722C27" w:rsidP="002F4A49">
      <w:pPr>
        <w:keepNext/>
        <w:keepLines/>
        <w:jc w:val="both"/>
        <w:rPr>
          <w:rFonts w:ascii="Tahoma" w:hAnsi="Tahoma" w:cs="Tahoma"/>
        </w:rPr>
      </w:pPr>
      <w:r w:rsidRPr="00112425">
        <w:rPr>
          <w:rFonts w:ascii="Tahoma" w:hAnsi="Tahoma" w:cs="Tahoma"/>
          <w:b/>
        </w:rPr>
        <w:br w:type="page"/>
      </w:r>
      <w:r w:rsidR="002D05E7" w:rsidRPr="00112425">
        <w:rPr>
          <w:rFonts w:ascii="Tahoma" w:hAnsi="Tahoma" w:cs="Tahoma"/>
          <w:b/>
        </w:rPr>
        <w:lastRenderedPageBreak/>
        <w:t>IZJAVLJAMO</w:t>
      </w:r>
      <w:r w:rsidR="002D05E7" w:rsidRPr="00112425">
        <w:rPr>
          <w:rFonts w:ascii="Tahoma" w:hAnsi="Tahoma" w:cs="Tahoma"/>
        </w:rPr>
        <w:t xml:space="preserve">, da so skladno z določbami zakona, ki ureja gospodarske družbe, </w:t>
      </w:r>
      <w:r w:rsidR="002D05E7" w:rsidRPr="00112425">
        <w:rPr>
          <w:rFonts w:ascii="Tahoma" w:hAnsi="Tahoma" w:cs="Tahoma"/>
          <w:u w:val="single"/>
        </w:rPr>
        <w:t>povezane družbe</w:t>
      </w:r>
      <w:r w:rsidR="002D05E7" w:rsidRPr="00112425">
        <w:rPr>
          <w:rFonts w:ascii="Tahoma" w:hAnsi="Tahoma" w:cs="Tahoma"/>
        </w:rPr>
        <w:t xml:space="preserve"> z zgoraj navedenim </w:t>
      </w:r>
      <w:r w:rsidR="001B1358" w:rsidRPr="00112425">
        <w:rPr>
          <w:rFonts w:ascii="Tahoma" w:hAnsi="Tahoma" w:cs="Tahoma"/>
        </w:rPr>
        <w:t>gospodarskim subjektom</w:t>
      </w:r>
      <w:r w:rsidR="002D05E7" w:rsidRPr="00112425">
        <w:rPr>
          <w:rFonts w:ascii="Tahoma" w:hAnsi="Tahoma" w:cs="Tahoma"/>
        </w:rPr>
        <w:t>, naslednji gospodarski subjekti:</w:t>
      </w:r>
    </w:p>
    <w:p w:rsidR="002D05E7" w:rsidRPr="00112425" w:rsidRDefault="002D05E7" w:rsidP="002F4A4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112425" w:rsidTr="00DE3254">
        <w:tc>
          <w:tcPr>
            <w:tcW w:w="53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Št.</w:t>
            </w:r>
          </w:p>
        </w:tc>
        <w:tc>
          <w:tcPr>
            <w:tcW w:w="3376"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 xml:space="preserve">Naziv </w:t>
            </w:r>
          </w:p>
        </w:tc>
        <w:tc>
          <w:tcPr>
            <w:tcW w:w="3657"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 xml:space="preserve">Sedež </w:t>
            </w:r>
          </w:p>
        </w:tc>
        <w:tc>
          <w:tcPr>
            <w:tcW w:w="1865"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Matična številka</w:t>
            </w:r>
          </w:p>
        </w:tc>
      </w:tr>
      <w:tr w:rsidR="002D05E7" w:rsidRPr="00112425" w:rsidTr="00DE3254">
        <w:tc>
          <w:tcPr>
            <w:tcW w:w="53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1.</w:t>
            </w:r>
          </w:p>
        </w:tc>
        <w:tc>
          <w:tcPr>
            <w:tcW w:w="3376" w:type="dxa"/>
            <w:shd w:val="clear" w:color="auto" w:fill="auto"/>
          </w:tcPr>
          <w:p w:rsidR="002D05E7" w:rsidRPr="00112425" w:rsidRDefault="002D05E7" w:rsidP="002F4A49">
            <w:pPr>
              <w:keepNext/>
              <w:keepLines/>
              <w:jc w:val="both"/>
              <w:rPr>
                <w:rFonts w:ascii="Tahoma" w:hAnsi="Tahoma" w:cs="Tahoma"/>
                <w:b/>
              </w:rPr>
            </w:pPr>
          </w:p>
        </w:tc>
        <w:tc>
          <w:tcPr>
            <w:tcW w:w="3657" w:type="dxa"/>
            <w:shd w:val="clear" w:color="auto" w:fill="auto"/>
          </w:tcPr>
          <w:p w:rsidR="002D05E7" w:rsidRPr="00112425" w:rsidRDefault="002D05E7" w:rsidP="002F4A49">
            <w:pPr>
              <w:keepNext/>
              <w:keepLines/>
              <w:jc w:val="both"/>
              <w:rPr>
                <w:rFonts w:ascii="Tahoma" w:hAnsi="Tahoma" w:cs="Tahoma"/>
                <w:b/>
              </w:rPr>
            </w:pPr>
          </w:p>
        </w:tc>
        <w:tc>
          <w:tcPr>
            <w:tcW w:w="1865" w:type="dxa"/>
            <w:shd w:val="clear" w:color="auto" w:fill="auto"/>
          </w:tcPr>
          <w:p w:rsidR="002D05E7" w:rsidRPr="00112425" w:rsidRDefault="002D05E7" w:rsidP="002F4A49">
            <w:pPr>
              <w:keepNext/>
              <w:keepLines/>
              <w:jc w:val="both"/>
              <w:rPr>
                <w:rFonts w:ascii="Tahoma" w:hAnsi="Tahoma" w:cs="Tahoma"/>
                <w:b/>
              </w:rPr>
            </w:pPr>
          </w:p>
        </w:tc>
      </w:tr>
      <w:tr w:rsidR="002D05E7" w:rsidRPr="00112425" w:rsidTr="00DE3254">
        <w:tc>
          <w:tcPr>
            <w:tcW w:w="53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2.</w:t>
            </w:r>
          </w:p>
        </w:tc>
        <w:tc>
          <w:tcPr>
            <w:tcW w:w="3376" w:type="dxa"/>
            <w:shd w:val="clear" w:color="auto" w:fill="auto"/>
          </w:tcPr>
          <w:p w:rsidR="002D05E7" w:rsidRPr="00112425" w:rsidRDefault="002D05E7" w:rsidP="002F4A49">
            <w:pPr>
              <w:keepNext/>
              <w:keepLines/>
              <w:jc w:val="both"/>
              <w:rPr>
                <w:rFonts w:ascii="Tahoma" w:hAnsi="Tahoma" w:cs="Tahoma"/>
                <w:b/>
              </w:rPr>
            </w:pPr>
          </w:p>
        </w:tc>
        <w:tc>
          <w:tcPr>
            <w:tcW w:w="3657" w:type="dxa"/>
            <w:shd w:val="clear" w:color="auto" w:fill="auto"/>
          </w:tcPr>
          <w:p w:rsidR="002D05E7" w:rsidRPr="00112425" w:rsidRDefault="002D05E7" w:rsidP="002F4A49">
            <w:pPr>
              <w:keepNext/>
              <w:keepLines/>
              <w:jc w:val="both"/>
              <w:rPr>
                <w:rFonts w:ascii="Tahoma" w:hAnsi="Tahoma" w:cs="Tahoma"/>
                <w:b/>
              </w:rPr>
            </w:pPr>
          </w:p>
        </w:tc>
        <w:tc>
          <w:tcPr>
            <w:tcW w:w="1865" w:type="dxa"/>
            <w:shd w:val="clear" w:color="auto" w:fill="auto"/>
          </w:tcPr>
          <w:p w:rsidR="002D05E7" w:rsidRPr="00112425" w:rsidRDefault="002D05E7" w:rsidP="002F4A49">
            <w:pPr>
              <w:keepNext/>
              <w:keepLines/>
              <w:jc w:val="both"/>
              <w:rPr>
                <w:rFonts w:ascii="Tahoma" w:hAnsi="Tahoma" w:cs="Tahoma"/>
                <w:b/>
              </w:rPr>
            </w:pPr>
          </w:p>
        </w:tc>
      </w:tr>
      <w:tr w:rsidR="002D05E7" w:rsidRPr="00112425" w:rsidTr="00DE3254">
        <w:tc>
          <w:tcPr>
            <w:tcW w:w="53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3.</w:t>
            </w:r>
          </w:p>
        </w:tc>
        <w:tc>
          <w:tcPr>
            <w:tcW w:w="3376" w:type="dxa"/>
            <w:shd w:val="clear" w:color="auto" w:fill="auto"/>
          </w:tcPr>
          <w:p w:rsidR="002D05E7" w:rsidRPr="00112425" w:rsidRDefault="002D05E7" w:rsidP="002F4A49">
            <w:pPr>
              <w:keepNext/>
              <w:keepLines/>
              <w:jc w:val="both"/>
              <w:rPr>
                <w:rFonts w:ascii="Tahoma" w:hAnsi="Tahoma" w:cs="Tahoma"/>
                <w:b/>
              </w:rPr>
            </w:pPr>
          </w:p>
        </w:tc>
        <w:tc>
          <w:tcPr>
            <w:tcW w:w="3657" w:type="dxa"/>
            <w:shd w:val="clear" w:color="auto" w:fill="auto"/>
          </w:tcPr>
          <w:p w:rsidR="002D05E7" w:rsidRPr="00112425" w:rsidRDefault="002D05E7" w:rsidP="002F4A49">
            <w:pPr>
              <w:keepNext/>
              <w:keepLines/>
              <w:jc w:val="both"/>
              <w:rPr>
                <w:rFonts w:ascii="Tahoma" w:hAnsi="Tahoma" w:cs="Tahoma"/>
                <w:b/>
              </w:rPr>
            </w:pPr>
          </w:p>
        </w:tc>
        <w:tc>
          <w:tcPr>
            <w:tcW w:w="1865" w:type="dxa"/>
            <w:shd w:val="clear" w:color="auto" w:fill="auto"/>
          </w:tcPr>
          <w:p w:rsidR="002D05E7" w:rsidRPr="00112425" w:rsidRDefault="002D05E7" w:rsidP="002F4A49">
            <w:pPr>
              <w:keepNext/>
              <w:keepLines/>
              <w:jc w:val="both"/>
              <w:rPr>
                <w:rFonts w:ascii="Tahoma" w:hAnsi="Tahoma" w:cs="Tahoma"/>
                <w:b/>
              </w:rPr>
            </w:pPr>
          </w:p>
        </w:tc>
      </w:tr>
      <w:tr w:rsidR="002D05E7" w:rsidRPr="00112425" w:rsidTr="00DE3254">
        <w:tc>
          <w:tcPr>
            <w:tcW w:w="533" w:type="dxa"/>
            <w:shd w:val="clear" w:color="auto" w:fill="auto"/>
          </w:tcPr>
          <w:p w:rsidR="002D05E7" w:rsidRPr="00112425" w:rsidRDefault="002D05E7" w:rsidP="002F4A49">
            <w:pPr>
              <w:keepNext/>
              <w:keepLines/>
              <w:jc w:val="both"/>
              <w:rPr>
                <w:rFonts w:ascii="Tahoma" w:hAnsi="Tahoma" w:cs="Tahoma"/>
                <w:b/>
              </w:rPr>
            </w:pPr>
            <w:r w:rsidRPr="00112425">
              <w:rPr>
                <w:rFonts w:ascii="Tahoma" w:hAnsi="Tahoma" w:cs="Tahoma"/>
                <w:b/>
              </w:rPr>
              <w:t>….</w:t>
            </w:r>
          </w:p>
        </w:tc>
        <w:tc>
          <w:tcPr>
            <w:tcW w:w="3376" w:type="dxa"/>
            <w:shd w:val="clear" w:color="auto" w:fill="auto"/>
          </w:tcPr>
          <w:p w:rsidR="002D05E7" w:rsidRPr="00112425" w:rsidRDefault="002D05E7" w:rsidP="002F4A49">
            <w:pPr>
              <w:keepNext/>
              <w:keepLines/>
              <w:jc w:val="both"/>
              <w:rPr>
                <w:rFonts w:ascii="Tahoma" w:hAnsi="Tahoma" w:cs="Tahoma"/>
                <w:b/>
              </w:rPr>
            </w:pPr>
          </w:p>
        </w:tc>
        <w:tc>
          <w:tcPr>
            <w:tcW w:w="3657" w:type="dxa"/>
            <w:shd w:val="clear" w:color="auto" w:fill="auto"/>
          </w:tcPr>
          <w:p w:rsidR="002D05E7" w:rsidRPr="00112425" w:rsidRDefault="002D05E7" w:rsidP="002F4A49">
            <w:pPr>
              <w:keepNext/>
              <w:keepLines/>
              <w:jc w:val="both"/>
              <w:rPr>
                <w:rFonts w:ascii="Tahoma" w:hAnsi="Tahoma" w:cs="Tahoma"/>
                <w:b/>
              </w:rPr>
            </w:pPr>
          </w:p>
        </w:tc>
        <w:tc>
          <w:tcPr>
            <w:tcW w:w="1865" w:type="dxa"/>
            <w:shd w:val="clear" w:color="auto" w:fill="auto"/>
          </w:tcPr>
          <w:p w:rsidR="002D05E7" w:rsidRPr="00112425" w:rsidRDefault="002D05E7" w:rsidP="002F4A49">
            <w:pPr>
              <w:keepNext/>
              <w:keepLines/>
              <w:jc w:val="both"/>
              <w:rPr>
                <w:rFonts w:ascii="Tahoma" w:hAnsi="Tahoma" w:cs="Tahoma"/>
                <w:b/>
              </w:rPr>
            </w:pPr>
          </w:p>
        </w:tc>
      </w:tr>
    </w:tbl>
    <w:p w:rsidR="001B1358" w:rsidRPr="00112425" w:rsidRDefault="001B1358" w:rsidP="002F4A49">
      <w:pPr>
        <w:keepNext/>
        <w:keepLines/>
        <w:jc w:val="both"/>
        <w:rPr>
          <w:rFonts w:ascii="Tahoma" w:hAnsi="Tahoma" w:cs="Tahoma"/>
        </w:rPr>
      </w:pPr>
    </w:p>
    <w:p w:rsidR="002D05E7" w:rsidRPr="00112425" w:rsidRDefault="002D05E7" w:rsidP="002F4A49">
      <w:pPr>
        <w:keepNext/>
        <w:keepLines/>
        <w:jc w:val="both"/>
        <w:rPr>
          <w:rFonts w:ascii="Tahoma" w:hAnsi="Tahoma" w:cs="Tahoma"/>
        </w:rPr>
      </w:pPr>
      <w:r w:rsidRPr="0011242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2D05E7" w:rsidRPr="00112425" w:rsidRDefault="002D05E7" w:rsidP="002F4A49">
      <w:pPr>
        <w:keepNext/>
        <w:keepLines/>
        <w:jc w:val="both"/>
        <w:rPr>
          <w:rFonts w:ascii="Tahoma" w:hAnsi="Tahoma" w:cs="Tahoma"/>
        </w:rPr>
      </w:pPr>
    </w:p>
    <w:p w:rsidR="002D05E7" w:rsidRPr="00112425" w:rsidRDefault="002D05E7" w:rsidP="002F4A49">
      <w:pPr>
        <w:keepNext/>
        <w:keepLines/>
        <w:jc w:val="both"/>
        <w:rPr>
          <w:rFonts w:ascii="Tahoma" w:hAnsi="Tahoma" w:cs="Tahoma"/>
        </w:rPr>
      </w:pPr>
      <w:r w:rsidRPr="00112425">
        <w:rPr>
          <w:rFonts w:ascii="Tahoma" w:hAnsi="Tahoma" w:cs="Tahoma"/>
        </w:rPr>
        <w:t xml:space="preserve">S podpisom te izjave jamčim za točnost in resničnost podatkov ter se zavedam, da je </w:t>
      </w:r>
      <w:r w:rsidR="009D030E" w:rsidRPr="00112425">
        <w:rPr>
          <w:rFonts w:ascii="Tahoma" w:hAnsi="Tahoma" w:cs="Tahoma"/>
        </w:rPr>
        <w:t>pogodba</w:t>
      </w:r>
      <w:r w:rsidRPr="00112425">
        <w:rPr>
          <w:rFonts w:ascii="Tahoma" w:hAnsi="Tahoma" w:cs="Tahoma"/>
        </w:rPr>
        <w:t xml:space="preserve"> v primeru lažne izjave ali neresničnih podatkov o dejstvih v izjavi ničn</w:t>
      </w:r>
      <w:r w:rsidR="009D030E" w:rsidRPr="00112425">
        <w:rPr>
          <w:rFonts w:ascii="Tahoma" w:hAnsi="Tahoma" w:cs="Tahoma"/>
        </w:rPr>
        <w:t>a</w:t>
      </w:r>
      <w:r w:rsidRPr="00112425">
        <w:rPr>
          <w:rFonts w:ascii="Tahoma" w:hAnsi="Tahoma" w:cs="Tahoma"/>
        </w:rPr>
        <w:t>. Zavezujem se, da bom naročnika obvestil o vsaki spremembi posredovanih podatkov.</w:t>
      </w:r>
    </w:p>
    <w:p w:rsidR="002D05E7" w:rsidRPr="00112425" w:rsidRDefault="002D05E7" w:rsidP="002F4A49">
      <w:pPr>
        <w:keepNext/>
        <w:keepLines/>
        <w:jc w:val="both"/>
        <w:rPr>
          <w:rFonts w:ascii="Tahoma" w:hAnsi="Tahoma" w:cs="Tahoma"/>
          <w:b/>
        </w:rPr>
      </w:pPr>
    </w:p>
    <w:p w:rsidR="002D05E7" w:rsidRPr="00112425" w:rsidRDefault="002D05E7" w:rsidP="002F4A49">
      <w:pPr>
        <w:keepNext/>
        <w:keepLines/>
        <w:jc w:val="both"/>
        <w:rPr>
          <w:rFonts w:ascii="Tahoma" w:hAnsi="Tahoma" w:cs="Tahoma"/>
          <w:i/>
          <w:u w:val="single"/>
        </w:rPr>
      </w:pPr>
    </w:p>
    <w:p w:rsidR="002D05E7" w:rsidRPr="00112425" w:rsidRDefault="002D05E7" w:rsidP="002F4A49">
      <w:pPr>
        <w:keepNext/>
        <w:keepLines/>
        <w:jc w:val="both"/>
        <w:rPr>
          <w:rFonts w:ascii="Tahoma" w:hAnsi="Tahoma" w:cs="Tahoma"/>
          <w:i/>
          <w:u w:val="single"/>
        </w:rPr>
      </w:pPr>
      <w:r w:rsidRPr="00112425">
        <w:rPr>
          <w:rFonts w:ascii="Tahoma" w:hAnsi="Tahoma" w:cs="Tahoma"/>
          <w:i/>
          <w:u w:val="single"/>
        </w:rPr>
        <w:t>Vse izjave podajamo pod kazensko in materialno odgovornostjo.</w:t>
      </w:r>
    </w:p>
    <w:p w:rsidR="002D05E7" w:rsidRPr="00112425" w:rsidRDefault="002D05E7" w:rsidP="002F4A49">
      <w:pPr>
        <w:keepNext/>
        <w:keepLines/>
        <w:jc w:val="both"/>
        <w:rPr>
          <w:rFonts w:ascii="Tahoma" w:hAnsi="Tahoma" w:cs="Tahoma"/>
          <w:b/>
        </w:rPr>
      </w:pPr>
    </w:p>
    <w:p w:rsidR="002D05E7" w:rsidRPr="00112425" w:rsidRDefault="002D05E7" w:rsidP="002F4A49">
      <w:pPr>
        <w:keepNext/>
        <w:keepLines/>
        <w:jc w:val="both"/>
        <w:rPr>
          <w:rFonts w:ascii="Tahoma" w:hAnsi="Tahoma" w:cs="Tahoma"/>
          <w:b/>
        </w:rPr>
      </w:pPr>
    </w:p>
    <w:p w:rsidR="002D05E7" w:rsidRPr="00112425" w:rsidRDefault="002D05E7" w:rsidP="002F4A49">
      <w:pPr>
        <w:keepNext/>
        <w:keepLines/>
        <w:jc w:val="both"/>
        <w:rPr>
          <w:rFonts w:ascii="Tahoma" w:hAnsi="Tahoma" w:cs="Tahoma"/>
          <w:b/>
        </w:rPr>
      </w:pPr>
    </w:p>
    <w:p w:rsidR="002D05E7" w:rsidRPr="00112425" w:rsidRDefault="002D05E7" w:rsidP="002F4A49">
      <w:pPr>
        <w:keepNext/>
        <w:keepLines/>
        <w:jc w:val="both"/>
        <w:rPr>
          <w:rFonts w:ascii="Tahoma" w:hAnsi="Tahoma" w:cs="Tahoma"/>
          <w:b/>
        </w:rPr>
      </w:pPr>
      <w:r w:rsidRPr="00112425">
        <w:rPr>
          <w:rFonts w:ascii="Tahoma" w:hAnsi="Tahoma" w:cs="Tahoma"/>
          <w:b/>
        </w:rPr>
        <w:t>__________________________                                    _____________________________</w:t>
      </w:r>
    </w:p>
    <w:p w:rsidR="002D05E7" w:rsidRPr="00112425" w:rsidRDefault="002D05E7" w:rsidP="002F4A49">
      <w:pPr>
        <w:keepNext/>
        <w:keepLines/>
        <w:jc w:val="both"/>
        <w:rPr>
          <w:rFonts w:ascii="Tahoma" w:hAnsi="Tahoma" w:cs="Tahoma"/>
        </w:rPr>
      </w:pPr>
      <w:r w:rsidRPr="00112425">
        <w:rPr>
          <w:rFonts w:ascii="Tahoma" w:hAnsi="Tahoma" w:cs="Tahoma"/>
        </w:rPr>
        <w:t>(Kraj in datum)                                         Žig                      (</w:t>
      </w:r>
      <w:r w:rsidR="001B1358" w:rsidRPr="00112425">
        <w:rPr>
          <w:rFonts w:ascii="Tahoma" w:hAnsi="Tahoma" w:cs="Tahoma"/>
          <w:snapToGrid w:val="0"/>
          <w:color w:val="000000"/>
        </w:rPr>
        <w:t>Naziv in podpis gospodarskega subjekta</w:t>
      </w:r>
      <w:r w:rsidRPr="00112425">
        <w:rPr>
          <w:rFonts w:ascii="Tahoma" w:hAnsi="Tahoma" w:cs="Tahoma"/>
        </w:rPr>
        <w:t xml:space="preserve">) </w:t>
      </w: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1B1358" w:rsidRPr="00112425" w:rsidRDefault="001B1358" w:rsidP="002F4A49">
      <w:pPr>
        <w:keepNext/>
        <w:keepLines/>
        <w:tabs>
          <w:tab w:val="left" w:pos="284"/>
        </w:tabs>
        <w:jc w:val="both"/>
        <w:rPr>
          <w:rFonts w:ascii="Tahoma" w:hAnsi="Tahoma" w:cs="Tahoma"/>
        </w:rPr>
      </w:pPr>
    </w:p>
    <w:p w:rsidR="001B1358" w:rsidRPr="00112425" w:rsidRDefault="001B1358" w:rsidP="002F4A49">
      <w:pPr>
        <w:keepNext/>
        <w:keepLines/>
        <w:tabs>
          <w:tab w:val="left" w:pos="284"/>
        </w:tabs>
        <w:jc w:val="both"/>
        <w:rPr>
          <w:rFonts w:ascii="Tahoma" w:hAnsi="Tahoma" w:cs="Tahoma"/>
        </w:rPr>
      </w:pPr>
    </w:p>
    <w:p w:rsidR="00C51C0F" w:rsidRPr="00112425" w:rsidRDefault="00C51C0F" w:rsidP="002F4A4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 xml:space="preserve">Izjavo izpolni in podpiše </w:t>
      </w:r>
      <w:r w:rsidRPr="00112425">
        <w:rPr>
          <w:rFonts w:ascii="Tahoma" w:hAnsi="Tahoma" w:cs="Tahoma"/>
          <w:i/>
          <w:iCs/>
          <w:sz w:val="18"/>
          <w:szCs w:val="22"/>
          <w:u w:val="single"/>
        </w:rPr>
        <w:t>ponudnik</w:t>
      </w:r>
      <w:r w:rsidRPr="00112425">
        <w:rPr>
          <w:rFonts w:ascii="Tahoma" w:hAnsi="Tahoma" w:cs="Tahoma"/>
          <w:i/>
          <w:iCs/>
          <w:sz w:val="18"/>
          <w:szCs w:val="22"/>
        </w:rPr>
        <w:t xml:space="preserve">, kot tudi vsi </w:t>
      </w:r>
      <w:r w:rsidRPr="00112425">
        <w:rPr>
          <w:rFonts w:ascii="Tahoma" w:hAnsi="Tahoma" w:cs="Tahoma"/>
          <w:i/>
          <w:iCs/>
          <w:sz w:val="18"/>
          <w:szCs w:val="22"/>
          <w:u w:val="single"/>
        </w:rPr>
        <w:t>posamezni člani skupine ponudnikov</w:t>
      </w:r>
      <w:r w:rsidRPr="00112425">
        <w:rPr>
          <w:rFonts w:ascii="Tahoma" w:hAnsi="Tahoma" w:cs="Tahoma"/>
          <w:i/>
          <w:iCs/>
          <w:sz w:val="18"/>
          <w:szCs w:val="22"/>
        </w:rPr>
        <w:t xml:space="preserve"> (partnerji) v primeru skupne ponudbe, ter vsi morebitni </w:t>
      </w:r>
      <w:r w:rsidRPr="00112425">
        <w:rPr>
          <w:rFonts w:ascii="Tahoma" w:hAnsi="Tahoma" w:cs="Tahoma"/>
          <w:i/>
          <w:iCs/>
          <w:sz w:val="18"/>
          <w:szCs w:val="22"/>
          <w:u w:val="single"/>
        </w:rPr>
        <w:t>podizvajalci</w:t>
      </w:r>
      <w:r w:rsidRPr="00112425">
        <w:rPr>
          <w:rFonts w:ascii="Tahoma" w:hAnsi="Tahoma" w:cs="Tahoma"/>
          <w:i/>
          <w:iCs/>
          <w:sz w:val="18"/>
          <w:szCs w:val="22"/>
        </w:rPr>
        <w:t xml:space="preserve"> (če ponudnik izvaja javno naročilo s podizvajalci) in vsi drugi </w:t>
      </w:r>
      <w:r w:rsidRPr="00112425">
        <w:rPr>
          <w:rFonts w:ascii="Tahoma" w:hAnsi="Tahoma" w:cs="Tahoma"/>
          <w:i/>
          <w:iCs/>
          <w:sz w:val="18"/>
          <w:szCs w:val="22"/>
          <w:u w:val="single"/>
        </w:rPr>
        <w:t>subjekti</w:t>
      </w:r>
      <w:r w:rsidRPr="00112425">
        <w:rPr>
          <w:rFonts w:ascii="Tahoma" w:hAnsi="Tahoma" w:cs="Tahoma"/>
          <w:i/>
          <w:iCs/>
          <w:sz w:val="18"/>
          <w:szCs w:val="22"/>
        </w:rPr>
        <w:t>, katerih zmogljivost uporablja ponudnik (v kolikor bo ponudnik uporabil zmogljivosti drugih subjektov).</w:t>
      </w:r>
    </w:p>
    <w:p w:rsidR="00C51C0F" w:rsidRPr="00112425" w:rsidRDefault="00C51C0F" w:rsidP="002F4A49">
      <w:pPr>
        <w:keepNext/>
        <w:keepLines/>
        <w:tabs>
          <w:tab w:val="left" w:pos="284"/>
        </w:tabs>
        <w:jc w:val="both"/>
        <w:rPr>
          <w:rFonts w:ascii="Tahoma" w:hAnsi="Tahoma" w:cs="Tahoma"/>
        </w:rPr>
      </w:pPr>
    </w:p>
    <w:p w:rsidR="00C51C0F" w:rsidRPr="00112425" w:rsidRDefault="00C51C0F" w:rsidP="002F4A49">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rsidR="00C51C0F" w:rsidRPr="00112425" w:rsidRDefault="00C51C0F" w:rsidP="002F4A49">
      <w:pPr>
        <w:keepNext/>
        <w:keepLines/>
        <w:tabs>
          <w:tab w:val="left" w:pos="284"/>
        </w:tabs>
        <w:jc w:val="both"/>
        <w:rPr>
          <w:rFonts w:ascii="Tahoma" w:hAnsi="Tahoma" w:cs="Tahoma"/>
        </w:rPr>
      </w:pPr>
    </w:p>
    <w:p w:rsidR="00C51C0F" w:rsidRPr="00112425" w:rsidRDefault="00C51C0F" w:rsidP="002F4A4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0" w:history="1">
        <w:r w:rsidRPr="00112425">
          <w:rPr>
            <w:rFonts w:ascii="Tahoma" w:hAnsi="Tahoma" w:cs="Tahoma"/>
            <w:i/>
            <w:iCs/>
            <w:sz w:val="18"/>
            <w:szCs w:val="22"/>
          </w:rPr>
          <w:t>https://www.kpk-rs.si/sl/pogosta-vprasanja</w:t>
        </w:r>
      </w:hyperlink>
      <w:r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2D05E7" w:rsidRPr="00112425" w:rsidRDefault="002D05E7" w:rsidP="002F4A49">
      <w:pPr>
        <w:keepNext/>
        <w:keepLines/>
        <w:tabs>
          <w:tab w:val="left" w:pos="284"/>
        </w:tabs>
        <w:jc w:val="both"/>
        <w:rPr>
          <w:rFonts w:ascii="Tahoma" w:hAnsi="Tahoma" w:cs="Tahoma"/>
        </w:rPr>
      </w:pPr>
    </w:p>
    <w:p w:rsidR="00E4305F" w:rsidRPr="00112425" w:rsidRDefault="00E4305F" w:rsidP="002F4A49">
      <w:pPr>
        <w:keepNext/>
        <w:keepLines/>
        <w:jc w:val="both"/>
        <w:rPr>
          <w:rFonts w:ascii="Tahoma" w:hAnsi="Tahoma" w:cs="Tahoma"/>
          <w:i/>
          <w:iCs/>
          <w:sz w:val="18"/>
          <w:szCs w:val="22"/>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01763F" w:rsidRPr="00112425" w:rsidTr="0001763F">
        <w:tc>
          <w:tcPr>
            <w:tcW w:w="7933" w:type="dxa"/>
            <w:tcBorders>
              <w:top w:val="single" w:sz="4" w:space="0" w:color="auto"/>
              <w:left w:val="single" w:sz="4" w:space="0" w:color="auto"/>
              <w:bottom w:val="single" w:sz="4" w:space="0" w:color="auto"/>
              <w:right w:val="single" w:sz="4" w:space="0" w:color="808080"/>
            </w:tcBorders>
          </w:tcPr>
          <w:p w:rsidR="0001763F" w:rsidRPr="00112425" w:rsidRDefault="0001763F" w:rsidP="002F4A49">
            <w:pPr>
              <w:keepNext/>
              <w:keepLines/>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t xml:space="preserve">SEZNAM PODIZVAJALCEV IN ZAHTEVA ZA NEPOSREDNO PLAČILO </w:t>
            </w:r>
          </w:p>
        </w:tc>
        <w:tc>
          <w:tcPr>
            <w:tcW w:w="1560" w:type="dxa"/>
            <w:tcBorders>
              <w:top w:val="single" w:sz="4" w:space="0" w:color="auto"/>
              <w:left w:val="single" w:sz="4" w:space="0" w:color="808080"/>
              <w:bottom w:val="single" w:sz="4" w:space="0" w:color="auto"/>
              <w:right w:val="single" w:sz="4" w:space="0" w:color="auto"/>
            </w:tcBorders>
            <w:hideMark/>
          </w:tcPr>
          <w:p w:rsidR="0001763F" w:rsidRPr="00112425" w:rsidRDefault="0001763F" w:rsidP="0001763F">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4/1</w:t>
            </w:r>
          </w:p>
        </w:tc>
      </w:tr>
    </w:tbl>
    <w:p w:rsidR="00E4305F" w:rsidRPr="00112425" w:rsidRDefault="00E4305F" w:rsidP="002F4A49">
      <w:pPr>
        <w:keepNext/>
        <w:keepLines/>
        <w:rPr>
          <w:rFonts w:ascii="Tahoma" w:hAnsi="Tahoma" w:cs="Tahoma"/>
          <w:sz w:val="14"/>
          <w:szCs w:val="26"/>
        </w:rPr>
      </w:pPr>
    </w:p>
    <w:p w:rsidR="00E4305F" w:rsidRPr="00112425" w:rsidRDefault="00E4305F" w:rsidP="002F4A49">
      <w:pPr>
        <w:keepNext/>
        <w:keepLines/>
        <w:jc w:val="both"/>
        <w:rPr>
          <w:rFonts w:ascii="Tahoma" w:hAnsi="Tahoma" w:cs="Tahoma"/>
        </w:rPr>
      </w:pPr>
      <w:r w:rsidRPr="00112425">
        <w:rPr>
          <w:rFonts w:ascii="Tahoma" w:hAnsi="Tahoma" w:cs="Tahoma"/>
        </w:rPr>
        <w:t xml:space="preserve">Ponudnik mora v prilogi navesti podizvajalce, s katerimi </w:t>
      </w:r>
      <w:r w:rsidR="00B74BE7" w:rsidRPr="00112425">
        <w:rPr>
          <w:rFonts w:ascii="Tahoma" w:hAnsi="Tahoma" w:cs="Tahoma"/>
        </w:rPr>
        <w:t>namerava izvajati predmet javnega naročila</w:t>
      </w:r>
      <w:r w:rsidRPr="00112425">
        <w:rPr>
          <w:rFonts w:ascii="Tahoma" w:hAnsi="Tahoma" w:cs="Tahoma"/>
        </w:rPr>
        <w:t xml:space="preserve"> in izpolniti vse zahtevane podatke. Prilogo podpišeta tako ponudnik kot podizvajalec.</w:t>
      </w:r>
    </w:p>
    <w:p w:rsidR="00E4305F" w:rsidRPr="00112425" w:rsidRDefault="00E4305F" w:rsidP="002F4A49">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E4305F" w:rsidRPr="00112425" w:rsidTr="00BB6F4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spacing w:before="40" w:after="40"/>
              <w:jc w:val="center"/>
              <w:rPr>
                <w:rFonts w:ascii="Tahoma" w:hAnsi="Tahoma" w:cs="Tahoma"/>
                <w:b/>
              </w:rPr>
            </w:pPr>
            <w:r w:rsidRPr="00112425">
              <w:rPr>
                <w:rFonts w:ascii="Tahoma" w:hAnsi="Tahoma" w:cs="Tahoma"/>
              </w:rPr>
              <w:t xml:space="preserve">Javno naročilo št: </w:t>
            </w:r>
            <w:r w:rsidR="00354F25">
              <w:rPr>
                <w:rFonts w:ascii="Tahoma" w:hAnsi="Tahoma" w:cs="Tahoma"/>
                <w:b/>
              </w:rPr>
              <w:t>VKS-</w:t>
            </w:r>
            <w:r w:rsidR="00B37355">
              <w:rPr>
                <w:rFonts w:ascii="Tahoma" w:hAnsi="Tahoma" w:cs="Tahoma"/>
                <w:b/>
              </w:rPr>
              <w:t>11</w:t>
            </w:r>
            <w:r w:rsidR="00354F25">
              <w:rPr>
                <w:rFonts w:ascii="Tahoma" w:hAnsi="Tahoma" w:cs="Tahoma"/>
                <w:b/>
              </w:rPr>
              <w:t>/2</w:t>
            </w:r>
            <w:r w:rsidR="00B37355">
              <w:rPr>
                <w:rFonts w:ascii="Tahoma" w:hAnsi="Tahoma" w:cs="Tahoma"/>
                <w:b/>
              </w:rPr>
              <w:t>2</w:t>
            </w:r>
            <w:r w:rsidRPr="00112425">
              <w:rPr>
                <w:rFonts w:ascii="Tahoma" w:hAnsi="Tahoma" w:cs="Tahoma"/>
                <w:b/>
              </w:rPr>
              <w:t xml:space="preserve"> </w:t>
            </w:r>
          </w:p>
          <w:p w:rsidR="00E4305F" w:rsidRPr="00112425" w:rsidRDefault="00354F25" w:rsidP="002F4A49">
            <w:pPr>
              <w:keepNext/>
              <w:keepLines/>
              <w:spacing w:before="40" w:after="40"/>
              <w:jc w:val="center"/>
              <w:rPr>
                <w:rFonts w:ascii="Tahoma" w:hAnsi="Tahoma" w:cs="Tahoma"/>
                <w:b/>
              </w:rPr>
            </w:pPr>
            <w:r>
              <w:rPr>
                <w:rFonts w:ascii="Tahoma" w:hAnsi="Tahoma" w:cs="Tahoma"/>
                <w:b/>
                <w:color w:val="000000"/>
              </w:rPr>
              <w:t>Zamenjava diesel agregata na CČN Ljubljana</w:t>
            </w:r>
          </w:p>
        </w:tc>
      </w:tr>
      <w:tr w:rsidR="00E4305F" w:rsidRPr="00112425" w:rsidTr="00E4305F">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rFonts w:ascii="Tahoma" w:hAnsi="Tahoma" w:cs="Tahoma"/>
                <w:sz w:val="18"/>
                <w:szCs w:val="18"/>
              </w:rPr>
            </w:pPr>
          </w:p>
          <w:p w:rsidR="00E4305F" w:rsidRPr="00112425" w:rsidRDefault="00E4305F" w:rsidP="002F4A49">
            <w:pPr>
              <w:keepNext/>
              <w:keepLines/>
              <w:rPr>
                <w:rFonts w:ascii="Tahoma" w:hAnsi="Tahoma" w:cs="Tahoma"/>
                <w:sz w:val="18"/>
                <w:szCs w:val="18"/>
              </w:rPr>
            </w:pPr>
          </w:p>
        </w:tc>
      </w:tr>
      <w:tr w:rsidR="00E4305F" w:rsidRPr="00112425" w:rsidTr="00814485">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Polni naslov</w:t>
            </w:r>
            <w:r w:rsidR="00531A66">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rFonts w:ascii="Tahoma" w:hAnsi="Tahoma" w:cs="Tahoma"/>
                <w:sz w:val="18"/>
                <w:szCs w:val="18"/>
              </w:rPr>
            </w:pPr>
          </w:p>
          <w:p w:rsidR="00E4305F" w:rsidRPr="00112425" w:rsidRDefault="00E4305F" w:rsidP="002F4A49">
            <w:pPr>
              <w:keepNext/>
              <w:keepLines/>
              <w:rPr>
                <w:rFonts w:ascii="Tahoma" w:hAnsi="Tahoma" w:cs="Tahoma"/>
                <w:sz w:val="18"/>
                <w:szCs w:val="18"/>
              </w:rPr>
            </w:pPr>
          </w:p>
        </w:tc>
      </w:tr>
      <w:tr w:rsidR="00E4305F" w:rsidRPr="00112425" w:rsidTr="00814485">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rsidR="00E4305F" w:rsidRPr="00112425" w:rsidRDefault="00E4305F" w:rsidP="002F4A49">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rsidR="00814485" w:rsidRPr="00112425" w:rsidRDefault="00814485" w:rsidP="002F4A49">
            <w:pPr>
              <w:keepNext/>
              <w:keepLines/>
              <w:jc w:val="center"/>
              <w:rPr>
                <w:rFonts w:ascii="Tahoma" w:hAnsi="Tahoma" w:cs="Tahoma"/>
                <w:b/>
                <w:sz w:val="18"/>
                <w:szCs w:val="17"/>
              </w:rPr>
            </w:pPr>
          </w:p>
          <w:p w:rsidR="00814485" w:rsidRPr="00112425" w:rsidRDefault="00814485" w:rsidP="002F4A49">
            <w:pPr>
              <w:keepNext/>
              <w:keepLines/>
              <w:jc w:val="both"/>
              <w:rPr>
                <w:rFonts w:ascii="Tahoma" w:hAnsi="Tahoma" w:cs="Tahoma"/>
              </w:rPr>
            </w:pPr>
            <w:r w:rsidRPr="00112425">
              <w:rPr>
                <w:rFonts w:ascii="Tahoma" w:hAnsi="Tahoma" w:cs="Tahoma"/>
                <w:sz w:val="18"/>
                <w:szCs w:val="17"/>
              </w:rPr>
              <w:t xml:space="preserve">V skladu s 94. členom ZJN-3, kot podizvajalec, zahtevamo neposredno plačilo s strani naročnika, da le ta  </w:t>
            </w:r>
            <w:r w:rsidRPr="00112425">
              <w:rPr>
                <w:rFonts w:ascii="Tahoma" w:hAnsi="Tahoma" w:cs="Tahoma"/>
              </w:rPr>
              <w:t>plačuje naše terjatve do izvajalca neposredno na naš transakcijski račun, in sicer na podlagi izstavljenih situacij oz. računov, ki jih bo predhodno potrdil izvajalec in bodo priloga računu oz. situaciji, ki jo bo naročniku izstavil izvajalec.</w:t>
            </w:r>
          </w:p>
          <w:p w:rsidR="00814485" w:rsidRPr="00112425" w:rsidRDefault="00814485" w:rsidP="002F4A49">
            <w:pPr>
              <w:keepNext/>
              <w:keepLines/>
              <w:jc w:val="both"/>
              <w:rPr>
                <w:rFonts w:ascii="Tahoma" w:hAnsi="Tahoma" w:cs="Tahoma"/>
              </w:rPr>
            </w:pPr>
          </w:p>
        </w:tc>
      </w:tr>
      <w:tr w:rsidR="00E4305F" w:rsidRPr="00112425" w:rsidTr="00814485">
        <w:trPr>
          <w:trHeight w:val="334"/>
          <w:jc w:val="center"/>
        </w:trPr>
        <w:tc>
          <w:tcPr>
            <w:tcW w:w="3256" w:type="dxa"/>
            <w:tcBorders>
              <w:top w:val="nil"/>
              <w:left w:val="single" w:sz="4" w:space="0" w:color="auto"/>
              <w:bottom w:val="single" w:sz="4" w:space="0" w:color="auto"/>
              <w:right w:val="nil"/>
            </w:tcBorders>
            <w:vAlign w:val="center"/>
          </w:tcPr>
          <w:p w:rsidR="00E4305F" w:rsidRPr="00112425" w:rsidRDefault="00814485" w:rsidP="002F4A49">
            <w:pPr>
              <w:keepNext/>
              <w:keepLines/>
              <w:jc w:val="both"/>
              <w:rPr>
                <w:rFonts w:ascii="Tahoma" w:hAnsi="Tahoma" w:cs="Tahoma"/>
                <w:sz w:val="18"/>
                <w:szCs w:val="18"/>
              </w:rPr>
            </w:pPr>
            <w:r w:rsidRPr="00112425">
              <w:rPr>
                <w:rFonts w:ascii="Tahoma" w:hAnsi="Tahoma" w:cs="Tahoma"/>
              </w:rPr>
              <w:t>Obkrožite/označite</w:t>
            </w:r>
          </w:p>
        </w:tc>
        <w:tc>
          <w:tcPr>
            <w:tcW w:w="3140" w:type="dxa"/>
            <w:tcBorders>
              <w:top w:val="nil"/>
              <w:left w:val="nil"/>
              <w:bottom w:val="single" w:sz="4" w:space="0" w:color="auto"/>
              <w:right w:val="nil"/>
            </w:tcBorders>
            <w:vAlign w:val="center"/>
          </w:tcPr>
          <w:p w:rsidR="00E4305F" w:rsidRPr="00112425" w:rsidRDefault="00E4305F" w:rsidP="002F4A49">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rsidR="00E4305F" w:rsidRPr="00112425" w:rsidRDefault="00E4305F" w:rsidP="002F4A49">
            <w:pPr>
              <w:keepNext/>
              <w:keepLines/>
              <w:jc w:val="center"/>
              <w:rPr>
                <w:rFonts w:ascii="Tahoma" w:hAnsi="Tahoma" w:cs="Tahoma"/>
                <w:sz w:val="18"/>
                <w:szCs w:val="18"/>
              </w:rPr>
            </w:pPr>
            <w:r w:rsidRPr="00112425">
              <w:rPr>
                <w:rFonts w:ascii="Tahoma" w:hAnsi="Tahoma" w:cs="Tahoma"/>
                <w:sz w:val="18"/>
                <w:szCs w:val="18"/>
              </w:rPr>
              <w:t>NE</w:t>
            </w:r>
          </w:p>
        </w:tc>
      </w:tr>
      <w:tr w:rsidR="00E4305F" w:rsidRPr="00112425" w:rsidTr="00814485">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rFonts w:ascii="Tahoma" w:hAnsi="Tahoma" w:cs="Tahoma"/>
                <w:sz w:val="18"/>
                <w:szCs w:val="18"/>
              </w:rPr>
            </w:pPr>
          </w:p>
          <w:p w:rsidR="00E4305F" w:rsidRPr="00112425" w:rsidRDefault="00E4305F" w:rsidP="002F4A49">
            <w:pPr>
              <w:keepNext/>
              <w:keepLines/>
              <w:jc w:val="both"/>
              <w:rPr>
                <w:rFonts w:ascii="Tahoma" w:hAnsi="Tahoma" w:cs="Tahoma"/>
                <w:sz w:val="18"/>
                <w:szCs w:val="18"/>
              </w:rPr>
            </w:pPr>
            <w:r w:rsidRPr="00112425">
              <w:rPr>
                <w:rFonts w:ascii="Tahoma" w:hAnsi="Tahoma" w:cs="Tahoma"/>
                <w:sz w:val="18"/>
                <w:szCs w:val="18"/>
              </w:rPr>
              <w:t xml:space="preserve">Vsi zakoniti zastopniki podizvajalca </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rFonts w:ascii="Tahoma" w:hAnsi="Tahoma" w:cs="Tahoma"/>
                <w:sz w:val="18"/>
                <w:szCs w:val="18"/>
              </w:rPr>
            </w:pPr>
          </w:p>
          <w:p w:rsidR="00E4305F" w:rsidRPr="00112425" w:rsidRDefault="00E4305F" w:rsidP="002F4A49">
            <w:pPr>
              <w:keepNext/>
              <w:keepLines/>
              <w:rPr>
                <w:rFonts w:ascii="Tahoma" w:hAnsi="Tahoma" w:cs="Tahoma"/>
                <w:sz w:val="18"/>
                <w:szCs w:val="18"/>
              </w:rPr>
            </w:pPr>
          </w:p>
          <w:p w:rsidR="00E4305F" w:rsidRPr="00112425" w:rsidRDefault="00E4305F" w:rsidP="002F4A49">
            <w:pPr>
              <w:keepNext/>
              <w:keepLines/>
              <w:rPr>
                <w:rFonts w:ascii="Tahoma" w:hAnsi="Tahoma" w:cs="Tahoma"/>
                <w:sz w:val="18"/>
                <w:szCs w:val="18"/>
              </w:rPr>
            </w:pPr>
          </w:p>
        </w:tc>
      </w:tr>
      <w:tr w:rsidR="00E4305F" w:rsidRPr="00112425" w:rsidTr="00E4305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spacing w:line="276" w:lineRule="auto"/>
              <w:rPr>
                <w:rFonts w:ascii="Tahoma" w:hAnsi="Tahoma" w:cs="Tahoma"/>
                <w:sz w:val="18"/>
                <w:szCs w:val="18"/>
              </w:rPr>
            </w:pPr>
            <w:r w:rsidRPr="00112425">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spacing w:line="276" w:lineRule="auto"/>
              <w:rPr>
                <w:rFonts w:ascii="Tahoma" w:hAnsi="Tahoma" w:cs="Tahoma"/>
                <w:sz w:val="18"/>
                <w:szCs w:val="18"/>
              </w:rPr>
            </w:pPr>
          </w:p>
        </w:tc>
      </w:tr>
      <w:tr w:rsidR="00E4305F" w:rsidRPr="00112425" w:rsidTr="00E4305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spacing w:line="276" w:lineRule="auto"/>
              <w:rPr>
                <w:rFonts w:ascii="Tahoma" w:hAnsi="Tahoma" w:cs="Tahoma"/>
                <w:sz w:val="18"/>
                <w:szCs w:val="18"/>
              </w:rPr>
            </w:pPr>
            <w:r w:rsidRPr="00112425">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spacing w:line="276" w:lineRule="auto"/>
              <w:rPr>
                <w:rFonts w:ascii="Tahoma" w:hAnsi="Tahoma" w:cs="Tahoma"/>
                <w:sz w:val="18"/>
                <w:szCs w:val="18"/>
              </w:rPr>
            </w:pPr>
          </w:p>
        </w:tc>
      </w:tr>
      <w:tr w:rsidR="00E4305F" w:rsidRPr="00112425" w:rsidTr="00E4305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spacing w:line="276" w:lineRule="auto"/>
              <w:rPr>
                <w:rFonts w:ascii="Tahoma" w:hAnsi="Tahoma" w:cs="Tahoma"/>
                <w:sz w:val="18"/>
                <w:szCs w:val="18"/>
              </w:rPr>
            </w:pPr>
            <w:r w:rsidRPr="00112425">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spacing w:line="276" w:lineRule="auto"/>
              <w:rPr>
                <w:rFonts w:ascii="Tahoma" w:hAnsi="Tahoma" w:cs="Tahoma"/>
                <w:sz w:val="18"/>
                <w:szCs w:val="18"/>
              </w:rPr>
            </w:pPr>
          </w:p>
        </w:tc>
      </w:tr>
      <w:tr w:rsidR="00E4305F" w:rsidRPr="00112425" w:rsidTr="00E4305F">
        <w:trPr>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jc w:val="center"/>
              <w:rPr>
                <w:rFonts w:ascii="Tahoma" w:hAnsi="Tahoma" w:cs="Tahoma"/>
                <w:sz w:val="18"/>
                <w:szCs w:val="18"/>
              </w:rPr>
            </w:pPr>
          </w:p>
          <w:p w:rsidR="00E4305F" w:rsidRPr="00112425" w:rsidRDefault="00814485" w:rsidP="002F4A49">
            <w:pPr>
              <w:keepNext/>
              <w:keepLines/>
              <w:rPr>
                <w:rFonts w:ascii="Tahoma" w:hAnsi="Tahoma" w:cs="Tahoma"/>
                <w:sz w:val="18"/>
                <w:szCs w:val="18"/>
              </w:rPr>
            </w:pPr>
            <w:r w:rsidRPr="00112425">
              <w:rPr>
                <w:rFonts w:ascii="Tahoma" w:hAnsi="Tahoma" w:cs="Tahoma"/>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sz w:val="18"/>
                <w:szCs w:val="18"/>
              </w:rPr>
            </w:pPr>
          </w:p>
          <w:p w:rsidR="00E4305F" w:rsidRPr="00112425" w:rsidRDefault="00E4305F" w:rsidP="002F4A49">
            <w:pPr>
              <w:keepNext/>
              <w:keepLines/>
              <w:rPr>
                <w:sz w:val="18"/>
                <w:szCs w:val="18"/>
              </w:rPr>
            </w:pPr>
          </w:p>
        </w:tc>
      </w:tr>
      <w:tr w:rsidR="00E4305F" w:rsidRPr="00112425"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rsidR="00E4305F" w:rsidRPr="00112425" w:rsidRDefault="00E4305F" w:rsidP="002F4A49">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sz w:val="18"/>
                <w:szCs w:val="18"/>
              </w:rPr>
            </w:pPr>
          </w:p>
          <w:p w:rsidR="00E4305F" w:rsidRPr="00112425" w:rsidRDefault="00E4305F" w:rsidP="002F4A49">
            <w:pPr>
              <w:keepNext/>
              <w:keepLines/>
              <w:rPr>
                <w:sz w:val="18"/>
                <w:szCs w:val="18"/>
              </w:rPr>
            </w:pPr>
          </w:p>
        </w:tc>
      </w:tr>
      <w:tr w:rsidR="00E4305F" w:rsidRPr="00112425"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rsidR="00E4305F" w:rsidRPr="00112425" w:rsidRDefault="00E4305F" w:rsidP="002F4A49">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sz w:val="18"/>
                <w:szCs w:val="18"/>
              </w:rPr>
            </w:pPr>
          </w:p>
          <w:p w:rsidR="00E4305F" w:rsidRPr="00112425" w:rsidRDefault="00E4305F" w:rsidP="002F4A49">
            <w:pPr>
              <w:keepNext/>
              <w:keepLines/>
              <w:rPr>
                <w:sz w:val="18"/>
                <w:szCs w:val="18"/>
              </w:rPr>
            </w:pPr>
          </w:p>
        </w:tc>
      </w:tr>
      <w:tr w:rsidR="00E4305F" w:rsidRPr="00112425" w:rsidTr="00E4305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sz w:val="18"/>
                <w:szCs w:val="18"/>
              </w:rPr>
            </w:pPr>
          </w:p>
        </w:tc>
      </w:tr>
      <w:tr w:rsidR="00E4305F" w:rsidRPr="00112425" w:rsidTr="00E4305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Vrednost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sz w:val="18"/>
                <w:szCs w:val="18"/>
              </w:rPr>
            </w:pPr>
          </w:p>
        </w:tc>
      </w:tr>
      <w:tr w:rsidR="00E4305F" w:rsidRPr="00112425" w:rsidTr="00E4305F">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sz w:val="18"/>
                <w:szCs w:val="18"/>
              </w:rPr>
            </w:pPr>
          </w:p>
        </w:tc>
      </w:tr>
      <w:tr w:rsidR="00E4305F" w:rsidRPr="00112425" w:rsidTr="00E4305F">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rsidR="00E4305F" w:rsidRPr="00112425" w:rsidRDefault="00E4305F" w:rsidP="002F4A49">
            <w:pPr>
              <w:keepNext/>
              <w:keepLines/>
              <w:rPr>
                <w:sz w:val="18"/>
                <w:szCs w:val="18"/>
              </w:rPr>
            </w:pPr>
          </w:p>
        </w:tc>
      </w:tr>
    </w:tbl>
    <w:p w:rsidR="00E4305F" w:rsidRPr="00112425" w:rsidRDefault="00E4305F" w:rsidP="002F4A49">
      <w:pPr>
        <w:keepNext/>
        <w:keepLines/>
        <w:tabs>
          <w:tab w:val="left" w:pos="567"/>
          <w:tab w:val="left" w:pos="851"/>
          <w:tab w:val="left" w:pos="993"/>
        </w:tabs>
        <w:suppressAutoHyphens/>
        <w:jc w:val="both"/>
        <w:rPr>
          <w:rFonts w:ascii="Tahoma" w:hAnsi="Tahoma" w:cs="Tahoma"/>
          <w:lang w:eastAsia="ar-SA"/>
        </w:rPr>
      </w:pPr>
    </w:p>
    <w:p w:rsidR="00E4305F" w:rsidRPr="00112425" w:rsidRDefault="00E4305F" w:rsidP="002F4A49">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rsidR="00E4305F" w:rsidRPr="00112425" w:rsidRDefault="00E4305F" w:rsidP="002F4A49">
      <w:pPr>
        <w:keepNext/>
        <w:keepLines/>
        <w:tabs>
          <w:tab w:val="left" w:pos="5400"/>
        </w:tabs>
        <w:rPr>
          <w:rFonts w:ascii="Tahoma" w:hAnsi="Tahoma" w:cs="Tahoma"/>
          <w:sz w:val="16"/>
          <w:szCs w:val="16"/>
        </w:rPr>
      </w:pPr>
    </w:p>
    <w:p w:rsidR="00E4305F" w:rsidRPr="00112425" w:rsidRDefault="00E4305F" w:rsidP="002F4A49">
      <w:pPr>
        <w:keepNext/>
        <w:keepLines/>
        <w:tabs>
          <w:tab w:val="left" w:pos="5400"/>
        </w:tabs>
        <w:rPr>
          <w:rFonts w:ascii="Tahoma" w:hAnsi="Tahoma" w:cs="Tahoma"/>
          <w:sz w:val="16"/>
          <w:szCs w:val="16"/>
        </w:rPr>
      </w:pPr>
    </w:p>
    <w:p w:rsidR="00E4305F" w:rsidRPr="00112425" w:rsidRDefault="00E4305F" w:rsidP="002F4A49">
      <w:pPr>
        <w:keepNext/>
        <w:keepLines/>
        <w:tabs>
          <w:tab w:val="left" w:pos="5400"/>
        </w:tabs>
        <w:rPr>
          <w:rFonts w:ascii="Tahoma" w:hAnsi="Tahoma" w:cs="Tahoma"/>
        </w:rPr>
      </w:pPr>
      <w:r w:rsidRPr="00112425">
        <w:rPr>
          <w:rFonts w:ascii="Tahoma" w:hAnsi="Tahoma" w:cs="Tahoma"/>
        </w:rPr>
        <w:t xml:space="preserve">Podpis odgovorne osebe gospodarskega subjekt: </w:t>
      </w:r>
      <w:r w:rsidRPr="00112425">
        <w:rPr>
          <w:rFonts w:ascii="Tahoma" w:hAnsi="Tahoma" w:cs="Tahoma"/>
        </w:rPr>
        <w:tab/>
      </w:r>
      <w:r w:rsidRPr="00112425">
        <w:rPr>
          <w:rFonts w:ascii="Tahoma" w:hAnsi="Tahoma" w:cs="Tahoma"/>
        </w:rPr>
        <w:tab/>
        <w:t>Podpis odgovorne osebe podizvajalca:</w:t>
      </w:r>
    </w:p>
    <w:p w:rsidR="00E4305F" w:rsidRPr="00112425" w:rsidRDefault="00E4305F" w:rsidP="002F4A49">
      <w:pPr>
        <w:keepNext/>
        <w:keepLines/>
        <w:tabs>
          <w:tab w:val="left" w:pos="5400"/>
        </w:tabs>
        <w:rPr>
          <w:rFonts w:ascii="Tahoma" w:hAnsi="Tahoma" w:cs="Tahoma"/>
        </w:rPr>
      </w:pPr>
    </w:p>
    <w:p w:rsidR="00E4305F" w:rsidRPr="00112425" w:rsidRDefault="00E4305F" w:rsidP="002F4A49">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rsidR="00E4305F" w:rsidRPr="00112425" w:rsidRDefault="00E4305F" w:rsidP="002F4A49">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rsidR="00E4305F" w:rsidRPr="00112425" w:rsidRDefault="00E4305F" w:rsidP="002F4A49">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rsidR="00E4305F" w:rsidRPr="00112425" w:rsidRDefault="00E4305F" w:rsidP="002F4A49">
      <w:pPr>
        <w:keepNext/>
        <w:keepLines/>
        <w:rPr>
          <w:rFonts w:ascii="Tahoma" w:hAnsi="Tahoma" w:cs="Tahoma"/>
          <w:sz w:val="22"/>
          <w:szCs w:val="18"/>
          <w:lang w:eastAsia="ar-SA"/>
        </w:rPr>
      </w:pPr>
    </w:p>
    <w:p w:rsidR="00E4305F" w:rsidRPr="00112425" w:rsidRDefault="00E4305F" w:rsidP="002F4A49">
      <w:pPr>
        <w:keepNext/>
        <w:keepLines/>
        <w:ind w:left="851" w:hanging="851"/>
        <w:jc w:val="both"/>
        <w:rPr>
          <w:rFonts w:ascii="Tahoma" w:hAnsi="Tahoma" w:cs="Tahoma"/>
          <w:i/>
          <w:sz w:val="16"/>
          <w:szCs w:val="18"/>
          <w:lang w:eastAsia="ar-SA"/>
        </w:rPr>
      </w:pPr>
      <w:r w:rsidRPr="00112425">
        <w:rPr>
          <w:rFonts w:ascii="Tahoma" w:hAnsi="Tahoma" w:cs="Tahoma"/>
          <w:b/>
          <w:i/>
          <w:sz w:val="16"/>
          <w:szCs w:val="18"/>
          <w:lang w:eastAsia="ar-SA"/>
        </w:rPr>
        <w:t xml:space="preserve">Opomba:  </w:t>
      </w:r>
      <w:r w:rsidRPr="00112425">
        <w:rPr>
          <w:rFonts w:ascii="Tahoma" w:hAnsi="Tahoma" w:cs="Tahoma"/>
          <w:i/>
          <w:sz w:val="16"/>
          <w:szCs w:val="18"/>
          <w:lang w:eastAsia="ar-SA"/>
        </w:rPr>
        <w:t>Obrazec velja tudi za primer, da se je gospodarski subjekt odločil oddati del javnega naročila v podizvajanje in za izvedbo  tega dela uporablja tudi podizvajalčeve zmogljivosti, zato temu podizvajalcu Priloge 4/2 ni potrebno izpolniti . V tem primeru se v obrazcu navedejo tudi vse zmogljivost podizvajalca, ki jih bo uporabil ponudnik.</w:t>
      </w:r>
    </w:p>
    <w:p w:rsidR="00E4305F" w:rsidRPr="00112425" w:rsidRDefault="00E4305F" w:rsidP="002F4A49">
      <w:pPr>
        <w:keepNext/>
        <w:keepLines/>
        <w:rPr>
          <w:rFonts w:ascii="Tahoma" w:hAnsi="Tahoma" w:cs="Tahoma"/>
          <w:sz w:val="16"/>
          <w:szCs w:val="18"/>
          <w:lang w:eastAsia="ar-SA"/>
        </w:rPr>
      </w:pPr>
    </w:p>
    <w:p w:rsidR="00E4305F" w:rsidRPr="00112425" w:rsidRDefault="00E4305F" w:rsidP="002F4A49">
      <w:pPr>
        <w:keepNext/>
        <w:keepLines/>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p>
    <w:p w:rsidR="00E4305F" w:rsidRPr="00112425" w:rsidRDefault="00E4305F" w:rsidP="002F4A49">
      <w:pPr>
        <w:keepNext/>
        <w:keepLines/>
        <w:rPr>
          <w:sz w:val="18"/>
        </w:rPr>
      </w:pPr>
    </w:p>
    <w:p w:rsidR="00E4305F" w:rsidRPr="00112425" w:rsidRDefault="00E4305F" w:rsidP="002F4A49">
      <w:pPr>
        <w:keepNext/>
        <w:keepLines/>
        <w:rPr>
          <w:sz w:val="18"/>
        </w:rPr>
      </w:pPr>
    </w:p>
    <w:p w:rsidR="00EE0722" w:rsidRPr="00112425" w:rsidRDefault="00EE0722" w:rsidP="002F4A49">
      <w:pPr>
        <w:keepNext/>
        <w:keepLines/>
        <w:rPr>
          <w:sz w:val="18"/>
        </w:rPr>
      </w:pP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995C6A" w:rsidRPr="00112425" w:rsidTr="00CB23D7">
        <w:tc>
          <w:tcPr>
            <w:tcW w:w="6799" w:type="dxa"/>
            <w:tcBorders>
              <w:top w:val="single" w:sz="4" w:space="0" w:color="000000"/>
              <w:left w:val="single" w:sz="4" w:space="0" w:color="000000"/>
              <w:bottom w:val="single" w:sz="4" w:space="0" w:color="000000"/>
            </w:tcBorders>
          </w:tcPr>
          <w:p w:rsidR="00995C6A" w:rsidRPr="00112425" w:rsidRDefault="00995C6A" w:rsidP="002F4A49">
            <w:pPr>
              <w:keepNext/>
              <w:keepLines/>
              <w:snapToGrid w:val="0"/>
              <w:rPr>
                <w:rFonts w:ascii="Tahoma" w:eastAsia="Calibri" w:hAnsi="Tahoma" w:cs="Tahoma"/>
              </w:rPr>
            </w:pPr>
            <w:r w:rsidRPr="00112425">
              <w:rPr>
                <w:rFonts w:ascii="Tahoma" w:eastAsia="Calibri" w:hAnsi="Tahoma" w:cs="Tahoma"/>
              </w:rPr>
              <w:lastRenderedPageBreak/>
              <w:t>POOBLASTILO PONUDNIKA</w:t>
            </w:r>
          </w:p>
        </w:tc>
        <w:tc>
          <w:tcPr>
            <w:tcW w:w="2552" w:type="dxa"/>
            <w:tcBorders>
              <w:top w:val="single" w:sz="4" w:space="0" w:color="000000"/>
              <w:left w:val="single" w:sz="4" w:space="0" w:color="808080"/>
              <w:bottom w:val="single" w:sz="4" w:space="0" w:color="000000"/>
              <w:right w:val="single" w:sz="4" w:space="0" w:color="000000"/>
            </w:tcBorders>
          </w:tcPr>
          <w:p w:rsidR="00995C6A" w:rsidRPr="00112425" w:rsidRDefault="00995C6A" w:rsidP="002F4A49">
            <w:pPr>
              <w:keepNext/>
              <w:keepLines/>
              <w:rPr>
                <w:rFonts w:ascii="Tahoma" w:eastAsia="Calibri" w:hAnsi="Tahoma" w:cs="Tahoma"/>
              </w:rPr>
            </w:pPr>
            <w:r w:rsidRPr="00112425">
              <w:rPr>
                <w:rFonts w:ascii="Tahoma" w:eastAsia="Calibri" w:hAnsi="Tahoma" w:cs="Tahoma"/>
                <w:b/>
              </w:rPr>
              <w:t xml:space="preserve">Obrazec 1 k Prilogi </w:t>
            </w:r>
            <w:r w:rsidR="00CB23D7">
              <w:rPr>
                <w:rFonts w:ascii="Tahoma" w:eastAsia="Calibri" w:hAnsi="Tahoma" w:cs="Tahoma"/>
                <w:b/>
              </w:rPr>
              <w:t>4</w:t>
            </w:r>
            <w:r w:rsidRPr="00112425">
              <w:rPr>
                <w:rFonts w:ascii="Tahoma" w:eastAsia="Calibri" w:hAnsi="Tahoma" w:cs="Tahoma"/>
                <w:b/>
              </w:rPr>
              <w:t>/1</w:t>
            </w:r>
          </w:p>
        </w:tc>
      </w:tr>
    </w:tbl>
    <w:p w:rsidR="00E4305F" w:rsidRPr="00112425" w:rsidRDefault="00E4305F" w:rsidP="002F4A49">
      <w:pPr>
        <w:keepNext/>
        <w:keepLines/>
        <w:ind w:right="-143"/>
        <w:jc w:val="both"/>
        <w:rPr>
          <w:rFonts w:ascii="Tahoma" w:hAnsi="Tahoma" w:cs="Tahoma"/>
          <w:sz w:val="24"/>
        </w:rPr>
      </w:pPr>
    </w:p>
    <w:p w:rsidR="00E4305F" w:rsidRPr="00112425" w:rsidRDefault="00E4305F" w:rsidP="002F4A49">
      <w:pPr>
        <w:keepNext/>
        <w:keepLines/>
        <w:rPr>
          <w:rFonts w:ascii="Tahoma" w:hAnsi="Tahoma" w:cs="Tahoma"/>
        </w:rPr>
      </w:pPr>
      <w:r w:rsidRPr="00112425">
        <w:rPr>
          <w:rFonts w:ascii="Tahoma" w:hAnsi="Tahoma" w:cs="Tahoma"/>
        </w:rPr>
        <w:t>Ponudnik: _____________________________________________________________________________</w:t>
      </w:r>
    </w:p>
    <w:p w:rsidR="00E4305F" w:rsidRPr="00112425" w:rsidRDefault="00E4305F" w:rsidP="002F4A49">
      <w:pPr>
        <w:keepNext/>
        <w:keepLines/>
        <w:rPr>
          <w:rFonts w:ascii="Tahoma" w:hAnsi="Tahoma" w:cs="Tahoma"/>
        </w:rPr>
      </w:pPr>
    </w:p>
    <w:p w:rsidR="00E4305F" w:rsidRPr="00112425" w:rsidRDefault="00E4305F" w:rsidP="002F4A49">
      <w:pPr>
        <w:keepNext/>
        <w:keepLines/>
        <w:spacing w:before="40" w:after="40"/>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354F25">
        <w:rPr>
          <w:rFonts w:ascii="Tahoma" w:hAnsi="Tahoma" w:cs="Tahoma"/>
          <w:b/>
        </w:rPr>
        <w:t>VKS-</w:t>
      </w:r>
      <w:r w:rsidR="001A15B6">
        <w:rPr>
          <w:rFonts w:ascii="Tahoma" w:hAnsi="Tahoma" w:cs="Tahoma"/>
          <w:b/>
        </w:rPr>
        <w:t>11</w:t>
      </w:r>
      <w:r w:rsidR="00354F25">
        <w:rPr>
          <w:rFonts w:ascii="Tahoma" w:hAnsi="Tahoma" w:cs="Tahoma"/>
          <w:b/>
        </w:rPr>
        <w:t>/2</w:t>
      </w:r>
      <w:r w:rsidR="001A15B6">
        <w:rPr>
          <w:rFonts w:ascii="Tahoma" w:hAnsi="Tahoma" w:cs="Tahoma"/>
          <w:b/>
        </w:rPr>
        <w:t>2</w:t>
      </w:r>
      <w:r w:rsidRPr="00112425">
        <w:rPr>
          <w:rFonts w:ascii="Tahoma" w:hAnsi="Tahoma" w:cs="Tahoma"/>
          <w:b/>
        </w:rPr>
        <w:t xml:space="preserve"> </w:t>
      </w:r>
      <w:r w:rsidR="00354F25">
        <w:rPr>
          <w:rFonts w:ascii="Tahoma" w:hAnsi="Tahoma" w:cs="Tahoma"/>
          <w:b/>
          <w:color w:val="000000"/>
        </w:rPr>
        <w:t>Zamenjava diesel agregata na CČN Ljubljana</w:t>
      </w:r>
      <w:r w:rsidRPr="00112425">
        <w:rPr>
          <w:rFonts w:ascii="Tahoma" w:hAnsi="Tahoma" w:cs="Tahoma"/>
        </w:rPr>
        <w:t xml:space="preserve"> ter v skladu s 94. členom ZJN-3</w:t>
      </w:r>
    </w:p>
    <w:p w:rsidR="00E4305F" w:rsidRPr="00112425" w:rsidRDefault="00E4305F" w:rsidP="002F4A49">
      <w:pPr>
        <w:keepNext/>
        <w:keepLines/>
        <w:rPr>
          <w:rFonts w:ascii="Tahoma" w:hAnsi="Tahoma" w:cs="Tahoma"/>
        </w:rPr>
      </w:pPr>
    </w:p>
    <w:p w:rsidR="00E4305F" w:rsidRPr="00112425" w:rsidRDefault="00E4305F" w:rsidP="002F4A49">
      <w:pPr>
        <w:keepNext/>
        <w:keepLines/>
        <w:jc w:val="center"/>
        <w:rPr>
          <w:rFonts w:ascii="Tahoma" w:hAnsi="Tahoma" w:cs="Tahoma"/>
          <w:b/>
          <w:sz w:val="22"/>
          <w:szCs w:val="22"/>
        </w:rPr>
      </w:pPr>
      <w:r w:rsidRPr="00112425">
        <w:rPr>
          <w:rFonts w:ascii="Tahoma" w:hAnsi="Tahoma" w:cs="Tahoma"/>
          <w:b/>
          <w:sz w:val="22"/>
          <w:szCs w:val="22"/>
        </w:rPr>
        <w:t>POOBLAŠČAMO</w:t>
      </w:r>
    </w:p>
    <w:p w:rsidR="00E4305F" w:rsidRPr="00112425" w:rsidRDefault="00E4305F" w:rsidP="002F4A49">
      <w:pPr>
        <w:keepNext/>
        <w:keepLines/>
        <w:rPr>
          <w:rFonts w:ascii="Tahoma" w:hAnsi="Tahoma" w:cs="Tahoma"/>
        </w:rPr>
      </w:pPr>
    </w:p>
    <w:p w:rsidR="00E4305F" w:rsidRPr="00112425" w:rsidRDefault="00E4305F" w:rsidP="002F4A49">
      <w:pPr>
        <w:keepNext/>
        <w:keepLines/>
        <w:spacing w:after="120" w:line="276" w:lineRule="auto"/>
        <w:jc w:val="both"/>
        <w:rPr>
          <w:rFonts w:ascii="Tahoma" w:hAnsi="Tahoma" w:cs="Tahoma"/>
        </w:rPr>
      </w:pPr>
      <w:r w:rsidRPr="00112425">
        <w:rPr>
          <w:rFonts w:ascii="Tahoma" w:hAnsi="Tahoma" w:cs="Tahoma"/>
        </w:rPr>
        <w:t xml:space="preserve">naročnika </w:t>
      </w:r>
      <w:r w:rsidR="00CB23D7" w:rsidRPr="00CB23D7">
        <w:rPr>
          <w:rFonts w:ascii="Tahoma" w:hAnsi="Tahoma" w:cs="Tahoma"/>
          <w:bCs/>
        </w:rPr>
        <w:t>JAVNO PODJETJE VODOVOD KANALIZACIJA SNAGA d.o.o.</w:t>
      </w:r>
      <w:r w:rsidRPr="00112425">
        <w:rPr>
          <w:rFonts w:ascii="Tahoma" w:hAnsi="Tahoma" w:cs="Tahoma"/>
        </w:rPr>
        <w:t>, da na podlagi potrjenega računa oziroma situacije neposredno plačuje naše obveznosti do naslednjih podizvajalcev:</w:t>
      </w:r>
    </w:p>
    <w:p w:rsidR="00E4305F" w:rsidRPr="00112425" w:rsidRDefault="00E4305F" w:rsidP="002F4A49">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E4305F" w:rsidRPr="00112425" w:rsidTr="00504DF0">
        <w:tc>
          <w:tcPr>
            <w:tcW w:w="392" w:type="dxa"/>
            <w:shd w:val="clear" w:color="auto" w:fill="auto"/>
            <w:vAlign w:val="center"/>
          </w:tcPr>
          <w:p w:rsidR="00E4305F" w:rsidRPr="00112425" w:rsidRDefault="00E4305F" w:rsidP="002F4A49">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rsidR="00E4305F" w:rsidRPr="00112425" w:rsidRDefault="00E4305F" w:rsidP="002F4A49">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E4305F" w:rsidRPr="00112425" w:rsidTr="00504DF0">
        <w:tc>
          <w:tcPr>
            <w:tcW w:w="392" w:type="dxa"/>
            <w:shd w:val="clear" w:color="auto" w:fill="auto"/>
            <w:vAlign w:val="center"/>
          </w:tcPr>
          <w:p w:rsidR="00E4305F" w:rsidRPr="00112425" w:rsidRDefault="00E4305F" w:rsidP="002F4A49">
            <w:pPr>
              <w:keepNext/>
              <w:keepLines/>
              <w:spacing w:line="276" w:lineRule="auto"/>
              <w:jc w:val="center"/>
              <w:rPr>
                <w:rFonts w:ascii="Tahoma" w:hAnsi="Tahoma" w:cs="Tahoma"/>
                <w:sz w:val="16"/>
                <w:szCs w:val="22"/>
                <w:lang w:eastAsia="en-US"/>
              </w:rPr>
            </w:pPr>
          </w:p>
          <w:p w:rsidR="00E4305F" w:rsidRPr="00112425" w:rsidRDefault="00E4305F" w:rsidP="002F4A49">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rsidR="00E4305F" w:rsidRPr="00112425" w:rsidRDefault="00E4305F" w:rsidP="002F4A49">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rsidR="00E4305F" w:rsidRPr="00112425" w:rsidRDefault="00E4305F" w:rsidP="002F4A49">
            <w:pPr>
              <w:keepNext/>
              <w:keepLines/>
              <w:spacing w:line="276" w:lineRule="auto"/>
              <w:rPr>
                <w:rFonts w:ascii="Tahoma" w:hAnsi="Tahoma" w:cs="Tahoma"/>
                <w:sz w:val="22"/>
                <w:szCs w:val="22"/>
                <w:lang w:eastAsia="en-US"/>
              </w:rPr>
            </w:pPr>
          </w:p>
          <w:p w:rsidR="00E4305F" w:rsidRPr="00112425" w:rsidRDefault="00E4305F" w:rsidP="002F4A49">
            <w:pPr>
              <w:keepNext/>
              <w:keepLines/>
              <w:spacing w:line="276" w:lineRule="auto"/>
              <w:rPr>
                <w:rFonts w:ascii="Tahoma" w:hAnsi="Tahoma" w:cs="Tahoma"/>
                <w:sz w:val="22"/>
                <w:szCs w:val="22"/>
                <w:lang w:eastAsia="en-US"/>
              </w:rPr>
            </w:pPr>
          </w:p>
          <w:p w:rsidR="00E4305F" w:rsidRPr="00112425" w:rsidRDefault="00E4305F" w:rsidP="002F4A49">
            <w:pPr>
              <w:keepNext/>
              <w:keepLines/>
              <w:spacing w:line="276" w:lineRule="auto"/>
              <w:rPr>
                <w:rFonts w:ascii="Tahoma" w:hAnsi="Tahoma" w:cs="Tahoma"/>
                <w:sz w:val="22"/>
                <w:szCs w:val="22"/>
                <w:lang w:eastAsia="en-US"/>
              </w:rPr>
            </w:pPr>
          </w:p>
        </w:tc>
      </w:tr>
      <w:tr w:rsidR="00E4305F" w:rsidRPr="00112425" w:rsidTr="00504DF0">
        <w:tc>
          <w:tcPr>
            <w:tcW w:w="392" w:type="dxa"/>
            <w:shd w:val="clear" w:color="auto" w:fill="auto"/>
            <w:vAlign w:val="center"/>
          </w:tcPr>
          <w:p w:rsidR="00E4305F" w:rsidRPr="00112425" w:rsidRDefault="00E4305F" w:rsidP="002F4A49">
            <w:pPr>
              <w:keepNext/>
              <w:keepLines/>
              <w:spacing w:line="276" w:lineRule="auto"/>
              <w:jc w:val="center"/>
              <w:rPr>
                <w:rFonts w:ascii="Tahoma" w:hAnsi="Tahoma" w:cs="Tahoma"/>
                <w:sz w:val="16"/>
                <w:szCs w:val="22"/>
                <w:lang w:eastAsia="en-US"/>
              </w:rPr>
            </w:pPr>
          </w:p>
          <w:p w:rsidR="00E4305F" w:rsidRPr="00112425" w:rsidRDefault="00E4305F" w:rsidP="002F4A49">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rsidR="00E4305F" w:rsidRPr="00112425" w:rsidRDefault="00E4305F" w:rsidP="002F4A49">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rsidR="00E4305F" w:rsidRPr="00112425" w:rsidRDefault="00E4305F" w:rsidP="002F4A49">
            <w:pPr>
              <w:keepNext/>
              <w:keepLines/>
              <w:spacing w:line="276" w:lineRule="auto"/>
              <w:rPr>
                <w:rFonts w:ascii="Tahoma" w:hAnsi="Tahoma" w:cs="Tahoma"/>
                <w:sz w:val="22"/>
                <w:szCs w:val="22"/>
                <w:lang w:eastAsia="en-US"/>
              </w:rPr>
            </w:pPr>
          </w:p>
          <w:p w:rsidR="00E4305F" w:rsidRPr="00112425" w:rsidRDefault="00E4305F" w:rsidP="002F4A49">
            <w:pPr>
              <w:keepNext/>
              <w:keepLines/>
              <w:spacing w:line="276" w:lineRule="auto"/>
              <w:rPr>
                <w:rFonts w:ascii="Tahoma" w:hAnsi="Tahoma" w:cs="Tahoma"/>
                <w:sz w:val="22"/>
                <w:szCs w:val="22"/>
                <w:lang w:eastAsia="en-US"/>
              </w:rPr>
            </w:pPr>
          </w:p>
          <w:p w:rsidR="00E4305F" w:rsidRPr="00112425" w:rsidRDefault="00E4305F" w:rsidP="002F4A49">
            <w:pPr>
              <w:keepNext/>
              <w:keepLines/>
              <w:spacing w:line="276" w:lineRule="auto"/>
              <w:rPr>
                <w:rFonts w:ascii="Tahoma" w:hAnsi="Tahoma" w:cs="Tahoma"/>
                <w:sz w:val="22"/>
                <w:szCs w:val="22"/>
                <w:lang w:eastAsia="en-US"/>
              </w:rPr>
            </w:pPr>
          </w:p>
        </w:tc>
      </w:tr>
      <w:tr w:rsidR="00E4305F" w:rsidRPr="00112425" w:rsidTr="00504DF0">
        <w:tc>
          <w:tcPr>
            <w:tcW w:w="392" w:type="dxa"/>
            <w:shd w:val="clear" w:color="auto" w:fill="auto"/>
            <w:vAlign w:val="center"/>
          </w:tcPr>
          <w:p w:rsidR="00E4305F" w:rsidRPr="00112425" w:rsidRDefault="00E4305F" w:rsidP="002F4A49">
            <w:pPr>
              <w:keepNext/>
              <w:keepLines/>
              <w:spacing w:line="276" w:lineRule="auto"/>
              <w:jc w:val="center"/>
              <w:rPr>
                <w:rFonts w:ascii="Tahoma" w:hAnsi="Tahoma" w:cs="Tahoma"/>
                <w:sz w:val="16"/>
                <w:szCs w:val="22"/>
                <w:lang w:eastAsia="en-US"/>
              </w:rPr>
            </w:pPr>
          </w:p>
          <w:p w:rsidR="00E4305F" w:rsidRPr="00112425" w:rsidRDefault="00E4305F" w:rsidP="002F4A49">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rsidR="00E4305F" w:rsidRPr="00112425" w:rsidRDefault="00E4305F" w:rsidP="002F4A49">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rsidR="00E4305F" w:rsidRPr="00112425" w:rsidRDefault="00E4305F" w:rsidP="002F4A49">
            <w:pPr>
              <w:keepNext/>
              <w:keepLines/>
              <w:spacing w:line="276" w:lineRule="auto"/>
              <w:rPr>
                <w:rFonts w:ascii="Tahoma" w:hAnsi="Tahoma" w:cs="Tahoma"/>
                <w:sz w:val="22"/>
                <w:szCs w:val="22"/>
                <w:lang w:eastAsia="en-US"/>
              </w:rPr>
            </w:pPr>
          </w:p>
          <w:p w:rsidR="00E4305F" w:rsidRPr="00112425" w:rsidRDefault="00E4305F" w:rsidP="002F4A49">
            <w:pPr>
              <w:keepNext/>
              <w:keepLines/>
              <w:spacing w:line="276" w:lineRule="auto"/>
              <w:rPr>
                <w:rFonts w:ascii="Tahoma" w:hAnsi="Tahoma" w:cs="Tahoma"/>
                <w:sz w:val="22"/>
                <w:szCs w:val="22"/>
                <w:lang w:eastAsia="en-US"/>
              </w:rPr>
            </w:pPr>
          </w:p>
          <w:p w:rsidR="00E4305F" w:rsidRPr="00112425" w:rsidRDefault="00E4305F" w:rsidP="002F4A49">
            <w:pPr>
              <w:keepNext/>
              <w:keepLines/>
              <w:spacing w:line="276" w:lineRule="auto"/>
              <w:rPr>
                <w:rFonts w:ascii="Tahoma" w:hAnsi="Tahoma" w:cs="Tahoma"/>
                <w:sz w:val="22"/>
                <w:szCs w:val="22"/>
                <w:lang w:eastAsia="en-US"/>
              </w:rPr>
            </w:pPr>
          </w:p>
        </w:tc>
      </w:tr>
    </w:tbl>
    <w:p w:rsidR="00E4305F" w:rsidRPr="00112425" w:rsidRDefault="00E4305F" w:rsidP="002F4A49">
      <w:pPr>
        <w:keepNext/>
        <w:keepLines/>
        <w:jc w:val="both"/>
        <w:rPr>
          <w:rFonts w:ascii="Tahoma" w:hAnsi="Tahoma" w:cs="Tahoma"/>
          <w:bCs/>
          <w:i/>
          <w:noProof/>
          <w:sz w:val="18"/>
          <w:szCs w:val="18"/>
        </w:rPr>
      </w:pPr>
    </w:p>
    <w:p w:rsidR="00E4305F" w:rsidRPr="00112425" w:rsidRDefault="00E4305F" w:rsidP="002F4A49">
      <w:pPr>
        <w:keepNext/>
        <w:keepLines/>
        <w:jc w:val="both"/>
        <w:rPr>
          <w:rFonts w:ascii="Tahoma" w:hAnsi="Tahoma" w:cs="Tahoma"/>
          <w:bCs/>
          <w:i/>
          <w:noProof/>
          <w:sz w:val="18"/>
          <w:szCs w:val="18"/>
        </w:rPr>
      </w:pPr>
    </w:p>
    <w:p w:rsidR="00E4305F" w:rsidRPr="00112425" w:rsidRDefault="00E4305F" w:rsidP="002F4A49">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757"/>
      </w:tblGrid>
      <w:tr w:rsidR="00E4305F" w:rsidRPr="00112425" w:rsidTr="00CB23D7">
        <w:tc>
          <w:tcPr>
            <w:tcW w:w="3189" w:type="dxa"/>
            <w:tcBorders>
              <w:top w:val="single" w:sz="4" w:space="0" w:color="auto"/>
            </w:tcBorders>
            <w:vAlign w:val="bottom"/>
          </w:tcPr>
          <w:p w:rsidR="00E4305F" w:rsidRPr="00112425" w:rsidRDefault="00E4305F" w:rsidP="002F4A49">
            <w:pPr>
              <w:keepNext/>
              <w:keepLines/>
              <w:tabs>
                <w:tab w:val="left" w:pos="567"/>
                <w:tab w:val="num" w:pos="851"/>
                <w:tab w:val="left" w:pos="993"/>
              </w:tabs>
              <w:jc w:val="center"/>
              <w:rPr>
                <w:rFonts w:ascii="Tahoma" w:hAnsi="Tahoma" w:cs="Tahoma"/>
              </w:rPr>
            </w:pPr>
            <w:r w:rsidRPr="00112425">
              <w:rPr>
                <w:rFonts w:ascii="Tahoma" w:hAnsi="Tahoma" w:cs="Tahoma"/>
              </w:rPr>
              <w:t>Kraj, datum</w:t>
            </w:r>
          </w:p>
        </w:tc>
        <w:tc>
          <w:tcPr>
            <w:tcW w:w="2268" w:type="dxa"/>
          </w:tcPr>
          <w:p w:rsidR="00E4305F" w:rsidRPr="00112425" w:rsidRDefault="00E4305F" w:rsidP="002F4A49">
            <w:pPr>
              <w:keepNext/>
              <w:keepLines/>
              <w:tabs>
                <w:tab w:val="left" w:pos="567"/>
                <w:tab w:val="num" w:pos="851"/>
                <w:tab w:val="left" w:pos="993"/>
              </w:tabs>
              <w:jc w:val="center"/>
              <w:rPr>
                <w:rFonts w:ascii="Tahoma" w:hAnsi="Tahoma" w:cs="Tahoma"/>
              </w:rPr>
            </w:pPr>
            <w:r w:rsidRPr="00112425">
              <w:rPr>
                <w:rFonts w:ascii="Tahoma" w:hAnsi="Tahoma" w:cs="Tahoma"/>
              </w:rPr>
              <w:t>žig</w:t>
            </w:r>
          </w:p>
        </w:tc>
        <w:tc>
          <w:tcPr>
            <w:tcW w:w="3757" w:type="dxa"/>
            <w:tcBorders>
              <w:top w:val="single" w:sz="4" w:space="0" w:color="auto"/>
            </w:tcBorders>
          </w:tcPr>
          <w:p w:rsidR="00E4305F" w:rsidRPr="00112425" w:rsidRDefault="00E4305F" w:rsidP="002F4A49">
            <w:pPr>
              <w:keepNext/>
              <w:keepLines/>
              <w:tabs>
                <w:tab w:val="left" w:pos="567"/>
                <w:tab w:val="num" w:pos="851"/>
                <w:tab w:val="left" w:pos="993"/>
              </w:tabs>
              <w:jc w:val="center"/>
              <w:rPr>
                <w:rFonts w:ascii="Tahoma" w:hAnsi="Tahoma" w:cs="Tahoma"/>
              </w:rPr>
            </w:pPr>
            <w:r w:rsidRPr="00112425">
              <w:rPr>
                <w:rFonts w:ascii="Tahoma" w:hAnsi="Tahoma" w:cs="Tahoma"/>
              </w:rPr>
              <w:t>(Naziv gospodarskega subjekta, podpis odgovorne osebe)</w:t>
            </w:r>
          </w:p>
        </w:tc>
      </w:tr>
    </w:tbl>
    <w:p w:rsidR="00E4305F" w:rsidRPr="00112425" w:rsidRDefault="00E4305F" w:rsidP="002F4A49">
      <w:pPr>
        <w:keepNext/>
        <w:keepLines/>
        <w:tabs>
          <w:tab w:val="left" w:pos="2835"/>
        </w:tabs>
        <w:ind w:left="284" w:hanging="284"/>
        <w:jc w:val="both"/>
        <w:rPr>
          <w:rFonts w:ascii="Tahoma" w:hAnsi="Tahoma" w:cs="Tahoma"/>
        </w:rPr>
      </w:pPr>
    </w:p>
    <w:p w:rsidR="00E4305F" w:rsidRPr="00112425" w:rsidRDefault="00E4305F" w:rsidP="002F4A49">
      <w:pPr>
        <w:keepNext/>
        <w:keepLines/>
        <w:tabs>
          <w:tab w:val="left" w:pos="2835"/>
        </w:tabs>
        <w:ind w:left="284" w:hanging="284"/>
        <w:jc w:val="both"/>
        <w:rPr>
          <w:rFonts w:ascii="Tahoma" w:hAnsi="Tahoma" w:cs="Tahoma"/>
        </w:rPr>
      </w:pPr>
    </w:p>
    <w:p w:rsidR="00E4305F" w:rsidRPr="00112425" w:rsidRDefault="00E4305F" w:rsidP="002F4A49">
      <w:pPr>
        <w:keepNext/>
        <w:keepLines/>
        <w:tabs>
          <w:tab w:val="left" w:pos="2835"/>
        </w:tabs>
        <w:ind w:left="284" w:hanging="284"/>
        <w:jc w:val="both"/>
        <w:rPr>
          <w:rFonts w:ascii="Tahoma" w:hAnsi="Tahoma" w:cs="Tahoma"/>
        </w:rPr>
      </w:pPr>
    </w:p>
    <w:p w:rsidR="00E4305F" w:rsidRPr="00112425" w:rsidRDefault="00E4305F" w:rsidP="002F4A4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rsidR="00E4305F" w:rsidRPr="00112425" w:rsidRDefault="00E4305F" w:rsidP="002F4A49">
      <w:pPr>
        <w:keepNext/>
        <w:keepLines/>
        <w:jc w:val="both"/>
        <w:rPr>
          <w:rFonts w:ascii="Tahoma" w:hAnsi="Tahoma" w:cs="Tahoma"/>
          <w:i/>
          <w:iCs/>
          <w:sz w:val="16"/>
          <w:szCs w:val="22"/>
        </w:rPr>
      </w:pPr>
    </w:p>
    <w:p w:rsidR="00E4305F" w:rsidRPr="00112425" w:rsidRDefault="00E4305F" w:rsidP="002F4A49">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rsidR="00E4305F" w:rsidRPr="00112425" w:rsidRDefault="00E4305F" w:rsidP="002F4A49">
      <w:pPr>
        <w:keepNext/>
        <w:keepLines/>
        <w:jc w:val="both"/>
        <w:rPr>
          <w:rFonts w:ascii="Tahoma" w:hAnsi="Tahoma" w:cs="Tahoma"/>
          <w:i/>
          <w:iCs/>
          <w:szCs w:val="22"/>
        </w:rPr>
      </w:pPr>
    </w:p>
    <w:p w:rsidR="00E4305F" w:rsidRPr="00112425" w:rsidRDefault="00E4305F" w:rsidP="002F4A4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rsidR="00E4305F" w:rsidRPr="00112425" w:rsidRDefault="00E4305F" w:rsidP="002F4A49">
      <w:pPr>
        <w:keepNext/>
        <w:keepLines/>
        <w:jc w:val="both"/>
        <w:rPr>
          <w:rFonts w:ascii="Tahoma" w:hAnsi="Tahoma" w:cs="Tahoma"/>
          <w:i/>
          <w:sz w:val="18"/>
        </w:rPr>
      </w:pPr>
    </w:p>
    <w:p w:rsidR="00E4305F" w:rsidRPr="00112425" w:rsidRDefault="00E4305F" w:rsidP="002F4A49">
      <w:pPr>
        <w:keepNext/>
        <w:keepLines/>
        <w:jc w:val="both"/>
        <w:rPr>
          <w:rFonts w:ascii="Tahoma" w:hAnsi="Tahoma" w:cs="Tahoma"/>
          <w:i/>
          <w:sz w:val="18"/>
        </w:rPr>
      </w:pPr>
      <w:r w:rsidRPr="00112425">
        <w:rPr>
          <w:rFonts w:ascii="Tahoma" w:hAnsi="Tahoma" w:cs="Tahoma"/>
          <w:i/>
          <w:sz w:val="18"/>
        </w:rPr>
        <w:t>Obrazec se po potrebi kopira!</w:t>
      </w:r>
    </w:p>
    <w:p w:rsidR="00E4305F" w:rsidRPr="00112425" w:rsidRDefault="00E4305F" w:rsidP="002F4A49">
      <w:pPr>
        <w:keepNext/>
        <w:keepLines/>
        <w:jc w:val="both"/>
        <w:rPr>
          <w:rFonts w:ascii="Tahoma" w:hAnsi="Tahoma" w:cs="Tahoma"/>
          <w:i/>
          <w:sz w:val="18"/>
        </w:rPr>
      </w:pPr>
    </w:p>
    <w:p w:rsidR="00E4305F" w:rsidRPr="00112425" w:rsidRDefault="00E4305F" w:rsidP="002F4A49">
      <w:pPr>
        <w:keepNext/>
        <w:keepLines/>
        <w:jc w:val="both"/>
        <w:rPr>
          <w:rFonts w:ascii="Tahoma" w:hAnsi="Tahoma" w:cs="Tahoma"/>
          <w:i/>
          <w:sz w:val="18"/>
        </w:rPr>
      </w:pPr>
    </w:p>
    <w:p w:rsidR="00E4305F" w:rsidRPr="00112425" w:rsidRDefault="00E4305F" w:rsidP="002F4A49">
      <w:pPr>
        <w:keepNext/>
        <w:keepLines/>
        <w:jc w:val="both"/>
        <w:rPr>
          <w:rFonts w:ascii="Tahoma" w:hAnsi="Tahoma" w:cs="Tahoma"/>
          <w:i/>
          <w:sz w:val="18"/>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rsidTr="00504DF0">
        <w:tc>
          <w:tcPr>
            <w:tcW w:w="6814" w:type="dxa"/>
            <w:tcBorders>
              <w:top w:val="single" w:sz="4" w:space="0" w:color="000000"/>
              <w:left w:val="single" w:sz="4" w:space="0" w:color="000000"/>
              <w:bottom w:val="single" w:sz="4" w:space="0" w:color="000000"/>
            </w:tcBorders>
          </w:tcPr>
          <w:p w:rsidR="00995C6A" w:rsidRPr="00112425" w:rsidRDefault="00995C6A" w:rsidP="002F4A49">
            <w:pPr>
              <w:keepNext/>
              <w:keepLines/>
              <w:rPr>
                <w:rFonts w:ascii="Tahoma" w:eastAsia="Calibri" w:hAnsi="Tahoma" w:cs="Tahoma"/>
              </w:rPr>
            </w:pPr>
            <w:r w:rsidRPr="00112425">
              <w:rPr>
                <w:rFonts w:ascii="Tahoma" w:eastAsia="Calibri" w:hAnsi="Tahoma" w:cs="Tahoma"/>
              </w:rPr>
              <w:lastRenderedPageBreak/>
              <w:t>SOGLASJE PODIZVAJALCEV</w:t>
            </w:r>
          </w:p>
        </w:tc>
        <w:tc>
          <w:tcPr>
            <w:tcW w:w="2552" w:type="dxa"/>
            <w:tcBorders>
              <w:top w:val="single" w:sz="4" w:space="0" w:color="000000"/>
              <w:left w:val="single" w:sz="4" w:space="0" w:color="808080"/>
              <w:bottom w:val="single" w:sz="4" w:space="0" w:color="000000"/>
              <w:right w:val="single" w:sz="4" w:space="0" w:color="000000"/>
            </w:tcBorders>
          </w:tcPr>
          <w:p w:rsidR="00995C6A" w:rsidRPr="00112425" w:rsidRDefault="00995C6A" w:rsidP="002F4A49">
            <w:pPr>
              <w:keepNext/>
              <w:keepLines/>
              <w:rPr>
                <w:rFonts w:ascii="Tahoma" w:eastAsia="Calibri" w:hAnsi="Tahoma" w:cs="Tahoma"/>
                <w:b/>
              </w:rPr>
            </w:pPr>
            <w:r w:rsidRPr="00112425">
              <w:rPr>
                <w:rFonts w:ascii="Tahoma" w:eastAsia="Calibri" w:hAnsi="Tahoma" w:cs="Tahoma"/>
                <w:b/>
              </w:rPr>
              <w:t>Obrazec 2 k Prilogi 4/1</w:t>
            </w:r>
          </w:p>
        </w:tc>
      </w:tr>
    </w:tbl>
    <w:p w:rsidR="00E4305F" w:rsidRPr="00112425" w:rsidRDefault="00E4305F" w:rsidP="002F4A49">
      <w:pPr>
        <w:keepNext/>
        <w:keepLines/>
        <w:rPr>
          <w:rFonts w:ascii="Tahoma" w:hAnsi="Tahoma" w:cs="Tahoma"/>
          <w:b/>
          <w:sz w:val="28"/>
        </w:rPr>
      </w:pPr>
    </w:p>
    <w:p w:rsidR="00E4305F" w:rsidRPr="00112425" w:rsidRDefault="00E4305F" w:rsidP="002F4A49">
      <w:pPr>
        <w:keepNext/>
        <w:keepLines/>
        <w:spacing w:after="120"/>
        <w:jc w:val="both"/>
        <w:rPr>
          <w:rFonts w:ascii="Tahoma" w:hAnsi="Tahoma" w:cs="Tahoma"/>
        </w:rPr>
      </w:pPr>
      <w:r w:rsidRPr="00112425">
        <w:rPr>
          <w:rFonts w:ascii="Tahoma" w:hAnsi="Tahoma" w:cs="Tahoma"/>
        </w:rPr>
        <w:t>Gospodarski subjekt: ______________________________________________________________, ki kot podizvajalec nastopamo pri gospodarskemu subjektu, ki oddaja ponudbo za javno naročilo št.</w:t>
      </w:r>
      <w:r w:rsidRPr="00112425">
        <w:rPr>
          <w:rFonts w:ascii="Tahoma" w:hAnsi="Tahoma" w:cs="Tahoma"/>
          <w:b/>
        </w:rPr>
        <w:t xml:space="preserve"> </w:t>
      </w:r>
      <w:r w:rsidR="00354F25">
        <w:rPr>
          <w:rFonts w:ascii="Tahoma" w:hAnsi="Tahoma" w:cs="Tahoma"/>
          <w:b/>
        </w:rPr>
        <w:t>VKS-</w:t>
      </w:r>
      <w:r w:rsidR="001A15B6">
        <w:rPr>
          <w:rFonts w:ascii="Tahoma" w:hAnsi="Tahoma" w:cs="Tahoma"/>
          <w:b/>
        </w:rPr>
        <w:t>11</w:t>
      </w:r>
      <w:r w:rsidR="00354F25">
        <w:rPr>
          <w:rFonts w:ascii="Tahoma" w:hAnsi="Tahoma" w:cs="Tahoma"/>
          <w:b/>
        </w:rPr>
        <w:t>/2</w:t>
      </w:r>
      <w:r w:rsidR="001A15B6">
        <w:rPr>
          <w:rFonts w:ascii="Tahoma" w:hAnsi="Tahoma" w:cs="Tahoma"/>
          <w:b/>
        </w:rPr>
        <w:t>2</w:t>
      </w:r>
      <w:r w:rsidR="009C3789" w:rsidRPr="00112425">
        <w:rPr>
          <w:rFonts w:ascii="Tahoma" w:hAnsi="Tahoma" w:cs="Tahoma"/>
          <w:b/>
        </w:rPr>
        <w:t xml:space="preserve"> </w:t>
      </w:r>
      <w:r w:rsidR="00354F25">
        <w:rPr>
          <w:rFonts w:ascii="Tahoma" w:hAnsi="Tahoma" w:cs="Tahoma"/>
          <w:b/>
          <w:color w:val="000000"/>
        </w:rPr>
        <w:t>Zamenjava diesel agregata na CČN Ljubljana</w:t>
      </w:r>
      <w:r w:rsidR="009C3789" w:rsidRPr="00112425">
        <w:rPr>
          <w:rFonts w:ascii="Tahoma" w:hAnsi="Tahoma" w:cs="Tahoma"/>
          <w:b/>
          <w:color w:val="000000"/>
        </w:rPr>
        <w:t>,</w:t>
      </w:r>
    </w:p>
    <w:p w:rsidR="00E4305F" w:rsidRPr="00112425" w:rsidRDefault="00E4305F" w:rsidP="002F4A49">
      <w:pPr>
        <w:keepNext/>
        <w:keepLines/>
        <w:rPr>
          <w:rFonts w:ascii="Tahoma" w:hAnsi="Tahoma" w:cs="Tahoma"/>
        </w:rPr>
      </w:pPr>
    </w:p>
    <w:p w:rsidR="00E4305F" w:rsidRPr="00112425" w:rsidRDefault="00E4305F" w:rsidP="002F4A49">
      <w:pPr>
        <w:keepNext/>
        <w:keepLines/>
        <w:jc w:val="center"/>
        <w:rPr>
          <w:rFonts w:ascii="Tahoma" w:hAnsi="Tahoma" w:cs="Tahoma"/>
          <w:b/>
        </w:rPr>
      </w:pPr>
    </w:p>
    <w:p w:rsidR="00E4305F" w:rsidRPr="00112425" w:rsidRDefault="00E4305F" w:rsidP="002F4A49">
      <w:pPr>
        <w:keepNext/>
        <w:keepLines/>
        <w:jc w:val="center"/>
        <w:rPr>
          <w:rFonts w:ascii="Tahoma" w:hAnsi="Tahoma" w:cs="Tahoma"/>
          <w:b/>
          <w:sz w:val="22"/>
          <w:szCs w:val="22"/>
        </w:rPr>
      </w:pPr>
      <w:r w:rsidRPr="00112425">
        <w:rPr>
          <w:rFonts w:ascii="Tahoma" w:hAnsi="Tahoma" w:cs="Tahoma"/>
          <w:b/>
          <w:sz w:val="22"/>
          <w:szCs w:val="22"/>
        </w:rPr>
        <w:t>SOGLAŠAMO,</w:t>
      </w:r>
    </w:p>
    <w:p w:rsidR="00E4305F" w:rsidRPr="00112425" w:rsidRDefault="00E4305F" w:rsidP="002F4A49">
      <w:pPr>
        <w:keepNext/>
        <w:keepLines/>
        <w:rPr>
          <w:rFonts w:ascii="Tahoma" w:hAnsi="Tahoma" w:cs="Tahoma"/>
          <w:b/>
        </w:rPr>
      </w:pPr>
    </w:p>
    <w:p w:rsidR="00E4305F" w:rsidRPr="00112425" w:rsidRDefault="00E4305F" w:rsidP="002F4A49">
      <w:pPr>
        <w:keepNext/>
        <w:keepLines/>
        <w:spacing w:after="120" w:line="276" w:lineRule="auto"/>
        <w:jc w:val="both"/>
        <w:rPr>
          <w:rFonts w:ascii="Tahoma" w:hAnsi="Tahoma" w:cs="Tahoma"/>
        </w:rPr>
      </w:pPr>
      <w:r w:rsidRPr="00112425">
        <w:rPr>
          <w:rFonts w:ascii="Tahoma" w:hAnsi="Tahoma" w:cs="Tahoma"/>
        </w:rPr>
        <w:t xml:space="preserve">da nam naročnik </w:t>
      </w:r>
      <w:r w:rsidR="009C3789" w:rsidRPr="00112425">
        <w:rPr>
          <w:rFonts w:ascii="Tahoma" w:hAnsi="Tahoma" w:cs="Tahoma"/>
        </w:rPr>
        <w:t>predmetnega javnega naročila</w:t>
      </w:r>
      <w:r w:rsidRPr="00112425">
        <w:rPr>
          <w:rFonts w:ascii="Tahoma" w:hAnsi="Tahoma" w:cs="Tahoma"/>
        </w:rPr>
        <w:t>, v skladu s 94. členom ZJN-3, namesto gospodarskega subjekta, ki oddaja ponudbo za pre</w:t>
      </w:r>
      <w:r w:rsidR="009C3789" w:rsidRPr="00112425">
        <w:rPr>
          <w:rFonts w:ascii="Tahoma" w:hAnsi="Tahoma" w:cs="Tahoma"/>
        </w:rPr>
        <w:t>dmetno javno naročilo, poravna</w:t>
      </w:r>
      <w:r w:rsidRPr="00112425">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rsidR="00E4305F" w:rsidRPr="00112425" w:rsidRDefault="00E4305F" w:rsidP="002F4A49">
      <w:pPr>
        <w:keepNext/>
        <w:keepLines/>
        <w:rPr>
          <w:b/>
        </w:rPr>
      </w:pPr>
      <w:r w:rsidRPr="00112425">
        <w:rPr>
          <w:b/>
        </w:rPr>
        <w:t xml:space="preserve"> </w:t>
      </w:r>
    </w:p>
    <w:p w:rsidR="00E4305F" w:rsidRPr="00112425" w:rsidRDefault="00E4305F" w:rsidP="002F4A49">
      <w:pPr>
        <w:keepNext/>
        <w:keepLines/>
        <w:rPr>
          <w:b/>
        </w:rPr>
      </w:pPr>
    </w:p>
    <w:p w:rsidR="00E4305F" w:rsidRPr="00112425" w:rsidRDefault="00E4305F" w:rsidP="002F4A49">
      <w:pPr>
        <w:keepNext/>
        <w:keepLines/>
        <w:rPr>
          <w:rFonts w:ascii="Tahoma" w:hAnsi="Tahoma" w:cs="Tahoma"/>
          <w:b/>
        </w:rPr>
      </w:pPr>
    </w:p>
    <w:p w:rsidR="00E4305F" w:rsidRPr="00112425" w:rsidRDefault="00E4305F" w:rsidP="002F4A49">
      <w:pPr>
        <w:keepNext/>
        <w:keepLines/>
        <w:rPr>
          <w:rFonts w:ascii="Tahoma" w:hAnsi="Tahoma" w:cs="Tahoma"/>
        </w:rPr>
      </w:pPr>
      <w:r w:rsidRPr="00112425">
        <w:rPr>
          <w:rFonts w:ascii="Tahoma" w:hAnsi="Tahoma" w:cs="Tahoma"/>
        </w:rPr>
        <w:t>____________________________                     Žig                     _______________________________</w:t>
      </w:r>
    </w:p>
    <w:p w:rsidR="00E4305F" w:rsidRPr="00112425" w:rsidRDefault="00E4305F" w:rsidP="002F4A49">
      <w:pPr>
        <w:keepNext/>
        <w:keepLines/>
        <w:rPr>
          <w:rFonts w:ascii="Tahoma" w:hAnsi="Tahoma" w:cs="Tahoma"/>
        </w:rPr>
      </w:pPr>
      <w:r w:rsidRPr="00112425">
        <w:rPr>
          <w:rFonts w:ascii="Tahoma" w:hAnsi="Tahoma" w:cs="Tahoma"/>
        </w:rPr>
        <w:t>(Kraj in datum)                                                                          Podpis odgovorne osebe podizvajalca)</w:t>
      </w: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p>
    <w:p w:rsidR="00E4305F" w:rsidRPr="00112425" w:rsidRDefault="00E4305F" w:rsidP="002F4A49">
      <w:pPr>
        <w:keepNext/>
        <w:keepLines/>
        <w:jc w:val="both"/>
        <w:rPr>
          <w:b/>
        </w:rPr>
      </w:pPr>
      <w:r w:rsidRPr="00112425">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112425">
        <w:rPr>
          <w:rFonts w:ascii="Tahoma" w:hAnsi="Tahoma" w:cs="Tahoma"/>
          <w:i/>
          <w:iCs/>
          <w:sz w:val="18"/>
          <w:szCs w:val="22"/>
        </w:rPr>
        <w:t>pogodbi</w:t>
      </w:r>
      <w:r w:rsidRPr="00112425">
        <w:rPr>
          <w:rFonts w:ascii="Tahoma" w:hAnsi="Tahoma" w:cs="Tahoma"/>
          <w:i/>
          <w:iCs/>
          <w:sz w:val="18"/>
          <w:szCs w:val="22"/>
        </w:rPr>
        <w:t xml:space="preserve"> o izvedbi javnega naročila.</w:t>
      </w:r>
    </w:p>
    <w:p w:rsidR="00E4305F" w:rsidRPr="00112425" w:rsidRDefault="00E4305F" w:rsidP="002F4A49">
      <w:pPr>
        <w:keepNext/>
        <w:keepLines/>
        <w:jc w:val="both"/>
        <w:rPr>
          <w:rFonts w:ascii="Tahoma" w:hAnsi="Tahoma" w:cs="Tahoma"/>
          <w:i/>
          <w:iCs/>
          <w:sz w:val="18"/>
          <w:szCs w:val="22"/>
        </w:rPr>
      </w:pPr>
    </w:p>
    <w:p w:rsidR="00E4305F" w:rsidRPr="00112425" w:rsidRDefault="00E4305F" w:rsidP="002F4A49">
      <w:pPr>
        <w:keepNext/>
        <w:keepLines/>
        <w:jc w:val="both"/>
        <w:rPr>
          <w:rFonts w:ascii="Tahoma" w:hAnsi="Tahoma" w:cs="Tahoma"/>
          <w:i/>
          <w:iCs/>
          <w:sz w:val="18"/>
          <w:szCs w:val="22"/>
        </w:rPr>
      </w:pPr>
      <w:r w:rsidRPr="00112425">
        <w:rPr>
          <w:rFonts w:ascii="Tahoma" w:hAnsi="Tahoma" w:cs="Tahoma"/>
          <w:i/>
          <w:iCs/>
          <w:sz w:val="18"/>
          <w:szCs w:val="22"/>
        </w:rPr>
        <w:t xml:space="preserve">V primeru, da ponudnik ne namerava izvesti javno naročilo s podizvajalcem, ki zahteva neposredno plačilo, obrazca ni potrebno izpolniti.  </w:t>
      </w: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tabs>
          <w:tab w:val="left" w:pos="567"/>
          <w:tab w:val="num" w:pos="851"/>
          <w:tab w:val="left" w:pos="993"/>
        </w:tabs>
        <w:jc w:val="both"/>
        <w:rPr>
          <w:rFonts w:ascii="Tahoma" w:hAnsi="Tahoma" w:cs="Tahoma"/>
        </w:rPr>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spacing w:after="200" w:line="276" w:lineRule="auto"/>
      </w:pPr>
      <w:r w:rsidRPr="00112425">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rsidTr="00504DF0">
        <w:tc>
          <w:tcPr>
            <w:tcW w:w="6814" w:type="dxa"/>
            <w:tcBorders>
              <w:top w:val="single" w:sz="4" w:space="0" w:color="000000"/>
              <w:left w:val="single" w:sz="4" w:space="0" w:color="000000"/>
              <w:bottom w:val="single" w:sz="4" w:space="0" w:color="000000"/>
            </w:tcBorders>
          </w:tcPr>
          <w:p w:rsidR="00995C6A" w:rsidRPr="00112425" w:rsidRDefault="00995C6A" w:rsidP="002F4A49">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rsidR="00995C6A" w:rsidRPr="00112425" w:rsidRDefault="00995C6A" w:rsidP="002F4A49">
            <w:pPr>
              <w:keepNext/>
              <w:keepLines/>
              <w:rPr>
                <w:rFonts w:ascii="Tahoma" w:eastAsia="Calibri" w:hAnsi="Tahoma" w:cs="Tahoma"/>
                <w:b/>
              </w:rPr>
            </w:pPr>
            <w:r w:rsidRPr="00112425">
              <w:rPr>
                <w:rFonts w:ascii="Tahoma" w:eastAsia="Calibri" w:hAnsi="Tahoma" w:cs="Tahoma"/>
                <w:b/>
              </w:rPr>
              <w:t>Obrazec 3 k Prilogi 4/1</w:t>
            </w:r>
          </w:p>
        </w:tc>
      </w:tr>
    </w:tbl>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jc w:val="center"/>
        <w:rPr>
          <w:rFonts w:ascii="Tahoma" w:hAnsi="Tahoma" w:cs="Tahoma"/>
          <w:b/>
          <w:i/>
        </w:rPr>
      </w:pPr>
      <w:r w:rsidRPr="00112425">
        <w:rPr>
          <w:rFonts w:ascii="Tahoma" w:hAnsi="Tahoma" w:cs="Tahoma"/>
          <w:b/>
        </w:rPr>
        <w:t>SPORAZUM</w:t>
      </w:r>
    </w:p>
    <w:p w:rsidR="00E4305F" w:rsidRPr="00112425" w:rsidRDefault="00E4305F" w:rsidP="002F4A49">
      <w:pPr>
        <w:keepNext/>
        <w:keepLines/>
        <w:jc w:val="center"/>
        <w:rPr>
          <w:rFonts w:ascii="Tahoma" w:hAnsi="Tahoma" w:cs="Tahoma"/>
          <w:b/>
          <w:i/>
        </w:rPr>
      </w:pPr>
      <w:r w:rsidRPr="00112425">
        <w:rPr>
          <w:rFonts w:ascii="Tahoma" w:hAnsi="Tahoma" w:cs="Tahoma"/>
          <w:b/>
        </w:rPr>
        <w:t>O MEDSEBOJNEM SODELOVANJU</w:t>
      </w:r>
    </w:p>
    <w:p w:rsidR="00E4305F" w:rsidRPr="00112425" w:rsidRDefault="00E4305F" w:rsidP="002F4A49">
      <w:pPr>
        <w:keepNext/>
        <w:keepLines/>
        <w:jc w:val="center"/>
        <w:rPr>
          <w:rFonts w:ascii="Tahoma" w:hAnsi="Tahoma" w:cs="Tahoma"/>
          <w:i/>
        </w:rPr>
      </w:pPr>
    </w:p>
    <w:p w:rsidR="00E4305F" w:rsidRPr="00112425" w:rsidRDefault="00E4305F" w:rsidP="002F4A49">
      <w:pPr>
        <w:keepNext/>
        <w:keepLines/>
        <w:jc w:val="center"/>
        <w:rPr>
          <w:rFonts w:ascii="Tahoma" w:hAnsi="Tahoma" w:cs="Tahoma"/>
          <w:i/>
        </w:rPr>
      </w:pPr>
    </w:p>
    <w:p w:rsidR="00E4305F" w:rsidRPr="00112425" w:rsidRDefault="00E4305F" w:rsidP="002F4A49">
      <w:pPr>
        <w:keepNext/>
        <w:keepLines/>
        <w:jc w:val="center"/>
        <w:rPr>
          <w:rFonts w:ascii="Tahoma" w:hAnsi="Tahoma" w:cs="Tahoma"/>
          <w:i/>
        </w:rPr>
      </w:pPr>
      <w:r w:rsidRPr="00112425">
        <w:rPr>
          <w:rFonts w:ascii="Tahoma" w:hAnsi="Tahoma" w:cs="Tahoma"/>
        </w:rPr>
        <w:t>(med ponudnikom in podizvajalci – priloži ponudnik)</w:t>
      </w: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r w:rsidRPr="00112425">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95082D" w:rsidRPr="00112425" w:rsidTr="0095082D">
        <w:tc>
          <w:tcPr>
            <w:tcW w:w="7933" w:type="dxa"/>
            <w:tcBorders>
              <w:top w:val="single" w:sz="4" w:space="0" w:color="auto"/>
              <w:bottom w:val="single" w:sz="4" w:space="0" w:color="auto"/>
            </w:tcBorders>
          </w:tcPr>
          <w:p w:rsidR="0095082D" w:rsidRPr="00112425" w:rsidRDefault="0095082D" w:rsidP="002F4A49">
            <w:pPr>
              <w:keepNext/>
              <w:keepLines/>
              <w:rPr>
                <w:rFonts w:ascii="Tahoma" w:hAnsi="Tahoma" w:cs="Tahoma"/>
              </w:rPr>
            </w:pPr>
            <w:r w:rsidRPr="00112425">
              <w:lastRenderedPageBreak/>
              <w:br w:type="page"/>
            </w:r>
            <w:r w:rsidRPr="00112425">
              <w:br w:type="page"/>
            </w:r>
            <w:r w:rsidRPr="00112425">
              <w:br w:type="page"/>
            </w:r>
            <w:r w:rsidRPr="00112425">
              <w:rPr>
                <w:rFonts w:ascii="Tahoma" w:hAnsi="Tahoma" w:cs="Tahoma"/>
                <w:b/>
              </w:rPr>
              <w:br w:type="page"/>
            </w:r>
            <w:r w:rsidRPr="00112425">
              <w:rPr>
                <w:rFonts w:ascii="Tahoma" w:hAnsi="Tahoma" w:cs="Tahoma"/>
              </w:rPr>
              <w:t xml:space="preserve">SEZNAM DRUGIH SUBJEKTOV, KATERIH ZMOGLJIVOST UPORABLJA PONUDNIK  </w:t>
            </w:r>
          </w:p>
        </w:tc>
        <w:tc>
          <w:tcPr>
            <w:tcW w:w="1418" w:type="dxa"/>
            <w:tcBorders>
              <w:top w:val="single" w:sz="4" w:space="0" w:color="auto"/>
              <w:bottom w:val="single" w:sz="4" w:space="0" w:color="auto"/>
            </w:tcBorders>
          </w:tcPr>
          <w:p w:rsidR="0095082D" w:rsidRPr="00112425" w:rsidRDefault="0095082D" w:rsidP="0095082D">
            <w:pPr>
              <w:keepNext/>
              <w:keepLines/>
              <w:rPr>
                <w:rFonts w:ascii="Tahoma" w:hAnsi="Tahoma" w:cs="Tahoma"/>
                <w:b/>
                <w:i/>
              </w:rPr>
            </w:pPr>
            <w:r w:rsidRPr="00112425">
              <w:rPr>
                <w:rFonts w:ascii="Tahoma" w:hAnsi="Tahoma" w:cs="Tahoma"/>
                <w:b/>
                <w:i/>
              </w:rPr>
              <w:t>Priloga 4/2</w:t>
            </w:r>
          </w:p>
        </w:tc>
      </w:tr>
    </w:tbl>
    <w:p w:rsidR="00E4305F" w:rsidRPr="00112425" w:rsidRDefault="00E4305F" w:rsidP="002F4A49">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6731"/>
      </w:tblGrid>
      <w:tr w:rsidR="00E4305F" w:rsidRPr="00112425" w:rsidTr="00754141">
        <w:trPr>
          <w:trHeight w:val="511"/>
          <w:jc w:val="center"/>
        </w:trPr>
        <w:tc>
          <w:tcPr>
            <w:tcW w:w="9358" w:type="dxa"/>
            <w:gridSpan w:val="2"/>
            <w:vAlign w:val="center"/>
          </w:tcPr>
          <w:p w:rsidR="00E4305F" w:rsidRPr="00112425" w:rsidRDefault="00CB23D7" w:rsidP="001A15B6">
            <w:pPr>
              <w:keepNext/>
              <w:keepLines/>
              <w:jc w:val="center"/>
              <w:rPr>
                <w:rFonts w:ascii="Tahoma" w:hAnsi="Tahoma" w:cs="Tahoma"/>
              </w:rPr>
            </w:pPr>
            <w:r>
              <w:rPr>
                <w:rFonts w:ascii="Tahoma" w:hAnsi="Tahoma" w:cs="Tahoma"/>
              </w:rPr>
              <w:t>Javno naročilo št.</w:t>
            </w:r>
            <w:r w:rsidR="00E4305F" w:rsidRPr="00112425">
              <w:rPr>
                <w:rFonts w:ascii="Tahoma" w:hAnsi="Tahoma" w:cs="Tahoma"/>
              </w:rPr>
              <w:t xml:space="preserve"> </w:t>
            </w:r>
            <w:r w:rsidR="00354F25">
              <w:rPr>
                <w:rFonts w:ascii="Tahoma" w:hAnsi="Tahoma" w:cs="Tahoma"/>
                <w:b/>
              </w:rPr>
              <w:t>VKS-</w:t>
            </w:r>
            <w:r w:rsidR="001A15B6">
              <w:rPr>
                <w:rFonts w:ascii="Tahoma" w:hAnsi="Tahoma" w:cs="Tahoma"/>
                <w:b/>
              </w:rPr>
              <w:t>11</w:t>
            </w:r>
            <w:r w:rsidR="00354F25">
              <w:rPr>
                <w:rFonts w:ascii="Tahoma" w:hAnsi="Tahoma" w:cs="Tahoma"/>
                <w:b/>
              </w:rPr>
              <w:t>/2</w:t>
            </w:r>
            <w:r w:rsidR="001A15B6">
              <w:rPr>
                <w:rFonts w:ascii="Tahoma" w:hAnsi="Tahoma" w:cs="Tahoma"/>
                <w:b/>
              </w:rPr>
              <w:t>2</w:t>
            </w:r>
            <w:r w:rsidR="009C3789" w:rsidRPr="00112425">
              <w:rPr>
                <w:rFonts w:ascii="Tahoma" w:hAnsi="Tahoma" w:cs="Tahoma"/>
                <w:b/>
              </w:rPr>
              <w:t xml:space="preserve"> </w:t>
            </w:r>
            <w:r w:rsidR="00354F25">
              <w:rPr>
                <w:rFonts w:ascii="Tahoma" w:hAnsi="Tahoma" w:cs="Tahoma"/>
                <w:b/>
                <w:color w:val="000000"/>
              </w:rPr>
              <w:t>Zamenjava diesel agregata na CČN Ljubljana</w:t>
            </w:r>
          </w:p>
        </w:tc>
      </w:tr>
      <w:tr w:rsidR="00E4305F" w:rsidRPr="00112425" w:rsidTr="00754141">
        <w:trPr>
          <w:trHeight w:val="385"/>
          <w:jc w:val="center"/>
        </w:trPr>
        <w:tc>
          <w:tcPr>
            <w:tcW w:w="2627" w:type="dxa"/>
            <w:vAlign w:val="center"/>
          </w:tcPr>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Naziv subjekta</w:t>
            </w:r>
          </w:p>
        </w:tc>
        <w:tc>
          <w:tcPr>
            <w:tcW w:w="6731" w:type="dxa"/>
            <w:vAlign w:val="center"/>
          </w:tcPr>
          <w:p w:rsidR="00E4305F" w:rsidRPr="00112425" w:rsidRDefault="00E4305F" w:rsidP="002F4A49">
            <w:pPr>
              <w:keepNext/>
              <w:keepLines/>
              <w:rPr>
                <w:rFonts w:ascii="Tahoma" w:hAnsi="Tahoma" w:cs="Tahoma"/>
                <w:sz w:val="18"/>
                <w:szCs w:val="18"/>
              </w:rPr>
            </w:pPr>
          </w:p>
          <w:p w:rsidR="00E4305F" w:rsidRPr="00112425" w:rsidRDefault="00E4305F" w:rsidP="002F4A49">
            <w:pPr>
              <w:keepNext/>
              <w:keepLines/>
              <w:rPr>
                <w:rFonts w:ascii="Tahoma" w:hAnsi="Tahoma" w:cs="Tahoma"/>
                <w:sz w:val="18"/>
                <w:szCs w:val="18"/>
              </w:rPr>
            </w:pPr>
          </w:p>
        </w:tc>
      </w:tr>
      <w:tr w:rsidR="00E4305F" w:rsidRPr="00112425" w:rsidTr="00754141">
        <w:trPr>
          <w:jc w:val="center"/>
        </w:trPr>
        <w:tc>
          <w:tcPr>
            <w:tcW w:w="2627" w:type="dxa"/>
            <w:vAlign w:val="center"/>
          </w:tcPr>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Polni naslov</w:t>
            </w:r>
          </w:p>
        </w:tc>
        <w:tc>
          <w:tcPr>
            <w:tcW w:w="6731" w:type="dxa"/>
            <w:vAlign w:val="center"/>
          </w:tcPr>
          <w:p w:rsidR="00E4305F" w:rsidRPr="00112425" w:rsidRDefault="00E4305F" w:rsidP="002F4A49">
            <w:pPr>
              <w:keepNext/>
              <w:keepLines/>
              <w:rPr>
                <w:rFonts w:ascii="Tahoma" w:hAnsi="Tahoma" w:cs="Tahoma"/>
                <w:sz w:val="18"/>
                <w:szCs w:val="18"/>
              </w:rPr>
            </w:pPr>
          </w:p>
          <w:p w:rsidR="00E4305F" w:rsidRPr="00112425" w:rsidRDefault="00E4305F" w:rsidP="002F4A49">
            <w:pPr>
              <w:keepNext/>
              <w:keepLines/>
              <w:rPr>
                <w:rFonts w:ascii="Tahoma" w:hAnsi="Tahoma" w:cs="Tahoma"/>
                <w:sz w:val="18"/>
                <w:szCs w:val="18"/>
              </w:rPr>
            </w:pPr>
          </w:p>
        </w:tc>
      </w:tr>
      <w:tr w:rsidR="00E4305F" w:rsidRPr="00112425" w:rsidTr="00754141">
        <w:trPr>
          <w:jc w:val="center"/>
        </w:trPr>
        <w:tc>
          <w:tcPr>
            <w:tcW w:w="2627" w:type="dxa"/>
            <w:vAlign w:val="center"/>
          </w:tcPr>
          <w:p w:rsidR="00E4305F" w:rsidRPr="00112425" w:rsidRDefault="00E4305F" w:rsidP="002F4A49">
            <w:pPr>
              <w:keepNext/>
              <w:keepLines/>
              <w:rPr>
                <w:rFonts w:ascii="Tahoma" w:hAnsi="Tahoma" w:cs="Tahoma"/>
                <w:sz w:val="18"/>
                <w:szCs w:val="18"/>
              </w:rPr>
            </w:pPr>
          </w:p>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Vsi zakoniti zastopniki subjekta</w:t>
            </w:r>
          </w:p>
          <w:p w:rsidR="00E4305F" w:rsidRPr="00112425" w:rsidRDefault="00E4305F" w:rsidP="002F4A49">
            <w:pPr>
              <w:keepNext/>
              <w:keepLines/>
              <w:rPr>
                <w:rFonts w:ascii="Tahoma" w:hAnsi="Tahoma" w:cs="Tahoma"/>
                <w:sz w:val="18"/>
                <w:szCs w:val="18"/>
              </w:rPr>
            </w:pPr>
          </w:p>
        </w:tc>
        <w:tc>
          <w:tcPr>
            <w:tcW w:w="6731" w:type="dxa"/>
            <w:vAlign w:val="center"/>
          </w:tcPr>
          <w:p w:rsidR="00E4305F" w:rsidRPr="00112425" w:rsidRDefault="00E4305F" w:rsidP="002F4A49">
            <w:pPr>
              <w:keepNext/>
              <w:keepLines/>
              <w:rPr>
                <w:rFonts w:ascii="Tahoma" w:hAnsi="Tahoma" w:cs="Tahoma"/>
                <w:sz w:val="18"/>
                <w:szCs w:val="18"/>
              </w:rPr>
            </w:pPr>
          </w:p>
          <w:p w:rsidR="00E4305F" w:rsidRPr="00112425" w:rsidRDefault="00E4305F" w:rsidP="002F4A49">
            <w:pPr>
              <w:keepNext/>
              <w:keepLines/>
              <w:rPr>
                <w:rFonts w:ascii="Tahoma" w:hAnsi="Tahoma" w:cs="Tahoma"/>
                <w:sz w:val="18"/>
                <w:szCs w:val="18"/>
              </w:rPr>
            </w:pPr>
          </w:p>
          <w:p w:rsidR="00E4305F" w:rsidRPr="00112425" w:rsidRDefault="00E4305F" w:rsidP="002F4A49">
            <w:pPr>
              <w:keepNext/>
              <w:keepLines/>
              <w:rPr>
                <w:rFonts w:ascii="Tahoma" w:hAnsi="Tahoma" w:cs="Tahoma"/>
                <w:sz w:val="18"/>
                <w:szCs w:val="18"/>
              </w:rPr>
            </w:pPr>
          </w:p>
          <w:p w:rsidR="00E4305F" w:rsidRPr="00112425" w:rsidRDefault="00E4305F" w:rsidP="002F4A49">
            <w:pPr>
              <w:keepNext/>
              <w:keepLines/>
              <w:rPr>
                <w:rFonts w:ascii="Tahoma" w:hAnsi="Tahoma" w:cs="Tahoma"/>
                <w:sz w:val="18"/>
                <w:szCs w:val="18"/>
              </w:rPr>
            </w:pPr>
          </w:p>
        </w:tc>
      </w:tr>
      <w:tr w:rsidR="00E4305F" w:rsidRPr="00112425" w:rsidTr="00754141">
        <w:trPr>
          <w:trHeight w:val="357"/>
          <w:jc w:val="center"/>
        </w:trPr>
        <w:tc>
          <w:tcPr>
            <w:tcW w:w="2627" w:type="dxa"/>
            <w:vAlign w:val="center"/>
          </w:tcPr>
          <w:p w:rsidR="00E4305F" w:rsidRPr="00112425" w:rsidRDefault="00E4305F" w:rsidP="002F4A49">
            <w:pPr>
              <w:keepNext/>
              <w:keepLines/>
              <w:spacing w:line="276" w:lineRule="auto"/>
              <w:rPr>
                <w:rFonts w:ascii="Tahoma" w:hAnsi="Tahoma" w:cs="Tahoma"/>
                <w:sz w:val="18"/>
                <w:szCs w:val="18"/>
              </w:rPr>
            </w:pPr>
            <w:r w:rsidRPr="00112425">
              <w:rPr>
                <w:rFonts w:ascii="Tahoma" w:hAnsi="Tahoma" w:cs="Tahoma"/>
                <w:sz w:val="18"/>
                <w:szCs w:val="18"/>
              </w:rPr>
              <w:t>Matična številka subjekta</w:t>
            </w:r>
          </w:p>
        </w:tc>
        <w:tc>
          <w:tcPr>
            <w:tcW w:w="6731" w:type="dxa"/>
            <w:vAlign w:val="center"/>
          </w:tcPr>
          <w:p w:rsidR="00E4305F" w:rsidRPr="00112425" w:rsidRDefault="00E4305F" w:rsidP="002F4A49">
            <w:pPr>
              <w:keepNext/>
              <w:keepLines/>
              <w:spacing w:line="276" w:lineRule="auto"/>
              <w:rPr>
                <w:rFonts w:ascii="Tahoma" w:hAnsi="Tahoma" w:cs="Tahoma"/>
                <w:sz w:val="18"/>
                <w:szCs w:val="18"/>
              </w:rPr>
            </w:pPr>
          </w:p>
        </w:tc>
      </w:tr>
      <w:tr w:rsidR="00E4305F" w:rsidRPr="00112425" w:rsidTr="00754141">
        <w:trPr>
          <w:trHeight w:val="405"/>
          <w:jc w:val="center"/>
        </w:trPr>
        <w:tc>
          <w:tcPr>
            <w:tcW w:w="2627" w:type="dxa"/>
            <w:vAlign w:val="center"/>
          </w:tcPr>
          <w:p w:rsidR="00E4305F" w:rsidRPr="00112425" w:rsidRDefault="00E4305F" w:rsidP="002F4A49">
            <w:pPr>
              <w:keepNext/>
              <w:keepLines/>
              <w:spacing w:line="276" w:lineRule="auto"/>
              <w:rPr>
                <w:rFonts w:ascii="Tahoma" w:hAnsi="Tahoma" w:cs="Tahoma"/>
                <w:sz w:val="18"/>
                <w:szCs w:val="18"/>
              </w:rPr>
            </w:pPr>
            <w:r w:rsidRPr="00112425">
              <w:rPr>
                <w:rFonts w:ascii="Tahoma" w:hAnsi="Tahoma" w:cs="Tahoma"/>
                <w:sz w:val="18"/>
                <w:szCs w:val="18"/>
              </w:rPr>
              <w:t>Davčna številka subjekta</w:t>
            </w:r>
          </w:p>
        </w:tc>
        <w:tc>
          <w:tcPr>
            <w:tcW w:w="6731" w:type="dxa"/>
            <w:vAlign w:val="center"/>
          </w:tcPr>
          <w:p w:rsidR="00E4305F" w:rsidRPr="00112425" w:rsidRDefault="00E4305F" w:rsidP="002F4A49">
            <w:pPr>
              <w:keepNext/>
              <w:keepLines/>
              <w:spacing w:line="276" w:lineRule="auto"/>
              <w:rPr>
                <w:rFonts w:ascii="Tahoma" w:hAnsi="Tahoma" w:cs="Tahoma"/>
                <w:sz w:val="18"/>
                <w:szCs w:val="18"/>
              </w:rPr>
            </w:pPr>
          </w:p>
        </w:tc>
      </w:tr>
      <w:tr w:rsidR="00E4305F" w:rsidRPr="00112425" w:rsidTr="00754141">
        <w:trPr>
          <w:trHeight w:val="410"/>
          <w:jc w:val="center"/>
        </w:trPr>
        <w:tc>
          <w:tcPr>
            <w:tcW w:w="2627" w:type="dxa"/>
            <w:vAlign w:val="center"/>
          </w:tcPr>
          <w:p w:rsidR="00E4305F" w:rsidRPr="00112425" w:rsidRDefault="00E4305F" w:rsidP="002F4A49">
            <w:pPr>
              <w:keepNext/>
              <w:keepLines/>
              <w:spacing w:line="276" w:lineRule="auto"/>
              <w:rPr>
                <w:rFonts w:ascii="Tahoma" w:hAnsi="Tahoma" w:cs="Tahoma"/>
                <w:sz w:val="18"/>
                <w:szCs w:val="18"/>
              </w:rPr>
            </w:pPr>
            <w:r w:rsidRPr="00112425">
              <w:rPr>
                <w:rFonts w:ascii="Tahoma" w:hAnsi="Tahoma" w:cs="Tahoma"/>
                <w:sz w:val="18"/>
                <w:szCs w:val="18"/>
              </w:rPr>
              <w:t>Transakcijski račun subjekta</w:t>
            </w:r>
          </w:p>
        </w:tc>
        <w:tc>
          <w:tcPr>
            <w:tcW w:w="6731" w:type="dxa"/>
            <w:vAlign w:val="center"/>
          </w:tcPr>
          <w:p w:rsidR="00E4305F" w:rsidRPr="00112425" w:rsidRDefault="00E4305F" w:rsidP="002F4A49">
            <w:pPr>
              <w:keepNext/>
              <w:keepLines/>
              <w:spacing w:line="276" w:lineRule="auto"/>
              <w:rPr>
                <w:rFonts w:ascii="Tahoma" w:hAnsi="Tahoma" w:cs="Tahoma"/>
                <w:sz w:val="18"/>
                <w:szCs w:val="18"/>
              </w:rPr>
            </w:pPr>
          </w:p>
        </w:tc>
      </w:tr>
      <w:tr w:rsidR="00E4305F" w:rsidRPr="00112425" w:rsidTr="00754141">
        <w:trPr>
          <w:jc w:val="center"/>
        </w:trPr>
        <w:tc>
          <w:tcPr>
            <w:tcW w:w="2627" w:type="dxa"/>
            <w:vAlign w:val="center"/>
          </w:tcPr>
          <w:p w:rsidR="00E4305F" w:rsidRPr="00112425" w:rsidRDefault="00E4305F" w:rsidP="002F4A49">
            <w:pPr>
              <w:keepNext/>
              <w:keepLines/>
              <w:jc w:val="center"/>
              <w:rPr>
                <w:rFonts w:ascii="Tahoma" w:hAnsi="Tahoma" w:cs="Tahoma"/>
                <w:sz w:val="18"/>
                <w:szCs w:val="18"/>
              </w:rPr>
            </w:pPr>
          </w:p>
          <w:p w:rsidR="00E4305F" w:rsidRPr="00112425" w:rsidRDefault="00E4305F" w:rsidP="002F4A49">
            <w:pPr>
              <w:keepNext/>
              <w:keepLines/>
              <w:jc w:val="center"/>
              <w:rPr>
                <w:rFonts w:ascii="Tahoma" w:hAnsi="Tahoma" w:cs="Tahoma"/>
                <w:sz w:val="18"/>
                <w:szCs w:val="18"/>
              </w:rPr>
            </w:pPr>
          </w:p>
          <w:p w:rsidR="00E4305F" w:rsidRPr="00112425" w:rsidRDefault="00E4305F" w:rsidP="002F4A49">
            <w:pPr>
              <w:keepNext/>
              <w:keepLines/>
              <w:jc w:val="center"/>
              <w:rPr>
                <w:rFonts w:ascii="Tahoma" w:hAnsi="Tahoma" w:cs="Tahoma"/>
                <w:sz w:val="18"/>
                <w:szCs w:val="18"/>
              </w:rPr>
            </w:pPr>
          </w:p>
          <w:p w:rsidR="00E4305F" w:rsidRPr="00112425" w:rsidRDefault="00E4305F" w:rsidP="002F4A49">
            <w:pPr>
              <w:keepNext/>
              <w:keepLines/>
              <w:jc w:val="center"/>
              <w:rPr>
                <w:rFonts w:ascii="Tahoma" w:hAnsi="Tahoma" w:cs="Tahoma"/>
                <w:sz w:val="18"/>
                <w:szCs w:val="18"/>
              </w:rPr>
            </w:pPr>
          </w:p>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Vsak del javnega naročila, za katere namerava ponudnik uporabiti zmogljivost subjekta</w:t>
            </w:r>
          </w:p>
          <w:p w:rsidR="00E4305F" w:rsidRPr="00112425" w:rsidRDefault="00E4305F" w:rsidP="002F4A49">
            <w:pPr>
              <w:keepNext/>
              <w:keepLines/>
              <w:jc w:val="center"/>
              <w:rPr>
                <w:rFonts w:ascii="Tahoma" w:hAnsi="Tahoma" w:cs="Tahoma"/>
                <w:sz w:val="18"/>
                <w:szCs w:val="18"/>
              </w:rPr>
            </w:pPr>
          </w:p>
          <w:p w:rsidR="00E4305F" w:rsidRPr="00112425" w:rsidRDefault="00E4305F" w:rsidP="002F4A49">
            <w:pPr>
              <w:keepNext/>
              <w:keepLines/>
              <w:jc w:val="center"/>
              <w:rPr>
                <w:rFonts w:ascii="Tahoma" w:hAnsi="Tahoma" w:cs="Tahoma"/>
                <w:sz w:val="18"/>
                <w:szCs w:val="18"/>
              </w:rPr>
            </w:pPr>
          </w:p>
          <w:p w:rsidR="00E4305F" w:rsidRPr="00112425" w:rsidRDefault="00E4305F" w:rsidP="002F4A49">
            <w:pPr>
              <w:keepNext/>
              <w:keepLines/>
              <w:jc w:val="center"/>
              <w:rPr>
                <w:rFonts w:ascii="Tahoma" w:hAnsi="Tahoma" w:cs="Tahoma"/>
                <w:sz w:val="18"/>
                <w:szCs w:val="18"/>
              </w:rPr>
            </w:pPr>
          </w:p>
        </w:tc>
        <w:tc>
          <w:tcPr>
            <w:tcW w:w="6731" w:type="dxa"/>
            <w:vAlign w:val="center"/>
          </w:tcPr>
          <w:p w:rsidR="00E4305F" w:rsidRPr="00112425" w:rsidRDefault="00E4305F" w:rsidP="002F4A49">
            <w:pPr>
              <w:keepNext/>
              <w:keepLines/>
              <w:rPr>
                <w:sz w:val="18"/>
                <w:szCs w:val="18"/>
              </w:rPr>
            </w:pPr>
          </w:p>
          <w:p w:rsidR="00E4305F" w:rsidRPr="00112425" w:rsidRDefault="00E4305F" w:rsidP="002F4A49">
            <w:pPr>
              <w:keepNext/>
              <w:keepLines/>
              <w:rPr>
                <w:sz w:val="18"/>
                <w:szCs w:val="18"/>
              </w:rPr>
            </w:pPr>
          </w:p>
        </w:tc>
      </w:tr>
      <w:tr w:rsidR="00E4305F" w:rsidRPr="00112425" w:rsidTr="00754141">
        <w:trPr>
          <w:trHeight w:val="525"/>
          <w:jc w:val="center"/>
        </w:trPr>
        <w:tc>
          <w:tcPr>
            <w:tcW w:w="2627" w:type="dxa"/>
            <w:vAlign w:val="center"/>
          </w:tcPr>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Količina/Delež (%) javnega naročila brez DDV</w:t>
            </w:r>
          </w:p>
        </w:tc>
        <w:tc>
          <w:tcPr>
            <w:tcW w:w="6731" w:type="dxa"/>
            <w:vAlign w:val="center"/>
          </w:tcPr>
          <w:p w:rsidR="00E4305F" w:rsidRPr="00112425" w:rsidRDefault="00E4305F" w:rsidP="002F4A49">
            <w:pPr>
              <w:keepNext/>
              <w:keepLines/>
              <w:rPr>
                <w:sz w:val="18"/>
                <w:szCs w:val="18"/>
              </w:rPr>
            </w:pPr>
          </w:p>
          <w:p w:rsidR="00E4305F" w:rsidRPr="00112425" w:rsidRDefault="00E4305F" w:rsidP="002F4A49">
            <w:pPr>
              <w:keepNext/>
              <w:keepLines/>
              <w:rPr>
                <w:sz w:val="18"/>
                <w:szCs w:val="18"/>
              </w:rPr>
            </w:pPr>
          </w:p>
        </w:tc>
      </w:tr>
      <w:tr w:rsidR="00E4305F" w:rsidRPr="00112425" w:rsidTr="00754141">
        <w:trPr>
          <w:jc w:val="center"/>
        </w:trPr>
        <w:tc>
          <w:tcPr>
            <w:tcW w:w="2627" w:type="dxa"/>
            <w:vAlign w:val="center"/>
          </w:tcPr>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Kraj izvedbe</w:t>
            </w:r>
          </w:p>
        </w:tc>
        <w:tc>
          <w:tcPr>
            <w:tcW w:w="6731" w:type="dxa"/>
            <w:vAlign w:val="center"/>
          </w:tcPr>
          <w:p w:rsidR="00E4305F" w:rsidRPr="00112425" w:rsidRDefault="00E4305F" w:rsidP="002F4A49">
            <w:pPr>
              <w:keepNext/>
              <w:keepLines/>
              <w:rPr>
                <w:sz w:val="18"/>
                <w:szCs w:val="18"/>
              </w:rPr>
            </w:pPr>
          </w:p>
          <w:p w:rsidR="00E4305F" w:rsidRPr="00112425" w:rsidRDefault="00E4305F" w:rsidP="002F4A49">
            <w:pPr>
              <w:keepNext/>
              <w:keepLines/>
              <w:rPr>
                <w:sz w:val="18"/>
                <w:szCs w:val="18"/>
              </w:rPr>
            </w:pPr>
          </w:p>
        </w:tc>
      </w:tr>
      <w:tr w:rsidR="00E4305F" w:rsidRPr="00112425" w:rsidTr="00754141">
        <w:trPr>
          <w:jc w:val="center"/>
        </w:trPr>
        <w:tc>
          <w:tcPr>
            <w:tcW w:w="2627" w:type="dxa"/>
            <w:vAlign w:val="center"/>
          </w:tcPr>
          <w:p w:rsidR="00E4305F" w:rsidRPr="00112425" w:rsidRDefault="00E4305F" w:rsidP="002F4A49">
            <w:pPr>
              <w:keepNext/>
              <w:keepLines/>
              <w:rPr>
                <w:rFonts w:ascii="Tahoma" w:hAnsi="Tahoma" w:cs="Tahoma"/>
                <w:sz w:val="18"/>
                <w:szCs w:val="18"/>
              </w:rPr>
            </w:pPr>
            <w:r w:rsidRPr="00112425">
              <w:rPr>
                <w:rFonts w:ascii="Tahoma" w:hAnsi="Tahoma" w:cs="Tahoma"/>
                <w:sz w:val="18"/>
                <w:szCs w:val="18"/>
              </w:rPr>
              <w:t>Rok izvedbe</w:t>
            </w:r>
          </w:p>
        </w:tc>
        <w:tc>
          <w:tcPr>
            <w:tcW w:w="6731" w:type="dxa"/>
            <w:vAlign w:val="center"/>
          </w:tcPr>
          <w:p w:rsidR="00E4305F" w:rsidRPr="00112425" w:rsidRDefault="00E4305F" w:rsidP="002F4A49">
            <w:pPr>
              <w:keepNext/>
              <w:keepLines/>
              <w:rPr>
                <w:sz w:val="18"/>
                <w:szCs w:val="18"/>
              </w:rPr>
            </w:pPr>
          </w:p>
          <w:p w:rsidR="00E4305F" w:rsidRPr="00112425" w:rsidRDefault="00E4305F" w:rsidP="002F4A49">
            <w:pPr>
              <w:keepNext/>
              <w:keepLines/>
              <w:rPr>
                <w:sz w:val="18"/>
                <w:szCs w:val="18"/>
              </w:rPr>
            </w:pPr>
          </w:p>
        </w:tc>
      </w:tr>
    </w:tbl>
    <w:p w:rsidR="00E4305F" w:rsidRPr="00112425" w:rsidRDefault="00E4305F" w:rsidP="002F4A49">
      <w:pPr>
        <w:keepNext/>
        <w:keepLines/>
        <w:tabs>
          <w:tab w:val="left" w:pos="567"/>
          <w:tab w:val="left" w:pos="851"/>
          <w:tab w:val="left" w:pos="993"/>
        </w:tabs>
        <w:suppressAutoHyphens/>
        <w:jc w:val="both"/>
        <w:rPr>
          <w:rFonts w:ascii="Tahoma" w:hAnsi="Tahoma" w:cs="Tahoma"/>
          <w:lang w:eastAsia="ar-SA"/>
        </w:rPr>
      </w:pPr>
    </w:p>
    <w:p w:rsidR="00E4305F" w:rsidRPr="00112425" w:rsidRDefault="00E4305F" w:rsidP="002F4A49">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rsidR="00E4305F" w:rsidRPr="00112425" w:rsidRDefault="00E4305F" w:rsidP="002F4A49">
      <w:pPr>
        <w:keepNext/>
        <w:keepLines/>
        <w:tabs>
          <w:tab w:val="left" w:pos="5400"/>
        </w:tabs>
        <w:jc w:val="both"/>
        <w:rPr>
          <w:rFonts w:ascii="Tahoma" w:hAnsi="Tahoma" w:cs="Tahoma"/>
        </w:rPr>
      </w:pPr>
    </w:p>
    <w:p w:rsidR="00E4305F" w:rsidRPr="00112425" w:rsidRDefault="00E4305F" w:rsidP="002F4A49">
      <w:pPr>
        <w:keepNext/>
        <w:keepLines/>
        <w:tabs>
          <w:tab w:val="left" w:pos="5400"/>
        </w:tabs>
        <w:jc w:val="both"/>
        <w:rPr>
          <w:rFonts w:ascii="Tahoma" w:hAnsi="Tahoma" w:cs="Tahoma"/>
        </w:rPr>
      </w:pPr>
    </w:p>
    <w:p w:rsidR="00E4305F" w:rsidRPr="00112425" w:rsidRDefault="00E4305F" w:rsidP="002F4A49">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rsidR="00E4305F" w:rsidRPr="00112425" w:rsidRDefault="00E4305F" w:rsidP="002F4A49">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rsidR="00E4305F" w:rsidRPr="00112425" w:rsidRDefault="00E4305F" w:rsidP="002F4A49">
      <w:pPr>
        <w:keepNext/>
        <w:keepLines/>
        <w:tabs>
          <w:tab w:val="left" w:pos="5400"/>
        </w:tabs>
        <w:rPr>
          <w:rFonts w:ascii="Tahoma" w:hAnsi="Tahoma" w:cs="Tahoma"/>
        </w:rPr>
      </w:pPr>
    </w:p>
    <w:p w:rsidR="00E4305F" w:rsidRPr="00112425" w:rsidRDefault="00E4305F" w:rsidP="002F4A49">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rsidR="00E4305F" w:rsidRPr="00112425" w:rsidRDefault="00E4305F" w:rsidP="002F4A49">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rsidR="00E4305F" w:rsidRPr="00112425" w:rsidRDefault="00E4305F" w:rsidP="002F4A49">
      <w:pPr>
        <w:keepNext/>
        <w:keepLines/>
        <w:tabs>
          <w:tab w:val="left" w:pos="567"/>
          <w:tab w:val="left" w:pos="851"/>
          <w:tab w:val="left" w:pos="993"/>
        </w:tabs>
        <w:suppressAutoHyphens/>
        <w:jc w:val="both"/>
        <w:rPr>
          <w:rFonts w:ascii="Tahoma" w:hAnsi="Tahoma" w:cs="Tahoma"/>
          <w:b/>
          <w:i/>
          <w:sz w:val="18"/>
          <w:szCs w:val="18"/>
          <w:lang w:eastAsia="ar-SA"/>
        </w:rPr>
      </w:pPr>
    </w:p>
    <w:p w:rsidR="00E4305F" w:rsidRPr="00112425" w:rsidRDefault="00E4305F" w:rsidP="002F4A49">
      <w:pPr>
        <w:keepNext/>
        <w:keepLines/>
        <w:tabs>
          <w:tab w:val="left" w:pos="567"/>
          <w:tab w:val="left" w:pos="851"/>
          <w:tab w:val="left" w:pos="993"/>
        </w:tabs>
        <w:suppressAutoHyphens/>
        <w:jc w:val="both"/>
        <w:rPr>
          <w:rFonts w:ascii="Tahoma" w:hAnsi="Tahoma" w:cs="Tahoma"/>
          <w:b/>
          <w:i/>
          <w:sz w:val="18"/>
          <w:szCs w:val="18"/>
          <w:lang w:eastAsia="ar-SA"/>
        </w:rPr>
      </w:pPr>
    </w:p>
    <w:p w:rsidR="00E4305F" w:rsidRPr="00112425" w:rsidRDefault="00E4305F" w:rsidP="002F4A49">
      <w:pPr>
        <w:keepNext/>
        <w:keepLines/>
        <w:tabs>
          <w:tab w:val="left" w:pos="567"/>
          <w:tab w:val="left" w:pos="851"/>
          <w:tab w:val="left" w:pos="993"/>
        </w:tabs>
        <w:suppressAutoHyphens/>
        <w:jc w:val="both"/>
        <w:rPr>
          <w:rFonts w:ascii="Tahoma" w:hAnsi="Tahoma" w:cs="Tahoma"/>
          <w:b/>
          <w:i/>
          <w:sz w:val="18"/>
          <w:szCs w:val="18"/>
          <w:lang w:eastAsia="ar-SA"/>
        </w:rPr>
      </w:pPr>
    </w:p>
    <w:p w:rsidR="00E4305F" w:rsidRPr="00112425" w:rsidRDefault="00E4305F" w:rsidP="002F4A49">
      <w:pPr>
        <w:keepNext/>
        <w:keepLines/>
        <w:tabs>
          <w:tab w:val="left" w:pos="567"/>
          <w:tab w:val="left" w:pos="851"/>
          <w:tab w:val="left" w:pos="993"/>
        </w:tabs>
        <w:suppressAutoHyphens/>
        <w:jc w:val="both"/>
        <w:rPr>
          <w:rFonts w:ascii="Tahoma" w:hAnsi="Tahoma" w:cs="Tahoma"/>
          <w:b/>
          <w:i/>
          <w:sz w:val="18"/>
          <w:szCs w:val="18"/>
          <w:lang w:eastAsia="ar-SA"/>
        </w:rPr>
      </w:pPr>
    </w:p>
    <w:p w:rsidR="00E4305F" w:rsidRPr="00112425" w:rsidRDefault="00E4305F" w:rsidP="002F4A4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rsidR="00E4305F" w:rsidRPr="00112425" w:rsidRDefault="00E4305F" w:rsidP="002F4A49">
      <w:pPr>
        <w:keepNext/>
        <w:keepLines/>
        <w:tabs>
          <w:tab w:val="left" w:pos="567"/>
          <w:tab w:val="left" w:pos="851"/>
          <w:tab w:val="left" w:pos="993"/>
        </w:tabs>
        <w:suppressAutoHyphens/>
        <w:jc w:val="both"/>
        <w:rPr>
          <w:rFonts w:ascii="Tahoma" w:hAnsi="Tahoma" w:cs="Tahoma"/>
          <w:b/>
          <w:i/>
          <w:sz w:val="22"/>
          <w:szCs w:val="18"/>
          <w:lang w:eastAsia="ar-SA"/>
        </w:rPr>
      </w:pPr>
    </w:p>
    <w:p w:rsidR="00E4305F" w:rsidRPr="00112425" w:rsidRDefault="00E4305F" w:rsidP="002F4A49">
      <w:pPr>
        <w:keepNext/>
        <w:keepLines/>
        <w:spacing w:after="40"/>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rsidR="00E4305F" w:rsidRPr="00112425" w:rsidRDefault="00E4305F" w:rsidP="002F4A49">
      <w:pPr>
        <w:keepNext/>
        <w:keepLines/>
      </w:pPr>
    </w:p>
    <w:p w:rsidR="00E4305F" w:rsidRPr="00112425" w:rsidRDefault="00E4305F" w:rsidP="002F4A49">
      <w:pPr>
        <w:keepNext/>
        <w:keepLines/>
      </w:pPr>
    </w:p>
    <w:p w:rsidR="00E4305F" w:rsidRPr="00112425" w:rsidRDefault="00E4305F" w:rsidP="002F4A49">
      <w:pPr>
        <w:keepNext/>
        <w:keepLines/>
      </w:pPr>
    </w:p>
    <w:p w:rsidR="001B1358" w:rsidRPr="00112425" w:rsidRDefault="001B1358" w:rsidP="002F4A49">
      <w:pPr>
        <w:keepNext/>
        <w:keepLines/>
        <w:jc w:val="both"/>
        <w:rPr>
          <w:rFonts w:ascii="Tahoma" w:hAnsi="Tahoma" w:cs="Tahoma"/>
          <w:b/>
          <w:i/>
          <w:sz w:val="18"/>
          <w:szCs w:val="18"/>
        </w:rPr>
      </w:pPr>
    </w:p>
    <w:p w:rsidR="002D67CD" w:rsidRPr="00112425" w:rsidRDefault="002D67CD" w:rsidP="002F4A49">
      <w:pPr>
        <w:keepNext/>
        <w:keepLines/>
        <w:tabs>
          <w:tab w:val="left" w:pos="284"/>
        </w:tabs>
        <w:jc w:val="both"/>
        <w:rPr>
          <w:rFonts w:ascii="Tahoma" w:hAnsi="Tahoma" w:cs="Tahoma"/>
          <w:b/>
          <w:i/>
          <w:sz w:val="18"/>
          <w:szCs w:val="18"/>
        </w:rPr>
      </w:pPr>
    </w:p>
    <w:p w:rsidR="007779B6" w:rsidRPr="00A05E61" w:rsidRDefault="00FE6940" w:rsidP="002F4A49">
      <w:pPr>
        <w:keepNext/>
        <w:keepLines/>
        <w:rPr>
          <w:rFonts w:ascii="Tahoma" w:hAnsi="Tahoma" w:cs="Tahoma"/>
        </w:rPr>
      </w:pPr>
      <w:r w:rsidRPr="00112425">
        <w:rPr>
          <w:rFonts w:ascii="Tahoma" w:hAnsi="Tahoma" w:cs="Tahoma"/>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95082D" w:rsidRPr="00112425" w:rsidTr="00F66493">
        <w:tc>
          <w:tcPr>
            <w:tcW w:w="8217" w:type="dxa"/>
            <w:tcBorders>
              <w:top w:val="single" w:sz="4" w:space="0" w:color="auto"/>
              <w:left w:val="single" w:sz="4" w:space="0" w:color="auto"/>
              <w:bottom w:val="single" w:sz="4" w:space="0" w:color="auto"/>
              <w:right w:val="single" w:sz="4" w:space="0" w:color="808080"/>
            </w:tcBorders>
          </w:tcPr>
          <w:p w:rsidR="0095082D" w:rsidRPr="00112425" w:rsidRDefault="0095082D" w:rsidP="006B4EB0">
            <w:pPr>
              <w:keepNext/>
              <w:keepLines/>
              <w:jc w:val="both"/>
              <w:rPr>
                <w:rFonts w:ascii="Tahoma" w:hAnsi="Tahoma" w:cs="Tahoma"/>
              </w:rPr>
            </w:pPr>
            <w:r w:rsidRPr="00112425">
              <w:rPr>
                <w:rFonts w:ascii="Tahoma" w:hAnsi="Tahoma" w:cs="Tahoma"/>
              </w:rPr>
              <w:lastRenderedPageBreak/>
              <w:t>POTRDITEV REFERENC S STRANI POSAMEZNIH NAROČNIKOV – Ponudnik</w:t>
            </w:r>
          </w:p>
        </w:tc>
        <w:tc>
          <w:tcPr>
            <w:tcW w:w="1503" w:type="dxa"/>
            <w:tcBorders>
              <w:top w:val="single" w:sz="4" w:space="0" w:color="auto"/>
              <w:left w:val="single" w:sz="4" w:space="0" w:color="808080"/>
              <w:bottom w:val="single" w:sz="4" w:space="0" w:color="auto"/>
              <w:right w:val="single" w:sz="4" w:space="0" w:color="auto"/>
            </w:tcBorders>
            <w:hideMark/>
          </w:tcPr>
          <w:p w:rsidR="0095082D" w:rsidRPr="00112425" w:rsidRDefault="00D05C63" w:rsidP="0095082D">
            <w:pPr>
              <w:keepNext/>
              <w:keepLines/>
              <w:rPr>
                <w:rFonts w:ascii="Tahoma" w:hAnsi="Tahoma" w:cs="Tahoma"/>
                <w:b/>
                <w:i/>
              </w:rPr>
            </w:pPr>
            <w:r>
              <w:rPr>
                <w:rFonts w:ascii="Tahoma" w:hAnsi="Tahoma" w:cs="Tahoma"/>
                <w:b/>
                <w:i/>
              </w:rPr>
              <w:t>Priloga 5</w:t>
            </w:r>
          </w:p>
        </w:tc>
      </w:tr>
    </w:tbl>
    <w:p w:rsidR="00B91713" w:rsidRPr="00112425" w:rsidRDefault="00B91713" w:rsidP="002F4A49">
      <w:pPr>
        <w:keepNext/>
        <w:keepLines/>
        <w:tabs>
          <w:tab w:val="left" w:pos="993"/>
        </w:tabs>
        <w:ind w:left="993" w:hanging="993"/>
        <w:rPr>
          <w:rFonts w:ascii="Tahoma" w:hAnsi="Tahoma" w:cs="Tahoma"/>
          <w:b/>
        </w:rPr>
      </w:pPr>
      <w:r w:rsidRPr="00112425">
        <w:rPr>
          <w:rFonts w:ascii="Tahoma" w:hAnsi="Tahoma" w:cs="Tahoma"/>
          <w:b/>
        </w:rPr>
        <w:t>IZPOLNI PONUDNIK!!!!!!</w:t>
      </w:r>
    </w:p>
    <w:p w:rsidR="00B91713" w:rsidRPr="00112425" w:rsidRDefault="00B91713" w:rsidP="002F4A49">
      <w:pPr>
        <w:keepNext/>
        <w:keepLines/>
        <w:rPr>
          <w:rFonts w:ascii="Tahoma" w:hAnsi="Tahoma" w:cs="Tahoma"/>
          <w:sz w:val="18"/>
        </w:rPr>
      </w:pPr>
    </w:p>
    <w:p w:rsidR="00B91713" w:rsidRPr="00112425" w:rsidRDefault="00B91713" w:rsidP="002F4A49">
      <w:pPr>
        <w:keepNext/>
        <w:keepLines/>
        <w:jc w:val="both"/>
        <w:rPr>
          <w:rFonts w:ascii="Tahoma" w:hAnsi="Tahoma" w:cs="Tahoma"/>
        </w:rPr>
      </w:pPr>
      <w:r w:rsidRPr="00112425">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rsidR="00B91713" w:rsidRPr="00112425" w:rsidRDefault="00B91713" w:rsidP="002F4A49">
      <w:pPr>
        <w:keepNext/>
        <w:keepLines/>
        <w:rPr>
          <w:rFonts w:ascii="Tahoma" w:hAnsi="Tahoma" w:cs="Tahoma"/>
        </w:rPr>
      </w:pPr>
    </w:p>
    <w:tbl>
      <w:tblPr>
        <w:tblW w:w="96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6099"/>
      </w:tblGrid>
      <w:tr w:rsidR="00B91713" w:rsidRPr="00112425" w:rsidTr="00FE38D5">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rsidR="00B91713" w:rsidRPr="00112425" w:rsidRDefault="00B91713" w:rsidP="002F4A49">
            <w:pPr>
              <w:keepNext/>
              <w:keepLines/>
              <w:rPr>
                <w:rFonts w:ascii="Tahoma" w:hAnsi="Tahoma" w:cs="Tahoma"/>
              </w:rPr>
            </w:pPr>
            <w:r w:rsidRPr="00112425">
              <w:rPr>
                <w:rFonts w:ascii="Tahoma" w:hAnsi="Tahoma" w:cs="Tahoma"/>
              </w:rPr>
              <w:t>Investitor del (naročnik oz. plačnik):</w:t>
            </w:r>
          </w:p>
        </w:tc>
        <w:tc>
          <w:tcPr>
            <w:tcW w:w="6099" w:type="dxa"/>
            <w:tcBorders>
              <w:top w:val="single" w:sz="2" w:space="0" w:color="auto"/>
              <w:left w:val="single" w:sz="2" w:space="0" w:color="auto"/>
              <w:bottom w:val="single" w:sz="2" w:space="0" w:color="auto"/>
              <w:right w:val="single" w:sz="2" w:space="0" w:color="auto"/>
            </w:tcBorders>
          </w:tcPr>
          <w:p w:rsidR="00B91713" w:rsidRPr="00112425" w:rsidRDefault="00B91713" w:rsidP="002F4A49">
            <w:pPr>
              <w:keepNext/>
              <w:keepLines/>
              <w:rPr>
                <w:rFonts w:ascii="Tahoma" w:hAnsi="Tahoma" w:cs="Tahoma"/>
              </w:rPr>
            </w:pPr>
          </w:p>
          <w:p w:rsidR="00B91713" w:rsidRPr="00112425" w:rsidRDefault="00B91713" w:rsidP="002F4A49">
            <w:pPr>
              <w:keepNext/>
              <w:keepLines/>
              <w:rPr>
                <w:rFonts w:ascii="Tahoma" w:hAnsi="Tahoma" w:cs="Tahoma"/>
              </w:rPr>
            </w:pPr>
          </w:p>
        </w:tc>
      </w:tr>
      <w:tr w:rsidR="00B91713" w:rsidRPr="00112425" w:rsidTr="00FE38D5">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rsidR="00B91713" w:rsidRPr="00112425" w:rsidRDefault="00B91713" w:rsidP="002F4A49">
            <w:pPr>
              <w:keepNext/>
              <w:keepLines/>
              <w:rPr>
                <w:rFonts w:ascii="Tahoma" w:hAnsi="Tahoma" w:cs="Tahoma"/>
              </w:rPr>
            </w:pPr>
            <w:r w:rsidRPr="00112425">
              <w:rPr>
                <w:rFonts w:ascii="Tahoma" w:hAnsi="Tahoma" w:cs="Tahoma"/>
              </w:rPr>
              <w:t>Naslov:</w:t>
            </w:r>
          </w:p>
        </w:tc>
        <w:tc>
          <w:tcPr>
            <w:tcW w:w="6099" w:type="dxa"/>
            <w:tcBorders>
              <w:top w:val="single" w:sz="2" w:space="0" w:color="auto"/>
              <w:left w:val="single" w:sz="2" w:space="0" w:color="auto"/>
              <w:bottom w:val="single" w:sz="2" w:space="0" w:color="auto"/>
              <w:right w:val="single" w:sz="2" w:space="0" w:color="auto"/>
            </w:tcBorders>
          </w:tcPr>
          <w:p w:rsidR="00B91713" w:rsidRPr="00112425" w:rsidRDefault="00B91713" w:rsidP="002F4A49">
            <w:pPr>
              <w:keepNext/>
              <w:keepLines/>
              <w:rPr>
                <w:rFonts w:ascii="Tahoma" w:hAnsi="Tahoma" w:cs="Tahoma"/>
              </w:rPr>
            </w:pPr>
          </w:p>
          <w:p w:rsidR="00B91713" w:rsidRPr="00112425" w:rsidRDefault="00B91713" w:rsidP="002F4A49">
            <w:pPr>
              <w:keepNext/>
              <w:keepLines/>
              <w:rPr>
                <w:rFonts w:ascii="Tahoma" w:hAnsi="Tahoma" w:cs="Tahoma"/>
              </w:rPr>
            </w:pPr>
          </w:p>
        </w:tc>
      </w:tr>
      <w:tr w:rsidR="00B91713" w:rsidRPr="00112425" w:rsidTr="005C745E">
        <w:trPr>
          <w:trHeight w:val="501"/>
        </w:trPr>
        <w:tc>
          <w:tcPr>
            <w:tcW w:w="3546" w:type="dxa"/>
            <w:tcBorders>
              <w:top w:val="single" w:sz="2" w:space="0" w:color="auto"/>
              <w:left w:val="single" w:sz="2" w:space="0" w:color="auto"/>
              <w:bottom w:val="single" w:sz="2" w:space="0" w:color="auto"/>
              <w:right w:val="single" w:sz="2" w:space="0" w:color="auto"/>
            </w:tcBorders>
            <w:vAlign w:val="center"/>
            <w:hideMark/>
          </w:tcPr>
          <w:p w:rsidR="00B91713" w:rsidRPr="00112425" w:rsidRDefault="00B91713" w:rsidP="002F4A49">
            <w:pPr>
              <w:keepNext/>
              <w:keepLines/>
              <w:rPr>
                <w:rFonts w:ascii="Tahoma" w:hAnsi="Tahoma" w:cs="Tahoma"/>
              </w:rPr>
            </w:pPr>
            <w:r w:rsidRPr="00112425">
              <w:rPr>
                <w:rFonts w:ascii="Tahoma" w:hAnsi="Tahoma" w:cs="Tahoma"/>
              </w:rPr>
              <w:t>Izvajalec:</w:t>
            </w:r>
          </w:p>
        </w:tc>
        <w:tc>
          <w:tcPr>
            <w:tcW w:w="6099" w:type="dxa"/>
            <w:tcBorders>
              <w:top w:val="single" w:sz="2" w:space="0" w:color="auto"/>
              <w:left w:val="single" w:sz="2" w:space="0" w:color="auto"/>
              <w:bottom w:val="single" w:sz="2" w:space="0" w:color="auto"/>
              <w:right w:val="single" w:sz="2" w:space="0" w:color="auto"/>
            </w:tcBorders>
          </w:tcPr>
          <w:p w:rsidR="00B91713" w:rsidRPr="00112425" w:rsidRDefault="00B91713" w:rsidP="002F4A49">
            <w:pPr>
              <w:keepNext/>
              <w:keepLines/>
              <w:rPr>
                <w:rFonts w:ascii="Tahoma" w:hAnsi="Tahoma" w:cs="Tahoma"/>
              </w:rPr>
            </w:pPr>
          </w:p>
        </w:tc>
      </w:tr>
      <w:tr w:rsidR="00B91713" w:rsidRPr="00112425" w:rsidTr="005C745E">
        <w:trPr>
          <w:trHeight w:val="423"/>
        </w:trPr>
        <w:tc>
          <w:tcPr>
            <w:tcW w:w="3546" w:type="dxa"/>
            <w:tcBorders>
              <w:top w:val="single" w:sz="2" w:space="0" w:color="auto"/>
              <w:left w:val="single" w:sz="2" w:space="0" w:color="auto"/>
              <w:bottom w:val="single" w:sz="2" w:space="0" w:color="auto"/>
              <w:right w:val="single" w:sz="2" w:space="0" w:color="auto"/>
            </w:tcBorders>
            <w:vAlign w:val="center"/>
            <w:hideMark/>
          </w:tcPr>
          <w:p w:rsidR="00B91713" w:rsidRPr="00112425" w:rsidRDefault="00B91713" w:rsidP="002F4A49">
            <w:pPr>
              <w:keepNext/>
              <w:keepLines/>
              <w:rPr>
                <w:rFonts w:ascii="Tahoma" w:hAnsi="Tahoma" w:cs="Tahoma"/>
              </w:rPr>
            </w:pPr>
            <w:r w:rsidRPr="00112425">
              <w:rPr>
                <w:rFonts w:ascii="Tahoma" w:hAnsi="Tahoma" w:cs="Tahoma"/>
              </w:rPr>
              <w:t>Kontaktna oseba investitorja:</w:t>
            </w:r>
          </w:p>
        </w:tc>
        <w:tc>
          <w:tcPr>
            <w:tcW w:w="6099" w:type="dxa"/>
            <w:tcBorders>
              <w:top w:val="single" w:sz="2" w:space="0" w:color="auto"/>
              <w:left w:val="single" w:sz="2" w:space="0" w:color="auto"/>
              <w:bottom w:val="single" w:sz="2" w:space="0" w:color="auto"/>
              <w:right w:val="single" w:sz="2" w:space="0" w:color="auto"/>
            </w:tcBorders>
          </w:tcPr>
          <w:p w:rsidR="00B91713" w:rsidRPr="00112425" w:rsidRDefault="00B91713" w:rsidP="002F4A49">
            <w:pPr>
              <w:keepNext/>
              <w:keepLines/>
              <w:rPr>
                <w:rFonts w:ascii="Tahoma" w:hAnsi="Tahoma" w:cs="Tahoma"/>
              </w:rPr>
            </w:pPr>
          </w:p>
        </w:tc>
      </w:tr>
      <w:tr w:rsidR="00B91713" w:rsidRPr="00112425" w:rsidTr="00FE38D5">
        <w:trPr>
          <w:trHeight w:val="570"/>
        </w:trPr>
        <w:tc>
          <w:tcPr>
            <w:tcW w:w="3546" w:type="dxa"/>
            <w:tcBorders>
              <w:top w:val="single" w:sz="2" w:space="0" w:color="auto"/>
              <w:left w:val="single" w:sz="2" w:space="0" w:color="auto"/>
              <w:bottom w:val="single" w:sz="2" w:space="0" w:color="auto"/>
              <w:right w:val="single" w:sz="2" w:space="0" w:color="auto"/>
            </w:tcBorders>
            <w:vAlign w:val="center"/>
            <w:hideMark/>
          </w:tcPr>
          <w:p w:rsidR="00B91713" w:rsidRPr="00112425" w:rsidRDefault="00B91713" w:rsidP="002F4A49">
            <w:pPr>
              <w:keepNext/>
              <w:keepLines/>
              <w:rPr>
                <w:rFonts w:ascii="Tahoma" w:hAnsi="Tahoma" w:cs="Tahoma"/>
              </w:rPr>
            </w:pPr>
            <w:r w:rsidRPr="00112425">
              <w:rPr>
                <w:rFonts w:ascii="Tahoma" w:hAnsi="Tahoma" w:cs="Tahoma"/>
              </w:rPr>
              <w:t>Telefonska številka/elektronska pošta  investitorja:</w:t>
            </w:r>
          </w:p>
        </w:tc>
        <w:tc>
          <w:tcPr>
            <w:tcW w:w="6099" w:type="dxa"/>
            <w:tcBorders>
              <w:top w:val="single" w:sz="2" w:space="0" w:color="auto"/>
              <w:left w:val="single" w:sz="2" w:space="0" w:color="auto"/>
              <w:bottom w:val="single" w:sz="2" w:space="0" w:color="auto"/>
              <w:right w:val="single" w:sz="2" w:space="0" w:color="auto"/>
            </w:tcBorders>
          </w:tcPr>
          <w:p w:rsidR="00B91713" w:rsidRPr="00112425" w:rsidRDefault="00B91713" w:rsidP="002F4A49">
            <w:pPr>
              <w:keepNext/>
              <w:keepLines/>
              <w:rPr>
                <w:rFonts w:ascii="Tahoma" w:hAnsi="Tahoma" w:cs="Tahoma"/>
              </w:rPr>
            </w:pPr>
          </w:p>
        </w:tc>
      </w:tr>
      <w:tr w:rsidR="00B91713" w:rsidRPr="00112425" w:rsidTr="00FE38D5">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rsidR="00B91713" w:rsidRPr="00112425" w:rsidRDefault="00D05C63" w:rsidP="00D05C63">
            <w:pPr>
              <w:keepNext/>
              <w:keepLines/>
              <w:rPr>
                <w:rFonts w:ascii="Tahoma" w:hAnsi="Tahoma" w:cs="Tahoma"/>
              </w:rPr>
            </w:pPr>
            <w:r>
              <w:rPr>
                <w:rFonts w:ascii="Tahoma" w:hAnsi="Tahoma" w:cs="Tahoma"/>
              </w:rPr>
              <w:t xml:space="preserve">Obdobje </w:t>
            </w:r>
            <w:r w:rsidR="00B91713" w:rsidRPr="00112425">
              <w:rPr>
                <w:rFonts w:ascii="Tahoma" w:hAnsi="Tahoma" w:cs="Tahoma"/>
              </w:rPr>
              <w:t>izvedbe:</w:t>
            </w:r>
          </w:p>
        </w:tc>
        <w:tc>
          <w:tcPr>
            <w:tcW w:w="6099" w:type="dxa"/>
            <w:tcBorders>
              <w:top w:val="single" w:sz="2" w:space="0" w:color="auto"/>
              <w:left w:val="single" w:sz="2" w:space="0" w:color="auto"/>
              <w:bottom w:val="single" w:sz="2" w:space="0" w:color="auto"/>
              <w:right w:val="single" w:sz="2" w:space="0" w:color="auto"/>
            </w:tcBorders>
            <w:vAlign w:val="bottom"/>
          </w:tcPr>
          <w:p w:rsidR="00B91713" w:rsidRPr="00112425" w:rsidRDefault="00B91713" w:rsidP="002F4A49">
            <w:pPr>
              <w:keepNext/>
              <w:keepLines/>
              <w:rPr>
                <w:rFonts w:ascii="Tahoma" w:hAnsi="Tahoma" w:cs="Tahoma"/>
              </w:rPr>
            </w:pPr>
            <w:r w:rsidRPr="00112425">
              <w:rPr>
                <w:rFonts w:ascii="Tahoma" w:hAnsi="Tahoma" w:cs="Tahoma"/>
              </w:rPr>
              <w:t xml:space="preserve"> Od  __________________         do_________________</w:t>
            </w:r>
          </w:p>
        </w:tc>
      </w:tr>
      <w:tr w:rsidR="00B91713" w:rsidRPr="00112425" w:rsidTr="005C745E">
        <w:trPr>
          <w:trHeight w:val="328"/>
        </w:trPr>
        <w:tc>
          <w:tcPr>
            <w:tcW w:w="3546" w:type="dxa"/>
            <w:tcBorders>
              <w:top w:val="single" w:sz="2" w:space="0" w:color="auto"/>
              <w:left w:val="single" w:sz="2" w:space="0" w:color="auto"/>
              <w:bottom w:val="single" w:sz="2" w:space="0" w:color="auto"/>
              <w:right w:val="single" w:sz="2" w:space="0" w:color="auto"/>
            </w:tcBorders>
            <w:vAlign w:val="center"/>
            <w:hideMark/>
          </w:tcPr>
          <w:p w:rsidR="00B91713" w:rsidRPr="00112425" w:rsidRDefault="00B91713" w:rsidP="002F4A49">
            <w:pPr>
              <w:keepNext/>
              <w:keepLines/>
              <w:rPr>
                <w:rFonts w:ascii="Tahoma" w:hAnsi="Tahoma" w:cs="Tahoma"/>
              </w:rPr>
            </w:pPr>
            <w:r w:rsidRPr="00112425">
              <w:rPr>
                <w:rFonts w:ascii="Tahoma" w:hAnsi="Tahoma" w:cs="Tahoma"/>
              </w:rPr>
              <w:t>Kraj izvedbe:</w:t>
            </w:r>
          </w:p>
        </w:tc>
        <w:tc>
          <w:tcPr>
            <w:tcW w:w="6099" w:type="dxa"/>
            <w:tcBorders>
              <w:top w:val="single" w:sz="2" w:space="0" w:color="auto"/>
              <w:left w:val="single" w:sz="2" w:space="0" w:color="auto"/>
              <w:bottom w:val="single" w:sz="4" w:space="0" w:color="auto"/>
              <w:right w:val="single" w:sz="2" w:space="0" w:color="auto"/>
            </w:tcBorders>
            <w:vAlign w:val="center"/>
          </w:tcPr>
          <w:p w:rsidR="00B91713" w:rsidRPr="00112425" w:rsidRDefault="00B91713" w:rsidP="002F4A49">
            <w:pPr>
              <w:keepNext/>
              <w:keepLines/>
              <w:rPr>
                <w:rFonts w:ascii="Tahoma" w:hAnsi="Tahoma" w:cs="Tahoma"/>
              </w:rPr>
            </w:pPr>
          </w:p>
          <w:p w:rsidR="00B91713" w:rsidRPr="00112425" w:rsidRDefault="00B91713" w:rsidP="002F4A49">
            <w:pPr>
              <w:keepNext/>
              <w:keepLines/>
              <w:rPr>
                <w:rFonts w:ascii="Tahoma" w:hAnsi="Tahoma" w:cs="Tahoma"/>
              </w:rPr>
            </w:pPr>
          </w:p>
        </w:tc>
      </w:tr>
      <w:tr w:rsidR="00B91713" w:rsidRPr="00112425" w:rsidTr="00FE38D5">
        <w:trPr>
          <w:trHeight w:val="1190"/>
        </w:trPr>
        <w:tc>
          <w:tcPr>
            <w:tcW w:w="3546" w:type="dxa"/>
            <w:tcBorders>
              <w:top w:val="single" w:sz="2" w:space="0" w:color="auto"/>
              <w:left w:val="single" w:sz="2" w:space="0" w:color="auto"/>
              <w:right w:val="single" w:sz="2" w:space="0" w:color="auto"/>
            </w:tcBorders>
            <w:vAlign w:val="center"/>
          </w:tcPr>
          <w:p w:rsidR="00B91713" w:rsidRPr="00112425" w:rsidRDefault="00B62702" w:rsidP="002F4A49">
            <w:pPr>
              <w:keepNext/>
              <w:keepLines/>
              <w:shd w:val="clear" w:color="auto" w:fill="FFFFFF"/>
              <w:tabs>
                <w:tab w:val="left" w:pos="0"/>
              </w:tabs>
              <w:ind w:right="6"/>
              <w:jc w:val="both"/>
              <w:rPr>
                <w:rFonts w:ascii="Tahoma" w:hAnsi="Tahoma" w:cs="Tahoma"/>
              </w:rPr>
            </w:pPr>
            <w:r w:rsidRPr="00112425">
              <w:rPr>
                <w:rFonts w:ascii="Tahoma" w:hAnsi="Tahoma" w:cs="Tahoma"/>
              </w:rPr>
              <w:t xml:space="preserve">Uspešno izveden in zaključen </w:t>
            </w:r>
            <w:r w:rsidR="00B91713" w:rsidRPr="00112425">
              <w:rPr>
                <w:rFonts w:ascii="Tahoma" w:hAnsi="Tahoma" w:cs="Tahoma"/>
              </w:rPr>
              <w:t>posel</w:t>
            </w:r>
            <w:r w:rsidR="00E012C3" w:rsidRPr="00112425">
              <w:rPr>
                <w:rFonts w:ascii="Tahoma" w:hAnsi="Tahoma" w:cs="Tahoma"/>
              </w:rPr>
              <w:t>, ki je predmet javnega naročila</w:t>
            </w:r>
          </w:p>
        </w:tc>
        <w:tc>
          <w:tcPr>
            <w:tcW w:w="6099" w:type="dxa"/>
            <w:tcBorders>
              <w:top w:val="single" w:sz="2" w:space="0" w:color="auto"/>
              <w:left w:val="single" w:sz="2" w:space="0" w:color="auto"/>
              <w:bottom w:val="single" w:sz="2" w:space="0" w:color="auto"/>
              <w:right w:val="single" w:sz="2" w:space="0" w:color="auto"/>
            </w:tcBorders>
            <w:vAlign w:val="center"/>
          </w:tcPr>
          <w:p w:rsidR="00B91713" w:rsidRPr="005C745E" w:rsidRDefault="00B91713" w:rsidP="002F4A49">
            <w:pPr>
              <w:keepNext/>
              <w:keepLines/>
              <w:rPr>
                <w:rFonts w:ascii="Tahoma" w:hAnsi="Tahoma" w:cs="Tahoma"/>
                <w:sz w:val="12"/>
                <w:szCs w:val="12"/>
              </w:rPr>
            </w:pPr>
          </w:p>
          <w:p w:rsidR="00B91713" w:rsidRPr="00112425" w:rsidRDefault="00B91713" w:rsidP="00E8464C">
            <w:pPr>
              <w:keepNext/>
              <w:keepLines/>
              <w:spacing w:line="360" w:lineRule="auto"/>
              <w:jc w:val="center"/>
              <w:rPr>
                <w:rFonts w:ascii="Tahoma" w:hAnsi="Tahoma" w:cs="Tahoma"/>
                <w:sz w:val="12"/>
                <w:szCs w:val="12"/>
              </w:rPr>
            </w:pPr>
          </w:p>
        </w:tc>
      </w:tr>
      <w:tr w:rsidR="00B91713" w:rsidRPr="00112425" w:rsidTr="005C745E">
        <w:trPr>
          <w:trHeight w:val="325"/>
        </w:trPr>
        <w:tc>
          <w:tcPr>
            <w:tcW w:w="3546" w:type="dxa"/>
            <w:tcBorders>
              <w:top w:val="single" w:sz="2" w:space="0" w:color="auto"/>
              <w:left w:val="single" w:sz="2" w:space="0" w:color="auto"/>
              <w:bottom w:val="single" w:sz="2" w:space="0" w:color="auto"/>
              <w:right w:val="single" w:sz="2" w:space="0" w:color="auto"/>
            </w:tcBorders>
            <w:vAlign w:val="center"/>
          </w:tcPr>
          <w:p w:rsidR="00B91713" w:rsidRPr="00112425" w:rsidRDefault="005C745E" w:rsidP="002F4A49">
            <w:pPr>
              <w:keepNext/>
              <w:keepLines/>
              <w:shd w:val="clear" w:color="auto" w:fill="FFFFFF"/>
              <w:tabs>
                <w:tab w:val="left" w:pos="0"/>
              </w:tabs>
              <w:ind w:right="6"/>
              <w:jc w:val="both"/>
              <w:rPr>
                <w:rFonts w:ascii="Tahoma" w:hAnsi="Tahoma" w:cs="Tahoma"/>
              </w:rPr>
            </w:pPr>
            <w:r>
              <w:rPr>
                <w:rFonts w:ascii="Tahoma" w:hAnsi="Tahoma" w:cs="Tahoma"/>
              </w:rPr>
              <w:t>Naziv projekta:</w:t>
            </w:r>
          </w:p>
        </w:tc>
        <w:tc>
          <w:tcPr>
            <w:tcW w:w="6099" w:type="dxa"/>
            <w:tcBorders>
              <w:top w:val="single" w:sz="2" w:space="0" w:color="auto"/>
              <w:left w:val="single" w:sz="2" w:space="0" w:color="auto"/>
              <w:bottom w:val="single" w:sz="2" w:space="0" w:color="auto"/>
              <w:right w:val="single" w:sz="2" w:space="0" w:color="auto"/>
            </w:tcBorders>
            <w:vAlign w:val="center"/>
          </w:tcPr>
          <w:p w:rsidR="00B91713" w:rsidRPr="00112425" w:rsidRDefault="00B91713" w:rsidP="002F4A49">
            <w:pPr>
              <w:keepNext/>
              <w:keepLines/>
              <w:jc w:val="center"/>
              <w:rPr>
                <w:rFonts w:ascii="Tahoma" w:hAnsi="Tahoma" w:cs="Tahoma"/>
              </w:rPr>
            </w:pPr>
          </w:p>
        </w:tc>
      </w:tr>
      <w:tr w:rsidR="005C745E" w:rsidRPr="00112425" w:rsidTr="005C7683">
        <w:trPr>
          <w:trHeight w:val="1227"/>
        </w:trPr>
        <w:tc>
          <w:tcPr>
            <w:tcW w:w="3546" w:type="dxa"/>
            <w:tcBorders>
              <w:top w:val="single" w:sz="2" w:space="0" w:color="auto"/>
              <w:left w:val="single" w:sz="2" w:space="0" w:color="auto"/>
              <w:bottom w:val="single" w:sz="2" w:space="0" w:color="auto"/>
              <w:right w:val="single" w:sz="2" w:space="0" w:color="auto"/>
            </w:tcBorders>
            <w:vAlign w:val="center"/>
          </w:tcPr>
          <w:p w:rsidR="005C745E" w:rsidRPr="00112425" w:rsidRDefault="005C745E" w:rsidP="002F4A49">
            <w:pPr>
              <w:keepNext/>
              <w:keepLines/>
              <w:shd w:val="clear" w:color="auto" w:fill="FFFFFF"/>
              <w:tabs>
                <w:tab w:val="left" w:pos="0"/>
              </w:tabs>
              <w:ind w:right="6"/>
              <w:jc w:val="both"/>
              <w:rPr>
                <w:rFonts w:ascii="Tahoma" w:hAnsi="Tahoma" w:cs="Tahoma"/>
              </w:rPr>
            </w:pPr>
            <w:r>
              <w:rPr>
                <w:rFonts w:ascii="Tahoma" w:hAnsi="Tahoma" w:cs="Tahoma"/>
              </w:rPr>
              <w:t>Kratek opis referenčnih del:</w:t>
            </w:r>
          </w:p>
        </w:tc>
        <w:tc>
          <w:tcPr>
            <w:tcW w:w="6099" w:type="dxa"/>
            <w:tcBorders>
              <w:top w:val="single" w:sz="2" w:space="0" w:color="auto"/>
              <w:left w:val="single" w:sz="2" w:space="0" w:color="auto"/>
              <w:bottom w:val="single" w:sz="4" w:space="0" w:color="auto"/>
              <w:right w:val="single" w:sz="2" w:space="0" w:color="auto"/>
            </w:tcBorders>
            <w:vAlign w:val="center"/>
          </w:tcPr>
          <w:p w:rsidR="005C745E" w:rsidRPr="00112425" w:rsidRDefault="005C745E" w:rsidP="002F4A49">
            <w:pPr>
              <w:keepNext/>
              <w:keepLines/>
              <w:jc w:val="center"/>
              <w:rPr>
                <w:rFonts w:ascii="Tahoma" w:hAnsi="Tahoma" w:cs="Tahoma"/>
              </w:rPr>
            </w:pPr>
          </w:p>
        </w:tc>
      </w:tr>
    </w:tbl>
    <w:p w:rsidR="00B91713" w:rsidRPr="00112425" w:rsidRDefault="00B91713" w:rsidP="002F4A49">
      <w:pPr>
        <w:keepNext/>
        <w:keepLines/>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B91713" w:rsidRPr="00112425" w:rsidTr="00FE38D5">
        <w:trPr>
          <w:trHeight w:val="235"/>
        </w:trPr>
        <w:tc>
          <w:tcPr>
            <w:tcW w:w="2410" w:type="dxa"/>
            <w:tcBorders>
              <w:top w:val="nil"/>
              <w:left w:val="nil"/>
              <w:bottom w:val="single" w:sz="4" w:space="0" w:color="auto"/>
              <w:right w:val="nil"/>
            </w:tcBorders>
          </w:tcPr>
          <w:p w:rsidR="00B91713" w:rsidRPr="00112425" w:rsidRDefault="00B91713" w:rsidP="002F4A49">
            <w:pPr>
              <w:keepNext/>
              <w:keepLines/>
              <w:jc w:val="both"/>
              <w:rPr>
                <w:rFonts w:ascii="Tahoma" w:hAnsi="Tahoma" w:cs="Tahoma"/>
                <w:snapToGrid w:val="0"/>
              </w:rPr>
            </w:pPr>
          </w:p>
        </w:tc>
        <w:tc>
          <w:tcPr>
            <w:tcW w:w="2693" w:type="dxa"/>
          </w:tcPr>
          <w:p w:rsidR="00B91713" w:rsidRPr="00112425" w:rsidRDefault="00B91713" w:rsidP="002F4A49">
            <w:pPr>
              <w:keepNext/>
              <w:keepLines/>
              <w:jc w:val="center"/>
              <w:rPr>
                <w:rFonts w:ascii="Tahoma" w:hAnsi="Tahoma" w:cs="Tahoma"/>
                <w:snapToGrid w:val="0"/>
              </w:rPr>
            </w:pPr>
          </w:p>
        </w:tc>
        <w:tc>
          <w:tcPr>
            <w:tcW w:w="4395" w:type="dxa"/>
            <w:tcBorders>
              <w:top w:val="nil"/>
              <w:left w:val="nil"/>
              <w:bottom w:val="single" w:sz="4" w:space="0" w:color="auto"/>
              <w:right w:val="nil"/>
            </w:tcBorders>
          </w:tcPr>
          <w:p w:rsidR="00B91713" w:rsidRPr="00112425" w:rsidRDefault="00B91713" w:rsidP="002F4A49">
            <w:pPr>
              <w:keepNext/>
              <w:keepLines/>
              <w:jc w:val="both"/>
              <w:rPr>
                <w:rFonts w:ascii="Tahoma" w:hAnsi="Tahoma" w:cs="Tahoma"/>
                <w:snapToGrid w:val="0"/>
                <w:sz w:val="28"/>
              </w:rPr>
            </w:pPr>
          </w:p>
        </w:tc>
      </w:tr>
      <w:tr w:rsidR="00B91713" w:rsidRPr="00112425" w:rsidTr="00FE38D5">
        <w:trPr>
          <w:trHeight w:val="235"/>
        </w:trPr>
        <w:tc>
          <w:tcPr>
            <w:tcW w:w="2410" w:type="dxa"/>
            <w:tcBorders>
              <w:top w:val="single" w:sz="4" w:space="0" w:color="auto"/>
              <w:left w:val="nil"/>
              <w:bottom w:val="nil"/>
              <w:right w:val="nil"/>
            </w:tcBorders>
            <w:hideMark/>
          </w:tcPr>
          <w:p w:rsidR="00B91713" w:rsidRPr="00112425" w:rsidRDefault="00B91713" w:rsidP="002F4A49">
            <w:pPr>
              <w:keepNext/>
              <w:keepLines/>
              <w:jc w:val="center"/>
              <w:rPr>
                <w:rFonts w:ascii="Tahoma" w:hAnsi="Tahoma" w:cs="Tahoma"/>
                <w:snapToGrid w:val="0"/>
              </w:rPr>
            </w:pPr>
            <w:r w:rsidRPr="00112425">
              <w:rPr>
                <w:rFonts w:ascii="Tahoma" w:hAnsi="Tahoma" w:cs="Tahoma"/>
                <w:snapToGrid w:val="0"/>
              </w:rPr>
              <w:t>(kraj, datum)</w:t>
            </w:r>
          </w:p>
        </w:tc>
        <w:tc>
          <w:tcPr>
            <w:tcW w:w="2693" w:type="dxa"/>
            <w:hideMark/>
          </w:tcPr>
          <w:p w:rsidR="00B91713" w:rsidRPr="00112425" w:rsidRDefault="00B91713" w:rsidP="002F4A49">
            <w:pPr>
              <w:keepNext/>
              <w:keepLines/>
              <w:jc w:val="center"/>
              <w:rPr>
                <w:rFonts w:ascii="Tahoma" w:hAnsi="Tahoma" w:cs="Tahoma"/>
                <w:snapToGrid w:val="0"/>
              </w:rPr>
            </w:pPr>
            <w:r w:rsidRPr="00112425">
              <w:rPr>
                <w:rFonts w:ascii="Tahoma" w:hAnsi="Tahoma" w:cs="Tahoma"/>
                <w:snapToGrid w:val="0"/>
              </w:rPr>
              <w:t>žig</w:t>
            </w:r>
          </w:p>
        </w:tc>
        <w:tc>
          <w:tcPr>
            <w:tcW w:w="4395" w:type="dxa"/>
            <w:tcBorders>
              <w:top w:val="single" w:sz="4" w:space="0" w:color="auto"/>
              <w:left w:val="nil"/>
              <w:bottom w:val="nil"/>
              <w:right w:val="nil"/>
            </w:tcBorders>
            <w:hideMark/>
          </w:tcPr>
          <w:p w:rsidR="00B91713" w:rsidRPr="00112425" w:rsidRDefault="00B91713" w:rsidP="002F4A49">
            <w:pPr>
              <w:keepNext/>
              <w:keepLines/>
              <w:jc w:val="center"/>
              <w:rPr>
                <w:rFonts w:ascii="Tahoma" w:hAnsi="Tahoma" w:cs="Tahoma"/>
                <w:snapToGrid w:val="0"/>
              </w:rPr>
            </w:pPr>
            <w:r w:rsidRPr="00112425">
              <w:rPr>
                <w:rFonts w:ascii="Tahoma" w:hAnsi="Tahoma" w:cs="Tahoma"/>
                <w:snapToGrid w:val="0"/>
              </w:rPr>
              <w:t xml:space="preserve">( </w:t>
            </w:r>
            <w:r w:rsidR="00CB23D7">
              <w:rPr>
                <w:rFonts w:ascii="Tahoma" w:hAnsi="Tahoma" w:cs="Tahoma"/>
                <w:snapToGrid w:val="0"/>
              </w:rPr>
              <w:t xml:space="preserve">Ime in priimek ter </w:t>
            </w:r>
            <w:r w:rsidRPr="00112425">
              <w:rPr>
                <w:rFonts w:ascii="Tahoma" w:hAnsi="Tahoma" w:cs="Tahoma"/>
                <w:snapToGrid w:val="0"/>
              </w:rPr>
              <w:t xml:space="preserve">podpis zakonitega zastopnika </w:t>
            </w:r>
            <w:r w:rsidR="00CB23D7">
              <w:rPr>
                <w:rFonts w:ascii="Tahoma" w:hAnsi="Tahoma"/>
                <w:snapToGrid w:val="0"/>
              </w:rPr>
              <w:t>ponudnika</w:t>
            </w:r>
            <w:r w:rsidRPr="00112425">
              <w:rPr>
                <w:rFonts w:ascii="Tahoma" w:hAnsi="Tahoma" w:cs="Tahoma"/>
                <w:snapToGrid w:val="0"/>
              </w:rPr>
              <w:t>)</w:t>
            </w:r>
          </w:p>
        </w:tc>
      </w:tr>
    </w:tbl>
    <w:p w:rsidR="00B91713" w:rsidRPr="00112425" w:rsidRDefault="00B91713" w:rsidP="002F4A49">
      <w:pPr>
        <w:keepNext/>
        <w:keepLines/>
        <w:rPr>
          <w:rFonts w:ascii="Tahoma" w:hAnsi="Tahoma" w:cs="Tahoma"/>
          <w:b/>
        </w:rPr>
      </w:pPr>
      <w:r w:rsidRPr="00112425">
        <w:rPr>
          <w:rFonts w:ascii="Tahoma" w:hAnsi="Tahoma" w:cs="Tahoma"/>
          <w:b/>
        </w:rPr>
        <w:t>______________________________________________________________________</w:t>
      </w:r>
    </w:p>
    <w:p w:rsidR="00B91713" w:rsidRPr="00112425" w:rsidRDefault="00B91713" w:rsidP="002F4A49">
      <w:pPr>
        <w:keepNext/>
        <w:keepLines/>
        <w:jc w:val="both"/>
        <w:rPr>
          <w:rFonts w:ascii="Tahoma" w:hAnsi="Tahoma" w:cs="Tahoma"/>
          <w:b/>
        </w:rPr>
      </w:pPr>
      <w:r w:rsidRPr="00112425">
        <w:rPr>
          <w:rFonts w:ascii="Tahoma" w:hAnsi="Tahoma" w:cs="Tahoma"/>
          <w:b/>
        </w:rPr>
        <w:t xml:space="preserve">IZPOLNI INVESTITOR (Izdajatelj reference)!!!!! </w:t>
      </w:r>
    </w:p>
    <w:p w:rsidR="00B91713" w:rsidRPr="00112425" w:rsidRDefault="00B91713" w:rsidP="002F4A49">
      <w:pPr>
        <w:keepNext/>
        <w:keepLines/>
        <w:jc w:val="both"/>
        <w:rPr>
          <w:rFonts w:ascii="Tahoma" w:hAnsi="Tahoma" w:cs="Tahoma"/>
        </w:rPr>
      </w:pPr>
    </w:p>
    <w:p w:rsidR="00B91713" w:rsidRPr="00112425" w:rsidRDefault="00B91713" w:rsidP="002F4A49">
      <w:pPr>
        <w:keepNext/>
        <w:keepLines/>
        <w:jc w:val="both"/>
        <w:rPr>
          <w:rFonts w:ascii="Tahoma" w:hAnsi="Tahoma" w:cs="Tahoma"/>
        </w:rPr>
      </w:pPr>
      <w:r w:rsidRPr="00112425">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w:t>
      </w:r>
      <w:r w:rsidR="00CB23D7">
        <w:rPr>
          <w:rFonts w:ascii="Tahoma" w:hAnsi="Tahoma" w:cs="Tahoma"/>
        </w:rPr>
        <w:t>javnega naročila št.</w:t>
      </w:r>
      <w:r w:rsidR="00CB23D7" w:rsidRPr="00112425">
        <w:rPr>
          <w:rFonts w:ascii="Tahoma" w:hAnsi="Tahoma" w:cs="Tahoma"/>
        </w:rPr>
        <w:t xml:space="preserve"> </w:t>
      </w:r>
      <w:r w:rsidR="00354F25">
        <w:rPr>
          <w:rFonts w:ascii="Tahoma" w:hAnsi="Tahoma" w:cs="Tahoma"/>
          <w:b/>
        </w:rPr>
        <w:t>VKS-</w:t>
      </w:r>
      <w:r w:rsidR="00915EA7">
        <w:rPr>
          <w:rFonts w:ascii="Tahoma" w:hAnsi="Tahoma" w:cs="Tahoma"/>
          <w:b/>
        </w:rPr>
        <w:t>11</w:t>
      </w:r>
      <w:r w:rsidR="00354F25">
        <w:rPr>
          <w:rFonts w:ascii="Tahoma" w:hAnsi="Tahoma" w:cs="Tahoma"/>
          <w:b/>
        </w:rPr>
        <w:t>/2</w:t>
      </w:r>
      <w:r w:rsidR="00915EA7">
        <w:rPr>
          <w:rFonts w:ascii="Tahoma" w:hAnsi="Tahoma" w:cs="Tahoma"/>
          <w:b/>
        </w:rPr>
        <w:t>2</w:t>
      </w:r>
      <w:r w:rsidR="00CB23D7" w:rsidRPr="00112425">
        <w:rPr>
          <w:rFonts w:ascii="Tahoma" w:hAnsi="Tahoma" w:cs="Tahoma"/>
          <w:b/>
        </w:rPr>
        <w:t xml:space="preserve"> </w:t>
      </w:r>
      <w:r w:rsidR="00354F25">
        <w:rPr>
          <w:rFonts w:ascii="Tahoma" w:hAnsi="Tahoma" w:cs="Tahoma"/>
          <w:b/>
          <w:color w:val="000000"/>
        </w:rPr>
        <w:t>Zamenjava diesel agregata na CČN Ljubljana</w:t>
      </w:r>
      <w:r w:rsidRPr="00112425">
        <w:rPr>
          <w:rFonts w:ascii="Tahoma" w:hAnsi="Tahoma" w:cs="Tahoma"/>
        </w:rPr>
        <w:t>.</w:t>
      </w:r>
    </w:p>
    <w:p w:rsidR="00B91713" w:rsidRPr="00112425" w:rsidRDefault="00B91713" w:rsidP="002F4A49">
      <w:pPr>
        <w:keepNext/>
        <w:keepLines/>
        <w:rPr>
          <w:rFonts w:ascii="Tahoma" w:hAnsi="Tahoma" w:cs="Tahoma"/>
        </w:rPr>
      </w:pPr>
    </w:p>
    <w:p w:rsidR="00B91713" w:rsidRPr="00112425" w:rsidRDefault="00B91713" w:rsidP="002F4A49">
      <w:pPr>
        <w:keepNext/>
        <w:keepLines/>
        <w:jc w:val="center"/>
        <w:rPr>
          <w:rFonts w:ascii="Tahoma" w:hAnsi="Tahoma" w:cs="Tahoma"/>
        </w:rPr>
      </w:pPr>
      <w:r w:rsidRPr="00112425">
        <w:rPr>
          <w:rFonts w:ascii="Tahoma" w:hAnsi="Tahoma" w:cs="Tahoma"/>
        </w:rPr>
        <w:t xml:space="preserve">Izjavljamo, da smo   </w:t>
      </w:r>
      <w:r w:rsidRPr="00112425">
        <w:rPr>
          <w:rFonts w:ascii="Tahoma" w:hAnsi="Tahoma" w:cs="Tahoma"/>
          <w:b/>
          <w:i/>
        </w:rPr>
        <w:t>javni  /  zasebni</w:t>
      </w:r>
      <w:r w:rsidRPr="00112425">
        <w:rPr>
          <w:rFonts w:ascii="Tahoma" w:hAnsi="Tahoma" w:cs="Tahoma"/>
        </w:rPr>
        <w:t xml:space="preserve">   naročnik. (Ustrezno obkrožite)</w:t>
      </w:r>
    </w:p>
    <w:p w:rsidR="00B91713" w:rsidRPr="00112425" w:rsidRDefault="00B91713" w:rsidP="002F4A49">
      <w:pPr>
        <w:keepNext/>
        <w:keepLines/>
        <w:rPr>
          <w:rFonts w:ascii="Tahoma" w:hAnsi="Tahoma" w:cs="Tahoma"/>
        </w:rPr>
      </w:pPr>
    </w:p>
    <w:p w:rsidR="00B91713" w:rsidRPr="00112425" w:rsidRDefault="00B91713" w:rsidP="002F4A49">
      <w:pPr>
        <w:keepNext/>
        <w:keepLines/>
        <w:rPr>
          <w:rFonts w:ascii="Tahoma" w:hAnsi="Tahoma" w:cs="Tahoma"/>
        </w:rPr>
      </w:pPr>
      <w:r w:rsidRPr="00112425">
        <w:rPr>
          <w:rFonts w:ascii="Tahoma" w:hAnsi="Tahoma" w:cs="Tahoma"/>
        </w:rPr>
        <w:t>Izdajatelj reference</w:t>
      </w:r>
    </w:p>
    <w:p w:rsidR="00B91713" w:rsidRPr="00112425" w:rsidRDefault="00B91713" w:rsidP="002F4A49">
      <w:pPr>
        <w:keepNext/>
        <w:keepLines/>
        <w:rPr>
          <w:rFonts w:ascii="Tahoma" w:hAnsi="Tahoma" w:cs="Tahoma"/>
        </w:rPr>
      </w:pPr>
      <w:r w:rsidRPr="00112425">
        <w:rPr>
          <w:rFonts w:ascii="Tahoma" w:hAnsi="Tahoma" w:cs="Tahoma"/>
        </w:rPr>
        <w:t xml:space="preserve"> </w:t>
      </w:r>
    </w:p>
    <w:p w:rsidR="00B91713" w:rsidRPr="00112425" w:rsidRDefault="00B91713" w:rsidP="002F4A49">
      <w:pPr>
        <w:keepNext/>
        <w:keepLines/>
        <w:rPr>
          <w:rFonts w:ascii="Tahoma" w:hAnsi="Tahoma" w:cs="Tahoma"/>
        </w:rPr>
      </w:pPr>
      <w:r w:rsidRPr="00112425">
        <w:rPr>
          <w:rFonts w:ascii="Tahoma" w:hAnsi="Tahoma" w:cs="Tahoma"/>
        </w:rPr>
        <w:t>__________________________________                 Žig                               _______________</w:t>
      </w:r>
    </w:p>
    <w:p w:rsidR="00B91713" w:rsidRPr="00112425" w:rsidRDefault="00B91713" w:rsidP="002F4A49">
      <w:pPr>
        <w:keepNext/>
        <w:keepLines/>
        <w:rPr>
          <w:rFonts w:ascii="Tahoma" w:hAnsi="Tahoma" w:cs="Tahoma"/>
        </w:rPr>
      </w:pPr>
      <w:r w:rsidRPr="00112425">
        <w:rPr>
          <w:rFonts w:ascii="Tahoma" w:hAnsi="Tahoma" w:cs="Tahoma"/>
        </w:rPr>
        <w:t xml:space="preserve">( podpis odgovorne osebe)                                                                             (kraj in datum) </w:t>
      </w:r>
    </w:p>
    <w:p w:rsidR="00B91713" w:rsidRPr="00112425" w:rsidRDefault="00B91713" w:rsidP="002F4A49">
      <w:pPr>
        <w:keepNext/>
        <w:keepLines/>
        <w:rPr>
          <w:rFonts w:ascii="Tahoma" w:hAnsi="Tahoma" w:cs="Tahoma"/>
        </w:rPr>
      </w:pPr>
    </w:p>
    <w:p w:rsidR="00B91713" w:rsidRPr="00112425" w:rsidRDefault="00B91713" w:rsidP="002F4A49">
      <w:pPr>
        <w:keepNext/>
        <w:keepLines/>
        <w:jc w:val="both"/>
        <w:rPr>
          <w:rFonts w:ascii="Tahoma" w:hAnsi="Tahoma" w:cs="Tahoma"/>
          <w:i/>
          <w:sz w:val="18"/>
          <w:szCs w:val="18"/>
        </w:rPr>
      </w:pPr>
      <w:r w:rsidRPr="00112425">
        <w:rPr>
          <w:rFonts w:ascii="Tahoma" w:hAnsi="Tahoma" w:cs="Tahoma"/>
          <w:b/>
          <w:i/>
          <w:sz w:val="18"/>
          <w:szCs w:val="18"/>
        </w:rPr>
        <w:t>Opomba</w:t>
      </w:r>
      <w:r w:rsidRPr="00112425">
        <w:rPr>
          <w:rFonts w:ascii="Tahoma" w:hAnsi="Tahoma" w:cs="Tahoma"/>
          <w:i/>
          <w:sz w:val="18"/>
          <w:szCs w:val="18"/>
        </w:rPr>
        <w:t>: Obrazec se po potrebi fotokopira.</w:t>
      </w:r>
    </w:p>
    <w:p w:rsidR="00801AFA" w:rsidRDefault="00801AFA" w:rsidP="002F4A49">
      <w:pPr>
        <w:keepNext/>
        <w:keepLines/>
        <w:rPr>
          <w:rFonts w:ascii="Tahoma" w:hAnsi="Tahoma" w:cs="Tahoma"/>
        </w:rPr>
      </w:pPr>
    </w:p>
    <w:p w:rsidR="00CB23D7" w:rsidRDefault="00CB23D7" w:rsidP="002F4A49">
      <w:pPr>
        <w:keepNext/>
        <w:keepLines/>
        <w:rPr>
          <w:rFonts w:ascii="Tahoma" w:hAnsi="Tahoma" w:cs="Tahoma"/>
        </w:rPr>
      </w:pPr>
    </w:p>
    <w:p w:rsidR="00CB23D7" w:rsidRDefault="00CB23D7" w:rsidP="002F4A49">
      <w:pPr>
        <w:keepNext/>
        <w:keepLines/>
        <w:rPr>
          <w:rFonts w:ascii="Tahoma" w:hAnsi="Tahoma" w:cs="Tahoma"/>
        </w:rPr>
      </w:pPr>
    </w:p>
    <w:p w:rsidR="00CB23D7" w:rsidRPr="00112425" w:rsidRDefault="00CB23D7" w:rsidP="002F4A49">
      <w:pPr>
        <w:keepNext/>
        <w:keepLines/>
        <w:rPr>
          <w:rFonts w:ascii="Tahoma" w:hAnsi="Tahoma" w:cs="Tahoma"/>
        </w:rPr>
      </w:pPr>
    </w:p>
    <w:p w:rsidR="00EC7886" w:rsidRDefault="00EC7886" w:rsidP="002F4A49">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503"/>
      </w:tblGrid>
      <w:tr w:rsidR="00BD0B94" w:rsidRPr="00112425" w:rsidTr="00210F1D">
        <w:tc>
          <w:tcPr>
            <w:tcW w:w="8217" w:type="dxa"/>
            <w:tcBorders>
              <w:top w:val="single" w:sz="4" w:space="0" w:color="auto"/>
              <w:left w:val="single" w:sz="4" w:space="0" w:color="auto"/>
              <w:bottom w:val="single" w:sz="4" w:space="0" w:color="auto"/>
              <w:right w:val="single" w:sz="4" w:space="0" w:color="808080"/>
            </w:tcBorders>
          </w:tcPr>
          <w:p w:rsidR="00BD0B94" w:rsidRPr="00112425" w:rsidRDefault="00BD0B94" w:rsidP="00210F1D">
            <w:pPr>
              <w:keepNext/>
              <w:keepLines/>
              <w:jc w:val="both"/>
              <w:rPr>
                <w:rFonts w:ascii="Tahoma" w:hAnsi="Tahoma" w:cs="Tahoma"/>
              </w:rPr>
            </w:pPr>
            <w:r>
              <w:rPr>
                <w:rFonts w:ascii="Tahoma" w:hAnsi="Tahoma" w:cs="Tahoma"/>
              </w:rPr>
              <w:lastRenderedPageBreak/>
              <w:t>STROKOVNA SPOSOBNOST</w:t>
            </w:r>
          </w:p>
        </w:tc>
        <w:tc>
          <w:tcPr>
            <w:tcW w:w="1503" w:type="dxa"/>
            <w:tcBorders>
              <w:top w:val="single" w:sz="4" w:space="0" w:color="auto"/>
              <w:left w:val="single" w:sz="4" w:space="0" w:color="808080"/>
              <w:bottom w:val="single" w:sz="4" w:space="0" w:color="auto"/>
              <w:right w:val="single" w:sz="4" w:space="0" w:color="auto"/>
            </w:tcBorders>
            <w:hideMark/>
          </w:tcPr>
          <w:p w:rsidR="00BD0B94" w:rsidRPr="00112425" w:rsidRDefault="00BD0B94" w:rsidP="00BD0B94">
            <w:pPr>
              <w:keepNext/>
              <w:keepLines/>
              <w:rPr>
                <w:rFonts w:ascii="Tahoma" w:hAnsi="Tahoma" w:cs="Tahoma"/>
                <w:b/>
                <w:i/>
              </w:rPr>
            </w:pPr>
            <w:r w:rsidRPr="00112425">
              <w:rPr>
                <w:rFonts w:ascii="Tahoma" w:hAnsi="Tahoma" w:cs="Tahoma"/>
                <w:b/>
                <w:i/>
              </w:rPr>
              <w:t>Priloga 6</w:t>
            </w:r>
          </w:p>
        </w:tc>
      </w:tr>
    </w:tbl>
    <w:p w:rsidR="00EC7886" w:rsidRDefault="00EC7886"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b/>
          <w:color w:val="000000"/>
        </w:rPr>
      </w:pPr>
      <w:r>
        <w:rPr>
          <w:rFonts w:ascii="Tahoma" w:hAnsi="Tahoma" w:cs="Tahoma"/>
          <w:b/>
        </w:rPr>
        <w:t>VKS-</w:t>
      </w:r>
      <w:r w:rsidR="009A548D">
        <w:rPr>
          <w:rFonts w:ascii="Tahoma" w:hAnsi="Tahoma" w:cs="Tahoma"/>
          <w:b/>
        </w:rPr>
        <w:t>11</w:t>
      </w:r>
      <w:r>
        <w:rPr>
          <w:rFonts w:ascii="Tahoma" w:hAnsi="Tahoma" w:cs="Tahoma"/>
          <w:b/>
        </w:rPr>
        <w:t>/2</w:t>
      </w:r>
      <w:r w:rsidR="009A548D">
        <w:rPr>
          <w:rFonts w:ascii="Tahoma" w:hAnsi="Tahoma" w:cs="Tahoma"/>
          <w:b/>
        </w:rPr>
        <w:t>2</w:t>
      </w:r>
      <w:r w:rsidRPr="00112425">
        <w:rPr>
          <w:rFonts w:ascii="Tahoma" w:hAnsi="Tahoma" w:cs="Tahoma"/>
          <w:b/>
        </w:rPr>
        <w:t xml:space="preserve"> </w:t>
      </w:r>
      <w:r>
        <w:rPr>
          <w:rFonts w:ascii="Tahoma" w:hAnsi="Tahoma" w:cs="Tahoma"/>
          <w:b/>
          <w:color w:val="000000"/>
        </w:rPr>
        <w:t>Zamenjava diesel agregata na CČN Ljubljana</w:t>
      </w:r>
    </w:p>
    <w:p w:rsidR="00E7087E" w:rsidRDefault="00E7087E" w:rsidP="002F4A49">
      <w:pPr>
        <w:keepNext/>
        <w:keepLines/>
        <w:jc w:val="both"/>
        <w:rPr>
          <w:rFonts w:ascii="Tahoma" w:hAnsi="Tahoma" w:cs="Tahoma"/>
          <w:i/>
          <w:sz w:val="18"/>
          <w:szCs w:val="18"/>
        </w:rPr>
      </w:pPr>
    </w:p>
    <w:p w:rsidR="00BD0B94" w:rsidRPr="00112425" w:rsidRDefault="00BD0B94" w:rsidP="00BD0B94">
      <w:pPr>
        <w:keepNext/>
        <w:keepLines/>
        <w:autoSpaceDE w:val="0"/>
        <w:autoSpaceDN w:val="0"/>
        <w:adjustRightInd w:val="0"/>
        <w:spacing w:after="25"/>
        <w:jc w:val="both"/>
        <w:rPr>
          <w:rFonts w:ascii="Tahoma" w:hAnsi="Tahoma" w:cs="Tahoma"/>
        </w:rPr>
      </w:pPr>
      <w:r>
        <w:rPr>
          <w:rFonts w:ascii="Tahoma" w:hAnsi="Tahoma" w:cs="Tahoma"/>
        </w:rPr>
        <w:t>Pri izvedbi predmetnega javnega naročila bo sodeloval spodaj navedeni kader:</w:t>
      </w:r>
    </w:p>
    <w:p w:rsidR="00BD0B94" w:rsidRDefault="00BD0B94" w:rsidP="00BD0B94">
      <w:pPr>
        <w:keepNext/>
        <w:keepLines/>
        <w:jc w:val="both"/>
        <w:rPr>
          <w:rFonts w:ascii="Tahoma" w:hAnsi="Tahoma" w:cs="Tahoma"/>
          <w:i/>
          <w:sz w:val="18"/>
          <w:szCs w:val="18"/>
        </w:rPr>
      </w:pPr>
    </w:p>
    <w:p w:rsidR="00BD0B94" w:rsidRDefault="00BD0B94" w:rsidP="00BD0B94">
      <w:pPr>
        <w:keepNext/>
        <w:keepLines/>
        <w:jc w:val="both"/>
        <w:rPr>
          <w:rFonts w:ascii="Tahoma" w:hAnsi="Tahoma" w:cs="Tahoma"/>
          <w:i/>
          <w:sz w:val="18"/>
          <w:szCs w:val="18"/>
        </w:rPr>
      </w:pPr>
    </w:p>
    <w:tbl>
      <w:tblPr>
        <w:tblW w:w="92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826"/>
        <w:gridCol w:w="1509"/>
        <w:gridCol w:w="2225"/>
        <w:gridCol w:w="2164"/>
      </w:tblGrid>
      <w:tr w:rsidR="00C573AE" w:rsidRPr="00112425" w:rsidTr="00C573AE">
        <w:trPr>
          <w:trHeight w:val="290"/>
        </w:trPr>
        <w:tc>
          <w:tcPr>
            <w:tcW w:w="514" w:type="dxa"/>
            <w:tcBorders>
              <w:top w:val="single" w:sz="4" w:space="0" w:color="auto"/>
              <w:left w:val="single" w:sz="4" w:space="0" w:color="auto"/>
              <w:bottom w:val="single" w:sz="4" w:space="0" w:color="auto"/>
              <w:right w:val="single" w:sz="4" w:space="0" w:color="auto"/>
            </w:tcBorders>
          </w:tcPr>
          <w:p w:rsidR="00C573AE" w:rsidRPr="00112425" w:rsidRDefault="00C573AE" w:rsidP="00210F1D">
            <w:pPr>
              <w:keepNext/>
              <w:keepLines/>
              <w:jc w:val="center"/>
              <w:rPr>
                <w:rFonts w:ascii="Tahoma" w:hAnsi="Tahoma" w:cs="Tahoma"/>
              </w:rPr>
            </w:pPr>
          </w:p>
        </w:tc>
        <w:tc>
          <w:tcPr>
            <w:tcW w:w="2826" w:type="dxa"/>
            <w:tcBorders>
              <w:top w:val="single" w:sz="4" w:space="0" w:color="auto"/>
              <w:left w:val="single" w:sz="4" w:space="0" w:color="auto"/>
              <w:bottom w:val="single" w:sz="4" w:space="0" w:color="auto"/>
              <w:right w:val="single" w:sz="4" w:space="0" w:color="auto"/>
            </w:tcBorders>
            <w:hideMark/>
          </w:tcPr>
          <w:p w:rsidR="00C573AE" w:rsidRPr="00112425" w:rsidRDefault="00C573AE" w:rsidP="00210F1D">
            <w:pPr>
              <w:keepNext/>
              <w:keepLines/>
              <w:spacing w:before="120" w:after="120"/>
              <w:jc w:val="center"/>
              <w:rPr>
                <w:rFonts w:ascii="Tahoma" w:hAnsi="Tahoma" w:cs="Tahoma"/>
              </w:rPr>
            </w:pPr>
            <w:r>
              <w:rPr>
                <w:rFonts w:ascii="Tahoma" w:hAnsi="Tahoma" w:cs="Tahoma"/>
              </w:rPr>
              <w:t>Ime in priimek</w:t>
            </w:r>
          </w:p>
        </w:tc>
        <w:tc>
          <w:tcPr>
            <w:tcW w:w="1509" w:type="dxa"/>
            <w:tcBorders>
              <w:top w:val="single" w:sz="4" w:space="0" w:color="auto"/>
              <w:left w:val="single" w:sz="4" w:space="0" w:color="auto"/>
              <w:bottom w:val="single" w:sz="4" w:space="0" w:color="auto"/>
              <w:right w:val="single" w:sz="4" w:space="0" w:color="auto"/>
            </w:tcBorders>
            <w:hideMark/>
          </w:tcPr>
          <w:p w:rsidR="00C573AE" w:rsidRPr="00112425" w:rsidRDefault="00C573AE" w:rsidP="00210F1D">
            <w:pPr>
              <w:keepNext/>
              <w:keepLines/>
              <w:spacing w:before="120" w:after="120"/>
              <w:jc w:val="center"/>
              <w:rPr>
                <w:rFonts w:ascii="Tahoma" w:hAnsi="Tahoma" w:cs="Tahoma"/>
              </w:rPr>
            </w:pPr>
            <w:r>
              <w:rPr>
                <w:rFonts w:ascii="Tahoma" w:hAnsi="Tahoma" w:cs="Tahoma"/>
              </w:rPr>
              <w:t>Funkcija</w:t>
            </w:r>
          </w:p>
        </w:tc>
        <w:tc>
          <w:tcPr>
            <w:tcW w:w="2225" w:type="dxa"/>
            <w:tcBorders>
              <w:top w:val="single" w:sz="4" w:space="0" w:color="auto"/>
              <w:left w:val="single" w:sz="4" w:space="0" w:color="auto"/>
              <w:bottom w:val="single" w:sz="4" w:space="0" w:color="auto"/>
              <w:right w:val="single" w:sz="4" w:space="0" w:color="auto"/>
            </w:tcBorders>
          </w:tcPr>
          <w:p w:rsidR="00C573AE" w:rsidRPr="00112425" w:rsidRDefault="00C573AE" w:rsidP="00210F1D">
            <w:pPr>
              <w:keepNext/>
              <w:keepLines/>
              <w:spacing w:before="120" w:after="120"/>
              <w:jc w:val="center"/>
              <w:rPr>
                <w:rFonts w:ascii="Tahoma" w:hAnsi="Tahoma" w:cs="Tahoma"/>
              </w:rPr>
            </w:pPr>
            <w:r>
              <w:rPr>
                <w:rFonts w:ascii="Tahoma" w:hAnsi="Tahoma" w:cs="Tahoma"/>
              </w:rPr>
              <w:t>Š</w:t>
            </w:r>
            <w:r w:rsidRPr="00D06D34">
              <w:rPr>
                <w:rFonts w:ascii="Tahoma" w:hAnsi="Tahoma" w:cs="Tahoma"/>
              </w:rPr>
              <w:t>t. vpisa v imenik IZS</w:t>
            </w:r>
          </w:p>
        </w:tc>
        <w:tc>
          <w:tcPr>
            <w:tcW w:w="2164" w:type="dxa"/>
            <w:tcBorders>
              <w:top w:val="single" w:sz="4" w:space="0" w:color="auto"/>
              <w:left w:val="single" w:sz="4" w:space="0" w:color="auto"/>
              <w:bottom w:val="single" w:sz="4" w:space="0" w:color="auto"/>
              <w:right w:val="single" w:sz="4" w:space="0" w:color="auto"/>
            </w:tcBorders>
          </w:tcPr>
          <w:p w:rsidR="00C573AE" w:rsidRPr="00112425" w:rsidRDefault="00C573AE" w:rsidP="00210F1D">
            <w:pPr>
              <w:keepNext/>
              <w:keepLines/>
              <w:spacing w:before="120" w:after="120"/>
              <w:jc w:val="center"/>
              <w:rPr>
                <w:rFonts w:ascii="Tahoma" w:hAnsi="Tahoma" w:cs="Tahoma"/>
              </w:rPr>
            </w:pPr>
            <w:r w:rsidRPr="00112425">
              <w:rPr>
                <w:rFonts w:ascii="Tahoma" w:hAnsi="Tahoma" w:cs="Tahoma"/>
              </w:rPr>
              <w:t xml:space="preserve">Delodajalec </w:t>
            </w:r>
          </w:p>
        </w:tc>
      </w:tr>
      <w:tr w:rsidR="00C573AE" w:rsidRPr="00112425" w:rsidTr="00EF7392">
        <w:trPr>
          <w:trHeight w:val="481"/>
        </w:trPr>
        <w:tc>
          <w:tcPr>
            <w:tcW w:w="514" w:type="dxa"/>
            <w:tcBorders>
              <w:top w:val="single" w:sz="4" w:space="0" w:color="auto"/>
              <w:left w:val="single" w:sz="4" w:space="0" w:color="auto"/>
              <w:bottom w:val="single" w:sz="4" w:space="0" w:color="auto"/>
              <w:right w:val="single" w:sz="4" w:space="0" w:color="auto"/>
            </w:tcBorders>
            <w:hideMark/>
          </w:tcPr>
          <w:p w:rsidR="00C573AE" w:rsidRPr="00112425" w:rsidRDefault="00C573AE" w:rsidP="00210F1D">
            <w:pPr>
              <w:keepNext/>
              <w:keepLines/>
              <w:spacing w:before="20" w:after="20"/>
              <w:jc w:val="center"/>
              <w:rPr>
                <w:rFonts w:ascii="Tahoma" w:hAnsi="Tahoma" w:cs="Tahoma"/>
              </w:rPr>
            </w:pPr>
            <w:r w:rsidRPr="00112425">
              <w:rPr>
                <w:rFonts w:ascii="Tahoma" w:hAnsi="Tahoma" w:cs="Tahoma"/>
              </w:rPr>
              <w:t>1.</w:t>
            </w:r>
          </w:p>
        </w:tc>
        <w:tc>
          <w:tcPr>
            <w:tcW w:w="2826" w:type="dxa"/>
            <w:tcBorders>
              <w:top w:val="single" w:sz="4" w:space="0" w:color="auto"/>
              <w:left w:val="single" w:sz="4" w:space="0" w:color="auto"/>
              <w:bottom w:val="single" w:sz="4" w:space="0" w:color="auto"/>
              <w:right w:val="single" w:sz="4" w:space="0" w:color="auto"/>
            </w:tcBorders>
            <w:vAlign w:val="center"/>
          </w:tcPr>
          <w:p w:rsidR="00C573AE" w:rsidRPr="00112425" w:rsidRDefault="00C573AE" w:rsidP="00210F1D">
            <w:pPr>
              <w:keepNext/>
              <w:keepLines/>
              <w:spacing w:before="20" w:after="20"/>
              <w:jc w:val="both"/>
              <w:rPr>
                <w:rFonts w:ascii="Tahoma" w:hAnsi="Tahoma" w:cs="Tahoma"/>
              </w:rPr>
            </w:pPr>
          </w:p>
        </w:tc>
        <w:tc>
          <w:tcPr>
            <w:tcW w:w="1509" w:type="dxa"/>
            <w:tcBorders>
              <w:top w:val="single" w:sz="4" w:space="0" w:color="auto"/>
              <w:left w:val="single" w:sz="4" w:space="0" w:color="auto"/>
              <w:bottom w:val="single" w:sz="4" w:space="0" w:color="auto"/>
              <w:right w:val="single" w:sz="4" w:space="0" w:color="auto"/>
            </w:tcBorders>
            <w:vAlign w:val="center"/>
          </w:tcPr>
          <w:p w:rsidR="00C573AE" w:rsidRPr="00112425" w:rsidRDefault="00C573AE" w:rsidP="00BD0B94">
            <w:pPr>
              <w:keepNext/>
              <w:keepLines/>
              <w:spacing w:before="20" w:after="20"/>
              <w:jc w:val="both"/>
              <w:rPr>
                <w:rFonts w:ascii="Tahoma" w:hAnsi="Tahoma" w:cs="Tahoma"/>
              </w:rPr>
            </w:pPr>
            <w:r>
              <w:rPr>
                <w:rFonts w:ascii="Tahoma" w:hAnsi="Tahoma" w:cs="Tahoma"/>
              </w:rPr>
              <w:t>Vodja del</w:t>
            </w:r>
          </w:p>
        </w:tc>
        <w:tc>
          <w:tcPr>
            <w:tcW w:w="2225"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C573AE" w:rsidRPr="00112425" w:rsidRDefault="00C573AE" w:rsidP="00210F1D">
            <w:pPr>
              <w:keepNext/>
              <w:keepLines/>
              <w:spacing w:before="20" w:after="20"/>
              <w:jc w:val="both"/>
              <w:rPr>
                <w:rFonts w:ascii="Tahoma" w:hAnsi="Tahoma" w:cs="Tahoma"/>
              </w:rPr>
            </w:pPr>
          </w:p>
        </w:tc>
        <w:tc>
          <w:tcPr>
            <w:tcW w:w="2164" w:type="dxa"/>
            <w:tcBorders>
              <w:top w:val="single" w:sz="4" w:space="0" w:color="auto"/>
              <w:left w:val="single" w:sz="4" w:space="0" w:color="auto"/>
              <w:bottom w:val="single" w:sz="4" w:space="0" w:color="auto"/>
              <w:right w:val="single" w:sz="4" w:space="0" w:color="auto"/>
            </w:tcBorders>
            <w:vAlign w:val="center"/>
          </w:tcPr>
          <w:p w:rsidR="00C573AE" w:rsidRPr="00112425" w:rsidRDefault="00C573AE" w:rsidP="00210F1D">
            <w:pPr>
              <w:keepNext/>
              <w:keepLines/>
              <w:spacing w:before="20" w:after="20"/>
              <w:jc w:val="both"/>
              <w:rPr>
                <w:rFonts w:ascii="Tahoma" w:hAnsi="Tahoma" w:cs="Tahoma"/>
              </w:rPr>
            </w:pPr>
          </w:p>
        </w:tc>
      </w:tr>
      <w:tr w:rsidR="00C573AE" w:rsidRPr="00112425" w:rsidTr="00C573AE">
        <w:trPr>
          <w:trHeight w:val="481"/>
        </w:trPr>
        <w:tc>
          <w:tcPr>
            <w:tcW w:w="514" w:type="dxa"/>
            <w:tcBorders>
              <w:top w:val="single" w:sz="4" w:space="0" w:color="auto"/>
              <w:left w:val="single" w:sz="4" w:space="0" w:color="auto"/>
              <w:bottom w:val="single" w:sz="4" w:space="0" w:color="auto"/>
              <w:right w:val="single" w:sz="4" w:space="0" w:color="auto"/>
            </w:tcBorders>
          </w:tcPr>
          <w:p w:rsidR="00C573AE" w:rsidRPr="00112425" w:rsidRDefault="00C573AE" w:rsidP="00210F1D">
            <w:pPr>
              <w:keepNext/>
              <w:keepLines/>
              <w:spacing w:before="20" w:after="20"/>
              <w:jc w:val="center"/>
              <w:rPr>
                <w:rFonts w:ascii="Tahoma" w:hAnsi="Tahoma" w:cs="Tahoma"/>
              </w:rPr>
            </w:pPr>
            <w:r>
              <w:rPr>
                <w:rFonts w:ascii="Tahoma" w:hAnsi="Tahoma" w:cs="Tahoma"/>
              </w:rPr>
              <w:t>2.</w:t>
            </w:r>
          </w:p>
        </w:tc>
        <w:tc>
          <w:tcPr>
            <w:tcW w:w="2826" w:type="dxa"/>
            <w:tcBorders>
              <w:top w:val="single" w:sz="4" w:space="0" w:color="auto"/>
              <w:left w:val="single" w:sz="4" w:space="0" w:color="auto"/>
              <w:bottom w:val="single" w:sz="4" w:space="0" w:color="auto"/>
              <w:right w:val="single" w:sz="4" w:space="0" w:color="auto"/>
            </w:tcBorders>
            <w:vAlign w:val="center"/>
          </w:tcPr>
          <w:p w:rsidR="00C573AE" w:rsidRPr="00112425" w:rsidRDefault="00C573AE" w:rsidP="00210F1D">
            <w:pPr>
              <w:keepNext/>
              <w:keepLines/>
              <w:spacing w:before="20" w:after="20"/>
              <w:jc w:val="both"/>
              <w:rPr>
                <w:rFonts w:ascii="Tahoma" w:hAnsi="Tahoma" w:cs="Tahoma"/>
              </w:rPr>
            </w:pPr>
          </w:p>
        </w:tc>
        <w:tc>
          <w:tcPr>
            <w:tcW w:w="1509" w:type="dxa"/>
            <w:tcBorders>
              <w:top w:val="single" w:sz="4" w:space="0" w:color="auto"/>
              <w:left w:val="single" w:sz="4" w:space="0" w:color="auto"/>
              <w:bottom w:val="single" w:sz="4" w:space="0" w:color="auto"/>
              <w:right w:val="single" w:sz="4" w:space="0" w:color="auto"/>
            </w:tcBorders>
            <w:vAlign w:val="center"/>
          </w:tcPr>
          <w:p w:rsidR="00C573AE" w:rsidRDefault="00C573AE" w:rsidP="00BD0B94">
            <w:pPr>
              <w:keepNext/>
              <w:keepLines/>
              <w:spacing w:before="20" w:after="20"/>
              <w:jc w:val="both"/>
              <w:rPr>
                <w:rFonts w:ascii="Tahoma" w:hAnsi="Tahoma" w:cs="Tahoma"/>
              </w:rPr>
            </w:pPr>
            <w:r>
              <w:rPr>
                <w:rFonts w:ascii="Tahoma" w:hAnsi="Tahoma" w:cs="Tahoma"/>
              </w:rPr>
              <w:t xml:space="preserve">Pooblaščeni inženir </w:t>
            </w:r>
          </w:p>
        </w:tc>
        <w:tc>
          <w:tcPr>
            <w:tcW w:w="2225" w:type="dxa"/>
            <w:tcBorders>
              <w:top w:val="single" w:sz="4" w:space="0" w:color="auto"/>
              <w:left w:val="single" w:sz="4" w:space="0" w:color="auto"/>
              <w:bottom w:val="single" w:sz="4" w:space="0" w:color="auto"/>
              <w:right w:val="single" w:sz="4" w:space="0" w:color="auto"/>
            </w:tcBorders>
          </w:tcPr>
          <w:p w:rsidR="00C573AE" w:rsidRPr="00112425" w:rsidRDefault="00C573AE" w:rsidP="00210F1D">
            <w:pPr>
              <w:keepNext/>
              <w:keepLines/>
              <w:spacing w:before="20" w:after="20"/>
              <w:jc w:val="both"/>
              <w:rPr>
                <w:rFonts w:ascii="Tahoma" w:hAnsi="Tahoma" w:cs="Tahoma"/>
              </w:rPr>
            </w:pPr>
          </w:p>
        </w:tc>
        <w:tc>
          <w:tcPr>
            <w:tcW w:w="2164" w:type="dxa"/>
            <w:tcBorders>
              <w:top w:val="single" w:sz="4" w:space="0" w:color="auto"/>
              <w:left w:val="single" w:sz="4" w:space="0" w:color="auto"/>
              <w:bottom w:val="single" w:sz="4" w:space="0" w:color="auto"/>
              <w:right w:val="single" w:sz="4" w:space="0" w:color="auto"/>
            </w:tcBorders>
            <w:vAlign w:val="center"/>
          </w:tcPr>
          <w:p w:rsidR="00C573AE" w:rsidRPr="00112425" w:rsidRDefault="00C573AE" w:rsidP="00210F1D">
            <w:pPr>
              <w:keepNext/>
              <w:keepLines/>
              <w:spacing w:before="20" w:after="20"/>
              <w:jc w:val="both"/>
              <w:rPr>
                <w:rFonts w:ascii="Tahoma" w:hAnsi="Tahoma" w:cs="Tahoma"/>
              </w:rPr>
            </w:pPr>
          </w:p>
        </w:tc>
      </w:tr>
      <w:tr w:rsidR="00C573AE" w:rsidRPr="00112425" w:rsidTr="00C573AE">
        <w:trPr>
          <w:trHeight w:val="481"/>
        </w:trPr>
        <w:tc>
          <w:tcPr>
            <w:tcW w:w="514" w:type="dxa"/>
            <w:tcBorders>
              <w:top w:val="single" w:sz="4" w:space="0" w:color="auto"/>
              <w:left w:val="single" w:sz="4" w:space="0" w:color="auto"/>
              <w:bottom w:val="single" w:sz="4" w:space="0" w:color="auto"/>
              <w:right w:val="single" w:sz="4" w:space="0" w:color="auto"/>
            </w:tcBorders>
          </w:tcPr>
          <w:p w:rsidR="00C573AE" w:rsidRDefault="00C573AE" w:rsidP="00210F1D">
            <w:pPr>
              <w:keepNext/>
              <w:keepLines/>
              <w:spacing w:before="20" w:after="20"/>
              <w:jc w:val="center"/>
              <w:rPr>
                <w:rFonts w:ascii="Tahoma" w:hAnsi="Tahoma" w:cs="Tahoma"/>
              </w:rPr>
            </w:pPr>
            <w:r>
              <w:rPr>
                <w:rFonts w:ascii="Tahoma" w:hAnsi="Tahoma" w:cs="Tahoma"/>
              </w:rPr>
              <w:t>3.</w:t>
            </w:r>
          </w:p>
        </w:tc>
        <w:tc>
          <w:tcPr>
            <w:tcW w:w="2826" w:type="dxa"/>
            <w:tcBorders>
              <w:top w:val="single" w:sz="4" w:space="0" w:color="auto"/>
              <w:left w:val="single" w:sz="4" w:space="0" w:color="auto"/>
              <w:bottom w:val="single" w:sz="4" w:space="0" w:color="auto"/>
              <w:right w:val="single" w:sz="4" w:space="0" w:color="auto"/>
            </w:tcBorders>
            <w:vAlign w:val="center"/>
          </w:tcPr>
          <w:p w:rsidR="00C573AE" w:rsidRPr="00112425" w:rsidRDefault="00C573AE" w:rsidP="00210F1D">
            <w:pPr>
              <w:keepNext/>
              <w:keepLines/>
              <w:spacing w:before="20" w:after="20"/>
              <w:jc w:val="both"/>
              <w:rPr>
                <w:rFonts w:ascii="Tahoma" w:hAnsi="Tahoma" w:cs="Tahoma"/>
              </w:rPr>
            </w:pPr>
          </w:p>
        </w:tc>
        <w:tc>
          <w:tcPr>
            <w:tcW w:w="1509" w:type="dxa"/>
            <w:tcBorders>
              <w:top w:val="single" w:sz="4" w:space="0" w:color="auto"/>
              <w:left w:val="single" w:sz="4" w:space="0" w:color="auto"/>
              <w:bottom w:val="single" w:sz="4" w:space="0" w:color="auto"/>
              <w:right w:val="single" w:sz="4" w:space="0" w:color="auto"/>
            </w:tcBorders>
            <w:vAlign w:val="center"/>
          </w:tcPr>
          <w:p w:rsidR="00C573AE" w:rsidRDefault="00C573AE" w:rsidP="00210F1D">
            <w:pPr>
              <w:keepNext/>
              <w:keepLines/>
              <w:spacing w:before="20" w:after="20"/>
              <w:jc w:val="both"/>
              <w:rPr>
                <w:rFonts w:ascii="Tahoma" w:hAnsi="Tahoma" w:cs="Tahoma"/>
              </w:rPr>
            </w:pPr>
            <w:r>
              <w:rPr>
                <w:rFonts w:ascii="Tahoma" w:hAnsi="Tahoma" w:cs="Tahoma"/>
              </w:rPr>
              <w:t>Administrator</w:t>
            </w:r>
          </w:p>
        </w:tc>
        <w:tc>
          <w:tcPr>
            <w:tcW w:w="2225"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C573AE" w:rsidRPr="00112425" w:rsidRDefault="00C573AE" w:rsidP="00210F1D">
            <w:pPr>
              <w:keepNext/>
              <w:keepLines/>
              <w:spacing w:before="20" w:after="20"/>
              <w:jc w:val="both"/>
              <w:rPr>
                <w:rFonts w:ascii="Tahoma" w:hAnsi="Tahoma" w:cs="Tahoma"/>
              </w:rPr>
            </w:pPr>
          </w:p>
        </w:tc>
        <w:tc>
          <w:tcPr>
            <w:tcW w:w="2164" w:type="dxa"/>
            <w:tcBorders>
              <w:top w:val="single" w:sz="4" w:space="0" w:color="auto"/>
              <w:left w:val="single" w:sz="4" w:space="0" w:color="auto"/>
              <w:bottom w:val="single" w:sz="4" w:space="0" w:color="auto"/>
              <w:right w:val="single" w:sz="4" w:space="0" w:color="auto"/>
            </w:tcBorders>
            <w:vAlign w:val="center"/>
          </w:tcPr>
          <w:p w:rsidR="00C573AE" w:rsidRPr="00112425" w:rsidRDefault="00C573AE" w:rsidP="00210F1D">
            <w:pPr>
              <w:keepNext/>
              <w:keepLines/>
              <w:spacing w:before="20" w:after="20"/>
              <w:jc w:val="both"/>
              <w:rPr>
                <w:rFonts w:ascii="Tahoma" w:hAnsi="Tahoma" w:cs="Tahoma"/>
              </w:rPr>
            </w:pPr>
          </w:p>
        </w:tc>
      </w:tr>
      <w:tr w:rsidR="00C573AE" w:rsidRPr="00112425" w:rsidTr="00C573AE">
        <w:trPr>
          <w:trHeight w:val="481"/>
        </w:trPr>
        <w:tc>
          <w:tcPr>
            <w:tcW w:w="514" w:type="dxa"/>
            <w:tcBorders>
              <w:top w:val="single" w:sz="4" w:space="0" w:color="auto"/>
              <w:left w:val="single" w:sz="4" w:space="0" w:color="auto"/>
              <w:bottom w:val="single" w:sz="4" w:space="0" w:color="auto"/>
              <w:right w:val="single" w:sz="4" w:space="0" w:color="auto"/>
            </w:tcBorders>
          </w:tcPr>
          <w:p w:rsidR="00C573AE" w:rsidRDefault="00C573AE" w:rsidP="00210F1D">
            <w:pPr>
              <w:keepNext/>
              <w:keepLines/>
              <w:spacing w:before="20" w:after="20"/>
              <w:jc w:val="center"/>
              <w:rPr>
                <w:rFonts w:ascii="Tahoma" w:hAnsi="Tahoma" w:cs="Tahoma"/>
              </w:rPr>
            </w:pPr>
            <w:r>
              <w:rPr>
                <w:rFonts w:ascii="Tahoma" w:hAnsi="Tahoma" w:cs="Tahoma"/>
              </w:rPr>
              <w:t>…</w:t>
            </w:r>
          </w:p>
        </w:tc>
        <w:tc>
          <w:tcPr>
            <w:tcW w:w="2826" w:type="dxa"/>
            <w:tcBorders>
              <w:top w:val="single" w:sz="4" w:space="0" w:color="auto"/>
              <w:left w:val="single" w:sz="4" w:space="0" w:color="auto"/>
              <w:bottom w:val="single" w:sz="4" w:space="0" w:color="auto"/>
              <w:right w:val="single" w:sz="4" w:space="0" w:color="auto"/>
            </w:tcBorders>
            <w:vAlign w:val="center"/>
          </w:tcPr>
          <w:p w:rsidR="00C573AE" w:rsidRPr="00112425" w:rsidRDefault="00C573AE" w:rsidP="00210F1D">
            <w:pPr>
              <w:keepNext/>
              <w:keepLines/>
              <w:spacing w:before="20" w:after="20"/>
              <w:jc w:val="both"/>
              <w:rPr>
                <w:rFonts w:ascii="Tahoma" w:hAnsi="Tahoma" w:cs="Tahoma"/>
              </w:rPr>
            </w:pPr>
          </w:p>
        </w:tc>
        <w:tc>
          <w:tcPr>
            <w:tcW w:w="1509" w:type="dxa"/>
            <w:tcBorders>
              <w:top w:val="single" w:sz="4" w:space="0" w:color="auto"/>
              <w:left w:val="single" w:sz="4" w:space="0" w:color="auto"/>
              <w:bottom w:val="single" w:sz="4" w:space="0" w:color="auto"/>
              <w:right w:val="single" w:sz="4" w:space="0" w:color="auto"/>
            </w:tcBorders>
            <w:vAlign w:val="center"/>
          </w:tcPr>
          <w:p w:rsidR="00C573AE" w:rsidRDefault="00C573AE" w:rsidP="00210F1D">
            <w:pPr>
              <w:keepNext/>
              <w:keepLines/>
              <w:spacing w:before="20" w:after="20"/>
              <w:jc w:val="both"/>
              <w:rPr>
                <w:rFonts w:ascii="Tahoma" w:hAnsi="Tahoma" w:cs="Tahoma"/>
              </w:rPr>
            </w:pPr>
          </w:p>
        </w:tc>
        <w:tc>
          <w:tcPr>
            <w:tcW w:w="2225"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C573AE" w:rsidRPr="00112425" w:rsidRDefault="00C573AE" w:rsidP="00210F1D">
            <w:pPr>
              <w:keepNext/>
              <w:keepLines/>
              <w:spacing w:before="20" w:after="20"/>
              <w:jc w:val="both"/>
              <w:rPr>
                <w:rFonts w:ascii="Tahoma" w:hAnsi="Tahoma" w:cs="Tahoma"/>
              </w:rPr>
            </w:pPr>
          </w:p>
        </w:tc>
        <w:tc>
          <w:tcPr>
            <w:tcW w:w="2164" w:type="dxa"/>
            <w:tcBorders>
              <w:top w:val="single" w:sz="4" w:space="0" w:color="auto"/>
              <w:left w:val="single" w:sz="4" w:space="0" w:color="auto"/>
              <w:bottom w:val="single" w:sz="4" w:space="0" w:color="auto"/>
              <w:right w:val="single" w:sz="4" w:space="0" w:color="auto"/>
            </w:tcBorders>
            <w:vAlign w:val="center"/>
          </w:tcPr>
          <w:p w:rsidR="00C573AE" w:rsidRPr="00112425" w:rsidRDefault="00C573AE" w:rsidP="00210F1D">
            <w:pPr>
              <w:keepNext/>
              <w:keepLines/>
              <w:spacing w:before="20" w:after="20"/>
              <w:jc w:val="both"/>
              <w:rPr>
                <w:rFonts w:ascii="Tahoma" w:hAnsi="Tahoma" w:cs="Tahoma"/>
              </w:rPr>
            </w:pPr>
          </w:p>
        </w:tc>
      </w:tr>
    </w:tbl>
    <w:p w:rsidR="00BD0B94" w:rsidRDefault="00BD0B94" w:rsidP="00BD0B94">
      <w:pPr>
        <w:keepNext/>
        <w:keepLines/>
        <w:jc w:val="both"/>
        <w:rPr>
          <w:rFonts w:ascii="Tahoma" w:hAnsi="Tahoma" w:cs="Tahoma"/>
          <w:i/>
          <w:sz w:val="18"/>
          <w:szCs w:val="18"/>
        </w:rPr>
      </w:pPr>
    </w:p>
    <w:p w:rsidR="00C573AE" w:rsidRDefault="00C573AE" w:rsidP="00BD0B94">
      <w:pPr>
        <w:keepNext/>
        <w:keepLines/>
        <w:jc w:val="both"/>
        <w:rPr>
          <w:rFonts w:ascii="Tahoma" w:hAnsi="Tahoma" w:cs="Tahoma"/>
          <w:i/>
          <w:sz w:val="18"/>
          <w:szCs w:val="18"/>
        </w:rPr>
      </w:pPr>
    </w:p>
    <w:p w:rsidR="00A61C78" w:rsidRDefault="00C573AE" w:rsidP="00C573AE">
      <w:pPr>
        <w:keepNext/>
        <w:keepLines/>
        <w:jc w:val="both"/>
        <w:rPr>
          <w:rFonts w:ascii="Tahoma" w:hAnsi="Tahoma" w:cs="Tahoma"/>
          <w:b/>
        </w:rPr>
      </w:pPr>
      <w:r w:rsidRPr="002F7CA3">
        <w:rPr>
          <w:rFonts w:ascii="Tahoma" w:hAnsi="Tahoma" w:cs="Tahoma"/>
          <w:b/>
        </w:rPr>
        <w:t xml:space="preserve">Ponudnik se z oddajo ponudbe zavezuje, da bodo navedeni </w:t>
      </w:r>
      <w:r w:rsidR="00A61C78">
        <w:rPr>
          <w:rFonts w:ascii="Tahoma" w:hAnsi="Tahoma" w:cs="Tahoma"/>
          <w:b/>
        </w:rPr>
        <w:t xml:space="preserve">kader </w:t>
      </w:r>
      <w:r w:rsidRPr="002F7CA3">
        <w:rPr>
          <w:rFonts w:ascii="Tahoma" w:hAnsi="Tahoma" w:cs="Tahoma"/>
          <w:b/>
        </w:rPr>
        <w:t xml:space="preserve">tudi neposredno zadolžen za vodenje izvedbe projektiranja in del na predmetnem razpisu. </w:t>
      </w:r>
      <w:r>
        <w:rPr>
          <w:rFonts w:ascii="Tahoma" w:hAnsi="Tahoma" w:cs="Tahoma"/>
          <w:b/>
        </w:rPr>
        <w:t>V</w:t>
      </w:r>
      <w:r w:rsidRPr="002F7CA3">
        <w:rPr>
          <w:rFonts w:ascii="Tahoma" w:hAnsi="Tahoma" w:cs="Tahoma"/>
          <w:b/>
        </w:rPr>
        <w:t>odja del mora biti v času izvajanja del dnevno prisoten na delovišču.</w:t>
      </w:r>
    </w:p>
    <w:p w:rsidR="00A61C78" w:rsidRDefault="00A61C78" w:rsidP="00C573AE">
      <w:pPr>
        <w:keepNext/>
        <w:keepLines/>
        <w:jc w:val="both"/>
        <w:rPr>
          <w:rFonts w:ascii="Tahoma" w:hAnsi="Tahoma" w:cs="Tahoma"/>
          <w:b/>
        </w:rPr>
      </w:pPr>
    </w:p>
    <w:p w:rsidR="00A61C78" w:rsidRPr="00A61C78" w:rsidRDefault="00A61C78" w:rsidP="00C573AE">
      <w:pPr>
        <w:keepNext/>
        <w:keepLines/>
        <w:jc w:val="both"/>
        <w:rPr>
          <w:rFonts w:ascii="Tahoma" w:hAnsi="Tahoma" w:cs="Tahoma"/>
        </w:rPr>
      </w:pPr>
      <w:r w:rsidRPr="00A61C78">
        <w:rPr>
          <w:rFonts w:ascii="Tahoma" w:hAnsi="Tahoma" w:cs="Tahoma"/>
        </w:rPr>
        <w:t>Ponudnika za to stranjo priloži:</w:t>
      </w:r>
    </w:p>
    <w:p w:rsidR="00C573AE" w:rsidRPr="00A61C78" w:rsidRDefault="00A61C78" w:rsidP="00A61C78">
      <w:pPr>
        <w:pStyle w:val="Odstavekseznama"/>
        <w:keepNext/>
        <w:keepLines/>
        <w:numPr>
          <w:ilvl w:val="0"/>
          <w:numId w:val="3"/>
        </w:numPr>
        <w:jc w:val="both"/>
        <w:rPr>
          <w:rFonts w:ascii="Tahoma" w:hAnsi="Tahoma" w:cs="Tahoma"/>
        </w:rPr>
      </w:pPr>
      <w:r w:rsidRPr="00A61C78">
        <w:rPr>
          <w:rFonts w:ascii="Tahoma" w:hAnsi="Tahoma" w:cs="Tahoma"/>
        </w:rPr>
        <w:t>Dokazilo o usposobljenosti, izdano s strani proizvajalca sistema vodenja ABB Abillity</w:t>
      </w:r>
      <w:r w:rsidRPr="00A61C78">
        <w:rPr>
          <w:rFonts w:ascii="Tahoma" w:hAnsi="Tahoma" w:cs="Tahoma"/>
          <w:vertAlign w:val="superscript"/>
        </w:rPr>
        <w:t>TM</w:t>
      </w:r>
      <w:r w:rsidRPr="00A61C78">
        <w:rPr>
          <w:rFonts w:ascii="Tahoma" w:hAnsi="Tahoma" w:cs="Tahoma"/>
        </w:rPr>
        <w:t xml:space="preserve"> 800xA</w:t>
      </w:r>
      <w:r w:rsidR="00EF7392">
        <w:rPr>
          <w:rFonts w:ascii="Tahoma" w:hAnsi="Tahoma" w:cs="Tahoma"/>
        </w:rPr>
        <w:t>.</w:t>
      </w:r>
      <w:r w:rsidR="00C573AE" w:rsidRPr="00A61C78">
        <w:rPr>
          <w:rFonts w:ascii="Tahoma" w:hAnsi="Tahoma" w:cs="Tahoma"/>
        </w:rPr>
        <w:tab/>
      </w:r>
    </w:p>
    <w:p w:rsidR="00C573AE" w:rsidRPr="00112425" w:rsidRDefault="00C573AE" w:rsidP="00BD0B94">
      <w:pPr>
        <w:keepNext/>
        <w:keepLines/>
        <w:jc w:val="both"/>
        <w:rPr>
          <w:rFonts w:ascii="Tahoma" w:hAnsi="Tahoma" w:cs="Tahoma"/>
          <w:i/>
          <w:sz w:val="18"/>
          <w:szCs w:val="18"/>
        </w:rPr>
      </w:pPr>
    </w:p>
    <w:p w:rsidR="00BD0B94" w:rsidRDefault="00BD0B94" w:rsidP="00BD0B94">
      <w:pPr>
        <w:keepNext/>
        <w:keepLines/>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2409"/>
        <w:gridCol w:w="2692"/>
        <w:gridCol w:w="4394"/>
      </w:tblGrid>
      <w:tr w:rsidR="00BD0B94" w:rsidRPr="00112425" w:rsidTr="00210F1D">
        <w:trPr>
          <w:trHeight w:val="235"/>
        </w:trPr>
        <w:tc>
          <w:tcPr>
            <w:tcW w:w="2410" w:type="dxa"/>
            <w:tcBorders>
              <w:top w:val="nil"/>
              <w:left w:val="nil"/>
              <w:bottom w:val="single" w:sz="4" w:space="0" w:color="auto"/>
              <w:right w:val="nil"/>
            </w:tcBorders>
          </w:tcPr>
          <w:p w:rsidR="00BD0B94" w:rsidRPr="00112425" w:rsidRDefault="00BD0B94" w:rsidP="00210F1D">
            <w:pPr>
              <w:keepNext/>
              <w:keepLines/>
              <w:jc w:val="both"/>
              <w:rPr>
                <w:rFonts w:ascii="Tahoma" w:hAnsi="Tahoma" w:cs="Tahoma"/>
                <w:snapToGrid w:val="0"/>
              </w:rPr>
            </w:pPr>
          </w:p>
        </w:tc>
        <w:tc>
          <w:tcPr>
            <w:tcW w:w="2693" w:type="dxa"/>
          </w:tcPr>
          <w:p w:rsidR="00BD0B94" w:rsidRPr="00112425" w:rsidRDefault="00BD0B94" w:rsidP="00210F1D">
            <w:pPr>
              <w:keepNext/>
              <w:keepLines/>
              <w:jc w:val="center"/>
              <w:rPr>
                <w:rFonts w:ascii="Tahoma" w:hAnsi="Tahoma" w:cs="Tahoma"/>
                <w:snapToGrid w:val="0"/>
              </w:rPr>
            </w:pPr>
          </w:p>
        </w:tc>
        <w:tc>
          <w:tcPr>
            <w:tcW w:w="4395" w:type="dxa"/>
            <w:tcBorders>
              <w:top w:val="nil"/>
              <w:left w:val="nil"/>
              <w:bottom w:val="single" w:sz="4" w:space="0" w:color="auto"/>
              <w:right w:val="nil"/>
            </w:tcBorders>
          </w:tcPr>
          <w:p w:rsidR="00BD0B94" w:rsidRPr="00112425" w:rsidRDefault="00BD0B94" w:rsidP="00210F1D">
            <w:pPr>
              <w:keepNext/>
              <w:keepLines/>
              <w:jc w:val="both"/>
              <w:rPr>
                <w:rFonts w:ascii="Tahoma" w:hAnsi="Tahoma" w:cs="Tahoma"/>
                <w:snapToGrid w:val="0"/>
                <w:sz w:val="28"/>
              </w:rPr>
            </w:pPr>
          </w:p>
        </w:tc>
      </w:tr>
      <w:tr w:rsidR="00BD0B94" w:rsidRPr="00112425" w:rsidTr="00210F1D">
        <w:trPr>
          <w:trHeight w:val="235"/>
        </w:trPr>
        <w:tc>
          <w:tcPr>
            <w:tcW w:w="2410" w:type="dxa"/>
            <w:tcBorders>
              <w:top w:val="single" w:sz="4" w:space="0" w:color="auto"/>
              <w:left w:val="nil"/>
              <w:bottom w:val="nil"/>
              <w:right w:val="nil"/>
            </w:tcBorders>
            <w:hideMark/>
          </w:tcPr>
          <w:p w:rsidR="00BD0B94" w:rsidRPr="00112425" w:rsidRDefault="00BD0B94" w:rsidP="00210F1D">
            <w:pPr>
              <w:keepNext/>
              <w:keepLines/>
              <w:jc w:val="center"/>
              <w:rPr>
                <w:rFonts w:ascii="Tahoma" w:hAnsi="Tahoma" w:cs="Tahoma"/>
                <w:snapToGrid w:val="0"/>
              </w:rPr>
            </w:pPr>
            <w:r w:rsidRPr="00112425">
              <w:rPr>
                <w:rFonts w:ascii="Tahoma" w:hAnsi="Tahoma" w:cs="Tahoma"/>
                <w:snapToGrid w:val="0"/>
              </w:rPr>
              <w:t>(kraj, datum)</w:t>
            </w:r>
          </w:p>
        </w:tc>
        <w:tc>
          <w:tcPr>
            <w:tcW w:w="2693" w:type="dxa"/>
            <w:hideMark/>
          </w:tcPr>
          <w:p w:rsidR="00BD0B94" w:rsidRPr="00112425" w:rsidRDefault="00BD0B94" w:rsidP="00210F1D">
            <w:pPr>
              <w:keepNext/>
              <w:keepLines/>
              <w:jc w:val="center"/>
              <w:rPr>
                <w:rFonts w:ascii="Tahoma" w:hAnsi="Tahoma" w:cs="Tahoma"/>
                <w:snapToGrid w:val="0"/>
              </w:rPr>
            </w:pPr>
            <w:r w:rsidRPr="00112425">
              <w:rPr>
                <w:rFonts w:ascii="Tahoma" w:hAnsi="Tahoma" w:cs="Tahoma"/>
                <w:snapToGrid w:val="0"/>
              </w:rPr>
              <w:t>žig</w:t>
            </w:r>
          </w:p>
        </w:tc>
        <w:tc>
          <w:tcPr>
            <w:tcW w:w="4395" w:type="dxa"/>
            <w:tcBorders>
              <w:top w:val="single" w:sz="4" w:space="0" w:color="auto"/>
              <w:left w:val="nil"/>
              <w:bottom w:val="nil"/>
              <w:right w:val="nil"/>
            </w:tcBorders>
            <w:hideMark/>
          </w:tcPr>
          <w:p w:rsidR="00BD0B94" w:rsidRPr="00112425" w:rsidRDefault="00BD0B94" w:rsidP="00210F1D">
            <w:pPr>
              <w:keepNext/>
              <w:keepLines/>
              <w:jc w:val="center"/>
              <w:rPr>
                <w:rFonts w:ascii="Tahoma" w:hAnsi="Tahoma" w:cs="Tahoma"/>
                <w:snapToGrid w:val="0"/>
              </w:rPr>
            </w:pPr>
            <w:r>
              <w:rPr>
                <w:rFonts w:ascii="Tahoma" w:hAnsi="Tahoma" w:cs="Tahoma"/>
                <w:snapToGrid w:val="0"/>
              </w:rPr>
              <w:t>(Ime in priimek ter podpis odgovorne osebe</w:t>
            </w:r>
            <w:r w:rsidRPr="00112425">
              <w:rPr>
                <w:rFonts w:ascii="Tahoma" w:hAnsi="Tahoma" w:cs="Tahoma"/>
                <w:snapToGrid w:val="0"/>
              </w:rPr>
              <w:t xml:space="preserve"> </w:t>
            </w:r>
            <w:r>
              <w:rPr>
                <w:rFonts w:ascii="Tahoma" w:hAnsi="Tahoma"/>
                <w:snapToGrid w:val="0"/>
              </w:rPr>
              <w:t>ponudnika</w:t>
            </w:r>
            <w:r w:rsidRPr="00112425">
              <w:rPr>
                <w:rFonts w:ascii="Tahoma" w:hAnsi="Tahoma" w:cs="Tahoma"/>
                <w:snapToGrid w:val="0"/>
              </w:rPr>
              <w:t>)</w:t>
            </w:r>
          </w:p>
        </w:tc>
      </w:tr>
    </w:tbl>
    <w:p w:rsidR="00BD0B94" w:rsidRDefault="00BD0B94" w:rsidP="002F4A49">
      <w:pPr>
        <w:keepNext/>
        <w:keepLines/>
        <w:jc w:val="both"/>
        <w:rPr>
          <w:rFonts w:ascii="Tahoma" w:hAnsi="Tahoma" w:cs="Tahoma"/>
          <w:i/>
          <w:sz w:val="18"/>
          <w:szCs w:val="18"/>
        </w:rPr>
      </w:pPr>
    </w:p>
    <w:p w:rsidR="00BD0B94" w:rsidRDefault="00BD0B94"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p w:rsidR="00E7087E" w:rsidRDefault="00E7087E" w:rsidP="002F4A49">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559"/>
      </w:tblGrid>
      <w:tr w:rsidR="008066AF" w:rsidRPr="00112425" w:rsidTr="00610C0E">
        <w:tc>
          <w:tcPr>
            <w:tcW w:w="8161" w:type="dxa"/>
            <w:tcBorders>
              <w:top w:val="single" w:sz="4" w:space="0" w:color="auto"/>
              <w:left w:val="single" w:sz="4" w:space="0" w:color="auto"/>
              <w:bottom w:val="single" w:sz="4" w:space="0" w:color="auto"/>
              <w:right w:val="single" w:sz="4" w:space="0" w:color="auto"/>
            </w:tcBorders>
            <w:hideMark/>
          </w:tcPr>
          <w:p w:rsidR="008066AF" w:rsidRPr="00112425" w:rsidRDefault="008066AF" w:rsidP="002F4A49">
            <w:pPr>
              <w:keepNext/>
              <w:keepLines/>
              <w:rPr>
                <w:rFonts w:ascii="Tahoma" w:hAnsi="Tahoma" w:cs="Tahoma"/>
                <w:b/>
              </w:rPr>
            </w:pPr>
            <w:r>
              <w:rPr>
                <w:rFonts w:ascii="Tahoma" w:hAnsi="Tahoma" w:cs="Tahoma"/>
              </w:rPr>
              <w:lastRenderedPageBreak/>
              <w:t>OSNUTEK POGODBE</w:t>
            </w:r>
          </w:p>
        </w:tc>
        <w:tc>
          <w:tcPr>
            <w:tcW w:w="1559" w:type="dxa"/>
            <w:tcBorders>
              <w:top w:val="single" w:sz="4" w:space="0" w:color="auto"/>
              <w:left w:val="single" w:sz="4" w:space="0" w:color="auto"/>
              <w:bottom w:val="single" w:sz="4" w:space="0" w:color="auto"/>
              <w:right w:val="single" w:sz="4" w:space="0" w:color="auto"/>
            </w:tcBorders>
            <w:hideMark/>
          </w:tcPr>
          <w:p w:rsidR="008066AF" w:rsidRPr="00112425" w:rsidRDefault="008066AF" w:rsidP="008066AF">
            <w:pPr>
              <w:keepNext/>
              <w:keepLines/>
              <w:rPr>
                <w:rFonts w:ascii="Tahoma" w:hAnsi="Tahoma" w:cs="Tahoma"/>
                <w:b/>
                <w:i/>
              </w:rPr>
            </w:pPr>
            <w:r w:rsidRPr="00112425">
              <w:rPr>
                <w:rFonts w:ascii="Tahoma" w:hAnsi="Tahoma" w:cs="Tahoma"/>
                <w:b/>
                <w:i/>
              </w:rPr>
              <w:t xml:space="preserve">Priloga </w:t>
            </w:r>
            <w:r>
              <w:rPr>
                <w:rFonts w:ascii="Tahoma" w:hAnsi="Tahoma" w:cs="Tahoma"/>
                <w:b/>
                <w:i/>
              </w:rPr>
              <w:t>7</w:t>
            </w:r>
          </w:p>
        </w:tc>
      </w:tr>
    </w:tbl>
    <w:p w:rsidR="00A055C4" w:rsidRPr="004C1F13" w:rsidRDefault="00A055C4" w:rsidP="002F4A49">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2905"/>
        <w:gridCol w:w="2552"/>
      </w:tblGrid>
      <w:tr w:rsidR="00E90FDB" w:rsidRPr="004C1F13" w:rsidTr="00E90FDB">
        <w:tc>
          <w:tcPr>
            <w:tcW w:w="2905" w:type="dxa"/>
            <w:vAlign w:val="center"/>
          </w:tcPr>
          <w:p w:rsidR="00E90FDB" w:rsidRPr="004C1F13" w:rsidRDefault="00E90FDB" w:rsidP="003D7413">
            <w:pPr>
              <w:keepNext/>
              <w:keepLines/>
              <w:ind w:left="-75"/>
              <w:jc w:val="both"/>
              <w:rPr>
                <w:rFonts w:ascii="Tahoma" w:hAnsi="Tahoma" w:cs="Tahoma"/>
                <w:lang w:eastAsia="en-US"/>
              </w:rPr>
            </w:pPr>
            <w:r w:rsidRPr="004C1F13">
              <w:rPr>
                <w:rFonts w:ascii="Tahoma" w:hAnsi="Tahoma" w:cs="Tahoma"/>
                <w:lang w:eastAsia="en-US"/>
              </w:rPr>
              <w:t>Številka pogodbe naročnika:</w:t>
            </w:r>
          </w:p>
        </w:tc>
        <w:tc>
          <w:tcPr>
            <w:tcW w:w="2552" w:type="dxa"/>
            <w:tcBorders>
              <w:bottom w:val="single" w:sz="4" w:space="0" w:color="auto"/>
            </w:tcBorders>
            <w:vAlign w:val="center"/>
          </w:tcPr>
          <w:p w:rsidR="00E90FDB" w:rsidRPr="004C1F13" w:rsidRDefault="00E90FDB" w:rsidP="002F4A49">
            <w:pPr>
              <w:keepNext/>
              <w:keepLines/>
              <w:jc w:val="center"/>
              <w:rPr>
                <w:rFonts w:ascii="Tahoma" w:hAnsi="Tahoma" w:cs="Tahoma"/>
                <w:b/>
              </w:rPr>
            </w:pPr>
          </w:p>
        </w:tc>
      </w:tr>
      <w:tr w:rsidR="00E90FDB" w:rsidRPr="004C1F13" w:rsidTr="00E90FDB">
        <w:tc>
          <w:tcPr>
            <w:tcW w:w="2905" w:type="dxa"/>
          </w:tcPr>
          <w:p w:rsidR="00E90FDB" w:rsidRPr="004C1F13" w:rsidRDefault="00E90FDB" w:rsidP="002F4A49">
            <w:pPr>
              <w:keepNext/>
              <w:keepLines/>
              <w:jc w:val="both"/>
              <w:rPr>
                <w:rFonts w:ascii="Tahoma" w:hAnsi="Tahoma" w:cs="Tahoma"/>
                <w:lang w:eastAsia="en-US"/>
              </w:rPr>
            </w:pPr>
          </w:p>
        </w:tc>
        <w:tc>
          <w:tcPr>
            <w:tcW w:w="2552" w:type="dxa"/>
            <w:tcBorders>
              <w:top w:val="single" w:sz="4" w:space="0" w:color="auto"/>
            </w:tcBorders>
          </w:tcPr>
          <w:p w:rsidR="00E90FDB" w:rsidRPr="004C1F13" w:rsidRDefault="00E90FDB" w:rsidP="002F4A49">
            <w:pPr>
              <w:keepNext/>
              <w:keepLines/>
              <w:jc w:val="both"/>
              <w:rPr>
                <w:rFonts w:ascii="Tahoma" w:hAnsi="Tahoma" w:cs="Tahoma"/>
                <w:lang w:eastAsia="en-US"/>
              </w:rPr>
            </w:pPr>
          </w:p>
        </w:tc>
      </w:tr>
      <w:tr w:rsidR="00E90FDB" w:rsidRPr="004C1F13" w:rsidTr="00E90FDB">
        <w:tc>
          <w:tcPr>
            <w:tcW w:w="2905" w:type="dxa"/>
          </w:tcPr>
          <w:p w:rsidR="00E90FDB" w:rsidRPr="004C1F13" w:rsidRDefault="00E90FDB" w:rsidP="003D7413">
            <w:pPr>
              <w:keepNext/>
              <w:keepLines/>
              <w:ind w:left="-75"/>
              <w:jc w:val="both"/>
              <w:rPr>
                <w:rFonts w:ascii="Tahoma" w:hAnsi="Tahoma" w:cs="Tahoma"/>
                <w:lang w:eastAsia="en-US"/>
              </w:rPr>
            </w:pPr>
            <w:r w:rsidRPr="004C1F13">
              <w:rPr>
                <w:rFonts w:ascii="Tahoma" w:hAnsi="Tahoma" w:cs="Tahoma"/>
                <w:lang w:eastAsia="en-US"/>
              </w:rPr>
              <w:t>Številka pogodbe izvajalca:</w:t>
            </w:r>
          </w:p>
        </w:tc>
        <w:tc>
          <w:tcPr>
            <w:tcW w:w="2552" w:type="dxa"/>
            <w:tcBorders>
              <w:bottom w:val="single" w:sz="4" w:space="0" w:color="auto"/>
            </w:tcBorders>
          </w:tcPr>
          <w:p w:rsidR="00E90FDB" w:rsidRPr="004C1F13" w:rsidRDefault="00E90FDB" w:rsidP="002F4A49">
            <w:pPr>
              <w:keepNext/>
              <w:keepLines/>
              <w:jc w:val="both"/>
              <w:rPr>
                <w:rFonts w:ascii="Tahoma" w:hAnsi="Tahoma" w:cs="Tahoma"/>
                <w:lang w:eastAsia="en-US"/>
              </w:rPr>
            </w:pPr>
          </w:p>
        </w:tc>
      </w:tr>
    </w:tbl>
    <w:p w:rsidR="00E90FDB" w:rsidRPr="004C1F13" w:rsidRDefault="00E90FDB" w:rsidP="002F4A49">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E90FDB" w:rsidRPr="004C1F13" w:rsidTr="00365ABA">
        <w:tc>
          <w:tcPr>
            <w:tcW w:w="1985" w:type="dxa"/>
          </w:tcPr>
          <w:p w:rsidR="00E90FDB" w:rsidRPr="004C1F13" w:rsidRDefault="00E90FDB" w:rsidP="003D7413">
            <w:pPr>
              <w:keepNext/>
              <w:keepLines/>
              <w:ind w:left="-75"/>
              <w:jc w:val="both"/>
              <w:rPr>
                <w:rFonts w:ascii="Tahoma" w:hAnsi="Tahoma" w:cs="Tahoma"/>
                <w:lang w:eastAsia="en-US"/>
              </w:rPr>
            </w:pPr>
            <w:r w:rsidRPr="004C1F13">
              <w:rPr>
                <w:rFonts w:ascii="Tahoma" w:hAnsi="Tahoma" w:cs="Tahoma"/>
                <w:lang w:eastAsia="en-US"/>
              </w:rPr>
              <w:t>Naziv pogodbe:</w:t>
            </w:r>
          </w:p>
        </w:tc>
        <w:tc>
          <w:tcPr>
            <w:tcW w:w="7512" w:type="dxa"/>
          </w:tcPr>
          <w:p w:rsidR="00E90FDB" w:rsidRPr="004C1F13" w:rsidRDefault="00354F25" w:rsidP="003D7413">
            <w:pPr>
              <w:keepNext/>
              <w:keepLines/>
              <w:spacing w:after="200" w:line="276" w:lineRule="auto"/>
              <w:rPr>
                <w:rFonts w:ascii="Tahoma" w:hAnsi="Tahoma" w:cs="Tahoma"/>
                <w:b/>
              </w:rPr>
            </w:pPr>
            <w:r>
              <w:rPr>
                <w:rFonts w:ascii="Tahoma" w:hAnsi="Tahoma" w:cs="Tahoma"/>
                <w:b/>
                <w:caps/>
              </w:rPr>
              <w:t>Zamenjava diesel agregata na CČN Ljubljana</w:t>
            </w:r>
          </w:p>
        </w:tc>
      </w:tr>
    </w:tbl>
    <w:p w:rsidR="00E90FDB" w:rsidRPr="004C1F13" w:rsidRDefault="00E90FDB" w:rsidP="002F4A49">
      <w:pPr>
        <w:keepNext/>
        <w:keepLines/>
        <w:jc w:val="both"/>
        <w:rPr>
          <w:rFonts w:ascii="Tahoma" w:hAnsi="Tahoma" w:cs="Tahoma"/>
        </w:rPr>
      </w:pPr>
      <w:r w:rsidRPr="004C1F13">
        <w:rPr>
          <w:rFonts w:ascii="Tahoma" w:hAnsi="Tahoma" w:cs="Tahoma"/>
        </w:rPr>
        <w:t>sklenjena med</w:t>
      </w:r>
    </w:p>
    <w:p w:rsidR="00E90FDB" w:rsidRPr="004C1F13" w:rsidRDefault="00E90FDB" w:rsidP="002F4A49">
      <w:pPr>
        <w:keepNext/>
        <w:keepLines/>
        <w:jc w:val="both"/>
        <w:rPr>
          <w:rFonts w:ascii="Tahoma" w:hAnsi="Tahoma" w:cs="Tahoma"/>
        </w:rPr>
      </w:pPr>
    </w:p>
    <w:p w:rsidR="00E90FDB" w:rsidRPr="004C1F13" w:rsidRDefault="00E90FDB" w:rsidP="002F4A49">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rsidR="00E90FDB" w:rsidRPr="004C1F13" w:rsidRDefault="00E90FDB" w:rsidP="002F4A49">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E90FDB" w:rsidRPr="004C1F13" w:rsidTr="00E90FDB">
        <w:trPr>
          <w:trHeight w:val="2419"/>
        </w:trPr>
        <w:tc>
          <w:tcPr>
            <w:tcW w:w="6670" w:type="dxa"/>
          </w:tcPr>
          <w:p w:rsidR="00E90FDB" w:rsidRPr="004C1F13" w:rsidRDefault="00E90FDB" w:rsidP="002F4A49">
            <w:pPr>
              <w:keepNext/>
              <w:keepLines/>
              <w:jc w:val="both"/>
              <w:rPr>
                <w:rFonts w:ascii="Tahoma" w:hAnsi="Tahoma" w:cs="Tahoma"/>
              </w:rPr>
            </w:pPr>
            <w:r w:rsidRPr="004C1F13">
              <w:rPr>
                <w:rFonts w:ascii="Tahoma" w:hAnsi="Tahoma" w:cs="Tahoma"/>
                <w:b/>
              </w:rPr>
              <w:t>JAVNO PODJETJE VODOVOD KANALIZACIJA SNAGA d.o.o.</w:t>
            </w:r>
          </w:p>
          <w:p w:rsidR="00E90FDB" w:rsidRPr="004C1F13" w:rsidRDefault="00E90FDB" w:rsidP="002F4A49">
            <w:pPr>
              <w:keepNext/>
              <w:keepLines/>
              <w:jc w:val="both"/>
              <w:rPr>
                <w:rFonts w:ascii="Tahoma" w:hAnsi="Tahoma" w:cs="Tahoma"/>
              </w:rPr>
            </w:pPr>
            <w:r w:rsidRPr="004C1F13">
              <w:rPr>
                <w:rFonts w:ascii="Tahoma" w:hAnsi="Tahoma" w:cs="Tahoma"/>
              </w:rPr>
              <w:t>Vodovodna cesta 90</w:t>
            </w:r>
          </w:p>
          <w:p w:rsidR="00E90FDB" w:rsidRPr="004C1F13" w:rsidRDefault="00E90FDB" w:rsidP="002F4A49">
            <w:pPr>
              <w:keepNext/>
              <w:keepLines/>
              <w:jc w:val="both"/>
              <w:rPr>
                <w:rFonts w:ascii="Tahoma" w:hAnsi="Tahoma" w:cs="Tahoma"/>
              </w:rPr>
            </w:pPr>
            <w:r w:rsidRPr="004C1F13">
              <w:rPr>
                <w:rFonts w:ascii="Tahoma" w:hAnsi="Tahoma" w:cs="Tahoma"/>
              </w:rPr>
              <w:t>1000 Ljubljana,</w:t>
            </w:r>
          </w:p>
          <w:p w:rsidR="00E90FDB" w:rsidRPr="004C1F13" w:rsidRDefault="00E90FDB" w:rsidP="002F4A49">
            <w:pPr>
              <w:keepNext/>
              <w:keepLines/>
              <w:jc w:val="both"/>
              <w:rPr>
                <w:rFonts w:ascii="Tahoma" w:hAnsi="Tahoma" w:cs="Tahoma"/>
              </w:rPr>
            </w:pPr>
          </w:p>
          <w:p w:rsidR="00E90FDB" w:rsidRPr="004C1F13" w:rsidRDefault="00E90FDB" w:rsidP="002F4A49">
            <w:pPr>
              <w:keepNext/>
              <w:keepLines/>
              <w:jc w:val="both"/>
              <w:rPr>
                <w:rFonts w:ascii="Tahoma" w:hAnsi="Tahoma" w:cs="Tahoma"/>
              </w:rPr>
            </w:pPr>
            <w:r w:rsidRPr="004C1F13">
              <w:rPr>
                <w:rFonts w:ascii="Tahoma" w:hAnsi="Tahoma" w:cs="Tahoma"/>
              </w:rPr>
              <w:t>ki ga zastopa direktor</w:t>
            </w:r>
          </w:p>
          <w:p w:rsidR="00E90FDB" w:rsidRPr="004C1F13" w:rsidRDefault="00E90FDB" w:rsidP="002F4A49">
            <w:pPr>
              <w:keepNext/>
              <w:keepLines/>
              <w:jc w:val="both"/>
              <w:rPr>
                <w:rFonts w:ascii="Tahoma" w:hAnsi="Tahoma" w:cs="Tahoma"/>
                <w:b/>
              </w:rPr>
            </w:pPr>
            <w:r w:rsidRPr="004C1F13">
              <w:rPr>
                <w:rFonts w:ascii="Tahoma" w:hAnsi="Tahoma" w:cs="Tahoma"/>
                <w:b/>
              </w:rPr>
              <w:t>Krištof MLAKAR</w:t>
            </w:r>
          </w:p>
          <w:p w:rsidR="00E90FDB" w:rsidRPr="004C1F13" w:rsidRDefault="00E90FDB" w:rsidP="002F4A49">
            <w:pPr>
              <w:keepNext/>
              <w:keepLines/>
              <w:ind w:left="1416" w:firstLine="708"/>
              <w:jc w:val="both"/>
              <w:rPr>
                <w:rFonts w:ascii="Tahoma" w:hAnsi="Tahoma" w:cs="Tahoma"/>
              </w:rPr>
            </w:pPr>
          </w:p>
          <w:p w:rsidR="00E90FDB" w:rsidRPr="004C1F13" w:rsidRDefault="00E90FDB" w:rsidP="002F4A49">
            <w:pPr>
              <w:keepNext/>
              <w:keepLines/>
              <w:jc w:val="both"/>
              <w:rPr>
                <w:rFonts w:ascii="Tahoma" w:hAnsi="Tahoma" w:cs="Tahoma"/>
              </w:rPr>
            </w:pPr>
            <w:r w:rsidRPr="004C1F13">
              <w:rPr>
                <w:rFonts w:ascii="Tahoma" w:hAnsi="Tahoma" w:cs="Tahoma"/>
              </w:rPr>
              <w:t>Identifikacijska številka za DDV: SI64520463</w:t>
            </w:r>
          </w:p>
          <w:p w:rsidR="00E90FDB" w:rsidRPr="004C1F13" w:rsidRDefault="00E90FDB" w:rsidP="002F4A49">
            <w:pPr>
              <w:keepNext/>
              <w:keepLines/>
              <w:jc w:val="both"/>
              <w:rPr>
                <w:rFonts w:ascii="Tahoma" w:hAnsi="Tahoma" w:cs="Tahoma"/>
              </w:rPr>
            </w:pPr>
            <w:r w:rsidRPr="004C1F13">
              <w:rPr>
                <w:rFonts w:ascii="Tahoma" w:hAnsi="Tahoma" w:cs="Tahoma"/>
              </w:rPr>
              <w:t>Matična številka: 5046688000</w:t>
            </w:r>
          </w:p>
        </w:tc>
      </w:tr>
    </w:tbl>
    <w:p w:rsidR="00E90FDB" w:rsidRPr="004C1F13" w:rsidRDefault="00E90FDB" w:rsidP="002F4A49">
      <w:pPr>
        <w:keepNext/>
        <w:keepLines/>
        <w:jc w:val="both"/>
        <w:rPr>
          <w:rFonts w:ascii="Tahoma" w:hAnsi="Tahoma" w:cs="Tahoma"/>
        </w:rPr>
      </w:pPr>
    </w:p>
    <w:p w:rsidR="00E90FDB" w:rsidRPr="004C1F13" w:rsidRDefault="00E90FDB" w:rsidP="002F4A49">
      <w:pPr>
        <w:keepNext/>
        <w:keepLines/>
        <w:jc w:val="both"/>
        <w:rPr>
          <w:rFonts w:ascii="Tahoma" w:hAnsi="Tahoma" w:cs="Tahoma"/>
        </w:rPr>
      </w:pPr>
      <w:r w:rsidRPr="004C1F13">
        <w:rPr>
          <w:rFonts w:ascii="Tahoma" w:hAnsi="Tahoma" w:cs="Tahoma"/>
        </w:rPr>
        <w:t>in izvajalcem:</w:t>
      </w:r>
    </w:p>
    <w:p w:rsidR="00E90FDB" w:rsidRPr="004C1F13" w:rsidRDefault="00E90FDB" w:rsidP="002F4A49">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E90FDB" w:rsidRPr="004C1F13" w:rsidTr="00E90FDB">
        <w:trPr>
          <w:trHeight w:val="170"/>
        </w:trPr>
        <w:tc>
          <w:tcPr>
            <w:tcW w:w="5726" w:type="dxa"/>
          </w:tcPr>
          <w:p w:rsidR="00E90FDB" w:rsidRPr="004C1F13" w:rsidRDefault="00E90FDB" w:rsidP="002F4A49">
            <w:pPr>
              <w:keepNext/>
              <w:keepLines/>
              <w:jc w:val="both"/>
              <w:rPr>
                <w:rFonts w:ascii="Tahoma" w:hAnsi="Tahoma" w:cs="Tahoma"/>
                <w:b/>
              </w:rPr>
            </w:pPr>
          </w:p>
        </w:tc>
        <w:tc>
          <w:tcPr>
            <w:tcW w:w="211" w:type="dxa"/>
          </w:tcPr>
          <w:p w:rsidR="00E90FDB" w:rsidRPr="004C1F13" w:rsidRDefault="00E90FDB" w:rsidP="002F4A49">
            <w:pPr>
              <w:keepNext/>
              <w:keepLines/>
              <w:jc w:val="both"/>
              <w:rPr>
                <w:rFonts w:ascii="Tahoma" w:hAnsi="Tahoma" w:cs="Tahoma"/>
              </w:rPr>
            </w:pPr>
          </w:p>
        </w:tc>
        <w:tc>
          <w:tcPr>
            <w:tcW w:w="745" w:type="dxa"/>
          </w:tcPr>
          <w:p w:rsidR="00E90FDB" w:rsidRPr="004C1F13" w:rsidRDefault="00E90FDB" w:rsidP="002F4A49">
            <w:pPr>
              <w:keepNext/>
              <w:keepLines/>
              <w:jc w:val="both"/>
              <w:rPr>
                <w:rFonts w:ascii="Tahoma" w:hAnsi="Tahoma" w:cs="Tahoma"/>
              </w:rPr>
            </w:pPr>
          </w:p>
        </w:tc>
      </w:tr>
      <w:tr w:rsidR="00E90FDB" w:rsidRPr="004C1F13" w:rsidTr="00E90FDB">
        <w:trPr>
          <w:trHeight w:val="180"/>
        </w:trPr>
        <w:tc>
          <w:tcPr>
            <w:tcW w:w="5726" w:type="dxa"/>
          </w:tcPr>
          <w:p w:rsidR="00E90FDB" w:rsidRPr="004C1F13" w:rsidRDefault="00E90FDB" w:rsidP="002F4A49">
            <w:pPr>
              <w:keepNext/>
              <w:keepLines/>
              <w:jc w:val="both"/>
              <w:rPr>
                <w:rFonts w:ascii="Tahoma" w:hAnsi="Tahoma" w:cs="Tahoma"/>
              </w:rPr>
            </w:pPr>
          </w:p>
        </w:tc>
        <w:tc>
          <w:tcPr>
            <w:tcW w:w="211" w:type="dxa"/>
          </w:tcPr>
          <w:p w:rsidR="00E90FDB" w:rsidRPr="004C1F13" w:rsidRDefault="00E90FDB" w:rsidP="002F4A49">
            <w:pPr>
              <w:keepNext/>
              <w:keepLines/>
              <w:jc w:val="both"/>
              <w:rPr>
                <w:rFonts w:ascii="Tahoma" w:hAnsi="Tahoma" w:cs="Tahoma"/>
              </w:rPr>
            </w:pPr>
          </w:p>
        </w:tc>
        <w:tc>
          <w:tcPr>
            <w:tcW w:w="745" w:type="dxa"/>
          </w:tcPr>
          <w:p w:rsidR="00E90FDB" w:rsidRPr="004C1F13" w:rsidRDefault="00E90FDB" w:rsidP="002F4A49">
            <w:pPr>
              <w:keepNext/>
              <w:keepLines/>
              <w:jc w:val="both"/>
              <w:rPr>
                <w:rFonts w:ascii="Tahoma" w:hAnsi="Tahoma" w:cs="Tahoma"/>
              </w:rPr>
            </w:pPr>
          </w:p>
        </w:tc>
      </w:tr>
      <w:tr w:rsidR="00E90FDB" w:rsidRPr="004C1F13" w:rsidTr="00E90FDB">
        <w:trPr>
          <w:trHeight w:val="180"/>
        </w:trPr>
        <w:tc>
          <w:tcPr>
            <w:tcW w:w="5726" w:type="dxa"/>
          </w:tcPr>
          <w:p w:rsidR="00E90FDB" w:rsidRPr="004C1F13" w:rsidRDefault="00E90FDB" w:rsidP="002F4A49">
            <w:pPr>
              <w:keepNext/>
              <w:keepLines/>
              <w:jc w:val="both"/>
              <w:rPr>
                <w:rFonts w:ascii="Tahoma" w:hAnsi="Tahoma" w:cs="Tahoma"/>
              </w:rPr>
            </w:pPr>
          </w:p>
        </w:tc>
        <w:tc>
          <w:tcPr>
            <w:tcW w:w="211" w:type="dxa"/>
          </w:tcPr>
          <w:p w:rsidR="00E90FDB" w:rsidRPr="004C1F13" w:rsidRDefault="00E90FDB" w:rsidP="002F4A49">
            <w:pPr>
              <w:keepNext/>
              <w:keepLines/>
              <w:jc w:val="both"/>
              <w:rPr>
                <w:rFonts w:ascii="Tahoma" w:hAnsi="Tahoma" w:cs="Tahoma"/>
              </w:rPr>
            </w:pPr>
          </w:p>
        </w:tc>
        <w:tc>
          <w:tcPr>
            <w:tcW w:w="745" w:type="dxa"/>
          </w:tcPr>
          <w:p w:rsidR="00E90FDB" w:rsidRPr="004C1F13" w:rsidRDefault="00E90FDB" w:rsidP="002F4A49">
            <w:pPr>
              <w:keepNext/>
              <w:keepLines/>
              <w:jc w:val="both"/>
              <w:rPr>
                <w:rFonts w:ascii="Tahoma" w:hAnsi="Tahoma" w:cs="Tahoma"/>
              </w:rPr>
            </w:pPr>
          </w:p>
        </w:tc>
      </w:tr>
      <w:tr w:rsidR="00E90FDB" w:rsidRPr="004C1F13" w:rsidTr="00E90FDB">
        <w:trPr>
          <w:trHeight w:val="361"/>
        </w:trPr>
        <w:tc>
          <w:tcPr>
            <w:tcW w:w="5726" w:type="dxa"/>
          </w:tcPr>
          <w:p w:rsidR="00E90FDB" w:rsidRPr="004C1F13" w:rsidRDefault="00E90FDB" w:rsidP="002F4A49">
            <w:pPr>
              <w:keepNext/>
              <w:keepLines/>
              <w:jc w:val="both"/>
              <w:rPr>
                <w:rFonts w:ascii="Tahoma" w:hAnsi="Tahoma" w:cs="Tahoma"/>
              </w:rPr>
            </w:pPr>
          </w:p>
        </w:tc>
        <w:tc>
          <w:tcPr>
            <w:tcW w:w="211" w:type="dxa"/>
          </w:tcPr>
          <w:p w:rsidR="00E90FDB" w:rsidRPr="004C1F13" w:rsidRDefault="00E90FDB" w:rsidP="002F4A49">
            <w:pPr>
              <w:keepNext/>
              <w:keepLines/>
              <w:jc w:val="both"/>
              <w:rPr>
                <w:rFonts w:ascii="Tahoma" w:hAnsi="Tahoma" w:cs="Tahoma"/>
              </w:rPr>
            </w:pPr>
          </w:p>
        </w:tc>
        <w:tc>
          <w:tcPr>
            <w:tcW w:w="745" w:type="dxa"/>
          </w:tcPr>
          <w:p w:rsidR="00E90FDB" w:rsidRPr="004C1F13" w:rsidRDefault="00E90FDB" w:rsidP="002F4A49">
            <w:pPr>
              <w:keepNext/>
              <w:keepLines/>
              <w:jc w:val="both"/>
              <w:rPr>
                <w:rFonts w:ascii="Tahoma" w:hAnsi="Tahoma" w:cs="Tahoma"/>
              </w:rPr>
            </w:pPr>
          </w:p>
        </w:tc>
      </w:tr>
      <w:tr w:rsidR="00E90FDB" w:rsidRPr="004C1F13" w:rsidTr="00E90FDB">
        <w:trPr>
          <w:trHeight w:val="80"/>
        </w:trPr>
        <w:tc>
          <w:tcPr>
            <w:tcW w:w="5726" w:type="dxa"/>
          </w:tcPr>
          <w:p w:rsidR="00E90FDB" w:rsidRPr="004C1F13" w:rsidRDefault="00E90FDB" w:rsidP="002F4A49">
            <w:pPr>
              <w:keepNext/>
              <w:keepLines/>
              <w:jc w:val="both"/>
              <w:rPr>
                <w:rFonts w:ascii="Tahoma" w:hAnsi="Tahoma" w:cs="Tahoma"/>
              </w:rPr>
            </w:pPr>
            <w:r w:rsidRPr="004C1F13">
              <w:rPr>
                <w:rFonts w:ascii="Tahoma" w:hAnsi="Tahoma" w:cs="Tahoma"/>
              </w:rPr>
              <w:t xml:space="preserve">ki ga zastopa direktor </w:t>
            </w:r>
          </w:p>
        </w:tc>
        <w:tc>
          <w:tcPr>
            <w:tcW w:w="211" w:type="dxa"/>
          </w:tcPr>
          <w:p w:rsidR="00E90FDB" w:rsidRPr="004C1F13" w:rsidRDefault="00E90FDB" w:rsidP="002F4A49">
            <w:pPr>
              <w:keepNext/>
              <w:keepLines/>
              <w:jc w:val="both"/>
              <w:rPr>
                <w:rFonts w:ascii="Tahoma" w:hAnsi="Tahoma" w:cs="Tahoma"/>
              </w:rPr>
            </w:pPr>
          </w:p>
        </w:tc>
        <w:tc>
          <w:tcPr>
            <w:tcW w:w="745" w:type="dxa"/>
          </w:tcPr>
          <w:p w:rsidR="00E90FDB" w:rsidRPr="004C1F13" w:rsidRDefault="00E90FDB" w:rsidP="002F4A49">
            <w:pPr>
              <w:keepNext/>
              <w:keepLines/>
              <w:jc w:val="both"/>
              <w:rPr>
                <w:rFonts w:ascii="Tahoma" w:hAnsi="Tahoma" w:cs="Tahoma"/>
              </w:rPr>
            </w:pPr>
          </w:p>
        </w:tc>
      </w:tr>
      <w:tr w:rsidR="00E90FDB" w:rsidRPr="004C1F13" w:rsidTr="00E90FDB">
        <w:trPr>
          <w:trHeight w:val="80"/>
        </w:trPr>
        <w:tc>
          <w:tcPr>
            <w:tcW w:w="5726" w:type="dxa"/>
          </w:tcPr>
          <w:p w:rsidR="00E90FDB" w:rsidRPr="004C1F13" w:rsidRDefault="00E90FDB" w:rsidP="002F4A49">
            <w:pPr>
              <w:keepNext/>
              <w:keepLines/>
              <w:jc w:val="both"/>
              <w:rPr>
                <w:rFonts w:ascii="Tahoma" w:hAnsi="Tahoma" w:cs="Tahoma"/>
                <w:b/>
              </w:rPr>
            </w:pPr>
          </w:p>
        </w:tc>
        <w:tc>
          <w:tcPr>
            <w:tcW w:w="211" w:type="dxa"/>
          </w:tcPr>
          <w:p w:rsidR="00E90FDB" w:rsidRPr="004C1F13" w:rsidRDefault="00E90FDB" w:rsidP="002F4A49">
            <w:pPr>
              <w:keepNext/>
              <w:keepLines/>
              <w:jc w:val="both"/>
              <w:rPr>
                <w:rFonts w:ascii="Tahoma" w:hAnsi="Tahoma" w:cs="Tahoma"/>
              </w:rPr>
            </w:pPr>
          </w:p>
        </w:tc>
        <w:tc>
          <w:tcPr>
            <w:tcW w:w="745" w:type="dxa"/>
          </w:tcPr>
          <w:p w:rsidR="00E90FDB" w:rsidRPr="004C1F13" w:rsidRDefault="00E90FDB" w:rsidP="002F4A49">
            <w:pPr>
              <w:keepNext/>
              <w:keepLines/>
              <w:jc w:val="both"/>
              <w:rPr>
                <w:rFonts w:ascii="Tahoma" w:hAnsi="Tahoma" w:cs="Tahoma"/>
              </w:rPr>
            </w:pPr>
          </w:p>
        </w:tc>
      </w:tr>
      <w:tr w:rsidR="00E90FDB" w:rsidRPr="004C1F13" w:rsidTr="00E90FDB">
        <w:trPr>
          <w:trHeight w:val="80"/>
        </w:trPr>
        <w:tc>
          <w:tcPr>
            <w:tcW w:w="5726" w:type="dxa"/>
          </w:tcPr>
          <w:p w:rsidR="00E90FDB" w:rsidRPr="004C1F13" w:rsidRDefault="00E90FDB" w:rsidP="002F4A49">
            <w:pPr>
              <w:keepNext/>
              <w:keepLines/>
              <w:jc w:val="both"/>
              <w:rPr>
                <w:rFonts w:ascii="Tahoma" w:hAnsi="Tahoma" w:cs="Tahoma"/>
                <w:b/>
              </w:rPr>
            </w:pPr>
          </w:p>
        </w:tc>
        <w:tc>
          <w:tcPr>
            <w:tcW w:w="211" w:type="dxa"/>
          </w:tcPr>
          <w:p w:rsidR="00E90FDB" w:rsidRPr="004C1F13" w:rsidRDefault="00E90FDB" w:rsidP="002F4A49">
            <w:pPr>
              <w:keepNext/>
              <w:keepLines/>
              <w:jc w:val="both"/>
              <w:rPr>
                <w:rFonts w:ascii="Tahoma" w:hAnsi="Tahoma" w:cs="Tahoma"/>
              </w:rPr>
            </w:pPr>
          </w:p>
        </w:tc>
        <w:tc>
          <w:tcPr>
            <w:tcW w:w="745" w:type="dxa"/>
          </w:tcPr>
          <w:p w:rsidR="00E90FDB" w:rsidRPr="004C1F13" w:rsidRDefault="00E90FDB" w:rsidP="002F4A49">
            <w:pPr>
              <w:keepNext/>
              <w:keepLines/>
              <w:jc w:val="both"/>
              <w:rPr>
                <w:rFonts w:ascii="Tahoma" w:hAnsi="Tahoma" w:cs="Tahoma"/>
              </w:rPr>
            </w:pPr>
          </w:p>
        </w:tc>
      </w:tr>
      <w:tr w:rsidR="00E90FDB" w:rsidRPr="004C1F13" w:rsidTr="00E90FDB">
        <w:trPr>
          <w:trHeight w:val="80"/>
        </w:trPr>
        <w:tc>
          <w:tcPr>
            <w:tcW w:w="5726" w:type="dxa"/>
          </w:tcPr>
          <w:p w:rsidR="00E90FDB" w:rsidRPr="004C1F13" w:rsidRDefault="00E90FDB" w:rsidP="002F4A49">
            <w:pPr>
              <w:keepNext/>
              <w:keepLines/>
              <w:jc w:val="both"/>
              <w:rPr>
                <w:rFonts w:ascii="Tahoma" w:hAnsi="Tahoma" w:cs="Tahoma"/>
              </w:rPr>
            </w:pPr>
            <w:r w:rsidRPr="004C1F13">
              <w:rPr>
                <w:rFonts w:ascii="Tahoma" w:hAnsi="Tahoma" w:cs="Tahoma"/>
              </w:rPr>
              <w:t xml:space="preserve">Identifikacijska številka za DDV: </w:t>
            </w:r>
          </w:p>
        </w:tc>
        <w:tc>
          <w:tcPr>
            <w:tcW w:w="211" w:type="dxa"/>
          </w:tcPr>
          <w:p w:rsidR="00E90FDB" w:rsidRPr="004C1F13" w:rsidRDefault="00E90FDB" w:rsidP="002F4A49">
            <w:pPr>
              <w:keepNext/>
              <w:keepLines/>
              <w:jc w:val="both"/>
              <w:rPr>
                <w:rFonts w:ascii="Tahoma" w:hAnsi="Tahoma" w:cs="Tahoma"/>
              </w:rPr>
            </w:pPr>
          </w:p>
        </w:tc>
        <w:tc>
          <w:tcPr>
            <w:tcW w:w="745" w:type="dxa"/>
          </w:tcPr>
          <w:p w:rsidR="00E90FDB" w:rsidRPr="004C1F13" w:rsidRDefault="00E90FDB" w:rsidP="002F4A49">
            <w:pPr>
              <w:keepNext/>
              <w:keepLines/>
              <w:jc w:val="both"/>
              <w:rPr>
                <w:rFonts w:ascii="Tahoma" w:hAnsi="Tahoma" w:cs="Tahoma"/>
              </w:rPr>
            </w:pPr>
          </w:p>
        </w:tc>
      </w:tr>
      <w:tr w:rsidR="00E90FDB" w:rsidRPr="004C1F13" w:rsidTr="00E90FDB">
        <w:trPr>
          <w:trHeight w:val="80"/>
        </w:trPr>
        <w:tc>
          <w:tcPr>
            <w:tcW w:w="5726" w:type="dxa"/>
            <w:vAlign w:val="center"/>
          </w:tcPr>
          <w:p w:rsidR="00E90FDB" w:rsidRPr="004C1F13" w:rsidRDefault="00E90FDB" w:rsidP="002F4A49">
            <w:pPr>
              <w:keepNext/>
              <w:keepLines/>
              <w:jc w:val="both"/>
              <w:rPr>
                <w:rFonts w:ascii="Tahoma" w:hAnsi="Tahoma" w:cs="Tahoma"/>
              </w:rPr>
            </w:pPr>
            <w:r w:rsidRPr="004C1F13">
              <w:rPr>
                <w:rFonts w:ascii="Tahoma" w:hAnsi="Tahoma" w:cs="Tahoma"/>
              </w:rPr>
              <w:t xml:space="preserve">Matična številka:    </w:t>
            </w:r>
          </w:p>
        </w:tc>
        <w:tc>
          <w:tcPr>
            <w:tcW w:w="211" w:type="dxa"/>
          </w:tcPr>
          <w:p w:rsidR="00E90FDB" w:rsidRPr="004C1F13" w:rsidRDefault="00E90FDB" w:rsidP="002F4A49">
            <w:pPr>
              <w:keepNext/>
              <w:keepLines/>
              <w:jc w:val="both"/>
              <w:rPr>
                <w:rFonts w:ascii="Tahoma" w:hAnsi="Tahoma" w:cs="Tahoma"/>
              </w:rPr>
            </w:pPr>
          </w:p>
        </w:tc>
        <w:tc>
          <w:tcPr>
            <w:tcW w:w="745" w:type="dxa"/>
          </w:tcPr>
          <w:p w:rsidR="00E90FDB" w:rsidRPr="004C1F13" w:rsidRDefault="00E90FDB" w:rsidP="002F4A49">
            <w:pPr>
              <w:keepNext/>
              <w:keepLines/>
              <w:jc w:val="both"/>
              <w:rPr>
                <w:rFonts w:ascii="Tahoma" w:hAnsi="Tahoma" w:cs="Tahoma"/>
              </w:rPr>
            </w:pPr>
          </w:p>
        </w:tc>
      </w:tr>
    </w:tbl>
    <w:p w:rsidR="00365ABA" w:rsidRDefault="00365ABA" w:rsidP="002F4A49">
      <w:pPr>
        <w:keepNext/>
        <w:keepLines/>
        <w:spacing w:after="200" w:line="276" w:lineRule="auto"/>
        <w:rPr>
          <w:rFonts w:ascii="Tahoma" w:eastAsia="Frutiger" w:hAnsi="Tahoma" w:cs="Tahoma"/>
          <w:b/>
          <w:lang w:eastAsia="en-US"/>
        </w:rPr>
      </w:pPr>
    </w:p>
    <w:p w:rsidR="004C1F13" w:rsidRDefault="004C1F13" w:rsidP="002F4A49">
      <w:pPr>
        <w:keepNext/>
        <w:keepLines/>
        <w:spacing w:after="200" w:line="276" w:lineRule="auto"/>
        <w:rPr>
          <w:rFonts w:ascii="Tahoma" w:eastAsia="Frutiger" w:hAnsi="Tahoma" w:cs="Tahoma"/>
          <w:b/>
          <w:lang w:eastAsia="en-US"/>
        </w:rPr>
      </w:pPr>
    </w:p>
    <w:p w:rsidR="00E90FDB" w:rsidRDefault="00365ABA"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UVODNA UGOTOVITEV</w:t>
      </w:r>
    </w:p>
    <w:p w:rsidR="008A1E65" w:rsidRPr="004C1F13" w:rsidRDefault="008A1E65" w:rsidP="002F4A49">
      <w:pPr>
        <w:pStyle w:val="Odstavekseznama"/>
        <w:keepNext/>
        <w:keepLines/>
        <w:ind w:left="426"/>
        <w:rPr>
          <w:rFonts w:ascii="Tahoma" w:eastAsia="Frutiger" w:hAnsi="Tahoma" w:cs="Tahoma"/>
          <w:b/>
          <w:lang w:eastAsia="en-US"/>
        </w:rPr>
      </w:pPr>
    </w:p>
    <w:p w:rsidR="00E90FDB" w:rsidRDefault="008A1E65" w:rsidP="00283C22">
      <w:pPr>
        <w:keepNext/>
        <w:keepLines/>
        <w:numPr>
          <w:ilvl w:val="0"/>
          <w:numId w:val="24"/>
        </w:numPr>
        <w:jc w:val="center"/>
        <w:rPr>
          <w:rFonts w:ascii="Tahoma" w:eastAsia="Frutiger" w:hAnsi="Tahoma" w:cs="Tahoma"/>
          <w:lang w:eastAsia="en-US"/>
        </w:rPr>
      </w:pPr>
      <w:r>
        <w:rPr>
          <w:rFonts w:ascii="Tahoma" w:eastAsia="Frutiger" w:hAnsi="Tahoma" w:cs="Tahoma"/>
          <w:lang w:eastAsia="en-US"/>
        </w:rPr>
        <w:t>č</w:t>
      </w:r>
      <w:r w:rsidR="00E90FDB" w:rsidRPr="004C1F13">
        <w:rPr>
          <w:rFonts w:ascii="Tahoma" w:eastAsia="Frutiger" w:hAnsi="Tahoma" w:cs="Tahoma"/>
          <w:lang w:eastAsia="en-US"/>
        </w:rPr>
        <w:t>len</w:t>
      </w:r>
    </w:p>
    <w:p w:rsidR="008A1E65" w:rsidRPr="004C1F13" w:rsidRDefault="008A1E65" w:rsidP="002F4A49">
      <w:pPr>
        <w:keepNext/>
        <w:keepLines/>
        <w:ind w:left="454"/>
        <w:rPr>
          <w:rFonts w:ascii="Tahoma" w:eastAsia="Frutiger" w:hAnsi="Tahoma" w:cs="Tahoma"/>
          <w:lang w:eastAsia="en-US"/>
        </w:rPr>
      </w:pPr>
    </w:p>
    <w:p w:rsidR="004C1F13" w:rsidRDefault="00E90FDB" w:rsidP="002F4A49">
      <w:pPr>
        <w:keepNext/>
        <w:keepLines/>
        <w:jc w:val="both"/>
        <w:rPr>
          <w:rFonts w:ascii="Tahoma" w:eastAsia="Frutiger" w:hAnsi="Tahoma" w:cs="Tahoma"/>
          <w:lang w:eastAsia="en-US"/>
        </w:rPr>
      </w:pPr>
      <w:r w:rsidRPr="004C1F13">
        <w:rPr>
          <w:rFonts w:ascii="Tahoma" w:hAnsi="Tahoma" w:cs="Tahoma"/>
        </w:rPr>
        <w:t xml:space="preserve">Pogodbeni stranki ugotavljata, da je JAVNI HOLDING Ljubljana, d.o.o., Verovškova ulica 70, 1000 Ljubljana, po pooblastilu naročnika izvedel javno naročilo po postopku naročila male vrednosti skladno s 47. členom Zakona </w:t>
      </w:r>
      <w:r w:rsidRPr="004C1F13">
        <w:rPr>
          <w:rFonts w:ascii="Tahoma" w:eastAsia="Frutiger" w:hAnsi="Tahoma" w:cs="Tahoma"/>
          <w:lang w:eastAsia="en-US"/>
        </w:rPr>
        <w:t>o javnem naročanju (Ur</w:t>
      </w:r>
      <w:r w:rsidR="00FD097B">
        <w:rPr>
          <w:rFonts w:ascii="Tahoma" w:eastAsia="Frutiger" w:hAnsi="Tahoma" w:cs="Tahoma"/>
          <w:lang w:eastAsia="en-US"/>
        </w:rPr>
        <w:t xml:space="preserve">. </w:t>
      </w:r>
      <w:r w:rsidRPr="004C1F13">
        <w:rPr>
          <w:rFonts w:ascii="Tahoma" w:eastAsia="Frutiger" w:hAnsi="Tahoma" w:cs="Tahoma"/>
          <w:lang w:eastAsia="en-US"/>
        </w:rPr>
        <w:t>l</w:t>
      </w:r>
      <w:r w:rsidR="00FD097B">
        <w:rPr>
          <w:rFonts w:ascii="Tahoma" w:eastAsia="Frutiger" w:hAnsi="Tahoma" w:cs="Tahoma"/>
          <w:lang w:eastAsia="en-US"/>
        </w:rPr>
        <w:t>.</w:t>
      </w:r>
      <w:r w:rsidRPr="004C1F13">
        <w:rPr>
          <w:rFonts w:ascii="Tahoma" w:eastAsia="Frutiger" w:hAnsi="Tahoma" w:cs="Tahoma"/>
          <w:lang w:eastAsia="en-US"/>
        </w:rPr>
        <w:t xml:space="preserve"> RS, št. 91/2015, 14/2018, 69/19 - skl. US, 49/20 – ZIUZEOP</w:t>
      </w:r>
      <w:r w:rsidR="00F66493">
        <w:rPr>
          <w:rFonts w:ascii="Tahoma" w:eastAsia="Frutiger" w:hAnsi="Tahoma" w:cs="Tahoma"/>
          <w:lang w:eastAsia="en-US"/>
        </w:rPr>
        <w:t>,</w:t>
      </w:r>
      <w:r w:rsidRPr="004C1F13">
        <w:rPr>
          <w:rFonts w:ascii="Tahoma" w:eastAsia="Frutiger" w:hAnsi="Tahoma" w:cs="Tahoma"/>
          <w:lang w:eastAsia="en-US"/>
        </w:rPr>
        <w:t xml:space="preserve">  80/20 – ZIUOOPE</w:t>
      </w:r>
      <w:r w:rsidR="00F66493">
        <w:rPr>
          <w:rFonts w:ascii="Tahoma" w:eastAsia="Frutiger" w:hAnsi="Tahoma" w:cs="Tahoma"/>
          <w:lang w:eastAsia="en-US"/>
        </w:rPr>
        <w:t>,</w:t>
      </w:r>
      <w:r w:rsidR="00F66493" w:rsidRPr="00F66493">
        <w:t xml:space="preserve"> </w:t>
      </w:r>
      <w:r w:rsidR="00EF6F2D" w:rsidRPr="00EF6F2D">
        <w:rPr>
          <w:rFonts w:ascii="Tahoma" w:eastAsia="Frutiger" w:hAnsi="Tahoma" w:cs="Tahoma"/>
          <w:lang w:eastAsia="en-US"/>
        </w:rPr>
        <w:t>152/20</w:t>
      </w:r>
      <w:r w:rsidR="00F66493" w:rsidRPr="00F66493">
        <w:rPr>
          <w:rFonts w:ascii="Tahoma" w:eastAsia="Frutiger" w:hAnsi="Tahoma" w:cs="Tahoma"/>
          <w:lang w:eastAsia="en-US"/>
        </w:rPr>
        <w:t> - ZZUOOP, </w:t>
      </w:r>
      <w:r w:rsidR="00F66493" w:rsidRPr="00EF6F2D">
        <w:rPr>
          <w:rFonts w:ascii="Tahoma" w:eastAsia="Frutiger" w:hAnsi="Tahoma" w:cs="Tahoma"/>
          <w:lang w:eastAsia="en-US"/>
        </w:rPr>
        <w:t>175/20</w:t>
      </w:r>
      <w:r w:rsidR="00F66493" w:rsidRPr="00F66493">
        <w:rPr>
          <w:rFonts w:ascii="Tahoma" w:eastAsia="Frutiger" w:hAnsi="Tahoma" w:cs="Tahoma"/>
          <w:lang w:eastAsia="en-US"/>
        </w:rPr>
        <w:t> </w:t>
      </w:r>
      <w:r w:rsidR="00F66493">
        <w:rPr>
          <w:rFonts w:ascii="Tahoma" w:eastAsia="Frutiger" w:hAnsi="Tahoma" w:cs="Tahoma"/>
          <w:lang w:eastAsia="en-US"/>
        </w:rPr>
        <w:t>–</w:t>
      </w:r>
      <w:r w:rsidR="00F66493" w:rsidRPr="00F66493">
        <w:rPr>
          <w:rFonts w:ascii="Tahoma" w:eastAsia="Frutiger" w:hAnsi="Tahoma" w:cs="Tahoma"/>
          <w:lang w:eastAsia="en-US"/>
        </w:rPr>
        <w:t xml:space="preserve"> ZIUOPDVE</w:t>
      </w:r>
      <w:r w:rsidR="00F66493">
        <w:rPr>
          <w:rFonts w:ascii="Tahoma" w:eastAsia="Frutiger" w:hAnsi="Tahoma" w:cs="Tahoma"/>
          <w:lang w:eastAsia="en-US"/>
        </w:rPr>
        <w:t xml:space="preserve"> in</w:t>
      </w:r>
      <w:r w:rsidR="00F66493" w:rsidRPr="00F66493">
        <w:rPr>
          <w:rFonts w:ascii="Tahoma" w:eastAsia="Frutiger" w:hAnsi="Tahoma" w:cs="Tahoma"/>
          <w:lang w:eastAsia="en-US"/>
        </w:rPr>
        <w:t> </w:t>
      </w:r>
      <w:r w:rsidR="00F66493" w:rsidRPr="00EF6F2D">
        <w:rPr>
          <w:rFonts w:ascii="Tahoma" w:eastAsia="Frutiger" w:hAnsi="Tahoma" w:cs="Tahoma"/>
          <w:lang w:eastAsia="en-US"/>
        </w:rPr>
        <w:t>15/21</w:t>
      </w:r>
      <w:r w:rsidR="00F66493" w:rsidRPr="00F66493">
        <w:rPr>
          <w:rFonts w:ascii="Tahoma" w:eastAsia="Frutiger" w:hAnsi="Tahoma" w:cs="Tahoma"/>
          <w:lang w:eastAsia="en-US"/>
        </w:rPr>
        <w:t> - ZDUOP</w:t>
      </w:r>
      <w:r w:rsidRPr="004C1F13">
        <w:rPr>
          <w:rFonts w:ascii="Tahoma" w:eastAsia="Frutiger" w:hAnsi="Tahoma" w:cs="Tahoma"/>
          <w:lang w:eastAsia="en-US"/>
        </w:rPr>
        <w:t>; v nadaljevanju: ZJN-3) št. _______________</w:t>
      </w:r>
      <w:r w:rsidR="00BE7002">
        <w:rPr>
          <w:rFonts w:ascii="Tahoma" w:eastAsia="Frutiger" w:hAnsi="Tahoma" w:cs="Tahoma"/>
          <w:lang w:eastAsia="en-US"/>
        </w:rPr>
        <w:t xml:space="preserve"> </w:t>
      </w:r>
      <w:r w:rsidRPr="004C1F13">
        <w:rPr>
          <w:rFonts w:ascii="Tahoma" w:eastAsia="Frutiger" w:hAnsi="Tahoma" w:cs="Tahoma"/>
          <w:lang w:eastAsia="en-US"/>
        </w:rPr>
        <w:t>, objavljenim na Portalu javnih naročil dne ___________, pod št. _________________ z namenom sklenitve pogodbe za projekt »</w:t>
      </w:r>
      <w:r w:rsidR="0021130E" w:rsidRPr="0021130E">
        <w:rPr>
          <w:rFonts w:ascii="Tahoma" w:eastAsia="Frutiger" w:hAnsi="Tahoma" w:cs="Tahoma"/>
          <w:b/>
          <w:lang w:eastAsia="en-US"/>
        </w:rPr>
        <w:t>VKS-11/22</w:t>
      </w:r>
      <w:r w:rsidR="0021130E">
        <w:rPr>
          <w:rFonts w:ascii="Tahoma" w:eastAsia="Frutiger" w:hAnsi="Tahoma" w:cs="Tahoma"/>
          <w:lang w:eastAsia="en-US"/>
        </w:rPr>
        <w:t xml:space="preserve"> - </w:t>
      </w:r>
      <w:r w:rsidR="00354F25">
        <w:rPr>
          <w:rFonts w:ascii="Tahoma" w:eastAsia="Frutiger" w:hAnsi="Tahoma" w:cs="Tahoma"/>
          <w:b/>
          <w:lang w:eastAsia="en-US"/>
        </w:rPr>
        <w:t>Zamenjava diesel agregata na CČN Ljubljana</w:t>
      </w:r>
      <w:r w:rsidRPr="004C1F13">
        <w:rPr>
          <w:rFonts w:ascii="Tahoma" w:eastAsia="Frutiger" w:hAnsi="Tahoma" w:cs="Tahoma"/>
          <w:lang w:eastAsia="en-US"/>
        </w:rPr>
        <w:t xml:space="preserve">«, in sicer za obdobje od dneva sklenitve pogodbe do izpolnitve vseh obveznosti iz pogodbe. </w:t>
      </w:r>
    </w:p>
    <w:p w:rsidR="004C1F13" w:rsidRDefault="004C1F13" w:rsidP="002F4A49">
      <w:pPr>
        <w:keepNext/>
        <w:keepLines/>
        <w:jc w:val="both"/>
        <w:rPr>
          <w:rFonts w:ascii="Tahoma" w:eastAsia="Frutiger" w:hAnsi="Tahoma" w:cs="Tahoma"/>
          <w:lang w:eastAsia="en-US"/>
        </w:rPr>
      </w:pPr>
    </w:p>
    <w:p w:rsidR="004C1F13" w:rsidRDefault="004C1F13" w:rsidP="002F4A49">
      <w:pPr>
        <w:keepNext/>
        <w:keepLines/>
        <w:jc w:val="both"/>
        <w:rPr>
          <w:rFonts w:ascii="Tahoma" w:eastAsia="Frutiger" w:hAnsi="Tahoma" w:cs="Tahoma"/>
          <w:lang w:eastAsia="en-US"/>
        </w:rPr>
      </w:pPr>
    </w:p>
    <w:p w:rsidR="00B81CA5" w:rsidRDefault="00B81CA5" w:rsidP="002F4A49">
      <w:pPr>
        <w:keepNext/>
        <w:keepLines/>
        <w:jc w:val="both"/>
        <w:rPr>
          <w:rFonts w:ascii="Tahoma" w:eastAsia="Frutiger" w:hAnsi="Tahoma" w:cs="Tahoma"/>
          <w:lang w:eastAsia="en-US"/>
        </w:rPr>
      </w:pPr>
    </w:p>
    <w:p w:rsidR="00B81CA5" w:rsidRDefault="00B81CA5" w:rsidP="002F4A49">
      <w:pPr>
        <w:keepNext/>
        <w:keepLines/>
        <w:jc w:val="both"/>
        <w:rPr>
          <w:rFonts w:ascii="Tahoma" w:eastAsia="Frutiger" w:hAnsi="Tahoma" w:cs="Tahoma"/>
          <w:lang w:eastAsia="en-US"/>
        </w:rPr>
      </w:pPr>
    </w:p>
    <w:p w:rsidR="00B81CA5" w:rsidRDefault="00B81CA5" w:rsidP="002F4A49">
      <w:pPr>
        <w:keepNext/>
        <w:keepLines/>
        <w:jc w:val="both"/>
        <w:rPr>
          <w:rFonts w:ascii="Tahoma" w:eastAsia="Frutiger" w:hAnsi="Tahoma" w:cs="Tahoma"/>
          <w:lang w:eastAsia="en-US"/>
        </w:rPr>
      </w:pPr>
    </w:p>
    <w:p w:rsidR="00B81CA5" w:rsidRDefault="00B81CA5" w:rsidP="002F4A49">
      <w:pPr>
        <w:keepNext/>
        <w:keepLines/>
        <w:jc w:val="both"/>
        <w:rPr>
          <w:rFonts w:ascii="Tahoma" w:eastAsia="Frutiger" w:hAnsi="Tahoma" w:cs="Tahoma"/>
          <w:lang w:eastAsia="en-US"/>
        </w:rPr>
      </w:pPr>
    </w:p>
    <w:p w:rsidR="00B81CA5" w:rsidRDefault="00B81CA5" w:rsidP="002F4A49">
      <w:pPr>
        <w:keepNext/>
        <w:keepLines/>
        <w:jc w:val="both"/>
        <w:rPr>
          <w:rFonts w:ascii="Tahoma" w:eastAsia="Frutiger" w:hAnsi="Tahoma" w:cs="Tahoma"/>
          <w:lang w:eastAsia="en-US"/>
        </w:rPr>
      </w:pPr>
    </w:p>
    <w:p w:rsidR="00B81CA5" w:rsidRDefault="00B81CA5" w:rsidP="002F4A49">
      <w:pPr>
        <w:keepNext/>
        <w:keepLines/>
        <w:jc w:val="both"/>
        <w:rPr>
          <w:rFonts w:ascii="Tahoma" w:eastAsia="Frutiger" w:hAnsi="Tahoma" w:cs="Tahoma"/>
          <w:lang w:eastAsia="en-US"/>
        </w:rPr>
      </w:pPr>
    </w:p>
    <w:p w:rsidR="00E90FDB" w:rsidRDefault="00933D25" w:rsidP="00283C22">
      <w:pPr>
        <w:pStyle w:val="Odstavekseznama"/>
        <w:keepNext/>
        <w:keepLines/>
        <w:numPr>
          <w:ilvl w:val="0"/>
          <w:numId w:val="33"/>
        </w:numPr>
        <w:ind w:left="426" w:hanging="426"/>
        <w:rPr>
          <w:rFonts w:ascii="Tahoma" w:eastAsia="Frutiger" w:hAnsi="Tahoma" w:cs="Tahoma"/>
          <w:b/>
          <w:lang w:eastAsia="en-US"/>
        </w:rPr>
      </w:pPr>
      <w:r w:rsidRPr="00933D25">
        <w:rPr>
          <w:rFonts w:ascii="Tahoma" w:eastAsia="Frutiger" w:hAnsi="Tahoma" w:cs="Tahoma"/>
          <w:b/>
          <w:lang w:eastAsia="en-US"/>
        </w:rPr>
        <w:lastRenderedPageBreak/>
        <w:t xml:space="preserve">  PREDMET POGODBE</w:t>
      </w:r>
    </w:p>
    <w:p w:rsidR="008A1E65" w:rsidRPr="00933D25" w:rsidRDefault="008A1E65" w:rsidP="002F4A49">
      <w:pPr>
        <w:pStyle w:val="Odstavekseznama"/>
        <w:keepNext/>
        <w:keepLines/>
        <w:ind w:left="426"/>
        <w:rPr>
          <w:rFonts w:ascii="Tahoma" w:eastAsia="Frutiger" w:hAnsi="Tahoma" w:cs="Tahoma"/>
          <w:b/>
          <w:lang w:eastAsia="en-US"/>
        </w:rPr>
      </w:pPr>
    </w:p>
    <w:p w:rsidR="00E90FDB" w:rsidRPr="004C1F13" w:rsidRDefault="00E90FDB" w:rsidP="00283C22">
      <w:pPr>
        <w:keepNext/>
        <w:keepLines/>
        <w:numPr>
          <w:ilvl w:val="0"/>
          <w:numId w:val="24"/>
        </w:numPr>
        <w:jc w:val="center"/>
        <w:rPr>
          <w:rFonts w:ascii="Tahoma" w:eastAsia="Frutiger" w:hAnsi="Tahoma" w:cs="Tahoma"/>
          <w:lang w:eastAsia="en-US"/>
        </w:rPr>
      </w:pPr>
      <w:r w:rsidRPr="004C1F13">
        <w:rPr>
          <w:rFonts w:ascii="Tahoma" w:eastAsia="Frutiger" w:hAnsi="Tahoma" w:cs="Tahoma"/>
          <w:lang w:eastAsia="en-US"/>
        </w:rPr>
        <w:t>člen</w:t>
      </w:r>
    </w:p>
    <w:p w:rsidR="008A1E65" w:rsidRDefault="008A1E65" w:rsidP="002F4A49">
      <w:pPr>
        <w:keepNext/>
        <w:keepLines/>
        <w:jc w:val="both"/>
        <w:rPr>
          <w:rFonts w:ascii="Tahoma" w:eastAsia="Frutiger" w:hAnsi="Tahoma" w:cs="Tahoma"/>
          <w:lang w:eastAsia="en-US"/>
        </w:rPr>
      </w:pPr>
    </w:p>
    <w:p w:rsidR="005A3DAE" w:rsidRPr="00B851D9" w:rsidRDefault="005A3DAE" w:rsidP="005A3DAE">
      <w:pPr>
        <w:keepNext/>
        <w:keepLines/>
        <w:jc w:val="both"/>
        <w:rPr>
          <w:rFonts w:ascii="Tahoma" w:hAnsi="Tahoma" w:cs="Tahoma"/>
          <w:snapToGrid w:val="0"/>
        </w:rPr>
      </w:pPr>
      <w:r>
        <w:rPr>
          <w:rFonts w:ascii="Tahoma" w:eastAsia="Frutiger" w:hAnsi="Tahoma" w:cs="Tahoma"/>
          <w:lang w:eastAsia="en-US"/>
        </w:rPr>
        <w:t xml:space="preserve">Predmet te pogodbe je dobava, montaža in </w:t>
      </w:r>
      <w:r w:rsidR="00C573AE" w:rsidRPr="00C573AE">
        <w:rPr>
          <w:rFonts w:ascii="Tahoma" w:eastAsia="Frutiger" w:hAnsi="Tahoma" w:cs="Tahoma"/>
          <w:lang w:eastAsia="en-US"/>
        </w:rPr>
        <w:t>zagon diesel agregata za proizvodnjo električn</w:t>
      </w:r>
      <w:r>
        <w:rPr>
          <w:rFonts w:ascii="Tahoma" w:eastAsia="Frutiger" w:hAnsi="Tahoma" w:cs="Tahoma"/>
          <w:lang w:eastAsia="en-US"/>
        </w:rPr>
        <w:t>e energije v stabilni izvedbi</w:t>
      </w:r>
      <w:r w:rsidR="00C573AE" w:rsidRPr="00C573AE">
        <w:rPr>
          <w:rFonts w:ascii="Tahoma" w:eastAsia="Frutiger" w:hAnsi="Tahoma" w:cs="Tahoma"/>
          <w:lang w:eastAsia="en-US"/>
        </w:rPr>
        <w:t xml:space="preserve"> </w:t>
      </w:r>
      <w:r w:rsidR="00C573AE">
        <w:rPr>
          <w:rFonts w:ascii="Tahoma" w:eastAsia="Frutiger" w:hAnsi="Tahoma" w:cs="Tahoma"/>
          <w:lang w:eastAsia="en-US"/>
        </w:rPr>
        <w:t>z vso</w:t>
      </w:r>
      <w:r w:rsidR="00C573AE" w:rsidRPr="00C573AE">
        <w:rPr>
          <w:rFonts w:ascii="Tahoma" w:eastAsia="Frutiger" w:hAnsi="Tahoma" w:cs="Tahoma"/>
          <w:lang w:eastAsia="en-US"/>
        </w:rPr>
        <w:t xml:space="preserve"> pripadajoč</w:t>
      </w:r>
      <w:r w:rsidR="00C573AE">
        <w:rPr>
          <w:rFonts w:ascii="Tahoma" w:eastAsia="Frutiger" w:hAnsi="Tahoma" w:cs="Tahoma"/>
          <w:lang w:eastAsia="en-US"/>
        </w:rPr>
        <w:t>o</w:t>
      </w:r>
      <w:r w:rsidR="00C573AE" w:rsidRPr="00C573AE">
        <w:rPr>
          <w:rFonts w:ascii="Tahoma" w:eastAsia="Frutiger" w:hAnsi="Tahoma" w:cs="Tahoma"/>
          <w:lang w:eastAsia="en-US"/>
        </w:rPr>
        <w:t xml:space="preserve"> strojn</w:t>
      </w:r>
      <w:r w:rsidR="00C573AE">
        <w:rPr>
          <w:rFonts w:ascii="Tahoma" w:eastAsia="Frutiger" w:hAnsi="Tahoma" w:cs="Tahoma"/>
          <w:lang w:eastAsia="en-US"/>
        </w:rPr>
        <w:t>o</w:t>
      </w:r>
      <w:r w:rsidR="00C573AE" w:rsidRPr="00C573AE">
        <w:rPr>
          <w:rFonts w:ascii="Tahoma" w:eastAsia="Frutiger" w:hAnsi="Tahoma" w:cs="Tahoma"/>
          <w:lang w:eastAsia="en-US"/>
        </w:rPr>
        <w:t xml:space="preserve"> in elektro oprem</w:t>
      </w:r>
      <w:r w:rsidR="00C573AE">
        <w:rPr>
          <w:rFonts w:ascii="Tahoma" w:eastAsia="Frutiger" w:hAnsi="Tahoma" w:cs="Tahoma"/>
          <w:lang w:eastAsia="en-US"/>
        </w:rPr>
        <w:t>o</w:t>
      </w:r>
      <w:r>
        <w:rPr>
          <w:rFonts w:ascii="Tahoma" w:eastAsia="Frutiger" w:hAnsi="Tahoma" w:cs="Tahoma"/>
          <w:lang w:eastAsia="en-US"/>
        </w:rPr>
        <w:t xml:space="preserve"> </w:t>
      </w:r>
      <w:r w:rsidRPr="00C573AE">
        <w:rPr>
          <w:rFonts w:ascii="Tahoma" w:eastAsia="Frutiger" w:hAnsi="Tahoma" w:cs="Tahoma"/>
          <w:lang w:eastAsia="en-US"/>
        </w:rPr>
        <w:t xml:space="preserve">(v nadaljevanju: </w:t>
      </w:r>
      <w:r>
        <w:rPr>
          <w:rFonts w:ascii="Tahoma" w:eastAsia="Frutiger" w:hAnsi="Tahoma" w:cs="Tahoma"/>
          <w:lang w:eastAsia="en-US"/>
        </w:rPr>
        <w:t>oprema ali blago</w:t>
      </w:r>
      <w:r w:rsidRPr="00C573AE">
        <w:rPr>
          <w:rFonts w:ascii="Tahoma" w:eastAsia="Frutiger" w:hAnsi="Tahoma" w:cs="Tahoma"/>
          <w:lang w:eastAsia="en-US"/>
        </w:rPr>
        <w:t>)</w:t>
      </w:r>
      <w:r w:rsidR="00046211">
        <w:rPr>
          <w:rFonts w:ascii="Tahoma" w:eastAsia="Frutiger" w:hAnsi="Tahoma" w:cs="Tahoma"/>
          <w:lang w:eastAsia="en-US"/>
        </w:rPr>
        <w:t>,</w:t>
      </w:r>
      <w:r>
        <w:rPr>
          <w:rFonts w:ascii="Tahoma" w:eastAsia="Frutiger" w:hAnsi="Tahoma" w:cs="Tahoma"/>
          <w:lang w:eastAsia="en-US"/>
        </w:rPr>
        <w:t xml:space="preserve"> </w:t>
      </w:r>
      <w:r w:rsidRPr="00996E1E">
        <w:rPr>
          <w:rFonts w:ascii="Tahoma" w:hAnsi="Tahoma" w:cs="Tahoma"/>
        </w:rPr>
        <w:t xml:space="preserve">v skladu s tehnično specifikacijo, </w:t>
      </w:r>
      <w:r w:rsidRPr="00996E1E">
        <w:rPr>
          <w:rFonts w:ascii="Tahoma" w:hAnsi="Tahoma" w:cs="Tahoma"/>
          <w:snapToGrid w:val="0"/>
        </w:rPr>
        <w:t xml:space="preserve">kot je to opredeljeno v razpisni dokumentaciji </w:t>
      </w:r>
      <w:r w:rsidRPr="000C7C0F">
        <w:rPr>
          <w:rFonts w:ascii="Tahoma" w:hAnsi="Tahoma" w:cs="Tahoma"/>
          <w:snapToGrid w:val="0"/>
        </w:rPr>
        <w:t xml:space="preserve">naročnika št. </w:t>
      </w:r>
      <w:r>
        <w:rPr>
          <w:rFonts w:ascii="Tahoma" w:hAnsi="Tahoma" w:cs="Tahoma"/>
          <w:snapToGrid w:val="0"/>
        </w:rPr>
        <w:t>VKS-</w:t>
      </w:r>
      <w:r w:rsidR="00B81CA5">
        <w:rPr>
          <w:rFonts w:ascii="Tahoma" w:hAnsi="Tahoma" w:cs="Tahoma"/>
          <w:snapToGrid w:val="0"/>
        </w:rPr>
        <w:t>11</w:t>
      </w:r>
      <w:r>
        <w:rPr>
          <w:rFonts w:ascii="Tahoma" w:hAnsi="Tahoma" w:cs="Tahoma"/>
          <w:snapToGrid w:val="0"/>
        </w:rPr>
        <w:t>/2</w:t>
      </w:r>
      <w:r w:rsidR="00B81CA5">
        <w:rPr>
          <w:rFonts w:ascii="Tahoma" w:hAnsi="Tahoma" w:cs="Tahoma"/>
          <w:snapToGrid w:val="0"/>
        </w:rPr>
        <w:t>2</w:t>
      </w:r>
      <w:r w:rsidRPr="000C7C0F">
        <w:rPr>
          <w:rFonts w:ascii="Tahoma" w:hAnsi="Tahoma" w:cs="Tahoma"/>
          <w:snapToGrid w:val="0"/>
        </w:rPr>
        <w:t xml:space="preserve"> (v nadaljevanju: razpisna dokumentacija), </w:t>
      </w:r>
      <w:r w:rsidRPr="006722EA">
        <w:rPr>
          <w:rFonts w:ascii="Tahoma" w:hAnsi="Tahoma" w:cs="Tahoma"/>
        </w:rPr>
        <w:t>na podlagi ponudbe izvajalca št. ____</w:t>
      </w:r>
      <w:r w:rsidR="0093713E">
        <w:rPr>
          <w:rFonts w:ascii="Tahoma" w:hAnsi="Tahoma" w:cs="Tahoma"/>
        </w:rPr>
        <w:t xml:space="preserve">________ z dne _______________ </w:t>
      </w:r>
      <w:r w:rsidRPr="0093713E">
        <w:rPr>
          <w:rFonts w:ascii="Tahoma" w:hAnsi="Tahoma" w:cs="Tahoma"/>
        </w:rPr>
        <w:t xml:space="preserve">(v nadaljevanju: ponudba izvajalca) </w:t>
      </w:r>
      <w:r w:rsidRPr="003F4255">
        <w:rPr>
          <w:rFonts w:ascii="Tahoma" w:hAnsi="Tahoma" w:cs="Tahoma"/>
        </w:rPr>
        <w:t xml:space="preserve">ter v skladu z vsebino zahtev javnega naročila št. </w:t>
      </w:r>
      <w:r>
        <w:rPr>
          <w:rFonts w:ascii="Tahoma" w:hAnsi="Tahoma" w:cs="Tahoma"/>
          <w:snapToGrid w:val="0"/>
        </w:rPr>
        <w:t>VKS-</w:t>
      </w:r>
      <w:r w:rsidR="00B81CA5">
        <w:rPr>
          <w:rFonts w:ascii="Tahoma" w:hAnsi="Tahoma" w:cs="Tahoma"/>
          <w:snapToGrid w:val="0"/>
        </w:rPr>
        <w:t>11</w:t>
      </w:r>
      <w:r>
        <w:rPr>
          <w:rFonts w:ascii="Tahoma" w:hAnsi="Tahoma" w:cs="Tahoma"/>
          <w:snapToGrid w:val="0"/>
        </w:rPr>
        <w:t>/2</w:t>
      </w:r>
      <w:r w:rsidR="00B81CA5">
        <w:rPr>
          <w:rFonts w:ascii="Tahoma" w:hAnsi="Tahoma" w:cs="Tahoma"/>
          <w:snapToGrid w:val="0"/>
        </w:rPr>
        <w:t>2</w:t>
      </w:r>
      <w:r w:rsidRPr="003F4255">
        <w:rPr>
          <w:rFonts w:ascii="Tahoma" w:hAnsi="Tahoma" w:cs="Tahoma"/>
        </w:rPr>
        <w:t>, in sicer vse po pravilih stroke, s skrbnostjo dobrega strokovnjaka ter v skladu s to pogodbo</w:t>
      </w:r>
      <w:r w:rsidR="0026664F">
        <w:rPr>
          <w:rFonts w:ascii="Tahoma" w:hAnsi="Tahoma" w:cs="Tahoma"/>
        </w:rPr>
        <w:t xml:space="preserve"> </w:t>
      </w:r>
      <w:r w:rsidR="0026664F" w:rsidRPr="004C1F13">
        <w:rPr>
          <w:rFonts w:ascii="Tahoma" w:eastAsia="Frutiger" w:hAnsi="Tahoma" w:cs="Tahoma"/>
          <w:lang w:eastAsia="en-US"/>
        </w:rPr>
        <w:t>(v nadaljevanju</w:t>
      </w:r>
      <w:r w:rsidR="0026664F">
        <w:rPr>
          <w:rFonts w:ascii="Tahoma" w:eastAsia="Frutiger" w:hAnsi="Tahoma" w:cs="Tahoma"/>
          <w:lang w:eastAsia="en-US"/>
        </w:rPr>
        <w:t xml:space="preserve"> tudi</w:t>
      </w:r>
      <w:r w:rsidR="0026664F" w:rsidRPr="004C1F13">
        <w:rPr>
          <w:rFonts w:ascii="Tahoma" w:eastAsia="Frutiger" w:hAnsi="Tahoma" w:cs="Tahoma"/>
          <w:lang w:eastAsia="en-US"/>
        </w:rPr>
        <w:t>: dela ali tudi pogodbena dela).</w:t>
      </w:r>
    </w:p>
    <w:p w:rsidR="005A3DAE" w:rsidRDefault="005A3DAE" w:rsidP="005A3DAE">
      <w:pPr>
        <w:keepNext/>
        <w:keepLines/>
        <w:adjustRightInd w:val="0"/>
        <w:jc w:val="both"/>
        <w:textAlignment w:val="baseline"/>
        <w:rPr>
          <w:rFonts w:ascii="Tahoma" w:hAnsi="Tahoma" w:cs="Tahoma"/>
        </w:rPr>
      </w:pPr>
    </w:p>
    <w:p w:rsidR="00C573AE" w:rsidRPr="00C573AE" w:rsidRDefault="00C573AE" w:rsidP="00C573AE">
      <w:pPr>
        <w:keepNext/>
        <w:keepLines/>
        <w:jc w:val="both"/>
        <w:rPr>
          <w:rFonts w:ascii="Tahoma" w:eastAsia="Frutiger" w:hAnsi="Tahoma" w:cs="Tahoma"/>
          <w:lang w:eastAsia="en-US"/>
        </w:rPr>
      </w:pPr>
      <w:r w:rsidRPr="00C573AE">
        <w:rPr>
          <w:rFonts w:ascii="Tahoma" w:eastAsia="Frutiger" w:hAnsi="Tahoma" w:cs="Tahoma"/>
          <w:lang w:eastAsia="en-US"/>
        </w:rPr>
        <w:t xml:space="preserve">Poleg dobave, montaže in zagona </w:t>
      </w:r>
      <w:r w:rsidR="005A3DAE" w:rsidRPr="00C573AE">
        <w:rPr>
          <w:rFonts w:ascii="Tahoma" w:eastAsia="Frutiger" w:hAnsi="Tahoma" w:cs="Tahoma"/>
          <w:lang w:eastAsia="en-US"/>
        </w:rPr>
        <w:t xml:space="preserve">diesel agregata </w:t>
      </w:r>
      <w:r w:rsidRPr="00C573AE">
        <w:rPr>
          <w:rFonts w:ascii="Tahoma" w:eastAsia="Frutiger" w:hAnsi="Tahoma" w:cs="Tahoma"/>
          <w:lang w:eastAsia="en-US"/>
        </w:rPr>
        <w:t xml:space="preserve">mora izvajalec </w:t>
      </w:r>
      <w:r w:rsidR="005A3DAE">
        <w:rPr>
          <w:rFonts w:ascii="Tahoma" w:eastAsia="Frutiger" w:hAnsi="Tahoma" w:cs="Tahoma"/>
          <w:lang w:eastAsia="en-US"/>
        </w:rPr>
        <w:t>po tej pogodbi zagotoviti</w:t>
      </w:r>
      <w:r w:rsidRPr="00C573AE">
        <w:rPr>
          <w:rFonts w:ascii="Tahoma" w:eastAsia="Frutiger" w:hAnsi="Tahoma" w:cs="Tahoma"/>
          <w:lang w:eastAsia="en-US"/>
        </w:rPr>
        <w:t xml:space="preserve"> </w:t>
      </w:r>
      <w:r w:rsidR="005A3DAE">
        <w:rPr>
          <w:rFonts w:ascii="Tahoma" w:eastAsia="Frutiger" w:hAnsi="Tahoma" w:cs="Tahoma"/>
          <w:lang w:eastAsia="en-US"/>
        </w:rPr>
        <w:t>tudi</w:t>
      </w:r>
      <w:r w:rsidRPr="00C573AE">
        <w:rPr>
          <w:rFonts w:ascii="Tahoma" w:eastAsia="Frutiger" w:hAnsi="Tahoma" w:cs="Tahoma"/>
          <w:lang w:eastAsia="en-US"/>
        </w:rPr>
        <w:t>:</w:t>
      </w:r>
    </w:p>
    <w:p w:rsidR="009A7A63" w:rsidRDefault="009A7A63" w:rsidP="00283C22">
      <w:pPr>
        <w:keepNext/>
        <w:keepLines/>
        <w:numPr>
          <w:ilvl w:val="0"/>
          <w:numId w:val="36"/>
        </w:numPr>
        <w:ind w:left="426" w:hanging="284"/>
        <w:jc w:val="both"/>
        <w:rPr>
          <w:rFonts w:ascii="Tahoma" w:eastAsia="Frutiger" w:hAnsi="Tahoma" w:cs="Tahoma"/>
          <w:lang w:eastAsia="en-US"/>
        </w:rPr>
      </w:pPr>
      <w:r>
        <w:rPr>
          <w:rFonts w:ascii="Tahoma" w:eastAsia="Frutiger" w:hAnsi="Tahoma" w:cs="Tahoma"/>
          <w:lang w:eastAsia="en-US"/>
        </w:rPr>
        <w:t>poskusno obratovanje</w:t>
      </w:r>
      <w:r w:rsidR="00F259A3">
        <w:rPr>
          <w:rFonts w:ascii="Tahoma" w:eastAsia="Frutiger" w:hAnsi="Tahoma" w:cs="Tahoma"/>
          <w:lang w:eastAsia="en-US"/>
        </w:rPr>
        <w:t>,</w:t>
      </w:r>
    </w:p>
    <w:p w:rsidR="00C573AE" w:rsidRPr="00C573AE" w:rsidRDefault="00C573AE" w:rsidP="00283C22">
      <w:pPr>
        <w:keepNext/>
        <w:keepLines/>
        <w:numPr>
          <w:ilvl w:val="0"/>
          <w:numId w:val="36"/>
        </w:numPr>
        <w:ind w:left="426" w:hanging="284"/>
        <w:jc w:val="both"/>
        <w:rPr>
          <w:rFonts w:ascii="Tahoma" w:eastAsia="Frutiger" w:hAnsi="Tahoma" w:cs="Tahoma"/>
          <w:lang w:eastAsia="en-US"/>
        </w:rPr>
      </w:pPr>
      <w:r w:rsidRPr="00C573AE">
        <w:rPr>
          <w:rFonts w:ascii="Tahoma" w:eastAsia="Frutiger" w:hAnsi="Tahoma" w:cs="Tahoma"/>
          <w:lang w:eastAsia="en-US"/>
        </w:rPr>
        <w:t xml:space="preserve">nadomestitev električnih povezav med </w:t>
      </w:r>
      <w:r w:rsidR="005A3DAE" w:rsidRPr="00C573AE">
        <w:rPr>
          <w:rFonts w:ascii="Tahoma" w:eastAsia="Frutiger" w:hAnsi="Tahoma" w:cs="Tahoma"/>
          <w:lang w:eastAsia="en-US"/>
        </w:rPr>
        <w:t>diesel agregat</w:t>
      </w:r>
      <w:r w:rsidR="005A3DAE">
        <w:rPr>
          <w:rFonts w:ascii="Tahoma" w:eastAsia="Frutiger" w:hAnsi="Tahoma" w:cs="Tahoma"/>
          <w:lang w:eastAsia="en-US"/>
        </w:rPr>
        <w:t>om</w:t>
      </w:r>
      <w:r w:rsidR="005A3DAE" w:rsidRPr="00C573AE">
        <w:rPr>
          <w:rFonts w:ascii="Tahoma" w:eastAsia="Frutiger" w:hAnsi="Tahoma" w:cs="Tahoma"/>
          <w:lang w:eastAsia="en-US"/>
        </w:rPr>
        <w:t xml:space="preserve"> </w:t>
      </w:r>
      <w:r w:rsidRPr="00C573AE">
        <w:rPr>
          <w:rFonts w:ascii="Tahoma" w:eastAsia="Frutiger" w:hAnsi="Tahoma" w:cs="Tahoma"/>
          <w:lang w:eastAsia="en-US"/>
        </w:rPr>
        <w:t>in NN poljem tra</w:t>
      </w:r>
      <w:r w:rsidR="00046211">
        <w:rPr>
          <w:rFonts w:ascii="Tahoma" w:eastAsia="Frutiger" w:hAnsi="Tahoma" w:cs="Tahoma"/>
          <w:lang w:eastAsia="en-US"/>
        </w:rPr>
        <w:t>ns</w:t>
      </w:r>
      <w:r w:rsidRPr="00C573AE">
        <w:rPr>
          <w:rFonts w:ascii="Tahoma" w:eastAsia="Frutiger" w:hAnsi="Tahoma" w:cs="Tahoma"/>
          <w:lang w:eastAsia="en-US"/>
        </w:rPr>
        <w:t>fo</w:t>
      </w:r>
      <w:r w:rsidR="00046211">
        <w:rPr>
          <w:rFonts w:ascii="Tahoma" w:eastAsia="Frutiger" w:hAnsi="Tahoma" w:cs="Tahoma"/>
          <w:lang w:eastAsia="en-US"/>
        </w:rPr>
        <w:t>rmatorske</w:t>
      </w:r>
      <w:r w:rsidRPr="00C573AE">
        <w:rPr>
          <w:rFonts w:ascii="Tahoma" w:eastAsia="Frutiger" w:hAnsi="Tahoma" w:cs="Tahoma"/>
          <w:lang w:eastAsia="en-US"/>
        </w:rPr>
        <w:t xml:space="preserve"> postaje TP1,</w:t>
      </w:r>
    </w:p>
    <w:p w:rsidR="00C573AE" w:rsidRPr="00C573AE" w:rsidRDefault="00C573AE" w:rsidP="00283C22">
      <w:pPr>
        <w:keepNext/>
        <w:keepLines/>
        <w:numPr>
          <w:ilvl w:val="0"/>
          <w:numId w:val="36"/>
        </w:numPr>
        <w:ind w:left="426" w:hanging="284"/>
        <w:jc w:val="both"/>
        <w:rPr>
          <w:rFonts w:ascii="Tahoma" w:eastAsia="Frutiger" w:hAnsi="Tahoma" w:cs="Tahoma"/>
          <w:lang w:eastAsia="en-US"/>
        </w:rPr>
      </w:pPr>
      <w:r w:rsidRPr="00C573AE">
        <w:rPr>
          <w:rFonts w:ascii="Tahoma" w:eastAsia="Frutiger" w:hAnsi="Tahoma" w:cs="Tahoma"/>
          <w:lang w:eastAsia="en-US"/>
        </w:rPr>
        <w:t>nadomestitev opreme za napajanje električnih omar (NN del mreže - od polja RM1 do polja RM6) v nizko napetostnem prostoru transformatorske postaje TP1,</w:t>
      </w:r>
    </w:p>
    <w:p w:rsidR="00C573AE" w:rsidRPr="00C573AE" w:rsidRDefault="00C573AE" w:rsidP="00283C22">
      <w:pPr>
        <w:keepNext/>
        <w:keepLines/>
        <w:numPr>
          <w:ilvl w:val="0"/>
          <w:numId w:val="36"/>
        </w:numPr>
        <w:ind w:left="426" w:hanging="284"/>
        <w:jc w:val="both"/>
        <w:rPr>
          <w:rFonts w:ascii="Tahoma" w:eastAsia="Frutiger" w:hAnsi="Tahoma" w:cs="Tahoma"/>
          <w:lang w:eastAsia="en-US"/>
        </w:rPr>
      </w:pPr>
      <w:r w:rsidRPr="00C573AE">
        <w:rPr>
          <w:rFonts w:ascii="Tahoma" w:eastAsia="Frutiger" w:hAnsi="Tahoma" w:cs="Tahoma"/>
          <w:lang w:eastAsia="en-US"/>
        </w:rPr>
        <w:t xml:space="preserve">povezavo </w:t>
      </w:r>
      <w:r w:rsidR="005A3DAE" w:rsidRPr="00C573AE">
        <w:rPr>
          <w:rFonts w:ascii="Tahoma" w:eastAsia="Frutiger" w:hAnsi="Tahoma" w:cs="Tahoma"/>
          <w:lang w:eastAsia="en-US"/>
        </w:rPr>
        <w:t xml:space="preserve">diesel agregata </w:t>
      </w:r>
      <w:r w:rsidRPr="00C573AE">
        <w:rPr>
          <w:rFonts w:ascii="Tahoma" w:eastAsia="Frutiger" w:hAnsi="Tahoma" w:cs="Tahoma"/>
          <w:lang w:eastAsia="en-US"/>
        </w:rPr>
        <w:t>na nadzorni sistem vodenja ABB 800xA</w:t>
      </w:r>
      <w:r w:rsidR="00046211">
        <w:rPr>
          <w:rFonts w:ascii="Tahoma" w:eastAsia="Frutiger" w:hAnsi="Tahoma" w:cs="Tahoma"/>
          <w:lang w:eastAsia="en-US"/>
        </w:rPr>
        <w:t>,</w:t>
      </w:r>
      <w:r w:rsidRPr="00C573AE">
        <w:rPr>
          <w:rFonts w:ascii="Tahoma" w:eastAsia="Frutiger" w:hAnsi="Tahoma" w:cs="Tahoma"/>
          <w:lang w:eastAsia="en-US"/>
        </w:rPr>
        <w:t xml:space="preserve"> vključno z dobavo ABB strojne (HW) opreme v skladu z izdelanim in potrjenim elektro</w:t>
      </w:r>
      <w:r w:rsidR="005A3DAE">
        <w:rPr>
          <w:rFonts w:ascii="Tahoma" w:eastAsia="Frutiger" w:hAnsi="Tahoma" w:cs="Tahoma"/>
          <w:lang w:eastAsia="en-US"/>
        </w:rPr>
        <w:t xml:space="preserve"> </w:t>
      </w:r>
      <w:r w:rsidRPr="00C573AE">
        <w:rPr>
          <w:rFonts w:ascii="Tahoma" w:eastAsia="Frutiger" w:hAnsi="Tahoma" w:cs="Tahoma"/>
          <w:lang w:eastAsia="en-US"/>
        </w:rPr>
        <w:t>projektom,</w:t>
      </w:r>
    </w:p>
    <w:p w:rsidR="00C573AE" w:rsidRPr="00C573AE" w:rsidRDefault="00C573AE" w:rsidP="00283C22">
      <w:pPr>
        <w:keepNext/>
        <w:keepLines/>
        <w:numPr>
          <w:ilvl w:val="0"/>
          <w:numId w:val="36"/>
        </w:numPr>
        <w:ind w:left="426" w:hanging="284"/>
        <w:jc w:val="both"/>
        <w:rPr>
          <w:rFonts w:ascii="Tahoma" w:eastAsia="Frutiger" w:hAnsi="Tahoma" w:cs="Tahoma"/>
          <w:lang w:eastAsia="en-US"/>
        </w:rPr>
      </w:pPr>
      <w:r w:rsidRPr="00C573AE">
        <w:rPr>
          <w:rFonts w:ascii="Tahoma" w:eastAsia="Frutiger" w:hAnsi="Tahoma" w:cs="Tahoma"/>
          <w:lang w:eastAsia="en-US"/>
        </w:rPr>
        <w:t>dobav</w:t>
      </w:r>
      <w:r w:rsidR="005A3DAE">
        <w:rPr>
          <w:rFonts w:ascii="Tahoma" w:eastAsia="Frutiger" w:hAnsi="Tahoma" w:cs="Tahoma"/>
          <w:lang w:eastAsia="en-US"/>
        </w:rPr>
        <w:t xml:space="preserve">o </w:t>
      </w:r>
      <w:r w:rsidRPr="00C573AE">
        <w:rPr>
          <w:rFonts w:ascii="Tahoma" w:eastAsia="Frutiger" w:hAnsi="Tahoma" w:cs="Tahoma"/>
          <w:lang w:eastAsia="en-US"/>
        </w:rPr>
        <w:t>in vgrad</w:t>
      </w:r>
      <w:r w:rsidR="005A3DAE">
        <w:rPr>
          <w:rFonts w:ascii="Tahoma" w:eastAsia="Frutiger" w:hAnsi="Tahoma" w:cs="Tahoma"/>
          <w:lang w:eastAsia="en-US"/>
        </w:rPr>
        <w:t>njo</w:t>
      </w:r>
      <w:r w:rsidRPr="00C573AE">
        <w:rPr>
          <w:rFonts w:ascii="Tahoma" w:eastAsia="Frutiger" w:hAnsi="Tahoma" w:cs="Tahoma"/>
          <w:lang w:eastAsia="en-US"/>
        </w:rPr>
        <w:t xml:space="preserve"> komandn</w:t>
      </w:r>
      <w:r w:rsidR="005A3DAE">
        <w:rPr>
          <w:rFonts w:ascii="Tahoma" w:eastAsia="Frutiger" w:hAnsi="Tahoma" w:cs="Tahoma"/>
          <w:lang w:eastAsia="en-US"/>
        </w:rPr>
        <w:t>e</w:t>
      </w:r>
      <w:r w:rsidRPr="00C573AE">
        <w:rPr>
          <w:rFonts w:ascii="Tahoma" w:eastAsia="Frutiger" w:hAnsi="Tahoma" w:cs="Tahoma"/>
          <w:lang w:eastAsia="en-US"/>
        </w:rPr>
        <w:t xml:space="preserve"> omar</w:t>
      </w:r>
      <w:r w:rsidR="005A3DAE">
        <w:rPr>
          <w:rFonts w:ascii="Tahoma" w:eastAsia="Frutiger" w:hAnsi="Tahoma" w:cs="Tahoma"/>
          <w:lang w:eastAsia="en-US"/>
        </w:rPr>
        <w:t>e</w:t>
      </w:r>
      <w:r w:rsidRPr="00C573AE">
        <w:rPr>
          <w:rFonts w:ascii="Tahoma" w:eastAsia="Frutiger" w:hAnsi="Tahoma" w:cs="Tahoma"/>
          <w:lang w:eastAsia="en-US"/>
        </w:rPr>
        <w:t xml:space="preserve"> </w:t>
      </w:r>
      <w:r w:rsidR="005A3DAE">
        <w:rPr>
          <w:rFonts w:ascii="Tahoma" w:eastAsia="Frutiger" w:hAnsi="Tahoma" w:cs="Tahoma"/>
          <w:lang w:eastAsia="en-US"/>
        </w:rPr>
        <w:t xml:space="preserve">diesel </w:t>
      </w:r>
      <w:r w:rsidRPr="00C573AE">
        <w:rPr>
          <w:rFonts w:ascii="Tahoma" w:eastAsia="Frutiger" w:hAnsi="Tahoma" w:cs="Tahoma"/>
          <w:lang w:eastAsia="en-US"/>
        </w:rPr>
        <w:t xml:space="preserve">agregata s preklopnim poljem in paralelnim obratovanjem med </w:t>
      </w:r>
      <w:r w:rsidR="0026664F">
        <w:rPr>
          <w:rFonts w:ascii="Tahoma" w:eastAsia="Frutiger" w:hAnsi="Tahoma" w:cs="Tahoma"/>
          <w:lang w:eastAsia="en-US"/>
        </w:rPr>
        <w:t xml:space="preserve">diesel </w:t>
      </w:r>
      <w:r w:rsidRPr="00C573AE">
        <w:rPr>
          <w:rFonts w:ascii="Tahoma" w:eastAsia="Frutiger" w:hAnsi="Tahoma" w:cs="Tahoma"/>
          <w:lang w:eastAsia="en-US"/>
        </w:rPr>
        <w:t xml:space="preserve">agregatom in mrežo, </w:t>
      </w:r>
    </w:p>
    <w:p w:rsidR="00C573AE" w:rsidRPr="00F259A3" w:rsidRDefault="005A3DAE" w:rsidP="00F259A3">
      <w:pPr>
        <w:keepNext/>
        <w:keepLines/>
        <w:numPr>
          <w:ilvl w:val="0"/>
          <w:numId w:val="36"/>
        </w:numPr>
        <w:ind w:left="426" w:hanging="284"/>
        <w:jc w:val="both"/>
        <w:rPr>
          <w:rFonts w:ascii="Tahoma" w:eastAsia="Frutiger" w:hAnsi="Tahoma" w:cs="Tahoma"/>
          <w:lang w:eastAsia="en-US"/>
        </w:rPr>
      </w:pPr>
      <w:r>
        <w:rPr>
          <w:rFonts w:ascii="Tahoma" w:eastAsia="Frutiger" w:hAnsi="Tahoma" w:cs="Tahoma"/>
          <w:lang w:eastAsia="en-US"/>
        </w:rPr>
        <w:t>i</w:t>
      </w:r>
      <w:r w:rsidR="00C573AE" w:rsidRPr="00C573AE">
        <w:rPr>
          <w:rFonts w:ascii="Tahoma" w:eastAsia="Frutiger" w:hAnsi="Tahoma" w:cs="Tahoma"/>
          <w:lang w:eastAsia="en-US"/>
        </w:rPr>
        <w:t>zdelavo strojne in elektro PZI in PID</w:t>
      </w:r>
      <w:r w:rsidR="0026664F">
        <w:rPr>
          <w:rFonts w:ascii="Tahoma" w:eastAsia="Frutiger" w:hAnsi="Tahoma" w:cs="Tahoma"/>
          <w:lang w:eastAsia="en-US"/>
        </w:rPr>
        <w:t xml:space="preserve"> </w:t>
      </w:r>
      <w:r w:rsidR="0026664F" w:rsidRPr="00C573AE">
        <w:rPr>
          <w:rFonts w:ascii="Tahoma" w:eastAsia="Frutiger" w:hAnsi="Tahoma" w:cs="Tahoma"/>
          <w:lang w:eastAsia="en-US"/>
        </w:rPr>
        <w:t>dokumentacije</w:t>
      </w:r>
      <w:r w:rsidR="00C573AE" w:rsidRPr="00F259A3">
        <w:rPr>
          <w:rFonts w:ascii="Tahoma" w:eastAsia="Frutiger" w:hAnsi="Tahoma" w:cs="Tahoma"/>
          <w:lang w:eastAsia="en-US"/>
        </w:rPr>
        <w:t>.</w:t>
      </w:r>
    </w:p>
    <w:p w:rsidR="00C925FE" w:rsidRDefault="00C925FE" w:rsidP="002F4A49">
      <w:pPr>
        <w:keepNext/>
        <w:keepLines/>
        <w:jc w:val="both"/>
        <w:rPr>
          <w:rFonts w:ascii="Tahoma" w:eastAsia="Frutiger" w:hAnsi="Tahoma" w:cs="Tahoma"/>
          <w:lang w:eastAsia="en-US"/>
        </w:rPr>
      </w:pPr>
    </w:p>
    <w:p w:rsidR="00210F1D" w:rsidRPr="00210F1D" w:rsidRDefault="00210F1D" w:rsidP="00210F1D">
      <w:pPr>
        <w:keepNext/>
        <w:keepLines/>
        <w:jc w:val="both"/>
        <w:rPr>
          <w:rFonts w:ascii="Tahoma" w:eastAsia="Frutiger" w:hAnsi="Tahoma" w:cs="Tahoma"/>
          <w:lang w:eastAsia="en-US"/>
        </w:rPr>
      </w:pPr>
      <w:r w:rsidRPr="00210F1D">
        <w:rPr>
          <w:rFonts w:ascii="Tahoma" w:eastAsia="Frutiger" w:hAnsi="Tahoma" w:cs="Tahoma"/>
          <w:lang w:eastAsia="en-US"/>
        </w:rPr>
        <w:t>V času izvajanja del na objektu</w:t>
      </w:r>
      <w:r w:rsidR="00046211">
        <w:rPr>
          <w:rFonts w:ascii="Tahoma" w:eastAsia="Frutiger" w:hAnsi="Tahoma" w:cs="Tahoma"/>
          <w:lang w:eastAsia="en-US"/>
        </w:rPr>
        <w:t xml:space="preserve"> naročnika</w:t>
      </w:r>
      <w:r w:rsidR="00F259A3">
        <w:rPr>
          <w:rFonts w:ascii="Tahoma" w:eastAsia="Frutiger" w:hAnsi="Tahoma" w:cs="Tahoma"/>
          <w:lang w:eastAsia="en-US"/>
        </w:rPr>
        <w:t xml:space="preserve"> (tj. za čas demontaže obstoječega diesel agregata in montaže, zagona in poskusnega obratovanja novega diesel agregata)</w:t>
      </w:r>
      <w:r w:rsidRPr="00210F1D">
        <w:rPr>
          <w:rFonts w:ascii="Tahoma" w:eastAsia="Frutiger" w:hAnsi="Tahoma" w:cs="Tahoma"/>
          <w:lang w:eastAsia="en-US"/>
        </w:rPr>
        <w:t xml:space="preserve"> </w:t>
      </w:r>
      <w:r>
        <w:rPr>
          <w:rFonts w:ascii="Tahoma" w:eastAsia="Frutiger" w:hAnsi="Tahoma" w:cs="Tahoma"/>
          <w:lang w:eastAsia="en-US"/>
        </w:rPr>
        <w:t>mora izvajalec</w:t>
      </w:r>
      <w:r w:rsidRPr="00210F1D">
        <w:rPr>
          <w:rFonts w:ascii="Tahoma" w:eastAsia="Frutiger" w:hAnsi="Tahoma" w:cs="Tahoma"/>
          <w:lang w:eastAsia="en-US"/>
        </w:rPr>
        <w:t xml:space="preserve"> zagotoviti nadomestni mobilni </w:t>
      </w:r>
      <w:r>
        <w:rPr>
          <w:rFonts w:ascii="Tahoma" w:eastAsia="Frutiger" w:hAnsi="Tahoma" w:cs="Tahoma"/>
          <w:lang w:eastAsia="en-US"/>
        </w:rPr>
        <w:t>diesel agregat,</w:t>
      </w:r>
      <w:r w:rsidRPr="00210F1D">
        <w:rPr>
          <w:rFonts w:ascii="Tahoma" w:eastAsia="Frutiger" w:hAnsi="Tahoma" w:cs="Tahoma"/>
          <w:lang w:eastAsia="en-US"/>
        </w:rPr>
        <w:t xml:space="preserve"> </w:t>
      </w:r>
      <w:r>
        <w:rPr>
          <w:rFonts w:ascii="Tahoma" w:eastAsia="Frutiger" w:hAnsi="Tahoma" w:cs="Tahoma"/>
          <w:lang w:eastAsia="en-US"/>
        </w:rPr>
        <w:t>najmanj</w:t>
      </w:r>
      <w:r w:rsidRPr="00210F1D">
        <w:rPr>
          <w:rFonts w:ascii="Tahoma" w:eastAsia="Frutiger" w:hAnsi="Tahoma" w:cs="Tahoma"/>
          <w:lang w:eastAsia="en-US"/>
        </w:rPr>
        <w:t xml:space="preserve"> takšne moči, kot je obstoječi</w:t>
      </w:r>
      <w:r>
        <w:rPr>
          <w:rFonts w:ascii="Tahoma" w:eastAsia="Frutiger" w:hAnsi="Tahoma" w:cs="Tahoma"/>
          <w:lang w:eastAsia="en-US"/>
        </w:rPr>
        <w:t xml:space="preserve"> na objektu naročnika</w:t>
      </w:r>
      <w:r w:rsidRPr="00210F1D">
        <w:rPr>
          <w:rFonts w:ascii="Tahoma" w:eastAsia="Frutiger" w:hAnsi="Tahoma" w:cs="Tahoma"/>
          <w:lang w:eastAsia="en-US"/>
        </w:rPr>
        <w:t>, s priklopom na NN polje v transformatorski postaji TP 1 na CČN Ljubljana za primer izpada omrežnega napajanja.</w:t>
      </w:r>
    </w:p>
    <w:p w:rsidR="00210F1D" w:rsidRDefault="00210F1D" w:rsidP="002F4A49">
      <w:pPr>
        <w:keepNext/>
        <w:keepLines/>
        <w:jc w:val="both"/>
        <w:rPr>
          <w:rFonts w:ascii="Tahoma" w:eastAsia="Frutiger" w:hAnsi="Tahoma" w:cs="Tahoma"/>
          <w:lang w:eastAsia="en-US"/>
        </w:rPr>
      </w:pPr>
    </w:p>
    <w:p w:rsidR="005A3DAE" w:rsidRDefault="005A3DAE" w:rsidP="005A3DAE">
      <w:pPr>
        <w:keepNext/>
        <w:keepLines/>
        <w:adjustRightInd w:val="0"/>
        <w:jc w:val="both"/>
        <w:textAlignment w:val="baseline"/>
        <w:rPr>
          <w:rFonts w:ascii="Tahoma" w:hAnsi="Tahoma" w:cs="Tahoma"/>
        </w:rPr>
      </w:pPr>
      <w:r w:rsidRPr="00FE39D1">
        <w:rPr>
          <w:rFonts w:ascii="Tahoma" w:hAnsi="Tahoma" w:cs="Tahoma"/>
        </w:rPr>
        <w:t>P</w:t>
      </w:r>
      <w:r w:rsidR="0026664F">
        <w:rPr>
          <w:rFonts w:ascii="Tahoma" w:hAnsi="Tahoma" w:cs="Tahoma"/>
        </w:rPr>
        <w:t>odrobneje so p</w:t>
      </w:r>
      <w:r w:rsidRPr="00FE39D1">
        <w:rPr>
          <w:rFonts w:ascii="Tahoma" w:hAnsi="Tahoma" w:cs="Tahoma"/>
        </w:rPr>
        <w:t>ogodbena dela opredeljena v Tehničn</w:t>
      </w:r>
      <w:r w:rsidR="00F259A3">
        <w:rPr>
          <w:rFonts w:ascii="Tahoma" w:hAnsi="Tahoma" w:cs="Tahoma"/>
        </w:rPr>
        <w:t>i</w:t>
      </w:r>
      <w:r w:rsidRPr="00FE39D1">
        <w:rPr>
          <w:rFonts w:ascii="Tahoma" w:hAnsi="Tahoma" w:cs="Tahoma"/>
        </w:rPr>
        <w:t xml:space="preserve"> </w:t>
      </w:r>
      <w:r w:rsidR="00F259A3">
        <w:rPr>
          <w:rFonts w:ascii="Tahoma" w:hAnsi="Tahoma" w:cs="Tahoma"/>
        </w:rPr>
        <w:t>specifikaciji</w:t>
      </w:r>
      <w:r>
        <w:rPr>
          <w:rFonts w:ascii="Tahoma" w:hAnsi="Tahoma" w:cs="Tahoma"/>
        </w:rPr>
        <w:t xml:space="preserve"> </w:t>
      </w:r>
      <w:r w:rsidR="00F259A3">
        <w:rPr>
          <w:rFonts w:ascii="Tahoma" w:hAnsi="Tahoma" w:cs="Tahoma"/>
        </w:rPr>
        <w:t>št. VKS-</w:t>
      </w:r>
      <w:r w:rsidR="00BD5CD8">
        <w:rPr>
          <w:rFonts w:ascii="Tahoma" w:hAnsi="Tahoma" w:cs="Tahoma"/>
        </w:rPr>
        <w:t>11</w:t>
      </w:r>
      <w:r w:rsidR="00F259A3">
        <w:rPr>
          <w:rFonts w:ascii="Tahoma" w:hAnsi="Tahoma" w:cs="Tahoma"/>
        </w:rPr>
        <w:t>/2</w:t>
      </w:r>
      <w:r w:rsidR="00BD5CD8">
        <w:rPr>
          <w:rFonts w:ascii="Tahoma" w:hAnsi="Tahoma" w:cs="Tahoma"/>
        </w:rPr>
        <w:t>2</w:t>
      </w:r>
      <w:r w:rsidRPr="00FE39D1">
        <w:rPr>
          <w:rFonts w:ascii="Tahoma" w:hAnsi="Tahoma" w:cs="Tahoma"/>
        </w:rPr>
        <w:t xml:space="preserve">, ki je priloga </w:t>
      </w:r>
      <w:r w:rsidR="006A08A4">
        <w:rPr>
          <w:rFonts w:ascii="Tahoma" w:hAnsi="Tahoma" w:cs="Tahoma"/>
        </w:rPr>
        <w:t xml:space="preserve">št. </w:t>
      </w:r>
      <w:r w:rsidR="00E47833">
        <w:rPr>
          <w:rFonts w:ascii="Tahoma" w:hAnsi="Tahoma" w:cs="Tahoma"/>
        </w:rPr>
        <w:t>2</w:t>
      </w:r>
      <w:r w:rsidR="006A08A4">
        <w:rPr>
          <w:rFonts w:ascii="Tahoma" w:hAnsi="Tahoma" w:cs="Tahoma"/>
        </w:rPr>
        <w:t xml:space="preserve"> </w:t>
      </w:r>
      <w:r w:rsidRPr="00FE39D1">
        <w:rPr>
          <w:rFonts w:ascii="Tahoma" w:hAnsi="Tahoma" w:cs="Tahoma"/>
        </w:rPr>
        <w:t>te pogodbe</w:t>
      </w:r>
      <w:r>
        <w:rPr>
          <w:rFonts w:ascii="Tahoma" w:hAnsi="Tahoma" w:cs="Tahoma"/>
        </w:rPr>
        <w:t>.</w:t>
      </w:r>
    </w:p>
    <w:p w:rsidR="0026664F" w:rsidRDefault="0026664F" w:rsidP="005A3DAE">
      <w:pPr>
        <w:keepNext/>
        <w:keepLines/>
        <w:adjustRightInd w:val="0"/>
        <w:jc w:val="both"/>
        <w:textAlignment w:val="baseline"/>
        <w:rPr>
          <w:rFonts w:ascii="Tahoma" w:hAnsi="Tahoma" w:cs="Tahoma"/>
          <w:color w:val="000000"/>
        </w:rPr>
      </w:pPr>
    </w:p>
    <w:p w:rsidR="005A3DAE" w:rsidRDefault="005A3DAE" w:rsidP="005A3DAE">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2F029A">
        <w:rPr>
          <w:rFonts w:ascii="Tahoma" w:hAnsi="Tahoma" w:cs="Tahoma"/>
        </w:rPr>
        <w:t xml:space="preserve">Izvajalec zagotavlja </w:t>
      </w:r>
      <w:r>
        <w:rPr>
          <w:rFonts w:ascii="Tahoma" w:hAnsi="Tahoma" w:cs="Tahoma"/>
        </w:rPr>
        <w:t>n</w:t>
      </w:r>
      <w:r w:rsidRPr="002F029A">
        <w:rPr>
          <w:rFonts w:ascii="Tahoma" w:hAnsi="Tahoma" w:cs="Tahoma"/>
        </w:rPr>
        <w:t>aročniku, da bo dobavljen</w:t>
      </w:r>
      <w:r>
        <w:rPr>
          <w:rFonts w:ascii="Tahoma" w:hAnsi="Tahoma" w:cs="Tahoma"/>
        </w:rPr>
        <w:t xml:space="preserve">o blago </w:t>
      </w:r>
      <w:r w:rsidRPr="002F029A">
        <w:rPr>
          <w:rFonts w:ascii="Tahoma" w:hAnsi="Tahoma" w:cs="Tahoma"/>
        </w:rPr>
        <w:t>po svoji kvaliteti, tehničnih lastnostih, uporabnosti in vsem ostalem ustrezal</w:t>
      </w:r>
      <w:r>
        <w:rPr>
          <w:rFonts w:ascii="Tahoma" w:hAnsi="Tahoma" w:cs="Tahoma"/>
        </w:rPr>
        <w:t>o</w:t>
      </w:r>
      <w:r w:rsidRPr="002F029A">
        <w:rPr>
          <w:rFonts w:ascii="Tahoma" w:hAnsi="Tahoma" w:cs="Tahoma"/>
        </w:rPr>
        <w:t xml:space="preserve"> vsem veljavnim predpisom in/ali standardom, po katerih </w:t>
      </w:r>
      <w:r>
        <w:rPr>
          <w:rFonts w:ascii="Tahoma" w:hAnsi="Tahoma" w:cs="Tahoma"/>
        </w:rPr>
        <w:t>je</w:t>
      </w:r>
      <w:r w:rsidRPr="002F029A">
        <w:rPr>
          <w:rFonts w:ascii="Tahoma" w:hAnsi="Tahoma" w:cs="Tahoma"/>
        </w:rPr>
        <w:t xml:space="preserve"> lahko predmet uporabe v Republiki Sloveniji, ter da bo opremljen</w:t>
      </w:r>
      <w:r>
        <w:rPr>
          <w:rFonts w:ascii="Tahoma" w:hAnsi="Tahoma" w:cs="Tahoma"/>
        </w:rPr>
        <w:t>o</w:t>
      </w:r>
      <w:r w:rsidRPr="002F029A">
        <w:rPr>
          <w:rFonts w:ascii="Tahoma" w:hAnsi="Tahoma" w:cs="Tahoma"/>
        </w:rPr>
        <w:t xml:space="preserve"> z vsemi potrebnimi navodili, atesti in drugimi listinami v skladu z veljavnimi predpisi Republike Slovenije. </w:t>
      </w:r>
    </w:p>
    <w:p w:rsidR="00E90FDB" w:rsidRPr="004C1F13" w:rsidRDefault="00E90FDB" w:rsidP="002F4A49">
      <w:pPr>
        <w:keepNext/>
        <w:keepLines/>
        <w:jc w:val="both"/>
        <w:rPr>
          <w:rFonts w:ascii="Tahoma" w:eastAsia="Frutiger" w:hAnsi="Tahoma" w:cs="Tahoma"/>
          <w:lang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POGODBENA VREDNOST</w:t>
      </w:r>
    </w:p>
    <w:p w:rsidR="008A1E65" w:rsidRPr="004C1F13" w:rsidRDefault="008A1E65" w:rsidP="002F4A49">
      <w:pPr>
        <w:pStyle w:val="Odstavekseznama"/>
        <w:keepNext/>
        <w:keepLines/>
        <w:ind w:left="426"/>
        <w:rPr>
          <w:rFonts w:ascii="Tahoma" w:eastAsia="Frutiger" w:hAnsi="Tahoma" w:cs="Tahoma"/>
          <w:b/>
          <w:lang w:eastAsia="en-US"/>
        </w:rPr>
      </w:pPr>
    </w:p>
    <w:p w:rsidR="00E90FDB" w:rsidRPr="00933D25" w:rsidRDefault="00E90FDB" w:rsidP="00283C22">
      <w:pPr>
        <w:keepNext/>
        <w:keepLines/>
        <w:numPr>
          <w:ilvl w:val="0"/>
          <w:numId w:val="24"/>
        </w:numPr>
        <w:jc w:val="center"/>
        <w:rPr>
          <w:rFonts w:ascii="Tahoma" w:eastAsia="Frutiger" w:hAnsi="Tahoma" w:cs="Tahoma"/>
          <w:lang w:eastAsia="en-US"/>
        </w:rPr>
      </w:pPr>
      <w:r w:rsidRPr="00933D25">
        <w:rPr>
          <w:rFonts w:ascii="Tahoma" w:eastAsia="Frutiger" w:hAnsi="Tahoma" w:cs="Tahoma"/>
          <w:lang w:eastAsia="en-US"/>
        </w:rPr>
        <w:t>člen</w:t>
      </w:r>
    </w:p>
    <w:p w:rsidR="008A1E65" w:rsidRDefault="008A1E65"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Pogodbeni stranki se dogovorita za vrednosti, ki izhajajo iz ponudbe</w:t>
      </w:r>
      <w:r w:rsidR="00046211">
        <w:rPr>
          <w:rFonts w:ascii="Tahoma" w:eastAsia="Frutiger" w:hAnsi="Tahoma" w:cs="Tahoma"/>
          <w:lang w:eastAsia="en-US"/>
        </w:rPr>
        <w:t xml:space="preserve"> izvajalca</w:t>
      </w:r>
      <w:r w:rsidRPr="004C1F13">
        <w:rPr>
          <w:rFonts w:ascii="Tahoma" w:eastAsia="Frutiger" w:hAnsi="Tahoma" w:cs="Tahoma"/>
          <w:lang w:eastAsia="en-US"/>
        </w:rPr>
        <w:t>. Za pogodbena dela naročnik ne daje avansa.</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Pogodbena vrednost po ponudbi</w:t>
      </w:r>
      <w:r w:rsidR="00046211">
        <w:rPr>
          <w:rFonts w:ascii="Tahoma" w:eastAsia="Frutiger" w:hAnsi="Tahoma" w:cs="Tahoma"/>
          <w:lang w:eastAsia="en-US"/>
        </w:rPr>
        <w:t xml:space="preserve"> izvajalca</w:t>
      </w:r>
      <w:r w:rsidRPr="004C1F13">
        <w:rPr>
          <w:rFonts w:ascii="Tahoma" w:eastAsia="Frutiger" w:hAnsi="Tahoma" w:cs="Tahoma"/>
          <w:lang w:eastAsia="en-US"/>
        </w:rPr>
        <w:t xml:space="preserve"> na dan sklenitve te pogodbe znaša:</w:t>
      </w:r>
    </w:p>
    <w:p w:rsidR="00E90FDB" w:rsidRPr="004C1F13" w:rsidRDefault="00E90FDB" w:rsidP="002F4A49">
      <w:pPr>
        <w:keepNext/>
        <w:keepLines/>
        <w:jc w:val="both"/>
        <w:rPr>
          <w:rFonts w:ascii="Tahoma" w:eastAsia="Frutiger" w:hAnsi="Tahoma" w:cs="Tahoma"/>
          <w:lang w:eastAsia="en-US"/>
        </w:rPr>
      </w:pPr>
    </w:p>
    <w:tbl>
      <w:tblPr>
        <w:tblStyle w:val="Tabelamrea1"/>
        <w:tblW w:w="9238" w:type="dxa"/>
        <w:tblInd w:w="108" w:type="dxa"/>
        <w:tblLook w:val="04A0" w:firstRow="1" w:lastRow="0" w:firstColumn="1" w:lastColumn="0" w:noHBand="0" w:noVBand="1"/>
      </w:tblPr>
      <w:tblGrid>
        <w:gridCol w:w="1021"/>
        <w:gridCol w:w="4908"/>
        <w:gridCol w:w="1269"/>
        <w:gridCol w:w="2040"/>
      </w:tblGrid>
      <w:tr w:rsidR="00A66111" w:rsidRPr="00112425" w:rsidTr="00A77DC7">
        <w:trPr>
          <w:trHeight w:val="438"/>
        </w:trPr>
        <w:tc>
          <w:tcPr>
            <w:tcW w:w="1021" w:type="dxa"/>
          </w:tcPr>
          <w:p w:rsidR="00A66111" w:rsidRDefault="00A66111" w:rsidP="00A77DC7">
            <w:pPr>
              <w:keepNext/>
              <w:keepLines/>
              <w:spacing w:before="120" w:after="120"/>
              <w:rPr>
                <w:rFonts w:ascii="Tahoma" w:eastAsia="Calibri" w:hAnsi="Tahoma" w:cs="Tahoma"/>
                <w:b/>
                <w:lang w:eastAsia="en-US"/>
              </w:rPr>
            </w:pPr>
            <w:r>
              <w:rPr>
                <w:rFonts w:ascii="Tahoma" w:eastAsia="Calibri" w:hAnsi="Tahoma" w:cs="Tahoma"/>
                <w:b/>
                <w:lang w:eastAsia="en-US"/>
              </w:rPr>
              <w:lastRenderedPageBreak/>
              <w:t>Zap. št.</w:t>
            </w:r>
          </w:p>
        </w:tc>
        <w:tc>
          <w:tcPr>
            <w:tcW w:w="4908" w:type="dxa"/>
            <w:vAlign w:val="bottom"/>
          </w:tcPr>
          <w:p w:rsidR="00A66111" w:rsidRPr="00112425" w:rsidRDefault="00A66111" w:rsidP="00A77DC7">
            <w:pPr>
              <w:keepNext/>
              <w:keepLines/>
              <w:spacing w:before="120" w:after="120"/>
              <w:rPr>
                <w:rFonts w:ascii="Tahoma" w:eastAsia="Calibri" w:hAnsi="Tahoma" w:cs="Tahoma"/>
                <w:b/>
                <w:lang w:eastAsia="en-US"/>
              </w:rPr>
            </w:pPr>
            <w:r>
              <w:rPr>
                <w:rFonts w:ascii="Tahoma" w:eastAsia="Calibri" w:hAnsi="Tahoma" w:cs="Tahoma"/>
                <w:b/>
                <w:lang w:eastAsia="en-US"/>
              </w:rPr>
              <w:t>Obseg del</w:t>
            </w:r>
          </w:p>
        </w:tc>
        <w:tc>
          <w:tcPr>
            <w:tcW w:w="1269" w:type="dxa"/>
          </w:tcPr>
          <w:p w:rsidR="00A66111" w:rsidRDefault="00A66111" w:rsidP="00A77DC7">
            <w:pPr>
              <w:keepNext/>
              <w:keepLines/>
              <w:spacing w:before="120" w:after="120"/>
              <w:jc w:val="center"/>
              <w:rPr>
                <w:rFonts w:ascii="Tahoma" w:eastAsia="Calibri" w:hAnsi="Tahoma" w:cs="Tahoma"/>
                <w:b/>
                <w:lang w:eastAsia="en-US"/>
              </w:rPr>
            </w:pPr>
            <w:r>
              <w:rPr>
                <w:rFonts w:ascii="Tahoma" w:eastAsia="Calibri" w:hAnsi="Tahoma" w:cs="Tahoma"/>
                <w:b/>
                <w:lang w:eastAsia="en-US"/>
              </w:rPr>
              <w:t xml:space="preserve">Količina </w:t>
            </w:r>
          </w:p>
        </w:tc>
        <w:tc>
          <w:tcPr>
            <w:tcW w:w="2040" w:type="dxa"/>
            <w:vAlign w:val="bottom"/>
          </w:tcPr>
          <w:p w:rsidR="00A66111" w:rsidRPr="00112425" w:rsidRDefault="00A66111" w:rsidP="00A77DC7">
            <w:pPr>
              <w:keepNext/>
              <w:keepLines/>
              <w:spacing w:before="120" w:after="120"/>
              <w:jc w:val="center"/>
              <w:rPr>
                <w:rFonts w:ascii="Tahoma" w:eastAsia="Calibri" w:hAnsi="Tahoma" w:cs="Tahoma"/>
                <w:b/>
                <w:lang w:eastAsia="en-US"/>
              </w:rPr>
            </w:pPr>
            <w:r>
              <w:rPr>
                <w:rFonts w:ascii="Tahoma" w:eastAsia="Calibri" w:hAnsi="Tahoma" w:cs="Tahoma"/>
                <w:b/>
                <w:lang w:eastAsia="en-US"/>
              </w:rPr>
              <w:t>Ponudbena vrednost v EUR brez DDV</w:t>
            </w:r>
          </w:p>
        </w:tc>
      </w:tr>
      <w:tr w:rsidR="00A66111" w:rsidRPr="00112425" w:rsidTr="00A77DC7">
        <w:trPr>
          <w:trHeight w:val="438"/>
        </w:trPr>
        <w:tc>
          <w:tcPr>
            <w:tcW w:w="1021" w:type="dxa"/>
          </w:tcPr>
          <w:p w:rsidR="00A66111" w:rsidRPr="00283C22" w:rsidRDefault="00A66111" w:rsidP="00A77DC7">
            <w:pPr>
              <w:keepNext/>
              <w:keepLines/>
              <w:spacing w:before="120" w:after="120"/>
              <w:jc w:val="both"/>
              <w:rPr>
                <w:rFonts w:ascii="Tahoma" w:eastAsia="Calibri" w:hAnsi="Tahoma" w:cs="Tahoma"/>
                <w:lang w:eastAsia="en-US"/>
              </w:rPr>
            </w:pPr>
            <w:r>
              <w:rPr>
                <w:rFonts w:ascii="Tahoma" w:eastAsia="Calibri" w:hAnsi="Tahoma" w:cs="Tahoma"/>
                <w:lang w:eastAsia="en-US"/>
              </w:rPr>
              <w:t>1.</w:t>
            </w:r>
          </w:p>
        </w:tc>
        <w:tc>
          <w:tcPr>
            <w:tcW w:w="4908" w:type="dxa"/>
            <w:vAlign w:val="bottom"/>
          </w:tcPr>
          <w:p w:rsidR="00A66111" w:rsidRPr="00283C22" w:rsidRDefault="00A66111" w:rsidP="00A77DC7">
            <w:pPr>
              <w:keepNext/>
              <w:keepLines/>
              <w:spacing w:before="120" w:after="120"/>
              <w:jc w:val="both"/>
              <w:rPr>
                <w:rFonts w:ascii="Tahoma" w:eastAsia="Calibri" w:hAnsi="Tahoma" w:cs="Tahoma"/>
                <w:lang w:eastAsia="en-US"/>
              </w:rPr>
            </w:pPr>
            <w:r w:rsidRPr="00283C22">
              <w:rPr>
                <w:rFonts w:ascii="Tahoma" w:eastAsia="Calibri" w:hAnsi="Tahoma" w:cs="Tahoma"/>
                <w:lang w:eastAsia="en-US"/>
              </w:rPr>
              <w:t>Izdelava PZI dokumentacije</w:t>
            </w:r>
          </w:p>
        </w:tc>
        <w:tc>
          <w:tcPr>
            <w:tcW w:w="1269" w:type="dxa"/>
          </w:tcPr>
          <w:p w:rsidR="00A66111" w:rsidRPr="00283C22" w:rsidRDefault="00A66111" w:rsidP="00A77DC7">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A66111" w:rsidRPr="00283C22" w:rsidRDefault="00A66111" w:rsidP="00A77DC7">
            <w:pPr>
              <w:keepNext/>
              <w:keepLines/>
              <w:spacing w:before="120" w:after="120"/>
              <w:jc w:val="both"/>
              <w:rPr>
                <w:rFonts w:ascii="Tahoma" w:eastAsia="Calibri" w:hAnsi="Tahoma" w:cs="Tahoma"/>
                <w:lang w:eastAsia="en-US"/>
              </w:rPr>
            </w:pPr>
          </w:p>
        </w:tc>
      </w:tr>
      <w:tr w:rsidR="00A66111" w:rsidRPr="00112425" w:rsidTr="00A77DC7">
        <w:trPr>
          <w:trHeight w:val="438"/>
        </w:trPr>
        <w:tc>
          <w:tcPr>
            <w:tcW w:w="1021" w:type="dxa"/>
          </w:tcPr>
          <w:p w:rsidR="00A66111" w:rsidRPr="00283C22" w:rsidRDefault="00A66111" w:rsidP="00A77DC7">
            <w:pPr>
              <w:keepNext/>
              <w:keepLines/>
              <w:spacing w:before="120" w:after="120"/>
              <w:jc w:val="both"/>
              <w:rPr>
                <w:rFonts w:ascii="Tahoma" w:eastAsia="Calibri" w:hAnsi="Tahoma" w:cs="Tahoma"/>
                <w:lang w:eastAsia="en-US"/>
              </w:rPr>
            </w:pPr>
            <w:r>
              <w:rPr>
                <w:rFonts w:ascii="Tahoma" w:eastAsia="Calibri" w:hAnsi="Tahoma" w:cs="Tahoma"/>
                <w:lang w:eastAsia="en-US"/>
              </w:rPr>
              <w:t>2.</w:t>
            </w:r>
          </w:p>
        </w:tc>
        <w:tc>
          <w:tcPr>
            <w:tcW w:w="4908" w:type="dxa"/>
            <w:vAlign w:val="bottom"/>
          </w:tcPr>
          <w:p w:rsidR="00A66111" w:rsidRPr="00283C22" w:rsidRDefault="00A66111" w:rsidP="00A77DC7">
            <w:pPr>
              <w:keepNext/>
              <w:keepLines/>
              <w:spacing w:before="120" w:after="120"/>
              <w:jc w:val="both"/>
              <w:rPr>
                <w:rFonts w:ascii="Tahoma" w:eastAsia="Calibri" w:hAnsi="Tahoma" w:cs="Tahoma"/>
                <w:lang w:eastAsia="en-US"/>
              </w:rPr>
            </w:pPr>
            <w:r w:rsidRPr="00283C22">
              <w:rPr>
                <w:rFonts w:ascii="Tahoma" w:eastAsia="Calibri" w:hAnsi="Tahoma" w:cs="Tahoma"/>
                <w:lang w:eastAsia="en-US"/>
              </w:rPr>
              <w:t xml:space="preserve">Izdelava </w:t>
            </w:r>
            <w:r>
              <w:rPr>
                <w:rFonts w:ascii="Tahoma" w:eastAsia="Calibri" w:hAnsi="Tahoma" w:cs="Tahoma"/>
                <w:lang w:eastAsia="en-US"/>
              </w:rPr>
              <w:t>diesel agregata</w:t>
            </w:r>
            <w:r w:rsidRPr="00283C22">
              <w:rPr>
                <w:rFonts w:ascii="Tahoma" w:eastAsia="Calibri" w:hAnsi="Tahoma" w:cs="Tahoma"/>
                <w:lang w:eastAsia="en-US"/>
              </w:rPr>
              <w:t xml:space="preserve"> z vso potrebno opremo, izvedba tovarniških preizkusov ter dobava </w:t>
            </w:r>
            <w:r>
              <w:rPr>
                <w:rFonts w:ascii="Tahoma" w:eastAsia="Calibri" w:hAnsi="Tahoma" w:cs="Tahoma"/>
                <w:lang w:eastAsia="en-US"/>
              </w:rPr>
              <w:t>diesel agregata</w:t>
            </w:r>
            <w:r w:rsidRPr="00283C22">
              <w:rPr>
                <w:rFonts w:ascii="Tahoma" w:eastAsia="Calibri" w:hAnsi="Tahoma" w:cs="Tahoma"/>
                <w:lang w:eastAsia="en-US"/>
              </w:rPr>
              <w:t xml:space="preserve"> na </w:t>
            </w:r>
            <w:r>
              <w:rPr>
                <w:rFonts w:ascii="Tahoma" w:eastAsia="Calibri" w:hAnsi="Tahoma" w:cs="Tahoma"/>
                <w:lang w:eastAsia="en-US"/>
              </w:rPr>
              <w:t>lokacijo</w:t>
            </w:r>
            <w:r w:rsidRPr="00283C22">
              <w:rPr>
                <w:rFonts w:ascii="Tahoma" w:eastAsia="Calibri" w:hAnsi="Tahoma" w:cs="Tahoma"/>
                <w:lang w:eastAsia="en-US"/>
              </w:rPr>
              <w:t xml:space="preserve"> naročnika</w:t>
            </w:r>
          </w:p>
        </w:tc>
        <w:tc>
          <w:tcPr>
            <w:tcW w:w="1269" w:type="dxa"/>
          </w:tcPr>
          <w:p w:rsidR="00A66111" w:rsidRPr="00283C22" w:rsidRDefault="00A66111" w:rsidP="00A77DC7">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A66111" w:rsidRPr="00283C22" w:rsidRDefault="00A66111" w:rsidP="00A77DC7">
            <w:pPr>
              <w:keepNext/>
              <w:keepLines/>
              <w:spacing w:before="120" w:after="120"/>
              <w:jc w:val="both"/>
              <w:rPr>
                <w:rFonts w:ascii="Tahoma" w:eastAsia="Calibri" w:hAnsi="Tahoma" w:cs="Tahoma"/>
                <w:lang w:eastAsia="en-US"/>
              </w:rPr>
            </w:pPr>
          </w:p>
        </w:tc>
      </w:tr>
      <w:tr w:rsidR="00A66111" w:rsidRPr="00112425" w:rsidTr="00A77DC7">
        <w:trPr>
          <w:trHeight w:val="438"/>
        </w:trPr>
        <w:tc>
          <w:tcPr>
            <w:tcW w:w="1021" w:type="dxa"/>
          </w:tcPr>
          <w:p w:rsidR="00A66111" w:rsidRPr="00283C22" w:rsidRDefault="00A66111" w:rsidP="00A77DC7">
            <w:pPr>
              <w:keepNext/>
              <w:keepLines/>
              <w:spacing w:before="120" w:after="120"/>
              <w:jc w:val="both"/>
              <w:rPr>
                <w:rFonts w:ascii="Tahoma" w:eastAsia="Calibri" w:hAnsi="Tahoma" w:cs="Tahoma"/>
                <w:lang w:eastAsia="en-US"/>
              </w:rPr>
            </w:pPr>
            <w:r>
              <w:rPr>
                <w:rFonts w:ascii="Tahoma" w:eastAsia="Calibri" w:hAnsi="Tahoma" w:cs="Tahoma"/>
                <w:lang w:eastAsia="en-US"/>
              </w:rPr>
              <w:t>3.</w:t>
            </w:r>
          </w:p>
        </w:tc>
        <w:tc>
          <w:tcPr>
            <w:tcW w:w="4908" w:type="dxa"/>
            <w:vAlign w:val="bottom"/>
          </w:tcPr>
          <w:p w:rsidR="00A66111" w:rsidRPr="00283C22" w:rsidRDefault="00A66111" w:rsidP="00A77DC7">
            <w:pPr>
              <w:keepNext/>
              <w:keepLines/>
              <w:spacing w:before="120" w:after="120"/>
              <w:jc w:val="both"/>
              <w:rPr>
                <w:rFonts w:ascii="Tahoma" w:eastAsia="Calibri" w:hAnsi="Tahoma" w:cs="Tahoma"/>
                <w:lang w:eastAsia="en-US"/>
              </w:rPr>
            </w:pPr>
            <w:r w:rsidRPr="00283C22">
              <w:rPr>
                <w:rFonts w:ascii="Tahoma" w:eastAsia="Calibri" w:hAnsi="Tahoma" w:cs="Tahoma"/>
                <w:lang w:eastAsia="en-US"/>
              </w:rPr>
              <w:t xml:space="preserve">Demontaža obstoječega </w:t>
            </w:r>
            <w:r>
              <w:rPr>
                <w:rFonts w:ascii="Tahoma" w:eastAsia="Calibri" w:hAnsi="Tahoma" w:cs="Tahoma"/>
                <w:lang w:eastAsia="en-US"/>
              </w:rPr>
              <w:t>diesel agregata ter montaža, priklop in zagon novega diesel agregata na lokaciji naročnika (vključuje tudi pripravo plana montaže)</w:t>
            </w:r>
          </w:p>
        </w:tc>
        <w:tc>
          <w:tcPr>
            <w:tcW w:w="1269" w:type="dxa"/>
          </w:tcPr>
          <w:p w:rsidR="00A66111" w:rsidRPr="00283C22" w:rsidRDefault="00A66111" w:rsidP="00A77DC7">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A66111" w:rsidRPr="00283C22" w:rsidRDefault="00A66111" w:rsidP="00A77DC7">
            <w:pPr>
              <w:keepNext/>
              <w:keepLines/>
              <w:spacing w:before="120" w:after="120"/>
              <w:jc w:val="both"/>
              <w:rPr>
                <w:rFonts w:ascii="Tahoma" w:eastAsia="Calibri" w:hAnsi="Tahoma" w:cs="Tahoma"/>
                <w:lang w:eastAsia="en-US"/>
              </w:rPr>
            </w:pPr>
          </w:p>
        </w:tc>
      </w:tr>
      <w:tr w:rsidR="00A66111" w:rsidRPr="00112425" w:rsidTr="00A77DC7">
        <w:trPr>
          <w:trHeight w:val="438"/>
        </w:trPr>
        <w:tc>
          <w:tcPr>
            <w:tcW w:w="1021" w:type="dxa"/>
          </w:tcPr>
          <w:p w:rsidR="00A66111" w:rsidRPr="00283C22" w:rsidRDefault="00A66111" w:rsidP="00A77DC7">
            <w:pPr>
              <w:keepNext/>
              <w:keepLines/>
              <w:spacing w:before="120" w:after="120"/>
              <w:jc w:val="both"/>
              <w:rPr>
                <w:rFonts w:ascii="Tahoma" w:eastAsia="Calibri" w:hAnsi="Tahoma" w:cs="Tahoma"/>
                <w:lang w:eastAsia="en-US"/>
              </w:rPr>
            </w:pPr>
            <w:r>
              <w:rPr>
                <w:rFonts w:ascii="Tahoma" w:eastAsia="Calibri" w:hAnsi="Tahoma" w:cs="Tahoma"/>
                <w:lang w:eastAsia="en-US"/>
              </w:rPr>
              <w:t>4.</w:t>
            </w:r>
          </w:p>
        </w:tc>
        <w:tc>
          <w:tcPr>
            <w:tcW w:w="4908" w:type="dxa"/>
            <w:vAlign w:val="bottom"/>
          </w:tcPr>
          <w:p w:rsidR="00A66111" w:rsidRPr="00283C22" w:rsidRDefault="00A66111" w:rsidP="00A77DC7">
            <w:pPr>
              <w:keepNext/>
              <w:keepLines/>
              <w:spacing w:before="120" w:after="120"/>
              <w:jc w:val="both"/>
              <w:rPr>
                <w:rFonts w:ascii="Tahoma" w:eastAsia="Calibri" w:hAnsi="Tahoma" w:cs="Tahoma"/>
                <w:lang w:eastAsia="en-US"/>
              </w:rPr>
            </w:pPr>
            <w:r w:rsidRPr="00283C22">
              <w:rPr>
                <w:rFonts w:ascii="Tahoma" w:eastAsia="Calibri" w:hAnsi="Tahoma" w:cs="Tahoma"/>
                <w:lang w:eastAsia="en-US"/>
              </w:rPr>
              <w:t>Elektro dela</w:t>
            </w:r>
            <w:r>
              <w:rPr>
                <w:rFonts w:ascii="Tahoma" w:eastAsia="Calibri" w:hAnsi="Tahoma" w:cs="Tahoma"/>
                <w:lang w:eastAsia="en-US"/>
              </w:rPr>
              <w:t xml:space="preserve"> (</w:t>
            </w:r>
            <w:r w:rsidRPr="00283C22">
              <w:rPr>
                <w:rFonts w:ascii="Tahoma" w:eastAsia="Calibri" w:hAnsi="Tahoma" w:cs="Tahoma"/>
                <w:lang w:eastAsia="en-US"/>
              </w:rPr>
              <w:t>vsa elektro dela pri montaži in zagonu novega</w:t>
            </w:r>
            <w:r>
              <w:rPr>
                <w:rFonts w:ascii="Tahoma" w:eastAsia="Calibri" w:hAnsi="Tahoma" w:cs="Tahoma"/>
                <w:lang w:eastAsia="en-US"/>
              </w:rPr>
              <w:t xml:space="preserve"> diesel</w:t>
            </w:r>
            <w:r w:rsidRPr="00283C22">
              <w:rPr>
                <w:rFonts w:ascii="Tahoma" w:eastAsia="Calibri" w:hAnsi="Tahoma" w:cs="Tahoma"/>
                <w:lang w:eastAsia="en-US"/>
              </w:rPr>
              <w:t xml:space="preserve"> agregata in nadomestitev obstoječih električnih povezav med dizel agregatom in nizko napetostnim delom transformatorske postaje 1 ter v sami transformatorski postaji TP 1 v skladu s tehnično specifikacijo)</w:t>
            </w:r>
          </w:p>
        </w:tc>
        <w:tc>
          <w:tcPr>
            <w:tcW w:w="1269" w:type="dxa"/>
          </w:tcPr>
          <w:p w:rsidR="00A66111" w:rsidRPr="00283C22" w:rsidRDefault="00A66111" w:rsidP="00A77DC7">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A66111" w:rsidRPr="00283C22" w:rsidRDefault="00A66111" w:rsidP="00A77DC7">
            <w:pPr>
              <w:keepNext/>
              <w:keepLines/>
              <w:spacing w:before="120" w:after="120"/>
              <w:jc w:val="both"/>
              <w:rPr>
                <w:rFonts w:ascii="Tahoma" w:eastAsia="Calibri" w:hAnsi="Tahoma" w:cs="Tahoma"/>
                <w:lang w:eastAsia="en-US"/>
              </w:rPr>
            </w:pPr>
          </w:p>
        </w:tc>
      </w:tr>
      <w:tr w:rsidR="00A66111" w:rsidRPr="00112425" w:rsidTr="00A77DC7">
        <w:trPr>
          <w:trHeight w:val="438"/>
        </w:trPr>
        <w:tc>
          <w:tcPr>
            <w:tcW w:w="1021" w:type="dxa"/>
          </w:tcPr>
          <w:p w:rsidR="00A66111" w:rsidRDefault="00A66111" w:rsidP="00A77DC7">
            <w:pPr>
              <w:keepNext/>
              <w:keepLines/>
              <w:spacing w:before="120" w:after="120"/>
              <w:jc w:val="both"/>
              <w:rPr>
                <w:rFonts w:ascii="Tahoma" w:eastAsia="Calibri" w:hAnsi="Tahoma" w:cs="Tahoma"/>
                <w:lang w:eastAsia="en-US"/>
              </w:rPr>
            </w:pPr>
            <w:r>
              <w:rPr>
                <w:rFonts w:ascii="Tahoma" w:eastAsia="Calibri" w:hAnsi="Tahoma" w:cs="Tahoma"/>
                <w:lang w:eastAsia="en-US"/>
              </w:rPr>
              <w:t>5.</w:t>
            </w:r>
          </w:p>
        </w:tc>
        <w:tc>
          <w:tcPr>
            <w:tcW w:w="4908" w:type="dxa"/>
            <w:vAlign w:val="bottom"/>
          </w:tcPr>
          <w:p w:rsidR="00A66111" w:rsidRPr="00283C22" w:rsidRDefault="00A66111" w:rsidP="00A77DC7">
            <w:pPr>
              <w:keepNext/>
              <w:keepLines/>
              <w:spacing w:before="120" w:after="120"/>
              <w:jc w:val="both"/>
              <w:rPr>
                <w:rFonts w:ascii="Tahoma" w:eastAsia="Calibri" w:hAnsi="Tahoma" w:cs="Tahoma"/>
                <w:lang w:eastAsia="en-US"/>
              </w:rPr>
            </w:pPr>
            <w:r>
              <w:rPr>
                <w:rFonts w:ascii="Tahoma" w:eastAsia="Calibri" w:hAnsi="Tahoma" w:cs="Tahoma"/>
                <w:lang w:eastAsia="en-US"/>
              </w:rPr>
              <w:t>Strojna dela</w:t>
            </w:r>
          </w:p>
        </w:tc>
        <w:tc>
          <w:tcPr>
            <w:tcW w:w="1269" w:type="dxa"/>
          </w:tcPr>
          <w:p w:rsidR="00A66111" w:rsidRPr="00283C22" w:rsidRDefault="00A66111" w:rsidP="00A77DC7">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A66111" w:rsidRPr="00283C22" w:rsidRDefault="00A66111" w:rsidP="00A77DC7">
            <w:pPr>
              <w:keepNext/>
              <w:keepLines/>
              <w:spacing w:before="120" w:after="120"/>
              <w:jc w:val="both"/>
              <w:rPr>
                <w:rFonts w:ascii="Tahoma" w:eastAsia="Calibri" w:hAnsi="Tahoma" w:cs="Tahoma"/>
                <w:lang w:eastAsia="en-US"/>
              </w:rPr>
            </w:pPr>
          </w:p>
        </w:tc>
      </w:tr>
      <w:tr w:rsidR="00A66111" w:rsidRPr="00112425" w:rsidTr="00A77DC7">
        <w:trPr>
          <w:trHeight w:val="438"/>
        </w:trPr>
        <w:tc>
          <w:tcPr>
            <w:tcW w:w="1021" w:type="dxa"/>
          </w:tcPr>
          <w:p w:rsidR="00A66111" w:rsidRPr="00283C22" w:rsidRDefault="00A66111" w:rsidP="00A77DC7">
            <w:pPr>
              <w:keepNext/>
              <w:keepLines/>
              <w:spacing w:before="120" w:after="120"/>
              <w:jc w:val="both"/>
              <w:rPr>
                <w:rFonts w:ascii="Tahoma" w:eastAsia="Calibri" w:hAnsi="Tahoma" w:cs="Tahoma"/>
                <w:lang w:eastAsia="en-US"/>
              </w:rPr>
            </w:pPr>
            <w:r>
              <w:rPr>
                <w:rFonts w:ascii="Tahoma" w:eastAsia="Calibri" w:hAnsi="Tahoma" w:cs="Tahoma"/>
                <w:lang w:eastAsia="en-US"/>
              </w:rPr>
              <w:t>6.</w:t>
            </w:r>
          </w:p>
        </w:tc>
        <w:tc>
          <w:tcPr>
            <w:tcW w:w="4908" w:type="dxa"/>
            <w:vAlign w:val="bottom"/>
          </w:tcPr>
          <w:p w:rsidR="00A66111" w:rsidRPr="00283C22" w:rsidRDefault="00A66111" w:rsidP="00A77DC7">
            <w:pPr>
              <w:keepNext/>
              <w:keepLines/>
              <w:spacing w:before="120" w:after="120"/>
              <w:jc w:val="both"/>
              <w:rPr>
                <w:rFonts w:ascii="Tahoma" w:eastAsia="Calibri" w:hAnsi="Tahoma" w:cs="Tahoma"/>
                <w:lang w:eastAsia="en-US"/>
              </w:rPr>
            </w:pPr>
            <w:r w:rsidRPr="00283C22">
              <w:rPr>
                <w:rFonts w:ascii="Tahoma" w:eastAsia="Calibri" w:hAnsi="Tahoma" w:cs="Tahoma"/>
                <w:lang w:eastAsia="en-US"/>
              </w:rPr>
              <w:t>Poskusno obratovanje</w:t>
            </w:r>
            <w:r>
              <w:rPr>
                <w:rFonts w:ascii="Tahoma" w:eastAsia="Calibri" w:hAnsi="Tahoma" w:cs="Tahoma"/>
                <w:lang w:eastAsia="en-US"/>
              </w:rPr>
              <w:t>, vključno s pripravo protokola testiranja</w:t>
            </w:r>
          </w:p>
        </w:tc>
        <w:tc>
          <w:tcPr>
            <w:tcW w:w="1269" w:type="dxa"/>
          </w:tcPr>
          <w:p w:rsidR="00A66111" w:rsidRPr="00283C22" w:rsidRDefault="00A66111" w:rsidP="00A77DC7">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A66111" w:rsidRPr="00283C22" w:rsidRDefault="00A66111" w:rsidP="00A77DC7">
            <w:pPr>
              <w:keepNext/>
              <w:keepLines/>
              <w:spacing w:before="120" w:after="120"/>
              <w:jc w:val="both"/>
              <w:rPr>
                <w:rFonts w:ascii="Tahoma" w:eastAsia="Calibri" w:hAnsi="Tahoma" w:cs="Tahoma"/>
                <w:lang w:eastAsia="en-US"/>
              </w:rPr>
            </w:pPr>
          </w:p>
        </w:tc>
      </w:tr>
      <w:tr w:rsidR="00A66111" w:rsidRPr="00112425" w:rsidTr="00A77DC7">
        <w:trPr>
          <w:trHeight w:val="438"/>
        </w:trPr>
        <w:tc>
          <w:tcPr>
            <w:tcW w:w="1021" w:type="dxa"/>
          </w:tcPr>
          <w:p w:rsidR="00A66111" w:rsidRPr="00063573" w:rsidRDefault="00A66111" w:rsidP="00A77DC7">
            <w:pPr>
              <w:keepNext/>
              <w:keepLines/>
              <w:spacing w:before="120" w:after="120"/>
              <w:jc w:val="both"/>
              <w:rPr>
                <w:rFonts w:ascii="Tahoma" w:eastAsia="Calibri" w:hAnsi="Tahoma" w:cs="Tahoma"/>
                <w:lang w:eastAsia="en-US"/>
              </w:rPr>
            </w:pPr>
            <w:r>
              <w:rPr>
                <w:rFonts w:ascii="Tahoma" w:eastAsia="Calibri" w:hAnsi="Tahoma" w:cs="Tahoma"/>
                <w:lang w:eastAsia="en-US"/>
              </w:rPr>
              <w:t>7.</w:t>
            </w:r>
          </w:p>
        </w:tc>
        <w:tc>
          <w:tcPr>
            <w:tcW w:w="4908" w:type="dxa"/>
            <w:vAlign w:val="bottom"/>
          </w:tcPr>
          <w:p w:rsidR="00A66111" w:rsidRPr="00283C22" w:rsidRDefault="00A66111" w:rsidP="00A77DC7">
            <w:pPr>
              <w:keepNext/>
              <w:keepLines/>
              <w:spacing w:before="120" w:after="120"/>
              <w:jc w:val="both"/>
              <w:rPr>
                <w:rFonts w:ascii="Tahoma" w:eastAsia="Calibri" w:hAnsi="Tahoma" w:cs="Tahoma"/>
                <w:lang w:eastAsia="en-US"/>
              </w:rPr>
            </w:pPr>
            <w:r w:rsidRPr="00063573">
              <w:rPr>
                <w:rFonts w:ascii="Tahoma" w:eastAsia="Calibri" w:hAnsi="Tahoma" w:cs="Tahoma"/>
                <w:lang w:eastAsia="en-US"/>
              </w:rPr>
              <w:t>Šolanje</w:t>
            </w:r>
            <w:r>
              <w:rPr>
                <w:rFonts w:ascii="Tahoma" w:eastAsia="Calibri" w:hAnsi="Tahoma" w:cs="Tahoma"/>
                <w:lang w:eastAsia="en-US"/>
              </w:rPr>
              <w:t xml:space="preserve"> zaposlenih naročnika</w:t>
            </w:r>
            <w:r w:rsidRPr="00063573">
              <w:rPr>
                <w:rFonts w:ascii="Tahoma" w:eastAsia="Calibri" w:hAnsi="Tahoma" w:cs="Tahoma"/>
                <w:lang w:eastAsia="en-US"/>
              </w:rPr>
              <w:t>, izdelava in predaja PID</w:t>
            </w:r>
            <w:r>
              <w:rPr>
                <w:rFonts w:ascii="Tahoma" w:eastAsia="Calibri" w:hAnsi="Tahoma" w:cs="Tahoma"/>
                <w:lang w:eastAsia="en-US"/>
              </w:rPr>
              <w:t xml:space="preserve"> dokumentacije</w:t>
            </w:r>
            <w:r w:rsidRPr="00063573">
              <w:rPr>
                <w:rFonts w:ascii="Tahoma" w:eastAsia="Calibri" w:hAnsi="Tahoma" w:cs="Tahoma"/>
                <w:lang w:eastAsia="en-US"/>
              </w:rPr>
              <w:t xml:space="preserve"> </w:t>
            </w:r>
            <w:r>
              <w:rPr>
                <w:rFonts w:ascii="Tahoma" w:eastAsia="Calibri" w:hAnsi="Tahoma" w:cs="Tahoma"/>
                <w:lang w:eastAsia="en-US"/>
              </w:rPr>
              <w:t>ter</w:t>
            </w:r>
            <w:r w:rsidRPr="00063573">
              <w:rPr>
                <w:rFonts w:ascii="Tahoma" w:eastAsia="Calibri" w:hAnsi="Tahoma" w:cs="Tahoma"/>
                <w:lang w:eastAsia="en-US"/>
              </w:rPr>
              <w:t xml:space="preserve"> </w:t>
            </w:r>
            <w:r>
              <w:rPr>
                <w:rFonts w:ascii="Tahoma" w:eastAsia="Calibri" w:hAnsi="Tahoma" w:cs="Tahoma"/>
                <w:lang w:eastAsia="en-US"/>
              </w:rPr>
              <w:t xml:space="preserve">predložitev </w:t>
            </w:r>
            <w:r w:rsidRPr="00063573">
              <w:rPr>
                <w:rFonts w:ascii="Tahoma" w:eastAsia="Calibri" w:hAnsi="Tahoma" w:cs="Tahoma"/>
                <w:lang w:eastAsia="en-US"/>
              </w:rPr>
              <w:t>vse ostale</w:t>
            </w:r>
            <w:r>
              <w:rPr>
                <w:rFonts w:ascii="Tahoma" w:eastAsia="Calibri" w:hAnsi="Tahoma" w:cs="Tahoma"/>
                <w:lang w:eastAsia="en-US"/>
              </w:rPr>
              <w:t xml:space="preserve"> zahtevane </w:t>
            </w:r>
            <w:r w:rsidRPr="00063573">
              <w:rPr>
                <w:rFonts w:ascii="Tahoma" w:eastAsia="Calibri" w:hAnsi="Tahoma" w:cs="Tahoma"/>
                <w:lang w:eastAsia="en-US"/>
              </w:rPr>
              <w:t>dokumentacije </w:t>
            </w:r>
            <w:r>
              <w:rPr>
                <w:rFonts w:ascii="Tahoma" w:eastAsia="Calibri" w:hAnsi="Tahoma" w:cs="Tahoma"/>
                <w:lang w:eastAsia="en-US"/>
              </w:rPr>
              <w:t>(tehnična dokumentacija, končna navodila za obratovanje in vzdrževanje diesel agregata, vsa ostala dokumentacija)</w:t>
            </w:r>
            <w:r w:rsidRPr="00063573">
              <w:rPr>
                <w:rFonts w:ascii="Tahoma" w:eastAsia="Calibri" w:hAnsi="Tahoma" w:cs="Tahoma"/>
                <w:lang w:eastAsia="en-US"/>
              </w:rPr>
              <w:t xml:space="preserve">     </w:t>
            </w:r>
          </w:p>
        </w:tc>
        <w:tc>
          <w:tcPr>
            <w:tcW w:w="1269" w:type="dxa"/>
          </w:tcPr>
          <w:p w:rsidR="00A66111" w:rsidRPr="00283C22" w:rsidRDefault="00A66111" w:rsidP="00A77DC7">
            <w:pPr>
              <w:keepNext/>
              <w:keepLines/>
              <w:spacing w:before="120" w:after="120"/>
              <w:jc w:val="center"/>
              <w:rPr>
                <w:rFonts w:ascii="Tahoma" w:eastAsia="Calibri" w:hAnsi="Tahoma" w:cs="Tahoma"/>
                <w:lang w:eastAsia="en-US"/>
              </w:rPr>
            </w:pPr>
            <w:r>
              <w:rPr>
                <w:rFonts w:ascii="Tahoma" w:eastAsia="Calibri" w:hAnsi="Tahoma" w:cs="Tahoma"/>
                <w:lang w:eastAsia="en-US"/>
              </w:rPr>
              <w:t>1 komplet</w:t>
            </w:r>
          </w:p>
        </w:tc>
        <w:tc>
          <w:tcPr>
            <w:tcW w:w="2040" w:type="dxa"/>
            <w:vAlign w:val="bottom"/>
          </w:tcPr>
          <w:p w:rsidR="00A66111" w:rsidRPr="00283C22" w:rsidRDefault="00A66111" w:rsidP="00A77DC7">
            <w:pPr>
              <w:keepNext/>
              <w:keepLines/>
              <w:spacing w:before="120" w:after="120"/>
              <w:jc w:val="both"/>
              <w:rPr>
                <w:rFonts w:ascii="Tahoma" w:eastAsia="Calibri" w:hAnsi="Tahoma" w:cs="Tahoma"/>
                <w:lang w:eastAsia="en-US"/>
              </w:rPr>
            </w:pPr>
          </w:p>
        </w:tc>
      </w:tr>
      <w:tr w:rsidR="00A66111" w:rsidRPr="00112425" w:rsidTr="00A77DC7">
        <w:trPr>
          <w:trHeight w:val="438"/>
        </w:trPr>
        <w:tc>
          <w:tcPr>
            <w:tcW w:w="1021" w:type="dxa"/>
          </w:tcPr>
          <w:p w:rsidR="00A66111" w:rsidRPr="00112425" w:rsidRDefault="00A66111" w:rsidP="00A77DC7">
            <w:pPr>
              <w:keepNext/>
              <w:keepLines/>
              <w:spacing w:before="120" w:after="120"/>
              <w:jc w:val="right"/>
              <w:rPr>
                <w:rFonts w:ascii="Tahoma" w:eastAsia="Calibri" w:hAnsi="Tahoma" w:cs="Tahoma"/>
                <w:b/>
                <w:lang w:eastAsia="en-US"/>
              </w:rPr>
            </w:pPr>
          </w:p>
        </w:tc>
        <w:tc>
          <w:tcPr>
            <w:tcW w:w="6177" w:type="dxa"/>
            <w:gridSpan w:val="2"/>
            <w:vAlign w:val="bottom"/>
          </w:tcPr>
          <w:p w:rsidR="00A66111" w:rsidRPr="00112425" w:rsidRDefault="00A66111" w:rsidP="00A66111">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SKUPNA </w:t>
            </w:r>
            <w:r>
              <w:rPr>
                <w:rFonts w:ascii="Tahoma" w:eastAsia="Calibri" w:hAnsi="Tahoma" w:cs="Tahoma"/>
                <w:b/>
                <w:lang w:eastAsia="en-US"/>
              </w:rPr>
              <w:t xml:space="preserve">POGODBENA </w:t>
            </w:r>
            <w:r w:rsidRPr="00112425">
              <w:rPr>
                <w:rFonts w:ascii="Tahoma" w:eastAsia="Calibri" w:hAnsi="Tahoma" w:cs="Tahoma"/>
                <w:b/>
                <w:lang w:eastAsia="en-US"/>
              </w:rPr>
              <w:t xml:space="preserve">VREDNOST </w:t>
            </w:r>
            <w:r>
              <w:rPr>
                <w:rFonts w:ascii="Tahoma" w:eastAsia="Calibri" w:hAnsi="Tahoma" w:cs="Tahoma"/>
                <w:b/>
                <w:lang w:eastAsia="en-US"/>
              </w:rPr>
              <w:t>V EUR BREZ DDV</w:t>
            </w:r>
          </w:p>
        </w:tc>
        <w:tc>
          <w:tcPr>
            <w:tcW w:w="2040" w:type="dxa"/>
            <w:vAlign w:val="bottom"/>
          </w:tcPr>
          <w:p w:rsidR="00A66111" w:rsidRPr="00112425" w:rsidRDefault="00A66111" w:rsidP="00A77DC7">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r w:rsidR="00A66111" w:rsidRPr="00112425" w:rsidTr="00A77DC7">
        <w:trPr>
          <w:trHeight w:val="438"/>
        </w:trPr>
        <w:tc>
          <w:tcPr>
            <w:tcW w:w="1021" w:type="dxa"/>
          </w:tcPr>
          <w:p w:rsidR="00A66111" w:rsidRDefault="00A66111" w:rsidP="00A77DC7">
            <w:pPr>
              <w:keepNext/>
              <w:keepLines/>
              <w:spacing w:before="120" w:after="120"/>
              <w:jc w:val="right"/>
              <w:rPr>
                <w:rFonts w:ascii="Tahoma" w:eastAsia="Calibri" w:hAnsi="Tahoma" w:cs="Tahoma"/>
                <w:b/>
                <w:lang w:eastAsia="en-US"/>
              </w:rPr>
            </w:pPr>
          </w:p>
        </w:tc>
        <w:tc>
          <w:tcPr>
            <w:tcW w:w="6177" w:type="dxa"/>
            <w:gridSpan w:val="2"/>
            <w:vAlign w:val="bottom"/>
          </w:tcPr>
          <w:p w:rsidR="00A66111" w:rsidRPr="00112425" w:rsidRDefault="00A66111" w:rsidP="00A77DC7">
            <w:pPr>
              <w:keepNext/>
              <w:keepLines/>
              <w:spacing w:before="120" w:after="120"/>
              <w:jc w:val="right"/>
              <w:rPr>
                <w:rFonts w:ascii="Tahoma" w:eastAsia="Calibri" w:hAnsi="Tahoma" w:cs="Tahoma"/>
                <w:b/>
                <w:lang w:eastAsia="en-US"/>
              </w:rPr>
            </w:pPr>
            <w:r>
              <w:rPr>
                <w:rFonts w:ascii="Tahoma" w:eastAsia="Calibri" w:hAnsi="Tahoma" w:cs="Tahoma"/>
                <w:b/>
                <w:lang w:eastAsia="en-US"/>
              </w:rPr>
              <w:t>DDV</w:t>
            </w:r>
          </w:p>
        </w:tc>
        <w:tc>
          <w:tcPr>
            <w:tcW w:w="2040" w:type="dxa"/>
            <w:vAlign w:val="bottom"/>
          </w:tcPr>
          <w:p w:rsidR="00A66111" w:rsidRPr="00112425" w:rsidRDefault="00A66111" w:rsidP="00A77DC7">
            <w:pPr>
              <w:keepNext/>
              <w:keepLines/>
              <w:spacing w:before="120" w:after="120"/>
              <w:jc w:val="right"/>
              <w:rPr>
                <w:rFonts w:ascii="Tahoma" w:eastAsia="Calibri" w:hAnsi="Tahoma" w:cs="Tahoma"/>
                <w:b/>
                <w:lang w:eastAsia="en-US"/>
              </w:rPr>
            </w:pPr>
          </w:p>
        </w:tc>
      </w:tr>
      <w:tr w:rsidR="00A66111" w:rsidRPr="00112425" w:rsidTr="00A77DC7">
        <w:trPr>
          <w:trHeight w:val="438"/>
        </w:trPr>
        <w:tc>
          <w:tcPr>
            <w:tcW w:w="1021" w:type="dxa"/>
          </w:tcPr>
          <w:p w:rsidR="00A66111" w:rsidRPr="00112425" w:rsidRDefault="00A66111" w:rsidP="00A77DC7">
            <w:pPr>
              <w:keepNext/>
              <w:keepLines/>
              <w:spacing w:before="120" w:after="120"/>
              <w:jc w:val="right"/>
              <w:rPr>
                <w:rFonts w:ascii="Tahoma" w:eastAsia="Calibri" w:hAnsi="Tahoma" w:cs="Tahoma"/>
                <w:b/>
                <w:lang w:eastAsia="en-US"/>
              </w:rPr>
            </w:pPr>
          </w:p>
        </w:tc>
        <w:tc>
          <w:tcPr>
            <w:tcW w:w="6177" w:type="dxa"/>
            <w:gridSpan w:val="2"/>
            <w:vAlign w:val="bottom"/>
          </w:tcPr>
          <w:p w:rsidR="00A66111" w:rsidRPr="00112425" w:rsidRDefault="00A66111" w:rsidP="00A77DC7">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SKUPNA </w:t>
            </w:r>
            <w:r>
              <w:rPr>
                <w:rFonts w:ascii="Tahoma" w:eastAsia="Calibri" w:hAnsi="Tahoma" w:cs="Tahoma"/>
                <w:b/>
                <w:lang w:eastAsia="en-US"/>
              </w:rPr>
              <w:t xml:space="preserve">POGODBENA </w:t>
            </w:r>
            <w:r w:rsidRPr="00112425">
              <w:rPr>
                <w:rFonts w:ascii="Tahoma" w:eastAsia="Calibri" w:hAnsi="Tahoma" w:cs="Tahoma"/>
                <w:b/>
                <w:lang w:eastAsia="en-US"/>
              </w:rPr>
              <w:t xml:space="preserve">VREDNOST </w:t>
            </w:r>
            <w:r>
              <w:rPr>
                <w:rFonts w:ascii="Tahoma" w:eastAsia="Calibri" w:hAnsi="Tahoma" w:cs="Tahoma"/>
                <w:b/>
                <w:lang w:eastAsia="en-US"/>
              </w:rPr>
              <w:t>V EUR Z DDV</w:t>
            </w:r>
          </w:p>
        </w:tc>
        <w:tc>
          <w:tcPr>
            <w:tcW w:w="2040" w:type="dxa"/>
            <w:vAlign w:val="bottom"/>
          </w:tcPr>
          <w:p w:rsidR="00A66111" w:rsidRPr="00112425" w:rsidRDefault="00A66111" w:rsidP="00A77DC7">
            <w:pPr>
              <w:keepNext/>
              <w:keepLines/>
              <w:spacing w:before="120" w:after="120"/>
              <w:jc w:val="right"/>
              <w:rPr>
                <w:rFonts w:ascii="Tahoma" w:eastAsia="Calibri" w:hAnsi="Tahoma" w:cs="Tahoma"/>
                <w:b/>
                <w:lang w:eastAsia="en-US"/>
              </w:rPr>
            </w:pPr>
          </w:p>
        </w:tc>
      </w:tr>
    </w:tbl>
    <w:p w:rsidR="005455A5" w:rsidRPr="004C1F13" w:rsidRDefault="005455A5" w:rsidP="002F4A49">
      <w:pPr>
        <w:keepNext/>
        <w:keepLines/>
        <w:jc w:val="both"/>
        <w:rPr>
          <w:rFonts w:ascii="Tahoma" w:eastAsia="Frutiger" w:hAnsi="Tahoma" w:cs="Tahoma"/>
          <w:lang w:eastAsia="en-US"/>
        </w:rPr>
      </w:pPr>
    </w:p>
    <w:p w:rsidR="009C6956" w:rsidRDefault="00A517FF" w:rsidP="00210F1D">
      <w:pPr>
        <w:keepNext/>
        <w:keepLines/>
        <w:jc w:val="both"/>
        <w:rPr>
          <w:rFonts w:ascii="Tahoma" w:hAnsi="Tahoma" w:cs="Tahoma"/>
        </w:rPr>
      </w:pPr>
      <w:r>
        <w:rPr>
          <w:rFonts w:ascii="Tahoma" w:hAnsi="Tahoma" w:cs="Tahoma"/>
        </w:rPr>
        <w:t xml:space="preserve">V pogodbenih cenah </w:t>
      </w:r>
      <w:r w:rsidR="00210F1D" w:rsidRPr="00B57F19">
        <w:rPr>
          <w:rFonts w:ascii="Tahoma" w:hAnsi="Tahoma" w:cs="Tahoma"/>
        </w:rPr>
        <w:t xml:space="preserve">morajo biti upoštevani vsi materialni in nematerialni stroški, potrebni </w:t>
      </w:r>
      <w:r w:rsidR="00210F1D" w:rsidRPr="00483050">
        <w:rPr>
          <w:rFonts w:ascii="Tahoma" w:hAnsi="Tahoma" w:cs="Tahoma"/>
        </w:rPr>
        <w:t xml:space="preserve">za kvalitetno in pravočasno izvedbo predmeta </w:t>
      </w:r>
      <w:r w:rsidR="00210F1D">
        <w:rPr>
          <w:rFonts w:ascii="Tahoma" w:hAnsi="Tahoma" w:cs="Tahoma"/>
        </w:rPr>
        <w:t>pogodbe</w:t>
      </w:r>
      <w:r w:rsidR="00210F1D" w:rsidRPr="00483050">
        <w:rPr>
          <w:rFonts w:ascii="Tahoma" w:hAnsi="Tahoma" w:cs="Tahoma"/>
        </w:rPr>
        <w:t xml:space="preserve">, vključno s stroški </w:t>
      </w:r>
      <w:r>
        <w:rPr>
          <w:rFonts w:ascii="Tahoma" w:hAnsi="Tahoma" w:cs="Tahoma"/>
        </w:rPr>
        <w:t>dela</w:t>
      </w:r>
      <w:r w:rsidR="00210F1D" w:rsidRPr="00483050">
        <w:rPr>
          <w:rFonts w:ascii="Tahoma" w:hAnsi="Tahoma" w:cs="Tahoma"/>
        </w:rPr>
        <w:t>,</w:t>
      </w:r>
      <w:r w:rsidR="00210F1D">
        <w:rPr>
          <w:rFonts w:ascii="Tahoma" w:hAnsi="Tahoma" w:cs="Tahoma"/>
        </w:rPr>
        <w:t xml:space="preserve"> </w:t>
      </w:r>
      <w:r>
        <w:rPr>
          <w:rFonts w:ascii="Tahoma" w:hAnsi="Tahoma" w:cs="Tahoma"/>
        </w:rPr>
        <w:t xml:space="preserve">stroški izdelave in dobave materiala, </w:t>
      </w:r>
      <w:r w:rsidRPr="00757CE3">
        <w:rPr>
          <w:rFonts w:ascii="Tahoma" w:hAnsi="Tahoma" w:cs="Tahoma"/>
        </w:rPr>
        <w:t>stroški prevoza</w:t>
      </w:r>
      <w:r>
        <w:rPr>
          <w:rFonts w:ascii="Tahoma" w:hAnsi="Tahoma" w:cs="Tahoma"/>
        </w:rPr>
        <w:t>/transporta</w:t>
      </w:r>
      <w:r w:rsidRPr="00757CE3">
        <w:rPr>
          <w:rFonts w:ascii="Tahoma" w:hAnsi="Tahoma" w:cs="Tahoma"/>
        </w:rPr>
        <w:t xml:space="preserve">, stroški zavarovanja materiala, opreme, pripomočkov in delovne sile, </w:t>
      </w:r>
      <w:r>
        <w:rPr>
          <w:rFonts w:ascii="Tahoma" w:hAnsi="Tahoma" w:cs="Tahoma"/>
        </w:rPr>
        <w:t xml:space="preserve">odvoza in razgradnje odpadkov, </w:t>
      </w:r>
      <w:r w:rsidRPr="00757CE3">
        <w:rPr>
          <w:rFonts w:ascii="Tahoma" w:hAnsi="Tahoma" w:cs="Tahoma"/>
        </w:rPr>
        <w:t>stroški izdelave ponudbene dokumentacije, popusti, dajatvami ter carinskimi obveznostmi kot tudi stroški za vsa ostala dela in naloge, ki so v pogodbi opredeljena kot obveznosti izvajalca</w:t>
      </w:r>
      <w:r w:rsidR="00210F1D">
        <w:rPr>
          <w:rFonts w:ascii="Tahoma" w:hAnsi="Tahoma" w:cs="Tahoma"/>
        </w:rPr>
        <w:t>.</w:t>
      </w:r>
      <w:r w:rsidR="009C6956">
        <w:rPr>
          <w:rFonts w:ascii="Tahoma" w:hAnsi="Tahoma" w:cs="Tahoma"/>
        </w:rPr>
        <w:t xml:space="preserve"> V pogodbeno ceno je vključen tudi strošek nadomestnega mobilnega </w:t>
      </w:r>
      <w:r w:rsidR="009C6956">
        <w:rPr>
          <w:rFonts w:ascii="Tahoma" w:eastAsia="Frutiger" w:hAnsi="Tahoma" w:cs="Tahoma"/>
          <w:lang w:eastAsia="en-US"/>
        </w:rPr>
        <w:t>diesel agregat</w:t>
      </w:r>
      <w:r>
        <w:rPr>
          <w:rFonts w:ascii="Tahoma" w:eastAsia="Frutiger" w:hAnsi="Tahoma" w:cs="Tahoma"/>
          <w:lang w:eastAsia="en-US"/>
        </w:rPr>
        <w:t>a</w:t>
      </w:r>
      <w:r w:rsidR="009C6956">
        <w:rPr>
          <w:rFonts w:ascii="Tahoma" w:eastAsia="Frutiger" w:hAnsi="Tahoma" w:cs="Tahoma"/>
          <w:lang w:eastAsia="en-US"/>
        </w:rPr>
        <w:t>.</w:t>
      </w:r>
    </w:p>
    <w:p w:rsidR="00860385" w:rsidRPr="004C1F13" w:rsidRDefault="00860385" w:rsidP="002F4A49">
      <w:pPr>
        <w:keepNext/>
        <w:keepLines/>
        <w:jc w:val="both"/>
        <w:rPr>
          <w:rFonts w:ascii="Tahoma" w:eastAsia="Frutiger" w:hAnsi="Tahoma" w:cs="Tahoma"/>
          <w:lang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SESTAVNI DEL POGODBE</w:t>
      </w:r>
    </w:p>
    <w:p w:rsidR="008A1E65" w:rsidRPr="004C1F13" w:rsidRDefault="008A1E65" w:rsidP="002F4A49">
      <w:pPr>
        <w:pStyle w:val="Odstavekseznama"/>
        <w:keepNext/>
        <w:keepLines/>
        <w:ind w:left="426"/>
        <w:rPr>
          <w:rFonts w:ascii="Tahoma" w:eastAsia="Frutiger" w:hAnsi="Tahoma" w:cs="Tahoma"/>
          <w:b/>
          <w:lang w:eastAsia="en-US"/>
        </w:rPr>
      </w:pPr>
    </w:p>
    <w:p w:rsidR="00E90FDB" w:rsidRPr="008A1E65" w:rsidRDefault="00E90FDB" w:rsidP="00283C22">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člen</w:t>
      </w:r>
    </w:p>
    <w:p w:rsidR="008A1E65" w:rsidRDefault="008A1E65"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Sestavni del pogodbe so:  </w:t>
      </w:r>
    </w:p>
    <w:p w:rsidR="00E90FDB" w:rsidRDefault="00E90FDB" w:rsidP="00283C22">
      <w:pPr>
        <w:keepNext/>
        <w:keepLines/>
        <w:numPr>
          <w:ilvl w:val="0"/>
          <w:numId w:val="25"/>
        </w:numPr>
        <w:ind w:left="426" w:hanging="284"/>
        <w:contextualSpacing/>
        <w:jc w:val="both"/>
        <w:rPr>
          <w:rFonts w:ascii="Tahoma" w:eastAsia="Frutiger" w:hAnsi="Tahoma" w:cs="Tahoma"/>
          <w:lang w:eastAsia="en-US"/>
        </w:rPr>
      </w:pPr>
      <w:r w:rsidRPr="004C1F13">
        <w:rPr>
          <w:rFonts w:ascii="Tahoma" w:eastAsia="Frutiger" w:hAnsi="Tahoma" w:cs="Tahoma"/>
          <w:lang w:eastAsia="en-US"/>
        </w:rPr>
        <w:t xml:space="preserve">razpisna dokumentacija št. </w:t>
      </w:r>
      <w:r w:rsidR="009C6956">
        <w:rPr>
          <w:rFonts w:ascii="Tahoma" w:hAnsi="Tahoma" w:cs="Tahoma"/>
        </w:rPr>
        <w:t>VKS-</w:t>
      </w:r>
      <w:r w:rsidR="00FA3FF0">
        <w:rPr>
          <w:rFonts w:ascii="Tahoma" w:hAnsi="Tahoma" w:cs="Tahoma"/>
        </w:rPr>
        <w:t>11</w:t>
      </w:r>
      <w:r w:rsidR="009C6956">
        <w:rPr>
          <w:rFonts w:ascii="Tahoma" w:hAnsi="Tahoma" w:cs="Tahoma"/>
        </w:rPr>
        <w:t>/2</w:t>
      </w:r>
      <w:r w:rsidR="00FA3FF0">
        <w:rPr>
          <w:rFonts w:ascii="Tahoma" w:hAnsi="Tahoma" w:cs="Tahoma"/>
        </w:rPr>
        <w:t>2</w:t>
      </w:r>
      <w:r w:rsidR="00C037B5">
        <w:rPr>
          <w:rFonts w:ascii="Tahoma" w:eastAsia="Frutiger" w:hAnsi="Tahoma" w:cs="Tahoma"/>
          <w:lang w:eastAsia="en-US"/>
        </w:rPr>
        <w:t xml:space="preserve"> (v nadaljevanju: razpisna dokumentacija)</w:t>
      </w:r>
      <w:r w:rsidRPr="004C1F13">
        <w:rPr>
          <w:rFonts w:ascii="Tahoma" w:eastAsia="Frutiger" w:hAnsi="Tahoma" w:cs="Tahoma"/>
          <w:lang w:eastAsia="en-US"/>
        </w:rPr>
        <w:t>,</w:t>
      </w:r>
    </w:p>
    <w:p w:rsidR="00EF6F2D" w:rsidRPr="004C1F13" w:rsidRDefault="00EF6F2D" w:rsidP="00283C22">
      <w:pPr>
        <w:keepNext/>
        <w:keepLines/>
        <w:numPr>
          <w:ilvl w:val="0"/>
          <w:numId w:val="25"/>
        </w:numPr>
        <w:ind w:left="426" w:hanging="284"/>
        <w:contextualSpacing/>
        <w:jc w:val="both"/>
        <w:rPr>
          <w:rFonts w:ascii="Tahoma" w:eastAsia="Frutiger" w:hAnsi="Tahoma" w:cs="Tahoma"/>
          <w:lang w:eastAsia="en-US"/>
        </w:rPr>
      </w:pPr>
      <w:r w:rsidRPr="004C1F13">
        <w:rPr>
          <w:rFonts w:ascii="Tahoma" w:eastAsia="Frutiger" w:hAnsi="Tahoma" w:cs="Tahoma"/>
          <w:lang w:eastAsia="en-US"/>
        </w:rPr>
        <w:t>ponudb</w:t>
      </w:r>
      <w:r w:rsidR="003D7413">
        <w:rPr>
          <w:rFonts w:ascii="Tahoma" w:eastAsia="Frutiger" w:hAnsi="Tahoma" w:cs="Tahoma"/>
          <w:lang w:eastAsia="en-US"/>
        </w:rPr>
        <w:t>a</w:t>
      </w:r>
      <w:r w:rsidRPr="004C1F13">
        <w:rPr>
          <w:rFonts w:ascii="Tahoma" w:eastAsia="Frutiger" w:hAnsi="Tahoma" w:cs="Tahoma"/>
          <w:lang w:eastAsia="en-US"/>
        </w:rPr>
        <w:t xml:space="preserve"> izvajalca št. _____________ z dne _________________</w:t>
      </w:r>
      <w:r>
        <w:rPr>
          <w:rFonts w:ascii="Tahoma" w:eastAsia="Frutiger" w:hAnsi="Tahoma" w:cs="Tahoma"/>
          <w:lang w:eastAsia="en-US"/>
        </w:rPr>
        <w:t xml:space="preserve"> ,</w:t>
      </w:r>
    </w:p>
    <w:p w:rsidR="00E90FDB" w:rsidRPr="004C1F13" w:rsidRDefault="00E90FDB" w:rsidP="00283C22">
      <w:pPr>
        <w:keepNext/>
        <w:keepLines/>
        <w:numPr>
          <w:ilvl w:val="0"/>
          <w:numId w:val="25"/>
        </w:numPr>
        <w:ind w:left="426" w:hanging="284"/>
        <w:contextualSpacing/>
        <w:jc w:val="both"/>
        <w:rPr>
          <w:rFonts w:ascii="Tahoma" w:eastAsia="Frutiger" w:hAnsi="Tahoma" w:cs="Tahoma"/>
          <w:lang w:eastAsia="en-US"/>
        </w:rPr>
      </w:pPr>
      <w:r w:rsidRPr="004C1F13">
        <w:rPr>
          <w:rFonts w:ascii="Tahoma" w:eastAsia="Frutiger" w:hAnsi="Tahoma" w:cs="Tahoma"/>
          <w:lang w:eastAsia="en-US"/>
        </w:rPr>
        <w:t>potrjen terminski plan,</w:t>
      </w:r>
    </w:p>
    <w:p w:rsidR="00E90FDB" w:rsidRPr="00C925FE" w:rsidRDefault="00E90FDB" w:rsidP="00283C22">
      <w:pPr>
        <w:keepNext/>
        <w:keepLines/>
        <w:numPr>
          <w:ilvl w:val="0"/>
          <w:numId w:val="25"/>
        </w:numPr>
        <w:ind w:left="426" w:hanging="284"/>
        <w:contextualSpacing/>
        <w:jc w:val="both"/>
        <w:rPr>
          <w:rFonts w:ascii="Tahoma" w:eastAsia="Frutiger" w:hAnsi="Tahoma" w:cs="Tahoma"/>
          <w:lang w:eastAsia="en-US"/>
        </w:rPr>
      </w:pPr>
      <w:r w:rsidRPr="00C925FE">
        <w:rPr>
          <w:rFonts w:ascii="Tahoma" w:eastAsia="Frutiger" w:hAnsi="Tahoma" w:cs="Tahoma"/>
          <w:lang w:eastAsia="en-US"/>
        </w:rPr>
        <w:t>vsi drugi pisni sporazumi in zapisniške ugotovitve, ki so jih podpisali predstavniki pogodbenih strank.</w:t>
      </w: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Stranki pogodbe sta sporazumni, da je dokumentacija iz prejšnjega odstavka tega člena sestavni del pogodbe.</w:t>
      </w:r>
    </w:p>
    <w:p w:rsidR="00E90FDB" w:rsidRPr="004C1F13" w:rsidRDefault="00E90FDB" w:rsidP="002F4A49">
      <w:pPr>
        <w:keepNext/>
        <w:keepLines/>
        <w:jc w:val="both"/>
        <w:rPr>
          <w:rFonts w:ascii="Tahoma" w:eastAsia="Frutiger" w:hAnsi="Tahoma" w:cs="Tahoma"/>
          <w:lang w:eastAsia="en-US"/>
        </w:rPr>
      </w:pPr>
    </w:p>
    <w:p w:rsidR="00E90FDB"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pogodbenih strank ni jasno izražena, za razlago volje pogodbenih strank najprej veljajo določila te pogodbe, nato razpisna dokumentacija, na podlagi katere je bila sklenjena ta pogodba, potem pa dokumenti v vrstnem redu, kot si sledijo v tem členu.</w:t>
      </w:r>
    </w:p>
    <w:p w:rsidR="00E90FDB" w:rsidRPr="004C1F13" w:rsidRDefault="00E90FDB" w:rsidP="002F4A49">
      <w:pPr>
        <w:keepNext/>
        <w:keepLines/>
        <w:jc w:val="both"/>
        <w:rPr>
          <w:rFonts w:ascii="Tahoma" w:eastAsia="Frutiger" w:hAnsi="Tahoma" w:cs="Tahoma"/>
          <w:lang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NAČIN OBRAČUNAVANJA</w:t>
      </w:r>
      <w:r w:rsidR="0017188E">
        <w:rPr>
          <w:rFonts w:ascii="Tahoma" w:eastAsia="Frutiger" w:hAnsi="Tahoma" w:cs="Tahoma"/>
          <w:b/>
          <w:lang w:eastAsia="en-US"/>
        </w:rPr>
        <w:t xml:space="preserve"> IN PLAČILO</w:t>
      </w:r>
    </w:p>
    <w:p w:rsidR="008A1E65" w:rsidRPr="004C1F13" w:rsidRDefault="008A1E65" w:rsidP="002F4A49">
      <w:pPr>
        <w:pStyle w:val="Odstavekseznama"/>
        <w:keepNext/>
        <w:keepLines/>
        <w:ind w:left="426"/>
        <w:rPr>
          <w:rFonts w:ascii="Tahoma" w:eastAsia="Frutiger" w:hAnsi="Tahoma" w:cs="Tahoma"/>
          <w:b/>
          <w:lang w:eastAsia="en-US"/>
        </w:rPr>
      </w:pPr>
    </w:p>
    <w:p w:rsidR="00E90FDB" w:rsidRPr="008A1E65" w:rsidRDefault="00E90FDB" w:rsidP="00283C22">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člen</w:t>
      </w:r>
    </w:p>
    <w:p w:rsidR="008A1E65" w:rsidRDefault="008A1E65" w:rsidP="002F4A49">
      <w:pPr>
        <w:keepNext/>
        <w:keepLines/>
        <w:contextualSpacing/>
        <w:jc w:val="both"/>
        <w:rPr>
          <w:rFonts w:ascii="Tahoma" w:eastAsia="Frutiger" w:hAnsi="Tahoma" w:cs="Tahoma"/>
          <w:lang w:eastAsia="en-US"/>
        </w:rPr>
      </w:pPr>
    </w:p>
    <w:p w:rsidR="00CE2639" w:rsidRPr="00A66111" w:rsidRDefault="00CE2639" w:rsidP="00CE2639">
      <w:pPr>
        <w:keepNext/>
        <w:keepLines/>
        <w:tabs>
          <w:tab w:val="left" w:pos="1418"/>
          <w:tab w:val="left" w:pos="1702"/>
        </w:tabs>
        <w:jc w:val="both"/>
        <w:rPr>
          <w:rFonts w:ascii="Tahoma" w:hAnsi="Tahoma" w:cs="Tahoma"/>
          <w:color w:val="000000"/>
        </w:rPr>
      </w:pPr>
      <w:r w:rsidRPr="00A66111">
        <w:rPr>
          <w:rFonts w:ascii="Tahoma" w:hAnsi="Tahoma" w:cs="Tahoma"/>
          <w:color w:val="000000"/>
        </w:rPr>
        <w:t>Izvajalec bo izstavil natančno specificiran</w:t>
      </w:r>
      <w:r w:rsidR="00A66111" w:rsidRPr="00A66111">
        <w:rPr>
          <w:rFonts w:ascii="Tahoma" w:hAnsi="Tahoma" w:cs="Tahoma"/>
          <w:color w:val="000000"/>
        </w:rPr>
        <w:t>a</w:t>
      </w:r>
      <w:r w:rsidRPr="00A66111">
        <w:rPr>
          <w:rFonts w:ascii="Tahoma" w:hAnsi="Tahoma" w:cs="Tahoma"/>
          <w:color w:val="000000"/>
        </w:rPr>
        <w:t xml:space="preserve"> račun</w:t>
      </w:r>
      <w:r w:rsidR="00A66111" w:rsidRPr="00A66111">
        <w:rPr>
          <w:rFonts w:ascii="Tahoma" w:hAnsi="Tahoma" w:cs="Tahoma"/>
          <w:color w:val="000000"/>
        </w:rPr>
        <w:t>a</w:t>
      </w:r>
      <w:r w:rsidRPr="00A66111">
        <w:rPr>
          <w:rFonts w:ascii="Tahoma" w:hAnsi="Tahoma" w:cs="Tahoma"/>
          <w:color w:val="000000"/>
        </w:rPr>
        <w:t xml:space="preserve"> za opra</w:t>
      </w:r>
      <w:r w:rsidR="00B15A38">
        <w:rPr>
          <w:rFonts w:ascii="Tahoma" w:hAnsi="Tahoma" w:cs="Tahoma"/>
          <w:color w:val="000000"/>
        </w:rPr>
        <w:t>vljena pogodbena dela v roku petih (5)</w:t>
      </w:r>
      <w:r w:rsidRPr="00A66111">
        <w:rPr>
          <w:rFonts w:ascii="Tahoma" w:hAnsi="Tahoma" w:cs="Tahoma"/>
          <w:color w:val="000000"/>
        </w:rPr>
        <w:t xml:space="preserve"> dni po podpisu posameznega zapisnika o izvedenih pogodbenih delih, s strani obeh pogodbenih strank oz. njunih predstavnikov, kot sledi:</w:t>
      </w:r>
    </w:p>
    <w:p w:rsidR="00CE2639" w:rsidRPr="00A66111" w:rsidRDefault="00CE2639" w:rsidP="00283C22">
      <w:pPr>
        <w:keepNext/>
        <w:keepLines/>
        <w:numPr>
          <w:ilvl w:val="0"/>
          <w:numId w:val="43"/>
        </w:numPr>
        <w:tabs>
          <w:tab w:val="left" w:pos="-1843"/>
          <w:tab w:val="left" w:pos="1701"/>
        </w:tabs>
        <w:overflowPunct w:val="0"/>
        <w:autoSpaceDE w:val="0"/>
        <w:autoSpaceDN w:val="0"/>
        <w:adjustRightInd w:val="0"/>
        <w:jc w:val="both"/>
        <w:rPr>
          <w:rFonts w:ascii="Tahoma" w:hAnsi="Tahoma" w:cs="Tahoma"/>
        </w:rPr>
      </w:pPr>
      <w:r w:rsidRPr="00A66111">
        <w:rPr>
          <w:rFonts w:ascii="Tahoma" w:hAnsi="Tahoma" w:cs="Tahoma"/>
        </w:rPr>
        <w:t xml:space="preserve">za </w:t>
      </w:r>
      <w:r w:rsidR="00A66111" w:rsidRPr="00A66111">
        <w:rPr>
          <w:rFonts w:ascii="Tahoma" w:hAnsi="Tahoma" w:cs="Tahoma"/>
        </w:rPr>
        <w:t xml:space="preserve">opravljena dela </w:t>
      </w:r>
      <w:r w:rsidR="00711C4C">
        <w:rPr>
          <w:rFonts w:ascii="Tahoma" w:hAnsi="Tahoma" w:cs="Tahoma"/>
        </w:rPr>
        <w:t>pod zaporedno številko</w:t>
      </w:r>
      <w:r w:rsidR="00A66111" w:rsidRPr="00A66111">
        <w:rPr>
          <w:rFonts w:ascii="Tahoma" w:hAnsi="Tahoma" w:cs="Tahoma"/>
        </w:rPr>
        <w:t xml:space="preserve"> </w:t>
      </w:r>
      <w:r w:rsidRPr="00A66111">
        <w:rPr>
          <w:rFonts w:ascii="Tahoma" w:hAnsi="Tahoma" w:cs="Tahoma"/>
        </w:rPr>
        <w:t>1</w:t>
      </w:r>
      <w:r w:rsidR="00A66111" w:rsidRPr="00A66111">
        <w:rPr>
          <w:rFonts w:ascii="Tahoma" w:hAnsi="Tahoma" w:cs="Tahoma"/>
        </w:rPr>
        <w:t xml:space="preserve"> in </w:t>
      </w:r>
      <w:r w:rsidRPr="00A66111">
        <w:rPr>
          <w:rFonts w:ascii="Tahoma" w:hAnsi="Tahoma" w:cs="Tahoma"/>
        </w:rPr>
        <w:t>2</w:t>
      </w:r>
      <w:r w:rsidR="00A66111" w:rsidRPr="00A66111">
        <w:rPr>
          <w:rFonts w:ascii="Tahoma" w:hAnsi="Tahoma" w:cs="Tahoma"/>
        </w:rPr>
        <w:t xml:space="preserve"> </w:t>
      </w:r>
      <w:r w:rsidRPr="00A66111">
        <w:rPr>
          <w:rFonts w:ascii="Tahoma" w:hAnsi="Tahoma"/>
        </w:rPr>
        <w:t xml:space="preserve">iz </w:t>
      </w:r>
      <w:r w:rsidR="00A66111" w:rsidRPr="00A66111">
        <w:rPr>
          <w:rFonts w:ascii="Tahoma" w:hAnsi="Tahoma"/>
        </w:rPr>
        <w:t>drugega odstavka</w:t>
      </w:r>
      <w:r w:rsidR="00046211">
        <w:rPr>
          <w:rFonts w:ascii="Tahoma" w:hAnsi="Tahoma"/>
        </w:rPr>
        <w:t xml:space="preserve"> (tabele)</w:t>
      </w:r>
      <w:r w:rsidR="00A66111" w:rsidRPr="00A66111">
        <w:rPr>
          <w:rFonts w:ascii="Tahoma" w:hAnsi="Tahoma"/>
        </w:rPr>
        <w:t xml:space="preserve"> 3. člena pogodbe</w:t>
      </w:r>
      <w:r w:rsidRPr="00A66111">
        <w:rPr>
          <w:rFonts w:ascii="Tahoma" w:hAnsi="Tahoma" w:cs="Tahoma"/>
        </w:rPr>
        <w:t xml:space="preserve"> po podpisu zapisnika o prevzemu </w:t>
      </w:r>
      <w:r w:rsidR="00A66111" w:rsidRPr="00A66111">
        <w:rPr>
          <w:rFonts w:ascii="Tahoma" w:hAnsi="Tahoma" w:cs="Tahoma"/>
        </w:rPr>
        <w:t xml:space="preserve">PZI </w:t>
      </w:r>
      <w:r w:rsidRPr="00A66111">
        <w:rPr>
          <w:rFonts w:ascii="Tahoma" w:hAnsi="Tahoma" w:cs="Tahoma"/>
        </w:rPr>
        <w:t>dokumentacije</w:t>
      </w:r>
      <w:r w:rsidR="00A66111" w:rsidRPr="00A66111">
        <w:rPr>
          <w:rFonts w:ascii="Tahoma" w:hAnsi="Tahoma" w:cs="Tahoma"/>
        </w:rPr>
        <w:t xml:space="preserve"> ter dobavi diesel agregata na lokacijo naročnika</w:t>
      </w:r>
      <w:r w:rsidRPr="00A66111">
        <w:rPr>
          <w:rFonts w:ascii="Tahoma" w:hAnsi="Tahoma" w:cs="Tahoma"/>
        </w:rPr>
        <w:t xml:space="preserve"> s strani obeh pogodbenih strank oziroma njunih predstavnikov;</w:t>
      </w:r>
    </w:p>
    <w:p w:rsidR="00CE2639" w:rsidRPr="00031E97" w:rsidRDefault="00CE2639" w:rsidP="00031E97">
      <w:pPr>
        <w:keepNext/>
        <w:keepLines/>
        <w:numPr>
          <w:ilvl w:val="0"/>
          <w:numId w:val="43"/>
        </w:numPr>
        <w:tabs>
          <w:tab w:val="left" w:pos="-1843"/>
          <w:tab w:val="left" w:pos="1701"/>
        </w:tabs>
        <w:overflowPunct w:val="0"/>
        <w:autoSpaceDE w:val="0"/>
        <w:autoSpaceDN w:val="0"/>
        <w:adjustRightInd w:val="0"/>
        <w:jc w:val="both"/>
        <w:rPr>
          <w:rFonts w:ascii="Tahoma" w:hAnsi="Tahoma" w:cs="Tahoma"/>
        </w:rPr>
      </w:pPr>
      <w:r w:rsidRPr="00031E97">
        <w:rPr>
          <w:rFonts w:ascii="Tahoma" w:hAnsi="Tahoma" w:cs="Tahoma"/>
        </w:rPr>
        <w:t xml:space="preserve">za </w:t>
      </w:r>
      <w:r w:rsidR="00A66111" w:rsidRPr="00031E97">
        <w:rPr>
          <w:rFonts w:ascii="Tahoma" w:hAnsi="Tahoma" w:cs="Tahoma"/>
        </w:rPr>
        <w:t xml:space="preserve">opravljena dela </w:t>
      </w:r>
      <w:r w:rsidR="00711C4C">
        <w:rPr>
          <w:rFonts w:ascii="Tahoma" w:hAnsi="Tahoma" w:cs="Tahoma"/>
        </w:rPr>
        <w:t>pod zaporedno številko</w:t>
      </w:r>
      <w:r w:rsidR="00711C4C" w:rsidRPr="00031E97">
        <w:rPr>
          <w:rFonts w:ascii="Tahoma" w:hAnsi="Tahoma" w:cs="Tahoma"/>
        </w:rPr>
        <w:t xml:space="preserve"> </w:t>
      </w:r>
      <w:r w:rsidRPr="00031E97">
        <w:rPr>
          <w:rFonts w:ascii="Tahoma" w:hAnsi="Tahoma" w:cs="Tahoma"/>
        </w:rPr>
        <w:t>3</w:t>
      </w:r>
      <w:r w:rsidR="00A66111" w:rsidRPr="00031E97">
        <w:rPr>
          <w:rFonts w:ascii="Tahoma" w:hAnsi="Tahoma" w:cs="Tahoma"/>
        </w:rPr>
        <w:t>, 4, 5, 6 in 7</w:t>
      </w:r>
      <w:r w:rsidRPr="00031E97">
        <w:rPr>
          <w:rFonts w:ascii="Tahoma" w:hAnsi="Tahoma" w:cs="Tahoma"/>
        </w:rPr>
        <w:t xml:space="preserve"> </w:t>
      </w:r>
      <w:r w:rsidR="00A66111" w:rsidRPr="00031E97">
        <w:rPr>
          <w:rFonts w:ascii="Tahoma" w:hAnsi="Tahoma"/>
        </w:rPr>
        <w:t>iz drugega odstavka</w:t>
      </w:r>
      <w:r w:rsidR="00046211">
        <w:rPr>
          <w:rFonts w:ascii="Tahoma" w:hAnsi="Tahoma"/>
        </w:rPr>
        <w:t xml:space="preserve"> (tabele)</w:t>
      </w:r>
      <w:r w:rsidR="00A66111" w:rsidRPr="00031E97">
        <w:rPr>
          <w:rFonts w:ascii="Tahoma" w:hAnsi="Tahoma"/>
        </w:rPr>
        <w:t xml:space="preserve"> 3. člena pogodbe </w:t>
      </w:r>
      <w:r w:rsidR="00031E97" w:rsidRPr="00031E97">
        <w:rPr>
          <w:rFonts w:ascii="Tahoma" w:hAnsi="Tahoma"/>
        </w:rPr>
        <w:t>po</w:t>
      </w:r>
      <w:r w:rsidRPr="00031E97">
        <w:rPr>
          <w:rFonts w:ascii="Tahoma" w:hAnsi="Tahoma" w:cs="Tahoma"/>
        </w:rPr>
        <w:t xml:space="preserve"> podpisu zapisnika o končanju vseh pogodbenih del s strani obeh pogodbenih strank oziroma njunih predstavnikov.</w:t>
      </w:r>
    </w:p>
    <w:p w:rsidR="00CE2639" w:rsidRDefault="00CE2639" w:rsidP="00CE2639">
      <w:pPr>
        <w:keepNext/>
        <w:keepLines/>
        <w:tabs>
          <w:tab w:val="left" w:pos="1418"/>
          <w:tab w:val="left" w:pos="1702"/>
        </w:tabs>
        <w:jc w:val="both"/>
        <w:rPr>
          <w:rFonts w:ascii="Tahoma" w:hAnsi="Tahoma" w:cs="Tahoma"/>
        </w:rPr>
      </w:pPr>
    </w:p>
    <w:p w:rsidR="00CE2639" w:rsidRPr="00011A90" w:rsidRDefault="00CE2639" w:rsidP="00CE2639">
      <w:pPr>
        <w:keepNext/>
        <w:keepLines/>
        <w:shd w:val="clear" w:color="auto" w:fill="FFFFFF"/>
        <w:tabs>
          <w:tab w:val="left" w:pos="1418"/>
          <w:tab w:val="left" w:pos="1702"/>
        </w:tabs>
        <w:jc w:val="both"/>
        <w:rPr>
          <w:rFonts w:ascii="Tahoma" w:hAnsi="Tahoma" w:cs="Tahoma"/>
        </w:rPr>
      </w:pPr>
      <w:r w:rsidRPr="00011A90">
        <w:rPr>
          <w:rFonts w:ascii="Tahoma" w:hAnsi="Tahoma" w:cs="Tahoma"/>
        </w:rPr>
        <w:t>Izvajalec je dolžan skupaj s specificiranim računom predložiti naročniku tudi posamezni zapisnik o izvedenih pogodbenih delih, ki je obvezna priloga k računu, podpisan s strani obeh pogodbenih strank oziroma njunih predstavnikov. Na izstavljenem računu mora biti navedena številka pisnega nabavnega naročila naročnika.</w:t>
      </w:r>
    </w:p>
    <w:p w:rsidR="00CE2639" w:rsidRPr="00011A90" w:rsidRDefault="00CE2639" w:rsidP="00CE2639">
      <w:pPr>
        <w:keepNext/>
        <w:keepLines/>
        <w:tabs>
          <w:tab w:val="left" w:pos="1418"/>
          <w:tab w:val="left" w:pos="1702"/>
        </w:tabs>
        <w:jc w:val="both"/>
        <w:rPr>
          <w:rFonts w:ascii="Tahoma" w:hAnsi="Tahoma" w:cs="Tahoma"/>
        </w:rPr>
      </w:pPr>
    </w:p>
    <w:p w:rsidR="00CE2639" w:rsidRPr="00011A90" w:rsidRDefault="00CE2639" w:rsidP="00CE2639">
      <w:pPr>
        <w:keepNext/>
        <w:keepLines/>
        <w:tabs>
          <w:tab w:val="left" w:pos="1418"/>
          <w:tab w:val="left" w:pos="1702"/>
        </w:tabs>
        <w:jc w:val="both"/>
        <w:rPr>
          <w:rFonts w:ascii="Tahoma" w:hAnsi="Tahoma" w:cs="Tahoma"/>
          <w:color w:val="000000"/>
        </w:rPr>
      </w:pPr>
      <w:r w:rsidRPr="00011A90">
        <w:rPr>
          <w:rFonts w:ascii="Tahoma" w:hAnsi="Tahoma" w:cs="Tahoma"/>
          <w:color w:val="000000"/>
        </w:rPr>
        <w:t xml:space="preserve">V primeru, da izstavljeni račun ni pravilen, ga naročnik zavrne z obrazložitvijo, izvajalec pa je dolžan izstaviti nov, popravljen račun v roku treh (3) dni od zavrnitve, v katerem bo izkazana pravilna vrednost opravljenih pogodbenih del. </w:t>
      </w:r>
    </w:p>
    <w:p w:rsidR="008A1E65" w:rsidRPr="0017188E" w:rsidRDefault="008A1E65" w:rsidP="0017188E">
      <w:pPr>
        <w:keepNext/>
        <w:keepLines/>
        <w:rPr>
          <w:rFonts w:ascii="Tahoma" w:eastAsia="Frutiger" w:hAnsi="Tahoma" w:cs="Tahoma"/>
          <w:b/>
          <w:lang w:eastAsia="en-US"/>
        </w:rPr>
      </w:pPr>
    </w:p>
    <w:p w:rsidR="00E90FDB" w:rsidRPr="008A1E65" w:rsidRDefault="00E90FDB" w:rsidP="00283C22">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člen</w:t>
      </w:r>
    </w:p>
    <w:p w:rsidR="008A1E65" w:rsidRDefault="008A1E65" w:rsidP="002F4A49">
      <w:pPr>
        <w:keepNext/>
        <w:keepLines/>
        <w:jc w:val="both"/>
        <w:rPr>
          <w:rFonts w:ascii="Tahoma" w:eastAsia="Frutiger" w:hAnsi="Tahoma" w:cs="Tahoma"/>
          <w:lang w:eastAsia="en-US"/>
        </w:rPr>
      </w:pPr>
    </w:p>
    <w:p w:rsidR="0017188E" w:rsidRPr="00011A90" w:rsidRDefault="0017188E" w:rsidP="0017188E">
      <w:pPr>
        <w:keepNext/>
        <w:keepLines/>
        <w:jc w:val="both"/>
        <w:rPr>
          <w:rFonts w:ascii="Tahoma" w:hAnsi="Tahoma" w:cs="Tahoma"/>
          <w:i/>
        </w:rPr>
      </w:pPr>
      <w:r w:rsidRPr="00011A90">
        <w:rPr>
          <w:rFonts w:ascii="Tahoma" w:hAnsi="Tahoma" w:cs="Tahoma"/>
          <w:i/>
        </w:rPr>
        <w:t>A. V primeru, da je izvajalec slovensko podjetje:</w:t>
      </w:r>
    </w:p>
    <w:p w:rsidR="0017188E" w:rsidRPr="00011A90" w:rsidRDefault="0017188E" w:rsidP="0017188E">
      <w:pPr>
        <w:keepNext/>
        <w:keepLines/>
        <w:tabs>
          <w:tab w:val="left" w:pos="1418"/>
          <w:tab w:val="left" w:pos="1702"/>
        </w:tabs>
        <w:jc w:val="both"/>
        <w:rPr>
          <w:rFonts w:ascii="Tahoma" w:hAnsi="Tahoma" w:cs="Tahoma"/>
        </w:rPr>
      </w:pPr>
      <w:r w:rsidRPr="00011A90">
        <w:rPr>
          <w:rFonts w:ascii="Tahoma" w:hAnsi="Tahoma" w:cs="Tahoma"/>
        </w:rPr>
        <w:t>Naročnik se obvezuje, da bo izstavljeni račun poravnal izvajalcu v roku tridesetih (30) koledarskih dni, šteto od dneva izstavitve pravilnega računa za opravljena pogodbena dela, na transakcijski račun izvajalca oz. podizvajalca, ki je uradno evidentiran pri AJPES in bo naveden na računu.</w:t>
      </w:r>
    </w:p>
    <w:p w:rsidR="0017188E" w:rsidRPr="00011A90" w:rsidRDefault="0017188E" w:rsidP="0017188E">
      <w:pPr>
        <w:keepNext/>
        <w:keepLines/>
        <w:tabs>
          <w:tab w:val="left" w:pos="1418"/>
          <w:tab w:val="left" w:pos="1702"/>
        </w:tabs>
        <w:jc w:val="both"/>
        <w:rPr>
          <w:rFonts w:ascii="Tahoma" w:hAnsi="Tahoma" w:cs="Tahoma"/>
        </w:rPr>
      </w:pPr>
    </w:p>
    <w:p w:rsidR="0017188E" w:rsidRPr="00011A90" w:rsidRDefault="0017188E" w:rsidP="0017188E">
      <w:pPr>
        <w:keepNext/>
        <w:keepLines/>
        <w:jc w:val="both"/>
        <w:rPr>
          <w:rFonts w:ascii="Tahoma" w:hAnsi="Tahoma" w:cs="Tahoma"/>
          <w:i/>
        </w:rPr>
      </w:pPr>
      <w:r w:rsidRPr="00011A90">
        <w:rPr>
          <w:rFonts w:ascii="Tahoma" w:hAnsi="Tahoma" w:cs="Tahoma"/>
          <w:i/>
        </w:rPr>
        <w:t>B. V primeru, da je izvajalec tuje podjetje:</w:t>
      </w:r>
    </w:p>
    <w:p w:rsidR="0017188E" w:rsidRPr="00011A90" w:rsidRDefault="0017188E" w:rsidP="0017188E">
      <w:pPr>
        <w:keepNext/>
        <w:keepLines/>
        <w:jc w:val="both"/>
        <w:rPr>
          <w:rFonts w:ascii="Tahoma" w:hAnsi="Tahoma" w:cs="Tahoma"/>
        </w:rPr>
      </w:pPr>
      <w:r w:rsidRPr="00011A90">
        <w:rPr>
          <w:rFonts w:ascii="Tahoma" w:hAnsi="Tahoma" w:cs="Tahoma"/>
        </w:rPr>
        <w:t>Naročnik se obvezuje, da bo izstavljeni račun poravnal izvajalcu v roku tridesetih (30) koledarskih dni, šteto od dneva izstavitve pravilnega računa za opravljena pogodbena dela, na poslovni račun izvajalca IBAN:__________, odprt pri banki________________ (SWIFT____________) oz. podizvajalca. V primeru spremembe poslovnega računa izvajalca, navedenega v tem členu, mora izvajalec takoj pisno obvestiti naročnika o spremembi.</w:t>
      </w:r>
    </w:p>
    <w:p w:rsidR="0017188E" w:rsidRPr="00011A90" w:rsidRDefault="0017188E" w:rsidP="0017188E">
      <w:pPr>
        <w:keepNext/>
        <w:keepLines/>
        <w:tabs>
          <w:tab w:val="left" w:pos="1418"/>
          <w:tab w:val="left" w:pos="1702"/>
        </w:tabs>
        <w:jc w:val="both"/>
        <w:rPr>
          <w:rFonts w:ascii="Tahoma" w:hAnsi="Tahoma" w:cs="Tahoma"/>
        </w:rPr>
      </w:pPr>
    </w:p>
    <w:p w:rsidR="0017188E" w:rsidRDefault="0017188E" w:rsidP="0017188E">
      <w:pPr>
        <w:keepNext/>
        <w:keepLines/>
        <w:tabs>
          <w:tab w:val="left" w:pos="1418"/>
          <w:tab w:val="left" w:pos="1702"/>
        </w:tabs>
        <w:jc w:val="both"/>
        <w:rPr>
          <w:rFonts w:ascii="Tahoma" w:hAnsi="Tahoma" w:cs="Tahoma"/>
          <w:color w:val="000000"/>
        </w:rPr>
      </w:pPr>
      <w:r w:rsidRPr="00011A90">
        <w:rPr>
          <w:rFonts w:ascii="Tahoma" w:hAnsi="Tahoma" w:cs="Tahoma"/>
          <w:color w:val="000000"/>
        </w:rPr>
        <w:t>V primeru zamude s plačilom je izvajalec upravičen zaračunati naročniku zakonite zamudne obresti.</w:t>
      </w:r>
    </w:p>
    <w:p w:rsidR="00E90FDB" w:rsidRPr="004C1F13" w:rsidRDefault="00E90FDB" w:rsidP="002F4A49">
      <w:pPr>
        <w:keepNext/>
        <w:keepLines/>
        <w:jc w:val="both"/>
        <w:rPr>
          <w:rFonts w:ascii="Tahoma" w:eastAsia="Frutiger" w:hAnsi="Tahoma" w:cs="Tahoma"/>
          <w:lang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PODIZVAJALCI</w:t>
      </w:r>
    </w:p>
    <w:p w:rsidR="008A1E65" w:rsidRPr="008A1E65" w:rsidRDefault="008A1E65" w:rsidP="002F4A49">
      <w:pPr>
        <w:pStyle w:val="Odstavekseznama"/>
        <w:keepNext/>
        <w:keepLines/>
        <w:ind w:left="426"/>
        <w:rPr>
          <w:rFonts w:ascii="Tahoma" w:eastAsia="Frutiger" w:hAnsi="Tahoma" w:cs="Tahoma"/>
          <w:b/>
          <w:lang w:eastAsia="en-US"/>
        </w:rPr>
      </w:pPr>
    </w:p>
    <w:p w:rsidR="00E90FDB" w:rsidRPr="005E5122" w:rsidRDefault="00E90FDB" w:rsidP="00283C22">
      <w:pPr>
        <w:keepNext/>
        <w:keepLines/>
        <w:numPr>
          <w:ilvl w:val="0"/>
          <w:numId w:val="24"/>
        </w:numPr>
        <w:jc w:val="center"/>
        <w:rPr>
          <w:rFonts w:ascii="Tahoma" w:eastAsia="Frutiger" w:hAnsi="Tahoma" w:cs="Tahoma"/>
          <w:lang w:eastAsia="en-US"/>
        </w:rPr>
      </w:pPr>
      <w:r w:rsidRPr="005E5122">
        <w:rPr>
          <w:rFonts w:ascii="Tahoma" w:eastAsia="Frutiger" w:hAnsi="Tahoma" w:cs="Tahoma"/>
          <w:lang w:eastAsia="en-US"/>
        </w:rPr>
        <w:t xml:space="preserve"> člen</w:t>
      </w:r>
    </w:p>
    <w:p w:rsidR="00E90FDB" w:rsidRPr="004C1F13" w:rsidRDefault="00E90FDB" w:rsidP="002F4A49">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rsidR="009A2A2E" w:rsidRDefault="009A2A2E"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Izvajalec v okviru te pogodbe nastopa skupaj z naslednjimi podizvajalci:</w:t>
      </w:r>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527"/>
        <w:gridCol w:w="5633"/>
      </w:tblGrid>
      <w:tr w:rsidR="00E90FDB" w:rsidRPr="004C1F13" w:rsidTr="00E90FDB">
        <w:trPr>
          <w:trHeight w:val="269"/>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lastRenderedPageBreak/>
              <w:t>Naziv podizvajalca</w:t>
            </w:r>
          </w:p>
        </w:tc>
        <w:tc>
          <w:tcPr>
            <w:tcW w:w="5633" w:type="dxa"/>
            <w:tcMar>
              <w:top w:w="0" w:type="dxa"/>
              <w:left w:w="108" w:type="dxa"/>
              <w:bottom w:w="0" w:type="dxa"/>
              <w:right w:w="108" w:type="dxa"/>
            </w:tcMar>
            <w:vAlign w:val="center"/>
          </w:tcPr>
          <w:p w:rsidR="00E90FDB" w:rsidRPr="004C1F13" w:rsidRDefault="00E90FDB" w:rsidP="002F4A49">
            <w:pPr>
              <w:keepNext/>
              <w:keepLines/>
              <w:rPr>
                <w:rFonts w:ascii="Tahoma" w:eastAsia="Frutiger" w:hAnsi="Tahoma" w:cs="Tahoma"/>
                <w:lang w:eastAsia="en-US"/>
              </w:rPr>
            </w:pPr>
          </w:p>
        </w:tc>
      </w:tr>
      <w:tr w:rsidR="00E90FDB" w:rsidRPr="004C1F13" w:rsidTr="00E90FDB">
        <w:trPr>
          <w:trHeight w:val="273"/>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Polni naslov</w:t>
            </w:r>
          </w:p>
        </w:tc>
        <w:tc>
          <w:tcPr>
            <w:tcW w:w="5633" w:type="dxa"/>
            <w:tcMar>
              <w:top w:w="0" w:type="dxa"/>
              <w:left w:w="108" w:type="dxa"/>
              <w:bottom w:w="0" w:type="dxa"/>
              <w:right w:w="108" w:type="dxa"/>
            </w:tcMar>
            <w:vAlign w:val="center"/>
          </w:tcPr>
          <w:p w:rsidR="00E90FDB" w:rsidRPr="004C1F13" w:rsidRDefault="00E90FDB" w:rsidP="002F4A49">
            <w:pPr>
              <w:keepNext/>
              <w:keepLines/>
              <w:rPr>
                <w:rFonts w:ascii="Tahoma" w:eastAsia="Frutiger" w:hAnsi="Tahoma" w:cs="Tahoma"/>
                <w:lang w:eastAsia="en-US"/>
              </w:rPr>
            </w:pPr>
          </w:p>
        </w:tc>
      </w:tr>
      <w:tr w:rsidR="00E90FDB" w:rsidRPr="004C1F13" w:rsidTr="00E90FDB">
        <w:trPr>
          <w:trHeight w:val="278"/>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 xml:space="preserve">Podizvajalec zahteva neposredno plačilo </w:t>
            </w:r>
          </w:p>
        </w:tc>
        <w:tc>
          <w:tcPr>
            <w:tcW w:w="5633" w:type="dxa"/>
            <w:tcMar>
              <w:top w:w="0" w:type="dxa"/>
              <w:left w:w="108" w:type="dxa"/>
              <w:bottom w:w="0" w:type="dxa"/>
              <w:right w:w="108" w:type="dxa"/>
            </w:tcMar>
            <w:vAlign w:val="center"/>
            <w:hideMark/>
          </w:tcPr>
          <w:p w:rsidR="00E90FDB" w:rsidRPr="004C1F13" w:rsidRDefault="00E90FDB" w:rsidP="002F4A49">
            <w:pPr>
              <w:keepNext/>
              <w:keepLines/>
              <w:jc w:val="center"/>
              <w:rPr>
                <w:rFonts w:ascii="Tahoma" w:eastAsia="Frutiger" w:hAnsi="Tahoma" w:cs="Tahoma"/>
                <w:lang w:eastAsia="en-US"/>
              </w:rPr>
            </w:pPr>
            <w:r w:rsidRPr="004C1F13">
              <w:rPr>
                <w:rFonts w:ascii="Tahoma" w:eastAsia="Frutiger" w:hAnsi="Tahoma" w:cs="Tahoma"/>
                <w:lang w:eastAsia="en-US"/>
              </w:rPr>
              <w:t>DA / NE</w:t>
            </w:r>
          </w:p>
        </w:tc>
      </w:tr>
      <w:tr w:rsidR="00E90FDB" w:rsidRPr="004C1F13" w:rsidTr="00E90FDB">
        <w:trPr>
          <w:trHeight w:val="267"/>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 xml:space="preserve">Vsi zakoniti zastopniki podizvajalca </w:t>
            </w:r>
          </w:p>
        </w:tc>
        <w:tc>
          <w:tcPr>
            <w:tcW w:w="5633" w:type="dxa"/>
            <w:tcMar>
              <w:top w:w="0" w:type="dxa"/>
              <w:left w:w="108" w:type="dxa"/>
              <w:bottom w:w="0" w:type="dxa"/>
              <w:right w:w="108" w:type="dxa"/>
            </w:tcMar>
            <w:vAlign w:val="center"/>
          </w:tcPr>
          <w:p w:rsidR="00E90FDB" w:rsidRPr="004C1F13" w:rsidRDefault="00E90FDB" w:rsidP="002F4A49">
            <w:pPr>
              <w:keepNext/>
              <w:keepLines/>
              <w:rPr>
                <w:rFonts w:ascii="Tahoma" w:eastAsia="Frutiger" w:hAnsi="Tahoma" w:cs="Tahoma"/>
                <w:lang w:eastAsia="en-US"/>
              </w:rPr>
            </w:pPr>
          </w:p>
        </w:tc>
      </w:tr>
      <w:tr w:rsidR="00E90FDB" w:rsidRPr="004C1F13" w:rsidTr="00E90FDB">
        <w:trPr>
          <w:trHeight w:val="285"/>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Matična številka podizvajalca</w:t>
            </w:r>
          </w:p>
        </w:tc>
        <w:tc>
          <w:tcPr>
            <w:tcW w:w="5633" w:type="dxa"/>
            <w:tcMar>
              <w:top w:w="0" w:type="dxa"/>
              <w:left w:w="108" w:type="dxa"/>
              <w:bottom w:w="0" w:type="dxa"/>
              <w:right w:w="108" w:type="dxa"/>
            </w:tcMar>
            <w:vAlign w:val="center"/>
          </w:tcPr>
          <w:p w:rsidR="00E90FDB" w:rsidRPr="004C1F13" w:rsidRDefault="00E90FDB" w:rsidP="002F4A49">
            <w:pPr>
              <w:keepNext/>
              <w:keepLines/>
              <w:rPr>
                <w:rFonts w:ascii="Tahoma" w:eastAsia="Frutiger" w:hAnsi="Tahoma" w:cs="Tahoma"/>
                <w:lang w:eastAsia="en-US"/>
              </w:rPr>
            </w:pPr>
          </w:p>
        </w:tc>
      </w:tr>
      <w:tr w:rsidR="00E90FDB" w:rsidRPr="004C1F13" w:rsidTr="00E90FDB">
        <w:trPr>
          <w:trHeight w:val="261"/>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Davčna številka podizvajalca</w:t>
            </w:r>
          </w:p>
        </w:tc>
        <w:tc>
          <w:tcPr>
            <w:tcW w:w="5633" w:type="dxa"/>
            <w:tcMar>
              <w:top w:w="0" w:type="dxa"/>
              <w:left w:w="108" w:type="dxa"/>
              <w:bottom w:w="0" w:type="dxa"/>
              <w:right w:w="108" w:type="dxa"/>
            </w:tcMar>
            <w:vAlign w:val="center"/>
          </w:tcPr>
          <w:p w:rsidR="00E90FDB" w:rsidRPr="004C1F13" w:rsidRDefault="00E90FDB" w:rsidP="002F4A49">
            <w:pPr>
              <w:keepNext/>
              <w:keepLines/>
              <w:rPr>
                <w:rFonts w:ascii="Tahoma" w:eastAsia="Frutiger" w:hAnsi="Tahoma" w:cs="Tahoma"/>
                <w:lang w:eastAsia="en-US"/>
              </w:rPr>
            </w:pPr>
          </w:p>
        </w:tc>
      </w:tr>
      <w:tr w:rsidR="00E90FDB" w:rsidRPr="004C1F13" w:rsidTr="00E90FDB">
        <w:trPr>
          <w:trHeight w:val="279"/>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Transakcijski račun podizvajalca</w:t>
            </w:r>
          </w:p>
        </w:tc>
        <w:tc>
          <w:tcPr>
            <w:tcW w:w="5633" w:type="dxa"/>
            <w:tcMar>
              <w:top w:w="0" w:type="dxa"/>
              <w:left w:w="108" w:type="dxa"/>
              <w:bottom w:w="0" w:type="dxa"/>
              <w:right w:w="108" w:type="dxa"/>
            </w:tcMar>
            <w:vAlign w:val="center"/>
          </w:tcPr>
          <w:p w:rsidR="00E90FDB" w:rsidRPr="004C1F13" w:rsidRDefault="00E90FDB" w:rsidP="002F4A49">
            <w:pPr>
              <w:keepNext/>
              <w:keepLines/>
              <w:rPr>
                <w:rFonts w:ascii="Tahoma" w:eastAsia="Frutiger" w:hAnsi="Tahoma" w:cs="Tahoma"/>
                <w:lang w:eastAsia="en-US"/>
              </w:rPr>
            </w:pPr>
          </w:p>
        </w:tc>
      </w:tr>
      <w:tr w:rsidR="00E90FDB" w:rsidRPr="004C1F13" w:rsidTr="00E90FDB">
        <w:trPr>
          <w:trHeight w:val="301"/>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Del javnega naročila, ki se oddaja v podizvajanje (vrsta/opis del)</w:t>
            </w:r>
          </w:p>
        </w:tc>
        <w:tc>
          <w:tcPr>
            <w:tcW w:w="5633" w:type="dxa"/>
            <w:tcMar>
              <w:top w:w="0" w:type="dxa"/>
              <w:left w:w="108" w:type="dxa"/>
              <w:bottom w:w="0" w:type="dxa"/>
              <w:right w:w="108" w:type="dxa"/>
            </w:tcMar>
            <w:vAlign w:val="center"/>
          </w:tcPr>
          <w:p w:rsidR="00E90FDB" w:rsidRPr="004C1F13" w:rsidRDefault="00E90FDB" w:rsidP="002F4A49">
            <w:pPr>
              <w:keepNext/>
              <w:keepLines/>
              <w:rPr>
                <w:rFonts w:ascii="Tahoma" w:eastAsia="Frutiger" w:hAnsi="Tahoma" w:cs="Tahoma"/>
                <w:lang w:eastAsia="en-US"/>
              </w:rPr>
            </w:pPr>
          </w:p>
        </w:tc>
      </w:tr>
      <w:tr w:rsidR="00E90FDB" w:rsidRPr="004C1F13" w:rsidTr="00E90FDB">
        <w:trPr>
          <w:trHeight w:val="235"/>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Količina/Delež (%) v podizvajanju</w:t>
            </w:r>
          </w:p>
        </w:tc>
        <w:tc>
          <w:tcPr>
            <w:tcW w:w="5633" w:type="dxa"/>
            <w:tcMar>
              <w:top w:w="0" w:type="dxa"/>
              <w:left w:w="108" w:type="dxa"/>
              <w:bottom w:w="0" w:type="dxa"/>
              <w:right w:w="108" w:type="dxa"/>
            </w:tcMar>
            <w:vAlign w:val="center"/>
          </w:tcPr>
          <w:p w:rsidR="00E90FDB" w:rsidRPr="004C1F13" w:rsidRDefault="00E90FDB" w:rsidP="002F4A49">
            <w:pPr>
              <w:keepNext/>
              <w:keepLines/>
              <w:rPr>
                <w:rFonts w:ascii="Tahoma" w:eastAsia="Frutiger" w:hAnsi="Tahoma" w:cs="Tahoma"/>
                <w:lang w:eastAsia="en-US"/>
              </w:rPr>
            </w:pPr>
          </w:p>
        </w:tc>
      </w:tr>
      <w:tr w:rsidR="00E90FDB" w:rsidRPr="004C1F13" w:rsidTr="00E90FDB">
        <w:trPr>
          <w:trHeight w:val="270"/>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Vrednost del brez DDV</w:t>
            </w:r>
          </w:p>
        </w:tc>
        <w:tc>
          <w:tcPr>
            <w:tcW w:w="5633" w:type="dxa"/>
            <w:tcMar>
              <w:top w:w="0" w:type="dxa"/>
              <w:left w:w="108" w:type="dxa"/>
              <w:bottom w:w="0" w:type="dxa"/>
              <w:right w:w="108" w:type="dxa"/>
            </w:tcMar>
            <w:vAlign w:val="center"/>
          </w:tcPr>
          <w:p w:rsidR="00E90FDB" w:rsidRPr="004C1F13" w:rsidRDefault="00E90FDB" w:rsidP="002F4A49">
            <w:pPr>
              <w:keepNext/>
              <w:keepLines/>
              <w:rPr>
                <w:rFonts w:ascii="Tahoma" w:eastAsia="Frutiger" w:hAnsi="Tahoma" w:cs="Tahoma"/>
                <w:lang w:eastAsia="en-US"/>
              </w:rPr>
            </w:pPr>
          </w:p>
        </w:tc>
      </w:tr>
      <w:tr w:rsidR="00E90FDB" w:rsidRPr="004C1F13" w:rsidTr="00E90FDB">
        <w:trPr>
          <w:trHeight w:val="273"/>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Kraj izvedbe</w:t>
            </w:r>
          </w:p>
        </w:tc>
        <w:tc>
          <w:tcPr>
            <w:tcW w:w="5633" w:type="dxa"/>
            <w:tcMar>
              <w:top w:w="0" w:type="dxa"/>
              <w:left w:w="108" w:type="dxa"/>
              <w:bottom w:w="0" w:type="dxa"/>
              <w:right w:w="108" w:type="dxa"/>
            </w:tcMar>
            <w:vAlign w:val="center"/>
          </w:tcPr>
          <w:p w:rsidR="00E90FDB" w:rsidRPr="004C1F13" w:rsidRDefault="00E90FDB" w:rsidP="002F4A49">
            <w:pPr>
              <w:keepNext/>
              <w:keepLines/>
              <w:rPr>
                <w:rFonts w:ascii="Tahoma" w:eastAsia="Frutiger" w:hAnsi="Tahoma" w:cs="Tahoma"/>
                <w:lang w:eastAsia="en-US"/>
              </w:rPr>
            </w:pPr>
          </w:p>
        </w:tc>
      </w:tr>
      <w:tr w:rsidR="00E90FDB" w:rsidRPr="004C1F13" w:rsidTr="00E90FDB">
        <w:trPr>
          <w:trHeight w:val="277"/>
          <w:jc w:val="center"/>
        </w:trPr>
        <w:tc>
          <w:tcPr>
            <w:tcW w:w="3527" w:type="dxa"/>
            <w:tcMar>
              <w:top w:w="0" w:type="dxa"/>
              <w:left w:w="108" w:type="dxa"/>
              <w:bottom w:w="0" w:type="dxa"/>
              <w:right w:w="108" w:type="dxa"/>
            </w:tcMar>
            <w:vAlign w:val="center"/>
            <w:hideMark/>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Rok izvedbe</w:t>
            </w:r>
          </w:p>
        </w:tc>
        <w:tc>
          <w:tcPr>
            <w:tcW w:w="5633" w:type="dxa"/>
            <w:tcMar>
              <w:top w:w="0" w:type="dxa"/>
              <w:left w:w="108" w:type="dxa"/>
              <w:bottom w:w="0" w:type="dxa"/>
              <w:right w:w="108" w:type="dxa"/>
            </w:tcMar>
            <w:vAlign w:val="center"/>
          </w:tcPr>
          <w:p w:rsidR="00E90FDB" w:rsidRPr="004C1F13" w:rsidRDefault="00E90FDB" w:rsidP="002F4A49">
            <w:pPr>
              <w:keepNext/>
              <w:keepLines/>
              <w:rPr>
                <w:rFonts w:ascii="Tahoma" w:eastAsia="Frutiger" w:hAnsi="Tahoma" w:cs="Tahoma"/>
                <w:lang w:eastAsia="en-US"/>
              </w:rPr>
            </w:pPr>
          </w:p>
        </w:tc>
      </w:tr>
    </w:tbl>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A30A31" w:rsidRPr="004C1F13" w:rsidRDefault="00A30A31"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Podizvajalec mora izpolnjevati vse pogoje in zahteve naročnika v zvezi s podizvajalci, ki so navedeni v razpisni dokumentaciji ter izpolniti vse navedene priloge, ki se nanašajo na izpolnjevanje pogojev podizvajalcev.</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Izvajalec v razmerju do naročnika v celoti odgovarja za dobro izvedbo pogodbenih obveznosti, ne glede na število podizvajalcev.</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ne zahteva neposrednega plačila/</w:t>
      </w:r>
    </w:p>
    <w:p w:rsidR="00E90FDB" w:rsidRPr="004C1F13" w:rsidRDefault="00E90FDB" w:rsidP="002F4A49">
      <w:pPr>
        <w:keepNext/>
        <w:keepLines/>
        <w:jc w:val="center"/>
        <w:rPr>
          <w:rFonts w:ascii="Tahoma" w:eastAsia="Frutiger" w:hAnsi="Tahoma" w:cs="Tahoma"/>
          <w:lang w:eastAsia="en-US"/>
        </w:rPr>
      </w:pPr>
    </w:p>
    <w:p w:rsidR="005A3076" w:rsidRPr="00116958" w:rsidRDefault="005A3076" w:rsidP="005A3076">
      <w:pPr>
        <w:keepNext/>
        <w:keepLines/>
        <w:jc w:val="both"/>
        <w:rPr>
          <w:rFonts w:ascii="Tahoma" w:eastAsia="Frutiger" w:hAnsi="Tahoma" w:cs="Tahoma"/>
          <w:lang w:eastAsia="en-US"/>
        </w:rPr>
      </w:pPr>
      <w:r w:rsidRPr="00116958">
        <w:rPr>
          <w:rFonts w:ascii="Tahoma" w:eastAsia="Frutiger" w:hAnsi="Tahoma" w:cs="Tahoma"/>
          <w:lang w:eastAsia="en-US"/>
        </w:rPr>
        <w:t>Izvajalec mora za vse podizvajalce, ki niso zahtevali neposrednega plačila in za katere neposredno plačilo ni obv</w:t>
      </w:r>
      <w:r w:rsidR="00B15A38">
        <w:rPr>
          <w:rFonts w:ascii="Tahoma" w:eastAsia="Frutiger" w:hAnsi="Tahoma" w:cs="Tahoma"/>
          <w:lang w:eastAsia="en-US"/>
        </w:rPr>
        <w:t>ezno, naročniku najpozneje v šestdesetih (60)</w:t>
      </w:r>
      <w:r>
        <w:rPr>
          <w:rFonts w:ascii="Tahoma" w:eastAsia="Frutiger" w:hAnsi="Tahoma" w:cs="Tahoma"/>
          <w:lang w:eastAsia="en-US"/>
        </w:rPr>
        <w:t xml:space="preserve"> </w:t>
      </w:r>
      <w:r w:rsidRPr="00116958">
        <w:rPr>
          <w:rFonts w:ascii="Tahoma" w:eastAsia="Frutiger" w:hAnsi="Tahoma" w:cs="Tahoma"/>
          <w:lang w:eastAsia="en-US"/>
        </w:rPr>
        <w:t>dneh od plačila končne</w:t>
      </w:r>
      <w:r>
        <w:rPr>
          <w:rFonts w:ascii="Tahoma" w:eastAsia="Frutiger" w:hAnsi="Tahoma" w:cs="Tahoma"/>
          <w:lang w:eastAsia="en-US"/>
        </w:rPr>
        <w:t>ga</w:t>
      </w:r>
      <w:r w:rsidRPr="00116958">
        <w:rPr>
          <w:rFonts w:ascii="Tahoma" w:eastAsia="Frutiger" w:hAnsi="Tahoma" w:cs="Tahoma"/>
          <w:lang w:eastAsia="en-US"/>
        </w:rPr>
        <w:t xml:space="preserve"> računa naročniku poslati svojo pisno izjavo in pisno izjavo podizvajalca, da je podizvajalec prejel plačilo za izvedena dela po tej pogodbi.</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nastopa s podizvajalcem, ki zahteva neposredno plačilo/</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Kadar izvajalec izvaja javno naročilo s podizvajalcem, ki zahteva neposredno plačilo, mora v skladu s 94. členom ZJN-3: </w:t>
      </w:r>
    </w:p>
    <w:p w:rsidR="00E90FDB" w:rsidRPr="004C1F13" w:rsidRDefault="00E90FDB" w:rsidP="00EC29FE">
      <w:pPr>
        <w:keepNext/>
        <w:keepLines/>
        <w:numPr>
          <w:ilvl w:val="0"/>
          <w:numId w:val="17"/>
        </w:numPr>
        <w:ind w:left="714" w:hanging="357"/>
        <w:jc w:val="both"/>
        <w:rPr>
          <w:rFonts w:ascii="Tahoma" w:eastAsia="Frutiger" w:hAnsi="Tahoma" w:cs="Tahoma"/>
          <w:lang w:eastAsia="en-US"/>
        </w:rPr>
      </w:pPr>
      <w:r w:rsidRPr="004C1F13">
        <w:rPr>
          <w:rFonts w:ascii="Tahoma" w:eastAsia="Frutiger" w:hAnsi="Tahoma" w:cs="Tahoma"/>
          <w:lang w:eastAsia="en-US"/>
        </w:rPr>
        <w:t>pooblastiti naročnika, da na podlagi potrjenega računa s strani izvajalca neposredno plačuje podizvajalcu,</w:t>
      </w:r>
    </w:p>
    <w:p w:rsidR="00E90FDB" w:rsidRPr="004C1F13" w:rsidRDefault="00E90FDB" w:rsidP="00EC29FE">
      <w:pPr>
        <w:keepNext/>
        <w:keepLines/>
        <w:numPr>
          <w:ilvl w:val="0"/>
          <w:numId w:val="17"/>
        </w:numPr>
        <w:ind w:left="714" w:hanging="357"/>
        <w:jc w:val="both"/>
        <w:rPr>
          <w:rFonts w:ascii="Tahoma" w:eastAsia="Frutiger" w:hAnsi="Tahoma" w:cs="Tahoma"/>
          <w:lang w:eastAsia="en-US"/>
        </w:rPr>
      </w:pPr>
      <w:r w:rsidRPr="004C1F13">
        <w:rPr>
          <w:rFonts w:ascii="Tahoma" w:eastAsia="Frutiger" w:hAnsi="Tahoma" w:cs="Tahoma"/>
          <w:lang w:eastAsia="en-US"/>
        </w:rPr>
        <w:lastRenderedPageBreak/>
        <w:t xml:space="preserve">predložiti soglasje podizvajalca, na podlagi katerega naročnik namesto izvajalca poravna podizvajalčevo terjatev do izvajalca, </w:t>
      </w:r>
    </w:p>
    <w:p w:rsidR="00E90FDB" w:rsidRPr="004C1F13" w:rsidRDefault="00E90FDB" w:rsidP="00EC29FE">
      <w:pPr>
        <w:keepNext/>
        <w:keepLines/>
        <w:numPr>
          <w:ilvl w:val="0"/>
          <w:numId w:val="17"/>
        </w:numPr>
        <w:ind w:left="714" w:hanging="357"/>
        <w:jc w:val="both"/>
        <w:rPr>
          <w:rFonts w:ascii="Tahoma" w:eastAsia="Frutiger" w:hAnsi="Tahoma" w:cs="Tahoma"/>
          <w:lang w:eastAsia="en-US"/>
        </w:rPr>
      </w:pPr>
      <w:r w:rsidRPr="004C1F13">
        <w:rPr>
          <w:rFonts w:ascii="Tahoma" w:eastAsia="Frutiger" w:hAnsi="Tahoma" w:cs="Tahoma"/>
          <w:lang w:eastAsia="en-US"/>
        </w:rPr>
        <w:t xml:space="preserve">svojemu računu priložiti račun </w:t>
      </w:r>
      <w:r w:rsidR="00AC70D5">
        <w:rPr>
          <w:rFonts w:ascii="Tahoma" w:eastAsia="Frutiger" w:hAnsi="Tahoma" w:cs="Tahoma"/>
          <w:lang w:eastAsia="en-US"/>
        </w:rPr>
        <w:t>podizvajalca, ki ga</w:t>
      </w:r>
      <w:r w:rsidRPr="004C1F13">
        <w:rPr>
          <w:rFonts w:ascii="Tahoma" w:eastAsia="Frutiger" w:hAnsi="Tahoma" w:cs="Tahoma"/>
          <w:lang w:eastAsia="en-US"/>
        </w:rPr>
        <w:t xml:space="preserve"> je predhodno potrdil.</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S plačilom posameznega zneska podizvajalcu obveznost naročnika za plačilo izvajalcu ugasne do višine tako plačanega zneska podizvajalcu.</w:t>
      </w:r>
    </w:p>
    <w:p w:rsidR="00E90FDB" w:rsidRPr="004C1F13" w:rsidRDefault="00E90FDB" w:rsidP="002F4A49">
      <w:pPr>
        <w:keepNext/>
        <w:keepLines/>
        <w:jc w:val="both"/>
        <w:rPr>
          <w:rFonts w:ascii="Tahoma" w:eastAsia="Calibri" w:hAnsi="Tahoma" w:cs="Tahoma"/>
          <w:color w:val="1F497D"/>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V primeru, če nobeden od dokumentov iz prvega odstavka tega člena za prijavljenega podizvajalca ni predložen, naročnik do dostavitve vseh dokumentov zadrži plačilo celotnega računa in s tem ne pride v zamudo pri plačilu.</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Naročnik bo potrjene račune podizvajalcev poravnal neposredno podizvajalcem na način in v roku, kot je dogovorjeno za plačilo izvajalcu.</w:t>
      </w:r>
    </w:p>
    <w:p w:rsidR="00FD097B" w:rsidRDefault="00FD097B" w:rsidP="00EF6F2D">
      <w:pPr>
        <w:keepNext/>
        <w:keepLines/>
        <w:rPr>
          <w:rFonts w:ascii="Tahoma" w:eastAsia="Frutiger" w:hAnsi="Tahoma" w:cs="Tahoma"/>
          <w:b/>
          <w:bCs/>
          <w:lang w:eastAsia="en-US"/>
        </w:rPr>
      </w:pPr>
    </w:p>
    <w:p w:rsidR="00E90FDB" w:rsidRPr="004C1F13" w:rsidRDefault="00E90FDB" w:rsidP="002F4A49">
      <w:pPr>
        <w:keepNext/>
        <w:keepLines/>
        <w:jc w:val="center"/>
        <w:rPr>
          <w:rFonts w:ascii="Tahoma" w:eastAsia="Frutiger" w:hAnsi="Tahoma" w:cs="Tahoma"/>
          <w:b/>
          <w:bCs/>
          <w:lang w:eastAsia="en-US"/>
        </w:rPr>
      </w:pPr>
      <w:r w:rsidRPr="004C1F13">
        <w:rPr>
          <w:rFonts w:ascii="Tahoma" w:eastAsia="Frutiger" w:hAnsi="Tahoma" w:cs="Tahoma"/>
          <w:b/>
          <w:bCs/>
          <w:lang w:eastAsia="en-US"/>
        </w:rPr>
        <w:t>/se upošteva v primeru, da izvajalec ne nastopa s podizvajalcem/</w:t>
      </w:r>
    </w:p>
    <w:p w:rsidR="00C037B5" w:rsidRDefault="00C037B5" w:rsidP="002F4A49">
      <w:pPr>
        <w:keepNext/>
        <w:keepLines/>
        <w:jc w:val="both"/>
        <w:rPr>
          <w:rFonts w:ascii="Tahoma" w:eastAsia="Frutiger" w:hAnsi="Tahoma" w:cs="Tahoma"/>
          <w:lang w:eastAsia="en-US"/>
        </w:rPr>
      </w:pPr>
    </w:p>
    <w:p w:rsidR="00E90FDB"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Izvajalec ob predložitvi ponudbe in ob sklenitvi te pogodbe nima prijavljenih podizvajalcev za izvedbo predmeta te pogodbe.</w:t>
      </w:r>
    </w:p>
    <w:p w:rsidR="009A2A2E" w:rsidRPr="004C1F13" w:rsidRDefault="009A2A2E" w:rsidP="002F4A49">
      <w:pPr>
        <w:keepNext/>
        <w:keepLines/>
        <w:jc w:val="both"/>
        <w:rPr>
          <w:rFonts w:ascii="Tahoma" w:eastAsia="Frutiger" w:hAnsi="Tahoma" w:cs="Tahoma"/>
          <w:lang w:eastAsia="en-US"/>
        </w:rPr>
      </w:pPr>
    </w:p>
    <w:p w:rsidR="00E90FDB"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V kolikor bo izvajalec za izvedbo predmeta te pogodbe, naknadno vključil ali zamenjal podizvajalca, bo moral upoštevati določila 94. člena ZJN-3. Vključeni oz. zamenjani podizvajalec bo moral izpolnjevati vse pogoje in ostale zahteve naročnika v zvezi s podizvajalci, ki so bili navedeni v razpisni dokumentaciji, na podlagi katere je bila sklenjena ta pogodba.</w:t>
      </w:r>
    </w:p>
    <w:p w:rsidR="008066AF" w:rsidRDefault="008066AF" w:rsidP="002F4A49">
      <w:pPr>
        <w:keepNext/>
        <w:keepLines/>
        <w:jc w:val="both"/>
        <w:rPr>
          <w:rFonts w:ascii="Tahoma" w:eastAsia="Frutiger" w:hAnsi="Tahoma" w:cs="Tahoma"/>
          <w:lang w:eastAsia="en-US"/>
        </w:rPr>
      </w:pPr>
    </w:p>
    <w:p w:rsidR="00E90FDB"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Naročnik mora v skladu s četrtim odstavkom 94. člena ZJN-3, zavrniti vsakega podizvajalca, če zanj obstajajo razlogi za izključitev </w:t>
      </w:r>
      <w:r w:rsidR="000B7531">
        <w:rPr>
          <w:rFonts w:ascii="Tahoma" w:eastAsia="Frutiger" w:hAnsi="Tahoma" w:cs="Tahoma"/>
          <w:bCs/>
          <w:lang w:eastAsia="en-US"/>
        </w:rPr>
        <w:t xml:space="preserve">iz </w:t>
      </w:r>
      <w:r w:rsidR="000B7531" w:rsidRPr="000B7531">
        <w:rPr>
          <w:rFonts w:ascii="Tahoma" w:eastAsia="Frutiger" w:hAnsi="Tahoma" w:cs="Tahoma"/>
          <w:bCs/>
          <w:lang w:eastAsia="en-US"/>
        </w:rPr>
        <w:t>prvega, drugega</w:t>
      </w:r>
      <w:r w:rsidR="000B7531">
        <w:rPr>
          <w:rFonts w:ascii="Tahoma" w:eastAsia="Frutiger" w:hAnsi="Tahoma" w:cs="Tahoma"/>
          <w:bCs/>
          <w:lang w:eastAsia="en-US"/>
        </w:rPr>
        <w:t>,</w:t>
      </w:r>
      <w:r w:rsidR="000B7531" w:rsidRPr="000B7531">
        <w:rPr>
          <w:rFonts w:ascii="Tahoma" w:eastAsia="Frutiger" w:hAnsi="Tahoma" w:cs="Tahoma"/>
          <w:bCs/>
          <w:lang w:eastAsia="en-US"/>
        </w:rPr>
        <w:t xml:space="preserve"> četrtega</w:t>
      </w:r>
      <w:r w:rsidR="000B7531">
        <w:rPr>
          <w:rFonts w:ascii="Tahoma" w:eastAsia="Frutiger" w:hAnsi="Tahoma" w:cs="Tahoma"/>
          <w:bCs/>
          <w:lang w:eastAsia="en-US"/>
        </w:rPr>
        <w:t xml:space="preserve"> ali šestega odstavka</w:t>
      </w:r>
      <w:r w:rsidRPr="004C1F13">
        <w:rPr>
          <w:rFonts w:ascii="Tahoma" w:eastAsia="Frutiger" w:hAnsi="Tahoma" w:cs="Tahoma"/>
          <w:bCs/>
          <w:lang w:eastAsia="en-US"/>
        </w:rPr>
        <w:t xml:space="preserve"> 75. člena ZJN-3</w:t>
      </w:r>
      <w:r w:rsidRPr="004C1F13">
        <w:rPr>
          <w:rFonts w:ascii="Tahoma" w:eastAsia="Frutiger" w:hAnsi="Tahoma" w:cs="Tahoma"/>
          <w:lang w:eastAsia="en-US"/>
        </w:rPr>
        <w:t>.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desetih (10) dneh od prejema predloga.</w:t>
      </w:r>
    </w:p>
    <w:p w:rsidR="00BC30F0" w:rsidRDefault="00BC30F0"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Izvajalec v razmerju do naročnika v celoti odgovarja za dobro izvedbo pogodbenih obveznosti, ne glede na število podizvajalcev.  </w:t>
      </w:r>
    </w:p>
    <w:p w:rsidR="00E90FDB" w:rsidRPr="004C1F13" w:rsidRDefault="00E90FDB" w:rsidP="002F4A49">
      <w:pPr>
        <w:keepNext/>
        <w:keepLines/>
        <w:jc w:val="both"/>
        <w:rPr>
          <w:rFonts w:ascii="Tahoma" w:eastAsia="Frutiger" w:hAnsi="Tahoma" w:cs="Tahoma"/>
          <w:lang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OBVEZNOSTI NAROČNIKA</w:t>
      </w:r>
    </w:p>
    <w:p w:rsidR="009A2A2E" w:rsidRPr="004C1F13" w:rsidRDefault="009A2A2E" w:rsidP="002F4A49">
      <w:pPr>
        <w:pStyle w:val="Odstavekseznama"/>
        <w:keepNext/>
        <w:keepLines/>
        <w:ind w:left="426"/>
        <w:rPr>
          <w:rFonts w:ascii="Tahoma" w:eastAsia="Frutiger" w:hAnsi="Tahoma" w:cs="Tahoma"/>
          <w:b/>
          <w:lang w:eastAsia="en-US"/>
        </w:rPr>
      </w:pPr>
    </w:p>
    <w:p w:rsidR="00E90FDB" w:rsidRPr="009A2A2E" w:rsidRDefault="00E90FDB" w:rsidP="00283C22">
      <w:pPr>
        <w:keepNext/>
        <w:keepLines/>
        <w:numPr>
          <w:ilvl w:val="0"/>
          <w:numId w:val="24"/>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rsidR="009A2A2E" w:rsidRDefault="009A2A2E" w:rsidP="002F4A49">
      <w:pPr>
        <w:keepNext/>
        <w:keepLines/>
        <w:jc w:val="both"/>
        <w:rPr>
          <w:rFonts w:ascii="Tahoma" w:eastAsia="Frutiger" w:hAnsi="Tahoma" w:cs="Tahoma"/>
          <w:lang w:eastAsia="en-US"/>
        </w:rPr>
      </w:pPr>
    </w:p>
    <w:p w:rsidR="002D6216" w:rsidRPr="002D6216" w:rsidRDefault="002D6216" w:rsidP="002D6216">
      <w:pPr>
        <w:keepNext/>
        <w:keepLines/>
        <w:jc w:val="both"/>
        <w:rPr>
          <w:rFonts w:ascii="Tahoma" w:eastAsia="Frutiger" w:hAnsi="Tahoma" w:cs="Tahoma"/>
          <w:lang w:eastAsia="en-US"/>
        </w:rPr>
      </w:pPr>
      <w:r w:rsidRPr="002D6216">
        <w:rPr>
          <w:rFonts w:ascii="Tahoma" w:eastAsia="Frutiger" w:hAnsi="Tahoma" w:cs="Tahoma"/>
          <w:lang w:eastAsia="en-US"/>
        </w:rPr>
        <w:t>V okviru izpolnjevanja svojih obveznosti po tej pogodbi je dolžan naročnik:</w:t>
      </w:r>
    </w:p>
    <w:p w:rsidR="002D6216" w:rsidRPr="002D6216" w:rsidRDefault="002D6216" w:rsidP="00283C22">
      <w:pPr>
        <w:keepNext/>
        <w:keepLines/>
        <w:numPr>
          <w:ilvl w:val="0"/>
          <w:numId w:val="44"/>
        </w:numPr>
        <w:jc w:val="both"/>
        <w:rPr>
          <w:rFonts w:ascii="Tahoma" w:eastAsia="Frutiger" w:hAnsi="Tahoma" w:cs="Tahoma"/>
          <w:lang w:eastAsia="en-US"/>
        </w:rPr>
      </w:pPr>
      <w:r w:rsidRPr="002D6216">
        <w:rPr>
          <w:rFonts w:ascii="Tahoma" w:eastAsia="Frutiger" w:hAnsi="Tahoma" w:cs="Tahoma"/>
          <w:lang w:eastAsia="en-US"/>
        </w:rPr>
        <w:t xml:space="preserve">z izvajalcem skleniti Pisni sporazum o skupnih varnostnih ukrepih in ravnanju z okoljem v JAVNEM PODJETJU </w:t>
      </w:r>
      <w:r>
        <w:rPr>
          <w:rFonts w:ascii="Tahoma" w:eastAsia="Frutiger" w:hAnsi="Tahoma" w:cs="Tahoma"/>
          <w:lang w:eastAsia="en-US"/>
        </w:rPr>
        <w:t>VODOVOD KANALIZACIJA SNAGA</w:t>
      </w:r>
      <w:r w:rsidRPr="002D6216">
        <w:rPr>
          <w:rFonts w:ascii="Tahoma" w:eastAsia="Frutiger" w:hAnsi="Tahoma" w:cs="Tahoma"/>
          <w:lang w:eastAsia="en-US"/>
        </w:rPr>
        <w:t xml:space="preserve"> d.o.o.</w:t>
      </w:r>
      <w:r w:rsidR="006A08A4">
        <w:rPr>
          <w:rFonts w:ascii="Tahoma" w:eastAsia="Frutiger" w:hAnsi="Tahoma" w:cs="Tahoma"/>
          <w:lang w:eastAsia="en-US"/>
        </w:rPr>
        <w:t xml:space="preserve"> (v nadaljevanju: Pisni sporazum)</w:t>
      </w:r>
      <w:r w:rsidRPr="002D6216">
        <w:rPr>
          <w:rFonts w:ascii="Tahoma" w:eastAsia="Frutiger" w:hAnsi="Tahoma" w:cs="Tahoma"/>
          <w:lang w:eastAsia="en-US"/>
        </w:rPr>
        <w:t>, ki je priloga št. 1 te pogodbe, v katerem se določi skupne ukrepe za zagotavljanje varnosti in zdravja pri delu delavcev na delovišču ter določi odgovorne osebe naročnika in izvajalca,</w:t>
      </w:r>
    </w:p>
    <w:p w:rsidR="002D6216" w:rsidRPr="002D6216" w:rsidRDefault="002D6216" w:rsidP="00283C22">
      <w:pPr>
        <w:keepNext/>
        <w:keepLines/>
        <w:numPr>
          <w:ilvl w:val="0"/>
          <w:numId w:val="44"/>
        </w:numPr>
        <w:jc w:val="both"/>
        <w:rPr>
          <w:rFonts w:ascii="Tahoma" w:eastAsia="Frutiger" w:hAnsi="Tahoma" w:cs="Tahoma"/>
          <w:lang w:eastAsia="en-US"/>
        </w:rPr>
      </w:pPr>
      <w:r w:rsidRPr="002D6216">
        <w:rPr>
          <w:rFonts w:ascii="Tahoma" w:eastAsia="Frutiger" w:hAnsi="Tahoma" w:cs="Tahoma"/>
          <w:lang w:eastAsia="en-US"/>
        </w:rPr>
        <w:t>seznaniti delavce izvajalca z določili »Varnostnega načrta«,</w:t>
      </w:r>
    </w:p>
    <w:p w:rsidR="002D6216" w:rsidRPr="002D6216" w:rsidRDefault="002D6216" w:rsidP="00283C22">
      <w:pPr>
        <w:keepNext/>
        <w:keepLines/>
        <w:numPr>
          <w:ilvl w:val="0"/>
          <w:numId w:val="44"/>
        </w:numPr>
        <w:jc w:val="both"/>
        <w:rPr>
          <w:rFonts w:ascii="Tahoma" w:eastAsia="Frutiger" w:hAnsi="Tahoma" w:cs="Tahoma"/>
          <w:lang w:eastAsia="en-US"/>
        </w:rPr>
      </w:pPr>
      <w:r w:rsidRPr="002D6216">
        <w:rPr>
          <w:rFonts w:ascii="Tahoma" w:eastAsia="Frutiger" w:hAnsi="Tahoma" w:cs="Tahoma"/>
          <w:lang w:eastAsia="en-US"/>
        </w:rPr>
        <w:t>seznaniti izvajalca z nevarnostmi, ki so prisotne pri izvajanju predmeta te pogodbe in ga zavarovati pred njimi s tehničnimi ali/in organizacijskimi ukrepi,</w:t>
      </w:r>
    </w:p>
    <w:p w:rsidR="002D6216" w:rsidRPr="002D6216" w:rsidRDefault="002D6216" w:rsidP="00283C22">
      <w:pPr>
        <w:keepNext/>
        <w:keepLines/>
        <w:numPr>
          <w:ilvl w:val="0"/>
          <w:numId w:val="44"/>
        </w:numPr>
        <w:jc w:val="both"/>
        <w:rPr>
          <w:rFonts w:ascii="Tahoma" w:eastAsia="Frutiger" w:hAnsi="Tahoma" w:cs="Tahoma"/>
          <w:lang w:eastAsia="en-US"/>
        </w:rPr>
      </w:pPr>
      <w:r w:rsidRPr="002D6216">
        <w:rPr>
          <w:rFonts w:ascii="Tahoma" w:eastAsia="Frutiger" w:hAnsi="Tahoma" w:cs="Tahoma"/>
          <w:lang w:eastAsia="en-US"/>
        </w:rPr>
        <w:t>zagotoviti ustrezne električne priključke za napajanje delovne opreme,</w:t>
      </w:r>
    </w:p>
    <w:p w:rsidR="002D6216" w:rsidRPr="002D6216" w:rsidRDefault="002D6216" w:rsidP="00283C22">
      <w:pPr>
        <w:keepNext/>
        <w:keepLines/>
        <w:numPr>
          <w:ilvl w:val="0"/>
          <w:numId w:val="44"/>
        </w:numPr>
        <w:jc w:val="both"/>
        <w:rPr>
          <w:rFonts w:ascii="Tahoma" w:eastAsia="Frutiger" w:hAnsi="Tahoma" w:cs="Tahoma"/>
          <w:lang w:eastAsia="en-US"/>
        </w:rPr>
      </w:pPr>
      <w:r w:rsidRPr="002D6216">
        <w:rPr>
          <w:rFonts w:ascii="Tahoma" w:eastAsia="Frutiger" w:hAnsi="Tahoma" w:cs="Tahoma"/>
          <w:lang w:eastAsia="en-US"/>
        </w:rPr>
        <w:t>z izvajalcem sodelovati, mu nuditi potrebno pomoč in dajati ustrezna navodila,</w:t>
      </w:r>
    </w:p>
    <w:p w:rsidR="002D6216" w:rsidRPr="002D6216" w:rsidRDefault="002D6216" w:rsidP="00283C22">
      <w:pPr>
        <w:keepNext/>
        <w:keepLines/>
        <w:numPr>
          <w:ilvl w:val="0"/>
          <w:numId w:val="44"/>
        </w:numPr>
        <w:jc w:val="both"/>
        <w:rPr>
          <w:rFonts w:ascii="Tahoma" w:eastAsia="Frutiger" w:hAnsi="Tahoma" w:cs="Tahoma"/>
          <w:lang w:eastAsia="en-US"/>
        </w:rPr>
      </w:pPr>
      <w:r w:rsidRPr="002D6216">
        <w:rPr>
          <w:rFonts w:ascii="Tahoma" w:eastAsia="Frutiger" w:hAnsi="Tahoma" w:cs="Tahoma"/>
          <w:lang w:eastAsia="en-US"/>
        </w:rPr>
        <w:t>izvajalcu omogočiti vpogled v vso potrebno obstoječo projektno in tehnično dokumentacijo,</w:t>
      </w:r>
    </w:p>
    <w:p w:rsidR="002D6216" w:rsidRPr="002D6216" w:rsidRDefault="002D6216" w:rsidP="00283C22">
      <w:pPr>
        <w:keepNext/>
        <w:keepLines/>
        <w:numPr>
          <w:ilvl w:val="0"/>
          <w:numId w:val="44"/>
        </w:numPr>
        <w:jc w:val="both"/>
        <w:rPr>
          <w:rFonts w:ascii="Tahoma" w:eastAsia="Frutiger" w:hAnsi="Tahoma" w:cs="Tahoma"/>
          <w:lang w:eastAsia="en-US"/>
        </w:rPr>
      </w:pPr>
      <w:r w:rsidRPr="002D6216">
        <w:rPr>
          <w:rFonts w:ascii="Tahoma" w:eastAsia="Frutiger" w:hAnsi="Tahoma" w:cs="Tahoma"/>
          <w:lang w:eastAsia="en-US"/>
        </w:rPr>
        <w:t>takoj obvestiti izvajalca o nastalih okoliščinah, ki bi lahko vplivale na izpolnitev izvajalčevih pogodbenih obveznosti,</w:t>
      </w:r>
    </w:p>
    <w:p w:rsidR="002D6216" w:rsidRPr="002D6216" w:rsidRDefault="002D6216" w:rsidP="00283C22">
      <w:pPr>
        <w:keepNext/>
        <w:keepLines/>
        <w:numPr>
          <w:ilvl w:val="0"/>
          <w:numId w:val="44"/>
        </w:numPr>
        <w:jc w:val="both"/>
        <w:rPr>
          <w:rFonts w:ascii="Tahoma" w:eastAsia="Frutiger" w:hAnsi="Tahoma" w:cs="Tahoma"/>
          <w:lang w:eastAsia="en-US"/>
        </w:rPr>
      </w:pPr>
      <w:r w:rsidRPr="002D6216">
        <w:rPr>
          <w:rFonts w:ascii="Tahoma" w:eastAsia="Frutiger" w:hAnsi="Tahoma" w:cs="Tahoma"/>
          <w:lang w:eastAsia="en-US"/>
        </w:rPr>
        <w:t xml:space="preserve">prevzeti </w:t>
      </w:r>
      <w:r>
        <w:rPr>
          <w:rFonts w:ascii="Tahoma" w:eastAsia="Frutiger" w:hAnsi="Tahoma" w:cs="Tahoma"/>
          <w:lang w:eastAsia="en-US"/>
        </w:rPr>
        <w:t>izvedena pogodbena dela</w:t>
      </w:r>
      <w:r w:rsidRPr="002D6216">
        <w:rPr>
          <w:rFonts w:ascii="Tahoma" w:eastAsia="Frutiger" w:hAnsi="Tahoma" w:cs="Tahoma"/>
          <w:lang w:eastAsia="en-US"/>
        </w:rPr>
        <w:t xml:space="preserve"> s podpisom zapisnika</w:t>
      </w:r>
      <w:r w:rsidR="00046211">
        <w:rPr>
          <w:rFonts w:ascii="Tahoma" w:eastAsia="Frutiger" w:hAnsi="Tahoma" w:cs="Tahoma"/>
          <w:lang w:eastAsia="en-US"/>
        </w:rPr>
        <w:t xml:space="preserve"> o izvedenih pogodbenih delih</w:t>
      </w:r>
      <w:r w:rsidRPr="002D6216">
        <w:rPr>
          <w:rFonts w:ascii="Tahoma" w:eastAsia="Frutiger" w:hAnsi="Tahoma" w:cs="Tahoma"/>
          <w:lang w:eastAsia="en-US"/>
        </w:rPr>
        <w:t>,</w:t>
      </w:r>
    </w:p>
    <w:p w:rsidR="002D6216" w:rsidRPr="002D6216" w:rsidRDefault="002D6216" w:rsidP="00283C22">
      <w:pPr>
        <w:keepNext/>
        <w:keepLines/>
        <w:numPr>
          <w:ilvl w:val="0"/>
          <w:numId w:val="44"/>
        </w:numPr>
        <w:jc w:val="both"/>
        <w:rPr>
          <w:rFonts w:ascii="Tahoma" w:eastAsia="Frutiger" w:hAnsi="Tahoma" w:cs="Tahoma"/>
          <w:lang w:eastAsia="en-US"/>
        </w:rPr>
      </w:pPr>
      <w:r w:rsidRPr="002D6216">
        <w:rPr>
          <w:rFonts w:ascii="Tahoma" w:eastAsia="Frutiger" w:hAnsi="Tahoma" w:cs="Tahoma"/>
          <w:lang w:eastAsia="en-US"/>
        </w:rPr>
        <w:t>poravnati obveznosti do izvajalca.</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Naročnik se zavezuje, da bo posredoval izvajalcu vse dodatne potrebne podatke, ki jih bo ta potreboval pri izvajanju predmetne pogodbe. Vse dodatne podatke bo naročnik posredoval izvajalcu na podlagi pisne ali ustne zahteve in lastne presoje o nujnosti zahtevanih podatkov za izvedbo pogodbenih del. </w:t>
      </w:r>
    </w:p>
    <w:p w:rsidR="00E90FDB" w:rsidRPr="004C1F13" w:rsidRDefault="00E90FDB" w:rsidP="002F4A49">
      <w:pPr>
        <w:keepNext/>
        <w:keepLines/>
        <w:jc w:val="both"/>
        <w:rPr>
          <w:rFonts w:ascii="Tahoma" w:eastAsia="Frutiger" w:hAnsi="Tahoma" w:cs="Tahoma"/>
          <w:b/>
          <w:lang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lastRenderedPageBreak/>
        <w:t>OBVEZNOSTI IZVAJALCA</w:t>
      </w:r>
    </w:p>
    <w:p w:rsidR="009A2A2E" w:rsidRPr="008A1E65" w:rsidRDefault="009A2A2E" w:rsidP="002F4A49">
      <w:pPr>
        <w:pStyle w:val="Odstavekseznama"/>
        <w:keepNext/>
        <w:keepLines/>
        <w:ind w:left="426"/>
        <w:rPr>
          <w:rFonts w:ascii="Tahoma" w:eastAsia="Frutiger" w:hAnsi="Tahoma" w:cs="Tahoma"/>
          <w:b/>
          <w:lang w:eastAsia="en-US"/>
        </w:rPr>
      </w:pPr>
    </w:p>
    <w:p w:rsidR="00E90FDB" w:rsidRPr="009A2A2E"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rsidR="009A2A2E" w:rsidRDefault="009A2A2E" w:rsidP="002F4A49">
      <w:pPr>
        <w:keepNext/>
        <w:keepLines/>
        <w:ind w:left="426" w:hanging="219"/>
        <w:contextualSpacing/>
        <w:jc w:val="both"/>
        <w:rPr>
          <w:rFonts w:ascii="Tahoma" w:eastAsia="Frutiger" w:hAnsi="Tahoma" w:cs="Tahoma"/>
          <w:lang w:eastAsia="en-US"/>
        </w:rPr>
      </w:pPr>
    </w:p>
    <w:p w:rsidR="00E7767C" w:rsidRPr="00E7767C" w:rsidRDefault="00E7767C" w:rsidP="00E7767C">
      <w:pPr>
        <w:keepNext/>
        <w:keepLines/>
        <w:ind w:left="426" w:hanging="219"/>
        <w:contextualSpacing/>
        <w:jc w:val="both"/>
        <w:rPr>
          <w:rFonts w:ascii="Tahoma" w:eastAsia="Frutiger" w:hAnsi="Tahoma" w:cs="Tahoma"/>
          <w:lang w:eastAsia="en-US"/>
        </w:rPr>
      </w:pPr>
      <w:r w:rsidRPr="00E7767C">
        <w:rPr>
          <w:rFonts w:ascii="Tahoma" w:eastAsia="Frutiger" w:hAnsi="Tahoma" w:cs="Tahoma"/>
          <w:lang w:eastAsia="en-US"/>
        </w:rPr>
        <w:t>V okviru izpolnjevanja svojih obveznosti po tej pogodbi je dolžan izvajalec:</w:t>
      </w:r>
    </w:p>
    <w:p w:rsidR="006A08A4" w:rsidRDefault="006A08A4" w:rsidP="00283C22">
      <w:pPr>
        <w:keepNext/>
        <w:keepLines/>
        <w:numPr>
          <w:ilvl w:val="0"/>
          <w:numId w:val="26"/>
        </w:numPr>
        <w:ind w:left="567" w:hanging="283"/>
        <w:contextualSpacing/>
        <w:jc w:val="both"/>
        <w:rPr>
          <w:rFonts w:ascii="Tahoma" w:eastAsia="Frutiger" w:hAnsi="Tahoma" w:cs="Tahoma"/>
          <w:lang w:eastAsia="en-US"/>
        </w:rPr>
      </w:pPr>
      <w:r>
        <w:rPr>
          <w:rFonts w:ascii="Tahoma" w:eastAsia="Frutiger" w:hAnsi="Tahoma" w:cs="Tahoma"/>
          <w:lang w:eastAsia="en-US"/>
        </w:rPr>
        <w:t>z naročnikom skleniti Pisni sporazum</w:t>
      </w:r>
      <w:r w:rsidRPr="006A08A4">
        <w:rPr>
          <w:rFonts w:ascii="Tahoma" w:eastAsia="Frutiger" w:hAnsi="Tahoma" w:cs="Tahoma"/>
          <w:lang w:eastAsia="en-US"/>
        </w:rPr>
        <w:t xml:space="preserve"> v katerem se določi skupne ukrepe za zagotavljanje varnosti in zdravja pri delu delavcev na delovišču ter določi odgovorne osebe naročnika in izvajalca</w:t>
      </w:r>
      <w:r>
        <w:rPr>
          <w:rFonts w:ascii="Tahoma" w:eastAsia="Frutiger" w:hAnsi="Tahoma" w:cs="Tahoma"/>
          <w:lang w:eastAsia="en-US"/>
        </w:rPr>
        <w:t xml:space="preserve">, </w:t>
      </w:r>
    </w:p>
    <w:p w:rsidR="00E90FDB" w:rsidRPr="004C1F13" w:rsidRDefault="00E7767C" w:rsidP="00283C22">
      <w:pPr>
        <w:keepNext/>
        <w:keepLines/>
        <w:numPr>
          <w:ilvl w:val="0"/>
          <w:numId w:val="26"/>
        </w:numPr>
        <w:ind w:left="567" w:hanging="283"/>
        <w:contextualSpacing/>
        <w:jc w:val="both"/>
        <w:rPr>
          <w:rFonts w:ascii="Tahoma" w:eastAsia="Frutiger" w:hAnsi="Tahoma" w:cs="Tahoma"/>
          <w:lang w:eastAsia="en-US"/>
        </w:rPr>
      </w:pPr>
      <w:r>
        <w:rPr>
          <w:rFonts w:ascii="Tahoma" w:eastAsia="Frutiger" w:hAnsi="Tahoma" w:cs="Tahoma"/>
          <w:lang w:eastAsia="en-US"/>
        </w:rPr>
        <w:t>naročniku predložiti</w:t>
      </w:r>
      <w:r w:rsidR="00E90FDB" w:rsidRPr="004C1F13">
        <w:rPr>
          <w:rFonts w:ascii="Tahoma" w:eastAsia="Frutiger" w:hAnsi="Tahoma" w:cs="Tahoma"/>
          <w:lang w:eastAsia="en-US"/>
        </w:rPr>
        <w:t xml:space="preserve"> finančno zavarovanje za dobro izvedbo pogodbenih obveznosti (skladno z vzorcem iz razpisne dokumentacije) v skladu </w:t>
      </w:r>
      <w:r w:rsidR="00046211">
        <w:rPr>
          <w:rFonts w:ascii="Tahoma" w:eastAsia="Frutiger" w:hAnsi="Tahoma" w:cs="Tahoma"/>
          <w:lang w:eastAsia="en-US"/>
        </w:rPr>
        <w:t>s</w:t>
      </w:r>
      <w:r w:rsidR="00E90FDB" w:rsidRPr="004C1F13">
        <w:rPr>
          <w:rFonts w:ascii="Tahoma" w:eastAsia="Frutiger" w:hAnsi="Tahoma" w:cs="Tahoma"/>
          <w:lang w:eastAsia="en-US"/>
        </w:rPr>
        <w:t xml:space="preserve"> </w:t>
      </w:r>
      <w:r w:rsidR="002A3C1C">
        <w:rPr>
          <w:rFonts w:ascii="Tahoma" w:eastAsia="Frutiger" w:hAnsi="Tahoma" w:cs="Tahoma"/>
          <w:lang w:eastAsia="en-US"/>
        </w:rPr>
        <w:t>23</w:t>
      </w:r>
      <w:r w:rsidR="00E90FDB" w:rsidRPr="004C1F13">
        <w:rPr>
          <w:rFonts w:ascii="Tahoma" w:eastAsia="Frutiger" w:hAnsi="Tahoma" w:cs="Tahoma"/>
          <w:lang w:eastAsia="en-US"/>
        </w:rPr>
        <w:t xml:space="preserve">. členom te pogodbe, </w:t>
      </w:r>
    </w:p>
    <w:p w:rsidR="00E90FDB" w:rsidRDefault="00E7767C" w:rsidP="00283C22">
      <w:pPr>
        <w:keepNext/>
        <w:keepLines/>
        <w:numPr>
          <w:ilvl w:val="0"/>
          <w:numId w:val="26"/>
        </w:numPr>
        <w:ind w:left="567" w:hanging="283"/>
        <w:contextualSpacing/>
        <w:jc w:val="both"/>
        <w:rPr>
          <w:rFonts w:ascii="Tahoma" w:eastAsia="Frutiger" w:hAnsi="Tahoma" w:cs="Tahoma"/>
          <w:lang w:eastAsia="en-US"/>
        </w:rPr>
      </w:pPr>
      <w:r>
        <w:rPr>
          <w:rFonts w:ascii="Tahoma" w:eastAsia="Frutiger" w:hAnsi="Tahoma" w:cs="Tahoma"/>
          <w:lang w:eastAsia="en-US"/>
        </w:rPr>
        <w:t>naročniku predložiti</w:t>
      </w:r>
      <w:r w:rsidR="00E90FDB" w:rsidRPr="004C1F13">
        <w:rPr>
          <w:rFonts w:ascii="Tahoma" w:eastAsia="Frutiger" w:hAnsi="Tahoma" w:cs="Tahoma"/>
          <w:lang w:eastAsia="en-US"/>
        </w:rPr>
        <w:t xml:space="preserve"> finančno zavarovanje za odpravo napak v garancijskem roku v skladu s 2</w:t>
      </w:r>
      <w:r w:rsidR="002A3C1C">
        <w:rPr>
          <w:rFonts w:ascii="Tahoma" w:eastAsia="Frutiger" w:hAnsi="Tahoma" w:cs="Tahoma"/>
          <w:lang w:eastAsia="en-US"/>
        </w:rPr>
        <w:t>4</w:t>
      </w:r>
      <w:r w:rsidR="00E90FDB" w:rsidRPr="004C1F13">
        <w:rPr>
          <w:rFonts w:ascii="Tahoma" w:eastAsia="Frutiger" w:hAnsi="Tahoma" w:cs="Tahoma"/>
          <w:lang w:eastAsia="en-US"/>
        </w:rPr>
        <w:t>. členom te pogodbe,</w:t>
      </w:r>
    </w:p>
    <w:p w:rsidR="00E7767C" w:rsidRDefault="00E7767C" w:rsidP="00283C22">
      <w:pPr>
        <w:keepNext/>
        <w:keepLines/>
        <w:numPr>
          <w:ilvl w:val="0"/>
          <w:numId w:val="26"/>
        </w:numPr>
        <w:ind w:left="567" w:hanging="283"/>
        <w:contextualSpacing/>
        <w:jc w:val="both"/>
        <w:rPr>
          <w:rFonts w:ascii="Tahoma" w:eastAsia="Frutiger" w:hAnsi="Tahoma" w:cs="Tahoma"/>
          <w:lang w:eastAsia="en-US"/>
        </w:rPr>
      </w:pPr>
      <w:r>
        <w:rPr>
          <w:rFonts w:ascii="Tahoma" w:eastAsia="Frutiger" w:hAnsi="Tahoma" w:cs="Tahoma"/>
          <w:lang w:eastAsia="en-US"/>
        </w:rPr>
        <w:t>imeti</w:t>
      </w:r>
      <w:r w:rsidR="0095082D">
        <w:rPr>
          <w:rFonts w:ascii="Tahoma" w:eastAsia="Frutiger" w:hAnsi="Tahoma" w:cs="Tahoma"/>
          <w:lang w:eastAsia="en-US"/>
        </w:rPr>
        <w:t xml:space="preserve"> sklenjeno veljavno </w:t>
      </w:r>
      <w:r w:rsidR="0095082D" w:rsidRPr="00112425">
        <w:rPr>
          <w:rFonts w:ascii="Tahoma" w:hAnsi="Tahoma" w:cs="Tahoma"/>
        </w:rPr>
        <w:t xml:space="preserve">zavarovanje odgovornosti iz dejavnosti za škodo, ki bi utegnila nastati </w:t>
      </w:r>
      <w:r w:rsidR="0095082D">
        <w:rPr>
          <w:rFonts w:ascii="Tahoma" w:hAnsi="Tahoma" w:cs="Tahoma"/>
        </w:rPr>
        <w:t xml:space="preserve">investitorjem in tretjim osebam, v skladu </w:t>
      </w:r>
      <w:r w:rsidR="0095082D" w:rsidRPr="00C45EF3">
        <w:rPr>
          <w:rFonts w:ascii="Tahoma" w:hAnsi="Tahoma" w:cs="Tahoma"/>
        </w:rPr>
        <w:t>z določili</w:t>
      </w:r>
      <w:r w:rsidR="00C037B5">
        <w:rPr>
          <w:rFonts w:ascii="Tahoma" w:hAnsi="Tahoma" w:cs="Tahoma"/>
        </w:rPr>
        <w:t xml:space="preserve"> zakona, ki ureja gradnjo</w:t>
      </w:r>
      <w:r w:rsidR="0095082D">
        <w:rPr>
          <w:rFonts w:ascii="Tahoma" w:hAnsi="Tahoma" w:cs="Tahoma"/>
        </w:rPr>
        <w:t>, ves čas veljavnosti pogodbe,</w:t>
      </w:r>
    </w:p>
    <w:p w:rsidR="00E7767C" w:rsidRDefault="00E7767C" w:rsidP="00283C22">
      <w:pPr>
        <w:keepNext/>
        <w:keepLines/>
        <w:numPr>
          <w:ilvl w:val="0"/>
          <w:numId w:val="26"/>
        </w:numPr>
        <w:ind w:left="567" w:hanging="283"/>
        <w:contextualSpacing/>
        <w:jc w:val="both"/>
        <w:rPr>
          <w:rFonts w:ascii="Tahoma" w:eastAsia="Frutiger" w:hAnsi="Tahoma" w:cs="Tahoma"/>
          <w:lang w:eastAsia="en-US"/>
        </w:rPr>
      </w:pPr>
      <w:r w:rsidRPr="00E7767C">
        <w:rPr>
          <w:rFonts w:ascii="Tahoma" w:eastAsia="Frutiger" w:hAnsi="Tahoma" w:cs="Tahoma"/>
          <w:lang w:eastAsia="en-US"/>
        </w:rPr>
        <w:t>poskrbeti da so pogodbene obveznosti izvedene in dokumentirane po tehničnih predpisih, standardih in normativih,</w:t>
      </w:r>
    </w:p>
    <w:p w:rsidR="00E7767C" w:rsidRPr="00E7767C" w:rsidRDefault="00E7767C" w:rsidP="00283C22">
      <w:pPr>
        <w:keepNext/>
        <w:keepLines/>
        <w:numPr>
          <w:ilvl w:val="0"/>
          <w:numId w:val="26"/>
        </w:numPr>
        <w:ind w:left="567" w:hanging="283"/>
        <w:contextualSpacing/>
        <w:jc w:val="both"/>
        <w:rPr>
          <w:rFonts w:ascii="Tahoma" w:eastAsia="Frutiger" w:hAnsi="Tahoma" w:cs="Tahoma"/>
          <w:lang w:eastAsia="en-US"/>
        </w:rPr>
      </w:pPr>
      <w:r w:rsidRPr="00E7767C">
        <w:rPr>
          <w:rFonts w:ascii="Tahoma" w:eastAsia="Frutiger" w:hAnsi="Tahoma" w:cs="Tahoma"/>
          <w:lang w:eastAsia="en-US"/>
        </w:rPr>
        <w:t xml:space="preserve">izpolniti vse zahteve naročnika pri izvedbi pogodbenih obveznosti, ki izhajajo iz razpisne dokumentacije </w:t>
      </w:r>
      <w:r>
        <w:rPr>
          <w:rFonts w:ascii="Tahoma" w:eastAsia="Frutiger" w:hAnsi="Tahoma" w:cs="Tahoma"/>
          <w:lang w:eastAsia="en-US"/>
        </w:rPr>
        <w:t>in</w:t>
      </w:r>
      <w:r w:rsidRPr="00E7767C">
        <w:rPr>
          <w:rFonts w:ascii="Tahoma" w:eastAsia="Frutiger" w:hAnsi="Tahoma" w:cs="Tahoma"/>
          <w:lang w:eastAsia="en-US"/>
        </w:rPr>
        <w:t xml:space="preserve"> sprejete ponudbe</w:t>
      </w:r>
      <w:r w:rsidR="00046211">
        <w:rPr>
          <w:rFonts w:ascii="Tahoma" w:eastAsia="Frutiger" w:hAnsi="Tahoma" w:cs="Tahoma"/>
          <w:lang w:eastAsia="en-US"/>
        </w:rPr>
        <w:t xml:space="preserve"> izvajalca</w:t>
      </w:r>
      <w:r w:rsidRPr="00E7767C">
        <w:rPr>
          <w:rFonts w:ascii="Tahoma" w:eastAsia="Frutiger" w:hAnsi="Tahoma" w:cs="Tahoma"/>
          <w:lang w:eastAsia="en-US"/>
        </w:rPr>
        <w:t>,</w:t>
      </w:r>
    </w:p>
    <w:p w:rsidR="00E7767C" w:rsidRPr="00E7767C" w:rsidRDefault="00E7767C" w:rsidP="00283C22">
      <w:pPr>
        <w:keepNext/>
        <w:keepLines/>
        <w:numPr>
          <w:ilvl w:val="0"/>
          <w:numId w:val="26"/>
        </w:numPr>
        <w:ind w:left="567" w:hanging="283"/>
        <w:contextualSpacing/>
        <w:jc w:val="both"/>
        <w:rPr>
          <w:rFonts w:ascii="Tahoma" w:eastAsia="Frutiger" w:hAnsi="Tahoma" w:cs="Tahoma"/>
          <w:lang w:eastAsia="en-US"/>
        </w:rPr>
      </w:pPr>
      <w:r w:rsidRPr="00E7767C">
        <w:rPr>
          <w:rFonts w:ascii="Tahoma" w:eastAsia="Frutiger" w:hAnsi="Tahoma" w:cs="Tahoma"/>
          <w:lang w:eastAsia="en-US"/>
        </w:rPr>
        <w:t>izvesti pogodbene obveznosti  z delavci, strokovno usposobljenimi za opravljanje tovrstnih obveznosti,</w:t>
      </w:r>
    </w:p>
    <w:p w:rsidR="00E7767C" w:rsidRDefault="00E90FDB" w:rsidP="00283C22">
      <w:pPr>
        <w:keepNext/>
        <w:keepLines/>
        <w:numPr>
          <w:ilvl w:val="0"/>
          <w:numId w:val="26"/>
        </w:numPr>
        <w:ind w:left="567" w:hanging="283"/>
        <w:contextualSpacing/>
        <w:jc w:val="both"/>
        <w:rPr>
          <w:rFonts w:ascii="Tahoma" w:eastAsia="Frutiger" w:hAnsi="Tahoma" w:cs="Tahoma"/>
          <w:lang w:eastAsia="en-US"/>
        </w:rPr>
      </w:pPr>
      <w:r w:rsidRPr="004C1F13">
        <w:rPr>
          <w:rFonts w:ascii="Tahoma" w:eastAsia="Frutiger" w:hAnsi="Tahoma" w:cs="Tahoma"/>
          <w:lang w:eastAsia="en-US"/>
        </w:rPr>
        <w:t>med opravljanjem pogodbenih del upošteva</w:t>
      </w:r>
      <w:r w:rsidR="00046211">
        <w:rPr>
          <w:rFonts w:ascii="Tahoma" w:eastAsia="Frutiger" w:hAnsi="Tahoma" w:cs="Tahoma"/>
          <w:lang w:eastAsia="en-US"/>
        </w:rPr>
        <w:t>ti</w:t>
      </w:r>
      <w:r w:rsidRPr="004C1F13">
        <w:rPr>
          <w:rFonts w:ascii="Tahoma" w:eastAsia="Frutiger" w:hAnsi="Tahoma" w:cs="Tahoma"/>
          <w:lang w:eastAsia="en-US"/>
        </w:rPr>
        <w:t xml:space="preserve"> varnostni načrt ter poskrbe</w:t>
      </w:r>
      <w:r w:rsidR="00046211">
        <w:rPr>
          <w:rFonts w:ascii="Tahoma" w:eastAsia="Frutiger" w:hAnsi="Tahoma" w:cs="Tahoma"/>
          <w:lang w:eastAsia="en-US"/>
        </w:rPr>
        <w:t>ti</w:t>
      </w:r>
      <w:r w:rsidRPr="004C1F13">
        <w:rPr>
          <w:rFonts w:ascii="Tahoma" w:eastAsia="Frutiger" w:hAnsi="Tahoma" w:cs="Tahoma"/>
          <w:lang w:eastAsia="en-US"/>
        </w:rPr>
        <w:t xml:space="preserve"> za vse potrebne ukrepe varstva pri delu in varstva pred požarom ter za ustrezno izvajanje teh ukrepov in prevze</w:t>
      </w:r>
      <w:r w:rsidR="00046211">
        <w:rPr>
          <w:rFonts w:ascii="Tahoma" w:eastAsia="Frutiger" w:hAnsi="Tahoma" w:cs="Tahoma"/>
          <w:lang w:eastAsia="en-US"/>
        </w:rPr>
        <w:t>ti</w:t>
      </w:r>
      <w:r w:rsidRPr="004C1F13">
        <w:rPr>
          <w:rFonts w:ascii="Tahoma" w:eastAsia="Frutiger" w:hAnsi="Tahoma" w:cs="Tahoma"/>
          <w:lang w:eastAsia="en-US"/>
        </w:rPr>
        <w:t xml:space="preserve"> polno odgovornost za posledice njihove morebitne opustitve, </w:t>
      </w:r>
    </w:p>
    <w:p w:rsidR="00E7767C" w:rsidRDefault="00E7767C" w:rsidP="00283C22">
      <w:pPr>
        <w:keepNext/>
        <w:keepLines/>
        <w:numPr>
          <w:ilvl w:val="0"/>
          <w:numId w:val="26"/>
        </w:numPr>
        <w:ind w:left="567" w:hanging="283"/>
        <w:contextualSpacing/>
        <w:jc w:val="both"/>
        <w:rPr>
          <w:rFonts w:ascii="Tahoma" w:eastAsia="Frutiger" w:hAnsi="Tahoma" w:cs="Tahoma"/>
          <w:lang w:eastAsia="en-US"/>
        </w:rPr>
      </w:pPr>
      <w:r w:rsidRPr="00E7767C">
        <w:rPr>
          <w:rFonts w:ascii="Tahoma" w:eastAsia="Frutiger" w:hAnsi="Tahoma" w:cs="Tahoma"/>
          <w:lang w:eastAsia="en-US"/>
        </w:rPr>
        <w:t>prevzete obveznosti opraviti vestno in kvalitetno, po pravilih stroke, s skrbnostjo dobrega gospodarstvenika in strokovnjaka,</w:t>
      </w:r>
    </w:p>
    <w:p w:rsidR="00E7767C" w:rsidRDefault="00E7767C" w:rsidP="00283C22">
      <w:pPr>
        <w:keepNext/>
        <w:keepLines/>
        <w:numPr>
          <w:ilvl w:val="0"/>
          <w:numId w:val="26"/>
        </w:numPr>
        <w:ind w:left="567" w:hanging="283"/>
        <w:contextualSpacing/>
        <w:jc w:val="both"/>
        <w:rPr>
          <w:rFonts w:ascii="Tahoma" w:eastAsia="Frutiger" w:hAnsi="Tahoma" w:cs="Tahoma"/>
          <w:lang w:eastAsia="en-US"/>
        </w:rPr>
      </w:pPr>
      <w:r w:rsidRPr="00E7767C">
        <w:rPr>
          <w:rFonts w:ascii="Tahoma" w:eastAsia="Frutiger" w:hAnsi="Tahoma" w:cs="Tahoma"/>
          <w:lang w:eastAsia="en-US"/>
        </w:rPr>
        <w:t>zagotoviti vso potrebno delovno opremo, da bo lahko izpolnil vse svoje pogodbene obveznosti,</w:t>
      </w:r>
    </w:p>
    <w:p w:rsidR="00E7767C" w:rsidRDefault="00E7767C" w:rsidP="00283C22">
      <w:pPr>
        <w:keepNext/>
        <w:keepLines/>
        <w:numPr>
          <w:ilvl w:val="0"/>
          <w:numId w:val="26"/>
        </w:numPr>
        <w:ind w:left="567" w:hanging="283"/>
        <w:contextualSpacing/>
        <w:jc w:val="both"/>
        <w:rPr>
          <w:rFonts w:ascii="Tahoma" w:eastAsia="Frutiger" w:hAnsi="Tahoma" w:cs="Tahoma"/>
          <w:lang w:eastAsia="en-US"/>
        </w:rPr>
      </w:pPr>
      <w:r w:rsidRPr="00E7767C">
        <w:rPr>
          <w:rFonts w:ascii="Tahoma" w:eastAsia="Frutiger" w:hAnsi="Tahoma" w:cs="Tahoma"/>
          <w:lang w:eastAsia="en-US"/>
        </w:rPr>
        <w:t>obvestiti naročnika o nastalih okoliščinah, ki bi lahko vplivale na izpolnitev izvajalčevih obveznosti po tej pogodbi,</w:t>
      </w:r>
    </w:p>
    <w:p w:rsidR="00E7767C" w:rsidRDefault="00E7767C" w:rsidP="00283C22">
      <w:pPr>
        <w:keepNext/>
        <w:keepLines/>
        <w:numPr>
          <w:ilvl w:val="0"/>
          <w:numId w:val="26"/>
        </w:numPr>
        <w:ind w:left="567" w:hanging="283"/>
        <w:contextualSpacing/>
        <w:jc w:val="both"/>
        <w:rPr>
          <w:rFonts w:ascii="Tahoma" w:eastAsia="Frutiger" w:hAnsi="Tahoma" w:cs="Tahoma"/>
          <w:lang w:eastAsia="en-US"/>
        </w:rPr>
      </w:pPr>
      <w:r w:rsidRPr="00E7767C">
        <w:rPr>
          <w:rFonts w:ascii="Tahoma" w:eastAsia="Frutiger" w:hAnsi="Tahoma" w:cs="Tahoma"/>
          <w:lang w:eastAsia="en-US"/>
        </w:rPr>
        <w:t>opremiti delavce z osebno varovalno opremo, z osebnimi zaščitnimi sredstvi in pripomočki glede na nevarnosti za poškodbe, pri čemer mora biti na oblačilu znak (logotip) izvajalca/podizvajalca,</w:t>
      </w:r>
    </w:p>
    <w:p w:rsidR="00E7767C" w:rsidRDefault="00E7767C" w:rsidP="00283C22">
      <w:pPr>
        <w:keepNext/>
        <w:keepLines/>
        <w:numPr>
          <w:ilvl w:val="0"/>
          <w:numId w:val="26"/>
        </w:numPr>
        <w:ind w:left="567" w:hanging="283"/>
        <w:contextualSpacing/>
        <w:jc w:val="both"/>
        <w:rPr>
          <w:rFonts w:ascii="Tahoma" w:eastAsia="Frutiger" w:hAnsi="Tahoma" w:cs="Tahoma"/>
          <w:lang w:eastAsia="en-US"/>
        </w:rPr>
      </w:pPr>
      <w:r w:rsidRPr="00E7767C">
        <w:rPr>
          <w:rFonts w:ascii="Tahoma" w:eastAsia="Frutiger" w:hAnsi="Tahoma" w:cs="Tahoma"/>
          <w:lang w:eastAsia="en-US"/>
        </w:rPr>
        <w:t xml:space="preserve">sproti odpravljati vse pomanjkljivosti, na katere bo opozoril naročnik,  </w:t>
      </w:r>
    </w:p>
    <w:p w:rsidR="00E7767C" w:rsidRPr="00E7767C" w:rsidRDefault="00E7767C" w:rsidP="00283C22">
      <w:pPr>
        <w:keepNext/>
        <w:keepLines/>
        <w:numPr>
          <w:ilvl w:val="0"/>
          <w:numId w:val="26"/>
        </w:numPr>
        <w:ind w:left="567" w:hanging="283"/>
        <w:contextualSpacing/>
        <w:jc w:val="both"/>
        <w:rPr>
          <w:rFonts w:ascii="Tahoma" w:eastAsia="Frutiger" w:hAnsi="Tahoma" w:cs="Tahoma"/>
          <w:lang w:eastAsia="en-US"/>
        </w:rPr>
      </w:pPr>
      <w:r w:rsidRPr="00E7767C">
        <w:rPr>
          <w:rFonts w:ascii="Tahoma" w:eastAsia="Frutiger" w:hAnsi="Tahoma" w:cs="Tahoma"/>
          <w:lang w:eastAsia="en-US"/>
        </w:rPr>
        <w:t>poravnati vso morebitno nastalo škodo, ki bi jo med izvajanjem pogodbenih obveznosti povzročil na objektu, na napravah naročnika ali tretjim osebam,</w:t>
      </w:r>
    </w:p>
    <w:p w:rsidR="00CC52D1" w:rsidRPr="004C1F13" w:rsidRDefault="00E7767C" w:rsidP="00283C22">
      <w:pPr>
        <w:keepNext/>
        <w:keepLines/>
        <w:numPr>
          <w:ilvl w:val="0"/>
          <w:numId w:val="26"/>
        </w:numPr>
        <w:ind w:left="567" w:hanging="283"/>
        <w:contextualSpacing/>
        <w:jc w:val="both"/>
        <w:rPr>
          <w:rFonts w:ascii="Tahoma" w:eastAsia="Frutiger" w:hAnsi="Tahoma" w:cs="Tahoma"/>
          <w:lang w:eastAsia="en-US"/>
        </w:rPr>
      </w:pPr>
      <w:r>
        <w:rPr>
          <w:rFonts w:ascii="Tahoma" w:eastAsia="Frutiger" w:hAnsi="Tahoma" w:cs="Tahoma"/>
          <w:lang w:eastAsia="en-US"/>
        </w:rPr>
        <w:t xml:space="preserve">zagotoviti, da je </w:t>
      </w:r>
      <w:r w:rsidR="00CC52D1">
        <w:rPr>
          <w:rFonts w:ascii="Tahoma" w:eastAsia="Frutiger" w:hAnsi="Tahoma" w:cs="Tahoma"/>
          <w:lang w:eastAsia="en-US"/>
        </w:rPr>
        <w:t xml:space="preserve">vodja </w:t>
      </w:r>
      <w:r>
        <w:rPr>
          <w:rFonts w:ascii="Tahoma" w:eastAsia="Frutiger" w:hAnsi="Tahoma" w:cs="Tahoma"/>
          <w:lang w:eastAsia="en-US"/>
        </w:rPr>
        <w:t>del</w:t>
      </w:r>
      <w:r w:rsidR="00CC52D1">
        <w:rPr>
          <w:rFonts w:ascii="Tahoma" w:eastAsia="Frutiger" w:hAnsi="Tahoma" w:cs="Tahoma"/>
          <w:lang w:eastAsia="en-US"/>
        </w:rPr>
        <w:t xml:space="preserve"> dnevno prisoten na </w:t>
      </w:r>
      <w:r>
        <w:rPr>
          <w:rFonts w:ascii="Tahoma" w:eastAsia="Frutiger" w:hAnsi="Tahoma" w:cs="Tahoma"/>
          <w:lang w:eastAsia="en-US"/>
        </w:rPr>
        <w:t>delovišču</w:t>
      </w:r>
      <w:r w:rsidR="00CC52D1">
        <w:rPr>
          <w:rFonts w:ascii="Tahoma" w:eastAsia="Frutiger" w:hAnsi="Tahoma" w:cs="Tahoma"/>
          <w:lang w:eastAsia="en-US"/>
        </w:rPr>
        <w:t>,</w:t>
      </w:r>
    </w:p>
    <w:p w:rsidR="00E90FDB" w:rsidRPr="004C1F13" w:rsidRDefault="00E90FDB" w:rsidP="00283C22">
      <w:pPr>
        <w:keepNext/>
        <w:keepLines/>
        <w:numPr>
          <w:ilvl w:val="0"/>
          <w:numId w:val="26"/>
        </w:numPr>
        <w:ind w:left="567" w:hanging="283"/>
        <w:contextualSpacing/>
        <w:jc w:val="both"/>
        <w:rPr>
          <w:rFonts w:ascii="Tahoma" w:eastAsia="Frutiger" w:hAnsi="Tahoma" w:cs="Tahoma"/>
          <w:lang w:eastAsia="en-US"/>
        </w:rPr>
      </w:pPr>
      <w:r w:rsidRPr="004C1F13">
        <w:rPr>
          <w:rFonts w:ascii="Tahoma" w:eastAsia="Frutiger" w:hAnsi="Tahoma" w:cs="Tahoma"/>
          <w:lang w:eastAsia="en-US"/>
        </w:rPr>
        <w:t>izvaja</w:t>
      </w:r>
      <w:r w:rsidR="00E7767C">
        <w:rPr>
          <w:rFonts w:ascii="Tahoma" w:eastAsia="Frutiger" w:hAnsi="Tahoma" w:cs="Tahoma"/>
          <w:lang w:eastAsia="en-US"/>
        </w:rPr>
        <w:t>ti</w:t>
      </w:r>
      <w:r w:rsidRPr="004C1F13">
        <w:rPr>
          <w:rFonts w:ascii="Tahoma" w:eastAsia="Frutiger" w:hAnsi="Tahoma" w:cs="Tahoma"/>
          <w:lang w:eastAsia="en-US"/>
        </w:rPr>
        <w:t xml:space="preserve"> na </w:t>
      </w:r>
      <w:r w:rsidR="00E7767C">
        <w:rPr>
          <w:rFonts w:ascii="Tahoma" w:eastAsia="Frutiger" w:hAnsi="Tahoma" w:cs="Tahoma"/>
          <w:lang w:eastAsia="en-US"/>
        </w:rPr>
        <w:t>delovišču</w:t>
      </w:r>
      <w:r w:rsidR="00E7767C" w:rsidRPr="004C1F13">
        <w:rPr>
          <w:rFonts w:ascii="Tahoma" w:eastAsia="Frutiger" w:hAnsi="Tahoma" w:cs="Tahoma"/>
          <w:lang w:eastAsia="en-US"/>
        </w:rPr>
        <w:t xml:space="preserve"> </w:t>
      </w:r>
      <w:r w:rsidRPr="004C1F13">
        <w:rPr>
          <w:rFonts w:ascii="Tahoma" w:eastAsia="Frutiger" w:hAnsi="Tahoma" w:cs="Tahoma"/>
          <w:lang w:eastAsia="en-US"/>
        </w:rPr>
        <w:t>varnostne ukrepe po veljavni zakonodaji tako za delavce, naprave in material ter za vse mimoidoče,</w:t>
      </w:r>
    </w:p>
    <w:p w:rsidR="00E90FDB" w:rsidRPr="004C1F13" w:rsidRDefault="00E7767C" w:rsidP="00283C22">
      <w:pPr>
        <w:keepNext/>
        <w:keepLines/>
        <w:numPr>
          <w:ilvl w:val="0"/>
          <w:numId w:val="27"/>
        </w:numPr>
        <w:tabs>
          <w:tab w:val="left" w:pos="0"/>
          <w:tab w:val="left" w:pos="567"/>
          <w:tab w:val="left" w:pos="1276"/>
        </w:tabs>
        <w:ind w:left="567" w:hanging="283"/>
        <w:contextualSpacing/>
        <w:jc w:val="both"/>
        <w:rPr>
          <w:rFonts w:ascii="Tahoma" w:eastAsia="Frutiger" w:hAnsi="Tahoma" w:cs="Tahoma"/>
          <w:lang w:eastAsia="en-US"/>
        </w:rPr>
      </w:pPr>
      <w:r>
        <w:rPr>
          <w:rFonts w:ascii="Tahoma" w:eastAsia="Frutiger" w:hAnsi="Tahoma" w:cs="Tahoma"/>
          <w:lang w:eastAsia="en-US"/>
        </w:rPr>
        <w:t>po zaključku del očistiti delovišče.</w:t>
      </w:r>
    </w:p>
    <w:p w:rsidR="00E90FDB" w:rsidRPr="004C1F13" w:rsidRDefault="00E90FDB" w:rsidP="002F4A49">
      <w:pPr>
        <w:keepNext/>
        <w:keepLines/>
        <w:tabs>
          <w:tab w:val="left" w:pos="0"/>
          <w:tab w:val="left" w:pos="567"/>
          <w:tab w:val="left" w:pos="851"/>
        </w:tabs>
        <w:jc w:val="both"/>
        <w:rPr>
          <w:rFonts w:ascii="Tahoma" w:eastAsia="Frutiger" w:hAnsi="Tahoma" w:cs="Tahoma"/>
          <w:lang w:eastAsia="en-US"/>
        </w:rPr>
      </w:pPr>
    </w:p>
    <w:p w:rsidR="00E90FDB" w:rsidRPr="004C1F13" w:rsidRDefault="00E90FDB" w:rsidP="002F4A49">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Stroški vseh obveznosti izvajalca, ki so navedene v tem členu pogodbe, so zajeti v pogodbeni ceni. Izvajalec nima pravice zahtevati dodatnega plačila za navedene obveznosti.</w:t>
      </w:r>
    </w:p>
    <w:p w:rsidR="005455A5" w:rsidRPr="005455A5" w:rsidRDefault="005455A5" w:rsidP="001A2113">
      <w:pPr>
        <w:keepNext/>
        <w:keepLines/>
        <w:contextualSpacing/>
        <w:jc w:val="both"/>
        <w:rPr>
          <w:rFonts w:ascii="Tahoma" w:eastAsia="Frutiger" w:hAnsi="Tahoma" w:cs="Tahoma"/>
          <w:lang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ROKI</w:t>
      </w:r>
    </w:p>
    <w:p w:rsidR="009A2A2E" w:rsidRPr="004C1F13" w:rsidRDefault="009A2A2E" w:rsidP="002F4A49">
      <w:pPr>
        <w:pStyle w:val="Odstavekseznama"/>
        <w:keepNext/>
        <w:keepLines/>
        <w:ind w:left="426"/>
        <w:rPr>
          <w:rFonts w:ascii="Tahoma" w:eastAsia="Frutiger" w:hAnsi="Tahoma" w:cs="Tahoma"/>
          <w:b/>
          <w:lang w:eastAsia="en-US"/>
        </w:rPr>
      </w:pPr>
    </w:p>
    <w:p w:rsidR="00E90FDB" w:rsidRPr="009A2A2E"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rsidR="009A2A2E" w:rsidRDefault="009A2A2E" w:rsidP="002F4A49">
      <w:pPr>
        <w:keepNext/>
        <w:keepLines/>
        <w:tabs>
          <w:tab w:val="left" w:pos="0"/>
          <w:tab w:val="left" w:pos="567"/>
          <w:tab w:val="left" w:pos="851"/>
        </w:tabs>
        <w:jc w:val="both"/>
        <w:rPr>
          <w:rFonts w:ascii="Tahoma" w:eastAsia="Frutiger" w:hAnsi="Tahoma" w:cs="Tahoma"/>
          <w:lang w:eastAsia="en-US"/>
        </w:rPr>
      </w:pPr>
    </w:p>
    <w:p w:rsidR="00B0326A" w:rsidRPr="003B6B77" w:rsidRDefault="00B0326A" w:rsidP="00B0326A">
      <w:pPr>
        <w:keepNext/>
        <w:keepLines/>
        <w:jc w:val="both"/>
        <w:rPr>
          <w:rFonts w:ascii="Tahoma" w:hAnsi="Tahoma" w:cs="Tahoma"/>
        </w:rPr>
      </w:pPr>
      <w:r>
        <w:rPr>
          <w:rFonts w:ascii="Tahoma" w:hAnsi="Tahoma" w:cs="Tahoma"/>
        </w:rPr>
        <w:t xml:space="preserve">Izvajalec </w:t>
      </w:r>
      <w:r w:rsidRPr="003B6B77">
        <w:rPr>
          <w:rFonts w:ascii="Tahoma" w:hAnsi="Tahoma" w:cs="Tahoma"/>
        </w:rPr>
        <w:t xml:space="preserve">je dolžan </w:t>
      </w:r>
      <w:r>
        <w:rPr>
          <w:rFonts w:ascii="Tahoma" w:hAnsi="Tahoma" w:cs="Tahoma"/>
        </w:rPr>
        <w:t>dobaviti in zmontirati opremo na lokacij</w:t>
      </w:r>
      <w:r w:rsidR="00BC30F0">
        <w:rPr>
          <w:rFonts w:ascii="Tahoma" w:hAnsi="Tahoma" w:cs="Tahoma"/>
        </w:rPr>
        <w:t>i</w:t>
      </w:r>
      <w:r>
        <w:rPr>
          <w:rFonts w:ascii="Tahoma" w:hAnsi="Tahoma" w:cs="Tahoma"/>
        </w:rPr>
        <w:t xml:space="preserve"> naročnika, CČN Ljubljana, Cesta v Prod 100</w:t>
      </w:r>
      <w:r w:rsidRPr="003B6B77">
        <w:rPr>
          <w:rFonts w:ascii="Tahoma" w:hAnsi="Tahoma" w:cs="Tahoma"/>
        </w:rPr>
        <w:t>, 1000 Ljubljana</w:t>
      </w:r>
      <w:r>
        <w:rPr>
          <w:rFonts w:ascii="Tahoma" w:hAnsi="Tahoma" w:cs="Tahoma"/>
        </w:rPr>
        <w:t xml:space="preserve"> (v nadaljevanju: lokacija naročnika)</w:t>
      </w:r>
      <w:r w:rsidRPr="003B6B77">
        <w:rPr>
          <w:rFonts w:ascii="Tahoma" w:hAnsi="Tahoma" w:cs="Tahoma"/>
        </w:rPr>
        <w:t>.</w:t>
      </w:r>
    </w:p>
    <w:p w:rsidR="00B0326A" w:rsidRPr="00820517" w:rsidRDefault="00B0326A" w:rsidP="00B0326A">
      <w:pPr>
        <w:keepNext/>
        <w:keepLines/>
        <w:widowControl w:val="0"/>
        <w:jc w:val="both"/>
        <w:rPr>
          <w:rFonts w:ascii="Tahoma" w:hAnsi="Tahoma" w:cs="Tahoma"/>
        </w:rPr>
      </w:pPr>
    </w:p>
    <w:p w:rsidR="00B0326A" w:rsidRPr="009E0BB6" w:rsidRDefault="00B0326A" w:rsidP="00B0326A">
      <w:pPr>
        <w:keepNext/>
        <w:keepLines/>
        <w:widowControl w:val="0"/>
        <w:jc w:val="both"/>
        <w:rPr>
          <w:rFonts w:ascii="Tahoma" w:hAnsi="Tahoma" w:cs="Tahoma"/>
        </w:rPr>
      </w:pPr>
      <w:r>
        <w:rPr>
          <w:rFonts w:ascii="Tahoma" w:hAnsi="Tahoma" w:cs="Tahoma"/>
        </w:rPr>
        <w:t>Izvajalec</w:t>
      </w:r>
      <w:r w:rsidRPr="009E0BB6">
        <w:rPr>
          <w:rFonts w:ascii="Tahoma" w:hAnsi="Tahoma" w:cs="Tahoma"/>
        </w:rPr>
        <w:t xml:space="preserve"> </w:t>
      </w:r>
      <w:r>
        <w:rPr>
          <w:rFonts w:ascii="Tahoma" w:hAnsi="Tahoma" w:cs="Tahoma"/>
        </w:rPr>
        <w:t>mora</w:t>
      </w:r>
      <w:r w:rsidRPr="009E0BB6">
        <w:rPr>
          <w:rFonts w:ascii="Tahoma" w:hAnsi="Tahoma" w:cs="Tahoma"/>
        </w:rPr>
        <w:t>:</w:t>
      </w:r>
    </w:p>
    <w:p w:rsidR="00C1646B" w:rsidRPr="009E0BB6" w:rsidRDefault="00C1646B" w:rsidP="00C1646B">
      <w:pPr>
        <w:keepNext/>
        <w:keepLines/>
        <w:widowControl w:val="0"/>
        <w:numPr>
          <w:ilvl w:val="0"/>
          <w:numId w:val="37"/>
        </w:numPr>
        <w:ind w:left="284" w:hanging="284"/>
        <w:jc w:val="both"/>
        <w:rPr>
          <w:rFonts w:ascii="Tahoma" w:hAnsi="Tahoma" w:cs="Tahoma"/>
        </w:rPr>
      </w:pPr>
      <w:r w:rsidRPr="009E0BB6">
        <w:rPr>
          <w:rFonts w:ascii="Tahoma" w:hAnsi="Tahoma" w:cs="Tahoma"/>
        </w:rPr>
        <w:t xml:space="preserve">izdelati </w:t>
      </w:r>
      <w:r>
        <w:rPr>
          <w:rFonts w:ascii="Tahoma" w:hAnsi="Tahoma" w:cs="Tahoma"/>
        </w:rPr>
        <w:t xml:space="preserve">PZI </w:t>
      </w:r>
      <w:r w:rsidRPr="009E0BB6">
        <w:rPr>
          <w:rFonts w:ascii="Tahoma" w:hAnsi="Tahoma" w:cs="Tahoma"/>
        </w:rPr>
        <w:t>dokumentacijo</w:t>
      </w:r>
      <w:r>
        <w:rPr>
          <w:rFonts w:ascii="Tahoma" w:hAnsi="Tahoma" w:cs="Tahoma"/>
        </w:rPr>
        <w:t xml:space="preserve"> </w:t>
      </w:r>
      <w:r w:rsidRPr="00FC5C76">
        <w:rPr>
          <w:rFonts w:ascii="Tahoma" w:hAnsi="Tahoma" w:cs="Tahoma"/>
        </w:rPr>
        <w:t>za strojno in elektro opremo</w:t>
      </w:r>
      <w:r w:rsidRPr="009E0BB6">
        <w:rPr>
          <w:rFonts w:ascii="Tahoma" w:hAnsi="Tahoma" w:cs="Tahoma"/>
        </w:rPr>
        <w:t xml:space="preserve"> najkasneje v roku deset</w:t>
      </w:r>
      <w:r w:rsidR="00046211">
        <w:rPr>
          <w:rFonts w:ascii="Tahoma" w:hAnsi="Tahoma" w:cs="Tahoma"/>
        </w:rPr>
        <w:t>ih</w:t>
      </w:r>
      <w:r w:rsidR="0051266F">
        <w:rPr>
          <w:rFonts w:ascii="Tahoma" w:hAnsi="Tahoma" w:cs="Tahoma"/>
        </w:rPr>
        <w:t xml:space="preserve"> (10)</w:t>
      </w:r>
      <w:r w:rsidRPr="009E0BB6">
        <w:rPr>
          <w:rFonts w:ascii="Tahoma" w:hAnsi="Tahoma" w:cs="Tahoma"/>
        </w:rPr>
        <w:t xml:space="preserve"> koledarskih dni od </w:t>
      </w:r>
      <w:r>
        <w:rPr>
          <w:rFonts w:ascii="Tahoma" w:hAnsi="Tahoma" w:cs="Tahoma"/>
        </w:rPr>
        <w:t>sklenitve</w:t>
      </w:r>
      <w:r w:rsidRPr="009E0BB6">
        <w:rPr>
          <w:rFonts w:ascii="Tahoma" w:hAnsi="Tahoma" w:cs="Tahoma"/>
        </w:rPr>
        <w:t xml:space="preserve"> pogodbe</w:t>
      </w:r>
      <w:r>
        <w:rPr>
          <w:rFonts w:ascii="Tahoma" w:hAnsi="Tahoma" w:cs="Tahoma"/>
        </w:rPr>
        <w:t xml:space="preserve"> </w:t>
      </w:r>
      <w:r w:rsidRPr="00FC5C76">
        <w:rPr>
          <w:rFonts w:ascii="Tahoma" w:hAnsi="Tahoma" w:cs="Tahoma"/>
        </w:rPr>
        <w:t>in jo preda</w:t>
      </w:r>
      <w:r>
        <w:rPr>
          <w:rFonts w:ascii="Tahoma" w:hAnsi="Tahoma" w:cs="Tahoma"/>
        </w:rPr>
        <w:t>ti</w:t>
      </w:r>
      <w:r w:rsidRPr="00FC5C76">
        <w:rPr>
          <w:rFonts w:ascii="Tahoma" w:hAnsi="Tahoma" w:cs="Tahoma"/>
        </w:rPr>
        <w:t xml:space="preserve"> v pregled naročniku</w:t>
      </w:r>
      <w:r>
        <w:rPr>
          <w:rFonts w:ascii="Tahoma" w:hAnsi="Tahoma" w:cs="Tahoma"/>
        </w:rPr>
        <w:t xml:space="preserve">; naročnik jo v </w:t>
      </w:r>
      <w:r w:rsidR="0051266F">
        <w:rPr>
          <w:rFonts w:ascii="Tahoma" w:hAnsi="Tahoma" w:cs="Tahoma"/>
        </w:rPr>
        <w:t xml:space="preserve">roku petih (5) </w:t>
      </w:r>
      <w:r w:rsidRPr="00FC5C76">
        <w:rPr>
          <w:rFonts w:ascii="Tahoma" w:hAnsi="Tahoma" w:cs="Tahoma"/>
        </w:rPr>
        <w:t xml:space="preserve">koledarskih dni </w:t>
      </w:r>
      <w:r w:rsidR="00046211">
        <w:rPr>
          <w:rFonts w:ascii="Tahoma" w:hAnsi="Tahoma" w:cs="Tahoma"/>
        </w:rPr>
        <w:t xml:space="preserve">od prejema </w:t>
      </w:r>
      <w:r w:rsidRPr="00FC5C76">
        <w:rPr>
          <w:rFonts w:ascii="Tahoma" w:hAnsi="Tahoma" w:cs="Tahoma"/>
        </w:rPr>
        <w:t>potrdi ali zavrne s pripombami</w:t>
      </w:r>
      <w:r>
        <w:rPr>
          <w:rFonts w:ascii="Tahoma" w:hAnsi="Tahoma" w:cs="Tahoma"/>
        </w:rPr>
        <w:t>; izvajalec</w:t>
      </w:r>
      <w:r w:rsidRPr="00D21A21">
        <w:rPr>
          <w:rFonts w:ascii="Tahoma" w:hAnsi="Tahoma" w:cs="Tahoma"/>
        </w:rPr>
        <w:t xml:space="preserve"> je dolžan upoštevati pripombe naročnika in dokumentacijo dopolniti oz. popraviti</w:t>
      </w:r>
      <w:r>
        <w:rPr>
          <w:rFonts w:ascii="Tahoma" w:hAnsi="Tahoma" w:cs="Tahoma"/>
        </w:rPr>
        <w:t xml:space="preserve"> ter dopolnjeno oz. popravljeno PZI dokumentacijo predložiti naročniku v ponovni pregled v roku </w:t>
      </w:r>
      <w:r w:rsidRPr="001D23ED">
        <w:rPr>
          <w:rFonts w:ascii="Tahoma" w:hAnsi="Tahoma" w:cs="Tahoma"/>
          <w:color w:val="000000" w:themeColor="text1"/>
        </w:rPr>
        <w:t>treh (3) delovnih dni</w:t>
      </w:r>
      <w:r w:rsidR="00046211">
        <w:rPr>
          <w:rFonts w:ascii="Tahoma" w:hAnsi="Tahoma" w:cs="Tahoma"/>
          <w:color w:val="000000" w:themeColor="text1"/>
        </w:rPr>
        <w:t xml:space="preserve"> </w:t>
      </w:r>
      <w:r w:rsidR="00E47833">
        <w:rPr>
          <w:rFonts w:ascii="Tahoma" w:hAnsi="Tahoma" w:cs="Tahoma"/>
          <w:color w:val="000000" w:themeColor="text1"/>
        </w:rPr>
        <w:t>od prejema pripomb s strani naročnika</w:t>
      </w:r>
      <w:r>
        <w:rPr>
          <w:rFonts w:ascii="Tahoma" w:hAnsi="Tahoma" w:cs="Tahoma"/>
        </w:rPr>
        <w:t>;</w:t>
      </w:r>
    </w:p>
    <w:p w:rsidR="00C1646B" w:rsidRPr="009E0BB6" w:rsidRDefault="00C1646B" w:rsidP="00C1646B">
      <w:pPr>
        <w:keepNext/>
        <w:keepLines/>
        <w:widowControl w:val="0"/>
        <w:numPr>
          <w:ilvl w:val="0"/>
          <w:numId w:val="37"/>
        </w:numPr>
        <w:ind w:left="284" w:hanging="284"/>
        <w:jc w:val="both"/>
        <w:rPr>
          <w:rFonts w:ascii="Tahoma" w:hAnsi="Tahoma" w:cs="Tahoma"/>
        </w:rPr>
      </w:pPr>
      <w:r w:rsidRPr="009E0BB6">
        <w:rPr>
          <w:rFonts w:ascii="Tahoma" w:hAnsi="Tahoma" w:cs="Tahoma"/>
        </w:rPr>
        <w:t>izvesti tovarnišk</w:t>
      </w:r>
      <w:r>
        <w:rPr>
          <w:rFonts w:ascii="Tahoma" w:hAnsi="Tahoma" w:cs="Tahoma"/>
        </w:rPr>
        <w:t>i preizkus</w:t>
      </w:r>
      <w:r w:rsidRPr="00944142">
        <w:rPr>
          <w:rFonts w:ascii="Arial" w:hAnsi="Arial" w:cs="Arial"/>
          <w:sz w:val="22"/>
          <w:szCs w:val="22"/>
        </w:rPr>
        <w:t xml:space="preserve"> </w:t>
      </w:r>
      <w:r w:rsidRPr="005E6435">
        <w:rPr>
          <w:rFonts w:ascii="Tahoma" w:hAnsi="Tahoma" w:cs="Tahoma"/>
        </w:rPr>
        <w:t xml:space="preserve">diesel </w:t>
      </w:r>
      <w:r w:rsidRPr="00944142">
        <w:rPr>
          <w:rFonts w:ascii="Tahoma" w:hAnsi="Tahoma" w:cs="Tahoma"/>
        </w:rPr>
        <w:t xml:space="preserve">agregata </w:t>
      </w:r>
      <w:r>
        <w:rPr>
          <w:rFonts w:ascii="Tahoma" w:hAnsi="Tahoma" w:cs="Tahoma"/>
        </w:rPr>
        <w:t>(</w:t>
      </w:r>
      <w:r w:rsidRPr="00944142">
        <w:rPr>
          <w:rFonts w:ascii="Tahoma" w:hAnsi="Tahoma" w:cs="Tahoma"/>
        </w:rPr>
        <w:t xml:space="preserve">pred </w:t>
      </w:r>
      <w:r>
        <w:rPr>
          <w:rFonts w:ascii="Tahoma" w:hAnsi="Tahoma" w:cs="Tahoma"/>
        </w:rPr>
        <w:t>dobavo na lokacijo naročnika)</w:t>
      </w:r>
      <w:r w:rsidRPr="00944142">
        <w:rPr>
          <w:rFonts w:ascii="Tahoma" w:hAnsi="Tahoma" w:cs="Tahoma"/>
        </w:rPr>
        <w:t xml:space="preserve"> z obremenitvijo do maksimalne moči</w:t>
      </w:r>
      <w:r>
        <w:rPr>
          <w:rFonts w:ascii="Tahoma" w:hAnsi="Tahoma" w:cs="Tahoma"/>
        </w:rPr>
        <w:t xml:space="preserve"> ob prisotnosti predstavnikov naročnika</w:t>
      </w:r>
      <w:r w:rsidRPr="009E0BB6">
        <w:rPr>
          <w:rFonts w:ascii="Tahoma" w:hAnsi="Tahoma" w:cs="Tahoma"/>
        </w:rPr>
        <w:t xml:space="preserve"> ter </w:t>
      </w:r>
      <w:r>
        <w:rPr>
          <w:rFonts w:ascii="Tahoma" w:hAnsi="Tahoma" w:cs="Tahoma"/>
        </w:rPr>
        <w:t>dobaviti</w:t>
      </w:r>
      <w:r w:rsidRPr="009E0BB6">
        <w:rPr>
          <w:rFonts w:ascii="Tahoma" w:hAnsi="Tahoma" w:cs="Tahoma"/>
        </w:rPr>
        <w:t xml:space="preserve"> </w:t>
      </w:r>
      <w:r>
        <w:rPr>
          <w:rFonts w:ascii="Tahoma" w:hAnsi="Tahoma" w:cs="Tahoma"/>
        </w:rPr>
        <w:t>opremo</w:t>
      </w:r>
      <w:r w:rsidRPr="009E0BB6">
        <w:rPr>
          <w:rFonts w:ascii="Tahoma" w:hAnsi="Tahoma" w:cs="Tahoma"/>
        </w:rPr>
        <w:t xml:space="preserve"> na objekt naročnika najkasneje v roku </w:t>
      </w:r>
      <w:r>
        <w:rPr>
          <w:rFonts w:ascii="Tahoma" w:hAnsi="Tahoma" w:cs="Tahoma"/>
        </w:rPr>
        <w:t>sedem</w:t>
      </w:r>
      <w:r w:rsidRPr="009E0BB6">
        <w:rPr>
          <w:rFonts w:ascii="Tahoma" w:hAnsi="Tahoma" w:cs="Tahoma"/>
        </w:rPr>
        <w:t>deset</w:t>
      </w:r>
      <w:r w:rsidR="00EA4157">
        <w:rPr>
          <w:rFonts w:ascii="Tahoma" w:hAnsi="Tahoma" w:cs="Tahoma"/>
        </w:rPr>
        <w:t>ih</w:t>
      </w:r>
      <w:r w:rsidR="0051266F">
        <w:rPr>
          <w:rFonts w:ascii="Tahoma" w:hAnsi="Tahoma" w:cs="Tahoma"/>
        </w:rPr>
        <w:t xml:space="preserve"> (70)</w:t>
      </w:r>
      <w:r w:rsidRPr="009E0BB6">
        <w:rPr>
          <w:rFonts w:ascii="Tahoma" w:hAnsi="Tahoma" w:cs="Tahoma"/>
        </w:rPr>
        <w:t xml:space="preserve"> koledarskih dni od </w:t>
      </w:r>
      <w:r>
        <w:rPr>
          <w:rFonts w:ascii="Tahoma" w:hAnsi="Tahoma" w:cs="Tahoma"/>
        </w:rPr>
        <w:t xml:space="preserve">sklenitve pogodbe, </w:t>
      </w:r>
    </w:p>
    <w:p w:rsidR="00C1646B" w:rsidRDefault="00C1646B" w:rsidP="00C1646B">
      <w:pPr>
        <w:keepNext/>
        <w:keepLines/>
        <w:widowControl w:val="0"/>
        <w:numPr>
          <w:ilvl w:val="0"/>
          <w:numId w:val="37"/>
        </w:numPr>
        <w:ind w:left="284" w:hanging="284"/>
        <w:jc w:val="both"/>
        <w:rPr>
          <w:rFonts w:ascii="Tahoma" w:hAnsi="Tahoma" w:cs="Tahoma"/>
        </w:rPr>
      </w:pPr>
      <w:r w:rsidRPr="00944DC6">
        <w:rPr>
          <w:rFonts w:ascii="Tahoma" w:hAnsi="Tahoma" w:cs="Tahoma"/>
        </w:rPr>
        <w:lastRenderedPageBreak/>
        <w:t xml:space="preserve">izvesti demontažo obstoječe opreme in montažo, priklop in zagon nove opreme na objektu naročnika najkasneje v roku </w:t>
      </w:r>
      <w:r>
        <w:rPr>
          <w:rFonts w:ascii="Tahoma" w:hAnsi="Tahoma" w:cs="Tahoma"/>
        </w:rPr>
        <w:t>pe</w:t>
      </w:r>
      <w:r w:rsidR="00CD5783">
        <w:rPr>
          <w:rFonts w:ascii="Tahoma" w:hAnsi="Tahoma" w:cs="Tahoma"/>
        </w:rPr>
        <w:t>tih (5)</w:t>
      </w:r>
      <w:r w:rsidRPr="00944DC6">
        <w:rPr>
          <w:rFonts w:ascii="Tahoma" w:hAnsi="Tahoma" w:cs="Tahoma"/>
        </w:rPr>
        <w:t xml:space="preserve"> koledarskih dni od </w:t>
      </w:r>
      <w:r>
        <w:rPr>
          <w:rFonts w:ascii="Tahoma" w:hAnsi="Tahoma" w:cs="Tahoma"/>
        </w:rPr>
        <w:t>dobave</w:t>
      </w:r>
      <w:r w:rsidRPr="00944DC6">
        <w:rPr>
          <w:rFonts w:ascii="Tahoma" w:hAnsi="Tahoma" w:cs="Tahoma"/>
        </w:rPr>
        <w:t xml:space="preserve"> opreme</w:t>
      </w:r>
      <w:r>
        <w:rPr>
          <w:rFonts w:ascii="Tahoma" w:hAnsi="Tahoma" w:cs="Tahoma"/>
        </w:rPr>
        <w:t xml:space="preserve"> na lokaciji naročnika</w:t>
      </w:r>
      <w:r w:rsidRPr="00944DC6">
        <w:rPr>
          <w:rFonts w:ascii="Tahoma" w:hAnsi="Tahoma" w:cs="Tahoma"/>
        </w:rPr>
        <w:t xml:space="preserve"> ter izvesti vse potrebne preizkuse in meritve; </w:t>
      </w:r>
      <w:r>
        <w:rPr>
          <w:rFonts w:ascii="Tahoma" w:hAnsi="Tahoma" w:cs="Tahoma"/>
        </w:rPr>
        <w:t>izvajalec</w:t>
      </w:r>
      <w:r w:rsidRPr="00944DC6">
        <w:rPr>
          <w:rFonts w:ascii="Tahoma" w:hAnsi="Tahoma" w:cs="Tahoma"/>
        </w:rPr>
        <w:t xml:space="preserve"> mora pred </w:t>
      </w:r>
      <w:r>
        <w:rPr>
          <w:rFonts w:ascii="Tahoma" w:hAnsi="Tahoma" w:cs="Tahoma"/>
        </w:rPr>
        <w:t>de</w:t>
      </w:r>
      <w:r w:rsidRPr="00944DC6">
        <w:rPr>
          <w:rFonts w:ascii="Tahoma" w:hAnsi="Tahoma" w:cs="Tahoma"/>
        </w:rPr>
        <w:t>montažo</w:t>
      </w:r>
      <w:r>
        <w:rPr>
          <w:rFonts w:ascii="Tahoma" w:hAnsi="Tahoma" w:cs="Tahoma"/>
        </w:rPr>
        <w:t xml:space="preserve"> obstoječega diesel agregata</w:t>
      </w:r>
      <w:r w:rsidRPr="00944DC6">
        <w:rPr>
          <w:rFonts w:ascii="Tahoma" w:hAnsi="Tahoma" w:cs="Tahoma"/>
        </w:rPr>
        <w:t xml:space="preserve"> predati naročniku </w:t>
      </w:r>
      <w:r w:rsidRPr="00835EB8">
        <w:rPr>
          <w:rFonts w:ascii="Tahoma" w:hAnsi="Tahoma" w:cs="Tahoma"/>
        </w:rPr>
        <w:t xml:space="preserve">plan </w:t>
      </w:r>
      <w:r w:rsidR="009E6AE2" w:rsidRPr="00835EB8">
        <w:rPr>
          <w:rFonts w:ascii="Tahoma" w:hAnsi="Tahoma" w:cs="Tahoma"/>
        </w:rPr>
        <w:t xml:space="preserve">demontaže in </w:t>
      </w:r>
      <w:r w:rsidRPr="00835EB8">
        <w:rPr>
          <w:rFonts w:ascii="Tahoma" w:hAnsi="Tahoma" w:cs="Tahoma"/>
        </w:rPr>
        <w:t>montaže</w:t>
      </w:r>
      <w:r w:rsidR="00771BE4" w:rsidRPr="00835EB8">
        <w:rPr>
          <w:rFonts w:ascii="Tahoma" w:hAnsi="Tahoma" w:cs="Tahoma"/>
        </w:rPr>
        <w:t>.</w:t>
      </w:r>
      <w:r w:rsidRPr="00835EB8">
        <w:rPr>
          <w:rFonts w:ascii="Tahoma" w:hAnsi="Tahoma" w:cs="Tahoma"/>
        </w:rPr>
        <w:t xml:space="preserve"> </w:t>
      </w:r>
      <w:r w:rsidR="00771BE4" w:rsidRPr="00835EB8">
        <w:rPr>
          <w:rFonts w:ascii="Tahoma" w:hAnsi="Tahoma" w:cs="Tahoma"/>
        </w:rPr>
        <w:t>P</w:t>
      </w:r>
      <w:r w:rsidRPr="00835EB8">
        <w:rPr>
          <w:rFonts w:ascii="Tahoma" w:hAnsi="Tahoma" w:cs="Tahoma"/>
        </w:rPr>
        <w:t>otrjen</w:t>
      </w:r>
      <w:r w:rsidRPr="009E6AE2">
        <w:rPr>
          <w:rFonts w:ascii="Tahoma" w:hAnsi="Tahoma" w:cs="Tahoma"/>
          <w:color w:val="FF0000"/>
        </w:rPr>
        <w:t xml:space="preserve"> </w:t>
      </w:r>
      <w:r w:rsidRPr="00835EB8">
        <w:rPr>
          <w:rFonts w:ascii="Tahoma" w:hAnsi="Tahoma" w:cs="Tahoma"/>
        </w:rPr>
        <w:t xml:space="preserve">plan </w:t>
      </w:r>
      <w:r w:rsidR="00771BE4" w:rsidRPr="00835EB8">
        <w:rPr>
          <w:rFonts w:ascii="Tahoma" w:hAnsi="Tahoma" w:cs="Tahoma"/>
        </w:rPr>
        <w:t xml:space="preserve">demontaže in </w:t>
      </w:r>
      <w:r w:rsidRPr="00835EB8">
        <w:rPr>
          <w:rFonts w:ascii="Tahoma" w:hAnsi="Tahoma" w:cs="Tahoma"/>
        </w:rPr>
        <w:t>montaže s strani naročnika j</w:t>
      </w:r>
      <w:r w:rsidRPr="00944DC6">
        <w:rPr>
          <w:rFonts w:ascii="Tahoma" w:hAnsi="Tahoma" w:cs="Tahoma"/>
        </w:rPr>
        <w:t>e pogoj za začetek del na objektu</w:t>
      </w:r>
      <w:r w:rsidR="00835EB8">
        <w:rPr>
          <w:rFonts w:ascii="Tahoma" w:hAnsi="Tahoma" w:cs="Tahoma"/>
        </w:rPr>
        <w:t xml:space="preserve">. </w:t>
      </w:r>
      <w:r w:rsidR="00835EB8" w:rsidRPr="0093713E">
        <w:rPr>
          <w:rFonts w:ascii="Tahoma" w:hAnsi="Tahoma" w:cs="Tahoma"/>
        </w:rPr>
        <w:t>Demontirano opremo naročnika izvajalec odloži na s strani naročnika določeno mesto na lokaciji naročnika</w:t>
      </w:r>
      <w:r w:rsidRPr="00944DC6">
        <w:rPr>
          <w:rFonts w:ascii="Tahoma" w:hAnsi="Tahoma" w:cs="Tahoma"/>
        </w:rPr>
        <w:t>;</w:t>
      </w:r>
    </w:p>
    <w:p w:rsidR="00C1646B" w:rsidRDefault="00C1646B" w:rsidP="00C1646B">
      <w:pPr>
        <w:keepNext/>
        <w:keepLines/>
        <w:widowControl w:val="0"/>
        <w:numPr>
          <w:ilvl w:val="0"/>
          <w:numId w:val="37"/>
        </w:numPr>
        <w:ind w:left="284" w:hanging="284"/>
        <w:jc w:val="both"/>
        <w:rPr>
          <w:rFonts w:ascii="Tahoma" w:hAnsi="Tahoma" w:cs="Tahoma"/>
        </w:rPr>
      </w:pPr>
      <w:r>
        <w:rPr>
          <w:rFonts w:ascii="Tahoma" w:hAnsi="Tahoma" w:cs="Tahoma"/>
        </w:rPr>
        <w:t>p</w:t>
      </w:r>
      <w:r w:rsidRPr="009202A7">
        <w:rPr>
          <w:rFonts w:ascii="Tahoma" w:hAnsi="Tahoma" w:cs="Tahoma"/>
        </w:rPr>
        <w:t xml:space="preserve">red </w:t>
      </w:r>
      <w:r>
        <w:rPr>
          <w:rFonts w:ascii="Tahoma" w:hAnsi="Tahoma" w:cs="Tahoma"/>
        </w:rPr>
        <w:t>začetkom</w:t>
      </w:r>
      <w:r w:rsidRPr="009202A7">
        <w:rPr>
          <w:rFonts w:ascii="Tahoma" w:hAnsi="Tahoma" w:cs="Tahoma"/>
        </w:rPr>
        <w:t xml:space="preserve"> po</w:t>
      </w:r>
      <w:r>
        <w:rPr>
          <w:rFonts w:ascii="Tahoma" w:hAnsi="Tahoma" w:cs="Tahoma"/>
        </w:rPr>
        <w:t>s</w:t>
      </w:r>
      <w:r w:rsidRPr="009202A7">
        <w:rPr>
          <w:rFonts w:ascii="Tahoma" w:hAnsi="Tahoma" w:cs="Tahoma"/>
        </w:rPr>
        <w:t xml:space="preserve">kusnega obratovanja </w:t>
      </w:r>
      <w:r>
        <w:rPr>
          <w:rFonts w:ascii="Tahoma" w:hAnsi="Tahoma" w:cs="Tahoma"/>
        </w:rPr>
        <w:t>preizkusiti</w:t>
      </w:r>
      <w:r w:rsidRPr="009202A7">
        <w:rPr>
          <w:rFonts w:ascii="Tahoma" w:hAnsi="Tahoma" w:cs="Tahoma"/>
        </w:rPr>
        <w:t xml:space="preserve"> funkcijsko delovanje </w:t>
      </w:r>
      <w:r w:rsidR="009E6AE2" w:rsidRPr="00835EB8">
        <w:rPr>
          <w:rFonts w:ascii="Tahoma" w:hAnsi="Tahoma" w:cs="Tahoma"/>
        </w:rPr>
        <w:t>nadzornega sistema v povezavi z novo vgrajeno</w:t>
      </w:r>
      <w:r w:rsidR="009E6AE2" w:rsidRPr="009202A7">
        <w:rPr>
          <w:rFonts w:ascii="Tahoma" w:hAnsi="Tahoma" w:cs="Tahoma"/>
        </w:rPr>
        <w:t xml:space="preserve"> </w:t>
      </w:r>
      <w:r w:rsidRPr="009202A7">
        <w:rPr>
          <w:rFonts w:ascii="Tahoma" w:hAnsi="Tahoma" w:cs="Tahoma"/>
        </w:rPr>
        <w:t xml:space="preserve">opremo (protokol testiranja pripravi </w:t>
      </w:r>
      <w:r>
        <w:rPr>
          <w:rFonts w:ascii="Tahoma" w:hAnsi="Tahoma" w:cs="Tahoma"/>
        </w:rPr>
        <w:t>izvajalec</w:t>
      </w:r>
      <w:r w:rsidRPr="009202A7">
        <w:rPr>
          <w:rFonts w:ascii="Tahoma" w:hAnsi="Tahoma" w:cs="Tahoma"/>
        </w:rPr>
        <w:t xml:space="preserve"> </w:t>
      </w:r>
      <w:r>
        <w:rPr>
          <w:rFonts w:ascii="Tahoma" w:hAnsi="Tahoma" w:cs="Tahoma"/>
        </w:rPr>
        <w:t>(</w:t>
      </w:r>
      <w:r w:rsidRPr="009202A7">
        <w:rPr>
          <w:rFonts w:ascii="Tahoma" w:hAnsi="Tahoma" w:cs="Tahoma"/>
        </w:rPr>
        <w:t>programske opreme</w:t>
      </w:r>
      <w:r>
        <w:rPr>
          <w:rFonts w:ascii="Tahoma" w:hAnsi="Tahoma" w:cs="Tahoma"/>
        </w:rPr>
        <w:t>)</w:t>
      </w:r>
      <w:r w:rsidRPr="009202A7">
        <w:rPr>
          <w:rFonts w:ascii="Tahoma" w:hAnsi="Tahoma" w:cs="Tahoma"/>
        </w:rPr>
        <w:t>)</w:t>
      </w:r>
      <w:r>
        <w:rPr>
          <w:rFonts w:ascii="Tahoma" w:hAnsi="Tahoma" w:cs="Tahoma"/>
        </w:rPr>
        <w:t>; p</w:t>
      </w:r>
      <w:r w:rsidRPr="009202A7">
        <w:rPr>
          <w:rFonts w:ascii="Tahoma" w:hAnsi="Tahoma" w:cs="Tahoma"/>
        </w:rPr>
        <w:t>otrdi ga predstavnik naročnika, ki prejme tudi navodila o upravljanju</w:t>
      </w:r>
      <w:r>
        <w:rPr>
          <w:rFonts w:ascii="Tahoma" w:hAnsi="Tahoma" w:cs="Tahoma"/>
        </w:rPr>
        <w:t>;</w:t>
      </w:r>
    </w:p>
    <w:p w:rsidR="00C1646B" w:rsidRPr="00C72D37" w:rsidRDefault="00C1646B" w:rsidP="00C1646B">
      <w:pPr>
        <w:keepNext/>
        <w:keepLines/>
        <w:widowControl w:val="0"/>
        <w:numPr>
          <w:ilvl w:val="0"/>
          <w:numId w:val="37"/>
        </w:numPr>
        <w:ind w:left="284" w:hanging="284"/>
        <w:jc w:val="both"/>
        <w:rPr>
          <w:rFonts w:ascii="Tahoma" w:hAnsi="Tahoma" w:cs="Tahoma"/>
        </w:rPr>
      </w:pPr>
      <w:r w:rsidRPr="00C72D37">
        <w:rPr>
          <w:rFonts w:ascii="Tahoma" w:hAnsi="Tahoma" w:cs="Tahoma"/>
        </w:rPr>
        <w:t>izvesti posk</w:t>
      </w:r>
      <w:r w:rsidR="00CD5783">
        <w:rPr>
          <w:rFonts w:ascii="Tahoma" w:hAnsi="Tahoma" w:cs="Tahoma"/>
        </w:rPr>
        <w:t xml:space="preserve">usno obratovanje v trajanju </w:t>
      </w:r>
      <w:r w:rsidRPr="00C72D37">
        <w:rPr>
          <w:rFonts w:ascii="Tahoma" w:hAnsi="Tahoma" w:cs="Tahoma"/>
        </w:rPr>
        <w:t>štirinajst</w:t>
      </w:r>
      <w:r w:rsidR="00EA4157">
        <w:rPr>
          <w:rFonts w:ascii="Tahoma" w:hAnsi="Tahoma" w:cs="Tahoma"/>
        </w:rPr>
        <w:t>ih</w:t>
      </w:r>
      <w:r w:rsidR="00CD5783">
        <w:rPr>
          <w:rFonts w:ascii="Tahoma" w:hAnsi="Tahoma" w:cs="Tahoma"/>
        </w:rPr>
        <w:t xml:space="preserve"> (14)</w:t>
      </w:r>
      <w:r w:rsidRPr="00C72D37">
        <w:rPr>
          <w:rFonts w:ascii="Tahoma" w:hAnsi="Tahoma" w:cs="Tahoma"/>
        </w:rPr>
        <w:t xml:space="preserve"> koledarskih dni po montaži in zagonu opreme;</w:t>
      </w:r>
    </w:p>
    <w:p w:rsidR="00C1646B" w:rsidRDefault="00C1646B" w:rsidP="00C1646B">
      <w:pPr>
        <w:keepNext/>
        <w:keepLines/>
        <w:widowControl w:val="0"/>
        <w:numPr>
          <w:ilvl w:val="0"/>
          <w:numId w:val="37"/>
        </w:numPr>
        <w:ind w:left="284" w:hanging="284"/>
        <w:jc w:val="both"/>
        <w:rPr>
          <w:rFonts w:ascii="Tahoma" w:hAnsi="Tahoma" w:cs="Tahoma"/>
        </w:rPr>
      </w:pPr>
      <w:r w:rsidRPr="009E0BB6">
        <w:rPr>
          <w:rFonts w:ascii="Tahoma" w:hAnsi="Tahoma" w:cs="Tahoma"/>
        </w:rPr>
        <w:t>izvesti šolanje</w:t>
      </w:r>
      <w:r>
        <w:rPr>
          <w:rFonts w:ascii="Tahoma" w:hAnsi="Tahoma" w:cs="Tahoma"/>
        </w:rPr>
        <w:t xml:space="preserve"> predstavnikov (zaposlenih) naročnika</w:t>
      </w:r>
      <w:r w:rsidRPr="009E0BB6">
        <w:rPr>
          <w:rFonts w:ascii="Tahoma" w:hAnsi="Tahoma" w:cs="Tahoma"/>
        </w:rPr>
        <w:t xml:space="preserve"> ter izdelati in predati PID</w:t>
      </w:r>
      <w:r>
        <w:rPr>
          <w:rFonts w:ascii="Tahoma" w:hAnsi="Tahoma" w:cs="Tahoma"/>
        </w:rPr>
        <w:t xml:space="preserve"> dokumentacijo</w:t>
      </w:r>
      <w:r w:rsidRPr="009E0BB6">
        <w:rPr>
          <w:rFonts w:ascii="Tahoma" w:hAnsi="Tahoma" w:cs="Tahoma"/>
        </w:rPr>
        <w:t xml:space="preserve"> in vso tehnično dokumentacijo ter končna navodila za obratovanje in vzdrževanje </w:t>
      </w:r>
      <w:r>
        <w:rPr>
          <w:rFonts w:ascii="Tahoma" w:hAnsi="Tahoma" w:cs="Tahoma"/>
        </w:rPr>
        <w:t>diesel agregata</w:t>
      </w:r>
      <w:r w:rsidRPr="009E0BB6">
        <w:rPr>
          <w:rFonts w:ascii="Tahoma" w:hAnsi="Tahoma" w:cs="Tahoma"/>
        </w:rPr>
        <w:t xml:space="preserve"> v slovenskem jeziku najkasneje v roku </w:t>
      </w:r>
      <w:r w:rsidRPr="009E6AE2">
        <w:rPr>
          <w:rFonts w:ascii="Tahoma" w:hAnsi="Tahoma" w:cs="Tahoma"/>
        </w:rPr>
        <w:t>deset</w:t>
      </w:r>
      <w:r w:rsidR="00EA4157">
        <w:rPr>
          <w:rFonts w:ascii="Tahoma" w:hAnsi="Tahoma" w:cs="Tahoma"/>
        </w:rPr>
        <w:t>ih</w:t>
      </w:r>
      <w:r w:rsidR="00CD5783">
        <w:rPr>
          <w:rFonts w:ascii="Tahoma" w:hAnsi="Tahoma" w:cs="Tahoma"/>
        </w:rPr>
        <w:t xml:space="preserve"> (10)</w:t>
      </w:r>
      <w:r w:rsidRPr="009E6AE2">
        <w:rPr>
          <w:rFonts w:ascii="Tahoma" w:hAnsi="Tahoma" w:cs="Tahoma"/>
        </w:rPr>
        <w:t xml:space="preserve"> koledarskih dni</w:t>
      </w:r>
      <w:r w:rsidRPr="009E0BB6">
        <w:rPr>
          <w:rFonts w:ascii="Tahoma" w:hAnsi="Tahoma" w:cs="Tahoma"/>
        </w:rPr>
        <w:t xml:space="preserve"> po uspešno opravljenem poskusnem </w:t>
      </w:r>
      <w:r>
        <w:rPr>
          <w:rFonts w:ascii="Tahoma" w:hAnsi="Tahoma" w:cs="Tahoma"/>
        </w:rPr>
        <w:t>obratovanju;</w:t>
      </w:r>
    </w:p>
    <w:p w:rsidR="00C1646B" w:rsidRPr="009E0BB6" w:rsidRDefault="00C1646B" w:rsidP="00C1646B">
      <w:pPr>
        <w:keepNext/>
        <w:keepLines/>
        <w:widowControl w:val="0"/>
        <w:numPr>
          <w:ilvl w:val="0"/>
          <w:numId w:val="37"/>
        </w:numPr>
        <w:ind w:left="284" w:hanging="284"/>
        <w:jc w:val="both"/>
        <w:rPr>
          <w:rFonts w:ascii="Tahoma" w:hAnsi="Tahoma" w:cs="Tahoma"/>
        </w:rPr>
      </w:pPr>
      <w:r>
        <w:rPr>
          <w:rFonts w:ascii="Tahoma" w:hAnsi="Tahoma" w:cs="Tahoma"/>
        </w:rPr>
        <w:t>p</w:t>
      </w:r>
      <w:r w:rsidRPr="009E0BB6">
        <w:rPr>
          <w:rFonts w:ascii="Tahoma" w:hAnsi="Tahoma" w:cs="Tahoma"/>
        </w:rPr>
        <w:t>o predaji pregledane in potrjene dokumentacije bosta pogodbeni stranki oziroma njuna predstavnika podpisala zapisnik o končanju vseh pogodbenih del, kar je tudi podlaga za iz</w:t>
      </w:r>
      <w:r w:rsidR="00EA4157">
        <w:rPr>
          <w:rFonts w:ascii="Tahoma" w:hAnsi="Tahoma" w:cs="Tahoma"/>
        </w:rPr>
        <w:t>stavitev</w:t>
      </w:r>
      <w:r w:rsidRPr="009E0BB6">
        <w:rPr>
          <w:rFonts w:ascii="Tahoma" w:hAnsi="Tahoma" w:cs="Tahoma"/>
        </w:rPr>
        <w:t xml:space="preserve"> končnega računa.</w:t>
      </w:r>
    </w:p>
    <w:p w:rsidR="00B0326A" w:rsidRPr="00D21A21" w:rsidRDefault="00B0326A" w:rsidP="00B0326A">
      <w:pPr>
        <w:keepNext/>
        <w:keepLines/>
        <w:widowControl w:val="0"/>
        <w:jc w:val="both"/>
        <w:rPr>
          <w:rFonts w:ascii="Tahoma" w:hAnsi="Tahoma" w:cs="Tahoma"/>
        </w:rPr>
      </w:pPr>
    </w:p>
    <w:p w:rsidR="00B0326A" w:rsidRPr="00820517" w:rsidRDefault="00B0326A" w:rsidP="00B0326A">
      <w:pPr>
        <w:keepNext/>
        <w:keepLines/>
        <w:widowControl w:val="0"/>
        <w:jc w:val="both"/>
        <w:rPr>
          <w:rFonts w:ascii="Tahoma" w:hAnsi="Tahoma" w:cs="Tahoma"/>
        </w:rPr>
      </w:pPr>
      <w:r w:rsidRPr="00D21A21">
        <w:rPr>
          <w:rFonts w:ascii="Tahoma" w:hAnsi="Tahoma" w:cs="Tahoma"/>
        </w:rPr>
        <w:t xml:space="preserve">Izvajalec mora v roku </w:t>
      </w:r>
      <w:r>
        <w:rPr>
          <w:rFonts w:ascii="Tahoma" w:hAnsi="Tahoma" w:cs="Tahoma"/>
        </w:rPr>
        <w:t>petih</w:t>
      </w:r>
      <w:r w:rsidR="00CD5783">
        <w:rPr>
          <w:rFonts w:ascii="Tahoma" w:hAnsi="Tahoma" w:cs="Tahoma"/>
        </w:rPr>
        <w:t xml:space="preserve"> (5)</w:t>
      </w:r>
      <w:r w:rsidRPr="00D21A21">
        <w:rPr>
          <w:rFonts w:ascii="Tahoma" w:hAnsi="Tahoma" w:cs="Tahoma"/>
        </w:rPr>
        <w:t xml:space="preserve"> koledarskih dni po sklenitvi pogodbe izdelati usklajen terminski plan aktivnosti in ga predati naročniku v potrditev.</w:t>
      </w:r>
      <w:r w:rsidRPr="00820517">
        <w:rPr>
          <w:rFonts w:ascii="Tahoma" w:hAnsi="Tahoma" w:cs="Tahoma"/>
        </w:rPr>
        <w:t xml:space="preserve"> </w:t>
      </w:r>
    </w:p>
    <w:p w:rsidR="00FD097B" w:rsidRPr="004C1F13" w:rsidRDefault="00FD097B" w:rsidP="002F4A49">
      <w:pPr>
        <w:keepNext/>
        <w:keepLines/>
        <w:tabs>
          <w:tab w:val="left" w:pos="0"/>
          <w:tab w:val="left" w:pos="567"/>
          <w:tab w:val="left" w:pos="851"/>
        </w:tabs>
        <w:jc w:val="both"/>
        <w:rPr>
          <w:rFonts w:ascii="Tahoma" w:eastAsia="Frutiger" w:hAnsi="Tahoma" w:cs="Tahoma"/>
          <w:lang w:eastAsia="en-US"/>
        </w:rPr>
      </w:pPr>
    </w:p>
    <w:p w:rsidR="00E90FDB" w:rsidRPr="009A2A2E"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rsidR="00F3668A" w:rsidRDefault="00F3668A" w:rsidP="002F4A49">
      <w:pPr>
        <w:keepNext/>
        <w:keepLines/>
        <w:tabs>
          <w:tab w:val="left" w:pos="0"/>
          <w:tab w:val="left" w:pos="567"/>
          <w:tab w:val="left" w:pos="851"/>
        </w:tabs>
        <w:jc w:val="both"/>
        <w:rPr>
          <w:rFonts w:ascii="Tahoma" w:eastAsia="Frutiger" w:hAnsi="Tahoma" w:cs="Tahoma"/>
          <w:lang w:eastAsia="en-US"/>
        </w:rPr>
      </w:pPr>
    </w:p>
    <w:p w:rsidR="00E90FDB" w:rsidRDefault="00E90FDB" w:rsidP="002F4A49">
      <w:pPr>
        <w:keepNext/>
        <w:keepLines/>
        <w:tabs>
          <w:tab w:val="left" w:pos="0"/>
          <w:tab w:val="left" w:pos="567"/>
          <w:tab w:val="left" w:pos="851"/>
        </w:tabs>
        <w:jc w:val="both"/>
        <w:rPr>
          <w:rFonts w:ascii="Tahoma" w:eastAsia="Frutiger" w:hAnsi="Tahoma" w:cs="Tahoma"/>
          <w:lang w:eastAsia="en-US"/>
        </w:rPr>
      </w:pPr>
      <w:r w:rsidRPr="004C1F13">
        <w:rPr>
          <w:rFonts w:ascii="Tahoma" w:eastAsia="Frutiger" w:hAnsi="Tahoma" w:cs="Tahoma"/>
          <w:lang w:eastAsia="en-US"/>
        </w:rPr>
        <w:t xml:space="preserve">Rok dokončanja del se podaljša v primerih, naštetih v </w:t>
      </w:r>
      <w:r w:rsidR="004040D8" w:rsidRPr="004C1F13">
        <w:rPr>
          <w:rFonts w:ascii="Tahoma" w:eastAsia="Frutiger" w:hAnsi="Tahoma" w:cs="Tahoma"/>
          <w:lang w:eastAsia="en-US"/>
        </w:rPr>
        <w:t>4</w:t>
      </w:r>
      <w:r w:rsidR="004040D8">
        <w:rPr>
          <w:rFonts w:ascii="Tahoma" w:eastAsia="Frutiger" w:hAnsi="Tahoma" w:cs="Tahoma"/>
          <w:lang w:eastAsia="en-US"/>
        </w:rPr>
        <w:t>1</w:t>
      </w:r>
      <w:r w:rsidRPr="004C1F13">
        <w:rPr>
          <w:rFonts w:ascii="Tahoma" w:eastAsia="Frutiger" w:hAnsi="Tahoma" w:cs="Tahoma"/>
          <w:lang w:eastAsia="en-US"/>
        </w:rPr>
        <w:t xml:space="preserve">. </w:t>
      </w:r>
      <w:r w:rsidR="004040D8">
        <w:rPr>
          <w:rFonts w:ascii="Tahoma" w:eastAsia="Frutiger" w:hAnsi="Tahoma" w:cs="Tahoma"/>
          <w:lang w:eastAsia="en-US"/>
        </w:rPr>
        <w:t>uzanci</w:t>
      </w:r>
      <w:r w:rsidR="004040D8" w:rsidRPr="004C1F13">
        <w:rPr>
          <w:rFonts w:ascii="Tahoma" w:eastAsia="Frutiger" w:hAnsi="Tahoma" w:cs="Tahoma"/>
          <w:lang w:eastAsia="en-US"/>
        </w:rPr>
        <w:t xml:space="preserve"> </w:t>
      </w:r>
      <w:r w:rsidR="00BF23F0" w:rsidRPr="00BF23F0">
        <w:rPr>
          <w:rFonts w:ascii="Tahoma" w:eastAsia="Frutiger" w:hAnsi="Tahoma" w:cs="Tahoma"/>
          <w:lang w:eastAsia="en-US"/>
        </w:rPr>
        <w:t>Posebnih gradbenih uzanc (2020)</w:t>
      </w:r>
      <w:r w:rsidR="00BF23F0">
        <w:rPr>
          <w:rFonts w:ascii="Tahoma" w:eastAsia="Frutiger" w:hAnsi="Tahoma" w:cs="Tahoma"/>
          <w:lang w:eastAsia="en-US"/>
        </w:rPr>
        <w:t xml:space="preserve"> </w:t>
      </w:r>
      <w:r w:rsidRPr="004C1F13">
        <w:rPr>
          <w:rFonts w:ascii="Tahoma" w:eastAsia="Frutiger" w:hAnsi="Tahoma" w:cs="Tahoma"/>
          <w:lang w:eastAsia="en-US"/>
        </w:rPr>
        <w:t xml:space="preserve">ter v primeru neugodnih vremenskih razmer, ki ne dopuščajo kvalitetne izvedbe del. Izvajalec je dolžan v roku treh (3) dni </w:t>
      </w:r>
      <w:r w:rsidR="00C037B5">
        <w:rPr>
          <w:rFonts w:ascii="Tahoma" w:eastAsia="Frutiger" w:hAnsi="Tahoma" w:cs="Tahoma"/>
          <w:lang w:eastAsia="en-US"/>
        </w:rPr>
        <w:t xml:space="preserve">od nastanka pogojev za podaljšanje </w:t>
      </w:r>
      <w:r w:rsidRPr="004C1F13">
        <w:rPr>
          <w:rFonts w:ascii="Tahoma" w:eastAsia="Frutiger" w:hAnsi="Tahoma" w:cs="Tahoma"/>
          <w:lang w:eastAsia="en-US"/>
        </w:rPr>
        <w:t>s pisno obrazložitvijo obvestiti predstavnika naročnika o nastanku pogojev, ki vplivajo na podaljšanje roka dokončanja del.</w:t>
      </w:r>
    </w:p>
    <w:p w:rsidR="005455A5" w:rsidRPr="004C1F13" w:rsidRDefault="005455A5" w:rsidP="002F4A49">
      <w:pPr>
        <w:keepNext/>
        <w:keepLines/>
        <w:tabs>
          <w:tab w:val="left" w:pos="0"/>
          <w:tab w:val="left" w:pos="567"/>
          <w:tab w:val="left" w:pos="851"/>
        </w:tabs>
        <w:jc w:val="both"/>
        <w:rPr>
          <w:rFonts w:ascii="Tahoma" w:eastAsia="Frutiger" w:hAnsi="Tahoma" w:cs="Tahoma"/>
          <w:lang w:eastAsia="en-US"/>
        </w:rPr>
      </w:pPr>
    </w:p>
    <w:p w:rsidR="00E90FDB" w:rsidRPr="009A2A2E"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rsidR="009A2A2E" w:rsidRDefault="009A2A2E"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E90FDB" w:rsidRPr="004C1F13" w:rsidRDefault="00E90FDB"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da izvajalec ne more pričeti z deli po naročnikovi krivdi, ima pravico zahtevati nov rok dokončanja del. </w:t>
      </w:r>
    </w:p>
    <w:p w:rsidR="00E90FDB" w:rsidRPr="004C1F13" w:rsidRDefault="00E90FDB"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E90FDB" w:rsidRPr="004C1F13" w:rsidRDefault="00E90FDB"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 xml:space="preserve">V primeru prekoračitve pogodbenega roka je vse stroške, ki bi nastali zaradi zamude, dolžna nositi tista pogodbena stranka, ki je povzročila zamudo. </w:t>
      </w:r>
    </w:p>
    <w:p w:rsidR="00E90FDB" w:rsidRPr="004C1F13" w:rsidRDefault="00E90FDB"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E90FDB" w:rsidRPr="009A2A2E"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rsidR="009A2A2E" w:rsidRDefault="009A2A2E"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E90FDB" w:rsidRPr="004C1F13" w:rsidRDefault="00E90FDB"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4C1F13">
        <w:rPr>
          <w:rFonts w:ascii="Tahoma" w:eastAsia="Frutiger" w:hAnsi="Tahoma" w:cs="Tahoma"/>
          <w:lang w:val="x-none" w:eastAsia="en-US"/>
        </w:rPr>
        <w:t>V primeru nastanka pogojev iz 1</w:t>
      </w:r>
      <w:r w:rsidR="00FA4BD3">
        <w:rPr>
          <w:rFonts w:ascii="Tahoma" w:eastAsia="Frutiger" w:hAnsi="Tahoma" w:cs="Tahoma"/>
          <w:lang w:eastAsia="en-US"/>
        </w:rPr>
        <w:t>1</w:t>
      </w:r>
      <w:r w:rsidRPr="004C1F13">
        <w:rPr>
          <w:rFonts w:ascii="Tahoma" w:eastAsia="Frutiger" w:hAnsi="Tahoma" w:cs="Tahoma"/>
          <w:lang w:val="x-none" w:eastAsia="en-US"/>
        </w:rPr>
        <w:t>. in 1</w:t>
      </w:r>
      <w:r w:rsidR="00FA4BD3">
        <w:rPr>
          <w:rFonts w:ascii="Tahoma" w:eastAsia="Frutiger" w:hAnsi="Tahoma" w:cs="Tahoma"/>
          <w:lang w:eastAsia="en-US"/>
        </w:rPr>
        <w:t>2</w:t>
      </w:r>
      <w:r w:rsidRPr="004C1F13">
        <w:rPr>
          <w:rFonts w:ascii="Tahoma" w:eastAsia="Frutiger" w:hAnsi="Tahoma" w:cs="Tahoma"/>
          <w:lang w:val="x-none" w:eastAsia="en-US"/>
        </w:rPr>
        <w:t>. člena pogodbe, pogodben</w:t>
      </w:r>
      <w:r w:rsidR="00C037B5">
        <w:rPr>
          <w:rFonts w:ascii="Tahoma" w:eastAsia="Frutiger" w:hAnsi="Tahoma" w:cs="Tahoma"/>
          <w:lang w:eastAsia="en-US"/>
        </w:rPr>
        <w:t>i</w:t>
      </w:r>
      <w:r w:rsidRPr="004C1F13">
        <w:rPr>
          <w:rFonts w:ascii="Tahoma" w:eastAsia="Frutiger" w:hAnsi="Tahoma" w:cs="Tahoma"/>
          <w:lang w:val="x-none" w:eastAsia="en-US"/>
        </w:rPr>
        <w:t xml:space="preserve"> strank</w:t>
      </w:r>
      <w:r w:rsidR="00C037B5">
        <w:rPr>
          <w:rFonts w:ascii="Tahoma" w:eastAsia="Frutiger" w:hAnsi="Tahoma" w:cs="Tahoma"/>
          <w:lang w:eastAsia="en-US"/>
        </w:rPr>
        <w:t>i</w:t>
      </w:r>
      <w:r w:rsidRPr="004C1F13">
        <w:rPr>
          <w:rFonts w:ascii="Tahoma" w:eastAsia="Frutiger" w:hAnsi="Tahoma" w:cs="Tahoma"/>
          <w:lang w:val="x-none" w:eastAsia="en-US"/>
        </w:rPr>
        <w:t xml:space="preserve"> za nov rok dokončanja del sklene</w:t>
      </w:r>
      <w:r w:rsidR="00C037B5">
        <w:rPr>
          <w:rFonts w:ascii="Tahoma" w:eastAsia="Frutiger" w:hAnsi="Tahoma" w:cs="Tahoma"/>
          <w:lang w:eastAsia="en-US"/>
        </w:rPr>
        <w:t>ta</w:t>
      </w:r>
      <w:r w:rsidRPr="004C1F13">
        <w:rPr>
          <w:rFonts w:ascii="Tahoma" w:eastAsia="Frutiger" w:hAnsi="Tahoma" w:cs="Tahoma"/>
          <w:lang w:val="x-none" w:eastAsia="en-US"/>
        </w:rPr>
        <w:t xml:space="preserve"> aneks k pogodbi.</w:t>
      </w:r>
    </w:p>
    <w:p w:rsidR="00B767D9" w:rsidRDefault="00B767D9"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FA4BD3" w:rsidRPr="00FA4BD3" w:rsidRDefault="00FA4BD3" w:rsidP="00FA4BD3">
      <w:pPr>
        <w:pStyle w:val="Odstavekseznama"/>
        <w:keepNext/>
        <w:keepLines/>
        <w:numPr>
          <w:ilvl w:val="0"/>
          <w:numId w:val="33"/>
        </w:numPr>
        <w:ind w:left="426" w:hanging="426"/>
        <w:rPr>
          <w:rFonts w:ascii="Tahoma" w:eastAsia="Frutiger" w:hAnsi="Tahoma" w:cs="Tahoma"/>
          <w:b/>
          <w:lang w:eastAsia="en-US"/>
        </w:rPr>
      </w:pPr>
      <w:r w:rsidRPr="00FA4BD3">
        <w:rPr>
          <w:rFonts w:ascii="Tahoma" w:eastAsia="Frutiger" w:hAnsi="Tahoma" w:cs="Tahoma"/>
          <w:b/>
          <w:lang w:eastAsia="en-US"/>
        </w:rPr>
        <w:t>VIŠJA SILA</w:t>
      </w:r>
    </w:p>
    <w:p w:rsidR="00FA4BD3" w:rsidRPr="00FA4BD3" w:rsidRDefault="00FA4BD3"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FA4BD3" w:rsidRPr="00FA4BD3" w:rsidRDefault="00FA4BD3" w:rsidP="00FA4BD3">
      <w:pPr>
        <w:keepNext/>
        <w:keepLines/>
        <w:numPr>
          <w:ilvl w:val="0"/>
          <w:numId w:val="24"/>
        </w:numPr>
        <w:tabs>
          <w:tab w:val="clear" w:pos="360"/>
          <w:tab w:val="num" w:pos="993"/>
          <w:tab w:val="num" w:pos="4605"/>
        </w:tabs>
        <w:jc w:val="center"/>
        <w:rPr>
          <w:rFonts w:ascii="Tahoma" w:eastAsia="Frutiger" w:hAnsi="Tahoma" w:cs="Tahoma"/>
          <w:lang w:eastAsia="en-US"/>
        </w:rPr>
      </w:pPr>
      <w:r w:rsidRPr="00FA4BD3">
        <w:rPr>
          <w:rFonts w:ascii="Tahoma" w:eastAsia="Frutiger" w:hAnsi="Tahoma" w:cs="Tahoma"/>
          <w:lang w:eastAsia="en-US"/>
        </w:rPr>
        <w:t>člen</w:t>
      </w:r>
    </w:p>
    <w:p w:rsidR="00FA4BD3" w:rsidRPr="00FA4BD3" w:rsidRDefault="00FA4BD3"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FA4BD3" w:rsidRPr="00FA4BD3" w:rsidRDefault="00FA4BD3"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A4BD3">
        <w:rPr>
          <w:rFonts w:ascii="Tahoma" w:eastAsia="Frutiger" w:hAnsi="Tahoma" w:cs="Tahoma"/>
          <w:lang w:val="x-none" w:eastAsia="en-US"/>
        </w:rPr>
        <w:t>Izvajalec ni odgovoren za delno ali celotno neizpolnjevanje obveznosti, če je to posledica višje sile.</w:t>
      </w:r>
    </w:p>
    <w:p w:rsidR="00FA4BD3" w:rsidRPr="00FA4BD3" w:rsidRDefault="00FA4BD3"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FA4BD3" w:rsidRPr="00FA4BD3" w:rsidRDefault="00FA4BD3"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A4BD3">
        <w:rPr>
          <w:rFonts w:ascii="Tahoma" w:eastAsia="Frutiger" w:hAnsi="Tahoma" w:cs="Tahoma"/>
          <w:lang w:val="x-none" w:eastAsia="en-US"/>
        </w:rPr>
        <w:t>Kot višja sila se razumejo vse okoliščine izjemnega značaja, ki so se pojavile po sklenitvi pogodbe in jih sodna praksa priznava za višjo silo. Če so pogodbena dela delno ali v celoti motena oziroma preprečena, je izvajalec o tem dolžan nemudoma obvestiti naročnika. Prav tako ga je dolžan sproti obveščati o prenehanju takih okoliščin. Pogodbeni roki se podaljšajo za čas trajanja višje sile. Na zahtevo naročnika je izvajalec dolžan dokazati obstoj višje sile.</w:t>
      </w:r>
    </w:p>
    <w:p w:rsidR="00FA4BD3" w:rsidRPr="00FA4BD3" w:rsidRDefault="00FA4BD3"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FA4BD3" w:rsidRDefault="00FA4BD3"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r w:rsidRPr="00FA4BD3">
        <w:rPr>
          <w:rFonts w:ascii="Tahoma" w:eastAsia="Frutiger" w:hAnsi="Tahoma" w:cs="Tahoma"/>
          <w:lang w:val="x-none" w:eastAsia="en-US"/>
        </w:rPr>
        <w:t>Pomanjkanje delovne sile ali materiala pri izvajalcu ali pri njegovih podizvajalcih se ne šteje za višjo silo, razen, če ni posledica le-te.</w:t>
      </w:r>
    </w:p>
    <w:p w:rsidR="00FA4BD3" w:rsidRDefault="00FA4BD3"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FA4BD3" w:rsidRDefault="00FA4BD3"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EA4157" w:rsidRDefault="00EA4157"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EA4157" w:rsidRDefault="00EA4157"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E47833" w:rsidRDefault="00E47833" w:rsidP="00FA4BD3">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ED471F" w:rsidRPr="00ED471F" w:rsidRDefault="00ED471F" w:rsidP="00283C22">
      <w:pPr>
        <w:pStyle w:val="Odstavekseznama"/>
        <w:keepNext/>
        <w:keepLines/>
        <w:numPr>
          <w:ilvl w:val="0"/>
          <w:numId w:val="33"/>
        </w:numPr>
        <w:ind w:left="426" w:hanging="426"/>
        <w:rPr>
          <w:rFonts w:ascii="Tahoma" w:eastAsia="Frutiger" w:hAnsi="Tahoma" w:cs="Tahoma"/>
          <w:b/>
          <w:lang w:eastAsia="en-US"/>
        </w:rPr>
      </w:pPr>
      <w:r w:rsidRPr="00ED471F">
        <w:rPr>
          <w:rFonts w:ascii="Tahoma" w:eastAsia="Frutiger" w:hAnsi="Tahoma" w:cs="Tahoma"/>
          <w:b/>
          <w:lang w:eastAsia="en-US"/>
        </w:rPr>
        <w:lastRenderedPageBreak/>
        <w:t xml:space="preserve">IZDELAVA </w:t>
      </w:r>
      <w:r w:rsidR="00C1646B" w:rsidRPr="00C1646B">
        <w:rPr>
          <w:rFonts w:ascii="Tahoma" w:eastAsia="Frutiger" w:hAnsi="Tahoma" w:cs="Tahoma"/>
          <w:b/>
          <w:color w:val="000000" w:themeColor="text1"/>
          <w:lang w:eastAsia="en-US"/>
        </w:rPr>
        <w:t>DIESEL AGREGATA</w:t>
      </w:r>
      <w:r w:rsidRPr="00C1646B">
        <w:rPr>
          <w:rFonts w:ascii="Tahoma" w:eastAsia="Frutiger" w:hAnsi="Tahoma" w:cs="Tahoma"/>
          <w:b/>
          <w:color w:val="000000" w:themeColor="text1"/>
          <w:lang w:eastAsia="en-US"/>
        </w:rPr>
        <w:t xml:space="preserve"> IN </w:t>
      </w:r>
      <w:r w:rsidRPr="00ED471F">
        <w:rPr>
          <w:rFonts w:ascii="Tahoma" w:eastAsia="Frutiger" w:hAnsi="Tahoma" w:cs="Tahoma"/>
          <w:b/>
          <w:lang w:eastAsia="en-US"/>
        </w:rPr>
        <w:t>PREIZKUŠANJE V TOVARNI</w:t>
      </w:r>
    </w:p>
    <w:p w:rsidR="00ED471F" w:rsidRPr="00ED471F" w:rsidRDefault="00ED471F" w:rsidP="00ED471F">
      <w:pPr>
        <w:keepNext/>
        <w:keepLines/>
        <w:suppressAutoHyphens/>
        <w:autoSpaceDE w:val="0"/>
        <w:jc w:val="both"/>
        <w:rPr>
          <w:rFonts w:ascii="Tahoma" w:eastAsia="Arial" w:hAnsi="Tahoma" w:cs="Tahoma"/>
          <w:b/>
          <w:sz w:val="22"/>
          <w:szCs w:val="22"/>
          <w:lang w:eastAsia="ar-SA"/>
        </w:rPr>
      </w:pPr>
    </w:p>
    <w:p w:rsidR="00ED471F" w:rsidRPr="00ED471F" w:rsidRDefault="00ED471F"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ED471F">
        <w:rPr>
          <w:rFonts w:ascii="Tahoma" w:eastAsia="Frutiger" w:hAnsi="Tahoma" w:cs="Tahoma"/>
          <w:lang w:eastAsia="en-US"/>
        </w:rPr>
        <w:t>člen</w:t>
      </w:r>
    </w:p>
    <w:p w:rsidR="00ED471F" w:rsidRPr="00ED471F" w:rsidRDefault="00ED471F" w:rsidP="00ED471F">
      <w:pPr>
        <w:keepNext/>
        <w:keepLines/>
        <w:suppressAutoHyphens/>
        <w:autoSpaceDE w:val="0"/>
        <w:jc w:val="both"/>
        <w:rPr>
          <w:rFonts w:ascii="Tahoma" w:eastAsia="Arial" w:hAnsi="Tahoma" w:cs="Tahoma"/>
          <w:b/>
          <w:lang w:eastAsia="ar-SA"/>
        </w:rPr>
      </w:pPr>
    </w:p>
    <w:p w:rsidR="00ED471F" w:rsidRPr="00ED471F" w:rsidRDefault="00ED471F" w:rsidP="00ED471F">
      <w:pPr>
        <w:keepNext/>
        <w:keepLines/>
        <w:jc w:val="both"/>
        <w:rPr>
          <w:rFonts w:ascii="Tahoma" w:eastAsia="Calibri" w:hAnsi="Tahoma" w:cs="Tahoma"/>
          <w:lang w:eastAsia="en-US"/>
        </w:rPr>
      </w:pPr>
      <w:r w:rsidRPr="00ED471F">
        <w:rPr>
          <w:rFonts w:ascii="Tahoma" w:eastAsia="Calibri" w:hAnsi="Tahoma" w:cs="Tahoma"/>
          <w:lang w:eastAsia="en-US"/>
        </w:rPr>
        <w:t xml:space="preserve">Izvajalec mora izdelati diesel agregat z vso potrebno opremo v skladu s pogodbenim rokom, navedenim v terminskem planu. </w:t>
      </w:r>
    </w:p>
    <w:p w:rsidR="00ED471F" w:rsidRPr="00ED471F" w:rsidRDefault="00ED471F" w:rsidP="00ED471F">
      <w:pPr>
        <w:keepNext/>
        <w:keepLines/>
        <w:jc w:val="both"/>
        <w:rPr>
          <w:rFonts w:ascii="Tahoma" w:eastAsia="Calibri" w:hAnsi="Tahoma" w:cs="Tahoma"/>
          <w:lang w:eastAsia="en-US"/>
        </w:rPr>
      </w:pPr>
    </w:p>
    <w:p w:rsidR="00ED471F" w:rsidRPr="00ED471F" w:rsidRDefault="00ED471F" w:rsidP="00ED471F">
      <w:pPr>
        <w:keepNext/>
        <w:keepLines/>
        <w:jc w:val="both"/>
        <w:rPr>
          <w:rFonts w:ascii="Tahoma" w:eastAsia="Calibri" w:hAnsi="Tahoma" w:cs="Tahoma"/>
          <w:lang w:eastAsia="en-US"/>
        </w:rPr>
      </w:pPr>
      <w:r w:rsidRPr="00ED471F">
        <w:rPr>
          <w:rFonts w:ascii="Tahoma" w:eastAsia="Calibri" w:hAnsi="Tahoma" w:cs="Tahoma"/>
          <w:lang w:eastAsia="en-US"/>
        </w:rPr>
        <w:t>Preizkušanje (FAT) v tovarni proizvajalca ________________________________________________</w:t>
      </w:r>
      <w:r w:rsidRPr="00ED471F">
        <w:rPr>
          <w:rFonts w:ascii="Tahoma" w:eastAsia="Calibri" w:hAnsi="Tahoma" w:cs="Tahoma"/>
          <w:i/>
          <w:lang w:eastAsia="en-US"/>
        </w:rPr>
        <w:t xml:space="preserve"> </w:t>
      </w:r>
      <w:r w:rsidR="00EA4157">
        <w:rPr>
          <w:rFonts w:ascii="Tahoma" w:eastAsia="Calibri" w:hAnsi="Tahoma" w:cs="Tahoma"/>
          <w:i/>
          <w:lang w:eastAsia="en-US"/>
        </w:rPr>
        <w:t>(</w:t>
      </w:r>
      <w:r w:rsidRPr="00ED471F">
        <w:rPr>
          <w:rFonts w:ascii="Tahoma" w:eastAsia="Calibri" w:hAnsi="Tahoma" w:cs="Tahoma"/>
          <w:i/>
          <w:lang w:eastAsia="en-US"/>
        </w:rPr>
        <w:t>navesti naziv proizvajalca, naslov)</w:t>
      </w:r>
      <w:r w:rsidRPr="00ED471F">
        <w:rPr>
          <w:rFonts w:ascii="Tahoma" w:eastAsia="Calibri" w:hAnsi="Tahoma" w:cs="Tahoma"/>
          <w:lang w:eastAsia="en-US"/>
        </w:rPr>
        <w:t xml:space="preserve"> se bo izvajalo po veljavnih standardih in normativih ter po predhodno izdelanem programu preizkusov, ki ga bo izdelal izvajalec v sodelovanju z naročnikom.</w:t>
      </w:r>
    </w:p>
    <w:p w:rsidR="00ED471F" w:rsidRPr="00ED471F" w:rsidRDefault="00ED471F" w:rsidP="00ED471F">
      <w:pPr>
        <w:keepNext/>
        <w:keepLines/>
        <w:jc w:val="both"/>
        <w:rPr>
          <w:rFonts w:ascii="Tahoma" w:eastAsia="Calibri" w:hAnsi="Tahoma" w:cs="Tahoma"/>
          <w:lang w:eastAsia="en-US"/>
        </w:rPr>
      </w:pPr>
    </w:p>
    <w:p w:rsidR="00ED471F" w:rsidRDefault="00ED471F" w:rsidP="00ED471F">
      <w:pPr>
        <w:keepNext/>
        <w:keepLines/>
        <w:jc w:val="both"/>
        <w:rPr>
          <w:rFonts w:ascii="Tahoma" w:hAnsi="Tahoma" w:cs="Tahoma"/>
        </w:rPr>
      </w:pPr>
      <w:r w:rsidRPr="00ED471F">
        <w:rPr>
          <w:rFonts w:ascii="Tahoma" w:hAnsi="Tahoma" w:cs="Tahoma"/>
        </w:rPr>
        <w:t xml:space="preserve">Program tovarniških preizkusov (FAT) izdela izvajalec ter ga </w:t>
      </w:r>
      <w:r w:rsidRPr="00835EB8">
        <w:rPr>
          <w:rFonts w:ascii="Tahoma" w:hAnsi="Tahoma" w:cs="Tahoma"/>
        </w:rPr>
        <w:t>vsaj petnajst (15) dni</w:t>
      </w:r>
      <w:r w:rsidRPr="00ED471F">
        <w:rPr>
          <w:rFonts w:ascii="Tahoma" w:hAnsi="Tahoma" w:cs="Tahoma"/>
        </w:rPr>
        <w:t xml:space="preserve"> pred začetkom FAT predloži naročniku v potrditev. Naročnik lahko dopolni program tovarniških preizkusov, v kolikor ugotovi, da so ti nepopolni oz. ne zadoščajo za ugotovitev popolne funkcionalnosti delovanja. Izvajalec vsaj pet (5) dni pred začetkom izvajanja funkcionalnih preizkusov pisno (po e-pošti) obvesti naročnika o začetku izvajanja funkcionalnih preizkusov.</w:t>
      </w:r>
    </w:p>
    <w:p w:rsidR="00B0326A" w:rsidRPr="00ED471F" w:rsidRDefault="00B0326A" w:rsidP="00ED471F">
      <w:pPr>
        <w:keepNext/>
        <w:keepLines/>
        <w:jc w:val="both"/>
        <w:rPr>
          <w:rFonts w:ascii="Tahoma" w:hAnsi="Tahoma" w:cs="Tahoma"/>
        </w:rPr>
      </w:pPr>
    </w:p>
    <w:p w:rsidR="00ED471F" w:rsidRPr="00ED471F" w:rsidRDefault="00ED471F" w:rsidP="00ED471F">
      <w:pPr>
        <w:keepNext/>
        <w:keepLines/>
        <w:jc w:val="both"/>
        <w:rPr>
          <w:rFonts w:ascii="Tahoma" w:eastAsia="Calibri" w:hAnsi="Tahoma"/>
          <w:lang w:eastAsia="en-US"/>
        </w:rPr>
      </w:pPr>
      <w:r w:rsidRPr="00ED471F">
        <w:rPr>
          <w:rFonts w:ascii="Tahoma" w:eastAsia="Calibri" w:hAnsi="Tahoma" w:cs="Tahoma"/>
          <w:lang w:eastAsia="en-US"/>
        </w:rPr>
        <w:t xml:space="preserve">Pri preizkušanju </w:t>
      </w:r>
      <w:r w:rsidR="00E47833">
        <w:rPr>
          <w:rFonts w:ascii="Tahoma" w:eastAsia="Calibri" w:hAnsi="Tahoma" w:cs="Tahoma"/>
          <w:lang w:eastAsia="en-US"/>
        </w:rPr>
        <w:t xml:space="preserve">v tovarni proizvajalca </w:t>
      </w:r>
      <w:r w:rsidRPr="00ED471F">
        <w:rPr>
          <w:rFonts w:ascii="Tahoma" w:eastAsia="Calibri" w:hAnsi="Tahoma" w:cs="Tahoma"/>
          <w:lang w:eastAsia="en-US"/>
        </w:rPr>
        <w:t>sodelujeta obe pogodbeni stranki</w:t>
      </w:r>
      <w:r w:rsidRPr="00ED471F">
        <w:rPr>
          <w:rFonts w:ascii="Tahoma" w:eastAsia="Calibri" w:hAnsi="Tahoma"/>
          <w:lang w:eastAsia="en-US"/>
        </w:rPr>
        <w:t xml:space="preserve"> oziroma njuna predstavnika. O opravljenem preizkušanju se izdela zapisnik, ki ga podpišeta </w:t>
      </w:r>
      <w:r w:rsidRPr="00ED471F">
        <w:rPr>
          <w:rFonts w:ascii="Tahoma" w:eastAsia="Calibri" w:hAnsi="Tahoma" w:cs="Tahoma"/>
          <w:lang w:eastAsia="en-US"/>
        </w:rPr>
        <w:t>obe pogodbeni stranki</w:t>
      </w:r>
      <w:r w:rsidRPr="00ED471F">
        <w:rPr>
          <w:rFonts w:ascii="Tahoma" w:eastAsia="Calibri" w:hAnsi="Tahoma"/>
          <w:lang w:eastAsia="en-US"/>
        </w:rPr>
        <w:t xml:space="preserve"> oziroma njuna predstavnika.</w:t>
      </w:r>
    </w:p>
    <w:p w:rsidR="00ED471F" w:rsidRPr="00ED471F" w:rsidRDefault="00ED471F" w:rsidP="00ED471F">
      <w:pPr>
        <w:keepNext/>
        <w:keepLines/>
        <w:jc w:val="both"/>
        <w:rPr>
          <w:rFonts w:ascii="Tahoma" w:eastAsia="Calibri" w:hAnsi="Tahoma" w:cs="Tahoma"/>
          <w:lang w:eastAsia="en-US"/>
        </w:rPr>
      </w:pPr>
    </w:p>
    <w:p w:rsidR="00ED471F" w:rsidRPr="00ED471F" w:rsidRDefault="00ED471F" w:rsidP="00ED471F">
      <w:pPr>
        <w:keepNext/>
        <w:keepLines/>
        <w:jc w:val="both"/>
        <w:rPr>
          <w:rFonts w:ascii="Tahoma" w:eastAsia="Calibri" w:hAnsi="Tahoma" w:cs="Tahoma"/>
          <w:lang w:eastAsia="en-US"/>
        </w:rPr>
      </w:pPr>
      <w:r w:rsidRPr="00ED471F">
        <w:rPr>
          <w:rFonts w:ascii="Tahoma" w:eastAsia="Calibri" w:hAnsi="Tahoma" w:cs="Tahoma"/>
          <w:lang w:eastAsia="en-US"/>
        </w:rPr>
        <w:t>Preizkušanje v tovarni obsega usklajevalne sestanke, medfazne kontrole in meritve.</w:t>
      </w:r>
    </w:p>
    <w:p w:rsidR="00ED471F" w:rsidRPr="00ED471F" w:rsidRDefault="00ED471F" w:rsidP="00ED471F">
      <w:pPr>
        <w:keepNext/>
        <w:keepLines/>
        <w:jc w:val="both"/>
        <w:rPr>
          <w:rFonts w:ascii="Tahoma" w:eastAsia="Calibri" w:hAnsi="Tahoma" w:cs="Tahoma"/>
          <w:lang w:eastAsia="en-US"/>
        </w:rPr>
      </w:pPr>
    </w:p>
    <w:p w:rsidR="00ED471F" w:rsidRPr="00ED471F" w:rsidRDefault="00ED471F" w:rsidP="00ED471F">
      <w:pPr>
        <w:keepNext/>
        <w:keepLines/>
        <w:jc w:val="both"/>
        <w:rPr>
          <w:rFonts w:ascii="Tahoma" w:eastAsia="Calibri" w:hAnsi="Tahoma" w:cs="Tahoma"/>
          <w:lang w:eastAsia="en-US"/>
        </w:rPr>
      </w:pPr>
      <w:r w:rsidRPr="00ED471F">
        <w:rPr>
          <w:rFonts w:ascii="Tahoma" w:eastAsia="Calibri" w:hAnsi="Tahoma" w:cs="Tahoma"/>
          <w:lang w:eastAsia="en-US"/>
        </w:rPr>
        <w:t>Če naročnik na podlagi rezultatov pregleda, nadzora ali preizkusa ugotovi, da je oprema, vgrajeni material ali izvedeno delo pomanjkljivo ali v nasprotju s pogodbo, lahko tako opremo, material ali delo zavrne in o tem takoj z navedbo utemeljenih razlogov obvesti izvajalca. Izvajalec mora napako takoj odpraviti in zagotoviti, da zavrnjeni del ustreza pogodbi. Če naročnik zahteva ponovne preizkuse takšne opreme, materialov ali dela, se morajo preizkusi ponoviti na enak način in pod enakimi pogoji. Vse stroške, ki bi jih imel naročnik zaradi zavrnitve in ponovnih preizkusov, krije izvajalec.</w:t>
      </w:r>
    </w:p>
    <w:p w:rsidR="00ED471F" w:rsidRPr="00ED471F" w:rsidRDefault="00ED471F" w:rsidP="00ED471F">
      <w:pPr>
        <w:keepNext/>
        <w:keepLines/>
        <w:jc w:val="both"/>
        <w:rPr>
          <w:rFonts w:ascii="Tahoma" w:eastAsia="Calibri" w:hAnsi="Tahoma" w:cs="Tahoma"/>
          <w:lang w:eastAsia="en-US"/>
        </w:rPr>
      </w:pPr>
    </w:p>
    <w:p w:rsidR="00ED471F" w:rsidRPr="00ED471F" w:rsidRDefault="00ED471F" w:rsidP="00ED471F">
      <w:pPr>
        <w:keepNext/>
        <w:keepLines/>
        <w:jc w:val="both"/>
        <w:rPr>
          <w:rFonts w:ascii="Tahoma" w:eastAsia="Calibri" w:hAnsi="Tahoma" w:cs="Tahoma"/>
          <w:lang w:eastAsia="en-US"/>
        </w:rPr>
      </w:pPr>
      <w:r w:rsidRPr="00ED471F">
        <w:rPr>
          <w:rFonts w:ascii="Tahoma" w:eastAsia="Calibri" w:hAnsi="Tahoma" w:cs="Tahoma"/>
          <w:lang w:eastAsia="en-US"/>
        </w:rPr>
        <w:t>Nevarnost uničenja, izgube ali poškodovanja opreme nosi izvajalec in sicer vse do naročnikovega prevzema na objektu naročnika.</w:t>
      </w:r>
    </w:p>
    <w:p w:rsidR="00ED471F" w:rsidRPr="00ED471F" w:rsidRDefault="00ED471F" w:rsidP="00ED471F">
      <w:pPr>
        <w:keepNext/>
        <w:keepLines/>
        <w:jc w:val="both"/>
        <w:rPr>
          <w:rFonts w:ascii="Tahoma" w:eastAsia="Calibri" w:hAnsi="Tahoma" w:cs="Tahoma"/>
          <w:lang w:eastAsia="en-US"/>
        </w:rPr>
      </w:pPr>
    </w:p>
    <w:p w:rsidR="00ED471F" w:rsidRPr="00ED471F" w:rsidRDefault="00ED471F" w:rsidP="00ED471F">
      <w:pPr>
        <w:keepNext/>
        <w:keepLines/>
        <w:jc w:val="both"/>
        <w:rPr>
          <w:rFonts w:ascii="Tahoma" w:eastAsia="Calibri" w:hAnsi="Tahoma" w:cs="Tahoma"/>
          <w:lang w:eastAsia="en-US"/>
        </w:rPr>
      </w:pPr>
      <w:r w:rsidRPr="00ED471F">
        <w:rPr>
          <w:rFonts w:ascii="Tahoma" w:eastAsia="Calibri" w:hAnsi="Tahoma" w:cs="Tahoma"/>
          <w:lang w:eastAsia="en-US"/>
        </w:rPr>
        <w:t xml:space="preserve">Izvajalec dobavi in postavi vso zgoraj tovarniško preizkušeno opremo na lokacijo naročnika v skladu s pogodbenim rokom. </w:t>
      </w:r>
    </w:p>
    <w:p w:rsidR="00ED471F" w:rsidRPr="00ED471F" w:rsidRDefault="00ED471F" w:rsidP="00ED471F">
      <w:pPr>
        <w:keepNext/>
        <w:keepLines/>
        <w:jc w:val="both"/>
        <w:rPr>
          <w:rFonts w:ascii="Tahoma" w:eastAsia="Calibri" w:hAnsi="Tahoma" w:cs="Tahoma"/>
          <w:sz w:val="22"/>
          <w:szCs w:val="22"/>
          <w:lang w:eastAsia="en-US"/>
        </w:rPr>
      </w:pPr>
    </w:p>
    <w:p w:rsidR="00ED471F" w:rsidRPr="00ED471F" w:rsidRDefault="00ED471F" w:rsidP="00283C22">
      <w:pPr>
        <w:pStyle w:val="Odstavekseznama"/>
        <w:keepNext/>
        <w:keepLines/>
        <w:numPr>
          <w:ilvl w:val="0"/>
          <w:numId w:val="33"/>
        </w:numPr>
        <w:ind w:left="426" w:hanging="426"/>
        <w:rPr>
          <w:rFonts w:ascii="Tahoma" w:eastAsia="Frutiger" w:hAnsi="Tahoma" w:cs="Tahoma"/>
          <w:b/>
          <w:lang w:eastAsia="en-US"/>
        </w:rPr>
      </w:pPr>
      <w:r w:rsidRPr="00ED471F">
        <w:rPr>
          <w:rFonts w:ascii="Tahoma" w:eastAsia="Frutiger" w:hAnsi="Tahoma" w:cs="Tahoma"/>
          <w:b/>
          <w:lang w:eastAsia="en-US"/>
        </w:rPr>
        <w:t>DEMONTAŽA</w:t>
      </w:r>
      <w:r w:rsidR="00AA165D">
        <w:rPr>
          <w:rFonts w:ascii="Tahoma" w:eastAsia="Frutiger" w:hAnsi="Tahoma" w:cs="Tahoma"/>
          <w:b/>
          <w:lang w:eastAsia="en-US"/>
        </w:rPr>
        <w:t>,</w:t>
      </w:r>
      <w:r w:rsidRPr="00ED471F">
        <w:rPr>
          <w:rFonts w:ascii="Tahoma" w:eastAsia="Frutiger" w:hAnsi="Tahoma" w:cs="Tahoma"/>
          <w:b/>
          <w:lang w:eastAsia="en-US"/>
        </w:rPr>
        <w:t xml:space="preserve"> MONTAŽA</w:t>
      </w:r>
      <w:r w:rsidR="00AA165D">
        <w:rPr>
          <w:rFonts w:ascii="Tahoma" w:eastAsia="Frutiger" w:hAnsi="Tahoma" w:cs="Tahoma"/>
          <w:b/>
          <w:lang w:eastAsia="en-US"/>
        </w:rPr>
        <w:t xml:space="preserve"> IN ZAGON</w:t>
      </w:r>
    </w:p>
    <w:p w:rsidR="00ED471F" w:rsidRPr="00ED471F" w:rsidRDefault="00ED471F" w:rsidP="00ED471F">
      <w:pPr>
        <w:keepNext/>
        <w:keepLines/>
        <w:tabs>
          <w:tab w:val="left" w:pos="1418"/>
          <w:tab w:val="left" w:pos="1702"/>
        </w:tabs>
        <w:jc w:val="both"/>
        <w:rPr>
          <w:rFonts w:ascii="Tahoma" w:eastAsia="Calibri" w:hAnsi="Tahoma" w:cs="Tahoma"/>
          <w:sz w:val="22"/>
          <w:szCs w:val="22"/>
          <w:lang w:eastAsia="en-US"/>
        </w:rPr>
      </w:pPr>
      <w:r w:rsidRPr="00ED471F">
        <w:rPr>
          <w:rFonts w:ascii="Tahoma" w:eastAsia="Calibri" w:hAnsi="Tahoma" w:cs="Tahoma"/>
          <w:sz w:val="22"/>
          <w:szCs w:val="22"/>
          <w:lang w:eastAsia="en-US"/>
        </w:rPr>
        <w:tab/>
      </w:r>
    </w:p>
    <w:p w:rsidR="00ED471F" w:rsidRPr="00ED471F" w:rsidRDefault="00ED471F"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ED471F">
        <w:rPr>
          <w:rFonts w:ascii="Tahoma" w:eastAsia="Frutiger" w:hAnsi="Tahoma" w:cs="Tahoma"/>
          <w:lang w:eastAsia="en-US"/>
        </w:rPr>
        <w:t>člen</w:t>
      </w:r>
    </w:p>
    <w:p w:rsidR="00ED471F" w:rsidRPr="00ED471F" w:rsidRDefault="00ED471F" w:rsidP="00ED471F">
      <w:pPr>
        <w:keepNext/>
        <w:keepLines/>
        <w:tabs>
          <w:tab w:val="left" w:pos="1418"/>
          <w:tab w:val="left" w:pos="1702"/>
        </w:tabs>
        <w:jc w:val="both"/>
        <w:rPr>
          <w:rFonts w:ascii="Tahoma" w:eastAsia="Calibri" w:hAnsi="Tahoma" w:cs="Tahoma"/>
          <w:sz w:val="22"/>
          <w:szCs w:val="22"/>
          <w:lang w:eastAsia="en-US"/>
        </w:rPr>
      </w:pPr>
      <w:r w:rsidRPr="00ED471F">
        <w:rPr>
          <w:rFonts w:ascii="Tahoma" w:eastAsia="Calibri" w:hAnsi="Tahoma" w:cs="Tahoma"/>
          <w:sz w:val="22"/>
          <w:szCs w:val="22"/>
          <w:lang w:eastAsia="en-US"/>
        </w:rPr>
        <w:tab/>
      </w:r>
    </w:p>
    <w:p w:rsidR="00ED471F" w:rsidRDefault="00ED471F" w:rsidP="00ED471F">
      <w:pPr>
        <w:keepNext/>
        <w:keepLines/>
        <w:jc w:val="both"/>
        <w:rPr>
          <w:rFonts w:ascii="Tahoma" w:hAnsi="Tahoma" w:cs="Tahoma"/>
        </w:rPr>
      </w:pPr>
      <w:r w:rsidRPr="00ED471F">
        <w:rPr>
          <w:rFonts w:ascii="Tahoma" w:hAnsi="Tahoma" w:cs="Tahoma"/>
        </w:rPr>
        <w:t>Izvajalec izvede vsa demontažna in montažna dela na objektu</w:t>
      </w:r>
      <w:r w:rsidR="00065D8E">
        <w:rPr>
          <w:rFonts w:ascii="Tahoma" w:hAnsi="Tahoma" w:cs="Tahoma"/>
        </w:rPr>
        <w:t xml:space="preserve"> na lokaciji naročnika</w:t>
      </w:r>
      <w:r w:rsidRPr="00ED471F">
        <w:rPr>
          <w:rFonts w:ascii="Tahoma" w:hAnsi="Tahoma" w:cs="Tahoma"/>
        </w:rPr>
        <w:t>, ki so potrebna za vgradnjo dobavljene opreme.</w:t>
      </w:r>
      <w:r w:rsidR="00352DB1">
        <w:rPr>
          <w:rFonts w:ascii="Tahoma" w:hAnsi="Tahoma" w:cs="Tahoma"/>
        </w:rPr>
        <w:t xml:space="preserve"> Izvajalec </w:t>
      </w:r>
      <w:r w:rsidR="00352DB1" w:rsidRPr="00944DC6">
        <w:rPr>
          <w:rFonts w:ascii="Tahoma" w:hAnsi="Tahoma" w:cs="Tahoma"/>
        </w:rPr>
        <w:t>mora pred montažo predati naročniku pl</w:t>
      </w:r>
      <w:r w:rsidR="00352DB1" w:rsidRPr="00835EB8">
        <w:rPr>
          <w:rFonts w:ascii="Tahoma" w:hAnsi="Tahoma" w:cs="Tahoma"/>
        </w:rPr>
        <w:t xml:space="preserve">an </w:t>
      </w:r>
      <w:r w:rsidR="009E6AE2" w:rsidRPr="00835EB8">
        <w:rPr>
          <w:rFonts w:ascii="Tahoma" w:hAnsi="Tahoma" w:cs="Tahoma"/>
        </w:rPr>
        <w:t xml:space="preserve">demontaže in </w:t>
      </w:r>
      <w:r w:rsidR="00352DB1" w:rsidRPr="00835EB8">
        <w:rPr>
          <w:rFonts w:ascii="Tahoma" w:hAnsi="Tahoma" w:cs="Tahoma"/>
        </w:rPr>
        <w:t xml:space="preserve">montaže; potrjen plan </w:t>
      </w:r>
      <w:r w:rsidR="009E6AE2" w:rsidRPr="00835EB8">
        <w:rPr>
          <w:rFonts w:ascii="Tahoma" w:hAnsi="Tahoma" w:cs="Tahoma"/>
        </w:rPr>
        <w:t xml:space="preserve">demontaže in </w:t>
      </w:r>
      <w:r w:rsidR="00352DB1" w:rsidRPr="00835EB8">
        <w:rPr>
          <w:rFonts w:ascii="Tahoma" w:hAnsi="Tahoma" w:cs="Tahoma"/>
        </w:rPr>
        <w:t>montaže</w:t>
      </w:r>
      <w:r w:rsidR="00352DB1" w:rsidRPr="00944DC6">
        <w:rPr>
          <w:rFonts w:ascii="Tahoma" w:hAnsi="Tahoma" w:cs="Tahoma"/>
        </w:rPr>
        <w:t xml:space="preserve"> s strani naročnika je pogoj za začetek </w:t>
      </w:r>
      <w:r w:rsidR="00B0326A">
        <w:rPr>
          <w:rFonts w:ascii="Tahoma" w:hAnsi="Tahoma" w:cs="Tahoma"/>
        </w:rPr>
        <w:t xml:space="preserve">demontažnih in montažnih </w:t>
      </w:r>
      <w:r w:rsidR="00352DB1" w:rsidRPr="00944DC6">
        <w:rPr>
          <w:rFonts w:ascii="Tahoma" w:hAnsi="Tahoma" w:cs="Tahoma"/>
        </w:rPr>
        <w:t>del na objektu</w:t>
      </w:r>
      <w:r w:rsidR="00B0326A">
        <w:rPr>
          <w:rFonts w:ascii="Tahoma" w:hAnsi="Tahoma" w:cs="Tahoma"/>
        </w:rPr>
        <w:t>.</w:t>
      </w:r>
      <w:r w:rsidR="00A40FCE">
        <w:rPr>
          <w:rFonts w:ascii="Tahoma" w:hAnsi="Tahoma" w:cs="Tahoma"/>
        </w:rPr>
        <w:t xml:space="preserve"> Po montaži opreme sledi zagon le-te.</w:t>
      </w:r>
    </w:p>
    <w:p w:rsidR="00C1646B" w:rsidRPr="00ED471F" w:rsidRDefault="00C1646B" w:rsidP="00ED471F">
      <w:pPr>
        <w:keepNext/>
        <w:keepLines/>
        <w:jc w:val="both"/>
        <w:rPr>
          <w:rFonts w:ascii="Tahoma" w:hAnsi="Tahoma" w:cs="Tahoma"/>
        </w:rPr>
      </w:pPr>
    </w:p>
    <w:p w:rsidR="00A40FCE" w:rsidRPr="00E64B9F" w:rsidRDefault="00A40FCE" w:rsidP="00A40FCE">
      <w:pPr>
        <w:keepNext/>
        <w:keepLines/>
        <w:jc w:val="both"/>
        <w:rPr>
          <w:rFonts w:ascii="Tahoma" w:eastAsia="Frutiger" w:hAnsi="Tahoma" w:cs="Tahoma"/>
        </w:rPr>
      </w:pPr>
      <w:r>
        <w:rPr>
          <w:rFonts w:ascii="Tahoma" w:eastAsia="Frutiger" w:hAnsi="Tahoma" w:cs="Tahoma"/>
        </w:rPr>
        <w:t xml:space="preserve">Ob zaključku del (po demontaži starega in montaži novega </w:t>
      </w:r>
      <w:r w:rsidR="00EA4157">
        <w:rPr>
          <w:rFonts w:ascii="Tahoma" w:eastAsia="Frutiger" w:hAnsi="Tahoma" w:cs="Tahoma"/>
        </w:rPr>
        <w:t xml:space="preserve">diesel agregata </w:t>
      </w:r>
      <w:r>
        <w:rPr>
          <w:rFonts w:ascii="Tahoma" w:eastAsia="Frutiger" w:hAnsi="Tahoma" w:cs="Tahoma"/>
        </w:rPr>
        <w:t xml:space="preserve">ter priklopom) </w:t>
      </w:r>
      <w:r w:rsidRPr="00E64B9F">
        <w:rPr>
          <w:rFonts w:ascii="Tahoma" w:eastAsia="Frutiger" w:hAnsi="Tahoma" w:cs="Tahoma"/>
          <w:iCs/>
        </w:rPr>
        <w:t xml:space="preserve">se </w:t>
      </w:r>
      <w:r w:rsidRPr="00E64B9F">
        <w:rPr>
          <w:rFonts w:ascii="Tahoma" w:eastAsia="Frutiger" w:hAnsi="Tahoma" w:cs="Tahoma"/>
        </w:rPr>
        <w:t xml:space="preserve">s strani predstavnika naročnika in izvajalca, izvede pregled izvedenih del. Morebitne pomanjkljivosti se vpišejo v </w:t>
      </w:r>
      <w:r w:rsidRPr="00A40FCE">
        <w:rPr>
          <w:rFonts w:ascii="Tahoma" w:eastAsia="Frutiger" w:hAnsi="Tahoma" w:cs="Tahoma"/>
        </w:rPr>
        <w:t>zapisnik o pregledu izvedenih del</w:t>
      </w:r>
      <w:r w:rsidRPr="00E64B9F">
        <w:rPr>
          <w:rFonts w:ascii="Tahoma" w:eastAsia="Frutiger" w:hAnsi="Tahoma" w:cs="Tahoma"/>
        </w:rPr>
        <w:t xml:space="preserve">, kjer se določi tudi rok za njihovo odpravo. Po odpravi pomanjkljivosti izvajalec o tem pisno obvesti naročnika. Pomanjkljivosti odpravi izvajalec na svoje stroške. </w:t>
      </w:r>
    </w:p>
    <w:p w:rsidR="00A40FCE" w:rsidRPr="00E64B9F" w:rsidRDefault="00A40FCE" w:rsidP="00A40FCE">
      <w:pPr>
        <w:keepNext/>
        <w:keepLines/>
        <w:jc w:val="both"/>
        <w:rPr>
          <w:rFonts w:ascii="Tahoma" w:eastAsia="Frutiger" w:hAnsi="Tahoma" w:cs="Tahoma"/>
        </w:rPr>
      </w:pPr>
    </w:p>
    <w:p w:rsidR="002171CB" w:rsidRPr="00835EB8" w:rsidRDefault="00A40FCE" w:rsidP="00A40FCE">
      <w:pPr>
        <w:keepNext/>
        <w:keepLines/>
        <w:jc w:val="both"/>
        <w:rPr>
          <w:rFonts w:ascii="Tahoma" w:eastAsia="Frutiger" w:hAnsi="Tahoma" w:cs="Tahoma"/>
        </w:rPr>
      </w:pPr>
      <w:r w:rsidRPr="00E64B9F">
        <w:rPr>
          <w:rFonts w:ascii="Tahoma" w:eastAsia="Frutiger" w:hAnsi="Tahoma" w:cs="Tahoma"/>
        </w:rPr>
        <w:t xml:space="preserve">Po odpravi pomanjkljivosti se opravi zagon in </w:t>
      </w:r>
      <w:r w:rsidRPr="009202A7">
        <w:rPr>
          <w:rFonts w:ascii="Tahoma" w:hAnsi="Tahoma" w:cs="Tahoma"/>
        </w:rPr>
        <w:t xml:space="preserve">preizkusi </w:t>
      </w:r>
      <w:r w:rsidRPr="00835EB8">
        <w:rPr>
          <w:rFonts w:ascii="Tahoma" w:eastAsia="Frutiger" w:hAnsi="Tahoma" w:cs="Tahoma"/>
        </w:rPr>
        <w:t xml:space="preserve">funkcijsko delovanje </w:t>
      </w:r>
      <w:r w:rsidR="009E6AE2" w:rsidRPr="00835EB8">
        <w:rPr>
          <w:rFonts w:ascii="Tahoma" w:eastAsia="Frutiger" w:hAnsi="Tahoma" w:cs="Tahoma"/>
        </w:rPr>
        <w:t xml:space="preserve">nadzornega sistema </w:t>
      </w:r>
      <w:r w:rsidRPr="00835EB8">
        <w:rPr>
          <w:rFonts w:ascii="Tahoma" w:eastAsia="Frutiger" w:hAnsi="Tahoma" w:cs="Tahoma"/>
        </w:rPr>
        <w:t xml:space="preserve">v povezavi z novo vgrajeno opremo. Protokol testiranja pripravi izvajalec (programske opreme), ki ga potrdi ga predstavnik naročnika, ki prejme tudi navodila o upravljanju. </w:t>
      </w:r>
    </w:p>
    <w:p w:rsidR="002171CB" w:rsidRDefault="002171CB" w:rsidP="00A40FCE">
      <w:pPr>
        <w:keepNext/>
        <w:keepLines/>
        <w:jc w:val="both"/>
        <w:rPr>
          <w:rFonts w:ascii="Tahoma" w:hAnsi="Tahoma" w:cs="Tahoma"/>
        </w:rPr>
      </w:pPr>
    </w:p>
    <w:p w:rsidR="00A40FCE" w:rsidRPr="00E64B9F" w:rsidRDefault="002171CB" w:rsidP="00A40FCE">
      <w:pPr>
        <w:keepNext/>
        <w:keepLines/>
        <w:jc w:val="both"/>
        <w:rPr>
          <w:rFonts w:ascii="Tahoma" w:eastAsia="Frutiger" w:hAnsi="Tahoma" w:cs="Tahoma"/>
        </w:rPr>
      </w:pPr>
      <w:r>
        <w:rPr>
          <w:rFonts w:ascii="Tahoma" w:hAnsi="Tahoma" w:cs="Tahoma"/>
        </w:rPr>
        <w:t xml:space="preserve">Po uspešno izvedenem preizkusu funkcijskega delovanja programa iz prejšnjega odstavka se </w:t>
      </w:r>
      <w:r w:rsidR="00A40FCE" w:rsidRPr="00E64B9F">
        <w:rPr>
          <w:rFonts w:ascii="Tahoma" w:eastAsia="Frutiger" w:hAnsi="Tahoma" w:cs="Tahoma"/>
        </w:rPr>
        <w:t xml:space="preserve">zapisniško ugotovi pričetek poskusnega obratovanja </w:t>
      </w:r>
      <w:r w:rsidR="00A40FCE">
        <w:rPr>
          <w:rFonts w:ascii="Tahoma" w:eastAsia="Frutiger" w:hAnsi="Tahoma" w:cs="Tahoma"/>
        </w:rPr>
        <w:t>diesel agregata</w:t>
      </w:r>
      <w:r w:rsidR="00A40FCE" w:rsidRPr="00E64B9F">
        <w:rPr>
          <w:rFonts w:ascii="Tahoma" w:eastAsia="Frutiger" w:hAnsi="Tahoma" w:cs="Tahoma"/>
        </w:rPr>
        <w:t>.</w:t>
      </w:r>
    </w:p>
    <w:p w:rsidR="00ED471F" w:rsidRPr="00ED471F" w:rsidRDefault="00ED471F" w:rsidP="00ED471F">
      <w:pPr>
        <w:keepNext/>
        <w:keepLines/>
        <w:tabs>
          <w:tab w:val="left" w:pos="-1980"/>
          <w:tab w:val="left" w:pos="2880"/>
        </w:tabs>
        <w:jc w:val="both"/>
        <w:rPr>
          <w:rFonts w:ascii="Tahoma" w:hAnsi="Tahoma" w:cs="Tahoma"/>
        </w:rPr>
      </w:pPr>
    </w:p>
    <w:p w:rsidR="00ED471F" w:rsidRPr="002171CB" w:rsidRDefault="00ED471F" w:rsidP="00ED471F">
      <w:pPr>
        <w:keepNext/>
        <w:keepLines/>
        <w:tabs>
          <w:tab w:val="left" w:pos="-1980"/>
          <w:tab w:val="left" w:pos="2880"/>
        </w:tabs>
        <w:jc w:val="both"/>
        <w:rPr>
          <w:rFonts w:ascii="Tahoma" w:hAnsi="Tahoma" w:cs="Tahoma"/>
        </w:rPr>
      </w:pPr>
      <w:r w:rsidRPr="002171CB">
        <w:rPr>
          <w:rFonts w:ascii="Tahoma" w:hAnsi="Tahoma" w:cs="Tahoma"/>
        </w:rPr>
        <w:lastRenderedPageBreak/>
        <w:t xml:space="preserve">Naročnikovemu osebju je dovoljeno, da spremlja vse </w:t>
      </w:r>
      <w:r w:rsidR="00A40FCE" w:rsidRPr="002171CB">
        <w:rPr>
          <w:rFonts w:ascii="Tahoma" w:hAnsi="Tahoma" w:cs="Tahoma"/>
        </w:rPr>
        <w:t xml:space="preserve">demontažne in </w:t>
      </w:r>
      <w:r w:rsidRPr="002171CB">
        <w:rPr>
          <w:rFonts w:ascii="Tahoma" w:hAnsi="Tahoma" w:cs="Tahoma"/>
        </w:rPr>
        <w:t>montažne</w:t>
      </w:r>
      <w:r w:rsidR="00A40FCE" w:rsidRPr="002171CB">
        <w:rPr>
          <w:rFonts w:ascii="Tahoma" w:hAnsi="Tahoma" w:cs="Tahoma"/>
        </w:rPr>
        <w:t xml:space="preserve"> </w:t>
      </w:r>
      <w:r w:rsidRPr="002171CB">
        <w:rPr>
          <w:rFonts w:ascii="Tahoma" w:hAnsi="Tahoma" w:cs="Tahoma"/>
        </w:rPr>
        <w:t xml:space="preserve">operacije v sodelovanju z izvajalčevim osebjem. Enak postopek je zahtevan med izvajanji meritev in </w:t>
      </w:r>
      <w:r w:rsidR="006E71FB" w:rsidRPr="002171CB">
        <w:rPr>
          <w:rFonts w:ascii="Tahoma" w:hAnsi="Tahoma" w:cs="Tahoma"/>
        </w:rPr>
        <w:t>zagonom</w:t>
      </w:r>
      <w:r w:rsidRPr="002171CB">
        <w:rPr>
          <w:rFonts w:ascii="Tahoma" w:hAnsi="Tahoma" w:cs="Tahoma"/>
        </w:rPr>
        <w:t xml:space="preserve"> </w:t>
      </w:r>
      <w:r w:rsidR="00A40FCE" w:rsidRPr="002171CB">
        <w:rPr>
          <w:rFonts w:ascii="Tahoma" w:hAnsi="Tahoma" w:cs="Tahoma"/>
        </w:rPr>
        <w:t>opreme</w:t>
      </w:r>
      <w:r w:rsidRPr="002171CB">
        <w:rPr>
          <w:rFonts w:ascii="Tahoma" w:hAnsi="Tahoma" w:cs="Tahoma"/>
        </w:rPr>
        <w:t>.</w:t>
      </w:r>
    </w:p>
    <w:p w:rsidR="00A40FCE" w:rsidRDefault="00A40FCE" w:rsidP="00ED471F">
      <w:pPr>
        <w:keepNext/>
        <w:keepLines/>
        <w:tabs>
          <w:tab w:val="left" w:pos="-1980"/>
          <w:tab w:val="left" w:pos="2880"/>
        </w:tabs>
        <w:jc w:val="both"/>
        <w:rPr>
          <w:rFonts w:ascii="Tahoma" w:hAnsi="Tahoma" w:cs="Tahoma"/>
          <w:highlight w:val="yellow"/>
        </w:rPr>
      </w:pPr>
    </w:p>
    <w:p w:rsidR="002171CB" w:rsidRPr="002171CB" w:rsidRDefault="002171CB" w:rsidP="00283C22">
      <w:pPr>
        <w:pStyle w:val="Odstavekseznama"/>
        <w:keepNext/>
        <w:keepLines/>
        <w:numPr>
          <w:ilvl w:val="0"/>
          <w:numId w:val="33"/>
        </w:numPr>
        <w:ind w:left="426" w:hanging="426"/>
        <w:rPr>
          <w:rFonts w:ascii="Tahoma" w:eastAsia="Frutiger" w:hAnsi="Tahoma" w:cs="Tahoma"/>
          <w:b/>
          <w:lang w:eastAsia="en-US"/>
        </w:rPr>
      </w:pPr>
      <w:r w:rsidRPr="002171CB">
        <w:rPr>
          <w:rFonts w:ascii="Tahoma" w:eastAsia="Frutiger" w:hAnsi="Tahoma" w:cs="Tahoma"/>
          <w:b/>
          <w:lang w:eastAsia="en-US"/>
        </w:rPr>
        <w:t>POSKUSNO OBRATOVANJE</w:t>
      </w:r>
    </w:p>
    <w:p w:rsidR="00ED471F" w:rsidRPr="00ED471F" w:rsidRDefault="00ED471F"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ED471F">
        <w:rPr>
          <w:rFonts w:ascii="Tahoma" w:eastAsia="Frutiger" w:hAnsi="Tahoma" w:cs="Tahoma"/>
          <w:lang w:eastAsia="en-US"/>
        </w:rPr>
        <w:t>člen</w:t>
      </w:r>
    </w:p>
    <w:p w:rsidR="00ED471F" w:rsidRPr="00ED471F" w:rsidRDefault="00ED471F" w:rsidP="00ED471F">
      <w:pPr>
        <w:keepNext/>
        <w:keepLines/>
        <w:tabs>
          <w:tab w:val="left" w:pos="1418"/>
          <w:tab w:val="left" w:pos="1702"/>
        </w:tabs>
        <w:jc w:val="both"/>
        <w:rPr>
          <w:rFonts w:ascii="Tahoma" w:hAnsi="Tahoma" w:cs="Tahoma"/>
          <w:sz w:val="22"/>
          <w:szCs w:val="22"/>
        </w:rPr>
      </w:pPr>
      <w:r w:rsidRPr="00ED471F">
        <w:rPr>
          <w:rFonts w:ascii="Tahoma" w:hAnsi="Tahoma" w:cs="Tahoma"/>
          <w:sz w:val="22"/>
          <w:szCs w:val="22"/>
        </w:rPr>
        <w:tab/>
      </w:r>
    </w:p>
    <w:p w:rsidR="002171CB" w:rsidRPr="00E64B9F" w:rsidRDefault="002171CB" w:rsidP="002171CB">
      <w:pPr>
        <w:keepNext/>
        <w:keepLines/>
        <w:tabs>
          <w:tab w:val="left" w:pos="-180"/>
        </w:tabs>
        <w:jc w:val="both"/>
        <w:rPr>
          <w:rFonts w:ascii="Tahoma" w:hAnsi="Tahoma" w:cs="Tahoma"/>
        </w:rPr>
      </w:pPr>
      <w:r w:rsidRPr="00E64B9F">
        <w:rPr>
          <w:rFonts w:ascii="Tahoma" w:eastAsia="Frutiger" w:hAnsi="Tahoma" w:cs="Tahoma"/>
          <w:iCs/>
        </w:rPr>
        <w:t xml:space="preserve">Poskusno obratovanje na objektu se prične izvajati, ko so izpolnjeni pogoji </w:t>
      </w:r>
      <w:r w:rsidR="00EA4157">
        <w:rPr>
          <w:rFonts w:ascii="Tahoma" w:eastAsia="Frutiger" w:hAnsi="Tahoma" w:cs="Tahoma"/>
          <w:iCs/>
        </w:rPr>
        <w:t xml:space="preserve">iz </w:t>
      </w:r>
      <w:r w:rsidRPr="0093713E">
        <w:rPr>
          <w:rFonts w:ascii="Tahoma" w:eastAsia="Frutiger" w:hAnsi="Tahoma" w:cs="Tahoma"/>
          <w:iCs/>
        </w:rPr>
        <w:t>1</w:t>
      </w:r>
      <w:r w:rsidR="002A3C1C">
        <w:rPr>
          <w:rFonts w:ascii="Tahoma" w:eastAsia="Frutiger" w:hAnsi="Tahoma" w:cs="Tahoma"/>
          <w:iCs/>
        </w:rPr>
        <w:t>6</w:t>
      </w:r>
      <w:r w:rsidRPr="0093713E">
        <w:rPr>
          <w:rFonts w:ascii="Tahoma" w:eastAsia="Frutiger" w:hAnsi="Tahoma" w:cs="Tahoma"/>
          <w:iCs/>
        </w:rPr>
        <w:t xml:space="preserve">. člena </w:t>
      </w:r>
      <w:r w:rsidRPr="00E64B9F">
        <w:rPr>
          <w:rFonts w:ascii="Tahoma" w:eastAsia="Frutiger" w:hAnsi="Tahoma" w:cs="Tahoma"/>
          <w:iCs/>
        </w:rPr>
        <w:t>pogodbe.</w:t>
      </w:r>
      <w:r w:rsidRPr="00E64B9F">
        <w:rPr>
          <w:rFonts w:ascii="Tahoma" w:hAnsi="Tahoma" w:cs="Tahoma"/>
        </w:rPr>
        <w:t xml:space="preserve"> Začetek poskusnega obratovanja se ugotovi z zapisnikom, ki ga podpišeta obe pogodbeni stranki</w:t>
      </w:r>
      <w:r w:rsidR="00EA4157">
        <w:rPr>
          <w:rFonts w:ascii="Tahoma" w:hAnsi="Tahoma" w:cs="Tahoma"/>
        </w:rPr>
        <w:t xml:space="preserve"> oz. njuna predstavnika</w:t>
      </w:r>
      <w:r w:rsidR="00CD5783">
        <w:rPr>
          <w:rFonts w:ascii="Tahoma" w:hAnsi="Tahoma" w:cs="Tahoma"/>
        </w:rPr>
        <w:t>. Poskusno obratovanje traja štirinajst (14)</w:t>
      </w:r>
      <w:r w:rsidRPr="00E64B9F">
        <w:rPr>
          <w:rFonts w:ascii="Tahoma" w:hAnsi="Tahoma" w:cs="Tahoma"/>
        </w:rPr>
        <w:t xml:space="preserve"> koledarskih dni in je uspešno zaključeno, ko celoten objekt z vgrajen</w:t>
      </w:r>
      <w:r>
        <w:rPr>
          <w:rFonts w:ascii="Tahoma" w:hAnsi="Tahoma" w:cs="Tahoma"/>
        </w:rPr>
        <w:t>o opremo</w:t>
      </w:r>
      <w:r w:rsidRPr="00E64B9F">
        <w:rPr>
          <w:rFonts w:ascii="Tahoma" w:hAnsi="Tahoma" w:cs="Tahoma"/>
        </w:rPr>
        <w:t xml:space="preserve"> obratuje brez napake ter so vsa poročila skladna s zakonsko predpisanimi vrednostmi.   </w:t>
      </w:r>
    </w:p>
    <w:p w:rsidR="002171CB" w:rsidRPr="00E64B9F" w:rsidRDefault="002171CB" w:rsidP="002171CB">
      <w:pPr>
        <w:keepNext/>
        <w:keepLines/>
        <w:tabs>
          <w:tab w:val="left" w:pos="-180"/>
        </w:tabs>
        <w:jc w:val="both"/>
        <w:rPr>
          <w:rFonts w:ascii="Tahoma" w:hAnsi="Tahoma" w:cs="Tahoma"/>
        </w:rPr>
      </w:pPr>
    </w:p>
    <w:p w:rsidR="002171CB" w:rsidRPr="00E64B9F" w:rsidRDefault="002171CB" w:rsidP="002171CB">
      <w:pPr>
        <w:keepNext/>
        <w:keepLines/>
        <w:jc w:val="both"/>
        <w:rPr>
          <w:rFonts w:ascii="Tahoma" w:eastAsia="Frutiger" w:hAnsi="Tahoma" w:cs="Tahoma"/>
          <w:iCs/>
        </w:rPr>
      </w:pPr>
      <w:r w:rsidRPr="00E64B9F">
        <w:rPr>
          <w:rFonts w:ascii="Tahoma" w:hAnsi="Tahoma" w:cs="Tahoma"/>
        </w:rPr>
        <w:t xml:space="preserve">Poskusno obratovanje se izvaja pod vodstvom izvajalca, ki je v času poskusnega obratovanja odgovorna oseba za obratovanje. </w:t>
      </w:r>
      <w:r w:rsidRPr="00E64B9F">
        <w:rPr>
          <w:rFonts w:ascii="Tahoma" w:eastAsia="Frutiger" w:hAnsi="Tahoma" w:cs="Tahoma"/>
          <w:iCs/>
        </w:rPr>
        <w:t>Izvajalec v času poskusnega obratovanja na las</w:t>
      </w:r>
      <w:r>
        <w:rPr>
          <w:rFonts w:ascii="Tahoma" w:eastAsia="Frutiger" w:hAnsi="Tahoma" w:cs="Tahoma"/>
          <w:iCs/>
        </w:rPr>
        <w:t>t</w:t>
      </w:r>
      <w:r w:rsidRPr="00E64B9F">
        <w:rPr>
          <w:rFonts w:ascii="Tahoma" w:eastAsia="Frutiger" w:hAnsi="Tahoma" w:cs="Tahoma"/>
          <w:iCs/>
        </w:rPr>
        <w:t>ne stroške zagotovi izvedbo vseh po</w:t>
      </w:r>
      <w:r>
        <w:rPr>
          <w:rFonts w:ascii="Tahoma" w:eastAsia="Frutiger" w:hAnsi="Tahoma" w:cs="Tahoma"/>
          <w:iCs/>
        </w:rPr>
        <w:t xml:space="preserve">trebnih in predpisanih poročil. </w:t>
      </w:r>
      <w:r w:rsidRPr="00E64B9F">
        <w:rPr>
          <w:rFonts w:ascii="Tahoma" w:eastAsia="Frutiger" w:hAnsi="Tahoma" w:cs="Tahoma"/>
          <w:iCs/>
        </w:rPr>
        <w:t xml:space="preserve">Izvajalec mora v času poskusnega obratovanja odpraviti vse napake in neskladnosti v obratovanju  vseh objektov in vgrajenih naprav. </w:t>
      </w:r>
    </w:p>
    <w:p w:rsidR="00ED471F" w:rsidRPr="00ED471F" w:rsidRDefault="00ED471F" w:rsidP="007D4783">
      <w:pPr>
        <w:keepNext/>
        <w:keepLines/>
        <w:overflowPunct w:val="0"/>
        <w:autoSpaceDE w:val="0"/>
        <w:autoSpaceDN w:val="0"/>
        <w:adjustRightInd w:val="0"/>
        <w:rPr>
          <w:rFonts w:ascii="Tahoma" w:hAnsi="Tahoma" w:cs="Tahoma"/>
          <w:sz w:val="22"/>
          <w:szCs w:val="22"/>
        </w:rPr>
      </w:pPr>
    </w:p>
    <w:p w:rsidR="00ED471F" w:rsidRPr="00ED471F" w:rsidRDefault="00ED471F" w:rsidP="00283C22">
      <w:pPr>
        <w:pStyle w:val="Odstavekseznama"/>
        <w:keepNext/>
        <w:keepLines/>
        <w:numPr>
          <w:ilvl w:val="0"/>
          <w:numId w:val="33"/>
        </w:numPr>
        <w:ind w:left="426" w:hanging="426"/>
        <w:rPr>
          <w:rFonts w:ascii="Tahoma" w:eastAsia="Frutiger" w:hAnsi="Tahoma" w:cs="Tahoma"/>
          <w:b/>
          <w:lang w:eastAsia="en-US"/>
        </w:rPr>
      </w:pPr>
      <w:r w:rsidRPr="00ED471F">
        <w:rPr>
          <w:rFonts w:ascii="Tahoma" w:eastAsia="Frutiger" w:hAnsi="Tahoma" w:cs="Tahoma"/>
          <w:b/>
          <w:lang w:eastAsia="en-US"/>
        </w:rPr>
        <w:t>ŠOLANJE NAROČNIKOVEGA OSEBJA</w:t>
      </w:r>
    </w:p>
    <w:p w:rsidR="00ED471F" w:rsidRPr="00ED471F" w:rsidRDefault="00ED471F" w:rsidP="00ED471F">
      <w:pPr>
        <w:keepNext/>
        <w:keepLines/>
        <w:overflowPunct w:val="0"/>
        <w:autoSpaceDE w:val="0"/>
        <w:autoSpaceDN w:val="0"/>
        <w:adjustRightInd w:val="0"/>
        <w:ind w:left="708"/>
        <w:rPr>
          <w:rFonts w:ascii="Tahoma" w:hAnsi="Tahoma" w:cs="Tahoma"/>
          <w:sz w:val="22"/>
          <w:szCs w:val="22"/>
        </w:rPr>
      </w:pPr>
    </w:p>
    <w:p w:rsidR="00ED471F" w:rsidRPr="00ED471F" w:rsidRDefault="00ED471F"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ED471F">
        <w:rPr>
          <w:rFonts w:ascii="Tahoma" w:eastAsia="Frutiger" w:hAnsi="Tahoma" w:cs="Tahoma"/>
          <w:lang w:eastAsia="en-US"/>
        </w:rPr>
        <w:t>člen</w:t>
      </w:r>
    </w:p>
    <w:p w:rsidR="00ED471F" w:rsidRPr="00ED471F" w:rsidRDefault="00ED471F" w:rsidP="00ED471F">
      <w:pPr>
        <w:keepNext/>
        <w:keepLines/>
        <w:overflowPunct w:val="0"/>
        <w:autoSpaceDE w:val="0"/>
        <w:autoSpaceDN w:val="0"/>
        <w:adjustRightInd w:val="0"/>
        <w:ind w:left="708"/>
        <w:rPr>
          <w:rFonts w:ascii="Tahoma" w:hAnsi="Tahoma" w:cs="Tahoma"/>
          <w:sz w:val="22"/>
          <w:szCs w:val="22"/>
        </w:rPr>
      </w:pPr>
    </w:p>
    <w:p w:rsidR="00ED471F" w:rsidRPr="00ED471F" w:rsidRDefault="00ED471F" w:rsidP="00ED471F">
      <w:pPr>
        <w:keepNext/>
        <w:keepLines/>
        <w:jc w:val="both"/>
        <w:rPr>
          <w:rFonts w:ascii="Tahoma" w:hAnsi="Tahoma" w:cs="Tahoma"/>
        </w:rPr>
      </w:pPr>
      <w:r w:rsidRPr="007D4783">
        <w:rPr>
          <w:rFonts w:ascii="Tahoma" w:hAnsi="Tahoma" w:cs="Tahoma"/>
        </w:rPr>
        <w:t xml:space="preserve">Izvajalec mora pred </w:t>
      </w:r>
      <w:r w:rsidRPr="007D4783">
        <w:rPr>
          <w:rFonts w:ascii="Tahoma" w:eastAsia="Calibri" w:hAnsi="Tahoma" w:cs="Tahoma"/>
          <w:lang w:eastAsia="en-US"/>
        </w:rPr>
        <w:t>podpisom zapisnika</w:t>
      </w:r>
      <w:r w:rsidR="007D4783" w:rsidRPr="007D4783">
        <w:rPr>
          <w:rFonts w:ascii="Tahoma" w:eastAsia="Calibri" w:hAnsi="Tahoma" w:cs="Tahoma"/>
          <w:lang w:eastAsia="en-US"/>
        </w:rPr>
        <w:t xml:space="preserve"> o končnem prevzemu pogodbenih del</w:t>
      </w:r>
      <w:r w:rsidRPr="007D4783">
        <w:rPr>
          <w:rFonts w:ascii="Tahoma" w:eastAsia="Calibri" w:hAnsi="Tahoma" w:cs="Tahoma"/>
          <w:lang w:eastAsia="en-US"/>
        </w:rPr>
        <w:t xml:space="preserve"> </w:t>
      </w:r>
      <w:r w:rsidRPr="007D4783">
        <w:rPr>
          <w:rFonts w:ascii="Tahoma" w:hAnsi="Tahoma" w:cs="Tahoma"/>
        </w:rPr>
        <w:t xml:space="preserve">izvesti šolanje za naročnikovo vzdrževalno in obratovalno osebje. </w:t>
      </w:r>
      <w:r w:rsidR="007D4783" w:rsidRPr="007D4783">
        <w:rPr>
          <w:rFonts w:ascii="Tahoma" w:hAnsi="Tahoma" w:cs="Tahoma"/>
        </w:rPr>
        <w:t>Šolanje se mora izvesti v prostorih naročnika v slovenskem jeziku.</w:t>
      </w:r>
      <w:r w:rsidR="00E476D9">
        <w:rPr>
          <w:rFonts w:ascii="Tahoma" w:hAnsi="Tahoma" w:cs="Tahoma"/>
        </w:rPr>
        <w:t xml:space="preserve"> </w:t>
      </w:r>
      <w:r w:rsidRPr="00E476D9">
        <w:rPr>
          <w:rFonts w:ascii="Tahoma" w:hAnsi="Tahoma" w:cs="Tahoma"/>
        </w:rPr>
        <w:t>Za vsakega udeleženca mora izvajalec pripraviti vzdrževalna in obratovalna navodila v slovenskem jeziku.</w:t>
      </w:r>
    </w:p>
    <w:p w:rsidR="00ED471F" w:rsidRDefault="00ED471F"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rsidR="00C2274C" w:rsidRPr="00C2274C" w:rsidRDefault="00C2274C" w:rsidP="00283C22">
      <w:pPr>
        <w:pStyle w:val="Odstavekseznama"/>
        <w:keepNext/>
        <w:keepLines/>
        <w:numPr>
          <w:ilvl w:val="0"/>
          <w:numId w:val="33"/>
        </w:numPr>
        <w:ind w:left="426" w:hanging="426"/>
        <w:rPr>
          <w:rFonts w:ascii="Tahoma" w:eastAsia="Frutiger" w:hAnsi="Tahoma" w:cs="Tahoma"/>
          <w:b/>
          <w:lang w:eastAsia="en-US"/>
        </w:rPr>
      </w:pPr>
      <w:r w:rsidRPr="00C2274C">
        <w:rPr>
          <w:rFonts w:ascii="Tahoma" w:eastAsia="Frutiger" w:hAnsi="Tahoma" w:cs="Tahoma"/>
          <w:b/>
          <w:lang w:eastAsia="en-US"/>
        </w:rPr>
        <w:t>DOKUMENTACIJA</w:t>
      </w:r>
    </w:p>
    <w:p w:rsidR="00C2274C" w:rsidRDefault="00C2274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rsidR="00C2274C" w:rsidRDefault="00C2274C" w:rsidP="00283C22">
      <w:pPr>
        <w:keepNext/>
        <w:keepLines/>
        <w:numPr>
          <w:ilvl w:val="0"/>
          <w:numId w:val="24"/>
        </w:numPr>
        <w:tabs>
          <w:tab w:val="clear" w:pos="360"/>
          <w:tab w:val="num" w:pos="993"/>
          <w:tab w:val="num" w:pos="4605"/>
        </w:tabs>
        <w:jc w:val="center"/>
        <w:rPr>
          <w:rFonts w:ascii="Tahoma" w:eastAsia="Frutiger" w:hAnsi="Tahoma" w:cs="Tahoma"/>
          <w:lang w:eastAsia="en-US"/>
        </w:rPr>
      </w:pPr>
      <w:r>
        <w:rPr>
          <w:rFonts w:ascii="Tahoma" w:eastAsia="Frutiger" w:hAnsi="Tahoma" w:cs="Tahoma"/>
          <w:lang w:eastAsia="en-US"/>
        </w:rPr>
        <w:t>člen</w:t>
      </w:r>
    </w:p>
    <w:p w:rsidR="00C2274C" w:rsidRPr="00C2274C" w:rsidRDefault="00C2274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rsidR="00C75744" w:rsidRPr="00C75744" w:rsidRDefault="00C75744" w:rsidP="00C75744">
      <w:pPr>
        <w:keepNext/>
        <w:keepLines/>
        <w:jc w:val="both"/>
        <w:rPr>
          <w:rFonts w:ascii="Tahoma" w:hAnsi="Tahoma" w:cs="Tahoma"/>
        </w:rPr>
      </w:pPr>
      <w:r w:rsidRPr="00C75744">
        <w:rPr>
          <w:rFonts w:ascii="Tahoma" w:hAnsi="Tahoma" w:cs="Tahoma"/>
        </w:rPr>
        <w:t>Pred končnim prevzemom opreme oziroma pogodbenih del</w:t>
      </w:r>
      <w:r w:rsidR="005A6F6A">
        <w:rPr>
          <w:rFonts w:ascii="Tahoma" w:hAnsi="Tahoma" w:cs="Tahoma"/>
        </w:rPr>
        <w:t xml:space="preserve"> mora izvajalec predati naročniku tudi</w:t>
      </w:r>
      <w:r w:rsidR="00EA4157">
        <w:rPr>
          <w:rFonts w:ascii="Tahoma" w:hAnsi="Tahoma" w:cs="Tahoma"/>
        </w:rPr>
        <w:t>:</w:t>
      </w:r>
    </w:p>
    <w:p w:rsidR="00C75744" w:rsidRPr="0021130E" w:rsidRDefault="00C75744" w:rsidP="0021130E">
      <w:pPr>
        <w:pStyle w:val="Odstavekseznama"/>
        <w:keepNext/>
        <w:keepLines/>
        <w:numPr>
          <w:ilvl w:val="0"/>
          <w:numId w:val="37"/>
        </w:numPr>
        <w:jc w:val="both"/>
        <w:rPr>
          <w:rFonts w:ascii="Tahoma" w:hAnsi="Tahoma" w:cs="Tahoma"/>
        </w:rPr>
      </w:pPr>
      <w:r w:rsidRPr="0021130E">
        <w:rPr>
          <w:rFonts w:ascii="Tahoma" w:hAnsi="Tahoma" w:cs="Tahoma"/>
        </w:rPr>
        <w:t>poročila o izvedenih meritvah in preizkusih opreme,</w:t>
      </w:r>
    </w:p>
    <w:p w:rsidR="00C75744" w:rsidRPr="0021130E" w:rsidRDefault="00C75744" w:rsidP="0021130E">
      <w:pPr>
        <w:pStyle w:val="Odstavekseznama"/>
        <w:keepNext/>
        <w:keepLines/>
        <w:numPr>
          <w:ilvl w:val="0"/>
          <w:numId w:val="37"/>
        </w:numPr>
        <w:jc w:val="both"/>
        <w:rPr>
          <w:rFonts w:ascii="Tahoma" w:hAnsi="Tahoma" w:cs="Tahoma"/>
        </w:rPr>
      </w:pPr>
      <w:r w:rsidRPr="0021130E">
        <w:rPr>
          <w:rFonts w:ascii="Tahoma" w:hAnsi="Tahoma" w:cs="Tahoma"/>
        </w:rPr>
        <w:t>kompletn</w:t>
      </w:r>
      <w:r w:rsidR="005A6F6A" w:rsidRPr="0021130E">
        <w:rPr>
          <w:rFonts w:ascii="Tahoma" w:hAnsi="Tahoma" w:cs="Tahoma"/>
        </w:rPr>
        <w:t>o</w:t>
      </w:r>
      <w:r w:rsidRPr="0021130E">
        <w:rPr>
          <w:rFonts w:ascii="Tahoma" w:hAnsi="Tahoma" w:cs="Tahoma"/>
        </w:rPr>
        <w:t>, končn</w:t>
      </w:r>
      <w:r w:rsidR="005A6F6A" w:rsidRPr="0021130E">
        <w:rPr>
          <w:rFonts w:ascii="Tahoma" w:hAnsi="Tahoma" w:cs="Tahoma"/>
        </w:rPr>
        <w:t>o</w:t>
      </w:r>
      <w:r w:rsidRPr="0021130E">
        <w:rPr>
          <w:rFonts w:ascii="Tahoma" w:hAnsi="Tahoma" w:cs="Tahoma"/>
        </w:rPr>
        <w:t xml:space="preserve"> tehničn</w:t>
      </w:r>
      <w:r w:rsidR="005A6F6A" w:rsidRPr="0021130E">
        <w:rPr>
          <w:rFonts w:ascii="Tahoma" w:hAnsi="Tahoma" w:cs="Tahoma"/>
        </w:rPr>
        <w:t>o</w:t>
      </w:r>
      <w:r w:rsidRPr="0021130E">
        <w:rPr>
          <w:rFonts w:ascii="Tahoma" w:hAnsi="Tahoma" w:cs="Tahoma"/>
        </w:rPr>
        <w:t xml:space="preserve"> dokumentacij</w:t>
      </w:r>
      <w:r w:rsidR="005A6F6A" w:rsidRPr="0021130E">
        <w:rPr>
          <w:rFonts w:ascii="Tahoma" w:hAnsi="Tahoma" w:cs="Tahoma"/>
        </w:rPr>
        <w:t>o dobavljene in vgrajene opreme</w:t>
      </w:r>
      <w:r w:rsidRPr="0021130E">
        <w:rPr>
          <w:rFonts w:ascii="Tahoma" w:hAnsi="Tahoma" w:cs="Tahoma"/>
        </w:rPr>
        <w:t>, PID</w:t>
      </w:r>
      <w:r w:rsidR="005A6F6A" w:rsidRPr="0021130E">
        <w:rPr>
          <w:rFonts w:ascii="Tahoma" w:hAnsi="Tahoma" w:cs="Tahoma"/>
        </w:rPr>
        <w:t xml:space="preserve"> dokumentacijo</w:t>
      </w:r>
      <w:r w:rsidRPr="0021130E">
        <w:rPr>
          <w:rFonts w:ascii="Tahoma" w:hAnsi="Tahoma" w:cs="Tahoma"/>
        </w:rPr>
        <w:t>, z upoštevanjem vseh sprememb v toku izvajanja del (originali in CAD risbe na prenosnem elektronskem mediju, Eplan, vključno z izvorno kodo projekta, in v Autocad formatu ter MS Office – Word, Excel),</w:t>
      </w:r>
    </w:p>
    <w:p w:rsidR="00C75744" w:rsidRPr="0021130E" w:rsidRDefault="00C75744" w:rsidP="0021130E">
      <w:pPr>
        <w:pStyle w:val="Odstavekseznama"/>
        <w:keepNext/>
        <w:keepLines/>
        <w:numPr>
          <w:ilvl w:val="0"/>
          <w:numId w:val="37"/>
        </w:numPr>
        <w:jc w:val="both"/>
        <w:rPr>
          <w:rFonts w:ascii="Tahoma" w:hAnsi="Tahoma" w:cs="Tahoma"/>
        </w:rPr>
      </w:pPr>
      <w:r w:rsidRPr="0021130E">
        <w:rPr>
          <w:rFonts w:ascii="Tahoma" w:hAnsi="Tahoma" w:cs="Tahoma"/>
        </w:rPr>
        <w:t>končna navodila o upravljanju (v elektronski in papirni obliki).</w:t>
      </w:r>
    </w:p>
    <w:p w:rsidR="00C75744" w:rsidRDefault="00C75744" w:rsidP="00C75744">
      <w:pPr>
        <w:keepNext/>
        <w:keepLines/>
        <w:jc w:val="both"/>
        <w:rPr>
          <w:rFonts w:ascii="Tahoma" w:hAnsi="Tahoma" w:cs="Tahoma"/>
        </w:rPr>
      </w:pPr>
    </w:p>
    <w:p w:rsidR="00C75744" w:rsidRPr="00D21A21" w:rsidRDefault="00C75744" w:rsidP="00C75744">
      <w:pPr>
        <w:keepNext/>
        <w:keepLines/>
        <w:jc w:val="both"/>
        <w:rPr>
          <w:rFonts w:ascii="Tahoma" w:hAnsi="Tahoma" w:cs="Tahoma"/>
        </w:rPr>
      </w:pPr>
      <w:r w:rsidRPr="00D21A21">
        <w:rPr>
          <w:rFonts w:ascii="Tahoma" w:hAnsi="Tahoma" w:cs="Tahoma"/>
        </w:rPr>
        <w:t xml:space="preserve">Naročnik bo dokumentacijo pregledal in podal pripombe </w:t>
      </w:r>
      <w:r w:rsidRPr="008E16FF">
        <w:rPr>
          <w:rFonts w:ascii="Tahoma" w:hAnsi="Tahoma" w:cs="Tahoma"/>
        </w:rPr>
        <w:t xml:space="preserve">v roku petih (5) koledarskih dni </w:t>
      </w:r>
      <w:r w:rsidRPr="00CF4DD0">
        <w:rPr>
          <w:rFonts w:ascii="Tahoma" w:hAnsi="Tahoma" w:cs="Tahoma"/>
        </w:rPr>
        <w:t>po predaji PID dokumentacije</w:t>
      </w:r>
      <w:r w:rsidRPr="00D21A21">
        <w:rPr>
          <w:rFonts w:ascii="Tahoma" w:hAnsi="Tahoma" w:cs="Tahoma"/>
        </w:rPr>
        <w:t xml:space="preserve">. </w:t>
      </w:r>
      <w:r w:rsidR="005A6F6A">
        <w:rPr>
          <w:rFonts w:ascii="Tahoma" w:hAnsi="Tahoma" w:cs="Tahoma"/>
        </w:rPr>
        <w:t>Izvajalec</w:t>
      </w:r>
      <w:r w:rsidRPr="00D21A21">
        <w:rPr>
          <w:rFonts w:ascii="Tahoma" w:hAnsi="Tahoma" w:cs="Tahoma"/>
        </w:rPr>
        <w:t xml:space="preserve"> je dolžan upoštevati pripombe naročnika in dokumentacijo dopolniti oz. popraviti.</w:t>
      </w:r>
    </w:p>
    <w:p w:rsidR="00C75744" w:rsidRPr="00D21A21" w:rsidRDefault="00C75744" w:rsidP="00C75744">
      <w:pPr>
        <w:keepNext/>
        <w:keepLines/>
        <w:jc w:val="both"/>
        <w:rPr>
          <w:rFonts w:ascii="Tahoma" w:hAnsi="Tahoma" w:cs="Tahoma"/>
        </w:rPr>
      </w:pPr>
    </w:p>
    <w:p w:rsidR="00C75744" w:rsidRPr="00D21A21" w:rsidRDefault="00C75744" w:rsidP="00C75744">
      <w:pPr>
        <w:keepNext/>
        <w:keepLines/>
        <w:jc w:val="both"/>
        <w:rPr>
          <w:rFonts w:ascii="Tahoma" w:hAnsi="Tahoma" w:cs="Tahoma"/>
          <w:snapToGrid w:val="0"/>
        </w:rPr>
      </w:pPr>
      <w:r w:rsidRPr="00D21A21">
        <w:rPr>
          <w:rFonts w:ascii="Tahoma" w:hAnsi="Tahoma" w:cs="Tahoma"/>
          <w:snapToGrid w:val="0"/>
        </w:rPr>
        <w:t>Vsa zgoraj našteta dokumentacija mora biti predana</w:t>
      </w:r>
      <w:r w:rsidR="005A6F6A">
        <w:rPr>
          <w:rFonts w:ascii="Tahoma" w:hAnsi="Tahoma" w:cs="Tahoma"/>
          <w:snapToGrid w:val="0"/>
        </w:rPr>
        <w:t xml:space="preserve"> v slovenskem jeziku</w:t>
      </w:r>
      <w:r w:rsidRPr="00D21A21">
        <w:rPr>
          <w:rFonts w:ascii="Tahoma" w:hAnsi="Tahoma" w:cs="Tahoma"/>
          <w:snapToGrid w:val="0"/>
        </w:rPr>
        <w:t xml:space="preserve"> v </w:t>
      </w:r>
      <w:r w:rsidRPr="008E16FF">
        <w:rPr>
          <w:rFonts w:ascii="Tahoma" w:hAnsi="Tahoma" w:cs="Tahoma"/>
          <w:snapToGrid w:val="0"/>
        </w:rPr>
        <w:t xml:space="preserve">enem (1) izvodu v natisnjeni obliki in v enem (1) izvodu v elektronski obliki v PDF formatu z možnostjo iskanja na </w:t>
      </w:r>
      <w:r w:rsidRPr="008E16FF">
        <w:rPr>
          <w:rFonts w:ascii="Tahoma" w:hAnsi="Tahoma" w:cs="Tahoma"/>
        </w:rPr>
        <w:t>prenosnem elektronskem mediju</w:t>
      </w:r>
      <w:r w:rsidRPr="00D21A21">
        <w:rPr>
          <w:rFonts w:ascii="Tahoma" w:hAnsi="Tahoma" w:cs="Tahoma"/>
          <w:snapToGrid w:val="0"/>
        </w:rPr>
        <w:t>.</w:t>
      </w:r>
    </w:p>
    <w:p w:rsidR="00C75744" w:rsidRPr="00D21A21" w:rsidRDefault="00C75744" w:rsidP="00C75744">
      <w:pPr>
        <w:keepNext/>
        <w:keepLines/>
        <w:jc w:val="both"/>
        <w:rPr>
          <w:rFonts w:ascii="Tahoma" w:hAnsi="Tahoma" w:cs="Tahoma"/>
        </w:rPr>
      </w:pPr>
    </w:p>
    <w:p w:rsidR="00C75744" w:rsidRPr="00D21A21" w:rsidRDefault="00C75744" w:rsidP="00C75744">
      <w:pPr>
        <w:keepNext/>
        <w:keepLines/>
        <w:jc w:val="both"/>
        <w:rPr>
          <w:rFonts w:ascii="Tahoma" w:hAnsi="Tahoma" w:cs="Tahoma"/>
          <w:snapToGrid w:val="0"/>
        </w:rPr>
      </w:pPr>
      <w:r w:rsidRPr="00D21A21">
        <w:rPr>
          <w:rFonts w:ascii="Tahoma" w:hAnsi="Tahoma" w:cs="Tahoma"/>
          <w:snapToGrid w:val="0"/>
        </w:rPr>
        <w:t>Izvajalec naročniku dovoljuje neizključno pravico do uporabe predane pisne in elektronske dokumentacije</w:t>
      </w:r>
      <w:r w:rsidRPr="00D21A21">
        <w:rPr>
          <w:rFonts w:ascii="Tahoma" w:hAnsi="Tahoma" w:cs="Tahoma"/>
        </w:rPr>
        <w:t xml:space="preserve"> </w:t>
      </w:r>
      <w:r w:rsidRPr="00D21A21">
        <w:rPr>
          <w:rFonts w:ascii="Tahoma" w:hAnsi="Tahoma" w:cs="Tahoma"/>
          <w:snapToGrid w:val="0"/>
        </w:rPr>
        <w:t xml:space="preserve">v namene obratovanja in vzdrževanja, kot tudi obnove in posodobitve sistema. </w:t>
      </w:r>
    </w:p>
    <w:p w:rsidR="007601A2" w:rsidRDefault="007601A2"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C75744" w:rsidRPr="00ED471F" w:rsidRDefault="00C75744" w:rsidP="00C75744">
      <w:pPr>
        <w:pStyle w:val="Odstavekseznama"/>
        <w:keepNext/>
        <w:keepLines/>
        <w:numPr>
          <w:ilvl w:val="0"/>
          <w:numId w:val="33"/>
        </w:numPr>
        <w:ind w:left="426" w:hanging="426"/>
        <w:rPr>
          <w:rFonts w:ascii="Tahoma" w:eastAsia="Frutiger" w:hAnsi="Tahoma" w:cs="Tahoma"/>
          <w:b/>
          <w:lang w:eastAsia="en-US"/>
        </w:rPr>
      </w:pPr>
      <w:r w:rsidRPr="00ED471F">
        <w:rPr>
          <w:rFonts w:ascii="Tahoma" w:eastAsia="Frutiger" w:hAnsi="Tahoma" w:cs="Tahoma"/>
          <w:b/>
          <w:lang w:eastAsia="en-US"/>
        </w:rPr>
        <w:t xml:space="preserve">IZROČITEV OBJEKTA </w:t>
      </w:r>
    </w:p>
    <w:p w:rsidR="00C75744" w:rsidRPr="00ED471F" w:rsidRDefault="00C75744" w:rsidP="00C75744">
      <w:pPr>
        <w:keepNext/>
        <w:keepLines/>
        <w:tabs>
          <w:tab w:val="left" w:pos="709"/>
          <w:tab w:val="left" w:pos="1702"/>
        </w:tabs>
        <w:jc w:val="both"/>
        <w:rPr>
          <w:rFonts w:ascii="Tahoma" w:hAnsi="Tahoma" w:cs="Tahoma"/>
          <w:sz w:val="22"/>
          <w:szCs w:val="22"/>
        </w:rPr>
      </w:pPr>
    </w:p>
    <w:p w:rsidR="00C75744" w:rsidRPr="00ED471F" w:rsidRDefault="00C75744" w:rsidP="00C75744">
      <w:pPr>
        <w:keepNext/>
        <w:keepLines/>
        <w:numPr>
          <w:ilvl w:val="0"/>
          <w:numId w:val="24"/>
        </w:numPr>
        <w:tabs>
          <w:tab w:val="clear" w:pos="360"/>
          <w:tab w:val="num" w:pos="993"/>
          <w:tab w:val="num" w:pos="4605"/>
        </w:tabs>
        <w:jc w:val="center"/>
        <w:rPr>
          <w:rFonts w:ascii="Tahoma" w:eastAsia="Frutiger" w:hAnsi="Tahoma" w:cs="Tahoma"/>
          <w:lang w:eastAsia="en-US"/>
        </w:rPr>
      </w:pPr>
      <w:r w:rsidRPr="00ED471F">
        <w:rPr>
          <w:rFonts w:ascii="Tahoma" w:eastAsia="Frutiger" w:hAnsi="Tahoma" w:cs="Tahoma"/>
          <w:lang w:eastAsia="en-US"/>
        </w:rPr>
        <w:t>člen</w:t>
      </w:r>
    </w:p>
    <w:p w:rsidR="00C75744" w:rsidRDefault="00C75744"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5A6F6A" w:rsidRPr="005A6F6A" w:rsidRDefault="005A6F6A" w:rsidP="005A6F6A">
      <w:pPr>
        <w:keepNext/>
        <w:keepLines/>
        <w:numPr>
          <w:ilvl w:val="12"/>
          <w:numId w:val="0"/>
        </w:numPr>
        <w:tabs>
          <w:tab w:val="left" w:pos="567"/>
          <w:tab w:val="left" w:pos="4253"/>
          <w:tab w:val="left" w:pos="5529"/>
          <w:tab w:val="right" w:pos="8505"/>
        </w:tabs>
        <w:overflowPunct w:val="0"/>
        <w:autoSpaceDE w:val="0"/>
        <w:autoSpaceDN w:val="0"/>
        <w:adjustRightInd w:val="0"/>
        <w:jc w:val="both"/>
        <w:textAlignment w:val="baseline"/>
        <w:rPr>
          <w:rFonts w:ascii="Tahoma" w:hAnsi="Tahoma" w:cs="Tahoma"/>
        </w:rPr>
      </w:pPr>
      <w:r w:rsidRPr="003B6B77">
        <w:rPr>
          <w:rFonts w:ascii="Tahoma" w:hAnsi="Tahoma" w:cs="Tahoma"/>
        </w:rPr>
        <w:t>Uspešno končanje poskusnega obratovanja ter predaj</w:t>
      </w:r>
      <w:r w:rsidR="00EA4157">
        <w:rPr>
          <w:rFonts w:ascii="Tahoma" w:hAnsi="Tahoma" w:cs="Tahoma"/>
        </w:rPr>
        <w:t>o</w:t>
      </w:r>
      <w:r w:rsidRPr="003B6B77">
        <w:rPr>
          <w:rFonts w:ascii="Tahoma" w:hAnsi="Tahoma" w:cs="Tahoma"/>
        </w:rPr>
        <w:t xml:space="preserve"> </w:t>
      </w:r>
      <w:r>
        <w:rPr>
          <w:rFonts w:ascii="Tahoma" w:hAnsi="Tahoma" w:cs="Tahoma"/>
        </w:rPr>
        <w:t xml:space="preserve">kompletne tehnične dokumentacije </w:t>
      </w:r>
      <w:r w:rsidRPr="003B6B77">
        <w:rPr>
          <w:rFonts w:ascii="Tahoma" w:hAnsi="Tahoma" w:cs="Tahoma"/>
        </w:rPr>
        <w:t xml:space="preserve">bosta pogodbeni stranki </w:t>
      </w:r>
      <w:r w:rsidR="00EA4157">
        <w:rPr>
          <w:rFonts w:ascii="Tahoma" w:hAnsi="Tahoma" w:cs="Tahoma"/>
        </w:rPr>
        <w:t xml:space="preserve">oz. njuna predstavnika </w:t>
      </w:r>
      <w:r w:rsidRPr="003B6B77">
        <w:rPr>
          <w:rFonts w:ascii="Tahoma" w:hAnsi="Tahoma" w:cs="Tahoma"/>
        </w:rPr>
        <w:t>potrdili s podpisom zapisnika o</w:t>
      </w:r>
      <w:r>
        <w:rPr>
          <w:rFonts w:ascii="Tahoma" w:hAnsi="Tahoma" w:cs="Tahoma"/>
        </w:rPr>
        <w:t xml:space="preserve"> končnem prevzemu pogodbenih del. </w:t>
      </w:r>
      <w:r w:rsidRPr="005A6F6A">
        <w:rPr>
          <w:rFonts w:ascii="Tahoma" w:hAnsi="Tahoma" w:cs="Tahoma"/>
        </w:rPr>
        <w:t xml:space="preserve">Pogoj za podpis zapisnika o </w:t>
      </w:r>
      <w:r w:rsidR="00EA4157">
        <w:rPr>
          <w:rFonts w:ascii="Tahoma" w:hAnsi="Tahoma" w:cs="Tahoma"/>
        </w:rPr>
        <w:t>končnem prevzemu</w:t>
      </w:r>
      <w:r w:rsidRPr="005A6F6A">
        <w:rPr>
          <w:rFonts w:ascii="Tahoma" w:hAnsi="Tahoma" w:cs="Tahoma"/>
        </w:rPr>
        <w:t xml:space="preserve"> pogodbenih del je zaključek vseh pogodbenih del. </w:t>
      </w:r>
    </w:p>
    <w:p w:rsidR="005A6F6A" w:rsidRPr="003B6B77" w:rsidRDefault="005A6F6A" w:rsidP="005A6F6A">
      <w:pPr>
        <w:keepNext/>
        <w:keepLines/>
        <w:numPr>
          <w:ilvl w:val="12"/>
          <w:numId w:val="0"/>
        </w:numPr>
        <w:tabs>
          <w:tab w:val="left" w:pos="567"/>
          <w:tab w:val="left" w:pos="4253"/>
          <w:tab w:val="left" w:pos="5529"/>
          <w:tab w:val="right" w:pos="8505"/>
        </w:tabs>
        <w:overflowPunct w:val="0"/>
        <w:autoSpaceDE w:val="0"/>
        <w:autoSpaceDN w:val="0"/>
        <w:adjustRightInd w:val="0"/>
        <w:jc w:val="both"/>
        <w:textAlignment w:val="baseline"/>
        <w:rPr>
          <w:rFonts w:ascii="Tahoma" w:hAnsi="Tahoma" w:cs="Tahoma"/>
        </w:rPr>
      </w:pPr>
    </w:p>
    <w:p w:rsidR="005A6F6A" w:rsidRPr="003B6B77" w:rsidRDefault="005A6F6A" w:rsidP="005A6F6A">
      <w:pPr>
        <w:keepNext/>
        <w:keepLines/>
        <w:numPr>
          <w:ilvl w:val="12"/>
          <w:numId w:val="0"/>
        </w:numPr>
        <w:tabs>
          <w:tab w:val="left" w:pos="567"/>
          <w:tab w:val="left" w:pos="4253"/>
          <w:tab w:val="left" w:pos="5529"/>
          <w:tab w:val="right" w:pos="8505"/>
        </w:tabs>
        <w:overflowPunct w:val="0"/>
        <w:autoSpaceDE w:val="0"/>
        <w:autoSpaceDN w:val="0"/>
        <w:adjustRightInd w:val="0"/>
        <w:jc w:val="both"/>
        <w:textAlignment w:val="baseline"/>
        <w:rPr>
          <w:rFonts w:ascii="Tahoma" w:hAnsi="Tahoma" w:cs="Tahoma"/>
        </w:rPr>
      </w:pPr>
      <w:r w:rsidRPr="003B6B77">
        <w:rPr>
          <w:rFonts w:ascii="Tahoma" w:hAnsi="Tahoma" w:cs="Tahoma"/>
        </w:rPr>
        <w:lastRenderedPageBreak/>
        <w:t>Z datumom podpisa zapisnika o</w:t>
      </w:r>
      <w:r>
        <w:rPr>
          <w:rFonts w:ascii="Tahoma" w:hAnsi="Tahoma" w:cs="Tahoma"/>
        </w:rPr>
        <w:t xml:space="preserve"> končnem prevzemu pogodbenih del</w:t>
      </w:r>
      <w:r w:rsidRPr="003B6B77">
        <w:rPr>
          <w:rFonts w:ascii="Tahoma" w:hAnsi="Tahoma" w:cs="Tahoma"/>
        </w:rPr>
        <w:t xml:space="preserve"> preide lastninska pravica na </w:t>
      </w:r>
      <w:r w:rsidR="00EA4157">
        <w:rPr>
          <w:rFonts w:ascii="Tahoma" w:hAnsi="Tahoma" w:cs="Tahoma"/>
        </w:rPr>
        <w:t>blagu</w:t>
      </w:r>
      <w:r w:rsidRPr="003B6B77">
        <w:rPr>
          <w:rFonts w:ascii="Tahoma" w:hAnsi="Tahoma" w:cs="Tahoma"/>
        </w:rPr>
        <w:t xml:space="preserve"> na naročnika. Enako velja tudi za prenos nevarnosti naključnega uničenja in poškodovanja </w:t>
      </w:r>
      <w:r w:rsidR="00EA4157">
        <w:rPr>
          <w:rFonts w:ascii="Tahoma" w:hAnsi="Tahoma" w:cs="Tahoma"/>
        </w:rPr>
        <w:t>blaga</w:t>
      </w:r>
      <w:r w:rsidRPr="003B6B77">
        <w:rPr>
          <w:rFonts w:ascii="Tahoma" w:hAnsi="Tahoma" w:cs="Tahoma"/>
        </w:rPr>
        <w:t>.</w:t>
      </w:r>
    </w:p>
    <w:p w:rsidR="005A6F6A" w:rsidRPr="00E64B9F" w:rsidRDefault="005A6F6A" w:rsidP="005A6F6A">
      <w:pPr>
        <w:keepNext/>
        <w:keepLines/>
        <w:tabs>
          <w:tab w:val="left" w:pos="709"/>
          <w:tab w:val="left" w:pos="1702"/>
        </w:tabs>
        <w:rPr>
          <w:rFonts w:ascii="Tahoma" w:hAnsi="Tahoma" w:cs="Tahoma"/>
        </w:rPr>
      </w:pPr>
    </w:p>
    <w:p w:rsidR="005A6F6A" w:rsidRPr="00E64B9F" w:rsidRDefault="005A6F6A" w:rsidP="005A6F6A">
      <w:pPr>
        <w:keepNext/>
        <w:keepLines/>
        <w:tabs>
          <w:tab w:val="left" w:pos="0"/>
        </w:tabs>
        <w:jc w:val="both"/>
        <w:rPr>
          <w:rFonts w:ascii="Tahoma" w:hAnsi="Tahoma" w:cs="Tahoma"/>
        </w:rPr>
      </w:pPr>
      <w:r w:rsidRPr="005A6F6A">
        <w:rPr>
          <w:rFonts w:ascii="Tahoma" w:hAnsi="Tahoma" w:cs="Tahoma"/>
        </w:rPr>
        <w:t>Zapisnik o končnem prevzemu pogodbenih del je tudi zapisnik o prevzemu vseh del po tej pogodbi in je pogoj za iz</w:t>
      </w:r>
      <w:r w:rsidR="00EA4157">
        <w:rPr>
          <w:rFonts w:ascii="Tahoma" w:hAnsi="Tahoma" w:cs="Tahoma"/>
        </w:rPr>
        <w:t>stavitev</w:t>
      </w:r>
      <w:r w:rsidRPr="005A6F6A">
        <w:rPr>
          <w:rFonts w:ascii="Tahoma" w:hAnsi="Tahoma" w:cs="Tahoma"/>
        </w:rPr>
        <w:t xml:space="preserve"> končnega računa.</w:t>
      </w:r>
    </w:p>
    <w:p w:rsidR="002171CB" w:rsidRDefault="002171CB"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551A71" w:rsidRPr="00551A71" w:rsidRDefault="00551A71" w:rsidP="00283C22">
      <w:pPr>
        <w:pStyle w:val="Odstavekseznama"/>
        <w:keepNext/>
        <w:keepLines/>
        <w:numPr>
          <w:ilvl w:val="0"/>
          <w:numId w:val="33"/>
        </w:numPr>
        <w:ind w:left="426" w:hanging="426"/>
        <w:rPr>
          <w:rFonts w:ascii="Tahoma" w:eastAsia="Frutiger" w:hAnsi="Tahoma" w:cs="Tahoma"/>
          <w:b/>
          <w:lang w:eastAsia="en-US"/>
        </w:rPr>
      </w:pPr>
      <w:r w:rsidRPr="00E64B9F">
        <w:rPr>
          <w:rFonts w:ascii="Tahoma" w:eastAsia="Frutiger" w:hAnsi="Tahoma" w:cs="Tahoma"/>
          <w:b/>
          <w:lang w:eastAsia="en-US"/>
        </w:rPr>
        <w:t xml:space="preserve">GARANCIJA </w:t>
      </w:r>
    </w:p>
    <w:p w:rsidR="00551A71" w:rsidRPr="00E64B9F" w:rsidRDefault="00551A71" w:rsidP="00551A71">
      <w:pPr>
        <w:keepNext/>
        <w:keepLines/>
        <w:tabs>
          <w:tab w:val="left" w:pos="709"/>
          <w:tab w:val="left" w:pos="1702"/>
        </w:tabs>
        <w:ind w:left="1701" w:hanging="1701"/>
        <w:rPr>
          <w:rFonts w:ascii="Tahoma" w:hAnsi="Tahoma" w:cs="Tahoma"/>
        </w:rPr>
      </w:pPr>
    </w:p>
    <w:p w:rsidR="00551A71" w:rsidRPr="00E64B9F" w:rsidRDefault="00551A71" w:rsidP="00283C22">
      <w:pPr>
        <w:keepNext/>
        <w:keepLines/>
        <w:numPr>
          <w:ilvl w:val="0"/>
          <w:numId w:val="24"/>
        </w:numPr>
        <w:tabs>
          <w:tab w:val="num" w:pos="993"/>
          <w:tab w:val="num" w:pos="4605"/>
        </w:tabs>
        <w:jc w:val="center"/>
        <w:rPr>
          <w:rFonts w:ascii="Tahoma" w:hAnsi="Tahoma" w:cs="Tahoma"/>
        </w:rPr>
      </w:pPr>
      <w:r w:rsidRPr="00E64B9F">
        <w:rPr>
          <w:rFonts w:ascii="Tahoma" w:eastAsia="Frutiger" w:hAnsi="Tahoma" w:cs="Tahoma"/>
        </w:rPr>
        <w:t>člen</w:t>
      </w:r>
    </w:p>
    <w:p w:rsidR="00551A71" w:rsidRPr="00E64B9F" w:rsidRDefault="00551A71" w:rsidP="00551A71">
      <w:pPr>
        <w:keepNext/>
        <w:keepLines/>
        <w:ind w:left="397"/>
        <w:jc w:val="center"/>
        <w:rPr>
          <w:rFonts w:ascii="Tahoma" w:hAnsi="Tahoma" w:cs="Tahoma"/>
        </w:rPr>
      </w:pPr>
    </w:p>
    <w:p w:rsidR="00551A71" w:rsidRPr="00E64B9F" w:rsidRDefault="00551A71" w:rsidP="00551A71">
      <w:pPr>
        <w:keepNext/>
        <w:keepLines/>
        <w:autoSpaceDE w:val="0"/>
        <w:autoSpaceDN w:val="0"/>
        <w:adjustRightInd w:val="0"/>
        <w:jc w:val="both"/>
        <w:rPr>
          <w:rFonts w:ascii="Tahoma" w:eastAsia="Calibri" w:hAnsi="Tahoma" w:cs="Tahoma"/>
        </w:rPr>
      </w:pPr>
      <w:r w:rsidRPr="00E64B9F">
        <w:rPr>
          <w:rFonts w:ascii="Tahoma" w:eastAsia="Calibri" w:hAnsi="Tahoma" w:cs="Tahoma"/>
        </w:rPr>
        <w:t xml:space="preserve">Garancijski roki za kakovost celotnih izvedenih del in dobavljeno opremo tečejo od datuma končnega prevzema pogodbenih del. Izvajalec je odgovoren naročniku za morebitne napake v smislu določil zakona, ki ureja obligacijska razmerja. </w:t>
      </w:r>
    </w:p>
    <w:p w:rsidR="00551A71" w:rsidRPr="00E64B9F" w:rsidRDefault="00551A71" w:rsidP="00551A71">
      <w:pPr>
        <w:keepNext/>
        <w:keepLines/>
        <w:autoSpaceDE w:val="0"/>
        <w:autoSpaceDN w:val="0"/>
        <w:adjustRightInd w:val="0"/>
        <w:jc w:val="both"/>
        <w:rPr>
          <w:rFonts w:ascii="Tahoma" w:eastAsia="Calibri" w:hAnsi="Tahoma" w:cs="Tahoma"/>
        </w:rPr>
      </w:pPr>
    </w:p>
    <w:p w:rsidR="00DA772B" w:rsidRPr="00661D69" w:rsidRDefault="00DA772B" w:rsidP="00DA772B">
      <w:pPr>
        <w:keepNext/>
        <w:keepLines/>
        <w:widowControl w:val="0"/>
        <w:jc w:val="both"/>
        <w:rPr>
          <w:rFonts w:ascii="Tahoma" w:hAnsi="Tahoma" w:cs="Tahoma"/>
        </w:rPr>
      </w:pPr>
      <w:r>
        <w:rPr>
          <w:rFonts w:ascii="Tahoma" w:hAnsi="Tahoma" w:cs="Tahoma"/>
        </w:rPr>
        <w:t xml:space="preserve">Garancijski rok </w:t>
      </w:r>
      <w:r w:rsidRPr="00661D69">
        <w:rPr>
          <w:rFonts w:ascii="Tahoma" w:hAnsi="Tahoma" w:cs="Tahoma"/>
        </w:rPr>
        <w:t>za diesel agregat z vso potrebno pripadajočo strojno in elektro opremo ter za vsa opravljena pogodbena dela - tudi za dela podizvajalcev (za kakovost izvedenih del in vgrajeni material)</w:t>
      </w:r>
      <w:r>
        <w:rPr>
          <w:rFonts w:ascii="Tahoma" w:hAnsi="Tahoma" w:cs="Tahoma"/>
        </w:rPr>
        <w:t xml:space="preserve"> </w:t>
      </w:r>
      <w:r w:rsidRPr="00661D69">
        <w:rPr>
          <w:rFonts w:ascii="Tahoma" w:hAnsi="Tahoma" w:cs="Tahoma"/>
        </w:rPr>
        <w:t xml:space="preserve">je </w:t>
      </w:r>
      <w:r>
        <w:rPr>
          <w:rFonts w:ascii="Tahoma" w:hAnsi="Tahoma" w:cs="Tahoma"/>
        </w:rPr>
        <w:t>………………..</w:t>
      </w:r>
      <w:r w:rsidRPr="00661D69">
        <w:rPr>
          <w:rFonts w:ascii="Tahoma" w:hAnsi="Tahoma" w:cs="Tahoma"/>
        </w:rPr>
        <w:t xml:space="preserve"> mesecev od dneva podpisa zapisnika o </w:t>
      </w:r>
      <w:r w:rsidR="00EA4157">
        <w:rPr>
          <w:rFonts w:ascii="Tahoma" w:hAnsi="Tahoma" w:cs="Tahoma"/>
        </w:rPr>
        <w:t>končnem prevzemu</w:t>
      </w:r>
      <w:r w:rsidRPr="00661D69">
        <w:rPr>
          <w:rFonts w:ascii="Tahoma" w:hAnsi="Tahoma" w:cs="Tahoma"/>
        </w:rPr>
        <w:t xml:space="preserve"> pogodbenih del s strani obeh pogodbenih strank oziroma njunih predstavnikov.</w:t>
      </w:r>
    </w:p>
    <w:p w:rsidR="00551A71" w:rsidRPr="00E64B9F" w:rsidRDefault="00551A71" w:rsidP="00551A71">
      <w:pPr>
        <w:keepNext/>
        <w:keepLines/>
        <w:autoSpaceDE w:val="0"/>
        <w:autoSpaceDN w:val="0"/>
        <w:adjustRightInd w:val="0"/>
        <w:jc w:val="both"/>
        <w:rPr>
          <w:rFonts w:ascii="Tahoma" w:eastAsia="Calibri" w:hAnsi="Tahoma" w:cs="Tahoma"/>
        </w:rPr>
      </w:pPr>
    </w:p>
    <w:p w:rsidR="00DA772B" w:rsidRPr="00761748" w:rsidRDefault="00DA772B" w:rsidP="00DA772B">
      <w:pPr>
        <w:keepNext/>
        <w:keepLines/>
        <w:tabs>
          <w:tab w:val="left" w:pos="709"/>
          <w:tab w:val="left" w:pos="1702"/>
        </w:tabs>
        <w:jc w:val="both"/>
        <w:rPr>
          <w:rFonts w:ascii="Tahoma" w:hAnsi="Tahoma" w:cs="Tahoma"/>
        </w:rPr>
      </w:pPr>
      <w:r w:rsidRPr="00761748">
        <w:rPr>
          <w:rFonts w:ascii="Tahoma" w:hAnsi="Tahoma" w:cs="Tahoma"/>
        </w:rPr>
        <w:t>Če se v garancijsk</w:t>
      </w:r>
      <w:r w:rsidR="00EA4157">
        <w:rPr>
          <w:rFonts w:ascii="Tahoma" w:hAnsi="Tahoma" w:cs="Tahoma"/>
        </w:rPr>
        <w:t>em</w:t>
      </w:r>
      <w:r w:rsidRPr="00761748">
        <w:rPr>
          <w:rFonts w:ascii="Tahoma" w:hAnsi="Tahoma" w:cs="Tahoma"/>
        </w:rPr>
        <w:t xml:space="preserve"> </w:t>
      </w:r>
      <w:r w:rsidR="00EA4157">
        <w:rPr>
          <w:rFonts w:ascii="Tahoma" w:hAnsi="Tahoma" w:cs="Tahoma"/>
        </w:rPr>
        <w:t>roku</w:t>
      </w:r>
      <w:r w:rsidRPr="00761748">
        <w:rPr>
          <w:rFonts w:ascii="Tahoma" w:hAnsi="Tahoma" w:cs="Tahoma"/>
        </w:rPr>
        <w:t xml:space="preserve"> pojavijo pomanjkljivosti in okvare na opremi in zaradi tega pride do odpovedi </w:t>
      </w:r>
      <w:r>
        <w:rPr>
          <w:rFonts w:ascii="Tahoma" w:hAnsi="Tahoma" w:cs="Tahoma"/>
        </w:rPr>
        <w:t>opreme</w:t>
      </w:r>
      <w:r w:rsidRPr="00761748">
        <w:rPr>
          <w:rFonts w:ascii="Tahoma" w:hAnsi="Tahoma" w:cs="Tahoma"/>
        </w:rPr>
        <w:t>, se mora izvajalec odzvati in priti na objekt naročnika v</w:t>
      </w:r>
      <w:r w:rsidR="009C12B7">
        <w:rPr>
          <w:rFonts w:ascii="Tahoma" w:hAnsi="Tahoma" w:cs="Tahoma"/>
        </w:rPr>
        <w:t xml:space="preserve"> roku štiriindvajsetih (24)</w:t>
      </w:r>
      <w:r>
        <w:rPr>
          <w:rFonts w:ascii="Tahoma" w:hAnsi="Tahoma" w:cs="Tahoma"/>
        </w:rPr>
        <w:t xml:space="preserve"> ur, potem ko ga naročnik obvesti</w:t>
      </w:r>
      <w:r w:rsidRPr="00761748">
        <w:rPr>
          <w:rFonts w:ascii="Tahoma" w:hAnsi="Tahoma" w:cs="Tahoma"/>
        </w:rPr>
        <w:t xml:space="preserve"> o nastali napaki</w:t>
      </w:r>
      <w:r>
        <w:rPr>
          <w:rFonts w:ascii="Tahoma" w:hAnsi="Tahoma" w:cs="Tahoma"/>
        </w:rPr>
        <w:t xml:space="preserve"> oziroma okvari</w:t>
      </w:r>
      <w:r w:rsidRPr="00761748">
        <w:rPr>
          <w:rFonts w:ascii="Tahoma" w:hAnsi="Tahoma" w:cs="Tahoma"/>
        </w:rPr>
        <w:t xml:space="preserve">. </w:t>
      </w:r>
      <w:r>
        <w:rPr>
          <w:rFonts w:ascii="Tahoma" w:hAnsi="Tahoma" w:cs="Tahoma"/>
        </w:rPr>
        <w:t>Izvajalec mora n</w:t>
      </w:r>
      <w:r w:rsidRPr="00761748">
        <w:rPr>
          <w:rFonts w:ascii="Tahoma" w:hAnsi="Tahoma" w:cs="Tahoma"/>
        </w:rPr>
        <w:t>apako</w:t>
      </w:r>
      <w:r>
        <w:rPr>
          <w:rFonts w:ascii="Tahoma" w:hAnsi="Tahoma" w:cs="Tahoma"/>
        </w:rPr>
        <w:t xml:space="preserve"> oziroma okvaro</w:t>
      </w:r>
      <w:r w:rsidRPr="00761748">
        <w:rPr>
          <w:rFonts w:ascii="Tahoma" w:hAnsi="Tahoma" w:cs="Tahoma"/>
        </w:rPr>
        <w:t xml:space="preserve"> na svoje stroške odpraviti v najkrajšem možnem času. Če tega ne naredi, lahko naročnik zahteva novo opremo v breme izvajalca. Novo opremo, ki bo nadomestila okvarjeno, je potrebno na stroške izvajalca zamenjati v najkrajšem možnem času.</w:t>
      </w:r>
    </w:p>
    <w:p w:rsidR="00DA772B" w:rsidRPr="00761748" w:rsidRDefault="00DA772B" w:rsidP="00DA772B">
      <w:pPr>
        <w:keepNext/>
        <w:keepLines/>
        <w:tabs>
          <w:tab w:val="left" w:pos="709"/>
          <w:tab w:val="left" w:pos="1702"/>
        </w:tabs>
        <w:jc w:val="both"/>
        <w:rPr>
          <w:rFonts w:ascii="Tahoma" w:hAnsi="Tahoma" w:cs="Tahoma"/>
        </w:rPr>
      </w:pPr>
    </w:p>
    <w:p w:rsidR="00DA772B" w:rsidRPr="00761748" w:rsidRDefault="00DA772B" w:rsidP="00DA772B">
      <w:pPr>
        <w:keepNext/>
        <w:keepLines/>
        <w:tabs>
          <w:tab w:val="left" w:pos="709"/>
          <w:tab w:val="left" w:pos="1702"/>
        </w:tabs>
        <w:jc w:val="both"/>
        <w:rPr>
          <w:rFonts w:ascii="Tahoma" w:hAnsi="Tahoma" w:cs="Tahoma"/>
        </w:rPr>
      </w:pPr>
      <w:r w:rsidRPr="00761748">
        <w:rPr>
          <w:rFonts w:ascii="Tahoma" w:hAnsi="Tahoma" w:cs="Tahoma"/>
        </w:rPr>
        <w:t>Če izvajalec v roku iz tega člena ne odpravi pomanjkljivosti/napak ali se z naročnikom ne dogovori za nov rok odprave, jih bo naročnik po načelu dobrega gospodarstvenika odpravil sam oziroma z drugim izvajalcem in to na stroške izvajalca po tej pogodbi s pet odstotnim  (5</w:t>
      </w:r>
      <w:r w:rsidR="00711C4C">
        <w:rPr>
          <w:rFonts w:ascii="Tahoma" w:hAnsi="Tahoma" w:cs="Tahoma"/>
        </w:rPr>
        <w:t xml:space="preserve"> </w:t>
      </w:r>
      <w:r w:rsidRPr="00761748">
        <w:rPr>
          <w:rFonts w:ascii="Tahoma" w:hAnsi="Tahoma" w:cs="Tahoma"/>
        </w:rPr>
        <w:t xml:space="preserve">%) pribitkom na vrednost teh del za poravnavo svojih manipulativnih stroškov. </w:t>
      </w:r>
    </w:p>
    <w:p w:rsidR="00DA772B" w:rsidRPr="00761748" w:rsidRDefault="00DA772B" w:rsidP="00DA772B">
      <w:pPr>
        <w:keepNext/>
        <w:keepLines/>
        <w:tabs>
          <w:tab w:val="left" w:pos="709"/>
          <w:tab w:val="left" w:pos="1702"/>
        </w:tabs>
        <w:jc w:val="both"/>
        <w:rPr>
          <w:rFonts w:ascii="Tahoma" w:hAnsi="Tahoma" w:cs="Tahoma"/>
        </w:rPr>
      </w:pPr>
    </w:p>
    <w:p w:rsidR="00DA772B" w:rsidRPr="00761748" w:rsidRDefault="00DA772B" w:rsidP="00DA772B">
      <w:pPr>
        <w:keepNext/>
        <w:keepLines/>
        <w:tabs>
          <w:tab w:val="left" w:pos="709"/>
          <w:tab w:val="left" w:pos="1702"/>
        </w:tabs>
        <w:jc w:val="both"/>
        <w:rPr>
          <w:rFonts w:ascii="Tahoma" w:hAnsi="Tahoma" w:cs="Tahoma"/>
        </w:rPr>
      </w:pPr>
      <w:r w:rsidRPr="00761748">
        <w:rPr>
          <w:rFonts w:ascii="Tahoma" w:hAnsi="Tahoma" w:cs="Tahoma"/>
        </w:rPr>
        <w:t>Za pokritje stroškov odprave okvar/e lahko naročnik unovči finančno zavarovanje za odpravo napak v garancijsk</w:t>
      </w:r>
      <w:r w:rsidR="00EA4157">
        <w:rPr>
          <w:rFonts w:ascii="Tahoma" w:hAnsi="Tahoma" w:cs="Tahoma"/>
        </w:rPr>
        <w:t>em</w:t>
      </w:r>
      <w:r w:rsidRPr="00761748">
        <w:rPr>
          <w:rFonts w:ascii="Tahoma" w:hAnsi="Tahoma" w:cs="Tahoma"/>
        </w:rPr>
        <w:t xml:space="preserve"> </w:t>
      </w:r>
      <w:r w:rsidR="00EA4157">
        <w:rPr>
          <w:rFonts w:ascii="Tahoma" w:hAnsi="Tahoma" w:cs="Tahoma"/>
        </w:rPr>
        <w:t>roku</w:t>
      </w:r>
      <w:r w:rsidRPr="00761748">
        <w:rPr>
          <w:rFonts w:ascii="Tahoma" w:hAnsi="Tahoma" w:cs="Tahoma"/>
        </w:rPr>
        <w:t>.</w:t>
      </w:r>
    </w:p>
    <w:p w:rsidR="00551A71" w:rsidRPr="00E64B9F" w:rsidRDefault="00551A71" w:rsidP="00551A71">
      <w:pPr>
        <w:keepNext/>
        <w:keepLines/>
        <w:autoSpaceDE w:val="0"/>
        <w:autoSpaceDN w:val="0"/>
        <w:adjustRightInd w:val="0"/>
        <w:jc w:val="both"/>
        <w:rPr>
          <w:rFonts w:ascii="Tahoma" w:eastAsia="Calibri" w:hAnsi="Tahoma" w:cs="Tahoma"/>
        </w:rPr>
      </w:pPr>
    </w:p>
    <w:p w:rsidR="00551A71" w:rsidRPr="00E64B9F" w:rsidRDefault="00551A71" w:rsidP="00283C22">
      <w:pPr>
        <w:keepNext/>
        <w:keepLines/>
        <w:numPr>
          <w:ilvl w:val="0"/>
          <w:numId w:val="24"/>
        </w:numPr>
        <w:tabs>
          <w:tab w:val="num" w:pos="993"/>
          <w:tab w:val="num" w:pos="4605"/>
        </w:tabs>
        <w:jc w:val="center"/>
        <w:rPr>
          <w:rFonts w:ascii="Tahoma" w:eastAsia="Frutiger" w:hAnsi="Tahoma" w:cs="Tahoma"/>
        </w:rPr>
      </w:pPr>
      <w:r w:rsidRPr="00E64B9F">
        <w:rPr>
          <w:rFonts w:ascii="Tahoma" w:eastAsia="Frutiger" w:hAnsi="Tahoma" w:cs="Tahoma"/>
        </w:rPr>
        <w:t>člen</w:t>
      </w:r>
    </w:p>
    <w:p w:rsidR="00551A71" w:rsidRPr="00E64B9F" w:rsidRDefault="00551A71" w:rsidP="00551A71">
      <w:pPr>
        <w:keepNext/>
        <w:keepLines/>
        <w:autoSpaceDE w:val="0"/>
        <w:autoSpaceDN w:val="0"/>
        <w:adjustRightInd w:val="0"/>
        <w:jc w:val="both"/>
        <w:rPr>
          <w:rFonts w:ascii="Tahoma" w:eastAsia="Calibri" w:hAnsi="Tahoma" w:cs="Tahoma"/>
        </w:rPr>
      </w:pPr>
    </w:p>
    <w:p w:rsidR="00551A71" w:rsidRPr="00E64B9F" w:rsidRDefault="00551A71" w:rsidP="00551A71">
      <w:pPr>
        <w:keepNext/>
        <w:keepLines/>
        <w:autoSpaceDE w:val="0"/>
        <w:autoSpaceDN w:val="0"/>
        <w:adjustRightInd w:val="0"/>
        <w:jc w:val="both"/>
        <w:rPr>
          <w:rFonts w:ascii="Tahoma" w:hAnsi="Tahoma" w:cs="Tahoma"/>
        </w:rPr>
      </w:pPr>
      <w:r w:rsidRPr="00E64B9F">
        <w:rPr>
          <w:rFonts w:ascii="Tahoma" w:eastAsia="Calibri" w:hAnsi="Tahoma" w:cs="Tahoma"/>
        </w:rPr>
        <w:t>Izvajalec se obveže, da bo na naročnikovo zahtevo na svoje stroške odpravil vse pomanjkljivosti v garancijsk</w:t>
      </w:r>
      <w:r w:rsidR="00EA4157">
        <w:rPr>
          <w:rFonts w:ascii="Tahoma" w:eastAsia="Calibri" w:hAnsi="Tahoma" w:cs="Tahoma"/>
        </w:rPr>
        <w:t>em</w:t>
      </w:r>
      <w:r w:rsidRPr="00E64B9F">
        <w:rPr>
          <w:rFonts w:ascii="Tahoma" w:eastAsia="Calibri" w:hAnsi="Tahoma" w:cs="Tahoma"/>
        </w:rPr>
        <w:t xml:space="preserve"> </w:t>
      </w:r>
      <w:r w:rsidR="00EA4157">
        <w:rPr>
          <w:rFonts w:ascii="Tahoma" w:eastAsia="Calibri" w:hAnsi="Tahoma" w:cs="Tahoma"/>
        </w:rPr>
        <w:t>roku</w:t>
      </w:r>
      <w:r w:rsidRPr="00E64B9F">
        <w:rPr>
          <w:rFonts w:ascii="Tahoma" w:eastAsia="Calibri" w:hAnsi="Tahoma" w:cs="Tahoma"/>
        </w:rPr>
        <w:t>.</w:t>
      </w:r>
    </w:p>
    <w:p w:rsidR="00551A71" w:rsidRPr="004C1F13" w:rsidRDefault="00551A71"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rsidR="009A2A2E" w:rsidRPr="004C1F13" w:rsidRDefault="009A2A2E" w:rsidP="002F4A49">
      <w:pPr>
        <w:pStyle w:val="Odstavekseznama"/>
        <w:keepNext/>
        <w:keepLines/>
        <w:ind w:left="426"/>
        <w:rPr>
          <w:rFonts w:ascii="Tahoma" w:eastAsia="Frutiger" w:hAnsi="Tahoma" w:cs="Tahoma"/>
          <w:b/>
          <w:lang w:eastAsia="en-US"/>
        </w:rPr>
      </w:pPr>
    </w:p>
    <w:p w:rsidR="00E90FDB" w:rsidRPr="009A2A2E"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rsidR="009A2A2E" w:rsidRDefault="009A2A2E"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Izvajalec mora najkasneje v petnajstih (15) </w:t>
      </w:r>
      <w:r w:rsidR="00F82A67" w:rsidRPr="004C1F13">
        <w:rPr>
          <w:rFonts w:ascii="Tahoma" w:eastAsia="Frutiger" w:hAnsi="Tahoma" w:cs="Tahoma"/>
          <w:lang w:eastAsia="en-US"/>
        </w:rPr>
        <w:t xml:space="preserve">koledarskih </w:t>
      </w:r>
      <w:r w:rsidRPr="004C1F13">
        <w:rPr>
          <w:rFonts w:ascii="Tahoma" w:eastAsia="Frutiger" w:hAnsi="Tahoma" w:cs="Tahoma"/>
          <w:lang w:eastAsia="en-US"/>
        </w:rPr>
        <w:t>dneh od dneva sklenitve pogodbe predložiti naročniku bančno garancijo oziroma kavcijsko zavarovanje zavarovalnice za dobro izvedbo pogodbenih obveznosti (skladno z vzorcem iz razpisne dokumentacije</w:t>
      </w:r>
      <w:r w:rsidR="00F82A67">
        <w:rPr>
          <w:rFonts w:ascii="Tahoma" w:eastAsia="Frutiger" w:hAnsi="Tahoma" w:cs="Tahoma"/>
          <w:lang w:eastAsia="en-US"/>
        </w:rPr>
        <w:t>; v nadaljevanju:</w:t>
      </w:r>
      <w:r w:rsidR="00F82A67" w:rsidRPr="00F82A67">
        <w:rPr>
          <w:rFonts w:ascii="Tahoma" w:eastAsia="Frutiger" w:hAnsi="Tahoma" w:cs="Tahoma"/>
          <w:lang w:eastAsia="en-US"/>
        </w:rPr>
        <w:t xml:space="preserve"> finančn</w:t>
      </w:r>
      <w:r w:rsidR="00F82A67">
        <w:rPr>
          <w:rFonts w:ascii="Tahoma" w:eastAsia="Frutiger" w:hAnsi="Tahoma" w:cs="Tahoma"/>
          <w:lang w:eastAsia="en-US"/>
        </w:rPr>
        <w:t>o</w:t>
      </w:r>
      <w:r w:rsidR="00F82A67" w:rsidRPr="00F82A67">
        <w:rPr>
          <w:rFonts w:ascii="Tahoma" w:eastAsia="Frutiger" w:hAnsi="Tahoma" w:cs="Tahoma"/>
          <w:lang w:eastAsia="en-US"/>
        </w:rPr>
        <w:t xml:space="preserve"> zavarovanj</w:t>
      </w:r>
      <w:r w:rsidR="00F82A67">
        <w:rPr>
          <w:rFonts w:ascii="Tahoma" w:eastAsia="Frutiger" w:hAnsi="Tahoma" w:cs="Tahoma"/>
          <w:lang w:eastAsia="en-US"/>
        </w:rPr>
        <w:t>e</w:t>
      </w:r>
      <w:r w:rsidR="00F82A67" w:rsidRPr="00F82A67">
        <w:rPr>
          <w:rFonts w:ascii="Tahoma" w:eastAsia="Frutiger" w:hAnsi="Tahoma" w:cs="Tahoma"/>
          <w:lang w:eastAsia="en-US"/>
        </w:rPr>
        <w:t xml:space="preserve"> za dobro izvedbo pogodbenih obveznosti</w:t>
      </w:r>
      <w:r w:rsidRPr="004C1F13">
        <w:rPr>
          <w:rFonts w:ascii="Tahoma" w:eastAsia="Frutiger" w:hAnsi="Tahoma" w:cs="Tahoma"/>
          <w:lang w:eastAsia="en-US"/>
        </w:rPr>
        <w:t>) v višini pet odstotkov (5</w:t>
      </w:r>
      <w:r w:rsidR="00FC7582">
        <w:rPr>
          <w:rFonts w:ascii="Tahoma" w:eastAsia="Frutiger" w:hAnsi="Tahoma" w:cs="Tahoma"/>
          <w:lang w:eastAsia="en-US"/>
        </w:rPr>
        <w:t xml:space="preserve"> </w:t>
      </w:r>
      <w:r w:rsidRPr="004C1F13">
        <w:rPr>
          <w:rFonts w:ascii="Tahoma" w:eastAsia="Frutiger" w:hAnsi="Tahoma" w:cs="Tahoma"/>
          <w:lang w:eastAsia="en-US"/>
        </w:rPr>
        <w:t xml:space="preserve">%) skupne pogodbene vrednosti z DDV, z dobo veljavnosti še najmanj devetdeset (90) koledarskih dni po pogodbenem roku dokončanja del.   </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Predložitev finančnega zavarovanja za dobro izvedbo pogodbenih obveznosti je pogoj za veljavnost te pogodbe. Če izvajalec v navedenem roku iz prejšnjega odstavka tega člena naročniku ne predloži finančnega zavarovanja za dobro izvedbo pogodbenih obveznosti</w:t>
      </w:r>
      <w:r w:rsidR="00447825">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tega člena, se šteje, da ta pogodba ni bila nikoli sklenjena, naročnik pa bo Državni revizijski komisiji predlagal, da uvede postopek o prekršku iz 112. člena ZJN-3. </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lastRenderedPageBreak/>
        <w:t>V kolikor izvajalec ne izpolnjuje svojih pogodbenih obveznosti, lahko naročnik unovči finančno zavarovanje za dobro izvedbo pogodbenih obveznosti in od pogodbe odstopi</w:t>
      </w:r>
      <w:r w:rsidR="00447825">
        <w:rPr>
          <w:rFonts w:ascii="Tahoma" w:eastAsia="Frutiger" w:hAnsi="Tahoma" w:cs="Tahoma"/>
          <w:lang w:eastAsia="en-US"/>
        </w:rPr>
        <w:t>,</w:t>
      </w:r>
      <w:r w:rsidRPr="004C1F13">
        <w:rPr>
          <w:rFonts w:ascii="Tahoma" w:eastAsia="Frutiger" w:hAnsi="Tahoma" w:cs="Tahoma"/>
          <w:lang w:eastAsia="en-US"/>
        </w:rPr>
        <w:t xml:space="preserve"> brez kakršnekoli obveznosti do izvajalca. Naročnik bo pred unovčenjem finančnega zavarovanja za dobro izvedbo pogodbenih obveznosti, izvajalca pisno pozval k izpolnjevanju pogodbenih obveznosti in mu določil rok za izpolnitev obveznosti oziroma odpravo napak, razen kadar pogodba ne določa drugače.</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Finančno zavarovanje za dobro izvedbo pogodbenih obveznosti velja obenem kot zavarovanje za odpravo napak v garancijski dobi, za obdobje med </w:t>
      </w:r>
      <w:r w:rsidR="00552EF7">
        <w:rPr>
          <w:rFonts w:ascii="Tahoma" w:eastAsia="Frutiger" w:hAnsi="Tahoma" w:cs="Tahoma"/>
          <w:lang w:eastAsia="en-US"/>
        </w:rPr>
        <w:t>končnim prevzemom</w:t>
      </w:r>
      <w:r w:rsidR="00552EF7" w:rsidRPr="004C1F13">
        <w:rPr>
          <w:rFonts w:ascii="Tahoma" w:eastAsia="Frutiger" w:hAnsi="Tahoma" w:cs="Tahoma"/>
          <w:lang w:eastAsia="en-US"/>
        </w:rPr>
        <w:t xml:space="preserve"> </w:t>
      </w:r>
      <w:r w:rsidRPr="004C1F13">
        <w:rPr>
          <w:rFonts w:ascii="Tahoma" w:eastAsia="Frutiger" w:hAnsi="Tahoma" w:cs="Tahoma"/>
          <w:lang w:eastAsia="en-US"/>
        </w:rPr>
        <w:t xml:space="preserve">pogodbenih del in izstavitvijo finančnega zavarovanja za odpravo napak v času garancijske dobe za vsa dela, izvršena po tej pogodbi.  </w:t>
      </w:r>
    </w:p>
    <w:p w:rsidR="00E90FDB" w:rsidRPr="004C1F13" w:rsidRDefault="00E90FDB" w:rsidP="002F4A49">
      <w:pPr>
        <w:keepNext/>
        <w:keepLines/>
        <w:jc w:val="both"/>
        <w:rPr>
          <w:rFonts w:ascii="Tahoma" w:eastAsia="Frutiger" w:hAnsi="Tahoma" w:cs="Tahoma"/>
          <w:lang w:eastAsia="en-US"/>
        </w:rPr>
      </w:pPr>
    </w:p>
    <w:p w:rsidR="00FA4BD3" w:rsidRDefault="00FA4BD3" w:rsidP="00283C22">
      <w:pPr>
        <w:keepNext/>
        <w:keepLines/>
        <w:numPr>
          <w:ilvl w:val="0"/>
          <w:numId w:val="24"/>
        </w:numPr>
        <w:tabs>
          <w:tab w:val="clear" w:pos="360"/>
          <w:tab w:val="num" w:pos="993"/>
          <w:tab w:val="num" w:pos="4605"/>
        </w:tabs>
        <w:jc w:val="center"/>
        <w:rPr>
          <w:rFonts w:ascii="Tahoma" w:eastAsia="Frutiger" w:hAnsi="Tahoma" w:cs="Tahoma"/>
          <w:lang w:eastAsia="en-US"/>
        </w:rPr>
      </w:pPr>
      <w:r>
        <w:rPr>
          <w:rFonts w:ascii="Tahoma" w:eastAsia="Frutiger" w:hAnsi="Tahoma" w:cs="Tahoma"/>
          <w:lang w:eastAsia="en-US"/>
        </w:rPr>
        <w:t>člen</w:t>
      </w:r>
    </w:p>
    <w:p w:rsidR="00FA4BD3" w:rsidRDefault="00FA4BD3" w:rsidP="00FA4BD3">
      <w:pPr>
        <w:keepNext/>
        <w:keepLines/>
        <w:tabs>
          <w:tab w:val="num" w:pos="4605"/>
        </w:tabs>
        <w:rPr>
          <w:rFonts w:ascii="Tahoma" w:eastAsia="Frutiger" w:hAnsi="Tahoma" w:cs="Tahoma"/>
          <w:lang w:eastAsia="en-US"/>
        </w:rPr>
      </w:pPr>
    </w:p>
    <w:p w:rsidR="00FA4BD3" w:rsidRPr="00011A90" w:rsidRDefault="00FA4BD3" w:rsidP="00FA4BD3">
      <w:pPr>
        <w:keepNext/>
        <w:keepLines/>
        <w:jc w:val="both"/>
        <w:rPr>
          <w:rFonts w:ascii="Tahoma" w:hAnsi="Tahoma" w:cs="Tahoma"/>
        </w:rPr>
      </w:pPr>
      <w:r w:rsidRPr="00011A90">
        <w:rPr>
          <w:rFonts w:ascii="Tahoma" w:hAnsi="Tahoma" w:cs="Tahoma"/>
        </w:rPr>
        <w:t xml:space="preserve">Izvajalec mora najkasneje v roku </w:t>
      </w:r>
      <w:r>
        <w:rPr>
          <w:rFonts w:ascii="Tahoma" w:hAnsi="Tahoma" w:cs="Tahoma"/>
        </w:rPr>
        <w:t>desetih</w:t>
      </w:r>
      <w:r w:rsidRPr="00011A90">
        <w:rPr>
          <w:rFonts w:ascii="Tahoma" w:hAnsi="Tahoma" w:cs="Tahoma"/>
        </w:rPr>
        <w:t xml:space="preserve"> (1</w:t>
      </w:r>
      <w:r>
        <w:rPr>
          <w:rFonts w:ascii="Tahoma" w:hAnsi="Tahoma" w:cs="Tahoma"/>
        </w:rPr>
        <w:t>0</w:t>
      </w:r>
      <w:r w:rsidRPr="00011A90">
        <w:rPr>
          <w:rFonts w:ascii="Tahoma" w:hAnsi="Tahoma" w:cs="Tahoma"/>
        </w:rPr>
        <w:t xml:space="preserve">) </w:t>
      </w:r>
      <w:r>
        <w:rPr>
          <w:rFonts w:ascii="Tahoma" w:hAnsi="Tahoma" w:cs="Tahoma"/>
        </w:rPr>
        <w:t xml:space="preserve">koledarskih </w:t>
      </w:r>
      <w:r w:rsidRPr="00011A90">
        <w:rPr>
          <w:rFonts w:ascii="Tahoma" w:hAnsi="Tahoma" w:cs="Tahoma"/>
        </w:rPr>
        <w:t xml:space="preserve">dni po </w:t>
      </w:r>
      <w:r w:rsidRPr="00B75E62">
        <w:rPr>
          <w:rFonts w:ascii="Tahoma" w:hAnsi="Tahoma" w:cs="Tahoma"/>
        </w:rPr>
        <w:t>podpis</w:t>
      </w:r>
      <w:r>
        <w:rPr>
          <w:rFonts w:ascii="Tahoma" w:hAnsi="Tahoma" w:cs="Tahoma"/>
        </w:rPr>
        <w:t>u</w:t>
      </w:r>
      <w:r w:rsidRPr="00B75E62">
        <w:rPr>
          <w:rFonts w:ascii="Tahoma" w:hAnsi="Tahoma" w:cs="Tahoma"/>
        </w:rPr>
        <w:t xml:space="preserve"> </w:t>
      </w:r>
      <w:r w:rsidRPr="007B7D38">
        <w:rPr>
          <w:rFonts w:ascii="Tahoma" w:hAnsi="Tahoma"/>
        </w:rPr>
        <w:t>zapisnik</w:t>
      </w:r>
      <w:r>
        <w:rPr>
          <w:rFonts w:ascii="Tahoma" w:hAnsi="Tahoma"/>
        </w:rPr>
        <w:t>a</w:t>
      </w:r>
      <w:r w:rsidRPr="007B7D38">
        <w:rPr>
          <w:rFonts w:ascii="Tahoma" w:hAnsi="Tahoma"/>
        </w:rPr>
        <w:t xml:space="preserve"> o</w:t>
      </w:r>
      <w:r>
        <w:rPr>
          <w:rFonts w:ascii="Tahoma" w:hAnsi="Tahoma"/>
        </w:rPr>
        <w:t xml:space="preserve"> končnem prevzemu vseh pogodbenih del </w:t>
      </w:r>
      <w:r w:rsidRPr="007B7D38">
        <w:rPr>
          <w:rFonts w:ascii="Tahoma" w:hAnsi="Tahoma" w:cs="Tahoma"/>
        </w:rPr>
        <w:t>s strani obeh pogodbenih strank oz. njunih predstavnikov</w:t>
      </w:r>
      <w:r w:rsidRPr="00011A90">
        <w:rPr>
          <w:rFonts w:ascii="Tahoma" w:hAnsi="Tahoma" w:cs="Tahoma"/>
        </w:rPr>
        <w:t xml:space="preserve">, predložiti naročniku bančno garancijo ali kavcijsko zavarovanje pri zavarovalnici za zavarovanje odprave napak v garancijskem roku, v skladu s pogodbo, in sicer v višini </w:t>
      </w:r>
      <w:r w:rsidR="00552EF7">
        <w:rPr>
          <w:rFonts w:ascii="Tahoma" w:hAnsi="Tahoma" w:cs="Tahoma"/>
        </w:rPr>
        <w:t>pet odstotkov</w:t>
      </w:r>
      <w:r w:rsidR="00552EF7" w:rsidRPr="00112425">
        <w:rPr>
          <w:rFonts w:ascii="Tahoma" w:hAnsi="Tahoma" w:cs="Tahoma"/>
        </w:rPr>
        <w:t xml:space="preserve"> </w:t>
      </w:r>
      <w:r w:rsidR="00552EF7">
        <w:rPr>
          <w:rFonts w:ascii="Tahoma" w:hAnsi="Tahoma" w:cs="Tahoma"/>
        </w:rPr>
        <w:t>(</w:t>
      </w:r>
      <w:r w:rsidRPr="00112425">
        <w:rPr>
          <w:rFonts w:ascii="Tahoma" w:hAnsi="Tahoma" w:cs="Tahoma"/>
        </w:rPr>
        <w:t>5 %</w:t>
      </w:r>
      <w:r w:rsidR="00552EF7">
        <w:rPr>
          <w:rFonts w:ascii="Tahoma" w:hAnsi="Tahoma" w:cs="Tahoma"/>
        </w:rPr>
        <w:t xml:space="preserve">) </w:t>
      </w:r>
      <w:r w:rsidRPr="00112425">
        <w:rPr>
          <w:rFonts w:ascii="Tahoma" w:hAnsi="Tahoma" w:cs="Tahoma"/>
        </w:rPr>
        <w:t>skupne pogod</w:t>
      </w:r>
      <w:r w:rsidR="00711C4C">
        <w:rPr>
          <w:rFonts w:ascii="Tahoma" w:hAnsi="Tahoma" w:cs="Tahoma"/>
        </w:rPr>
        <w:t>bene vrednosti vključno z DDV</w:t>
      </w:r>
      <w:r w:rsidRPr="00011A90">
        <w:rPr>
          <w:rFonts w:ascii="Tahoma" w:hAnsi="Tahoma" w:cs="Tahoma"/>
        </w:rPr>
        <w:t xml:space="preserve">. </w:t>
      </w:r>
    </w:p>
    <w:p w:rsidR="00252CD5" w:rsidRDefault="00252CD5" w:rsidP="00FA4BD3">
      <w:pPr>
        <w:keepNext/>
        <w:keepLines/>
        <w:jc w:val="both"/>
        <w:rPr>
          <w:rFonts w:ascii="Tahoma" w:hAnsi="Tahoma" w:cs="Tahoma"/>
        </w:rPr>
      </w:pPr>
    </w:p>
    <w:p w:rsidR="00FA4BD3" w:rsidRPr="00011A90" w:rsidRDefault="00FA4BD3" w:rsidP="00FA4BD3">
      <w:pPr>
        <w:keepNext/>
        <w:keepLines/>
        <w:jc w:val="both"/>
        <w:rPr>
          <w:rFonts w:ascii="Tahoma" w:hAnsi="Tahoma" w:cs="Tahoma"/>
          <w:bCs/>
        </w:rPr>
      </w:pPr>
      <w:r w:rsidRPr="00011A90">
        <w:rPr>
          <w:rFonts w:ascii="Tahoma" w:hAnsi="Tahoma" w:cs="Tahoma"/>
        </w:rPr>
        <w:t xml:space="preserve">Finančno zavarovanje </w:t>
      </w:r>
      <w:r w:rsidRPr="00011A90">
        <w:rPr>
          <w:rFonts w:ascii="Tahoma" w:hAnsi="Tahoma" w:cs="Tahoma"/>
          <w:bCs/>
        </w:rPr>
        <w:t>za zavarovanje odprave napak v garancijskem roku velja za material in za kakovost izvedenih del in mora veljati še trideset (30) dni po poteku najdaljšega garancijskega roka (torej mora veljati: celoten garancijski rok določen v pogodbi + 30 dni), določenega v pogodbi.</w:t>
      </w:r>
    </w:p>
    <w:p w:rsidR="00FA4BD3" w:rsidRDefault="00FA4BD3" w:rsidP="00FA4BD3">
      <w:pPr>
        <w:keepNext/>
        <w:keepLines/>
        <w:jc w:val="both"/>
        <w:rPr>
          <w:rFonts w:ascii="Tahoma" w:hAnsi="Tahoma" w:cs="Tahoma"/>
          <w:bCs/>
        </w:rPr>
      </w:pPr>
    </w:p>
    <w:p w:rsidR="00711C4C" w:rsidRPr="00011A90" w:rsidRDefault="00711C4C" w:rsidP="00711C4C">
      <w:pPr>
        <w:keepNext/>
        <w:keepLines/>
        <w:jc w:val="both"/>
        <w:rPr>
          <w:rFonts w:ascii="Tahoma" w:hAnsi="Tahoma" w:cs="Tahoma"/>
        </w:rPr>
      </w:pPr>
      <w:r w:rsidRPr="00011A90">
        <w:rPr>
          <w:rFonts w:ascii="Tahoma" w:hAnsi="Tahoma" w:cs="Tahoma"/>
        </w:rPr>
        <w:t xml:space="preserve">V kolikor izvajalec v roku iz </w:t>
      </w:r>
      <w:r w:rsidR="00646DF2">
        <w:rPr>
          <w:rFonts w:ascii="Tahoma" w:hAnsi="Tahoma" w:cs="Tahoma"/>
        </w:rPr>
        <w:t>prvega</w:t>
      </w:r>
      <w:r w:rsidRPr="00011A90">
        <w:rPr>
          <w:rFonts w:ascii="Tahoma" w:hAnsi="Tahoma" w:cs="Tahoma"/>
        </w:rPr>
        <w:t xml:space="preserve"> odstavka tega člena ne bo predložil finančnega zavarovanja za zavarovanje odprave napak v garancijskem roku, lahko naročnik unovči finančno zavarovanje za zavarovanje dobre izvedbe pogodbenih obveznosti. </w:t>
      </w:r>
    </w:p>
    <w:p w:rsidR="00711C4C" w:rsidRPr="00011A90" w:rsidRDefault="00711C4C" w:rsidP="00711C4C">
      <w:pPr>
        <w:keepNext/>
        <w:keepLines/>
        <w:tabs>
          <w:tab w:val="left" w:pos="0"/>
        </w:tabs>
        <w:jc w:val="both"/>
        <w:rPr>
          <w:rFonts w:ascii="Tahoma" w:hAnsi="Tahoma" w:cs="Tahoma"/>
        </w:rPr>
      </w:pPr>
    </w:p>
    <w:p w:rsidR="00FA4BD3" w:rsidRPr="00011A90" w:rsidRDefault="00FA4BD3" w:rsidP="00FA4BD3">
      <w:pPr>
        <w:keepNext/>
        <w:keepLines/>
        <w:jc w:val="both"/>
        <w:rPr>
          <w:rFonts w:ascii="Tahoma" w:hAnsi="Tahoma" w:cs="Tahoma"/>
          <w:bCs/>
        </w:rPr>
      </w:pPr>
      <w:r w:rsidRPr="00011A90">
        <w:rPr>
          <w:rFonts w:ascii="Tahoma" w:hAnsi="Tahoma" w:cs="Tahoma"/>
        </w:rPr>
        <w:t xml:space="preserve">Finančno zavarovanje </w:t>
      </w:r>
      <w:r w:rsidRPr="00011A90">
        <w:rPr>
          <w:rFonts w:ascii="Tahoma" w:hAnsi="Tahoma" w:cs="Tahoma"/>
          <w:bCs/>
        </w:rPr>
        <w:t>za zavarovanje odprave napak v garancijskem roku bo naročnik unovčil za poplačilo stroškov odprave napak, v kolikor jih ne bo odpravil izvajalec.</w:t>
      </w:r>
    </w:p>
    <w:p w:rsidR="00FA4BD3" w:rsidRDefault="00FA4BD3" w:rsidP="00FA4BD3">
      <w:pPr>
        <w:keepNext/>
        <w:keepLines/>
        <w:tabs>
          <w:tab w:val="num" w:pos="4605"/>
        </w:tabs>
        <w:rPr>
          <w:rFonts w:ascii="Tahoma" w:eastAsia="Frutiger" w:hAnsi="Tahoma" w:cs="Tahoma"/>
          <w:lang w:eastAsia="en-US"/>
        </w:rPr>
      </w:pPr>
    </w:p>
    <w:p w:rsidR="00E90FDB" w:rsidRPr="009A2A2E"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rsidR="009A2A2E" w:rsidRDefault="009A2A2E"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rsidR="008066AF" w:rsidRDefault="008066AF" w:rsidP="002F4A49">
      <w:pPr>
        <w:keepNext/>
        <w:keepLines/>
        <w:jc w:val="both"/>
        <w:rPr>
          <w:rFonts w:ascii="Tahoma" w:eastAsia="Frutiger" w:hAnsi="Tahoma" w:cs="Tahoma"/>
          <w:lang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POGODBENA KAZEN</w:t>
      </w:r>
    </w:p>
    <w:p w:rsidR="009A2A2E" w:rsidRPr="004C1F13" w:rsidRDefault="009A2A2E" w:rsidP="002F4A49">
      <w:pPr>
        <w:pStyle w:val="Odstavekseznama"/>
        <w:keepNext/>
        <w:keepLines/>
        <w:ind w:left="426"/>
        <w:rPr>
          <w:rFonts w:ascii="Tahoma" w:eastAsia="Frutiger" w:hAnsi="Tahoma" w:cs="Tahoma"/>
          <w:b/>
          <w:lang w:eastAsia="en-US"/>
        </w:rPr>
      </w:pPr>
    </w:p>
    <w:p w:rsidR="00E90FDB" w:rsidRPr="009A2A2E"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rsidR="00943997" w:rsidRDefault="00943997" w:rsidP="002F4A49">
      <w:pPr>
        <w:keepNext/>
        <w:keepLines/>
        <w:jc w:val="both"/>
        <w:rPr>
          <w:rFonts w:ascii="Tahoma" w:eastAsia="Frutiger" w:hAnsi="Tahoma" w:cs="Tahoma"/>
          <w:lang w:eastAsia="en-US"/>
        </w:rPr>
      </w:pPr>
    </w:p>
    <w:p w:rsidR="00E90FDB" w:rsidRDefault="00FA4BD3" w:rsidP="002F4A49">
      <w:pPr>
        <w:keepNext/>
        <w:keepLines/>
        <w:jc w:val="both"/>
        <w:rPr>
          <w:rFonts w:ascii="Tahoma" w:eastAsia="Frutiger" w:hAnsi="Tahoma" w:cs="Tahoma"/>
          <w:lang w:eastAsia="en-US"/>
        </w:rPr>
      </w:pPr>
      <w:r w:rsidRPr="0016051F">
        <w:rPr>
          <w:rFonts w:ascii="Tahoma" w:hAnsi="Tahoma" w:cs="Tahoma"/>
        </w:rPr>
        <w:t xml:space="preserve">V kolikor izvajalec po svoji krivdi ne izpolni svojih pogodbenih obveznosti </w:t>
      </w:r>
      <w:r w:rsidRPr="00B5769A">
        <w:rPr>
          <w:rFonts w:ascii="Tahoma" w:hAnsi="Tahoma" w:cs="Tahoma"/>
        </w:rPr>
        <w:t>v rok</w:t>
      </w:r>
      <w:r>
        <w:rPr>
          <w:rFonts w:ascii="Tahoma" w:hAnsi="Tahoma" w:cs="Tahoma"/>
        </w:rPr>
        <w:t>ih</w:t>
      </w:r>
      <w:r w:rsidRPr="00B5769A">
        <w:rPr>
          <w:rFonts w:ascii="Tahoma" w:hAnsi="Tahoma" w:cs="Tahoma"/>
        </w:rPr>
        <w:t>, opredeljen</w:t>
      </w:r>
      <w:r>
        <w:rPr>
          <w:rFonts w:ascii="Tahoma" w:hAnsi="Tahoma" w:cs="Tahoma"/>
        </w:rPr>
        <w:t>ih</w:t>
      </w:r>
      <w:r w:rsidRPr="00B5769A">
        <w:rPr>
          <w:rFonts w:ascii="Tahoma" w:hAnsi="Tahoma" w:cs="Tahoma"/>
        </w:rPr>
        <w:t xml:space="preserve"> v </w:t>
      </w:r>
      <w:r>
        <w:rPr>
          <w:rFonts w:ascii="Tahoma" w:hAnsi="Tahoma" w:cs="Tahoma"/>
        </w:rPr>
        <w:t>10</w:t>
      </w:r>
      <w:r w:rsidRPr="00B5769A">
        <w:rPr>
          <w:rFonts w:ascii="Tahoma" w:hAnsi="Tahoma" w:cs="Tahoma"/>
        </w:rPr>
        <w:t>. členu</w:t>
      </w:r>
      <w:r>
        <w:rPr>
          <w:rFonts w:ascii="Tahoma" w:hAnsi="Tahoma" w:cs="Tahoma"/>
        </w:rPr>
        <w:t xml:space="preserve"> </w:t>
      </w:r>
      <w:r w:rsidRPr="00B5769A">
        <w:rPr>
          <w:rFonts w:ascii="Tahoma" w:hAnsi="Tahoma" w:cs="Tahoma"/>
        </w:rPr>
        <w:t>te pogodbe in</w:t>
      </w:r>
      <w:r w:rsidRPr="0016051F">
        <w:rPr>
          <w:rFonts w:ascii="Tahoma" w:hAnsi="Tahoma" w:cs="Tahoma"/>
        </w:rPr>
        <w:t xml:space="preserve"> neizpolnitev ni posledica višje sile, kot je zapisano v </w:t>
      </w:r>
      <w:r>
        <w:rPr>
          <w:rFonts w:ascii="Tahoma" w:hAnsi="Tahoma" w:cs="Tahoma"/>
        </w:rPr>
        <w:t>14</w:t>
      </w:r>
      <w:r w:rsidRPr="0016051F">
        <w:rPr>
          <w:rFonts w:ascii="Tahoma" w:hAnsi="Tahoma" w:cs="Tahoma"/>
        </w:rPr>
        <w:t>. členu</w:t>
      </w:r>
      <w:r>
        <w:rPr>
          <w:rFonts w:ascii="Tahoma" w:hAnsi="Tahoma" w:cs="Tahoma"/>
        </w:rPr>
        <w:t xml:space="preserve"> te</w:t>
      </w:r>
      <w:r w:rsidRPr="0016051F">
        <w:rPr>
          <w:rFonts w:ascii="Tahoma" w:hAnsi="Tahoma" w:cs="Tahoma"/>
        </w:rPr>
        <w:t xml:space="preserve"> pogodbe, je </w:t>
      </w:r>
      <w:r w:rsidRPr="00B5769A">
        <w:rPr>
          <w:rFonts w:ascii="Tahoma" w:hAnsi="Tahoma" w:cs="Tahoma"/>
        </w:rPr>
        <w:t xml:space="preserve">naročnik upravičen obračunati pogodbeno kazen v višini enega odstotka </w:t>
      </w:r>
      <w:r w:rsidRPr="0016051F">
        <w:rPr>
          <w:rFonts w:ascii="Tahoma" w:hAnsi="Tahoma" w:cs="Tahoma"/>
        </w:rPr>
        <w:t>(1 %) pogodbene vrednosti</w:t>
      </w:r>
      <w:r>
        <w:rPr>
          <w:rFonts w:ascii="Tahoma" w:hAnsi="Tahoma" w:cs="Tahoma"/>
        </w:rPr>
        <w:t xml:space="preserve"> brez DDV</w:t>
      </w:r>
      <w:r w:rsidRPr="0016051F">
        <w:rPr>
          <w:rFonts w:ascii="Tahoma" w:hAnsi="Tahoma" w:cs="Tahoma"/>
        </w:rPr>
        <w:t xml:space="preserve"> za vsak dan zamude</w:t>
      </w:r>
      <w:r>
        <w:rPr>
          <w:rFonts w:ascii="Tahoma" w:hAnsi="Tahoma" w:cs="Tahoma"/>
        </w:rPr>
        <w:t>,</w:t>
      </w:r>
      <w:r w:rsidRPr="0016051F">
        <w:rPr>
          <w:rFonts w:ascii="Tahoma" w:hAnsi="Tahoma" w:cs="Tahoma"/>
        </w:rPr>
        <w:t xml:space="preserve"> </w:t>
      </w:r>
      <w:r w:rsidRPr="00B5769A">
        <w:rPr>
          <w:rFonts w:ascii="Tahoma" w:hAnsi="Tahoma" w:cs="Tahoma"/>
        </w:rPr>
        <w:t>pri čemer sme p</w:t>
      </w:r>
      <w:r w:rsidR="009C12B7">
        <w:rPr>
          <w:rFonts w:ascii="Tahoma" w:hAnsi="Tahoma" w:cs="Tahoma"/>
        </w:rPr>
        <w:t>ogodbena kazen znašati največ deset odstotkov (10 %)</w:t>
      </w:r>
      <w:r w:rsidRPr="00B5769A">
        <w:rPr>
          <w:rFonts w:ascii="Tahoma" w:hAnsi="Tahoma" w:cs="Tahoma"/>
        </w:rPr>
        <w:t xml:space="preserve"> </w:t>
      </w:r>
      <w:r>
        <w:rPr>
          <w:rFonts w:ascii="Tahoma" w:hAnsi="Tahoma" w:cs="Tahoma"/>
        </w:rPr>
        <w:t>skupne</w:t>
      </w:r>
      <w:r w:rsidRPr="00C01FC1">
        <w:rPr>
          <w:rFonts w:ascii="Tahoma" w:hAnsi="Tahoma" w:cs="Tahoma"/>
        </w:rPr>
        <w:t xml:space="preserve"> pogodbene vrednosti brez DDV</w:t>
      </w:r>
      <w:r>
        <w:rPr>
          <w:rFonts w:ascii="Tahoma" w:hAnsi="Tahoma" w:cs="Tahoma"/>
        </w:rPr>
        <w:t>.</w:t>
      </w:r>
      <w:r w:rsidRPr="00C01FC1">
        <w:rPr>
          <w:rFonts w:ascii="Tahoma" w:hAnsi="Tahoma" w:cs="Tahoma"/>
        </w:rPr>
        <w:t xml:space="preserve"> </w:t>
      </w:r>
      <w:r w:rsidR="00E90FDB" w:rsidRPr="004C1F13">
        <w:rPr>
          <w:rFonts w:ascii="Tahoma" w:eastAsia="Frutiger" w:hAnsi="Tahoma" w:cs="Tahoma"/>
          <w:lang w:eastAsia="en-US"/>
        </w:rPr>
        <w:t>O tem mora naročnik nemudoma obvestiti izvajalca skladno s petim odstavkom 251. člena Obligacijskega</w:t>
      </w:r>
      <w:r w:rsidR="009A2A2E">
        <w:rPr>
          <w:rFonts w:ascii="Tahoma" w:eastAsia="Frutiger" w:hAnsi="Tahoma" w:cs="Tahoma"/>
          <w:lang w:eastAsia="en-US"/>
        </w:rPr>
        <w:t xml:space="preserve"> zakonika (Ur. l. RS, št. 83/</w:t>
      </w:r>
      <w:r w:rsidR="00E90FDB" w:rsidRPr="004C1F13">
        <w:rPr>
          <w:rFonts w:ascii="Tahoma" w:eastAsia="Frutiger" w:hAnsi="Tahoma" w:cs="Tahoma"/>
          <w:lang w:eastAsia="en-US"/>
        </w:rPr>
        <w:t>01 s spremembami)</w:t>
      </w:r>
      <w:r w:rsidR="00447825">
        <w:rPr>
          <w:rFonts w:ascii="Tahoma" w:eastAsia="Frutiger" w:hAnsi="Tahoma" w:cs="Tahoma"/>
          <w:lang w:eastAsia="en-US"/>
        </w:rPr>
        <w:t xml:space="preserve">. </w:t>
      </w:r>
    </w:p>
    <w:p w:rsidR="00FA4BD3" w:rsidRPr="008066AF" w:rsidRDefault="00FA4BD3"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8066AF">
        <w:rPr>
          <w:rFonts w:ascii="Tahoma" w:eastAsia="Frutiger" w:hAnsi="Tahoma" w:cs="Tahoma"/>
          <w:lang w:eastAsia="en-US"/>
        </w:rPr>
        <w:t>V kolikor pogo</w:t>
      </w:r>
      <w:r w:rsidR="009C12B7">
        <w:rPr>
          <w:rFonts w:ascii="Tahoma" w:eastAsia="Frutiger" w:hAnsi="Tahoma" w:cs="Tahoma"/>
          <w:lang w:eastAsia="en-US"/>
        </w:rPr>
        <w:t>dbena kazen za zamudo preseže deset odstotkov (10 %)</w:t>
      </w:r>
      <w:r w:rsidRPr="008066AF">
        <w:rPr>
          <w:rFonts w:ascii="Tahoma" w:eastAsia="Frutiger" w:hAnsi="Tahoma" w:cs="Tahoma"/>
          <w:lang w:eastAsia="en-US"/>
        </w:rPr>
        <w:t xml:space="preserve"> skupne pogodbene vrednosti </w:t>
      </w:r>
      <w:r w:rsidR="00FA4BD3">
        <w:rPr>
          <w:rFonts w:ascii="Tahoma" w:eastAsia="Frutiger" w:hAnsi="Tahoma" w:cs="Tahoma"/>
          <w:lang w:eastAsia="en-US"/>
        </w:rPr>
        <w:t>brez</w:t>
      </w:r>
      <w:r w:rsidRPr="008066AF">
        <w:rPr>
          <w:rFonts w:ascii="Tahoma" w:eastAsia="Frutiger" w:hAnsi="Tahoma" w:cs="Tahoma"/>
          <w:lang w:eastAsia="en-US"/>
        </w:rPr>
        <w:t xml:space="preserve"> DDV, lahko naročnik unovči finančno zavarovanje za dobro izvedbo pogodbenih obveznosti ali</w:t>
      </w:r>
      <w:r w:rsidR="00447825">
        <w:rPr>
          <w:rFonts w:ascii="Tahoma" w:eastAsia="Frutiger" w:hAnsi="Tahoma" w:cs="Tahoma"/>
          <w:lang w:eastAsia="en-US"/>
        </w:rPr>
        <w:t>/in</w:t>
      </w:r>
      <w:r w:rsidR="00EF6F2D">
        <w:rPr>
          <w:rFonts w:ascii="Tahoma" w:eastAsia="Frutiger" w:hAnsi="Tahoma" w:cs="Tahoma"/>
          <w:lang w:eastAsia="en-US"/>
        </w:rPr>
        <w:t xml:space="preserve"> </w:t>
      </w:r>
      <w:r w:rsidRPr="008066AF">
        <w:rPr>
          <w:rFonts w:ascii="Tahoma" w:eastAsia="Frutiger" w:hAnsi="Tahoma" w:cs="Tahoma"/>
          <w:lang w:eastAsia="en-US"/>
        </w:rPr>
        <w:t>odstopi od pogodbe.</w:t>
      </w:r>
    </w:p>
    <w:p w:rsidR="00E90FDB" w:rsidRPr="004C1F13" w:rsidRDefault="00E90FDB" w:rsidP="002F4A49">
      <w:pPr>
        <w:keepNext/>
        <w:keepLines/>
        <w:jc w:val="both"/>
        <w:rPr>
          <w:rFonts w:ascii="Tahoma" w:eastAsia="Frutiger" w:hAnsi="Tahoma" w:cs="Tahoma"/>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rsidR="00C75C7F" w:rsidRDefault="00C75C7F" w:rsidP="002F4A49">
      <w:pPr>
        <w:keepNext/>
        <w:keepLines/>
        <w:jc w:val="both"/>
        <w:rPr>
          <w:rFonts w:ascii="Tahoma" w:eastAsia="Frutiger" w:hAnsi="Tahoma" w:cs="Tahoma"/>
          <w:lang w:eastAsia="en-US"/>
        </w:rPr>
      </w:pPr>
    </w:p>
    <w:p w:rsidR="00711C4C" w:rsidRPr="0095248A" w:rsidRDefault="00711C4C" w:rsidP="00711C4C">
      <w:pPr>
        <w:keepNext/>
        <w:keepLines/>
        <w:tabs>
          <w:tab w:val="left" w:pos="567"/>
          <w:tab w:val="left" w:pos="1418"/>
          <w:tab w:val="left" w:pos="1702"/>
        </w:tabs>
        <w:jc w:val="both"/>
        <w:rPr>
          <w:rFonts w:ascii="Tahoma" w:hAnsi="Tahoma" w:cs="Tahoma"/>
        </w:rPr>
      </w:pPr>
      <w:r w:rsidRPr="0095248A">
        <w:rPr>
          <w:rFonts w:ascii="Tahoma" w:hAnsi="Tahoma" w:cs="Tahoma"/>
        </w:rPr>
        <w:t>Naročnik si pridrži pravico uveljaviti pogodbeno kazen pri plačilu računa.</w:t>
      </w:r>
    </w:p>
    <w:p w:rsidR="00711C4C" w:rsidRDefault="00711C4C" w:rsidP="00FA4BD3">
      <w:pPr>
        <w:keepNext/>
        <w:keepLines/>
        <w:tabs>
          <w:tab w:val="left" w:pos="709"/>
          <w:tab w:val="left" w:pos="1702"/>
        </w:tabs>
        <w:jc w:val="both"/>
        <w:rPr>
          <w:rFonts w:ascii="Tahoma" w:hAnsi="Tahoma" w:cs="Tahoma"/>
        </w:rPr>
      </w:pPr>
    </w:p>
    <w:p w:rsidR="00FA4BD3" w:rsidRPr="0095248A" w:rsidRDefault="00FA4BD3" w:rsidP="00FA4BD3">
      <w:pPr>
        <w:keepNext/>
        <w:keepLines/>
        <w:tabs>
          <w:tab w:val="left" w:pos="709"/>
          <w:tab w:val="left" w:pos="1702"/>
        </w:tabs>
        <w:jc w:val="both"/>
        <w:rPr>
          <w:rFonts w:ascii="Tahoma" w:hAnsi="Tahoma" w:cs="Tahoma"/>
        </w:rPr>
      </w:pPr>
      <w:r w:rsidRPr="0095248A">
        <w:rPr>
          <w:rFonts w:ascii="Tahoma" w:hAnsi="Tahoma" w:cs="Tahoma"/>
        </w:rPr>
        <w:t>Če zaradi zamude izvedbe pogodben</w:t>
      </w:r>
      <w:r>
        <w:rPr>
          <w:rFonts w:ascii="Tahoma" w:hAnsi="Tahoma" w:cs="Tahoma"/>
        </w:rPr>
        <w:t>ih</w:t>
      </w:r>
      <w:r w:rsidRPr="0095248A">
        <w:rPr>
          <w:rFonts w:ascii="Tahoma" w:hAnsi="Tahoma" w:cs="Tahoma"/>
        </w:rPr>
        <w:t xml:space="preserve"> obveznosti nastaja pri naročniku dodatna škoda, je naročnik upravičen do povrnitve nastale škode s strani izvajalca</w:t>
      </w:r>
      <w:r>
        <w:rPr>
          <w:rFonts w:ascii="Tahoma" w:hAnsi="Tahoma" w:cs="Tahoma"/>
        </w:rPr>
        <w:t xml:space="preserve">. </w:t>
      </w:r>
    </w:p>
    <w:p w:rsidR="00FA4BD3" w:rsidRPr="0095248A" w:rsidRDefault="00FA4BD3" w:rsidP="00FA4BD3">
      <w:pPr>
        <w:keepNext/>
        <w:keepLines/>
        <w:tabs>
          <w:tab w:val="left" w:pos="567"/>
          <w:tab w:val="left" w:pos="1418"/>
          <w:tab w:val="left" w:pos="1702"/>
        </w:tabs>
        <w:jc w:val="both"/>
        <w:rPr>
          <w:rFonts w:ascii="Tahoma" w:hAnsi="Tahoma" w:cs="Tahoma"/>
        </w:rPr>
      </w:pPr>
    </w:p>
    <w:p w:rsidR="00FA4BD3" w:rsidRPr="0095248A" w:rsidRDefault="00FA4BD3" w:rsidP="00FA4BD3">
      <w:pPr>
        <w:keepNext/>
        <w:keepLines/>
        <w:tabs>
          <w:tab w:val="left" w:pos="567"/>
          <w:tab w:val="left" w:pos="1418"/>
          <w:tab w:val="left" w:pos="1702"/>
        </w:tabs>
        <w:jc w:val="both"/>
        <w:rPr>
          <w:rFonts w:ascii="Tahoma" w:hAnsi="Tahoma" w:cs="Tahoma"/>
        </w:rPr>
      </w:pPr>
      <w:r w:rsidRPr="0095248A">
        <w:rPr>
          <w:rFonts w:ascii="Tahoma" w:hAnsi="Tahoma" w:cs="Tahoma"/>
        </w:rPr>
        <w:lastRenderedPageBreak/>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PREDSTAVNIKI POGODBENIH STRANK</w:t>
      </w:r>
    </w:p>
    <w:p w:rsidR="00E90FDB" w:rsidRPr="004C1F13" w:rsidRDefault="00E90FDB" w:rsidP="002F4A49">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rsidR="00C75C7F" w:rsidRDefault="00C75C7F"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Predstavnik izvajalca je:  ________________</w:t>
      </w:r>
      <w:r w:rsidR="00551A71">
        <w:rPr>
          <w:rFonts w:ascii="Tahoma" w:eastAsia="Frutiger" w:hAnsi="Tahoma" w:cs="Tahoma"/>
          <w:lang w:eastAsia="en-US"/>
        </w:rPr>
        <w:t xml:space="preserve"> , </w:t>
      </w:r>
      <w:r w:rsidR="00551A71">
        <w:rPr>
          <w:rFonts w:ascii="Tahoma" w:eastAsia="Frutiger" w:hAnsi="Tahoma" w:cs="Tahoma"/>
        </w:rPr>
        <w:t>telefon: _______________ , e-pošta: _______________ .</w:t>
      </w:r>
    </w:p>
    <w:p w:rsidR="00551A71" w:rsidRDefault="00551A71" w:rsidP="002F4A49">
      <w:pPr>
        <w:keepNext/>
        <w:keepLines/>
        <w:rPr>
          <w:rFonts w:ascii="Tahoma" w:eastAsia="Frutiger" w:hAnsi="Tahoma" w:cs="Tahoma"/>
          <w:lang w:eastAsia="en-US"/>
        </w:rPr>
      </w:pPr>
    </w:p>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 xml:space="preserve">Vodja </w:t>
      </w:r>
      <w:r w:rsidR="00551A71">
        <w:rPr>
          <w:rFonts w:ascii="Tahoma" w:eastAsia="Frutiger" w:hAnsi="Tahoma" w:cs="Tahoma"/>
          <w:lang w:eastAsia="en-US"/>
        </w:rPr>
        <w:t xml:space="preserve">del izvajalca je:  _________________ , </w:t>
      </w:r>
      <w:r w:rsidR="00551A71">
        <w:rPr>
          <w:rFonts w:ascii="Tahoma" w:eastAsia="Frutiger" w:hAnsi="Tahoma" w:cs="Tahoma"/>
        </w:rPr>
        <w:t>telefon: _______________ , e-pošta: _______________ .</w:t>
      </w:r>
    </w:p>
    <w:p w:rsidR="00551A71" w:rsidRDefault="00551A71" w:rsidP="002F4A49">
      <w:pPr>
        <w:keepNext/>
        <w:keepLines/>
        <w:rPr>
          <w:rFonts w:ascii="Tahoma" w:eastAsia="Frutiger" w:hAnsi="Tahoma" w:cs="Tahoma"/>
          <w:lang w:eastAsia="en-US"/>
        </w:rPr>
      </w:pPr>
    </w:p>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Predstavnik naročnika in skrbnik pogodbe je: _________________</w:t>
      </w:r>
      <w:r w:rsidR="00551A71">
        <w:rPr>
          <w:rFonts w:ascii="Tahoma" w:eastAsia="Frutiger" w:hAnsi="Tahoma" w:cs="Tahoma"/>
          <w:lang w:eastAsia="en-US"/>
        </w:rPr>
        <w:t xml:space="preserve"> , </w:t>
      </w:r>
      <w:r w:rsidR="00551A71">
        <w:rPr>
          <w:rFonts w:ascii="Tahoma" w:eastAsia="Frutiger" w:hAnsi="Tahoma" w:cs="Tahoma"/>
        </w:rPr>
        <w:t>telefon: _______________ , e-pošta: _______________ .</w:t>
      </w: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Predstavnik imenu </w:t>
      </w:r>
      <w:r w:rsidR="00552EF7" w:rsidRPr="004C1F13">
        <w:rPr>
          <w:rFonts w:ascii="Tahoma" w:eastAsia="Frutiger" w:hAnsi="Tahoma" w:cs="Tahoma"/>
          <w:lang w:eastAsia="en-US"/>
        </w:rPr>
        <w:t xml:space="preserve">naročnika oziroma izvajalca </w:t>
      </w:r>
      <w:r w:rsidRPr="004C1F13">
        <w:rPr>
          <w:rFonts w:ascii="Tahoma" w:eastAsia="Frutiger" w:hAnsi="Tahoma" w:cs="Tahoma"/>
          <w:lang w:eastAsia="en-US"/>
        </w:rPr>
        <w:t>izvaja vse ukrepe v zvezi z deli po pogodbi. Naročnik in izvajalec sta se dolžna medsebojno obvestiti o zamenjavi predstavnika, in sicer pisno, z navedbo datuma primopredaje poslov. Pisno obvestilo o tem mora prejeti naročnik oziroma izvajalec</w:t>
      </w:r>
      <w:r w:rsidR="00447825">
        <w:rPr>
          <w:rFonts w:ascii="Tahoma" w:eastAsia="Frutiger" w:hAnsi="Tahoma" w:cs="Tahoma"/>
          <w:lang w:eastAsia="en-US"/>
        </w:rPr>
        <w:t xml:space="preserve"> </w:t>
      </w:r>
      <w:r w:rsidRPr="004C1F13">
        <w:rPr>
          <w:rFonts w:ascii="Tahoma" w:eastAsia="Frutiger" w:hAnsi="Tahoma" w:cs="Tahoma"/>
          <w:lang w:eastAsia="en-US"/>
        </w:rPr>
        <w:t>najkasneje v treh (3) koledarskih dneh pred navedenim dnevom primopredaje poslov.</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Izvajalec brez naročnikovega predhodnega soglasja ne sme spremeniti vodje </w:t>
      </w:r>
      <w:r w:rsidR="00552EF7">
        <w:rPr>
          <w:rFonts w:ascii="Tahoma" w:eastAsia="Frutiger" w:hAnsi="Tahoma" w:cs="Tahoma"/>
          <w:lang w:eastAsia="en-US"/>
        </w:rPr>
        <w:t>del</w:t>
      </w:r>
      <w:r w:rsidRPr="004C1F13">
        <w:rPr>
          <w:rFonts w:ascii="Tahoma" w:eastAsia="Frutiger" w:hAnsi="Tahoma" w:cs="Tahoma"/>
          <w:lang w:eastAsia="en-US"/>
        </w:rPr>
        <w:t>.</w:t>
      </w:r>
    </w:p>
    <w:p w:rsidR="00D75066"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rsidR="00E90FDB" w:rsidRPr="004C1F13"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ODSTOP OD POGODBE</w:t>
      </w:r>
    </w:p>
    <w:p w:rsidR="00E90FDB" w:rsidRPr="004C1F13" w:rsidRDefault="00E90FDB" w:rsidP="002F4A49">
      <w:pPr>
        <w:keepNext/>
        <w:keepLines/>
        <w:jc w:val="both"/>
        <w:rPr>
          <w:rFonts w:ascii="Tahoma" w:eastAsia="Frutiger" w:hAnsi="Tahoma" w:cs="Tahoma"/>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rsidR="00C75C7F" w:rsidRDefault="00C75C7F"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Naročnik lahko odstopi od pogodbe</w:t>
      </w:r>
      <w:r w:rsidR="00447825">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rsidR="00E90FDB" w:rsidRPr="004C1F13" w:rsidRDefault="00E90FDB" w:rsidP="002F4A49">
      <w:pPr>
        <w:keepNext/>
        <w:keepLines/>
        <w:ind w:left="567" w:hanging="283"/>
        <w:jc w:val="both"/>
        <w:rPr>
          <w:rFonts w:ascii="Tahoma" w:eastAsia="Frutiger" w:hAnsi="Tahoma" w:cs="Tahoma"/>
          <w:lang w:eastAsia="en-US"/>
        </w:rPr>
      </w:pPr>
      <w:r w:rsidRPr="004C1F13">
        <w:rPr>
          <w:rFonts w:ascii="Tahoma" w:eastAsia="Frutiger" w:hAnsi="Tahoma" w:cs="Tahoma"/>
          <w:lang w:eastAsia="en-US"/>
        </w:rPr>
        <w:t>-</w:t>
      </w:r>
      <w:r w:rsidRPr="004C1F13">
        <w:rPr>
          <w:rFonts w:ascii="Tahoma" w:eastAsia="Frutiger" w:hAnsi="Tahoma" w:cs="Tahoma"/>
          <w:lang w:eastAsia="en-US"/>
        </w:rPr>
        <w:tab/>
        <w:t>ne upošteva navodil naročnika in tega kljub opozorilu ne popravi,</w:t>
      </w:r>
    </w:p>
    <w:p w:rsidR="00E90FDB" w:rsidRPr="004C1F13" w:rsidRDefault="00E90FDB" w:rsidP="002F4A49">
      <w:pPr>
        <w:keepNext/>
        <w:keepLines/>
        <w:ind w:left="567" w:hanging="283"/>
        <w:jc w:val="both"/>
        <w:rPr>
          <w:rFonts w:ascii="Tahoma" w:eastAsia="Frutiger" w:hAnsi="Tahoma" w:cs="Tahoma"/>
          <w:lang w:eastAsia="en-US"/>
        </w:rPr>
      </w:pPr>
      <w:r w:rsidRPr="004C1F13">
        <w:rPr>
          <w:rFonts w:ascii="Tahoma" w:eastAsia="Frutiger" w:hAnsi="Tahoma" w:cs="Tahoma"/>
          <w:lang w:eastAsia="en-US"/>
        </w:rPr>
        <w:t>-</w:t>
      </w:r>
      <w:r w:rsidRPr="004C1F13">
        <w:rPr>
          <w:rFonts w:ascii="Tahoma" w:eastAsia="Frutiger" w:hAnsi="Tahoma" w:cs="Tahoma"/>
          <w:lang w:eastAsia="en-US"/>
        </w:rPr>
        <w:tab/>
        <w:t>poviša cene v času veljavnosti pogodbe,</w:t>
      </w:r>
    </w:p>
    <w:p w:rsidR="00E90FDB" w:rsidRPr="004C1F13" w:rsidRDefault="00E90FDB" w:rsidP="002F4A49">
      <w:pPr>
        <w:keepNext/>
        <w:keepLines/>
        <w:ind w:left="567" w:hanging="283"/>
        <w:jc w:val="both"/>
        <w:rPr>
          <w:rFonts w:ascii="Tahoma" w:eastAsia="Frutiger" w:hAnsi="Tahoma" w:cs="Tahoma"/>
          <w:lang w:eastAsia="en-US"/>
        </w:rPr>
      </w:pPr>
      <w:r w:rsidRPr="004C1F13">
        <w:rPr>
          <w:rFonts w:ascii="Tahoma" w:eastAsia="Frutiger" w:hAnsi="Tahoma" w:cs="Tahoma"/>
          <w:lang w:eastAsia="en-US"/>
        </w:rPr>
        <w:t>-</w:t>
      </w:r>
      <w:r w:rsidRPr="004C1F13">
        <w:rPr>
          <w:rFonts w:ascii="Tahoma" w:eastAsia="Frutiger" w:hAnsi="Tahoma" w:cs="Tahoma"/>
          <w:lang w:eastAsia="en-US"/>
        </w:rPr>
        <w:tab/>
        <w:t>ne izvaja predmeta pogodbe v dogovorjeni kvaliteti ali v dogovorjenih rokih,</w:t>
      </w:r>
    </w:p>
    <w:p w:rsidR="00E90FDB" w:rsidRPr="004C1F13" w:rsidRDefault="00E90FDB" w:rsidP="002F4A49">
      <w:pPr>
        <w:keepNext/>
        <w:keepLines/>
        <w:ind w:left="567" w:hanging="283"/>
        <w:jc w:val="both"/>
        <w:rPr>
          <w:rFonts w:ascii="Tahoma" w:eastAsia="Frutiger" w:hAnsi="Tahoma" w:cs="Tahoma"/>
          <w:lang w:eastAsia="en-US"/>
        </w:rPr>
      </w:pPr>
      <w:r w:rsidRPr="004C1F13">
        <w:rPr>
          <w:rFonts w:ascii="Tahoma" w:eastAsia="Frutiger" w:hAnsi="Tahoma" w:cs="Tahoma"/>
          <w:lang w:eastAsia="en-US"/>
        </w:rPr>
        <w:t>-</w:t>
      </w:r>
      <w:r w:rsidRPr="004C1F13">
        <w:rPr>
          <w:rFonts w:ascii="Tahoma" w:eastAsia="Frutiger" w:hAnsi="Tahoma" w:cs="Tahoma"/>
          <w:lang w:eastAsia="en-US"/>
        </w:rPr>
        <w:tab/>
        <w:t>ne izpolnjuje vseh svojih obveznosti iz pogodbe,</w:t>
      </w:r>
    </w:p>
    <w:p w:rsidR="00E90FDB" w:rsidRPr="004C1F13" w:rsidRDefault="00E90FDB" w:rsidP="002F4A49">
      <w:pPr>
        <w:keepNext/>
        <w:keepLines/>
        <w:ind w:left="567" w:hanging="283"/>
        <w:jc w:val="both"/>
        <w:rPr>
          <w:rFonts w:ascii="Tahoma" w:eastAsia="Frutiger" w:hAnsi="Tahoma" w:cs="Tahoma"/>
          <w:lang w:eastAsia="en-US"/>
        </w:rPr>
      </w:pPr>
      <w:r w:rsidRPr="004C1F13">
        <w:rPr>
          <w:rFonts w:ascii="Tahoma" w:eastAsia="Frutiger" w:hAnsi="Tahoma" w:cs="Tahoma"/>
          <w:lang w:eastAsia="en-US"/>
        </w:rPr>
        <w:t>-</w:t>
      </w:r>
      <w:r w:rsidRPr="004C1F13">
        <w:rPr>
          <w:rFonts w:ascii="Tahoma" w:eastAsia="Frutiger" w:hAnsi="Tahoma" w:cs="Tahoma"/>
          <w:lang w:eastAsia="en-US"/>
        </w:rPr>
        <w:tab/>
        <w:t>prekine z deli brez predhodnega pisnega soglasja naročnika,</w:t>
      </w:r>
    </w:p>
    <w:p w:rsidR="00E90FDB" w:rsidRPr="004C1F13" w:rsidRDefault="00E90FDB" w:rsidP="002F4A49">
      <w:pPr>
        <w:keepNext/>
        <w:keepLines/>
        <w:ind w:left="567" w:hanging="283"/>
        <w:jc w:val="both"/>
        <w:rPr>
          <w:rFonts w:ascii="Tahoma" w:eastAsia="Frutiger" w:hAnsi="Tahoma" w:cs="Tahoma"/>
          <w:lang w:eastAsia="en-US"/>
        </w:rPr>
      </w:pPr>
      <w:r w:rsidRPr="004C1F13">
        <w:rPr>
          <w:rFonts w:ascii="Tahoma" w:eastAsia="Frutiger" w:hAnsi="Tahoma" w:cs="Tahoma"/>
          <w:lang w:eastAsia="en-US"/>
        </w:rPr>
        <w:t>-</w:t>
      </w:r>
      <w:r w:rsidRPr="004C1F13">
        <w:rPr>
          <w:rFonts w:ascii="Tahoma" w:eastAsia="Frutiger" w:hAnsi="Tahoma" w:cs="Tahoma"/>
          <w:lang w:eastAsia="en-US"/>
        </w:rPr>
        <w:tab/>
        <w:t>v drugih primerih in obsegu, določenem v tej pogodbi.</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V primerih iz prejšnjega odstavka tega člena, razen kadar pogodba ne določa drugače, bo naročnik izvajalca pisno opozoril in pozval k izpolnitvi svojih obveznost ter mu določil rok za izpolnitev. Če izvajalec ne upošteva pisnega opozorila naročnika, lahko naročnik unovči finančno zavarovanje za dobro izvedbo pogodbenih obveznosti in od pogodbe odstopi, brez kakršnekoli obveznosti do izvajalca, izvajalec pa je dolžan naročniku povrniti vso nastalo škodo zaradi neizpolnjevanja pogodbenih obveznosti. O odstopu od pogodbe bo naročnik izvajalca pisno obvestil s priporočeno pošiljko po pošti ali s povratnico.</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Izvajalec ima pravico do odstopa od te pogodbe v primeru kršenja pogodbenih določil s strani naročnika. V tem primeru pogodba preneha veljati, ko naročnik prejme pisno obvestilo o odstopu od pogodbe z navedbo razloga za odstop s priporočeno pošiljko po pošti. </w:t>
      </w:r>
    </w:p>
    <w:p w:rsidR="00E90FDB" w:rsidRPr="004C1F13" w:rsidRDefault="00E90FDB" w:rsidP="002F4A49">
      <w:pPr>
        <w:keepNext/>
        <w:keepLines/>
        <w:jc w:val="both"/>
        <w:rPr>
          <w:rFonts w:ascii="Tahoma" w:eastAsia="Frutiger" w:hAnsi="Tahoma" w:cs="Tahoma"/>
          <w:lang w:eastAsia="en-US"/>
        </w:rPr>
      </w:pPr>
    </w:p>
    <w:p w:rsidR="00E90FDB"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V primeru odstopa od pogodbe sta stranki dolžni do tedaj prevzete obveznosti izpolniti tako, kot je bilo to dogovorjeno pred odstopom.</w:t>
      </w:r>
    </w:p>
    <w:p w:rsidR="00552EF7" w:rsidRPr="004C1F13" w:rsidRDefault="00552EF7"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Med veljavnostjo pogodbe lahko naročnik, ne glede na določbe zakona, ki ureja obligacijska razmerja, odstopi od pogodbe tudi v primerih iz 96. člena ZJN-3.</w:t>
      </w:r>
    </w:p>
    <w:p w:rsidR="00E90FDB" w:rsidRPr="004C1F13" w:rsidRDefault="00E90FDB" w:rsidP="002F4A49">
      <w:pPr>
        <w:keepNext/>
        <w:keepLines/>
        <w:jc w:val="both"/>
        <w:rPr>
          <w:rFonts w:ascii="Tahoma" w:eastAsia="Frutiger" w:hAnsi="Tahoma" w:cs="Tahoma"/>
          <w:lang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REŠEVANJE SPOROV</w:t>
      </w:r>
    </w:p>
    <w:p w:rsidR="00C75C7F" w:rsidRPr="004C1F13" w:rsidRDefault="00C75C7F" w:rsidP="002F4A49">
      <w:pPr>
        <w:pStyle w:val="Odstavekseznama"/>
        <w:keepNext/>
        <w:keepLines/>
        <w:ind w:left="426"/>
        <w:rPr>
          <w:rFonts w:ascii="Tahoma" w:eastAsia="Frutiger" w:hAnsi="Tahoma" w:cs="Tahoma"/>
          <w:b/>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rsidR="00C75C7F" w:rsidRDefault="00C75C7F"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Vse morebitne spore iz te pogodbe bo</w:t>
      </w:r>
      <w:r w:rsidR="00447825">
        <w:rPr>
          <w:rFonts w:ascii="Tahoma" w:eastAsia="Frutiger" w:hAnsi="Tahoma" w:cs="Tahoma"/>
          <w:lang w:eastAsia="en-US"/>
        </w:rPr>
        <w:t>sta</w:t>
      </w:r>
      <w:r w:rsidRPr="004C1F13">
        <w:rPr>
          <w:rFonts w:ascii="Tahoma" w:eastAsia="Frutiger" w:hAnsi="Tahoma" w:cs="Tahoma"/>
          <w:lang w:eastAsia="en-US"/>
        </w:rPr>
        <w:t xml:space="preserve"> pogodben</w:t>
      </w:r>
      <w:r w:rsidR="00447825">
        <w:rPr>
          <w:rFonts w:ascii="Tahoma" w:eastAsia="Frutiger" w:hAnsi="Tahoma" w:cs="Tahoma"/>
          <w:lang w:eastAsia="en-US"/>
        </w:rPr>
        <w:t>i</w:t>
      </w:r>
      <w:r w:rsidRPr="004C1F13">
        <w:rPr>
          <w:rFonts w:ascii="Tahoma" w:eastAsia="Frutiger" w:hAnsi="Tahoma" w:cs="Tahoma"/>
          <w:lang w:eastAsia="en-US"/>
        </w:rPr>
        <w:t xml:space="preserve"> strank</w:t>
      </w:r>
      <w:r w:rsidR="00447825">
        <w:rPr>
          <w:rFonts w:ascii="Tahoma" w:eastAsia="Frutiger" w:hAnsi="Tahoma" w:cs="Tahoma"/>
          <w:lang w:eastAsia="en-US"/>
        </w:rPr>
        <w:t>i</w:t>
      </w:r>
      <w:r w:rsidRPr="004C1F13">
        <w:rPr>
          <w:rFonts w:ascii="Tahoma" w:eastAsia="Frutiger" w:hAnsi="Tahoma" w:cs="Tahoma"/>
          <w:lang w:eastAsia="en-US"/>
        </w:rPr>
        <w:t xml:space="preserve"> prvenstveno reševal</w:t>
      </w:r>
      <w:r w:rsidR="00447825">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lastRenderedPageBreak/>
        <w:t>RAZVEZNI POGOJ</w:t>
      </w:r>
    </w:p>
    <w:p w:rsidR="00C75C7F" w:rsidRPr="004C1F13" w:rsidRDefault="00C75C7F" w:rsidP="002F4A49">
      <w:pPr>
        <w:pStyle w:val="Odstavekseznama"/>
        <w:keepNext/>
        <w:keepLines/>
        <w:ind w:left="426"/>
        <w:rPr>
          <w:rFonts w:ascii="Tahoma" w:eastAsia="Frutiger" w:hAnsi="Tahoma" w:cs="Tahoma"/>
          <w:b/>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rsidR="00C75C7F" w:rsidRDefault="00C75C7F"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rPr>
      </w:pPr>
      <w:r w:rsidRPr="004C1F13">
        <w:rPr>
          <w:rFonts w:ascii="Tahoma" w:eastAsia="Frutiger" w:hAnsi="Tahoma" w:cs="Tahoma"/>
          <w:lang w:eastAsia="en-US"/>
        </w:rPr>
        <w:t>Ta pogodba je sklenjena pod razveznim pogojem, ki se uresniči v primeru izpolnitve ene od naslednjih okoliščin:</w:t>
      </w:r>
    </w:p>
    <w:p w:rsidR="00E90FDB" w:rsidRPr="004C1F13" w:rsidRDefault="00E90FDB" w:rsidP="002F4A49">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da je sodišče s pravnomočno odločitvijo ugotovilo kršitev obveznosti delovne, okoljske ali socialne zakonodaje s strani izvajalca ali podizvajalca ali </w:t>
      </w:r>
    </w:p>
    <w:p w:rsidR="00E90FDB" w:rsidRPr="004C1F13" w:rsidRDefault="00E90FDB" w:rsidP="002F4A49">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da je pristojni državni organ pri izvajalcu ali podizvajalcu v času izvajanja </w:t>
      </w:r>
      <w:r w:rsidR="008A14C8" w:rsidRPr="004C1F13">
        <w:rPr>
          <w:rFonts w:ascii="Tahoma" w:eastAsia="Frutiger" w:hAnsi="Tahoma" w:cs="Tahoma"/>
          <w:lang w:eastAsia="en-US"/>
        </w:rPr>
        <w:t>pogodbe</w:t>
      </w:r>
      <w:r w:rsidRPr="004C1F13">
        <w:rPr>
          <w:rFonts w:ascii="Tahoma" w:eastAsia="Frutiger" w:hAnsi="Tahoma" w:cs="Tahoma"/>
          <w:lang w:eastAsia="en-US"/>
        </w:rPr>
        <w:t xml:space="preserve"> ugotovil najmanj dve kršitvi v zvezi s plačilom za delo, delovnim časom, počitki, opravljanjem dela na podlagi pogodb civilnega prava kljub obstoju elementov delovnega razmerja ali v zvezi z zaposlovanjem na črno,</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in za kateri mu je bila s pravnomočno odločitvijo ali več pravnomočnimi odločitvami izrečena globa za prekršek, in pod pogojem, da je od seznanitve s kršitvijo in do izteka veljavnosti pogodbe še najmanj šest  (6) mesecev oziroma če izvajalec nastopa s podizvajalcem pa tudi, če zaradi ugotovljene kršitve pri podizvajalcu izvajalec ne nadomesti ali zamenja tega podizvajalca, na način določen v skladu s 94. členom ZJN-3 in določili </w:t>
      </w:r>
      <w:r w:rsidR="00A003D7" w:rsidRPr="004C1F13">
        <w:rPr>
          <w:rFonts w:ascii="Tahoma" w:eastAsia="Frutiger" w:hAnsi="Tahoma" w:cs="Tahoma"/>
          <w:lang w:eastAsia="en-US"/>
        </w:rPr>
        <w:t>te pogodbe</w:t>
      </w:r>
      <w:r w:rsidRPr="004C1F13">
        <w:rPr>
          <w:rFonts w:ascii="Tahoma" w:eastAsia="Frutiger" w:hAnsi="Tahoma" w:cs="Tahoma"/>
          <w:lang w:eastAsia="en-US"/>
        </w:rPr>
        <w:t xml:space="preserve">, v roku trideset (30) dni od seznanitve s kršitvijo. </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V primeru izpolnitve okoliščine in pogojev iz prejšnjega odstavka se šteje, da je pogodba razvezana z dnem sklenitve nove pogodbe o izvedbi javnega naročila za predmetno naročilo. O datumu sklenitve nove pogodbe bo naročnik obvestil izvajalca.</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tabs>
          <w:tab w:val="left" w:pos="1418"/>
          <w:tab w:val="left" w:pos="1702"/>
        </w:tabs>
        <w:jc w:val="both"/>
        <w:rPr>
          <w:rFonts w:ascii="Tahoma" w:eastAsia="Frutiger" w:hAnsi="Tahoma" w:cs="Tahoma"/>
          <w:lang w:eastAsia="en-US"/>
        </w:rPr>
      </w:pPr>
      <w:r w:rsidRPr="004C1F13">
        <w:rPr>
          <w:rFonts w:ascii="Tahoma" w:eastAsia="Frutiger" w:hAnsi="Tahoma" w:cs="Tahoma"/>
          <w:lang w:eastAsia="en-US"/>
        </w:rPr>
        <w:t>Če naročnik v roku tri</w:t>
      </w:r>
      <w:r w:rsidR="00711C4C">
        <w:rPr>
          <w:rFonts w:ascii="Tahoma" w:eastAsia="Frutiger" w:hAnsi="Tahoma" w:cs="Tahoma"/>
          <w:lang w:eastAsia="en-US"/>
        </w:rPr>
        <w:t xml:space="preserve">deset </w:t>
      </w:r>
      <w:r w:rsidRPr="004C1F13">
        <w:rPr>
          <w:rFonts w:ascii="Tahoma" w:eastAsia="Frutiger" w:hAnsi="Tahoma" w:cs="Tahoma"/>
          <w:lang w:eastAsia="en-US"/>
        </w:rPr>
        <w:t>(30) dni od seznanitve s kršitvijo ne začne novega postopka javnega naročila, se šteje, da je p</w:t>
      </w:r>
      <w:r w:rsidR="00711C4C">
        <w:rPr>
          <w:rFonts w:ascii="Tahoma" w:eastAsia="Frutiger" w:hAnsi="Tahoma" w:cs="Tahoma"/>
          <w:lang w:eastAsia="en-US"/>
        </w:rPr>
        <w:t>ogodba razvezana trideseti (30.</w:t>
      </w:r>
      <w:r w:rsidRPr="004C1F13">
        <w:rPr>
          <w:rFonts w:ascii="Tahoma" w:eastAsia="Frutiger" w:hAnsi="Tahoma" w:cs="Tahoma"/>
          <w:lang w:eastAsia="en-US"/>
        </w:rPr>
        <w:t>) dan od seznanitve s kršitvijo.</w:t>
      </w:r>
    </w:p>
    <w:p w:rsidR="00E90FDB" w:rsidRPr="004C1F13" w:rsidRDefault="00E90FDB" w:rsidP="002F4A49">
      <w:pPr>
        <w:keepNext/>
        <w:keepLines/>
        <w:jc w:val="both"/>
        <w:rPr>
          <w:rFonts w:ascii="Tahoma" w:eastAsia="Frutiger" w:hAnsi="Tahoma" w:cs="Tahoma"/>
          <w:b/>
          <w:lang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PROTIKORUPCIJSKA KLAVZULA</w:t>
      </w:r>
      <w:r w:rsidRPr="008A1E65">
        <w:rPr>
          <w:rFonts w:ascii="Tahoma" w:eastAsia="Frutiger" w:hAnsi="Tahoma" w:cs="Tahoma"/>
          <w:b/>
          <w:lang w:eastAsia="en-US"/>
        </w:rPr>
        <w:t xml:space="preserve"> </w:t>
      </w:r>
    </w:p>
    <w:p w:rsidR="00C75C7F" w:rsidRPr="008A1E65" w:rsidRDefault="00C75C7F" w:rsidP="002F4A49">
      <w:pPr>
        <w:pStyle w:val="Odstavekseznama"/>
        <w:keepNext/>
        <w:keepLines/>
        <w:ind w:left="426"/>
        <w:rPr>
          <w:rFonts w:ascii="Tahoma" w:eastAsia="Frutiger" w:hAnsi="Tahoma" w:cs="Tahoma"/>
          <w:b/>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rsidR="00C75C7F" w:rsidRDefault="00C75C7F"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rsidR="005E5122" w:rsidRDefault="005E5122" w:rsidP="002F4A49">
      <w:pPr>
        <w:keepNext/>
        <w:keepLines/>
        <w:rPr>
          <w:rFonts w:ascii="Tahoma" w:eastAsia="Frutiger" w:hAnsi="Tahoma" w:cs="Tahoma"/>
          <w:lang w:eastAsia="en-US"/>
        </w:rPr>
      </w:pPr>
    </w:p>
    <w:p w:rsidR="00E90FDB" w:rsidRDefault="00E90FDB" w:rsidP="00283C22">
      <w:pPr>
        <w:pStyle w:val="Odstavekseznama"/>
        <w:keepNext/>
        <w:keepLines/>
        <w:numPr>
          <w:ilvl w:val="0"/>
          <w:numId w:val="33"/>
        </w:numPr>
        <w:ind w:left="426" w:hanging="426"/>
        <w:rPr>
          <w:rFonts w:ascii="Tahoma" w:eastAsia="Frutiger" w:hAnsi="Tahoma" w:cs="Tahoma"/>
          <w:b/>
          <w:lang w:eastAsia="en-US"/>
        </w:rPr>
      </w:pPr>
      <w:r w:rsidRPr="004C1F13">
        <w:rPr>
          <w:rFonts w:ascii="Tahoma" w:eastAsia="Frutiger" w:hAnsi="Tahoma" w:cs="Tahoma"/>
          <w:b/>
          <w:lang w:eastAsia="en-US"/>
        </w:rPr>
        <w:t>OSTALA DOLOČILA</w:t>
      </w:r>
    </w:p>
    <w:p w:rsidR="00C75C7F" w:rsidRPr="004C1F13" w:rsidRDefault="00C75C7F" w:rsidP="002F4A49">
      <w:pPr>
        <w:pStyle w:val="Odstavekseznama"/>
        <w:keepNext/>
        <w:keepLines/>
        <w:ind w:left="426"/>
        <w:rPr>
          <w:rFonts w:ascii="Tahoma" w:eastAsia="Frutiger" w:hAnsi="Tahoma" w:cs="Tahoma"/>
          <w:b/>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rsidR="00C75C7F" w:rsidRDefault="00C75C7F"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Izvajalec s podpisom te pogodbe potrjuje, da mu je poznan predmet pogodbe in vsi riziki, ki bodo spremljali delo, da je seznanjen z razpisnimi zahtevami in </w:t>
      </w:r>
      <w:r w:rsidR="00447825">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del. Izvajalec se strinja, da lahko naročnik prekine pogodbeno razmerje</w:t>
      </w:r>
      <w:r w:rsidR="00552EF7">
        <w:rPr>
          <w:rFonts w:ascii="Tahoma" w:eastAsia="Frutiger" w:hAnsi="Tahoma" w:cs="Tahoma"/>
          <w:lang w:eastAsia="en-US"/>
        </w:rPr>
        <w:t xml:space="preserve"> (enostransko odstopi od pogodbe)</w:t>
      </w:r>
      <w:r w:rsidRPr="004C1F13">
        <w:rPr>
          <w:rFonts w:ascii="Tahoma" w:eastAsia="Frutiger" w:hAnsi="Tahoma" w:cs="Tahoma"/>
          <w:lang w:eastAsia="en-US"/>
        </w:rPr>
        <w:t xml:space="preserve"> v primeru nespoštovanja določil pogodbe in določil javnega naročanja, brez odškodninske odgovornosti do izvajalca. </w:t>
      </w:r>
    </w:p>
    <w:p w:rsidR="00E90FDB" w:rsidRDefault="00E90FDB" w:rsidP="002F4A49">
      <w:pPr>
        <w:keepNext/>
        <w:keepLines/>
        <w:tabs>
          <w:tab w:val="num" w:pos="4605"/>
        </w:tabs>
        <w:ind w:left="454"/>
        <w:rPr>
          <w:rFonts w:ascii="Tahoma" w:eastAsia="Frutiger" w:hAnsi="Tahoma" w:cs="Tahoma"/>
          <w:b/>
          <w:lang w:eastAsia="en-US"/>
        </w:rPr>
      </w:pPr>
    </w:p>
    <w:p w:rsidR="00C356FB" w:rsidRDefault="00C356FB" w:rsidP="002F4A49">
      <w:pPr>
        <w:keepNext/>
        <w:keepLines/>
        <w:tabs>
          <w:tab w:val="num" w:pos="4605"/>
        </w:tabs>
        <w:ind w:left="454"/>
        <w:rPr>
          <w:rFonts w:ascii="Tahoma" w:eastAsia="Frutiger" w:hAnsi="Tahoma" w:cs="Tahoma"/>
          <w:b/>
          <w:lang w:eastAsia="en-US"/>
        </w:rPr>
      </w:pPr>
    </w:p>
    <w:p w:rsidR="00C356FB" w:rsidRDefault="00C356FB" w:rsidP="002F4A49">
      <w:pPr>
        <w:keepNext/>
        <w:keepLines/>
        <w:tabs>
          <w:tab w:val="num" w:pos="4605"/>
        </w:tabs>
        <w:ind w:left="454"/>
        <w:rPr>
          <w:rFonts w:ascii="Tahoma" w:eastAsia="Frutiger" w:hAnsi="Tahoma" w:cs="Tahoma"/>
          <w:b/>
          <w:lang w:eastAsia="en-US"/>
        </w:rPr>
      </w:pPr>
    </w:p>
    <w:p w:rsidR="00C356FB" w:rsidRDefault="00C356FB" w:rsidP="002F4A49">
      <w:pPr>
        <w:keepNext/>
        <w:keepLines/>
        <w:tabs>
          <w:tab w:val="num" w:pos="4605"/>
        </w:tabs>
        <w:ind w:left="454"/>
        <w:rPr>
          <w:rFonts w:ascii="Tahoma" w:eastAsia="Frutiger" w:hAnsi="Tahoma" w:cs="Tahoma"/>
          <w:b/>
          <w:lang w:eastAsia="en-US"/>
        </w:rPr>
      </w:pPr>
    </w:p>
    <w:p w:rsidR="00C356FB" w:rsidRDefault="00C356FB" w:rsidP="002F4A49">
      <w:pPr>
        <w:keepNext/>
        <w:keepLines/>
        <w:tabs>
          <w:tab w:val="num" w:pos="4605"/>
        </w:tabs>
        <w:ind w:left="454"/>
        <w:rPr>
          <w:rFonts w:ascii="Tahoma" w:eastAsia="Frutiger" w:hAnsi="Tahoma" w:cs="Tahoma"/>
          <w:b/>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lastRenderedPageBreak/>
        <w:t xml:space="preserve">člen </w:t>
      </w:r>
    </w:p>
    <w:p w:rsidR="00C75C7F" w:rsidRDefault="00C75C7F" w:rsidP="002F4A49">
      <w:pPr>
        <w:keepNext/>
        <w:keepLines/>
        <w:jc w:val="both"/>
        <w:rPr>
          <w:rFonts w:ascii="Tahoma" w:eastAsia="Frutiger" w:hAnsi="Tahoma" w:cs="Tahoma"/>
          <w:lang w:eastAsia="en-US"/>
        </w:rPr>
      </w:pPr>
    </w:p>
    <w:p w:rsidR="00E90FDB"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Pogodbeni stranki bo</w:t>
      </w:r>
      <w:r w:rsidR="00447825">
        <w:rPr>
          <w:rFonts w:ascii="Tahoma" w:eastAsia="Frutiger" w:hAnsi="Tahoma" w:cs="Tahoma"/>
          <w:lang w:eastAsia="en-US"/>
        </w:rPr>
        <w:t>sta</w:t>
      </w:r>
      <w:r w:rsidRPr="004C1F13">
        <w:rPr>
          <w:rFonts w:ascii="Tahoma" w:eastAsia="Frutiger" w:hAnsi="Tahoma" w:cs="Tahoma"/>
          <w:lang w:eastAsia="en-US"/>
        </w:rPr>
        <w:t xml:space="preserve"> to pogodbo kot tudi vse medsebojne dogovore, podatke in dokumentacijo, ki je predmet te pogodbe oz. njenega izvajanja, varoval</w:t>
      </w:r>
      <w:r w:rsidR="00447825">
        <w:rPr>
          <w:rFonts w:ascii="Tahoma" w:eastAsia="Frutiger" w:hAnsi="Tahoma" w:cs="Tahoma"/>
          <w:lang w:eastAsia="en-US"/>
        </w:rPr>
        <w:t>i</w:t>
      </w:r>
      <w:r w:rsidRPr="004C1F13">
        <w:rPr>
          <w:rFonts w:ascii="Tahoma" w:eastAsia="Frutiger" w:hAnsi="Tahoma" w:cs="Tahoma"/>
          <w:lang w:eastAsia="en-US"/>
        </w:rPr>
        <w:t xml:space="preserve"> kot poslovno skrivnost in jih ne bo</w:t>
      </w:r>
      <w:r w:rsidR="00447825">
        <w:rPr>
          <w:rFonts w:ascii="Tahoma" w:eastAsia="Frutiger" w:hAnsi="Tahoma" w:cs="Tahoma"/>
          <w:lang w:eastAsia="en-US"/>
        </w:rPr>
        <w:t>sta</w:t>
      </w:r>
      <w:r w:rsidRPr="004C1F13">
        <w:rPr>
          <w:rFonts w:ascii="Tahoma" w:eastAsia="Frutiger" w:hAnsi="Tahoma" w:cs="Tahoma"/>
          <w:lang w:eastAsia="en-US"/>
        </w:rPr>
        <w:t xml:space="preserve"> neupravičeno uporabljal</w:t>
      </w:r>
      <w:r w:rsidR="00447825">
        <w:rPr>
          <w:rFonts w:ascii="Tahoma" w:eastAsia="Frutiger" w:hAnsi="Tahoma" w:cs="Tahoma"/>
          <w:lang w:eastAsia="en-US"/>
        </w:rPr>
        <w:t>i</w:t>
      </w:r>
      <w:r w:rsidRPr="004C1F13">
        <w:rPr>
          <w:rFonts w:ascii="Tahoma" w:eastAsia="Frutiger" w:hAnsi="Tahoma" w:cs="Tahoma"/>
          <w:lang w:eastAsia="en-US"/>
        </w:rPr>
        <w:t xml:space="preserve"> v svojo korist oziroma komercialno izkoriščal</w:t>
      </w:r>
      <w:r w:rsidR="00447825">
        <w:rPr>
          <w:rFonts w:ascii="Tahoma" w:eastAsia="Frutiger" w:hAnsi="Tahoma" w:cs="Tahoma"/>
          <w:lang w:eastAsia="en-US"/>
        </w:rPr>
        <w:t>i</w:t>
      </w:r>
      <w:r w:rsidRPr="004C1F13">
        <w:rPr>
          <w:rFonts w:ascii="Tahoma" w:eastAsia="Frutiger" w:hAnsi="Tahoma" w:cs="Tahoma"/>
          <w:lang w:eastAsia="en-US"/>
        </w:rPr>
        <w:t xml:space="preserve"> ali posredoval</w:t>
      </w:r>
      <w:r w:rsidR="00447825">
        <w:rPr>
          <w:rFonts w:ascii="Tahoma" w:eastAsia="Frutiger" w:hAnsi="Tahoma" w:cs="Tahoma"/>
          <w:lang w:eastAsia="en-US"/>
        </w:rPr>
        <w:t>i</w:t>
      </w:r>
      <w:r w:rsidRPr="004C1F13">
        <w:rPr>
          <w:rFonts w:ascii="Tahoma" w:eastAsia="Frutiger" w:hAnsi="Tahoma" w:cs="Tahoma"/>
          <w:lang w:eastAsia="en-US"/>
        </w:rPr>
        <w:t xml:space="preserve"> tretjim osebam izven organizacij, ki niso vključene v izvajanje nalog predmeta pogodbe razen podatkov</w:t>
      </w:r>
      <w:r w:rsidR="00447825">
        <w:rPr>
          <w:rFonts w:ascii="Tahoma" w:eastAsia="Frutiger" w:hAnsi="Tahoma" w:cs="Tahoma"/>
          <w:lang w:eastAsia="en-US"/>
        </w:rPr>
        <w:t xml:space="preserve"> oz. informacij</w:t>
      </w:r>
      <w:r w:rsidRPr="004C1F13">
        <w:rPr>
          <w:rFonts w:ascii="Tahoma" w:eastAsia="Frutiger" w:hAnsi="Tahoma" w:cs="Tahoma"/>
          <w:lang w:eastAsia="en-US"/>
        </w:rPr>
        <w:t>, ki po veljavnih predpisih štejejo za javne.</w:t>
      </w:r>
    </w:p>
    <w:p w:rsidR="00C75C7F" w:rsidRPr="004C1F13" w:rsidRDefault="00C75C7F" w:rsidP="002F4A49">
      <w:pPr>
        <w:keepNext/>
        <w:keepLines/>
        <w:jc w:val="both"/>
        <w:rPr>
          <w:rFonts w:ascii="Tahoma" w:eastAsia="Frutiger" w:hAnsi="Tahoma" w:cs="Tahoma"/>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rsidR="00C75C7F" w:rsidRDefault="00C75C7F"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Pogodbeni stranki se zavezuje</w:t>
      </w:r>
      <w:r w:rsidR="00447825">
        <w:rPr>
          <w:rFonts w:ascii="Tahoma" w:eastAsia="Frutiger" w:hAnsi="Tahoma" w:cs="Tahoma"/>
          <w:lang w:eastAsia="en-US"/>
        </w:rPr>
        <w:t>ta</w:t>
      </w:r>
      <w:r w:rsidRPr="004C1F13">
        <w:rPr>
          <w:rFonts w:ascii="Tahoma" w:eastAsia="Frutiger" w:hAnsi="Tahoma" w:cs="Tahoma"/>
          <w:lang w:eastAsia="en-US"/>
        </w:rPr>
        <w:t>, da po tej pogodbi velja prepoved odstopa oziroma cesije denarnih terjatev, ki izvirajo iz predmetne pogodbe, drugim pravnim ali fizičnim osebam, razen bankam. V primeru odstopa denarne terjatve drugim pravnim ali fizičnim osebam, razen bankam, odstop nima pravnega učinka.</w:t>
      </w:r>
    </w:p>
    <w:p w:rsidR="00E90FDB" w:rsidRPr="004C1F13" w:rsidRDefault="00E90FDB" w:rsidP="002F4A49">
      <w:pPr>
        <w:keepNext/>
        <w:keepLines/>
        <w:jc w:val="both"/>
        <w:rPr>
          <w:rFonts w:ascii="Tahoma" w:eastAsia="Frutiger" w:hAnsi="Tahoma" w:cs="Tahoma"/>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rsidR="00C75C7F" w:rsidRDefault="00C75C7F" w:rsidP="002F4A49">
      <w:pPr>
        <w:keepNext/>
        <w:keepLines/>
        <w:jc w:val="both"/>
        <w:rPr>
          <w:rFonts w:ascii="Tahoma" w:eastAsia="Frutiger" w:hAnsi="Tahoma" w:cs="Tahoma"/>
          <w:lang w:eastAsia="en-US"/>
        </w:rPr>
      </w:pPr>
    </w:p>
    <w:p w:rsidR="00E90FDB"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Spremembe ali dopolnitve te pogodbe veljajo samo v pisni obliki in v primeru, da jih podpišeta obe pogodbeni stranki.</w:t>
      </w:r>
    </w:p>
    <w:p w:rsidR="00D75066" w:rsidRDefault="00D75066" w:rsidP="002F4A49">
      <w:pPr>
        <w:keepNext/>
        <w:keepLines/>
        <w:jc w:val="both"/>
        <w:rPr>
          <w:rFonts w:ascii="Tahoma" w:eastAsia="Frutiger" w:hAnsi="Tahoma" w:cs="Tahoma"/>
          <w:lang w:eastAsia="en-US"/>
        </w:rPr>
      </w:pPr>
    </w:p>
    <w:p w:rsidR="00D75066" w:rsidRPr="004C1F13" w:rsidRDefault="00D75066" w:rsidP="002F4A49">
      <w:pPr>
        <w:keepNext/>
        <w:keepLines/>
        <w:jc w:val="both"/>
        <w:rPr>
          <w:rFonts w:ascii="Tahoma" w:eastAsia="Frutiger" w:hAnsi="Tahoma" w:cs="Tahoma"/>
          <w:lang w:eastAsia="en-US"/>
        </w:rPr>
      </w:pPr>
      <w:r w:rsidRPr="00D75066">
        <w:rPr>
          <w:rFonts w:ascii="Tahoma" w:eastAsia="Frutiger" w:hAnsi="Tahoma" w:cs="Tahoma"/>
          <w:lang w:eastAsia="en-US"/>
        </w:rPr>
        <w:t>Če katerokoli od določil pogodbe je ali postane neveljavno, to ne vpliva na ostala določila pogodbe. Neveljavno določilo se nadomesti z veljavnim, ki mora čim bolj ustrezati namenu, ki sta ga želeli doseči stranki pogodbe z neveljavnim določilom.</w:t>
      </w:r>
    </w:p>
    <w:p w:rsidR="00E90FDB" w:rsidRPr="004C1F13" w:rsidRDefault="00E90FDB" w:rsidP="002F4A49">
      <w:pPr>
        <w:keepNext/>
        <w:keepLines/>
        <w:jc w:val="both"/>
        <w:rPr>
          <w:rFonts w:ascii="Tahoma" w:eastAsia="Frutiger" w:hAnsi="Tahoma" w:cs="Tahoma"/>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rsidR="00C75C7F" w:rsidRDefault="00C75C7F"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Pogodba v celoti zavezuje tudi morebitne vsakokratne pravne naslednike vsake od pogodbenih strank, kar velja tudi v primeru organizacijsko – statusnih ter lastninskih sprememb.</w:t>
      </w:r>
    </w:p>
    <w:p w:rsidR="00E90FDB" w:rsidRPr="004C1F13" w:rsidRDefault="00E90FDB" w:rsidP="002F4A49">
      <w:pPr>
        <w:keepNext/>
        <w:keepLines/>
        <w:jc w:val="both"/>
        <w:rPr>
          <w:rFonts w:ascii="Tahoma" w:eastAsia="Frutiger" w:hAnsi="Tahoma" w:cs="Tahoma"/>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rsidR="00C75C7F" w:rsidRDefault="00C75C7F"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Pogodba je sklenjena </w:t>
      </w:r>
      <w:r w:rsidR="00552EF7">
        <w:rPr>
          <w:rFonts w:ascii="Tahoma" w:eastAsia="Frutiger" w:hAnsi="Tahoma" w:cs="Tahoma"/>
          <w:lang w:eastAsia="en-US"/>
        </w:rPr>
        <w:t xml:space="preserve">in prične veljati </w:t>
      </w:r>
      <w:r w:rsidRPr="004C1F13">
        <w:rPr>
          <w:rFonts w:ascii="Tahoma" w:eastAsia="Frutiger" w:hAnsi="Tahoma" w:cs="Tahoma"/>
          <w:lang w:eastAsia="en-US"/>
        </w:rPr>
        <w:t xml:space="preserve">z dnem podpisa pogodbe s strani obeh pogodbenih strank, </w:t>
      </w:r>
      <w:r w:rsidR="00552EF7">
        <w:rPr>
          <w:rFonts w:ascii="Tahoma" w:eastAsia="Frutiger" w:hAnsi="Tahoma" w:cs="Tahoma"/>
          <w:lang w:eastAsia="en-US"/>
        </w:rPr>
        <w:t>pod pogojem, da</w:t>
      </w:r>
      <w:r w:rsidRPr="004C1F13">
        <w:rPr>
          <w:rFonts w:ascii="Tahoma" w:eastAsia="Frutiger" w:hAnsi="Tahoma" w:cs="Tahoma"/>
          <w:lang w:eastAsia="en-US"/>
        </w:rPr>
        <w:t xml:space="preserve"> izvajalec</w:t>
      </w:r>
      <w:r w:rsidR="00552EF7">
        <w:rPr>
          <w:rFonts w:ascii="Tahoma" w:eastAsia="Frutiger" w:hAnsi="Tahoma" w:cs="Tahoma"/>
          <w:lang w:eastAsia="en-US"/>
        </w:rPr>
        <w:t>,</w:t>
      </w:r>
      <w:r w:rsidRPr="004C1F13">
        <w:rPr>
          <w:rFonts w:ascii="Tahoma" w:eastAsia="Frutiger" w:hAnsi="Tahoma" w:cs="Tahoma"/>
          <w:lang w:eastAsia="en-US"/>
        </w:rPr>
        <w:t xml:space="preserve"> v skladu </w:t>
      </w:r>
      <w:r w:rsidR="00552EF7">
        <w:rPr>
          <w:rFonts w:ascii="Tahoma" w:eastAsia="Frutiger" w:hAnsi="Tahoma" w:cs="Tahoma"/>
          <w:lang w:eastAsia="en-US"/>
        </w:rPr>
        <w:t>s</w:t>
      </w:r>
      <w:r w:rsidRPr="004C1F13">
        <w:rPr>
          <w:rFonts w:ascii="Tahoma" w:eastAsia="Frutiger" w:hAnsi="Tahoma" w:cs="Tahoma"/>
          <w:lang w:eastAsia="en-US"/>
        </w:rPr>
        <w:t xml:space="preserve"> </w:t>
      </w:r>
      <w:r w:rsidR="002A3C1C">
        <w:rPr>
          <w:rFonts w:ascii="Tahoma" w:eastAsia="Frutiger" w:hAnsi="Tahoma" w:cs="Tahoma"/>
          <w:lang w:eastAsia="en-US"/>
        </w:rPr>
        <w:t>23</w:t>
      </w:r>
      <w:r w:rsidRPr="004C1F13">
        <w:rPr>
          <w:rFonts w:ascii="Tahoma" w:eastAsia="Frutiger" w:hAnsi="Tahoma" w:cs="Tahoma"/>
          <w:lang w:eastAsia="en-US"/>
        </w:rPr>
        <w:t xml:space="preserve">. členom pogodbe, naročniku predloži finančno zavarovanje za dobro izvedbo pogodbenih obveznosti. V kolikor izvajalec, v skladu z </w:t>
      </w:r>
      <w:r w:rsidR="002A3C1C">
        <w:rPr>
          <w:rFonts w:ascii="Tahoma" w:eastAsia="Frutiger" w:hAnsi="Tahoma" w:cs="Tahoma"/>
          <w:lang w:eastAsia="en-US"/>
        </w:rPr>
        <w:t>23</w:t>
      </w:r>
      <w:r w:rsidRPr="004C1F13">
        <w:rPr>
          <w:rFonts w:ascii="Tahoma" w:eastAsia="Frutiger" w:hAnsi="Tahoma" w:cs="Tahoma"/>
          <w:lang w:eastAsia="en-US"/>
        </w:rPr>
        <w:t xml:space="preserve">. členom pogodbe, naročniku ne predloži finančnega zavarovanja za dobro izvedbo pogodbenih obveznosti, se šteje, da ta pogodba ni bila nikoli sklenjena, naročnik pa lahko unovči finančno zavarovanje za resnost ponudbe, brez kakršnekoli obveznosti do izvajalca. </w:t>
      </w:r>
    </w:p>
    <w:p w:rsidR="00E90FDB" w:rsidRPr="004C1F13" w:rsidRDefault="00E90FDB" w:rsidP="002F4A49">
      <w:pPr>
        <w:keepNext/>
        <w:keepLines/>
        <w:jc w:val="both"/>
        <w:rPr>
          <w:rFonts w:ascii="Tahoma" w:eastAsia="Frutiger" w:hAnsi="Tahoma" w:cs="Tahoma"/>
          <w:lang w:eastAsia="en-US"/>
        </w:rPr>
      </w:pPr>
    </w:p>
    <w:p w:rsidR="00E90FDB"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Glede garancijskih določil, pogodba velja vse do poteka vseh garancijskih rokov.</w:t>
      </w:r>
    </w:p>
    <w:p w:rsidR="00B767D9" w:rsidRPr="004C1F13" w:rsidRDefault="00B767D9" w:rsidP="002F4A49">
      <w:pPr>
        <w:keepNext/>
        <w:keepLines/>
        <w:jc w:val="both"/>
        <w:rPr>
          <w:rFonts w:ascii="Tahoma" w:eastAsia="Frutiger" w:hAnsi="Tahoma" w:cs="Tahoma"/>
          <w:lang w:eastAsia="en-US"/>
        </w:rPr>
      </w:pPr>
    </w:p>
    <w:p w:rsidR="00E90FDB" w:rsidRPr="00C75C7F" w:rsidRDefault="00E90FDB" w:rsidP="00283C22">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rsidR="00C75C7F" w:rsidRDefault="00C75C7F"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Pogodba je sestavljena in podpisana v štirih (4) enakih izvodih, od katerih prejme</w:t>
      </w:r>
      <w:r w:rsidR="00447825">
        <w:rPr>
          <w:rFonts w:ascii="Tahoma" w:eastAsia="Frutiger" w:hAnsi="Tahoma" w:cs="Tahoma"/>
          <w:lang w:eastAsia="en-US"/>
        </w:rPr>
        <w:t xml:space="preserve"> vsaka pogodbena </w:t>
      </w:r>
      <w:r w:rsidRPr="004C1F13">
        <w:rPr>
          <w:rFonts w:ascii="Tahoma" w:eastAsia="Frutiger" w:hAnsi="Tahoma" w:cs="Tahoma"/>
          <w:lang w:eastAsia="en-US"/>
        </w:rPr>
        <w:t>strank</w:t>
      </w:r>
      <w:r w:rsidR="00447825">
        <w:rPr>
          <w:rFonts w:ascii="Tahoma" w:eastAsia="Frutiger" w:hAnsi="Tahoma" w:cs="Tahoma"/>
          <w:lang w:eastAsia="en-US"/>
        </w:rPr>
        <w:t>a</w:t>
      </w:r>
      <w:r w:rsidRPr="004C1F13">
        <w:rPr>
          <w:rFonts w:ascii="Tahoma" w:eastAsia="Frutiger" w:hAnsi="Tahoma" w:cs="Tahoma"/>
          <w:lang w:eastAsia="en-US"/>
        </w:rPr>
        <w:t xml:space="preserve"> (2) dva izvoda.</w:t>
      </w:r>
    </w:p>
    <w:p w:rsidR="00E90FDB" w:rsidRPr="004C1F13" w:rsidRDefault="00E90FDB" w:rsidP="002F4A49">
      <w:pPr>
        <w:keepNext/>
        <w:keepLines/>
        <w:jc w:val="both"/>
        <w:rPr>
          <w:rFonts w:ascii="Tahoma" w:eastAsia="Frutiger" w:hAnsi="Tahoma" w:cs="Tahoma"/>
          <w:lang w:eastAsia="en-US"/>
        </w:rPr>
      </w:pP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97"/>
        <w:gridCol w:w="5123"/>
      </w:tblGrid>
      <w:tr w:rsidR="00E90FDB" w:rsidRPr="004C1F13" w:rsidTr="00E90FDB">
        <w:trPr>
          <w:trHeight w:val="737"/>
        </w:trPr>
        <w:tc>
          <w:tcPr>
            <w:tcW w:w="4597" w:type="dxa"/>
          </w:tcPr>
          <w:p w:rsidR="00E90FDB" w:rsidRPr="004C1F13" w:rsidRDefault="00BD1FAD" w:rsidP="002F4A49">
            <w:pPr>
              <w:keepNext/>
              <w:keepLines/>
              <w:rPr>
                <w:rFonts w:ascii="Tahoma" w:eastAsia="Frutiger" w:hAnsi="Tahoma" w:cs="Tahoma"/>
                <w:lang w:eastAsia="en-US"/>
              </w:rPr>
            </w:pPr>
            <w:r>
              <w:rPr>
                <w:rFonts w:ascii="Tahoma" w:eastAsia="Frutiger" w:hAnsi="Tahoma" w:cs="Tahoma"/>
                <w:lang w:eastAsia="en-US"/>
              </w:rPr>
              <w:lastRenderedPageBreak/>
              <w:t>………………………</w:t>
            </w:r>
            <w:r w:rsidR="00E90FDB" w:rsidRPr="004C1F13">
              <w:rPr>
                <w:rFonts w:ascii="Tahoma" w:eastAsia="Frutiger" w:hAnsi="Tahoma" w:cs="Tahoma"/>
                <w:lang w:eastAsia="en-US"/>
              </w:rPr>
              <w:t xml:space="preserve">, dne ………………… </w:t>
            </w:r>
          </w:p>
        </w:tc>
        <w:tc>
          <w:tcPr>
            <w:tcW w:w="5123" w:type="dxa"/>
          </w:tcPr>
          <w:p w:rsidR="00E90FDB" w:rsidRPr="004C1F13" w:rsidRDefault="00E90FDB" w:rsidP="002F4A49">
            <w:pPr>
              <w:keepNext/>
              <w:keepLines/>
              <w:rPr>
                <w:rFonts w:ascii="Tahoma" w:eastAsia="Frutiger" w:hAnsi="Tahoma" w:cs="Tahoma"/>
                <w:lang w:eastAsia="en-US"/>
              </w:rPr>
            </w:pPr>
            <w:r w:rsidRPr="004C1F13">
              <w:rPr>
                <w:rFonts w:ascii="Tahoma" w:eastAsia="Frutiger" w:hAnsi="Tahoma" w:cs="Tahoma"/>
                <w:lang w:eastAsia="en-US"/>
              </w:rPr>
              <w:t xml:space="preserve">Ljubljana, dne ………………… </w:t>
            </w:r>
          </w:p>
        </w:tc>
      </w:tr>
      <w:tr w:rsidR="00E90FDB" w:rsidRPr="004C1F13" w:rsidTr="00E90FDB">
        <w:trPr>
          <w:trHeight w:val="2410"/>
        </w:trPr>
        <w:tc>
          <w:tcPr>
            <w:tcW w:w="4597" w:type="dxa"/>
          </w:tcPr>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 xml:space="preserve">Direktor: </w:t>
            </w:r>
          </w:p>
          <w:p w:rsidR="00E90FDB" w:rsidRPr="004C1F13" w:rsidRDefault="00E90FDB" w:rsidP="002F4A49">
            <w:pPr>
              <w:keepNext/>
              <w:keepLines/>
              <w:jc w:val="both"/>
              <w:rPr>
                <w:rFonts w:ascii="Tahoma" w:eastAsia="Frutiger" w:hAnsi="Tahoma" w:cs="Tahoma"/>
                <w:lang w:eastAsia="en-US"/>
              </w:rPr>
            </w:pPr>
          </w:p>
        </w:tc>
        <w:tc>
          <w:tcPr>
            <w:tcW w:w="5123" w:type="dxa"/>
          </w:tcPr>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NAROČNIK:</w:t>
            </w:r>
          </w:p>
          <w:p w:rsidR="00E90FDB" w:rsidRPr="004C1F13" w:rsidRDefault="00E90FDB" w:rsidP="002F4A49">
            <w:pPr>
              <w:keepNext/>
              <w:keepLines/>
              <w:jc w:val="both"/>
              <w:rPr>
                <w:rFonts w:ascii="Tahoma" w:eastAsia="Frutiger" w:hAnsi="Tahoma" w:cs="Tahoma"/>
                <w:b/>
                <w:lang w:eastAsia="en-US"/>
              </w:rPr>
            </w:pPr>
            <w:r w:rsidRPr="004C1F13">
              <w:rPr>
                <w:rFonts w:ascii="Tahoma" w:eastAsia="Frutiger" w:hAnsi="Tahoma" w:cs="Tahoma"/>
                <w:b/>
                <w:lang w:eastAsia="en-US"/>
              </w:rPr>
              <w:t xml:space="preserve">JAVNO PODJETJE </w:t>
            </w: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b/>
                <w:lang w:eastAsia="en-US"/>
              </w:rPr>
              <w:t>VODOVOD KANALIZACIJA SNAGA</w:t>
            </w:r>
            <w:r w:rsidRPr="004C1F13">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 xml:space="preserve">. </w:t>
            </w: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Direktor:</w:t>
            </w:r>
          </w:p>
          <w:p w:rsidR="00E90FDB" w:rsidRPr="004C1F13" w:rsidRDefault="00E90FDB" w:rsidP="002F4A49">
            <w:pPr>
              <w:keepNext/>
              <w:keepLines/>
              <w:jc w:val="both"/>
              <w:rPr>
                <w:rFonts w:ascii="Tahoma" w:eastAsia="Frutiger" w:hAnsi="Tahoma" w:cs="Tahoma"/>
                <w:lang w:eastAsia="en-US"/>
              </w:rPr>
            </w:pPr>
            <w:r w:rsidRPr="004C1F13">
              <w:rPr>
                <w:rFonts w:ascii="Tahoma" w:eastAsia="Frutiger" w:hAnsi="Tahoma" w:cs="Tahoma"/>
                <w:lang w:eastAsia="en-US"/>
              </w:rPr>
              <w:t>Krištof Mlakar</w:t>
            </w:r>
          </w:p>
        </w:tc>
      </w:tr>
    </w:tbl>
    <w:p w:rsidR="00A055C4" w:rsidRDefault="00A055C4" w:rsidP="002F4A49">
      <w:pPr>
        <w:keepNext/>
        <w:keepLines/>
        <w:jc w:val="both"/>
        <w:rPr>
          <w:rFonts w:ascii="Tahoma" w:hAnsi="Tahoma" w:cs="Tahoma"/>
          <w:b/>
        </w:rPr>
      </w:pPr>
    </w:p>
    <w:p w:rsidR="00470121" w:rsidRDefault="00470121" w:rsidP="002F4A49">
      <w:pPr>
        <w:keepNext/>
        <w:keepLines/>
        <w:jc w:val="both"/>
        <w:rPr>
          <w:rFonts w:ascii="Tahoma" w:hAnsi="Tahoma" w:cs="Tahoma"/>
          <w:b/>
        </w:rPr>
      </w:pPr>
    </w:p>
    <w:p w:rsidR="00470121" w:rsidRDefault="00470121" w:rsidP="002F4A49">
      <w:pPr>
        <w:keepNext/>
        <w:keepLines/>
        <w:jc w:val="both"/>
        <w:rPr>
          <w:rFonts w:ascii="Tahoma" w:hAnsi="Tahoma" w:cs="Tahoma"/>
          <w:b/>
        </w:rPr>
      </w:pPr>
    </w:p>
    <w:p w:rsidR="00470121" w:rsidRDefault="00470121" w:rsidP="002F4A49">
      <w:pPr>
        <w:keepNext/>
        <w:keepLines/>
        <w:jc w:val="both"/>
        <w:rPr>
          <w:rFonts w:ascii="Tahoma" w:hAnsi="Tahoma" w:cs="Tahoma"/>
          <w:b/>
        </w:rPr>
      </w:pPr>
    </w:p>
    <w:p w:rsidR="00470121" w:rsidRDefault="00470121" w:rsidP="002F4A49">
      <w:pPr>
        <w:keepNext/>
        <w:keepLines/>
        <w:jc w:val="both"/>
        <w:rPr>
          <w:rFonts w:ascii="Tahoma" w:hAnsi="Tahoma" w:cs="Tahoma"/>
          <w:b/>
        </w:rPr>
      </w:pPr>
    </w:p>
    <w:p w:rsidR="00470121" w:rsidRPr="006A08A4" w:rsidRDefault="006A08A4" w:rsidP="002F4A49">
      <w:pPr>
        <w:keepNext/>
        <w:keepLines/>
        <w:jc w:val="both"/>
        <w:rPr>
          <w:rFonts w:ascii="Tahoma" w:hAnsi="Tahoma" w:cs="Tahoma"/>
        </w:rPr>
      </w:pPr>
      <w:r>
        <w:rPr>
          <w:rFonts w:ascii="Tahoma" w:hAnsi="Tahoma" w:cs="Tahoma"/>
        </w:rPr>
        <w:t>Prilogi</w:t>
      </w:r>
      <w:r w:rsidRPr="006A08A4">
        <w:rPr>
          <w:rFonts w:ascii="Tahoma" w:hAnsi="Tahoma" w:cs="Tahoma"/>
        </w:rPr>
        <w:t>:</w:t>
      </w:r>
    </w:p>
    <w:p w:rsidR="006A08A4" w:rsidRPr="006A08A4" w:rsidRDefault="006A08A4" w:rsidP="002F4A49">
      <w:pPr>
        <w:keepNext/>
        <w:keepLines/>
        <w:jc w:val="both"/>
        <w:rPr>
          <w:rFonts w:ascii="Tahoma" w:hAnsi="Tahoma" w:cs="Tahoma"/>
        </w:rPr>
      </w:pPr>
    </w:p>
    <w:p w:rsidR="006A08A4" w:rsidRDefault="006A08A4" w:rsidP="006A08A4">
      <w:pPr>
        <w:pStyle w:val="Odstavekseznama"/>
        <w:keepNext/>
        <w:keepLines/>
        <w:numPr>
          <w:ilvl w:val="0"/>
          <w:numId w:val="28"/>
        </w:numPr>
        <w:jc w:val="both"/>
        <w:rPr>
          <w:rFonts w:ascii="Tahoma" w:hAnsi="Tahoma" w:cs="Tahoma"/>
        </w:rPr>
      </w:pPr>
      <w:r w:rsidRPr="006A08A4">
        <w:rPr>
          <w:rFonts w:ascii="Tahoma" w:hAnsi="Tahoma" w:cs="Tahoma"/>
        </w:rPr>
        <w:t>Priloga št. 1: Pisni sporazum o skupnih varnostnih ukrepih in ravnanju z okoljem v JAVNEM PODJETJU VODOVOD KANALIZACIJA SNAGA d.o.o.</w:t>
      </w:r>
    </w:p>
    <w:p w:rsidR="006A08A4" w:rsidRPr="006A08A4" w:rsidRDefault="006A08A4" w:rsidP="006A08A4">
      <w:pPr>
        <w:pStyle w:val="Odstavekseznama"/>
        <w:keepNext/>
        <w:keepLines/>
        <w:numPr>
          <w:ilvl w:val="0"/>
          <w:numId w:val="28"/>
        </w:numPr>
        <w:jc w:val="both"/>
        <w:rPr>
          <w:rFonts w:ascii="Tahoma" w:hAnsi="Tahoma" w:cs="Tahoma"/>
        </w:rPr>
      </w:pPr>
      <w:r>
        <w:rPr>
          <w:rFonts w:ascii="Tahoma" w:hAnsi="Tahoma" w:cs="Tahoma"/>
        </w:rPr>
        <w:t xml:space="preserve">Priloga št. 2: </w:t>
      </w:r>
      <w:r w:rsidRPr="006A08A4">
        <w:rPr>
          <w:rFonts w:ascii="Tahoma" w:hAnsi="Tahoma" w:cs="Tahoma"/>
        </w:rPr>
        <w:t>Tehničn</w:t>
      </w:r>
      <w:r>
        <w:rPr>
          <w:rFonts w:ascii="Tahoma" w:hAnsi="Tahoma" w:cs="Tahoma"/>
        </w:rPr>
        <w:t>a</w:t>
      </w:r>
      <w:r w:rsidRPr="006A08A4">
        <w:rPr>
          <w:rFonts w:ascii="Tahoma" w:hAnsi="Tahoma" w:cs="Tahoma"/>
        </w:rPr>
        <w:t xml:space="preserve"> specifikacij</w:t>
      </w:r>
      <w:r>
        <w:rPr>
          <w:rFonts w:ascii="Tahoma" w:hAnsi="Tahoma" w:cs="Tahoma"/>
        </w:rPr>
        <w:t>a</w:t>
      </w:r>
      <w:r w:rsidRPr="006A08A4">
        <w:rPr>
          <w:rFonts w:ascii="Tahoma" w:hAnsi="Tahoma" w:cs="Tahoma"/>
        </w:rPr>
        <w:t xml:space="preserve"> št. VKS-</w:t>
      </w:r>
      <w:r w:rsidR="009C12B7">
        <w:rPr>
          <w:rFonts w:ascii="Tahoma" w:hAnsi="Tahoma" w:cs="Tahoma"/>
        </w:rPr>
        <w:t>11</w:t>
      </w:r>
      <w:r w:rsidRPr="006A08A4">
        <w:rPr>
          <w:rFonts w:ascii="Tahoma" w:hAnsi="Tahoma" w:cs="Tahoma"/>
        </w:rPr>
        <w:t>/2</w:t>
      </w:r>
      <w:r w:rsidR="009C12B7">
        <w:rPr>
          <w:rFonts w:ascii="Tahoma" w:hAnsi="Tahoma" w:cs="Tahoma"/>
        </w:rPr>
        <w:t>2</w:t>
      </w:r>
    </w:p>
    <w:p w:rsidR="00470121" w:rsidRPr="006A08A4" w:rsidRDefault="00470121" w:rsidP="002F4A49">
      <w:pPr>
        <w:keepNext/>
        <w:keepLines/>
        <w:jc w:val="both"/>
        <w:rPr>
          <w:rFonts w:ascii="Tahoma" w:hAnsi="Tahoma" w:cs="Tahoma"/>
        </w:rPr>
      </w:pPr>
    </w:p>
    <w:p w:rsidR="006A08A4" w:rsidRPr="006A08A4" w:rsidRDefault="006A08A4" w:rsidP="002F4A49">
      <w:pPr>
        <w:keepNext/>
        <w:keepLines/>
        <w:jc w:val="both"/>
        <w:rPr>
          <w:rFonts w:ascii="Tahoma" w:hAnsi="Tahoma" w:cs="Tahoma"/>
        </w:rPr>
      </w:pPr>
    </w:p>
    <w:p w:rsidR="006A08A4" w:rsidRPr="006A08A4" w:rsidRDefault="006A08A4" w:rsidP="002F4A49">
      <w:pPr>
        <w:keepNext/>
        <w:keepLines/>
        <w:jc w:val="both"/>
        <w:rPr>
          <w:rFonts w:ascii="Tahoma" w:hAnsi="Tahoma" w:cs="Tahoma"/>
        </w:rPr>
      </w:pPr>
    </w:p>
    <w:p w:rsidR="006A08A4" w:rsidRDefault="006A08A4" w:rsidP="002F4A49">
      <w:pPr>
        <w:keepNext/>
        <w:keepLines/>
        <w:jc w:val="both"/>
        <w:rPr>
          <w:rFonts w:ascii="Tahoma" w:hAnsi="Tahoma" w:cs="Tahoma"/>
          <w:b/>
        </w:rPr>
      </w:pPr>
    </w:p>
    <w:p w:rsidR="006A08A4" w:rsidRDefault="006A08A4" w:rsidP="002F4A49">
      <w:pPr>
        <w:keepNext/>
        <w:keepLines/>
        <w:jc w:val="both"/>
        <w:rPr>
          <w:rFonts w:ascii="Tahoma" w:hAnsi="Tahoma" w:cs="Tahoma"/>
          <w:b/>
        </w:rPr>
      </w:pPr>
    </w:p>
    <w:p w:rsidR="006A08A4" w:rsidRDefault="006A08A4" w:rsidP="002F4A49">
      <w:pPr>
        <w:keepNext/>
        <w:keepLines/>
        <w:jc w:val="both"/>
        <w:rPr>
          <w:rFonts w:ascii="Tahoma" w:hAnsi="Tahoma" w:cs="Tahoma"/>
          <w:b/>
        </w:rPr>
      </w:pPr>
    </w:p>
    <w:p w:rsidR="006A08A4" w:rsidRDefault="006A08A4" w:rsidP="002F4A49">
      <w:pPr>
        <w:keepNext/>
        <w:keepLines/>
        <w:jc w:val="both"/>
        <w:rPr>
          <w:rFonts w:ascii="Tahoma" w:hAnsi="Tahoma" w:cs="Tahoma"/>
          <w:b/>
        </w:rPr>
      </w:pPr>
    </w:p>
    <w:p w:rsidR="006A08A4" w:rsidRDefault="006A08A4" w:rsidP="002F4A49">
      <w:pPr>
        <w:keepNext/>
        <w:keepLines/>
        <w:jc w:val="both"/>
        <w:rPr>
          <w:rFonts w:ascii="Tahoma" w:hAnsi="Tahoma" w:cs="Tahoma"/>
          <w:b/>
        </w:rPr>
      </w:pPr>
    </w:p>
    <w:p w:rsidR="00470121" w:rsidRDefault="00470121"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5E5122" w:rsidRDefault="005E5122" w:rsidP="002F4A49">
      <w:pPr>
        <w:keepNext/>
        <w:keepLines/>
        <w:jc w:val="both"/>
        <w:rPr>
          <w:rFonts w:ascii="Tahoma" w:hAnsi="Tahoma" w:cs="Tahoma"/>
          <w:b/>
        </w:rPr>
      </w:pPr>
    </w:p>
    <w:p w:rsidR="00C356FB" w:rsidRDefault="00C356FB" w:rsidP="002F4A49">
      <w:pPr>
        <w:keepNext/>
        <w:keepLines/>
        <w:jc w:val="both"/>
        <w:rPr>
          <w:rFonts w:ascii="Tahoma" w:hAnsi="Tahoma" w:cs="Tahoma"/>
          <w:b/>
        </w:rPr>
      </w:pPr>
    </w:p>
    <w:p w:rsidR="00C356FB" w:rsidRDefault="00C356FB" w:rsidP="002F4A49">
      <w:pPr>
        <w:keepNext/>
        <w:keepLines/>
        <w:jc w:val="both"/>
        <w:rPr>
          <w:rFonts w:ascii="Tahoma" w:hAnsi="Tahoma" w:cs="Tahoma"/>
          <w:b/>
        </w:rPr>
      </w:pPr>
    </w:p>
    <w:p w:rsidR="00C356FB" w:rsidRDefault="00C356FB" w:rsidP="002F4A49">
      <w:pPr>
        <w:keepNext/>
        <w:keepLines/>
        <w:jc w:val="both"/>
        <w:rPr>
          <w:rFonts w:ascii="Tahoma" w:hAnsi="Tahoma" w:cs="Tahoma"/>
          <w:b/>
        </w:rPr>
      </w:pPr>
    </w:p>
    <w:p w:rsidR="00C356FB" w:rsidRDefault="00C356FB" w:rsidP="002F4A49">
      <w:pPr>
        <w:keepNext/>
        <w:keepLines/>
        <w:jc w:val="both"/>
        <w:rPr>
          <w:rFonts w:ascii="Tahoma" w:hAnsi="Tahoma" w:cs="Tahoma"/>
          <w:b/>
        </w:rPr>
      </w:pPr>
    </w:p>
    <w:p w:rsidR="00C356FB" w:rsidRDefault="00C356FB" w:rsidP="002F4A49">
      <w:pPr>
        <w:keepNext/>
        <w:keepLines/>
        <w:jc w:val="both"/>
        <w:rPr>
          <w:rFonts w:ascii="Tahoma" w:hAnsi="Tahoma" w:cs="Tahoma"/>
          <w:b/>
        </w:rPr>
      </w:pPr>
    </w:p>
    <w:p w:rsidR="00470121" w:rsidRDefault="00470121" w:rsidP="002F4A49">
      <w:pPr>
        <w:keepNext/>
        <w:keepLines/>
        <w:jc w:val="both"/>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rsidTr="00610C0E">
        <w:tc>
          <w:tcPr>
            <w:tcW w:w="8252" w:type="dxa"/>
          </w:tcPr>
          <w:p w:rsidR="002216FE" w:rsidRPr="00112425" w:rsidRDefault="002216FE" w:rsidP="002F4A49">
            <w:pPr>
              <w:keepNext/>
              <w:keepLines/>
              <w:jc w:val="both"/>
              <w:rPr>
                <w:rFonts w:ascii="Tahoma" w:hAnsi="Tahoma" w:cs="Tahoma"/>
              </w:rPr>
            </w:pPr>
            <w:r w:rsidRPr="00112425">
              <w:rPr>
                <w:rFonts w:ascii="Tahoma" w:hAnsi="Tahoma" w:cs="Tahoma"/>
              </w:rPr>
              <w:lastRenderedPageBreak/>
              <w:t xml:space="preserve">FINANČNO ZAVAROVANJE ZA DOBRO IZVEDBO POGODBENIH OBVEZNOSTI </w:t>
            </w:r>
          </w:p>
        </w:tc>
        <w:tc>
          <w:tcPr>
            <w:tcW w:w="1463" w:type="dxa"/>
          </w:tcPr>
          <w:p w:rsidR="002216FE" w:rsidRPr="00112425" w:rsidRDefault="002216FE" w:rsidP="00BD1FAD">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8/</w:t>
            </w:r>
            <w:r w:rsidR="00BD1FAD">
              <w:rPr>
                <w:rFonts w:ascii="Tahoma" w:hAnsi="Tahoma" w:cs="Tahoma"/>
                <w:b/>
                <w:i/>
              </w:rPr>
              <w:t>1</w:t>
            </w:r>
          </w:p>
        </w:tc>
      </w:tr>
    </w:tbl>
    <w:p w:rsidR="00A60E5F" w:rsidRPr="00112425" w:rsidRDefault="00A60E5F"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Za:       </w:t>
      </w:r>
      <w:r w:rsidRPr="00112425">
        <w:rPr>
          <w:rFonts w:ascii="Tahoma" w:hAnsi="Tahoma" w:cs="Tahoma"/>
          <w:i/>
        </w:rPr>
        <w:fldChar w:fldCharType="begin">
          <w:ffData>
            <w:name w:val="Besedilo2"/>
            <w:enabled/>
            <w:calcOnExit w:val="0"/>
            <w:textInput/>
          </w:ffData>
        </w:fldChar>
      </w:r>
      <w:r w:rsidRPr="00112425">
        <w:rPr>
          <w:rFonts w:ascii="Tahoma" w:hAnsi="Tahoma" w:cs="Tahoma"/>
          <w:i/>
        </w:rPr>
        <w:instrText xml:space="preserve"> FORMTEXT </w:instrText>
      </w:r>
      <w:r w:rsidRPr="00112425">
        <w:rPr>
          <w:rFonts w:ascii="Tahoma" w:hAnsi="Tahoma" w:cs="Tahoma"/>
          <w:i/>
        </w:rPr>
      </w:r>
      <w:r w:rsidRPr="00112425">
        <w:rPr>
          <w:rFonts w:ascii="Tahoma" w:hAnsi="Tahoma" w:cs="Tahoma"/>
          <w:i/>
        </w:rPr>
        <w:fldChar w:fldCharType="separate"/>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rPr>
        <w:fldChar w:fldCharType="end"/>
      </w:r>
      <w:r w:rsidRPr="00112425">
        <w:rPr>
          <w:rFonts w:ascii="Tahoma" w:hAnsi="Tahoma" w:cs="Tahoma"/>
          <w:i/>
        </w:rPr>
        <w:t xml:space="preserve">  (vpiše se upravičenca tj. financerja)</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rPr>
        <w:t xml:space="preserve">Datum: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izdaje)</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VRSTA ZAVAROVANJA:</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vrsta zavarovanja: bančna garancija/kavcijsko zavarovanje)</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ŠTEVILKA: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številka zavarovanja)</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GARANT:</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banke/ zavarovalnice v kraju izdaje)</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NAROČNIK: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naročnika zavarovanja, tj. v postopku javnega naročanja izbranega ponudnika)</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UPRAVIČENEC:</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naročnika javnega naročila)</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 xml:space="preserve">OSNOVNI POSEL: </w:t>
      </w:r>
      <w:r w:rsidRPr="00112425">
        <w:rPr>
          <w:rFonts w:ascii="Tahoma" w:hAnsi="Tahoma" w:cs="Tahoma"/>
        </w:rPr>
        <w:t xml:space="preserve">obveznost naročnika zavarovanja iz pogodbe št.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z dne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številko in datum pogodbe o izvedbi javnega naročila, sklenjene na podlagi postopka z oznako XXXXXX)</w:t>
      </w:r>
      <w:r w:rsidRPr="00112425">
        <w:rPr>
          <w:rFonts w:ascii="Tahoma" w:hAnsi="Tahoma" w:cs="Tahoma"/>
        </w:rPr>
        <w:t xml:space="preserve"> za</w:t>
      </w:r>
      <w:r w:rsidRPr="00112425">
        <w:rPr>
          <w:rFonts w:ascii="Tahoma" w:hAnsi="Tahoma" w:cs="Tahoma"/>
          <w:i/>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predmet javnega naročila)</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i/>
        </w:rPr>
        <w:t xml:space="preserve"> </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ZNESEK IN VALUTA: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najvišji znesek s številko in besedo ter valuta)</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LISTINE, KI JIH JE POLEG IZJAVE TREBA PRILOŽITI ZAHTEVI ZA PLAČILO IN SE IZRECNO ZAHTEVAJO V SPODNJEM BESEDILU: </w:t>
      </w:r>
      <w:r w:rsidRPr="00112425">
        <w:rPr>
          <w:rFonts w:ascii="Tahoma" w:hAnsi="Tahoma" w:cs="Tahoma"/>
        </w:rPr>
        <w:t>nobena</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JEZIK V ZAHTEVANIH LISTINAH:</w:t>
      </w:r>
      <w:r w:rsidRPr="00112425">
        <w:rPr>
          <w:rFonts w:ascii="Tahoma" w:hAnsi="Tahoma" w:cs="Tahoma"/>
        </w:rPr>
        <w:t xml:space="preserve"> slovenski</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OBLIKA PREDLOŽITVE:</w:t>
      </w:r>
      <w:r w:rsidRPr="00112425">
        <w:rPr>
          <w:rFonts w:ascii="Tahoma" w:hAnsi="Tahoma" w:cs="Tahoma"/>
        </w:rPr>
        <w:t xml:space="preserve"> v papirni obliki s priporočeno pošto ali katerokoli obliko hitre pošte ali v elektronski obliki po SWIFT sistemu na naslov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(navede se SWIFT naslova garanta)</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KRAJ PREDLOŽITVE: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(garant vpiše naslov podružnice, kjer se opravi predložitev papirnih listin, ali elektronski naslov za predložitev v elektronski obliki, kot na primer garantov SWIFT naslov)</w:t>
      </w:r>
      <w:r w:rsidRPr="00112425">
        <w:rPr>
          <w:rFonts w:ascii="Tahoma" w:hAnsi="Tahoma" w:cs="Tahoma"/>
        </w:rPr>
        <w:t xml:space="preserve"> </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Ne glede na navedeno, se predložitev papirnih listin lahko opravi v katerikoli podružnici garanta na območju Republike Slovenije.</w:t>
      </w:r>
      <w:r w:rsidRPr="00112425" w:rsidDel="00D4087F">
        <w:rPr>
          <w:rFonts w:ascii="Tahoma" w:hAnsi="Tahoma" w:cs="Tahoma"/>
        </w:rPr>
        <w:t xml:space="preserve"> </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  </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DATUM VELJAVNOSTI: </w:t>
      </w:r>
      <w:r w:rsidRPr="00112425">
        <w:rPr>
          <w:rFonts w:ascii="Tahoma" w:hAnsi="Tahoma" w:cs="Tahoma"/>
        </w:rPr>
        <w:fldChar w:fldCharType="begin">
          <w:ffData>
            <w:name w:val="Besedilo2"/>
            <w:enabled/>
            <w:calcOnExit w:val="0"/>
            <w:textInput>
              <w:default w:val="DD. MM. LLLL"/>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DD. MM. LLLL</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zapadlosti zavarovanja)</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STRANKA, KI JE DOLŽNA PLAČATI STROŠKE: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naročnika zavarovanja, tj. v postopku javnega naročanja izbranega ponudnika)</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rsidR="003300FC" w:rsidRPr="00112425" w:rsidRDefault="003300FC" w:rsidP="002F4A49">
      <w:pPr>
        <w:keepNext/>
        <w:keepLines/>
        <w:jc w:val="both"/>
        <w:rPr>
          <w:rFonts w:ascii="Tahoma" w:hAnsi="Tahoma" w:cs="Tahoma"/>
        </w:rPr>
      </w:pPr>
      <w:r w:rsidRPr="00112425">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3300FC" w:rsidRPr="00112425" w:rsidRDefault="003300FC" w:rsidP="002F4A49">
      <w:pPr>
        <w:keepNext/>
        <w:keepLines/>
        <w:jc w:val="both"/>
        <w:rPr>
          <w:rFonts w:ascii="Tahoma" w:hAnsi="Tahoma" w:cs="Tahoma"/>
        </w:rPr>
      </w:pPr>
    </w:p>
    <w:p w:rsidR="003300FC" w:rsidRPr="00112425" w:rsidRDefault="003300FC" w:rsidP="002F4A49">
      <w:pPr>
        <w:keepNext/>
        <w:keepLines/>
        <w:jc w:val="both"/>
        <w:rPr>
          <w:rFonts w:ascii="Tahoma" w:hAnsi="Tahoma" w:cs="Tahoma"/>
        </w:rPr>
      </w:pPr>
      <w:r w:rsidRPr="00112425">
        <w:rPr>
          <w:rFonts w:ascii="Tahoma" w:hAnsi="Tahoma" w:cs="Tahoma"/>
        </w:rPr>
        <w:t>Katerokoli zahtevo za plačilo po tem zavarovanju moramo prejeti na datum veljavnosti zavarovanja ali pred njim v zgoraj navedenem kraju predložitve.</w:t>
      </w:r>
    </w:p>
    <w:p w:rsidR="003300FC" w:rsidRPr="00112425" w:rsidRDefault="003300FC" w:rsidP="002F4A49">
      <w:pPr>
        <w:keepNext/>
        <w:keepLines/>
        <w:jc w:val="both"/>
        <w:rPr>
          <w:rFonts w:ascii="Tahoma" w:hAnsi="Tahoma" w:cs="Tahoma"/>
        </w:rPr>
      </w:pPr>
    </w:p>
    <w:p w:rsidR="003300FC" w:rsidRPr="00112425" w:rsidRDefault="003300FC" w:rsidP="002F4A49">
      <w:pPr>
        <w:keepNext/>
        <w:keepLines/>
        <w:jc w:val="both"/>
        <w:rPr>
          <w:rFonts w:ascii="Tahoma" w:hAnsi="Tahoma" w:cs="Tahoma"/>
        </w:rPr>
      </w:pPr>
      <w:r w:rsidRPr="00112425">
        <w:rPr>
          <w:rFonts w:ascii="Tahoma" w:hAnsi="Tahoma" w:cs="Tahoma"/>
        </w:rPr>
        <w:t>Morebitne spore v zvezi s tem zavarovanjem rešuje stvarno pristojno sodišče v Ljubljani po slovenskem pravu.</w:t>
      </w:r>
    </w:p>
    <w:p w:rsidR="003300FC" w:rsidRPr="00112425" w:rsidRDefault="003300FC" w:rsidP="002F4A49">
      <w:pPr>
        <w:keepNext/>
        <w:keepLines/>
        <w:jc w:val="both"/>
        <w:rPr>
          <w:rFonts w:ascii="Tahoma" w:hAnsi="Tahoma" w:cs="Tahoma"/>
        </w:rPr>
      </w:pPr>
    </w:p>
    <w:p w:rsidR="003300FC" w:rsidRPr="00112425" w:rsidRDefault="003300FC" w:rsidP="002F4A49">
      <w:pPr>
        <w:keepNext/>
        <w:keepLines/>
        <w:jc w:val="both"/>
        <w:rPr>
          <w:rFonts w:ascii="Tahoma" w:hAnsi="Tahoma" w:cs="Tahoma"/>
        </w:rPr>
      </w:pPr>
      <w:r w:rsidRPr="00112425">
        <w:rPr>
          <w:rFonts w:ascii="Tahoma" w:hAnsi="Tahoma" w:cs="Tahoma"/>
        </w:rPr>
        <w:t>Za to zavarovanje veljajo Enotna pravila za garancije na poziv (EPGP) revizija iz leta 2010, izdana pri MTZ pod št. 758.</w:t>
      </w: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112425">
        <w:rPr>
          <w:rFonts w:ascii="Tahoma" w:hAnsi="Tahoma" w:cs="Tahoma"/>
        </w:rPr>
        <w:lastRenderedPageBreak/>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garant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(žig in podpis)</w:t>
      </w:r>
    </w:p>
    <w:p w:rsidR="003300FC" w:rsidRPr="00112425" w:rsidRDefault="003300FC" w:rsidP="002F4A49">
      <w:pPr>
        <w:keepNext/>
        <w:keepLines/>
        <w:jc w:val="both"/>
        <w:rPr>
          <w:rFonts w:ascii="Tahoma" w:hAnsi="Tahoma" w:cs="Tahoma"/>
          <w:b/>
        </w:rPr>
      </w:pPr>
    </w:p>
    <w:p w:rsidR="003300FC" w:rsidRPr="00112425" w:rsidRDefault="003300FC" w:rsidP="002F4A49">
      <w:pPr>
        <w:keepNext/>
        <w:keepLines/>
        <w:jc w:val="both"/>
        <w:rPr>
          <w:rFonts w:ascii="Tahoma" w:hAnsi="Tahoma" w:cs="Tahoma"/>
          <w:b/>
        </w:rPr>
      </w:pPr>
    </w:p>
    <w:p w:rsidR="001E382F" w:rsidRPr="00112425" w:rsidRDefault="001E382F"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rsidR="005E3D8D" w:rsidRPr="00112425" w:rsidRDefault="005E3D8D"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r w:rsidRPr="00112425">
        <w:rPr>
          <w:rFonts w:ascii="Tahoma" w:hAnsi="Tahoma" w:cs="Tahoma"/>
          <w:b/>
          <w:i/>
          <w:u w:val="single"/>
          <w:lang w:eastAsia="en-US"/>
        </w:rPr>
        <w:t>Opozorilo glede kavcijskega zavarovanja:</w:t>
      </w:r>
    </w:p>
    <w:p w:rsidR="005E3D8D" w:rsidRPr="00112425" w:rsidRDefault="005E3D8D" w:rsidP="002F4A49">
      <w:pPr>
        <w:keepNext/>
        <w:keepLines/>
        <w:jc w:val="both"/>
        <w:rPr>
          <w:rFonts w:ascii="Tahoma" w:hAnsi="Tahoma" w:cs="Tahoma"/>
          <w:sz w:val="18"/>
        </w:rPr>
      </w:pPr>
      <w:r w:rsidRPr="00112425">
        <w:rPr>
          <w:rFonts w:ascii="Tahoma" w:hAnsi="Tahoma" w:cs="Tahoma"/>
          <w:i/>
          <w:sz w:val="18"/>
        </w:rPr>
        <w:t xml:space="preserve">Kavcijska zavarovanja </w:t>
      </w:r>
      <w:r w:rsidRPr="00112425">
        <w:rPr>
          <w:rFonts w:ascii="Tahoma" w:hAnsi="Tahoma" w:cs="Tahoma"/>
          <w:i/>
          <w:sz w:val="18"/>
          <w:u w:val="single"/>
        </w:rPr>
        <w:t>morajo</w:t>
      </w:r>
      <w:r w:rsidRPr="00112425">
        <w:rPr>
          <w:rFonts w:ascii="Tahoma" w:hAnsi="Tahoma" w:cs="Tahoma"/>
          <w:i/>
          <w:sz w:val="18"/>
        </w:rPr>
        <w:t xml:space="preserve"> vsebovati klavzulo: »Zahtevi za plačilo ni potrebno priložiti originalnega izvoda zavarovanja.« </w:t>
      </w:r>
    </w:p>
    <w:p w:rsidR="005E3D8D" w:rsidRPr="00112425" w:rsidRDefault="005E3D8D"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rsidR="003300FC" w:rsidRPr="00112425" w:rsidRDefault="003300FC"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rsidR="001E382F" w:rsidRPr="00112425" w:rsidRDefault="001E382F"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rsidR="001E382F" w:rsidRPr="00112425" w:rsidRDefault="001E382F"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rsidR="00A60E5F" w:rsidRPr="00112425" w:rsidRDefault="00A60E5F"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rsidR="00A60E5F" w:rsidRPr="00112425" w:rsidRDefault="00A60E5F" w:rsidP="002F4A49">
      <w:pPr>
        <w:keepNext/>
        <w:keepLines/>
        <w:jc w:val="both"/>
        <w:rPr>
          <w:rFonts w:ascii="Tahoma" w:hAnsi="Tahoma" w:cs="Tahoma"/>
          <w:b/>
        </w:rPr>
      </w:pPr>
    </w:p>
    <w:p w:rsidR="00A60E5F" w:rsidRPr="00112425" w:rsidRDefault="00A60E5F" w:rsidP="002F4A49">
      <w:pPr>
        <w:keepNext/>
        <w:keepLines/>
        <w:jc w:val="both"/>
        <w:rPr>
          <w:rFonts w:ascii="Tahoma" w:hAnsi="Tahoma" w:cs="Tahoma"/>
          <w:b/>
        </w:rPr>
      </w:pPr>
    </w:p>
    <w:p w:rsidR="00A60E5F" w:rsidRPr="00112425" w:rsidRDefault="00A60E5F" w:rsidP="002F4A49">
      <w:pPr>
        <w:keepNext/>
        <w:keepLines/>
        <w:jc w:val="both"/>
        <w:rPr>
          <w:rFonts w:ascii="Tahoma" w:hAnsi="Tahoma" w:cs="Tahoma"/>
          <w:b/>
          <w:sz w:val="24"/>
        </w:rPr>
      </w:pPr>
    </w:p>
    <w:p w:rsidR="00A60E5F" w:rsidRPr="00112425" w:rsidRDefault="00A60E5F"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rsidR="00A60E5F" w:rsidRPr="00112425" w:rsidRDefault="00A60E5F" w:rsidP="002F4A49">
      <w:pPr>
        <w:keepNext/>
        <w:keepLines/>
        <w:jc w:val="right"/>
        <w:rPr>
          <w:rFonts w:ascii="Tahoma" w:hAnsi="Tahoma" w:cs="Tahoma"/>
          <w:b/>
        </w:rPr>
      </w:pPr>
    </w:p>
    <w:p w:rsidR="00A60E5F" w:rsidRPr="00112425" w:rsidRDefault="00A60E5F" w:rsidP="002F4A49">
      <w:pPr>
        <w:keepNext/>
        <w:keepLines/>
        <w:jc w:val="both"/>
        <w:rPr>
          <w:rFonts w:ascii="Tahoma" w:hAnsi="Tahoma" w:cs="Tahoma"/>
          <w:sz w:val="10"/>
        </w:rPr>
      </w:pPr>
    </w:p>
    <w:p w:rsidR="00A60E5F" w:rsidRPr="00112425" w:rsidRDefault="00A60E5F" w:rsidP="002F4A49">
      <w:pPr>
        <w:keepNext/>
        <w:keepLines/>
        <w:rPr>
          <w:rFonts w:ascii="Tahoma" w:hAnsi="Tahoma" w:cs="Tahoma"/>
          <w:sz w:val="10"/>
        </w:rPr>
      </w:pPr>
      <w:r w:rsidRPr="00112425">
        <w:rPr>
          <w:rFonts w:ascii="Tahoma" w:hAnsi="Tahoma" w:cs="Tahoma"/>
          <w:sz w:val="1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rsidTr="00610C0E">
        <w:tc>
          <w:tcPr>
            <w:tcW w:w="8252" w:type="dxa"/>
          </w:tcPr>
          <w:p w:rsidR="002216FE" w:rsidRPr="00112425" w:rsidRDefault="002216FE" w:rsidP="002F4A49">
            <w:pPr>
              <w:keepNext/>
              <w:keepLines/>
              <w:jc w:val="both"/>
              <w:rPr>
                <w:rFonts w:ascii="Tahoma" w:hAnsi="Tahoma" w:cs="Tahoma"/>
              </w:rPr>
            </w:pPr>
            <w:r w:rsidRPr="00112425">
              <w:rPr>
                <w:rFonts w:ascii="Tahoma" w:hAnsi="Tahoma" w:cs="Tahoma"/>
              </w:rPr>
              <w:lastRenderedPageBreak/>
              <w:t>FINANČNO ZAVAROVANJE ZA DOBRO ODPRAVO NAPAK V GARANCIJSKEM ROKU</w:t>
            </w:r>
          </w:p>
        </w:tc>
        <w:tc>
          <w:tcPr>
            <w:tcW w:w="1463" w:type="dxa"/>
          </w:tcPr>
          <w:p w:rsidR="002216FE" w:rsidRPr="00112425" w:rsidRDefault="002216FE" w:rsidP="00BD1FAD">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8/</w:t>
            </w:r>
            <w:r w:rsidR="00BD1FAD">
              <w:rPr>
                <w:rFonts w:ascii="Tahoma" w:hAnsi="Tahoma" w:cs="Tahoma"/>
                <w:b/>
                <w:i/>
              </w:rPr>
              <w:t>2</w:t>
            </w:r>
          </w:p>
        </w:tc>
      </w:tr>
    </w:tbl>
    <w:p w:rsidR="00A60E5F" w:rsidRPr="00112425" w:rsidRDefault="00A60E5F" w:rsidP="002F4A49">
      <w:pPr>
        <w:keepNext/>
        <w:keepLines/>
        <w:rPr>
          <w:rFonts w:ascii="Tahoma" w:hAnsi="Tahoma" w:cs="Tahoma"/>
          <w:sz w:val="10"/>
        </w:rPr>
      </w:pPr>
    </w:p>
    <w:p w:rsidR="00A60E5F" w:rsidRPr="00112425" w:rsidRDefault="00A60E5F" w:rsidP="002F4A49">
      <w:pPr>
        <w:keepNext/>
        <w:keepLines/>
        <w:rPr>
          <w:rFonts w:ascii="Tahoma" w:hAnsi="Tahoma" w:cs="Tahoma"/>
          <w:sz w:val="10"/>
        </w:rPr>
      </w:pPr>
    </w:p>
    <w:p w:rsidR="005E3D8D" w:rsidRPr="00112425" w:rsidRDefault="005E3D8D"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lang w:eastAsia="en-US"/>
        </w:rPr>
        <w:t xml:space="preserve">Za: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upravičenca tj. naročnika javnega naročila)</w:t>
      </w:r>
    </w:p>
    <w:p w:rsidR="005E3D8D" w:rsidRPr="00112425" w:rsidRDefault="005E3D8D" w:rsidP="002F4A49">
      <w:pPr>
        <w:keepNext/>
        <w:keepLines/>
        <w:jc w:val="both"/>
        <w:rPr>
          <w:rFonts w:ascii="Tahoma" w:eastAsia="Calibri" w:hAnsi="Tahoma" w:cs="Tahoma"/>
          <w:i/>
          <w:lang w:eastAsia="en-US"/>
        </w:rPr>
      </w:pPr>
      <w:r w:rsidRPr="00112425">
        <w:rPr>
          <w:rFonts w:ascii="Tahoma" w:eastAsia="Calibri" w:hAnsi="Tahoma" w:cs="Tahoma"/>
          <w:lang w:eastAsia="en-US"/>
        </w:rPr>
        <w:t xml:space="preserve">Datum: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izdaje)</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i/>
          <w:lang w:eastAsia="en-US"/>
        </w:rPr>
      </w:pPr>
      <w:r w:rsidRPr="00112425">
        <w:rPr>
          <w:rFonts w:ascii="Tahoma" w:eastAsia="Calibri" w:hAnsi="Tahoma" w:cs="Tahoma"/>
          <w:b/>
          <w:lang w:eastAsia="en-US"/>
        </w:rPr>
        <w:t>VRSTA:</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vrsta zavarovanja: kavcijsko zavarovanje/bančna garancija)</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b/>
          <w:lang w:eastAsia="en-US"/>
        </w:rPr>
        <w:t xml:space="preserve">ŠTEVILKA: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številka zavarovanja)</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i/>
          <w:lang w:eastAsia="en-US"/>
        </w:rPr>
      </w:pPr>
      <w:r w:rsidRPr="00112425">
        <w:rPr>
          <w:rFonts w:ascii="Tahoma" w:eastAsia="Calibri" w:hAnsi="Tahoma" w:cs="Tahoma"/>
          <w:b/>
          <w:lang w:eastAsia="en-US"/>
        </w:rPr>
        <w:t>GARANT:</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(vpišeta se ime in naslov zavarovalnice/banke v kraju izdaje)</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b/>
          <w:lang w:eastAsia="en-US"/>
        </w:rPr>
        <w:t xml:space="preserve">NAROČNIK: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in naslov naročnika zavarovanja, tj. v postopku javnega naročanja izbranega ponudnika)</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b/>
          <w:lang w:eastAsia="en-US"/>
        </w:rPr>
        <w:t>UPRAVIČENEC:</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(vpiše se naročnik javnega naročila)</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i/>
          <w:lang w:eastAsia="en-US"/>
        </w:rPr>
      </w:pPr>
      <w:r w:rsidRPr="00112425">
        <w:rPr>
          <w:rFonts w:ascii="Tahoma" w:eastAsia="Calibri" w:hAnsi="Tahoma" w:cs="Tahoma"/>
          <w:b/>
          <w:lang w:eastAsia="en-US"/>
        </w:rPr>
        <w:t xml:space="preserve">OSNOVNI POSEL: </w:t>
      </w:r>
      <w:r w:rsidRPr="00112425">
        <w:rPr>
          <w:rFonts w:ascii="Tahoma" w:eastAsia="Calibri" w:hAnsi="Tahoma" w:cs="Tahoma"/>
          <w:lang w:eastAsia="en-US"/>
        </w:rPr>
        <w:t xml:space="preserve">obveznost naročnika zavarovanja za odpravo napak v garancijskem roku, ki izhaja iz pogodbe št.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z dne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 xml:space="preserve">(vpiše se pogodbo o izvedbi javnega naročila), </w:t>
      </w:r>
      <w:r w:rsidRPr="00112425">
        <w:rPr>
          <w:rFonts w:ascii="Tahoma" w:eastAsia="Calibri" w:hAnsi="Tahoma" w:cs="Tahoma"/>
          <w:lang w:eastAsia="en-US"/>
        </w:rPr>
        <w:t xml:space="preserve">katere predmet je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predmet javnega naročila).</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b/>
          <w:lang w:eastAsia="en-US"/>
        </w:rPr>
        <w:t xml:space="preserve">ZNESEK V EUR: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najvišji znesek s številko in besedo)</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b/>
          <w:lang w:eastAsia="en-US"/>
        </w:rPr>
        <w:t xml:space="preserve">LISTINE, KI JIH JE POLEG IZJAVE TREBA PRILOŽITI ZAHTEVI ZA PLAČILO IN SE IZRECNO ZAHTEVAJO V SPODNJEM BESEDILU: </w:t>
      </w:r>
      <w:r w:rsidRPr="00112425">
        <w:rPr>
          <w:rFonts w:ascii="Tahoma" w:eastAsia="Calibri" w:hAnsi="Tahoma" w:cs="Tahoma"/>
          <w:lang w:eastAsia="en-US"/>
        </w:rPr>
        <w:t>nobena</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b/>
          <w:lang w:eastAsia="en-US"/>
        </w:rPr>
        <w:t>JEZIK V ZAHTEVANIH LISTINAH:</w:t>
      </w:r>
      <w:r w:rsidRPr="00112425">
        <w:rPr>
          <w:rFonts w:ascii="Tahoma" w:eastAsia="Calibri" w:hAnsi="Tahoma" w:cs="Tahoma"/>
          <w:lang w:eastAsia="en-US"/>
        </w:rPr>
        <w:t xml:space="preserve"> slovenski</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b/>
          <w:lang w:eastAsia="en-US"/>
        </w:rPr>
        <w:t>OBLIKA PREDLOŽITVE:</w:t>
      </w:r>
      <w:r w:rsidRPr="00112425">
        <w:rPr>
          <w:rFonts w:ascii="Tahoma" w:eastAsia="Calibri" w:hAnsi="Tahoma" w:cs="Tahoma"/>
          <w:lang w:eastAsia="en-US"/>
        </w:rPr>
        <w:t xml:space="preserve"> v papirni obliki s priporočeno pošto ali katerokoli obliko hitre pošte ali osebno ali v elektronski obliki po SWIFT sistemu na naslov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(navede se SWIFT naslova garanta)</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i/>
          <w:lang w:eastAsia="en-US"/>
        </w:rPr>
      </w:pPr>
      <w:r w:rsidRPr="00112425">
        <w:rPr>
          <w:rFonts w:ascii="Tahoma" w:eastAsia="Calibri" w:hAnsi="Tahoma" w:cs="Tahoma"/>
          <w:b/>
          <w:lang w:eastAsia="en-US"/>
        </w:rPr>
        <w:t>KRAJ PREDLOŽITVE: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i/>
          <w:lang w:eastAsia="en-US"/>
        </w:rPr>
        <w:t xml:space="preserve"> (garant vpiše naslov podružnice, kjer se opravi predložitev papirnih listin, ali elektronski naslov za predložitev v elektronski obliki, kot na primer garantov SWIFT naslov)</w:t>
      </w:r>
    </w:p>
    <w:p w:rsidR="005E3D8D" w:rsidRPr="00112425" w:rsidRDefault="005E3D8D"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rsidR="005E3D8D" w:rsidRPr="00112425" w:rsidRDefault="005E3D8D"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r w:rsidRPr="00112425">
        <w:rPr>
          <w:rFonts w:ascii="Tahoma" w:eastAsia="Calibri" w:hAnsi="Tahoma" w:cs="Tahoma"/>
          <w:lang w:eastAsia="en-US"/>
        </w:rPr>
        <w:t>Ne glede na naslov podružnice, ki jo je vpisal garant, se predložitev papirnih listin lahko opravi v katerikoli podružnici garanta na območju Republike Slovenije.</w:t>
      </w:r>
      <w:r w:rsidRPr="00112425" w:rsidDel="00D4087F">
        <w:rPr>
          <w:rFonts w:ascii="Tahoma" w:eastAsia="Calibri" w:hAnsi="Tahoma" w:cs="Tahoma"/>
          <w:lang w:eastAsia="en-US"/>
        </w:rPr>
        <w:t xml:space="preserve"> </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b/>
          <w:lang w:eastAsia="en-US"/>
        </w:rPr>
        <w:t xml:space="preserve">DATUM VELJAVNOSTI: </w:t>
      </w:r>
      <w:r w:rsidRPr="00112425">
        <w:rPr>
          <w:rFonts w:ascii="Tahoma" w:eastAsia="Calibri" w:hAnsi="Tahoma" w:cs="Tahoma"/>
          <w:lang w:eastAsia="en-US"/>
        </w:rPr>
        <w:fldChar w:fldCharType="begin">
          <w:ffData>
            <w:name w:val="Besedilo2"/>
            <w:enabled/>
            <w:calcOnExit w:val="0"/>
            <w:textInput>
              <w:default w:val="DD. MM. LLLL"/>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DD. MM. LLLL</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datum zapadlosti zavarovanja)</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b/>
          <w:lang w:eastAsia="en-US"/>
        </w:rPr>
        <w:t>STRANKA, KI JE DOLŽNA PLAČATI STROŠKE:</w:t>
      </w:r>
      <w:r w:rsidRPr="00112425">
        <w:rPr>
          <w:rFonts w:ascii="Tahoma" w:eastAsia="Calibri" w:hAnsi="Tahoma" w:cs="Tahoma"/>
          <w:lang w:eastAsia="en-US"/>
        </w:rPr>
        <w:t xml:space="preserve"> </w:t>
      </w:r>
      <w:r w:rsidRPr="00112425">
        <w:rPr>
          <w:rFonts w:ascii="Tahoma" w:eastAsia="Calibri" w:hAnsi="Tahoma" w:cs="Tahoma"/>
          <w:lang w:eastAsia="en-US"/>
        </w:rPr>
        <w:fldChar w:fldCharType="begin">
          <w:ffData>
            <w:name w:val="Besedilo2"/>
            <w:enabled/>
            <w:calcOnExit w:val="0"/>
            <w:textInput/>
          </w:ffData>
        </w:fldChar>
      </w:r>
      <w:r w:rsidRPr="00112425">
        <w:rPr>
          <w:rFonts w:ascii="Tahoma" w:eastAsia="Calibri" w:hAnsi="Tahoma" w:cs="Tahoma"/>
          <w:lang w:eastAsia="en-US"/>
        </w:rPr>
        <w:instrText xml:space="preserve"> FORMTEXT </w:instrText>
      </w:r>
      <w:r w:rsidRPr="00112425">
        <w:rPr>
          <w:rFonts w:ascii="Tahoma" w:eastAsia="Calibri" w:hAnsi="Tahoma" w:cs="Tahoma"/>
          <w:lang w:eastAsia="en-US"/>
        </w:rPr>
      </w:r>
      <w:r w:rsidRPr="00112425">
        <w:rPr>
          <w:rFonts w:ascii="Tahoma" w:eastAsia="Calibri" w:hAnsi="Tahoma" w:cs="Tahoma"/>
          <w:lang w:eastAsia="en-US"/>
        </w:rPr>
        <w:fldChar w:fldCharType="separate"/>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t> </w:t>
      </w:r>
      <w:r w:rsidRPr="00112425">
        <w:rPr>
          <w:rFonts w:ascii="Tahoma" w:eastAsia="Calibri" w:hAnsi="Tahoma" w:cs="Tahoma"/>
          <w:lang w:eastAsia="en-US"/>
        </w:rPr>
        <w:fldChar w:fldCharType="end"/>
      </w:r>
      <w:r w:rsidRPr="00112425">
        <w:rPr>
          <w:rFonts w:ascii="Tahoma" w:eastAsia="Calibri" w:hAnsi="Tahoma" w:cs="Tahoma"/>
          <w:lang w:eastAsia="en-US"/>
        </w:rPr>
        <w:t xml:space="preserve"> </w:t>
      </w:r>
      <w:r w:rsidRPr="00112425">
        <w:rPr>
          <w:rFonts w:ascii="Tahoma" w:eastAsia="Calibri" w:hAnsi="Tahoma" w:cs="Tahoma"/>
          <w:i/>
          <w:lang w:eastAsia="en-US"/>
        </w:rPr>
        <w:t>(vpiše se ime naročnika zavarovanja, tj. v postopku javnega naročanja izbranega ponudnika)</w:t>
      </w:r>
    </w:p>
    <w:p w:rsidR="005E3D8D" w:rsidRPr="00112425" w:rsidRDefault="005E3D8D"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lang w:eastAsia="en-US"/>
        </w:rPr>
        <w:t xml:space="preserve">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 (-ih) podpisnika (-ov),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svojih pogodbenih obveznosti iz naslova odprave napak v garancijski dobi ni izpolnil v skladu z določili iz osnovnega posla. </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lang w:eastAsia="en-US"/>
        </w:rPr>
        <w:t>Katerokoli zahtevo za plačilo po tem zavarovanju moramo prejeti na datum veljavnosti zavarovanja ali pred njim v zgoraj navedenem kraju predložitve.</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lang w:eastAsia="en-US"/>
        </w:rPr>
        <w:t>Morebitne spore v zvezi s tem zavarovanjem rešuje stvarno pristojno sodišče v Ljubljani po slovenskem pravu.</w:t>
      </w:r>
    </w:p>
    <w:p w:rsidR="005E3D8D" w:rsidRPr="00112425" w:rsidRDefault="005E3D8D" w:rsidP="002F4A49">
      <w:pPr>
        <w:keepNext/>
        <w:keepLines/>
        <w:jc w:val="both"/>
        <w:rPr>
          <w:rFonts w:ascii="Tahoma" w:eastAsia="Calibri" w:hAnsi="Tahoma" w:cs="Tahoma"/>
          <w:lang w:eastAsia="en-US"/>
        </w:rPr>
      </w:pPr>
    </w:p>
    <w:p w:rsidR="005E3D8D" w:rsidRPr="00112425" w:rsidRDefault="005E3D8D" w:rsidP="002F4A49">
      <w:pPr>
        <w:keepNext/>
        <w:keepLines/>
        <w:jc w:val="both"/>
        <w:rPr>
          <w:rFonts w:ascii="Tahoma" w:eastAsia="Calibri" w:hAnsi="Tahoma" w:cs="Tahoma"/>
          <w:lang w:eastAsia="en-US"/>
        </w:rPr>
      </w:pPr>
      <w:r w:rsidRPr="00112425">
        <w:rPr>
          <w:rFonts w:ascii="Tahoma" w:eastAsia="Calibri" w:hAnsi="Tahoma" w:cs="Tahoma"/>
          <w:lang w:eastAsia="en-US"/>
        </w:rPr>
        <w:lastRenderedPageBreak/>
        <w:t>Za to zavarovanje veljajo Enotna pravila za garancije na poziv (EPGP) revizija iz leta 2010, izdana pri MTZ pod št. 758.</w:t>
      </w:r>
    </w:p>
    <w:p w:rsidR="005E3D8D" w:rsidRPr="00112425" w:rsidRDefault="005E3D8D" w:rsidP="002F4A49">
      <w:pPr>
        <w:keepNext/>
        <w:keepLines/>
        <w:jc w:val="both"/>
        <w:rPr>
          <w:rFonts w:ascii="Tahoma" w:eastAsia="Calibri" w:hAnsi="Tahoma" w:cs="Tahoma"/>
          <w:i/>
          <w:lang w:eastAsia="en-US"/>
        </w:rPr>
      </w:pPr>
    </w:p>
    <w:p w:rsidR="005E3D8D" w:rsidRPr="00112425" w:rsidRDefault="005E3D8D"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garant</w:t>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p>
    <w:p w:rsidR="005E3D8D" w:rsidRPr="00112425" w:rsidRDefault="005E3D8D"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eastAsia="Calibri" w:hAnsi="Tahoma" w:cs="Tahoma"/>
          <w:lang w:eastAsia="en-US"/>
        </w:rPr>
      </w:pP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r>
      <w:r w:rsidRPr="00112425">
        <w:rPr>
          <w:rFonts w:ascii="Tahoma" w:eastAsia="Calibri" w:hAnsi="Tahoma" w:cs="Tahoma"/>
          <w:lang w:eastAsia="en-US"/>
        </w:rPr>
        <w:tab/>
        <w:t>(žig in podpis)</w:t>
      </w:r>
    </w:p>
    <w:p w:rsidR="005E3D8D" w:rsidRPr="00112425" w:rsidRDefault="005E3D8D" w:rsidP="002F4A49">
      <w:pPr>
        <w:keepNext/>
        <w:keepLines/>
        <w:jc w:val="both"/>
        <w:rPr>
          <w:rFonts w:ascii="Tahoma" w:eastAsia="Calibri" w:hAnsi="Tahoma" w:cs="Tahoma"/>
          <w:sz w:val="18"/>
          <w:szCs w:val="18"/>
          <w:lang w:eastAsia="en-US"/>
        </w:rPr>
      </w:pPr>
    </w:p>
    <w:p w:rsidR="005E3D8D" w:rsidRPr="00112425" w:rsidRDefault="005E3D8D" w:rsidP="002F4A49">
      <w:pPr>
        <w:keepNext/>
        <w:keepLines/>
        <w:jc w:val="both"/>
        <w:rPr>
          <w:rFonts w:ascii="Tahoma" w:eastAsia="Calibri" w:hAnsi="Tahoma" w:cs="Tahoma"/>
          <w:b/>
          <w:i/>
          <w:sz w:val="18"/>
          <w:szCs w:val="18"/>
          <w:lang w:eastAsia="en-US"/>
        </w:rPr>
      </w:pPr>
    </w:p>
    <w:p w:rsidR="005E3D8D" w:rsidRPr="00112425" w:rsidRDefault="005E3D8D" w:rsidP="002F4A49">
      <w:pPr>
        <w:keepNext/>
        <w:keepLines/>
        <w:jc w:val="both"/>
        <w:rPr>
          <w:rFonts w:ascii="Tahoma" w:eastAsia="Calibri" w:hAnsi="Tahoma" w:cs="Tahoma"/>
          <w:b/>
          <w:i/>
          <w:sz w:val="18"/>
          <w:szCs w:val="18"/>
          <w:lang w:eastAsia="en-US"/>
        </w:rPr>
      </w:pPr>
    </w:p>
    <w:p w:rsidR="005E3D8D" w:rsidRPr="00112425" w:rsidRDefault="005E3D8D" w:rsidP="002F4A49">
      <w:pPr>
        <w:keepNext/>
        <w:keepLines/>
        <w:jc w:val="both"/>
        <w:rPr>
          <w:rFonts w:ascii="Tahoma" w:eastAsia="Calibri" w:hAnsi="Tahoma" w:cs="Tahoma"/>
          <w:b/>
          <w:i/>
          <w:lang w:eastAsia="en-US"/>
        </w:rPr>
      </w:pPr>
    </w:p>
    <w:p w:rsidR="005E3D8D" w:rsidRPr="00112425" w:rsidRDefault="005E3D8D" w:rsidP="002F4A49">
      <w:pPr>
        <w:keepNext/>
        <w:keepLines/>
        <w:jc w:val="both"/>
        <w:rPr>
          <w:rFonts w:ascii="Tahoma" w:eastAsia="Calibri" w:hAnsi="Tahoma" w:cs="Tahoma"/>
          <w:b/>
          <w:i/>
          <w:lang w:eastAsia="en-US"/>
        </w:rPr>
      </w:pPr>
    </w:p>
    <w:p w:rsidR="005E3D8D" w:rsidRPr="00112425" w:rsidRDefault="005E3D8D" w:rsidP="002F4A49">
      <w:pPr>
        <w:keepNext/>
        <w:keepLines/>
        <w:jc w:val="both"/>
        <w:rPr>
          <w:rFonts w:ascii="Tahoma" w:eastAsia="Calibri" w:hAnsi="Tahoma" w:cs="Tahoma"/>
          <w:b/>
          <w:i/>
          <w:lang w:eastAsia="en-US"/>
        </w:rPr>
      </w:pPr>
    </w:p>
    <w:p w:rsidR="00A60E5F" w:rsidRPr="00112425" w:rsidRDefault="00A60E5F" w:rsidP="002F4A49">
      <w:pPr>
        <w:keepNext/>
        <w:keepLines/>
        <w:rPr>
          <w:rFonts w:ascii="Tahoma" w:hAnsi="Tahoma" w:cs="Tahoma"/>
          <w:sz w:val="10"/>
        </w:rPr>
      </w:pPr>
    </w:p>
    <w:p w:rsidR="0098185D" w:rsidRPr="00112425" w:rsidRDefault="0098185D" w:rsidP="002F4A49">
      <w:pPr>
        <w:keepNext/>
        <w:keepLines/>
        <w:jc w:val="both"/>
        <w:rPr>
          <w:rFonts w:ascii="Tahoma" w:hAnsi="Tahoma" w:cs="Tahoma"/>
          <w:b/>
        </w:rPr>
      </w:pPr>
    </w:p>
    <w:p w:rsidR="005E3D8D" w:rsidRPr="00112425" w:rsidRDefault="005E3D8D"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sz w:val="18"/>
          <w:szCs w:val="18"/>
          <w:u w:val="single"/>
          <w:lang w:eastAsia="en-US"/>
        </w:rPr>
      </w:pPr>
      <w:r w:rsidRPr="00112425">
        <w:rPr>
          <w:rFonts w:ascii="Tahoma" w:hAnsi="Tahoma" w:cs="Tahoma"/>
          <w:b/>
          <w:i/>
          <w:sz w:val="18"/>
          <w:szCs w:val="18"/>
          <w:u w:val="single"/>
          <w:lang w:eastAsia="en-US"/>
        </w:rPr>
        <w:t>Opozorilo glede kavcijskega zavarovanja:</w:t>
      </w:r>
    </w:p>
    <w:p w:rsidR="005E3D8D" w:rsidRPr="00112425" w:rsidRDefault="005E3D8D" w:rsidP="002F4A49">
      <w:pPr>
        <w:keepNext/>
        <w:keepLines/>
        <w:jc w:val="both"/>
        <w:rPr>
          <w:rFonts w:ascii="Tahoma" w:hAnsi="Tahoma" w:cs="Tahoma"/>
          <w:sz w:val="18"/>
          <w:szCs w:val="18"/>
        </w:rPr>
      </w:pPr>
      <w:r w:rsidRPr="00112425">
        <w:rPr>
          <w:rFonts w:ascii="Tahoma" w:hAnsi="Tahoma" w:cs="Tahoma"/>
          <w:i/>
          <w:sz w:val="18"/>
          <w:szCs w:val="18"/>
        </w:rPr>
        <w:t xml:space="preserve">Kavcijska zavarovanja </w:t>
      </w:r>
      <w:r w:rsidRPr="00112425">
        <w:rPr>
          <w:rFonts w:ascii="Tahoma" w:hAnsi="Tahoma" w:cs="Tahoma"/>
          <w:i/>
          <w:sz w:val="18"/>
          <w:szCs w:val="18"/>
          <w:u w:val="single"/>
        </w:rPr>
        <w:t>morajo</w:t>
      </w:r>
      <w:r w:rsidRPr="00112425">
        <w:rPr>
          <w:rFonts w:ascii="Tahoma" w:hAnsi="Tahoma" w:cs="Tahoma"/>
          <w:i/>
          <w:sz w:val="18"/>
          <w:szCs w:val="18"/>
        </w:rPr>
        <w:t xml:space="preserve"> vsebovati klavzulo: »Zahtevi za plačilo ni potrebno priložiti originalnega izvoda zavarovanja.« </w:t>
      </w:r>
    </w:p>
    <w:p w:rsidR="005E3D8D" w:rsidRPr="00112425" w:rsidRDefault="005E3D8D"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8"/>
          <w:lang w:eastAsia="en-US"/>
        </w:rPr>
      </w:pPr>
    </w:p>
    <w:p w:rsidR="0098185D" w:rsidRPr="00112425" w:rsidRDefault="0098185D" w:rsidP="002F4A49">
      <w:pPr>
        <w:keepNext/>
        <w:keepLines/>
        <w:jc w:val="both"/>
        <w:rPr>
          <w:rFonts w:ascii="Tahoma" w:hAnsi="Tahoma" w:cs="Tahoma"/>
          <w:b/>
        </w:rPr>
      </w:pPr>
    </w:p>
    <w:p w:rsidR="0098185D" w:rsidRPr="00112425" w:rsidRDefault="0098185D" w:rsidP="002F4A49">
      <w:pPr>
        <w:keepNext/>
        <w:keepLines/>
        <w:jc w:val="both"/>
        <w:rPr>
          <w:rFonts w:ascii="Tahoma" w:hAnsi="Tahoma" w:cs="Tahoma"/>
          <w:b/>
        </w:rPr>
      </w:pPr>
    </w:p>
    <w:p w:rsidR="00A055C4" w:rsidRPr="00112425" w:rsidRDefault="00A055C4" w:rsidP="002F4A49">
      <w:pPr>
        <w:keepNext/>
        <w:keepLines/>
        <w:jc w:val="both"/>
        <w:rPr>
          <w:rFonts w:ascii="Tahoma" w:hAnsi="Tahoma" w:cs="Tahoma"/>
          <w:b/>
        </w:rPr>
      </w:pPr>
    </w:p>
    <w:p w:rsidR="00A055C4" w:rsidRPr="00112425" w:rsidRDefault="00A055C4" w:rsidP="002F4A49">
      <w:pPr>
        <w:keepNext/>
        <w:keepLines/>
        <w:jc w:val="both"/>
        <w:rPr>
          <w:rFonts w:ascii="Tahoma" w:hAnsi="Tahoma" w:cs="Tahoma"/>
          <w:b/>
        </w:rPr>
      </w:pPr>
    </w:p>
    <w:p w:rsidR="00A055C4" w:rsidRPr="00112425" w:rsidRDefault="00A055C4" w:rsidP="002F4A49">
      <w:pPr>
        <w:keepNext/>
        <w:keepLines/>
        <w:jc w:val="both"/>
        <w:rPr>
          <w:rFonts w:ascii="Tahoma" w:hAnsi="Tahoma" w:cs="Tahoma"/>
          <w:b/>
        </w:rPr>
      </w:pPr>
    </w:p>
    <w:p w:rsidR="006F5550" w:rsidRPr="00112425" w:rsidRDefault="006F5550" w:rsidP="002F4A49">
      <w:pPr>
        <w:keepNext/>
        <w:keepLines/>
        <w:rPr>
          <w:rFonts w:ascii="Tahoma" w:hAnsi="Tahoma" w:cs="Tahoma"/>
          <w:b/>
        </w:rPr>
      </w:pPr>
      <w:r w:rsidRPr="00112425">
        <w:rPr>
          <w:rFonts w:ascii="Tahoma" w:hAnsi="Tahoma" w:cs="Tahoma"/>
          <w:b/>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235C34" w:rsidRPr="00112425" w:rsidTr="00A77DC7">
        <w:tc>
          <w:tcPr>
            <w:tcW w:w="8252" w:type="dxa"/>
            <w:tcBorders>
              <w:top w:val="single" w:sz="4" w:space="0" w:color="auto"/>
              <w:left w:val="single" w:sz="4" w:space="0" w:color="auto"/>
              <w:bottom w:val="single" w:sz="4" w:space="0" w:color="auto"/>
              <w:right w:val="single" w:sz="4" w:space="0" w:color="808080"/>
            </w:tcBorders>
            <w:hideMark/>
          </w:tcPr>
          <w:p w:rsidR="00235C34" w:rsidRPr="00112425" w:rsidRDefault="00235C34" w:rsidP="00A77DC7">
            <w:pPr>
              <w:keepNext/>
              <w:keepLines/>
              <w:rPr>
                <w:rFonts w:ascii="Tahoma" w:hAnsi="Tahoma" w:cs="Tahoma"/>
              </w:rPr>
            </w:pPr>
            <w:r>
              <w:rPr>
                <w:rFonts w:ascii="Tahoma" w:hAnsi="Tahoma" w:cs="Tahoma"/>
              </w:rPr>
              <w:lastRenderedPageBreak/>
              <w:t>ZA</w:t>
            </w:r>
            <w:r w:rsidRPr="00112425">
              <w:rPr>
                <w:rFonts w:ascii="Tahoma" w:hAnsi="Tahoma" w:cs="Tahoma"/>
              </w:rPr>
              <w:t>VAROVANJE ODGOVORNOSTI</w:t>
            </w:r>
          </w:p>
        </w:tc>
        <w:tc>
          <w:tcPr>
            <w:tcW w:w="1241" w:type="dxa"/>
            <w:tcBorders>
              <w:top w:val="single" w:sz="4" w:space="0" w:color="auto"/>
              <w:left w:val="single" w:sz="4" w:space="0" w:color="808080"/>
              <w:bottom w:val="single" w:sz="4" w:space="0" w:color="auto"/>
              <w:right w:val="single" w:sz="4" w:space="0" w:color="auto"/>
            </w:tcBorders>
            <w:hideMark/>
          </w:tcPr>
          <w:p w:rsidR="00235C34" w:rsidRPr="00112425" w:rsidRDefault="00235C34" w:rsidP="00627511">
            <w:pPr>
              <w:keepNext/>
              <w:keepLines/>
              <w:rPr>
                <w:rFonts w:ascii="Tahoma" w:hAnsi="Tahoma" w:cs="Tahoma"/>
                <w:b/>
                <w:i/>
              </w:rPr>
            </w:pPr>
            <w:r w:rsidRPr="00112425">
              <w:rPr>
                <w:rFonts w:ascii="Tahoma" w:hAnsi="Tahoma" w:cs="Tahoma"/>
                <w:b/>
                <w:i/>
              </w:rPr>
              <w:t xml:space="preserve">Priloga </w:t>
            </w:r>
            <w:r w:rsidR="00627511">
              <w:rPr>
                <w:rFonts w:ascii="Tahoma" w:hAnsi="Tahoma" w:cs="Tahoma"/>
                <w:b/>
                <w:i/>
              </w:rPr>
              <w:t>9</w:t>
            </w:r>
          </w:p>
        </w:tc>
      </w:tr>
    </w:tbl>
    <w:p w:rsidR="00235C34" w:rsidRPr="00112425" w:rsidRDefault="00235C34" w:rsidP="00235C34">
      <w:pPr>
        <w:keepNext/>
        <w:keepLines/>
        <w:rPr>
          <w:rFonts w:ascii="Tahoma" w:hAnsi="Tahoma" w:cs="Tahoma"/>
          <w:sz w:val="16"/>
        </w:rPr>
      </w:pPr>
    </w:p>
    <w:p w:rsidR="00220F7D" w:rsidRPr="00235C34" w:rsidRDefault="00235C34" w:rsidP="00235C34">
      <w:pPr>
        <w:keepNext/>
        <w:keepLines/>
        <w:jc w:val="both"/>
        <w:rPr>
          <w:rFonts w:ascii="Tahoma" w:hAnsi="Tahoma" w:cs="Tahoma"/>
        </w:rPr>
        <w:sectPr w:rsidR="00220F7D" w:rsidRPr="00235C34" w:rsidSect="00FE1422">
          <w:headerReference w:type="default" r:id="rId21"/>
          <w:footerReference w:type="default" r:id="rId22"/>
          <w:headerReference w:type="first" r:id="rId23"/>
          <w:footerReference w:type="first" r:id="rId24"/>
          <w:pgSz w:w="11906" w:h="16838" w:code="9"/>
          <w:pgMar w:top="1527" w:right="1274" w:bottom="1276" w:left="1276" w:header="284" w:footer="531" w:gutter="0"/>
          <w:pgNumType w:start="1"/>
          <w:cols w:space="708"/>
          <w:titlePg/>
        </w:sectPr>
      </w:pPr>
      <w:r w:rsidRPr="00E70E82">
        <w:rPr>
          <w:rFonts w:ascii="Tahoma" w:hAnsi="Tahoma" w:cs="Tahoma"/>
        </w:rPr>
        <w:t xml:space="preserve">Kot dokazilo za izpolnjevanje pogoja mora </w:t>
      </w:r>
      <w:r>
        <w:rPr>
          <w:rFonts w:ascii="Tahoma" w:hAnsi="Tahoma" w:cs="Tahoma"/>
        </w:rPr>
        <w:t>ponudnik</w:t>
      </w:r>
      <w:r w:rsidRPr="00E70E82">
        <w:rPr>
          <w:rFonts w:ascii="Tahoma" w:hAnsi="Tahoma" w:cs="Tahoma"/>
        </w:rPr>
        <w:t xml:space="preserve"> predložiti kopijo veljavne zavarovalne pogodbe in /ali police. V primeru, da odda več </w:t>
      </w:r>
      <w:r>
        <w:rPr>
          <w:rFonts w:ascii="Tahoma" w:hAnsi="Tahoma" w:cs="Tahoma"/>
        </w:rPr>
        <w:t>ponudnikov</w:t>
      </w:r>
      <w:r w:rsidRPr="00E70E82">
        <w:rPr>
          <w:rFonts w:ascii="Tahoma" w:hAnsi="Tahoma" w:cs="Tahoma"/>
        </w:rPr>
        <w:t xml:space="preserve"> skupno </w:t>
      </w:r>
      <w:r>
        <w:rPr>
          <w:rFonts w:ascii="Tahoma" w:hAnsi="Tahoma" w:cs="Tahoma"/>
        </w:rPr>
        <w:t>ponudbo</w:t>
      </w:r>
      <w:r w:rsidRPr="00E70E82">
        <w:rPr>
          <w:rFonts w:ascii="Tahoma" w:hAnsi="Tahoma" w:cs="Tahoma"/>
        </w:rPr>
        <w:t xml:space="preserve">, morajo kopijo veljavne zavarovalne pogodbe in /ali police predložiti vsi </w:t>
      </w:r>
      <w:r>
        <w:rPr>
          <w:rFonts w:ascii="Tahoma" w:hAnsi="Tahoma" w:cs="Tahoma"/>
        </w:rPr>
        <w:t>ponudniki v skupini</w:t>
      </w:r>
      <w:r w:rsidRPr="00E70E82">
        <w:rPr>
          <w:rFonts w:ascii="Tahoma" w:hAnsi="Tahoma" w:cs="Tahoma"/>
        </w:rPr>
        <w:t xml:space="preserve">. V primeru, da odda </w:t>
      </w:r>
      <w:r>
        <w:rPr>
          <w:rFonts w:ascii="Tahoma" w:hAnsi="Tahoma" w:cs="Tahoma"/>
        </w:rPr>
        <w:t>ponudnik</w:t>
      </w:r>
      <w:r w:rsidRPr="00E70E82">
        <w:rPr>
          <w:rFonts w:ascii="Tahoma" w:hAnsi="Tahoma" w:cs="Tahoma"/>
        </w:rPr>
        <w:t xml:space="preserve"> </w:t>
      </w:r>
      <w:r>
        <w:rPr>
          <w:rFonts w:ascii="Tahoma" w:hAnsi="Tahoma" w:cs="Tahoma"/>
        </w:rPr>
        <w:t>ponudbo</w:t>
      </w:r>
      <w:r w:rsidRPr="00E70E82">
        <w:rPr>
          <w:rFonts w:ascii="Tahoma" w:hAnsi="Tahoma" w:cs="Tahoma"/>
        </w:rPr>
        <w:t xml:space="preserve"> s podizvajalci, mora predložiti kopijo veljavne zavarovalne pogodbe in /ali </w:t>
      </w:r>
      <w:r>
        <w:rPr>
          <w:rFonts w:ascii="Tahoma" w:hAnsi="Tahoma" w:cs="Tahoma"/>
        </w:rPr>
        <w:t>police za vsakega podizvajalca</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343"/>
      </w:tblGrid>
      <w:tr w:rsidR="00AD0479" w:rsidRPr="000E6C64" w:rsidTr="00627511">
        <w:tc>
          <w:tcPr>
            <w:tcW w:w="8150" w:type="dxa"/>
            <w:tcBorders>
              <w:top w:val="single" w:sz="4" w:space="0" w:color="auto"/>
              <w:bottom w:val="single" w:sz="4" w:space="0" w:color="auto"/>
            </w:tcBorders>
          </w:tcPr>
          <w:p w:rsidR="00AD0479" w:rsidRPr="00E24409" w:rsidRDefault="00235C34" w:rsidP="00E73E3D">
            <w:pPr>
              <w:keepNext/>
              <w:keepLines/>
              <w:jc w:val="both"/>
              <w:rPr>
                <w:rFonts w:ascii="Tahoma" w:hAnsi="Tahoma" w:cs="Tahoma"/>
              </w:rPr>
            </w:pPr>
            <w:r>
              <w:rPr>
                <w:rFonts w:ascii="Tahoma" w:hAnsi="Tahoma" w:cs="Tahoma"/>
              </w:rPr>
              <w:lastRenderedPageBreak/>
              <w:t>P</w:t>
            </w:r>
            <w:r w:rsidR="00AD0479" w:rsidRPr="00E24409">
              <w:rPr>
                <w:rFonts w:ascii="Tahoma" w:hAnsi="Tahoma" w:cs="Tahoma"/>
              </w:rPr>
              <w:t>OTRDILO NAROČNIKA O OGLEDU OBJEKTA</w:t>
            </w:r>
          </w:p>
        </w:tc>
        <w:tc>
          <w:tcPr>
            <w:tcW w:w="1343" w:type="dxa"/>
            <w:tcBorders>
              <w:top w:val="single" w:sz="4" w:space="0" w:color="auto"/>
              <w:bottom w:val="single" w:sz="4" w:space="0" w:color="auto"/>
            </w:tcBorders>
          </w:tcPr>
          <w:p w:rsidR="00AD0479" w:rsidRPr="000E6C64" w:rsidRDefault="00627511" w:rsidP="00627511">
            <w:pPr>
              <w:keepNext/>
              <w:keepLines/>
              <w:jc w:val="both"/>
              <w:rPr>
                <w:rFonts w:ascii="Tahoma" w:hAnsi="Tahoma" w:cs="Tahoma"/>
                <w:b/>
                <w:i/>
              </w:rPr>
            </w:pPr>
            <w:r>
              <w:rPr>
                <w:rFonts w:ascii="Tahoma" w:hAnsi="Tahoma" w:cs="Tahoma"/>
                <w:b/>
                <w:i/>
              </w:rPr>
              <w:t>P</w:t>
            </w:r>
            <w:r w:rsidR="00AD0479" w:rsidRPr="00DD1D74">
              <w:rPr>
                <w:rFonts w:ascii="Tahoma" w:hAnsi="Tahoma" w:cs="Tahoma"/>
                <w:b/>
                <w:i/>
              </w:rPr>
              <w:t xml:space="preserve">riloga </w:t>
            </w:r>
            <w:r>
              <w:rPr>
                <w:rFonts w:ascii="Tahoma" w:hAnsi="Tahoma" w:cs="Tahoma"/>
                <w:b/>
                <w:i/>
              </w:rPr>
              <w:t>10</w:t>
            </w:r>
          </w:p>
        </w:tc>
      </w:tr>
    </w:tbl>
    <w:p w:rsidR="00AD0479" w:rsidRPr="000E6C64" w:rsidRDefault="00AD0479" w:rsidP="00AD0479">
      <w:pPr>
        <w:keepNext/>
        <w:keepLines/>
        <w:tabs>
          <w:tab w:val="left" w:pos="567"/>
          <w:tab w:val="num" w:pos="851"/>
          <w:tab w:val="left" w:pos="993"/>
        </w:tabs>
        <w:jc w:val="both"/>
        <w:rPr>
          <w:rFonts w:ascii="Tahoma" w:hAnsi="Tahoma" w:cs="Tahoma"/>
          <w:lang w:val="x-none"/>
        </w:rPr>
      </w:pPr>
    </w:p>
    <w:p w:rsidR="00AD0479" w:rsidRPr="000E6C64"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rPr>
      </w:pPr>
      <w:r w:rsidRPr="0089420A">
        <w:rPr>
          <w:rFonts w:ascii="Tahoma" w:hAnsi="Tahoma" w:cs="Tahoma"/>
        </w:rPr>
        <w:t xml:space="preserve">Kot </w:t>
      </w:r>
      <w:r>
        <w:rPr>
          <w:rFonts w:ascii="Tahoma" w:hAnsi="Tahoma" w:cs="Tahoma"/>
        </w:rPr>
        <w:t xml:space="preserve">gospodarski subjekt : </w:t>
      </w:r>
    </w:p>
    <w:p w:rsidR="00AD0479" w:rsidRDefault="00AD0479" w:rsidP="00AD0479">
      <w:pPr>
        <w:keepNext/>
        <w:keepLines/>
        <w:jc w:val="both"/>
        <w:rPr>
          <w:rFonts w:ascii="Tahoma" w:hAnsi="Tahoma" w:cs="Tahoma"/>
        </w:rPr>
      </w:pPr>
      <w:r>
        <w:rPr>
          <w:rFonts w:ascii="Tahoma" w:hAnsi="Tahoma" w:cs="Tahoma"/>
        </w:rPr>
        <w:t>____________________</w:t>
      </w:r>
      <w:r w:rsidRPr="0089420A">
        <w:rPr>
          <w:rFonts w:ascii="Tahoma" w:hAnsi="Tahoma" w:cs="Tahoma"/>
        </w:rPr>
        <w:t>____________________________________________________</w:t>
      </w:r>
      <w:r>
        <w:rPr>
          <w:rFonts w:ascii="Tahoma" w:hAnsi="Tahoma" w:cs="Tahoma"/>
        </w:rPr>
        <w:t xml:space="preserve">_____ </w:t>
      </w:r>
    </w:p>
    <w:p w:rsidR="00AD0479" w:rsidRPr="0089420A" w:rsidRDefault="00AD0479" w:rsidP="00AD0479">
      <w:pPr>
        <w:keepNext/>
        <w:keepLines/>
        <w:jc w:val="both"/>
        <w:rPr>
          <w:rFonts w:ascii="Tahoma" w:hAnsi="Tahoma" w:cs="Tahoma"/>
        </w:rPr>
      </w:pPr>
      <w:r>
        <w:rPr>
          <w:rFonts w:ascii="Tahoma" w:hAnsi="Tahoma" w:cs="Tahoma"/>
        </w:rPr>
        <w:t xml:space="preserve">za </w:t>
      </w:r>
      <w:r w:rsidRPr="0089420A">
        <w:rPr>
          <w:rFonts w:ascii="Tahoma" w:hAnsi="Tahoma" w:cs="Tahoma"/>
        </w:rPr>
        <w:t>izbiro izvajalca za javno naročilo:</w:t>
      </w:r>
    </w:p>
    <w:p w:rsidR="00AD0479" w:rsidRDefault="00AD0479" w:rsidP="00AD0479">
      <w:pPr>
        <w:keepNext/>
        <w:keepLines/>
        <w:jc w:val="both"/>
        <w:rPr>
          <w:rFonts w:ascii="Tahoma" w:hAnsi="Tahoma" w:cs="Tahoma"/>
        </w:rPr>
      </w:pPr>
    </w:p>
    <w:p w:rsidR="00AD0479" w:rsidRPr="0089420A" w:rsidRDefault="00AD0479" w:rsidP="00AD0479">
      <w:pPr>
        <w:keepNext/>
        <w:keepLines/>
        <w:jc w:val="both"/>
        <w:rPr>
          <w:rFonts w:ascii="Tahoma" w:hAnsi="Tahoma" w:cs="Tahoma"/>
        </w:rPr>
      </w:pPr>
    </w:p>
    <w:p w:rsidR="00AD0479" w:rsidRDefault="00AD0479" w:rsidP="00AD0479">
      <w:pPr>
        <w:keepNext/>
        <w:keepLines/>
        <w:jc w:val="center"/>
        <w:rPr>
          <w:rFonts w:ascii="Tahoma" w:hAnsi="Tahoma" w:cs="Tahoma"/>
        </w:rPr>
      </w:pPr>
      <w:r w:rsidRPr="00AD0479">
        <w:rPr>
          <w:rFonts w:ascii="Tahoma" w:hAnsi="Tahoma" w:cs="Tahoma"/>
          <w:b/>
          <w:noProof/>
        </w:rPr>
        <w:t>VKS-</w:t>
      </w:r>
      <w:r w:rsidR="009C12B7">
        <w:rPr>
          <w:rFonts w:ascii="Tahoma" w:hAnsi="Tahoma" w:cs="Tahoma"/>
          <w:b/>
          <w:noProof/>
        </w:rPr>
        <w:t>11</w:t>
      </w:r>
      <w:r w:rsidRPr="00AD0479">
        <w:rPr>
          <w:rFonts w:ascii="Tahoma" w:hAnsi="Tahoma" w:cs="Tahoma"/>
          <w:b/>
          <w:noProof/>
        </w:rPr>
        <w:t>/2</w:t>
      </w:r>
      <w:r w:rsidR="009C12B7">
        <w:rPr>
          <w:rFonts w:ascii="Tahoma" w:hAnsi="Tahoma" w:cs="Tahoma"/>
          <w:b/>
          <w:noProof/>
        </w:rPr>
        <w:t>2</w:t>
      </w:r>
      <w:r w:rsidRPr="00AD0479">
        <w:rPr>
          <w:rFonts w:ascii="Tahoma" w:hAnsi="Tahoma" w:cs="Tahoma"/>
          <w:b/>
          <w:noProof/>
        </w:rPr>
        <w:t xml:space="preserve"> Zamenjava diesel agregata na CČN Ljubljana</w:t>
      </w:r>
    </w:p>
    <w:p w:rsidR="00AD0479"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rPr>
      </w:pPr>
    </w:p>
    <w:p w:rsidR="00AD0479" w:rsidRDefault="00AD0479" w:rsidP="00AD0479">
      <w:pPr>
        <w:keepNext/>
        <w:keepLines/>
        <w:rPr>
          <w:rFonts w:ascii="Tahoma" w:hAnsi="Tahoma" w:cs="Tahoma"/>
        </w:rPr>
      </w:pPr>
      <w:r>
        <w:rPr>
          <w:rFonts w:ascii="Tahoma" w:hAnsi="Tahoma" w:cs="Tahoma"/>
        </w:rPr>
        <w:t>prilagamo potrdilo naročnik o ogledu objekta.</w:t>
      </w:r>
    </w:p>
    <w:p w:rsidR="00AD0479"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rPr>
      </w:pPr>
    </w:p>
    <w:p w:rsidR="00AD0479" w:rsidRPr="00FA16A8" w:rsidRDefault="00AD0479" w:rsidP="00AD0479">
      <w:pPr>
        <w:keepNext/>
        <w:keepLines/>
        <w:spacing w:line="360" w:lineRule="auto"/>
        <w:jc w:val="both"/>
        <w:rPr>
          <w:rFonts w:ascii="Tahoma" w:hAnsi="Tahoma" w:cs="Tahoma"/>
        </w:rPr>
      </w:pPr>
      <w:r>
        <w:rPr>
          <w:rFonts w:ascii="Tahoma" w:hAnsi="Tahoma" w:cs="Tahoma"/>
        </w:rPr>
        <w:t xml:space="preserve">Na osnovi zahteve iz razpisne dokumentacije št. </w:t>
      </w:r>
      <w:r w:rsidRPr="00AD0479">
        <w:rPr>
          <w:rFonts w:ascii="Tahoma" w:hAnsi="Tahoma" w:cs="Tahoma"/>
          <w:b/>
        </w:rPr>
        <w:t>VKS-</w:t>
      </w:r>
      <w:r w:rsidR="009C12B7">
        <w:rPr>
          <w:rFonts w:ascii="Tahoma" w:hAnsi="Tahoma" w:cs="Tahoma"/>
          <w:b/>
        </w:rPr>
        <w:t>11</w:t>
      </w:r>
      <w:r w:rsidRPr="00AD0479">
        <w:rPr>
          <w:rFonts w:ascii="Tahoma" w:hAnsi="Tahoma" w:cs="Tahoma"/>
          <w:b/>
        </w:rPr>
        <w:t>/2</w:t>
      </w:r>
      <w:r w:rsidR="009C12B7">
        <w:rPr>
          <w:rFonts w:ascii="Tahoma" w:hAnsi="Tahoma" w:cs="Tahoma"/>
          <w:b/>
        </w:rPr>
        <w:t>2</w:t>
      </w:r>
      <w:r w:rsidRPr="00AD0479">
        <w:rPr>
          <w:rFonts w:ascii="Tahoma" w:hAnsi="Tahoma" w:cs="Tahoma"/>
          <w:b/>
        </w:rPr>
        <w:t xml:space="preserve"> Zamenjava diesel agregata na CČN Ljubljana</w:t>
      </w:r>
      <w:r w:rsidRPr="00AD0479">
        <w:rPr>
          <w:rFonts w:ascii="Tahoma" w:hAnsi="Tahoma" w:cs="Tahoma"/>
        </w:rPr>
        <w:t xml:space="preserve"> </w:t>
      </w:r>
      <w:r>
        <w:rPr>
          <w:rFonts w:ascii="Tahoma" w:hAnsi="Tahoma" w:cs="Tahoma"/>
        </w:rPr>
        <w:t xml:space="preserve">potrjujemo, da se je predstavnik(ca) gospodarskega subjekta ____________________________________________ </w:t>
      </w:r>
      <w:r w:rsidRPr="00FA16A8">
        <w:rPr>
          <w:rFonts w:ascii="Tahoma" w:hAnsi="Tahoma" w:cs="Tahoma"/>
          <w:sz w:val="18"/>
        </w:rPr>
        <w:t>(ime, priimek)</w:t>
      </w:r>
      <w:r>
        <w:rPr>
          <w:rFonts w:ascii="Tahoma" w:hAnsi="Tahoma" w:cs="Tahoma"/>
        </w:rPr>
        <w:t xml:space="preserve">, </w:t>
      </w:r>
      <w:r w:rsidRPr="00CF2487">
        <w:rPr>
          <w:rFonts w:ascii="Tahoma" w:hAnsi="Tahoma" w:cs="Tahoma"/>
        </w:rPr>
        <w:t>ki je na sestanku predložil</w:t>
      </w:r>
      <w:r>
        <w:rPr>
          <w:rFonts w:ascii="Tahoma" w:hAnsi="Tahoma" w:cs="Tahoma"/>
        </w:rPr>
        <w:t>(a)</w:t>
      </w:r>
      <w:r w:rsidRPr="00CF2487">
        <w:rPr>
          <w:rFonts w:ascii="Tahoma" w:hAnsi="Tahoma" w:cs="Tahoma"/>
        </w:rPr>
        <w:t xml:space="preserve"> ustrezno pooblastilo</w:t>
      </w:r>
      <w:r>
        <w:rPr>
          <w:rFonts w:ascii="Tahoma" w:hAnsi="Tahoma" w:cs="Tahoma"/>
        </w:rPr>
        <w:t xml:space="preserve"> dne …………………………… ob ……… uri udeležil(a) sestanka in terenskega ogleda na lokaciji naročnika CČN Ljubljana, Cesta v Prod 100 1000, Ljubljana</w:t>
      </w:r>
      <w:r w:rsidRPr="00100FA2">
        <w:rPr>
          <w:rFonts w:ascii="Tahoma" w:hAnsi="Tahoma" w:cs="Tahoma"/>
          <w:iCs/>
          <w:color w:val="000000"/>
        </w:rPr>
        <w:t>.</w:t>
      </w:r>
    </w:p>
    <w:p w:rsidR="00AD0479"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rPr>
      </w:pPr>
    </w:p>
    <w:p w:rsidR="00AD0479" w:rsidRDefault="00AD0479" w:rsidP="00AD0479">
      <w:pPr>
        <w:keepNext/>
        <w:keepLines/>
        <w:jc w:val="both"/>
        <w:rPr>
          <w:rFonts w:ascii="Tahoma" w:hAnsi="Tahoma" w:cs="Tahoma"/>
          <w:snapToGrid w:val="0"/>
          <w:color w:val="000000"/>
        </w:rPr>
      </w:pPr>
    </w:p>
    <w:p w:rsidR="00AD0479" w:rsidRPr="004708A0" w:rsidRDefault="00AD0479" w:rsidP="00AD0479">
      <w:pPr>
        <w:keepNext/>
        <w:keepLines/>
        <w:jc w:val="both"/>
        <w:rPr>
          <w:rFonts w:ascii="Tahoma" w:hAnsi="Tahoma" w:cs="Tahoma"/>
          <w:b/>
          <w:i/>
          <w:color w:val="000000"/>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AD0479" w:rsidRPr="004708A0" w:rsidTr="00E73E3D">
        <w:trPr>
          <w:trHeight w:val="235"/>
        </w:trPr>
        <w:tc>
          <w:tcPr>
            <w:tcW w:w="3401" w:type="dxa"/>
            <w:tcBorders>
              <w:top w:val="nil"/>
              <w:left w:val="nil"/>
              <w:bottom w:val="single" w:sz="4" w:space="0" w:color="auto"/>
              <w:right w:val="nil"/>
            </w:tcBorders>
            <w:hideMark/>
          </w:tcPr>
          <w:p w:rsidR="00AD0479" w:rsidRPr="004708A0" w:rsidRDefault="00AD0479" w:rsidP="00E73E3D">
            <w:pPr>
              <w:keepNext/>
              <w:keepLines/>
              <w:jc w:val="both"/>
              <w:rPr>
                <w:rFonts w:ascii="Tahoma" w:hAnsi="Tahoma" w:cs="Tahoma"/>
                <w:snapToGrid w:val="0"/>
                <w:color w:val="000000"/>
              </w:rPr>
            </w:pPr>
          </w:p>
        </w:tc>
        <w:tc>
          <w:tcPr>
            <w:tcW w:w="2978" w:type="dxa"/>
          </w:tcPr>
          <w:p w:rsidR="00AD0479" w:rsidRPr="004708A0" w:rsidRDefault="00AD0479" w:rsidP="00E73E3D">
            <w:pPr>
              <w:keepNext/>
              <w:keepLines/>
              <w:jc w:val="center"/>
              <w:rPr>
                <w:rFonts w:ascii="Tahoma" w:hAnsi="Tahoma" w:cs="Tahoma"/>
                <w:snapToGrid w:val="0"/>
                <w:color w:val="000000"/>
              </w:rPr>
            </w:pPr>
          </w:p>
        </w:tc>
        <w:tc>
          <w:tcPr>
            <w:tcW w:w="3116" w:type="dxa"/>
            <w:tcBorders>
              <w:top w:val="nil"/>
              <w:left w:val="nil"/>
              <w:bottom w:val="single" w:sz="4" w:space="0" w:color="auto"/>
              <w:right w:val="nil"/>
            </w:tcBorders>
          </w:tcPr>
          <w:p w:rsidR="00AD0479" w:rsidRPr="004708A0" w:rsidRDefault="00AD0479" w:rsidP="00E73E3D">
            <w:pPr>
              <w:keepNext/>
              <w:keepLines/>
              <w:tabs>
                <w:tab w:val="left" w:pos="567"/>
                <w:tab w:val="num" w:pos="851"/>
                <w:tab w:val="left" w:pos="993"/>
              </w:tabs>
              <w:jc w:val="both"/>
              <w:rPr>
                <w:rFonts w:ascii="Tahoma" w:hAnsi="Tahoma" w:cs="Tahoma"/>
                <w:snapToGrid w:val="0"/>
                <w:color w:val="000000"/>
              </w:rPr>
            </w:pPr>
          </w:p>
        </w:tc>
      </w:tr>
      <w:tr w:rsidR="00AD0479" w:rsidRPr="004708A0" w:rsidTr="00E73E3D">
        <w:trPr>
          <w:trHeight w:val="235"/>
        </w:trPr>
        <w:tc>
          <w:tcPr>
            <w:tcW w:w="3401" w:type="dxa"/>
            <w:tcBorders>
              <w:top w:val="single" w:sz="4" w:space="0" w:color="auto"/>
              <w:left w:val="nil"/>
              <w:right w:val="nil"/>
            </w:tcBorders>
            <w:hideMark/>
          </w:tcPr>
          <w:p w:rsidR="00AD0479" w:rsidRPr="004708A0" w:rsidRDefault="00AD0479" w:rsidP="00E73E3D">
            <w:pPr>
              <w:keepNext/>
              <w:keepLines/>
              <w:jc w:val="center"/>
              <w:rPr>
                <w:rFonts w:ascii="Tahoma" w:hAnsi="Tahoma" w:cs="Tahoma"/>
                <w:snapToGrid w:val="0"/>
                <w:color w:val="000000"/>
              </w:rPr>
            </w:pPr>
            <w:r w:rsidRPr="004708A0">
              <w:rPr>
                <w:rFonts w:ascii="Tahoma" w:hAnsi="Tahoma" w:cs="Tahoma"/>
                <w:snapToGrid w:val="0"/>
                <w:color w:val="000000"/>
              </w:rPr>
              <w:t xml:space="preserve">(podpis predstavnika </w:t>
            </w:r>
            <w:r>
              <w:rPr>
                <w:rFonts w:ascii="Tahoma" w:hAnsi="Tahoma" w:cs="Tahoma"/>
                <w:snapToGrid w:val="0"/>
                <w:color w:val="000000"/>
              </w:rPr>
              <w:t>gospodarskega subjekta)</w:t>
            </w:r>
          </w:p>
        </w:tc>
        <w:tc>
          <w:tcPr>
            <w:tcW w:w="2978" w:type="dxa"/>
            <w:hideMark/>
          </w:tcPr>
          <w:p w:rsidR="00AD0479" w:rsidRPr="004708A0" w:rsidRDefault="00AD0479" w:rsidP="00E73E3D">
            <w:pPr>
              <w:keepNext/>
              <w:keepLines/>
              <w:jc w:val="center"/>
              <w:rPr>
                <w:rFonts w:ascii="Tahoma" w:hAnsi="Tahoma" w:cs="Tahoma"/>
                <w:snapToGrid w:val="0"/>
                <w:color w:val="000000"/>
              </w:rPr>
            </w:pPr>
          </w:p>
        </w:tc>
        <w:tc>
          <w:tcPr>
            <w:tcW w:w="3116" w:type="dxa"/>
            <w:tcBorders>
              <w:top w:val="single" w:sz="4" w:space="0" w:color="auto"/>
              <w:left w:val="nil"/>
              <w:right w:val="nil"/>
            </w:tcBorders>
            <w:hideMark/>
          </w:tcPr>
          <w:p w:rsidR="00AD0479" w:rsidRPr="004708A0" w:rsidRDefault="00AD0479" w:rsidP="00E73E3D">
            <w:pPr>
              <w:keepNext/>
              <w:keepLines/>
              <w:jc w:val="center"/>
              <w:rPr>
                <w:rFonts w:ascii="Tahoma" w:hAnsi="Tahoma" w:cs="Tahoma"/>
                <w:snapToGrid w:val="0"/>
                <w:color w:val="000000"/>
              </w:rPr>
            </w:pPr>
            <w:r w:rsidRPr="004708A0">
              <w:rPr>
                <w:rFonts w:ascii="Tahoma" w:hAnsi="Tahoma" w:cs="Tahoma"/>
                <w:snapToGrid w:val="0"/>
                <w:color w:val="000000"/>
              </w:rPr>
              <w:t>(podpis predstavnika naročnika</w:t>
            </w:r>
            <w:r>
              <w:rPr>
                <w:rFonts w:ascii="Tahoma" w:hAnsi="Tahoma" w:cs="Tahoma"/>
                <w:snapToGrid w:val="0"/>
                <w:color w:val="000000"/>
              </w:rPr>
              <w:t>)</w:t>
            </w:r>
          </w:p>
        </w:tc>
      </w:tr>
      <w:tr w:rsidR="00AD0479" w:rsidRPr="004708A0" w:rsidTr="00E73E3D">
        <w:trPr>
          <w:trHeight w:val="235"/>
        </w:trPr>
        <w:tc>
          <w:tcPr>
            <w:tcW w:w="3401" w:type="dxa"/>
            <w:tcBorders>
              <w:left w:val="nil"/>
              <w:right w:val="nil"/>
            </w:tcBorders>
          </w:tcPr>
          <w:p w:rsidR="00AD0479" w:rsidRDefault="00AD0479" w:rsidP="00E73E3D">
            <w:pPr>
              <w:keepNext/>
              <w:keepLines/>
              <w:jc w:val="center"/>
              <w:rPr>
                <w:rFonts w:ascii="Tahoma" w:hAnsi="Tahoma" w:cs="Tahoma"/>
                <w:snapToGrid w:val="0"/>
                <w:color w:val="000000"/>
              </w:rPr>
            </w:pPr>
          </w:p>
          <w:p w:rsidR="00AD0479" w:rsidRDefault="00AD0479" w:rsidP="00E73E3D">
            <w:pPr>
              <w:keepNext/>
              <w:keepLines/>
              <w:jc w:val="center"/>
              <w:rPr>
                <w:rFonts w:ascii="Tahoma" w:hAnsi="Tahoma" w:cs="Tahoma"/>
                <w:snapToGrid w:val="0"/>
                <w:color w:val="000000"/>
              </w:rPr>
            </w:pPr>
          </w:p>
          <w:p w:rsidR="00AD0479" w:rsidRPr="004708A0" w:rsidRDefault="00AD0479" w:rsidP="00E73E3D">
            <w:pPr>
              <w:keepNext/>
              <w:keepLines/>
              <w:jc w:val="center"/>
              <w:rPr>
                <w:rFonts w:ascii="Tahoma" w:hAnsi="Tahoma" w:cs="Tahoma"/>
                <w:snapToGrid w:val="0"/>
                <w:color w:val="000000"/>
              </w:rPr>
            </w:pPr>
          </w:p>
        </w:tc>
        <w:tc>
          <w:tcPr>
            <w:tcW w:w="2978" w:type="dxa"/>
          </w:tcPr>
          <w:p w:rsidR="00AD0479" w:rsidRPr="004708A0" w:rsidRDefault="00AD0479" w:rsidP="00E73E3D">
            <w:pPr>
              <w:keepNext/>
              <w:keepLines/>
              <w:jc w:val="center"/>
              <w:rPr>
                <w:rFonts w:ascii="Tahoma" w:hAnsi="Tahoma" w:cs="Tahoma"/>
                <w:snapToGrid w:val="0"/>
                <w:color w:val="000000"/>
              </w:rPr>
            </w:pPr>
            <w:r w:rsidRPr="004708A0">
              <w:rPr>
                <w:rFonts w:ascii="Tahoma" w:hAnsi="Tahoma" w:cs="Tahoma"/>
                <w:snapToGrid w:val="0"/>
                <w:color w:val="000000"/>
              </w:rPr>
              <w:t>Žig</w:t>
            </w:r>
            <w:r>
              <w:rPr>
                <w:rFonts w:ascii="Tahoma" w:hAnsi="Tahoma" w:cs="Tahoma"/>
                <w:snapToGrid w:val="0"/>
                <w:color w:val="000000"/>
              </w:rPr>
              <w:t xml:space="preserve"> naročnika</w:t>
            </w:r>
          </w:p>
        </w:tc>
        <w:tc>
          <w:tcPr>
            <w:tcW w:w="3116" w:type="dxa"/>
            <w:tcBorders>
              <w:left w:val="nil"/>
              <w:right w:val="nil"/>
            </w:tcBorders>
          </w:tcPr>
          <w:p w:rsidR="00AD0479" w:rsidRPr="004708A0" w:rsidRDefault="00AD0479" w:rsidP="00E73E3D">
            <w:pPr>
              <w:keepNext/>
              <w:keepLines/>
              <w:jc w:val="center"/>
              <w:rPr>
                <w:rFonts w:ascii="Tahoma" w:hAnsi="Tahoma" w:cs="Tahoma"/>
                <w:snapToGrid w:val="0"/>
                <w:color w:val="000000"/>
              </w:rPr>
            </w:pPr>
          </w:p>
        </w:tc>
      </w:tr>
    </w:tbl>
    <w:p w:rsidR="00AD0479" w:rsidRDefault="00AD0479"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p w:rsidR="00D53D91" w:rsidRDefault="00D53D91" w:rsidP="002F4A49">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52"/>
        <w:gridCol w:w="1241"/>
      </w:tblGrid>
      <w:tr w:rsidR="00D53D91" w:rsidRPr="00112425" w:rsidTr="00E73E3D">
        <w:tc>
          <w:tcPr>
            <w:tcW w:w="8252" w:type="dxa"/>
            <w:tcBorders>
              <w:top w:val="single" w:sz="4" w:space="0" w:color="auto"/>
              <w:left w:val="single" w:sz="4" w:space="0" w:color="auto"/>
              <w:bottom w:val="single" w:sz="4" w:space="0" w:color="auto"/>
              <w:right w:val="single" w:sz="4" w:space="0" w:color="808080"/>
            </w:tcBorders>
            <w:hideMark/>
          </w:tcPr>
          <w:p w:rsidR="00D53D91" w:rsidRPr="00112425" w:rsidRDefault="00D53D91" w:rsidP="00E73E3D">
            <w:pPr>
              <w:keepNext/>
              <w:keepLines/>
              <w:rPr>
                <w:rFonts w:ascii="Tahoma" w:hAnsi="Tahoma" w:cs="Tahoma"/>
              </w:rPr>
            </w:pPr>
            <w:r>
              <w:rPr>
                <w:rFonts w:ascii="Tahoma" w:hAnsi="Tahoma" w:cs="Tahoma"/>
              </w:rPr>
              <w:lastRenderedPageBreak/>
              <w:t xml:space="preserve">TABELA TEHNIČNIH KARAKTERISTIK </w:t>
            </w:r>
            <w:r w:rsidRPr="00112425">
              <w:rPr>
                <w:rFonts w:ascii="Tahoma" w:hAnsi="Tahoma" w:cs="Tahoma"/>
              </w:rPr>
              <w:t xml:space="preserve"> </w:t>
            </w:r>
          </w:p>
        </w:tc>
        <w:tc>
          <w:tcPr>
            <w:tcW w:w="1241" w:type="dxa"/>
            <w:tcBorders>
              <w:top w:val="single" w:sz="4" w:space="0" w:color="auto"/>
              <w:left w:val="single" w:sz="4" w:space="0" w:color="808080"/>
              <w:bottom w:val="single" w:sz="4" w:space="0" w:color="auto"/>
              <w:right w:val="single" w:sz="4" w:space="0" w:color="auto"/>
            </w:tcBorders>
            <w:hideMark/>
          </w:tcPr>
          <w:p w:rsidR="00D53D91" w:rsidRPr="00112425" w:rsidRDefault="00D53D91" w:rsidP="00627511">
            <w:pPr>
              <w:keepNext/>
              <w:keepLines/>
              <w:rPr>
                <w:rFonts w:ascii="Tahoma" w:hAnsi="Tahoma" w:cs="Tahoma"/>
                <w:b/>
                <w:i/>
              </w:rPr>
            </w:pPr>
            <w:r w:rsidRPr="00112425">
              <w:rPr>
                <w:rFonts w:ascii="Tahoma" w:hAnsi="Tahoma" w:cs="Tahoma"/>
                <w:b/>
                <w:i/>
              </w:rPr>
              <w:t>Priloga 1</w:t>
            </w:r>
            <w:r w:rsidR="00627511">
              <w:rPr>
                <w:rFonts w:ascii="Tahoma" w:hAnsi="Tahoma" w:cs="Tahoma"/>
                <w:b/>
                <w:i/>
              </w:rPr>
              <w:t>1</w:t>
            </w:r>
          </w:p>
        </w:tc>
      </w:tr>
    </w:tbl>
    <w:p w:rsidR="00D53D91" w:rsidRPr="00112425" w:rsidRDefault="00D53D91" w:rsidP="00D53D91">
      <w:pPr>
        <w:keepNext/>
        <w:keepLines/>
        <w:rPr>
          <w:rFonts w:ascii="Tahoma" w:hAnsi="Tahoma" w:cs="Tahoma"/>
          <w:sz w:val="16"/>
        </w:rPr>
      </w:pPr>
    </w:p>
    <w:p w:rsidR="00D53D91" w:rsidRPr="00185EF1" w:rsidRDefault="00D53D91" w:rsidP="00D53D91">
      <w:pPr>
        <w:keepNext/>
        <w:keepLines/>
        <w:overflowPunct w:val="0"/>
        <w:autoSpaceDE w:val="0"/>
        <w:autoSpaceDN w:val="0"/>
        <w:adjustRightInd w:val="0"/>
        <w:jc w:val="both"/>
        <w:rPr>
          <w:rFonts w:ascii="Tahoma" w:hAnsi="Tahoma" w:cs="Tahoma"/>
        </w:rPr>
      </w:pPr>
      <w:r w:rsidRPr="00185EF1">
        <w:rPr>
          <w:rFonts w:ascii="Tahoma" w:hAnsi="Tahoma" w:cs="Tahoma"/>
        </w:rPr>
        <w:t xml:space="preserve">Ponudnik izpolni manjkajoče podatke v spodaj navedenih tabelah tehničnih podatkov. Podatki tabel veljajo za zajamčene pogodbene podatke. </w:t>
      </w:r>
    </w:p>
    <w:p w:rsidR="00D53D91" w:rsidRDefault="00D53D91" w:rsidP="002F4A49">
      <w:pPr>
        <w:keepNext/>
        <w:keepLines/>
      </w:pPr>
    </w:p>
    <w:p w:rsidR="00590BB0" w:rsidRPr="00590BB0" w:rsidRDefault="00590BB0" w:rsidP="002F4A49">
      <w:pPr>
        <w:keepNext/>
        <w:keepLines/>
        <w:rPr>
          <w:rFonts w:ascii="Tahoma" w:hAnsi="Tahoma" w:cs="Tahoma"/>
          <w:b/>
        </w:rPr>
      </w:pPr>
      <w:r w:rsidRPr="00590BB0">
        <w:rPr>
          <w:rFonts w:ascii="Tahoma" w:hAnsi="Tahoma" w:cs="Tahoma"/>
          <w:b/>
        </w:rPr>
        <w:t>DIESEL AGREGAT</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39"/>
        <w:gridCol w:w="5603"/>
        <w:gridCol w:w="3109"/>
      </w:tblGrid>
      <w:tr w:rsidR="005C0011" w:rsidRPr="00142611" w:rsidTr="004E3FB4">
        <w:tc>
          <w:tcPr>
            <w:tcW w:w="639" w:type="dxa"/>
            <w:tcBorders>
              <w:top w:val="single" w:sz="4" w:space="0" w:color="auto"/>
              <w:left w:val="single" w:sz="4" w:space="0" w:color="auto"/>
              <w:bottom w:val="single" w:sz="4" w:space="0" w:color="auto"/>
              <w:right w:val="single" w:sz="4" w:space="0" w:color="auto"/>
            </w:tcBorders>
            <w:vAlign w:val="center"/>
            <w:hideMark/>
          </w:tcPr>
          <w:p w:rsidR="005C0011" w:rsidRPr="00235C34" w:rsidRDefault="005C0011" w:rsidP="005C0011">
            <w:pPr>
              <w:keepNext/>
              <w:keepLines/>
              <w:rPr>
                <w:rFonts w:ascii="Tahoma" w:hAnsi="Tahoma" w:cs="Tahoma"/>
                <w:b/>
                <w:sz w:val="24"/>
                <w:szCs w:val="24"/>
              </w:rPr>
            </w:pPr>
            <w:r w:rsidRPr="00235C34">
              <w:rPr>
                <w:rFonts w:ascii="Tahoma" w:hAnsi="Tahoma" w:cs="Tahoma"/>
                <w:b/>
                <w:color w:val="000000"/>
              </w:rPr>
              <w:t xml:space="preserve">Poz.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235C34" w:rsidRDefault="005C0011" w:rsidP="005C0011">
            <w:pPr>
              <w:keepNext/>
              <w:keepLines/>
              <w:rPr>
                <w:rFonts w:ascii="Tahoma" w:hAnsi="Tahoma" w:cs="Tahoma"/>
                <w:b/>
                <w:sz w:val="24"/>
                <w:szCs w:val="24"/>
              </w:rPr>
            </w:pPr>
            <w:r w:rsidRPr="00235C34">
              <w:rPr>
                <w:rFonts w:ascii="Tahoma" w:hAnsi="Tahoma" w:cs="Tahoma"/>
                <w:b/>
                <w:color w:val="000000"/>
              </w:rPr>
              <w:t xml:space="preserve">Opis </w:t>
            </w:r>
          </w:p>
        </w:tc>
        <w:tc>
          <w:tcPr>
            <w:tcW w:w="3109" w:type="dxa"/>
            <w:tcBorders>
              <w:top w:val="single" w:sz="4" w:space="0" w:color="auto"/>
              <w:left w:val="single" w:sz="4" w:space="0" w:color="auto"/>
              <w:bottom w:val="single" w:sz="4" w:space="0" w:color="auto"/>
              <w:right w:val="single" w:sz="4" w:space="0" w:color="auto"/>
            </w:tcBorders>
            <w:hideMark/>
          </w:tcPr>
          <w:p w:rsidR="005C0011" w:rsidRPr="005C0011" w:rsidRDefault="00A14DA6" w:rsidP="00A14DA6">
            <w:pPr>
              <w:keepNext/>
              <w:keepLines/>
              <w:tabs>
                <w:tab w:val="left" w:pos="284"/>
              </w:tabs>
              <w:jc w:val="both"/>
              <w:rPr>
                <w:rFonts w:ascii="Tahoma" w:hAnsi="Tahoma" w:cs="Tahoma"/>
                <w:b/>
              </w:rPr>
            </w:pPr>
            <w:r>
              <w:rPr>
                <w:rFonts w:ascii="Tahoma" w:hAnsi="Tahoma" w:cs="Tahoma"/>
                <w:b/>
              </w:rPr>
              <w:t xml:space="preserve">Izpolni ponudnik </w:t>
            </w:r>
            <w:r w:rsidR="005C0011" w:rsidRPr="00A47340">
              <w:rPr>
                <w:rFonts w:ascii="Tahoma" w:hAnsi="Tahoma" w:cs="Tahoma"/>
                <w:b/>
              </w:rPr>
              <w:t>(</w:t>
            </w:r>
            <w:r w:rsidR="00E744ED">
              <w:rPr>
                <w:rFonts w:ascii="Tahoma" w:hAnsi="Tahoma" w:cs="Tahoma"/>
                <w:b/>
              </w:rPr>
              <w:t>Označi DA/NE oz. vpiši vrednost v prazno polje</w:t>
            </w:r>
            <w:r w:rsidR="005C0011" w:rsidRPr="00A47340">
              <w:rPr>
                <w:rFonts w:ascii="Tahoma" w:hAnsi="Tahoma" w:cs="Tahoma"/>
                <w:b/>
              </w:rPr>
              <w:t>)*</w:t>
            </w:r>
          </w:p>
        </w:tc>
      </w:tr>
      <w:tr w:rsidR="005C0011" w:rsidRPr="00142611" w:rsidTr="004E3FB4">
        <w:tc>
          <w:tcPr>
            <w:tcW w:w="639" w:type="dxa"/>
            <w:tcBorders>
              <w:top w:val="single" w:sz="4" w:space="0" w:color="auto"/>
              <w:left w:val="single" w:sz="4" w:space="0" w:color="auto"/>
              <w:bottom w:val="single" w:sz="4" w:space="0" w:color="auto"/>
              <w:right w:val="single" w:sz="4" w:space="0" w:color="auto"/>
            </w:tcBorders>
            <w:hideMark/>
          </w:tcPr>
          <w:p w:rsidR="005C0011" w:rsidRPr="00142611" w:rsidRDefault="005C0011" w:rsidP="005C0011">
            <w:pPr>
              <w:keepNext/>
              <w:keepLines/>
              <w:rPr>
                <w:rFonts w:ascii="Tahoma" w:hAnsi="Tahoma" w:cs="Tahoma"/>
                <w:sz w:val="24"/>
                <w:szCs w:val="24"/>
              </w:rPr>
            </w:pPr>
            <w:r w:rsidRPr="00142611">
              <w:rPr>
                <w:rFonts w:ascii="Tahoma" w:hAnsi="Tahoma" w:cs="Tahoma"/>
                <w:color w:val="000000"/>
              </w:rPr>
              <w:t xml:space="preserve">1.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142611" w:rsidRDefault="005C0011" w:rsidP="005C0011">
            <w:pPr>
              <w:keepNext/>
              <w:keepLines/>
              <w:rPr>
                <w:rFonts w:ascii="Tahoma" w:hAnsi="Tahoma" w:cs="Tahoma"/>
                <w:sz w:val="24"/>
                <w:szCs w:val="24"/>
              </w:rPr>
            </w:pPr>
            <w:r w:rsidRPr="00142611">
              <w:rPr>
                <w:rFonts w:ascii="Tahoma" w:hAnsi="Tahoma" w:cs="Tahoma"/>
                <w:color w:val="000000"/>
              </w:rPr>
              <w:t>Proizvajalec</w:t>
            </w:r>
          </w:p>
        </w:tc>
        <w:tc>
          <w:tcPr>
            <w:tcW w:w="3109" w:type="dxa"/>
            <w:vAlign w:val="center"/>
            <w:hideMark/>
          </w:tcPr>
          <w:p w:rsidR="005C0011" w:rsidRPr="00142611" w:rsidRDefault="005C0011" w:rsidP="005C0011">
            <w:pPr>
              <w:keepNext/>
              <w:keepLines/>
              <w:rPr>
                <w:rFonts w:ascii="Tahoma" w:hAnsi="Tahoma" w:cs="Tahoma"/>
              </w:rPr>
            </w:pPr>
          </w:p>
        </w:tc>
      </w:tr>
      <w:tr w:rsidR="005C0011" w:rsidRPr="00142611"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5C0011" w:rsidP="005C0011">
            <w:pPr>
              <w:keepNext/>
              <w:keepLines/>
              <w:rPr>
                <w:rFonts w:ascii="Tahoma" w:hAnsi="Tahoma" w:cs="Tahoma"/>
                <w:color w:val="000000"/>
              </w:rPr>
            </w:pPr>
            <w:r w:rsidRPr="00142611">
              <w:rPr>
                <w:rFonts w:ascii="Tahoma" w:hAnsi="Tahoma" w:cs="Tahoma"/>
                <w:color w:val="000000"/>
              </w:rPr>
              <w:t xml:space="preserve">2.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142611" w:rsidRDefault="005C0011" w:rsidP="005C0011">
            <w:pPr>
              <w:keepNext/>
              <w:keepLines/>
              <w:rPr>
                <w:rFonts w:ascii="Tahoma" w:hAnsi="Tahoma" w:cs="Tahoma"/>
                <w:sz w:val="24"/>
                <w:szCs w:val="24"/>
              </w:rPr>
            </w:pPr>
            <w:r>
              <w:rPr>
                <w:rFonts w:ascii="Tahoma" w:hAnsi="Tahoma" w:cs="Tahoma"/>
                <w:color w:val="000000"/>
              </w:rPr>
              <w:t>O</w:t>
            </w:r>
            <w:r w:rsidRPr="00142611">
              <w:rPr>
                <w:rFonts w:ascii="Tahoma" w:hAnsi="Tahoma" w:cs="Tahoma"/>
                <w:color w:val="000000"/>
              </w:rPr>
              <w:t>znaka model</w:t>
            </w:r>
            <w:r>
              <w:rPr>
                <w:rFonts w:ascii="Tahoma" w:hAnsi="Tahoma" w:cs="Tahoma"/>
                <w:color w:val="000000"/>
              </w:rPr>
              <w:t>a</w:t>
            </w:r>
          </w:p>
        </w:tc>
        <w:tc>
          <w:tcPr>
            <w:tcW w:w="3109" w:type="dxa"/>
            <w:vAlign w:val="center"/>
            <w:hideMark/>
          </w:tcPr>
          <w:p w:rsidR="005C0011" w:rsidRPr="00142611" w:rsidRDefault="005C0011" w:rsidP="005C0011">
            <w:pPr>
              <w:keepNext/>
              <w:keepLines/>
              <w:rPr>
                <w:rFonts w:ascii="Tahoma" w:hAnsi="Tahoma" w:cs="Tahoma"/>
              </w:rPr>
            </w:pP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5C0011" w:rsidP="005C0011">
            <w:pPr>
              <w:keepNext/>
              <w:keepLines/>
              <w:rPr>
                <w:rFonts w:ascii="Tahoma" w:hAnsi="Tahoma" w:cs="Tahoma"/>
                <w:color w:val="000000"/>
              </w:rPr>
            </w:pPr>
            <w:r w:rsidRPr="008E4076">
              <w:rPr>
                <w:rFonts w:ascii="Tahoma" w:hAnsi="Tahoma" w:cs="Tahoma"/>
                <w:color w:val="000000"/>
              </w:rPr>
              <w:t xml:space="preserve">3.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8E4076" w:rsidRDefault="005C0011" w:rsidP="005C0011">
            <w:pPr>
              <w:keepNext/>
              <w:keepLines/>
              <w:rPr>
                <w:rFonts w:ascii="Tahoma" w:hAnsi="Tahoma" w:cs="Tahoma"/>
                <w:sz w:val="24"/>
                <w:szCs w:val="24"/>
              </w:rPr>
            </w:pPr>
            <w:r w:rsidRPr="008E4076">
              <w:rPr>
                <w:rFonts w:ascii="Tahoma" w:hAnsi="Tahoma" w:cs="Tahoma"/>
                <w:color w:val="000000"/>
              </w:rPr>
              <w:t>Naro</w:t>
            </w:r>
            <w:r w:rsidRPr="008E4076">
              <w:rPr>
                <w:rFonts w:ascii="Tahoma" w:hAnsi="Tahoma" w:cs="Tahoma" w:hint="eastAsia"/>
                <w:color w:val="000000"/>
              </w:rPr>
              <w:t>č</w:t>
            </w:r>
            <w:r w:rsidRPr="008E4076">
              <w:rPr>
                <w:rFonts w:ascii="Tahoma" w:hAnsi="Tahoma" w:cs="Tahoma"/>
                <w:color w:val="000000"/>
              </w:rPr>
              <w:t>ni</w:t>
            </w:r>
            <w:r w:rsidRPr="008E4076">
              <w:rPr>
                <w:rFonts w:ascii="Tahoma" w:hAnsi="Tahoma" w:cs="Tahoma" w:hint="eastAsia"/>
                <w:color w:val="000000"/>
              </w:rPr>
              <w:t>š</w:t>
            </w:r>
            <w:r w:rsidRPr="008E4076">
              <w:rPr>
                <w:rFonts w:ascii="Tahoma" w:hAnsi="Tahoma" w:cs="Tahoma"/>
                <w:color w:val="000000"/>
              </w:rPr>
              <w:t xml:space="preserve">ka </w:t>
            </w:r>
            <w:r>
              <w:rPr>
                <w:rFonts w:ascii="Tahoma" w:hAnsi="Tahoma" w:cs="Tahoma"/>
                <w:color w:val="000000"/>
              </w:rPr>
              <w:t>koda</w:t>
            </w:r>
            <w:r w:rsidR="00627511">
              <w:rPr>
                <w:rFonts w:ascii="Tahoma" w:hAnsi="Tahoma" w:cs="Tahoma"/>
                <w:color w:val="000000"/>
              </w:rPr>
              <w:t xml:space="preserve"> (če obstaja)</w:t>
            </w:r>
          </w:p>
        </w:tc>
        <w:tc>
          <w:tcPr>
            <w:tcW w:w="3109" w:type="dxa"/>
            <w:vAlign w:val="center"/>
            <w:hideMark/>
          </w:tcPr>
          <w:p w:rsidR="005C0011" w:rsidRPr="008E4076" w:rsidRDefault="005C0011" w:rsidP="005C0011">
            <w:pPr>
              <w:keepNext/>
              <w:keepLines/>
              <w:rPr>
                <w:rFonts w:ascii="Tahoma" w:hAnsi="Tahoma" w:cs="Tahoma"/>
              </w:rPr>
            </w:pPr>
          </w:p>
        </w:tc>
      </w:tr>
      <w:tr w:rsidR="00416922" w:rsidRPr="008E4076" w:rsidTr="004E3FB4">
        <w:tc>
          <w:tcPr>
            <w:tcW w:w="6242" w:type="dxa"/>
            <w:gridSpan w:val="2"/>
            <w:tcBorders>
              <w:top w:val="single" w:sz="4" w:space="0" w:color="auto"/>
              <w:left w:val="single" w:sz="4" w:space="0" w:color="auto"/>
              <w:bottom w:val="single" w:sz="4" w:space="0" w:color="auto"/>
              <w:right w:val="single" w:sz="4" w:space="0" w:color="auto"/>
            </w:tcBorders>
          </w:tcPr>
          <w:p w:rsidR="00416922" w:rsidRPr="00416922" w:rsidRDefault="00416922" w:rsidP="005C0011">
            <w:pPr>
              <w:keepNext/>
              <w:keepLines/>
              <w:rPr>
                <w:rFonts w:ascii="Tahoma" w:hAnsi="Tahoma" w:cs="Tahoma"/>
                <w:b/>
                <w:color w:val="000000"/>
              </w:rPr>
            </w:pPr>
            <w:r w:rsidRPr="00416922">
              <w:rPr>
                <w:rFonts w:ascii="Tahoma" w:hAnsi="Tahoma" w:cs="Tahoma"/>
                <w:b/>
                <w:color w:val="000000"/>
              </w:rPr>
              <w:t>Obratovalni pogoji</w:t>
            </w:r>
            <w:r w:rsidR="0097795A">
              <w:rPr>
                <w:rFonts w:ascii="Tahoma" w:hAnsi="Tahoma" w:cs="Tahoma"/>
                <w:b/>
                <w:color w:val="000000"/>
              </w:rPr>
              <w:t xml:space="preserve"> – </w:t>
            </w:r>
            <w:r w:rsidR="0097795A" w:rsidRPr="0097795A">
              <w:rPr>
                <w:rFonts w:ascii="Tahoma" w:hAnsi="Tahoma" w:cs="Tahoma"/>
                <w:color w:val="000000"/>
              </w:rPr>
              <w:t>ali je zagotovljeno optimalno delovanje ponujenega agregata v spodaj navedenih pogojih?</w:t>
            </w:r>
          </w:p>
        </w:tc>
        <w:tc>
          <w:tcPr>
            <w:tcW w:w="3109" w:type="dxa"/>
            <w:vAlign w:val="center"/>
          </w:tcPr>
          <w:p w:rsidR="00416922" w:rsidRPr="008E4076" w:rsidRDefault="00416922" w:rsidP="005C0011">
            <w:pPr>
              <w:keepNext/>
              <w:keepLines/>
              <w:rPr>
                <w:rFonts w:ascii="Tahoma" w:hAnsi="Tahoma" w:cs="Tahoma"/>
              </w:rPr>
            </w:pPr>
          </w:p>
        </w:tc>
      </w:tr>
      <w:tr w:rsidR="00416922" w:rsidRPr="008E4076" w:rsidTr="004E3FB4">
        <w:tc>
          <w:tcPr>
            <w:tcW w:w="639" w:type="dxa"/>
            <w:tcBorders>
              <w:top w:val="single" w:sz="4" w:space="0" w:color="auto"/>
              <w:left w:val="single" w:sz="4" w:space="0" w:color="auto"/>
              <w:bottom w:val="single" w:sz="4" w:space="0" w:color="auto"/>
              <w:right w:val="single" w:sz="4" w:space="0" w:color="auto"/>
            </w:tcBorders>
          </w:tcPr>
          <w:p w:rsidR="00416922" w:rsidRPr="008E4076" w:rsidRDefault="00036E2E" w:rsidP="005C0011">
            <w:pPr>
              <w:keepNext/>
              <w:keepLines/>
              <w:rPr>
                <w:rFonts w:ascii="Tahoma" w:hAnsi="Tahoma" w:cs="Tahoma"/>
                <w:color w:val="000000"/>
              </w:rPr>
            </w:pPr>
            <w:r>
              <w:rPr>
                <w:rFonts w:ascii="Tahoma" w:hAnsi="Tahoma" w:cs="Tahoma"/>
                <w:color w:val="000000"/>
              </w:rPr>
              <w:t>4.</w:t>
            </w:r>
          </w:p>
        </w:tc>
        <w:tc>
          <w:tcPr>
            <w:tcW w:w="5603" w:type="dxa"/>
            <w:tcBorders>
              <w:top w:val="single" w:sz="4" w:space="0" w:color="auto"/>
              <w:left w:val="single" w:sz="4" w:space="0" w:color="auto"/>
              <w:bottom w:val="single" w:sz="4" w:space="0" w:color="auto"/>
              <w:right w:val="single" w:sz="4" w:space="0" w:color="auto"/>
            </w:tcBorders>
            <w:vAlign w:val="center"/>
          </w:tcPr>
          <w:p w:rsidR="00416922" w:rsidRPr="008E4076" w:rsidRDefault="00416922" w:rsidP="00416922">
            <w:pPr>
              <w:keepNext/>
              <w:keepLines/>
              <w:rPr>
                <w:rFonts w:ascii="Tahoma" w:hAnsi="Tahoma" w:cs="Tahoma"/>
                <w:color w:val="000000"/>
              </w:rPr>
            </w:pPr>
            <w:r>
              <w:rPr>
                <w:rFonts w:ascii="Tahoma" w:hAnsi="Tahoma" w:cs="Tahoma"/>
                <w:color w:val="000000"/>
              </w:rPr>
              <w:t>n</w:t>
            </w:r>
            <w:r w:rsidRPr="00416922">
              <w:rPr>
                <w:rFonts w:ascii="Tahoma" w:hAnsi="Tahoma" w:cs="Tahoma"/>
                <w:color w:val="000000"/>
              </w:rPr>
              <w:t>admorska višina vgradnje: 300 m</w:t>
            </w:r>
          </w:p>
        </w:tc>
        <w:tc>
          <w:tcPr>
            <w:tcW w:w="3109" w:type="dxa"/>
            <w:vAlign w:val="center"/>
          </w:tcPr>
          <w:p w:rsidR="00416922" w:rsidRPr="008E4076" w:rsidRDefault="0097795A" w:rsidP="0097795A">
            <w:pPr>
              <w:keepNext/>
              <w:keepLines/>
              <w:jc w:val="center"/>
              <w:rPr>
                <w:rFonts w:ascii="Tahoma" w:hAnsi="Tahoma" w:cs="Tahoma"/>
              </w:rPr>
            </w:pPr>
            <w:r>
              <w:rPr>
                <w:rFonts w:ascii="Tahoma" w:hAnsi="Tahoma" w:cs="Tahoma"/>
              </w:rPr>
              <w:t>DA       /       NE</w:t>
            </w:r>
          </w:p>
        </w:tc>
      </w:tr>
      <w:tr w:rsidR="00416922" w:rsidRPr="008E4076" w:rsidTr="004E3FB4">
        <w:tc>
          <w:tcPr>
            <w:tcW w:w="639" w:type="dxa"/>
            <w:tcBorders>
              <w:top w:val="single" w:sz="4" w:space="0" w:color="auto"/>
              <w:left w:val="single" w:sz="4" w:space="0" w:color="auto"/>
              <w:bottom w:val="single" w:sz="4" w:space="0" w:color="auto"/>
              <w:right w:val="single" w:sz="4" w:space="0" w:color="auto"/>
            </w:tcBorders>
          </w:tcPr>
          <w:p w:rsidR="00416922" w:rsidRPr="008E4076" w:rsidRDefault="00036E2E" w:rsidP="005C0011">
            <w:pPr>
              <w:keepNext/>
              <w:keepLines/>
              <w:rPr>
                <w:rFonts w:ascii="Tahoma" w:hAnsi="Tahoma" w:cs="Tahoma"/>
                <w:color w:val="000000"/>
              </w:rPr>
            </w:pPr>
            <w:r>
              <w:rPr>
                <w:rFonts w:ascii="Tahoma" w:hAnsi="Tahoma" w:cs="Tahoma"/>
                <w:color w:val="000000"/>
              </w:rPr>
              <w:t>5.</w:t>
            </w:r>
          </w:p>
        </w:tc>
        <w:tc>
          <w:tcPr>
            <w:tcW w:w="5603" w:type="dxa"/>
            <w:tcBorders>
              <w:top w:val="single" w:sz="4" w:space="0" w:color="auto"/>
              <w:left w:val="single" w:sz="4" w:space="0" w:color="auto"/>
              <w:bottom w:val="single" w:sz="4" w:space="0" w:color="auto"/>
              <w:right w:val="single" w:sz="4" w:space="0" w:color="auto"/>
            </w:tcBorders>
            <w:vAlign w:val="center"/>
          </w:tcPr>
          <w:p w:rsidR="00416922" w:rsidRPr="00416922" w:rsidRDefault="00416922" w:rsidP="00235C34">
            <w:pPr>
              <w:keepNext/>
              <w:keepLines/>
              <w:jc w:val="both"/>
              <w:rPr>
                <w:rFonts w:ascii="Tahoma" w:hAnsi="Tahoma" w:cs="Tahoma"/>
                <w:color w:val="000000"/>
              </w:rPr>
            </w:pPr>
            <w:r>
              <w:rPr>
                <w:rFonts w:ascii="Tahoma" w:hAnsi="Tahoma" w:cs="Tahoma"/>
                <w:color w:val="000000"/>
              </w:rPr>
              <w:t>t</w:t>
            </w:r>
            <w:r w:rsidRPr="00416922">
              <w:rPr>
                <w:rFonts w:ascii="Tahoma" w:hAnsi="Tahoma" w:cs="Tahoma"/>
                <w:color w:val="000000"/>
              </w:rPr>
              <w:t>emperaturno območj</w:t>
            </w:r>
            <w:r w:rsidR="00885FF2">
              <w:rPr>
                <w:rFonts w:ascii="Tahoma" w:hAnsi="Tahoma" w:cs="Tahoma"/>
                <w:color w:val="000000"/>
              </w:rPr>
              <w:t>e delovanja: -10 stopinj do + 45</w:t>
            </w:r>
            <w:r w:rsidRPr="00416922">
              <w:rPr>
                <w:rFonts w:ascii="Tahoma" w:hAnsi="Tahoma" w:cs="Tahoma"/>
                <w:color w:val="000000"/>
              </w:rPr>
              <w:t xml:space="preserve"> stopinj Celzija</w:t>
            </w:r>
          </w:p>
        </w:tc>
        <w:tc>
          <w:tcPr>
            <w:tcW w:w="3109" w:type="dxa"/>
            <w:vAlign w:val="center"/>
          </w:tcPr>
          <w:p w:rsidR="00416922" w:rsidRPr="008E4076" w:rsidRDefault="0097795A" w:rsidP="0097795A">
            <w:pPr>
              <w:keepNext/>
              <w:keepLines/>
              <w:jc w:val="center"/>
              <w:rPr>
                <w:rFonts w:ascii="Tahoma" w:hAnsi="Tahoma" w:cs="Tahoma"/>
              </w:rPr>
            </w:pPr>
            <w:r>
              <w:rPr>
                <w:rFonts w:ascii="Tahoma" w:hAnsi="Tahoma" w:cs="Tahoma"/>
              </w:rPr>
              <w:t>DA       /       NE</w:t>
            </w:r>
          </w:p>
        </w:tc>
      </w:tr>
      <w:tr w:rsidR="00416922" w:rsidRPr="008E4076" w:rsidTr="004E3FB4">
        <w:tc>
          <w:tcPr>
            <w:tcW w:w="639" w:type="dxa"/>
            <w:tcBorders>
              <w:top w:val="single" w:sz="4" w:space="0" w:color="auto"/>
              <w:left w:val="single" w:sz="4" w:space="0" w:color="auto"/>
              <w:bottom w:val="single" w:sz="4" w:space="0" w:color="auto"/>
              <w:right w:val="single" w:sz="4" w:space="0" w:color="auto"/>
            </w:tcBorders>
          </w:tcPr>
          <w:p w:rsidR="00416922" w:rsidRPr="008E4076" w:rsidRDefault="00036E2E" w:rsidP="005C0011">
            <w:pPr>
              <w:keepNext/>
              <w:keepLines/>
              <w:rPr>
                <w:rFonts w:ascii="Tahoma" w:hAnsi="Tahoma" w:cs="Tahoma"/>
                <w:color w:val="000000"/>
              </w:rPr>
            </w:pPr>
            <w:r>
              <w:rPr>
                <w:rFonts w:ascii="Tahoma" w:hAnsi="Tahoma" w:cs="Tahoma"/>
                <w:color w:val="000000"/>
              </w:rPr>
              <w:t>6.</w:t>
            </w:r>
          </w:p>
        </w:tc>
        <w:tc>
          <w:tcPr>
            <w:tcW w:w="5603" w:type="dxa"/>
            <w:tcBorders>
              <w:top w:val="single" w:sz="4" w:space="0" w:color="auto"/>
              <w:left w:val="single" w:sz="4" w:space="0" w:color="auto"/>
              <w:bottom w:val="single" w:sz="4" w:space="0" w:color="auto"/>
              <w:right w:val="single" w:sz="4" w:space="0" w:color="auto"/>
            </w:tcBorders>
            <w:vAlign w:val="center"/>
          </w:tcPr>
          <w:p w:rsidR="00416922" w:rsidRPr="00416922" w:rsidRDefault="00416922" w:rsidP="00235C34">
            <w:pPr>
              <w:keepNext/>
              <w:keepLines/>
              <w:jc w:val="both"/>
              <w:rPr>
                <w:rFonts w:ascii="Tahoma" w:hAnsi="Tahoma" w:cs="Tahoma"/>
                <w:color w:val="000000"/>
              </w:rPr>
            </w:pPr>
            <w:r>
              <w:rPr>
                <w:rFonts w:ascii="Tahoma" w:hAnsi="Tahoma" w:cs="Tahoma"/>
                <w:color w:val="000000"/>
              </w:rPr>
              <w:t>r</w:t>
            </w:r>
            <w:r w:rsidRPr="00416922">
              <w:rPr>
                <w:rFonts w:ascii="Tahoma" w:hAnsi="Tahoma" w:cs="Tahoma"/>
                <w:color w:val="000000"/>
              </w:rPr>
              <w:t>elativna vlažnost od 5 % do 95</w:t>
            </w:r>
            <w:r>
              <w:rPr>
                <w:rFonts w:ascii="Tahoma" w:hAnsi="Tahoma" w:cs="Tahoma"/>
                <w:color w:val="000000"/>
              </w:rPr>
              <w:t xml:space="preserve"> </w:t>
            </w:r>
            <w:r w:rsidRPr="00416922">
              <w:rPr>
                <w:rFonts w:ascii="Tahoma" w:hAnsi="Tahoma" w:cs="Tahoma"/>
                <w:color w:val="000000"/>
              </w:rPr>
              <w:t>%</w:t>
            </w:r>
          </w:p>
        </w:tc>
        <w:tc>
          <w:tcPr>
            <w:tcW w:w="3109" w:type="dxa"/>
            <w:vAlign w:val="center"/>
          </w:tcPr>
          <w:p w:rsidR="00416922" w:rsidRPr="008E4076" w:rsidRDefault="0097795A" w:rsidP="0097795A">
            <w:pPr>
              <w:keepNext/>
              <w:keepLines/>
              <w:jc w:val="center"/>
              <w:rPr>
                <w:rFonts w:ascii="Tahoma" w:hAnsi="Tahoma" w:cs="Tahoma"/>
              </w:rPr>
            </w:pPr>
            <w:r>
              <w:rPr>
                <w:rFonts w:ascii="Tahoma" w:hAnsi="Tahoma" w:cs="Tahoma"/>
              </w:rPr>
              <w:t>DA       /       NE</w:t>
            </w:r>
          </w:p>
        </w:tc>
      </w:tr>
      <w:tr w:rsidR="00416922" w:rsidRPr="008E4076" w:rsidTr="004E3FB4">
        <w:tc>
          <w:tcPr>
            <w:tcW w:w="639" w:type="dxa"/>
            <w:tcBorders>
              <w:top w:val="single" w:sz="4" w:space="0" w:color="auto"/>
              <w:left w:val="single" w:sz="4" w:space="0" w:color="auto"/>
              <w:bottom w:val="single" w:sz="4" w:space="0" w:color="auto"/>
              <w:right w:val="single" w:sz="4" w:space="0" w:color="auto"/>
            </w:tcBorders>
          </w:tcPr>
          <w:p w:rsidR="00416922" w:rsidRPr="008E4076" w:rsidRDefault="00036E2E" w:rsidP="005C0011">
            <w:pPr>
              <w:keepNext/>
              <w:keepLines/>
              <w:rPr>
                <w:rFonts w:ascii="Tahoma" w:hAnsi="Tahoma" w:cs="Tahoma"/>
                <w:color w:val="000000"/>
              </w:rPr>
            </w:pPr>
            <w:r>
              <w:rPr>
                <w:rFonts w:ascii="Tahoma" w:hAnsi="Tahoma" w:cs="Tahoma"/>
                <w:color w:val="000000"/>
              </w:rPr>
              <w:t>7.</w:t>
            </w:r>
          </w:p>
        </w:tc>
        <w:tc>
          <w:tcPr>
            <w:tcW w:w="5603" w:type="dxa"/>
            <w:tcBorders>
              <w:top w:val="single" w:sz="4" w:space="0" w:color="auto"/>
              <w:left w:val="single" w:sz="4" w:space="0" w:color="auto"/>
              <w:bottom w:val="single" w:sz="4" w:space="0" w:color="auto"/>
              <w:right w:val="single" w:sz="4" w:space="0" w:color="auto"/>
            </w:tcBorders>
            <w:vAlign w:val="center"/>
          </w:tcPr>
          <w:p w:rsidR="00416922" w:rsidRPr="00416922" w:rsidRDefault="00416922" w:rsidP="00235C34">
            <w:pPr>
              <w:keepNext/>
              <w:keepLines/>
              <w:jc w:val="both"/>
              <w:rPr>
                <w:rFonts w:ascii="Tahoma" w:hAnsi="Tahoma" w:cs="Tahoma"/>
                <w:color w:val="000000"/>
              </w:rPr>
            </w:pPr>
            <w:r>
              <w:rPr>
                <w:rFonts w:ascii="Tahoma" w:hAnsi="Tahoma" w:cs="Tahoma"/>
                <w:color w:val="000000"/>
              </w:rPr>
              <w:t>z</w:t>
            </w:r>
            <w:r w:rsidRPr="00416922">
              <w:rPr>
                <w:rFonts w:ascii="Tahoma" w:hAnsi="Tahoma" w:cs="Tahoma"/>
                <w:color w:val="000000"/>
              </w:rPr>
              <w:t>račni tlak od 900 mbar do 1100 mbar</w:t>
            </w:r>
          </w:p>
        </w:tc>
        <w:tc>
          <w:tcPr>
            <w:tcW w:w="3109" w:type="dxa"/>
            <w:vAlign w:val="center"/>
          </w:tcPr>
          <w:p w:rsidR="00416922" w:rsidRPr="008E4076" w:rsidRDefault="0097795A" w:rsidP="0097795A">
            <w:pPr>
              <w:keepNext/>
              <w:keepLines/>
              <w:jc w:val="center"/>
              <w:rPr>
                <w:rFonts w:ascii="Tahoma" w:hAnsi="Tahoma" w:cs="Tahoma"/>
              </w:rPr>
            </w:pPr>
            <w:r>
              <w:rPr>
                <w:rFonts w:ascii="Tahoma" w:hAnsi="Tahoma" w:cs="Tahoma"/>
              </w:rPr>
              <w:t>DA       /       NE</w:t>
            </w:r>
          </w:p>
        </w:tc>
      </w:tr>
      <w:tr w:rsidR="00416922" w:rsidRPr="008E4076" w:rsidTr="004E3FB4">
        <w:tc>
          <w:tcPr>
            <w:tcW w:w="639" w:type="dxa"/>
            <w:tcBorders>
              <w:top w:val="single" w:sz="4" w:space="0" w:color="auto"/>
              <w:left w:val="single" w:sz="4" w:space="0" w:color="auto"/>
              <w:bottom w:val="single" w:sz="4" w:space="0" w:color="auto"/>
              <w:right w:val="single" w:sz="4" w:space="0" w:color="auto"/>
            </w:tcBorders>
          </w:tcPr>
          <w:p w:rsidR="00416922" w:rsidRPr="008E4076" w:rsidRDefault="00036E2E" w:rsidP="005C0011">
            <w:pPr>
              <w:keepNext/>
              <w:keepLines/>
              <w:rPr>
                <w:rFonts w:ascii="Tahoma" w:hAnsi="Tahoma" w:cs="Tahoma"/>
                <w:color w:val="000000"/>
              </w:rPr>
            </w:pPr>
            <w:r>
              <w:rPr>
                <w:rFonts w:ascii="Tahoma" w:hAnsi="Tahoma" w:cs="Tahoma"/>
                <w:color w:val="000000"/>
              </w:rPr>
              <w:t>8.</w:t>
            </w:r>
          </w:p>
        </w:tc>
        <w:tc>
          <w:tcPr>
            <w:tcW w:w="5603" w:type="dxa"/>
            <w:tcBorders>
              <w:top w:val="single" w:sz="4" w:space="0" w:color="auto"/>
              <w:left w:val="single" w:sz="4" w:space="0" w:color="auto"/>
              <w:bottom w:val="single" w:sz="4" w:space="0" w:color="auto"/>
              <w:right w:val="single" w:sz="4" w:space="0" w:color="auto"/>
            </w:tcBorders>
            <w:vAlign w:val="center"/>
          </w:tcPr>
          <w:p w:rsidR="00416922" w:rsidRPr="00416922" w:rsidRDefault="00416922" w:rsidP="00235C34">
            <w:pPr>
              <w:keepNext/>
              <w:keepLines/>
              <w:jc w:val="both"/>
              <w:rPr>
                <w:rFonts w:ascii="Tahoma" w:hAnsi="Tahoma" w:cs="Tahoma"/>
                <w:color w:val="000000"/>
              </w:rPr>
            </w:pPr>
            <w:r>
              <w:rPr>
                <w:rFonts w:ascii="Tahoma" w:hAnsi="Tahoma" w:cs="Tahoma"/>
                <w:color w:val="000000"/>
              </w:rPr>
              <w:t>v</w:t>
            </w:r>
            <w:r w:rsidRPr="00416922">
              <w:rPr>
                <w:rFonts w:ascii="Tahoma" w:hAnsi="Tahoma" w:cs="Tahoma"/>
                <w:color w:val="000000"/>
              </w:rPr>
              <w:t>gradnja v obstoječ prostor in na obstoječ temelj</w:t>
            </w:r>
          </w:p>
        </w:tc>
        <w:tc>
          <w:tcPr>
            <w:tcW w:w="3109" w:type="dxa"/>
            <w:vAlign w:val="center"/>
          </w:tcPr>
          <w:p w:rsidR="00416922" w:rsidRPr="008E4076" w:rsidRDefault="000B6383" w:rsidP="00E744ED">
            <w:pPr>
              <w:keepNext/>
              <w:keepLines/>
              <w:jc w:val="center"/>
              <w:rPr>
                <w:rFonts w:ascii="Tahoma" w:hAnsi="Tahoma" w:cs="Tahoma"/>
              </w:rPr>
            </w:pPr>
            <w:r>
              <w:rPr>
                <w:rFonts w:ascii="Tahoma" w:hAnsi="Tahoma" w:cs="Tahoma"/>
              </w:rPr>
              <w:t>DA       /       NE</w:t>
            </w:r>
          </w:p>
        </w:tc>
      </w:tr>
      <w:tr w:rsidR="00416922" w:rsidRPr="008E4076" w:rsidTr="004E3FB4">
        <w:tc>
          <w:tcPr>
            <w:tcW w:w="6242" w:type="dxa"/>
            <w:gridSpan w:val="2"/>
            <w:tcBorders>
              <w:top w:val="single" w:sz="4" w:space="0" w:color="auto"/>
              <w:left w:val="single" w:sz="4" w:space="0" w:color="auto"/>
              <w:bottom w:val="single" w:sz="4" w:space="0" w:color="auto"/>
              <w:right w:val="single" w:sz="4" w:space="0" w:color="auto"/>
            </w:tcBorders>
          </w:tcPr>
          <w:p w:rsidR="00416922" w:rsidRPr="00416922" w:rsidRDefault="00416922" w:rsidP="00416922">
            <w:pPr>
              <w:keepNext/>
              <w:keepLines/>
              <w:rPr>
                <w:rFonts w:ascii="Tahoma" w:hAnsi="Tahoma" w:cs="Tahoma"/>
                <w:b/>
                <w:color w:val="000000"/>
              </w:rPr>
            </w:pPr>
            <w:r w:rsidRPr="00416922">
              <w:rPr>
                <w:rFonts w:ascii="Tahoma" w:hAnsi="Tahoma" w:cs="Tahoma"/>
                <w:b/>
                <w:color w:val="000000"/>
              </w:rPr>
              <w:t>Tehnične zahteve</w:t>
            </w:r>
            <w:r w:rsidR="0097795A">
              <w:rPr>
                <w:rFonts w:ascii="Tahoma" w:hAnsi="Tahoma" w:cs="Tahoma"/>
                <w:b/>
                <w:color w:val="000000"/>
              </w:rPr>
              <w:t xml:space="preserve"> – </w:t>
            </w:r>
            <w:r w:rsidR="0097795A" w:rsidRPr="0097795A">
              <w:rPr>
                <w:rFonts w:ascii="Tahoma" w:hAnsi="Tahoma" w:cs="Tahoma"/>
                <w:color w:val="000000"/>
              </w:rPr>
              <w:t>ali ponujeni agregat izpolnjuje spodaj navedene zahteve?</w:t>
            </w:r>
          </w:p>
        </w:tc>
        <w:tc>
          <w:tcPr>
            <w:tcW w:w="3109" w:type="dxa"/>
            <w:vAlign w:val="center"/>
          </w:tcPr>
          <w:p w:rsidR="00416922" w:rsidRPr="008E4076" w:rsidRDefault="00416922" w:rsidP="00E744ED">
            <w:pPr>
              <w:keepNext/>
              <w:keepLines/>
              <w:jc w:val="center"/>
              <w:rPr>
                <w:rFonts w:ascii="Tahoma" w:hAnsi="Tahoma" w:cs="Tahoma"/>
              </w:rPr>
            </w:pP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036E2E" w:rsidP="005C0011">
            <w:pPr>
              <w:keepNext/>
              <w:keepLines/>
              <w:rPr>
                <w:rFonts w:ascii="Tahoma" w:hAnsi="Tahoma" w:cs="Tahoma"/>
                <w:color w:val="000000"/>
              </w:rPr>
            </w:pPr>
            <w:r>
              <w:rPr>
                <w:rFonts w:ascii="Tahoma" w:hAnsi="Tahoma" w:cs="Tahoma"/>
                <w:color w:val="000000"/>
              </w:rPr>
              <w:t>9</w:t>
            </w:r>
            <w:r w:rsidR="005C0011" w:rsidRPr="008E4076">
              <w:rPr>
                <w:rFonts w:ascii="Tahoma" w:hAnsi="Tahoma" w:cs="Tahoma"/>
                <w:color w:val="000000"/>
              </w:rPr>
              <w:t xml:space="preserve">.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621726" w:rsidRDefault="005C0011" w:rsidP="00627511">
            <w:pPr>
              <w:keepNext/>
              <w:keepLines/>
              <w:jc w:val="both"/>
              <w:rPr>
                <w:rFonts w:ascii="Tahoma" w:hAnsi="Tahoma" w:cs="Tahoma"/>
                <w:color w:val="000000"/>
              </w:rPr>
            </w:pPr>
            <w:r w:rsidRPr="00E73E3D">
              <w:rPr>
                <w:rFonts w:ascii="Tahoma" w:hAnsi="Tahoma" w:cs="Tahoma"/>
                <w:color w:val="000000"/>
              </w:rPr>
              <w:t>zaprt v zvočno izoliranem ohišju, z nizkim nivojem hrupa na prostem (max 70dB(A)/7m ±3dB(A))</w:t>
            </w:r>
            <w:r>
              <w:rPr>
                <w:rFonts w:ascii="Tahoma" w:hAnsi="Tahoma" w:cs="Tahoma"/>
                <w:color w:val="000000"/>
              </w:rPr>
              <w:t xml:space="preserve">, </w:t>
            </w:r>
            <w:r w:rsidRPr="00E73E3D">
              <w:rPr>
                <w:rFonts w:ascii="Tahoma" w:hAnsi="Tahoma" w:cs="Tahoma"/>
                <w:color w:val="000000"/>
              </w:rPr>
              <w:t>primeren za notranjo vgradnjo</w:t>
            </w:r>
          </w:p>
        </w:tc>
        <w:tc>
          <w:tcPr>
            <w:tcW w:w="3109" w:type="dxa"/>
            <w:vAlign w:val="center"/>
            <w:hideMark/>
          </w:tcPr>
          <w:p w:rsidR="005C0011" w:rsidRPr="008E4076" w:rsidRDefault="00E744ED" w:rsidP="00E744ED">
            <w:pPr>
              <w:keepNext/>
              <w:keepLines/>
              <w:jc w:val="center"/>
              <w:rPr>
                <w:rFonts w:ascii="Tahoma" w:hAnsi="Tahoma" w:cs="Tahoma"/>
              </w:rPr>
            </w:pPr>
            <w:r>
              <w:rPr>
                <w:rFonts w:ascii="Tahoma" w:hAnsi="Tahoma" w:cs="Tahoma"/>
              </w:rPr>
              <w:t>DA       /       NE</w:t>
            </w: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036E2E" w:rsidP="005C0011">
            <w:pPr>
              <w:keepNext/>
              <w:keepLines/>
              <w:rPr>
                <w:rFonts w:ascii="Tahoma" w:hAnsi="Tahoma" w:cs="Tahoma"/>
                <w:color w:val="000000"/>
              </w:rPr>
            </w:pPr>
            <w:r>
              <w:rPr>
                <w:rFonts w:ascii="Tahoma" w:hAnsi="Tahoma" w:cs="Tahoma"/>
                <w:color w:val="000000"/>
              </w:rPr>
              <w:t>10</w:t>
            </w:r>
            <w:r w:rsidR="005C0011" w:rsidRPr="008E4076">
              <w:rPr>
                <w:rFonts w:ascii="Tahoma" w:hAnsi="Tahoma" w:cs="Tahoma"/>
                <w:color w:val="000000"/>
              </w:rPr>
              <w:t xml:space="preserve">.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8E4076" w:rsidRDefault="00627511" w:rsidP="00627511">
            <w:pPr>
              <w:keepNext/>
              <w:keepLines/>
              <w:jc w:val="both"/>
              <w:rPr>
                <w:rFonts w:ascii="Tahoma" w:hAnsi="Tahoma" w:cs="Tahoma"/>
                <w:sz w:val="24"/>
                <w:szCs w:val="24"/>
              </w:rPr>
            </w:pPr>
            <w:r>
              <w:rPr>
                <w:rFonts w:ascii="Tahoma" w:hAnsi="Tahoma" w:cs="Tahoma"/>
                <w:color w:val="000000"/>
              </w:rPr>
              <w:t>Nazivna (</w:t>
            </w:r>
            <w:r w:rsidR="005C0011" w:rsidRPr="00E73E3D">
              <w:rPr>
                <w:rFonts w:ascii="Tahoma" w:hAnsi="Tahoma" w:cs="Tahoma"/>
                <w:color w:val="000000"/>
              </w:rPr>
              <w:t>trajna – prime power) moč agregata: 500 kVA (sklad</w:t>
            </w:r>
            <w:r w:rsidR="005C0011">
              <w:rPr>
                <w:rFonts w:ascii="Tahoma" w:hAnsi="Tahoma" w:cs="Tahoma"/>
                <w:color w:val="000000"/>
              </w:rPr>
              <w:t>no z ISO 8528-1</w:t>
            </w:r>
            <w:r w:rsidR="005C0011" w:rsidRPr="00E73E3D">
              <w:rPr>
                <w:rFonts w:ascii="Tahoma" w:hAnsi="Tahoma" w:cs="Tahoma"/>
                <w:color w:val="000000"/>
              </w:rPr>
              <w:t>)</w:t>
            </w:r>
          </w:p>
        </w:tc>
        <w:tc>
          <w:tcPr>
            <w:tcW w:w="3109" w:type="dxa"/>
            <w:vAlign w:val="center"/>
            <w:hideMark/>
          </w:tcPr>
          <w:p w:rsidR="005C0011" w:rsidRPr="008E4076" w:rsidRDefault="005C0011" w:rsidP="00E744ED">
            <w:pPr>
              <w:keepNext/>
              <w:keepLines/>
              <w:jc w:val="center"/>
              <w:rPr>
                <w:rFonts w:ascii="Tahoma" w:hAnsi="Tahoma" w:cs="Tahoma"/>
                <w:color w:val="000000"/>
              </w:rPr>
            </w:pP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036E2E" w:rsidP="005C0011">
            <w:pPr>
              <w:keepNext/>
              <w:keepLines/>
              <w:rPr>
                <w:rFonts w:ascii="Tahoma" w:hAnsi="Tahoma" w:cs="Tahoma"/>
                <w:color w:val="000000"/>
              </w:rPr>
            </w:pPr>
            <w:r>
              <w:rPr>
                <w:rFonts w:ascii="Tahoma" w:hAnsi="Tahoma" w:cs="Tahoma"/>
                <w:color w:val="000000"/>
              </w:rPr>
              <w:t>11</w:t>
            </w:r>
            <w:r w:rsidR="005C0011" w:rsidRPr="008E4076">
              <w:rPr>
                <w:rFonts w:ascii="Tahoma" w:hAnsi="Tahoma" w:cs="Tahoma"/>
                <w:color w:val="000000"/>
              </w:rPr>
              <w:t xml:space="preserve">.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8E4076" w:rsidRDefault="005C0011" w:rsidP="00627511">
            <w:pPr>
              <w:keepNext/>
              <w:keepLines/>
              <w:jc w:val="both"/>
              <w:rPr>
                <w:rFonts w:ascii="Tahoma" w:hAnsi="Tahoma" w:cs="Tahoma"/>
                <w:sz w:val="24"/>
                <w:szCs w:val="24"/>
              </w:rPr>
            </w:pPr>
            <w:r w:rsidRPr="00E73E3D">
              <w:rPr>
                <w:rFonts w:ascii="Tahoma" w:hAnsi="Tahoma" w:cs="Tahoma"/>
                <w:color w:val="000000"/>
              </w:rPr>
              <w:t>Dovoljena enourna preobremenitev na vsakih 12 ur obratovanja: 10%</w:t>
            </w:r>
          </w:p>
        </w:tc>
        <w:tc>
          <w:tcPr>
            <w:tcW w:w="3109" w:type="dxa"/>
            <w:vAlign w:val="center"/>
            <w:hideMark/>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036E2E" w:rsidP="005C0011">
            <w:pPr>
              <w:keepNext/>
              <w:keepLines/>
              <w:rPr>
                <w:rFonts w:ascii="Tahoma" w:hAnsi="Tahoma" w:cs="Tahoma"/>
                <w:color w:val="000000"/>
              </w:rPr>
            </w:pPr>
            <w:r>
              <w:rPr>
                <w:rFonts w:ascii="Tahoma" w:hAnsi="Tahoma" w:cs="Tahoma"/>
                <w:color w:val="000000"/>
              </w:rPr>
              <w:t>12</w:t>
            </w:r>
            <w:r w:rsidR="005C0011" w:rsidRPr="008E4076">
              <w:rPr>
                <w:rFonts w:ascii="Tahoma" w:hAnsi="Tahoma" w:cs="Tahoma"/>
                <w:color w:val="000000"/>
              </w:rPr>
              <w:t xml:space="preserve">.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8E4076" w:rsidRDefault="005C0011" w:rsidP="00627511">
            <w:pPr>
              <w:keepNext/>
              <w:keepLines/>
              <w:jc w:val="both"/>
              <w:rPr>
                <w:rFonts w:ascii="Tahoma" w:hAnsi="Tahoma" w:cs="Tahoma"/>
                <w:sz w:val="24"/>
                <w:szCs w:val="24"/>
              </w:rPr>
            </w:pPr>
            <w:r w:rsidRPr="00E73E3D">
              <w:rPr>
                <w:rFonts w:ascii="Tahoma" w:hAnsi="Tahoma" w:cs="Tahoma"/>
                <w:color w:val="000000"/>
              </w:rPr>
              <w:t>Nazivna medfazna napetost: 400 V</w:t>
            </w:r>
          </w:p>
        </w:tc>
        <w:tc>
          <w:tcPr>
            <w:tcW w:w="3109" w:type="dxa"/>
            <w:vAlign w:val="center"/>
            <w:hideMark/>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hideMark/>
          </w:tcPr>
          <w:p w:rsidR="005C0011" w:rsidRPr="008E4076" w:rsidRDefault="00036E2E" w:rsidP="005C0011">
            <w:pPr>
              <w:keepNext/>
              <w:keepLines/>
              <w:rPr>
                <w:rFonts w:ascii="Tahoma" w:hAnsi="Tahoma" w:cs="Tahoma"/>
                <w:color w:val="000000"/>
              </w:rPr>
            </w:pPr>
            <w:r>
              <w:rPr>
                <w:rFonts w:ascii="Tahoma" w:hAnsi="Tahoma" w:cs="Tahoma"/>
                <w:color w:val="000000"/>
              </w:rPr>
              <w:t>13.</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8E4076" w:rsidRDefault="005C0011" w:rsidP="00627511">
            <w:pPr>
              <w:keepNext/>
              <w:keepLines/>
              <w:jc w:val="both"/>
              <w:rPr>
                <w:rFonts w:ascii="Tahoma" w:hAnsi="Tahoma" w:cs="Tahoma"/>
                <w:color w:val="000000"/>
              </w:rPr>
            </w:pPr>
            <w:r w:rsidRPr="00E73E3D">
              <w:rPr>
                <w:rFonts w:ascii="Tahoma" w:hAnsi="Tahoma" w:cs="Tahoma"/>
                <w:color w:val="000000"/>
              </w:rPr>
              <w:t>Nazivna fazna napetost: 230 V</w:t>
            </w:r>
          </w:p>
        </w:tc>
        <w:tc>
          <w:tcPr>
            <w:tcW w:w="3109" w:type="dxa"/>
            <w:vAlign w:val="center"/>
            <w:hideMark/>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036E2E" w:rsidP="005C0011">
            <w:pPr>
              <w:keepNext/>
              <w:keepLines/>
              <w:rPr>
                <w:rFonts w:ascii="Tahoma" w:hAnsi="Tahoma" w:cs="Tahoma"/>
                <w:color w:val="000000"/>
              </w:rPr>
            </w:pPr>
            <w:r>
              <w:rPr>
                <w:rFonts w:ascii="Tahoma" w:hAnsi="Tahoma" w:cs="Tahoma"/>
                <w:color w:val="000000"/>
              </w:rPr>
              <w:t>14</w:t>
            </w:r>
            <w:r w:rsidR="005C0011" w:rsidRPr="008E4076">
              <w:rPr>
                <w:rFonts w:ascii="Tahoma" w:hAnsi="Tahoma" w:cs="Tahoma"/>
                <w:color w:val="000000"/>
              </w:rPr>
              <w:t xml:space="preserve">.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8E4076" w:rsidRDefault="005C0011" w:rsidP="00627511">
            <w:pPr>
              <w:keepNext/>
              <w:keepLines/>
              <w:jc w:val="both"/>
              <w:rPr>
                <w:rFonts w:ascii="Tahoma" w:hAnsi="Tahoma" w:cs="Tahoma"/>
                <w:sz w:val="24"/>
                <w:szCs w:val="24"/>
              </w:rPr>
            </w:pPr>
            <w:r w:rsidRPr="00E73E3D">
              <w:rPr>
                <w:rFonts w:ascii="Tahoma" w:hAnsi="Tahoma" w:cs="Tahoma"/>
                <w:color w:val="000000"/>
              </w:rPr>
              <w:t>Nazivna fazna napetost: 230 V</w:t>
            </w:r>
          </w:p>
        </w:tc>
        <w:tc>
          <w:tcPr>
            <w:tcW w:w="3109" w:type="dxa"/>
            <w:vAlign w:val="center"/>
            <w:hideMark/>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036E2E" w:rsidP="005C0011">
            <w:pPr>
              <w:keepNext/>
              <w:keepLines/>
              <w:rPr>
                <w:rFonts w:ascii="Tahoma" w:hAnsi="Tahoma" w:cs="Tahoma"/>
                <w:color w:val="000000"/>
              </w:rPr>
            </w:pPr>
            <w:r>
              <w:rPr>
                <w:rFonts w:ascii="Tahoma" w:hAnsi="Tahoma" w:cs="Tahoma"/>
                <w:color w:val="000000"/>
              </w:rPr>
              <w:t>15</w:t>
            </w:r>
            <w:r w:rsidR="005C0011" w:rsidRPr="008E4076">
              <w:rPr>
                <w:rFonts w:ascii="Tahoma" w:hAnsi="Tahoma" w:cs="Tahoma"/>
                <w:color w:val="000000"/>
              </w:rPr>
              <w:t xml:space="preserve">.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8E4076" w:rsidRDefault="005C0011" w:rsidP="00627511">
            <w:pPr>
              <w:keepNext/>
              <w:keepLines/>
              <w:jc w:val="both"/>
              <w:rPr>
                <w:rFonts w:ascii="Tahoma" w:hAnsi="Tahoma" w:cs="Tahoma"/>
                <w:sz w:val="24"/>
                <w:szCs w:val="24"/>
              </w:rPr>
            </w:pPr>
            <w:r w:rsidRPr="00E73E3D">
              <w:rPr>
                <w:rFonts w:ascii="Tahoma" w:hAnsi="Tahoma" w:cs="Tahoma"/>
                <w:color w:val="000000"/>
              </w:rPr>
              <w:t>Nazivni faktor moči: 0,8</w:t>
            </w:r>
          </w:p>
        </w:tc>
        <w:tc>
          <w:tcPr>
            <w:tcW w:w="3109" w:type="dxa"/>
            <w:vAlign w:val="center"/>
            <w:hideMark/>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r w:rsidR="005C0011" w:rsidRPr="002B75C5"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036E2E" w:rsidP="005C0011">
            <w:pPr>
              <w:keepNext/>
              <w:keepLines/>
              <w:rPr>
                <w:rFonts w:ascii="Tahoma" w:hAnsi="Tahoma" w:cs="Tahoma"/>
                <w:color w:val="000000"/>
              </w:rPr>
            </w:pPr>
            <w:r>
              <w:rPr>
                <w:rFonts w:ascii="Tahoma" w:hAnsi="Tahoma" w:cs="Tahoma"/>
                <w:color w:val="000000"/>
              </w:rPr>
              <w:t>16</w:t>
            </w:r>
            <w:r w:rsidR="005C0011" w:rsidRPr="002B75C5">
              <w:rPr>
                <w:rFonts w:ascii="Tahoma" w:hAnsi="Tahoma" w:cs="Tahoma"/>
                <w:color w:val="000000"/>
              </w:rPr>
              <w:t xml:space="preserve">.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2B75C5" w:rsidRDefault="005C0011" w:rsidP="00627511">
            <w:pPr>
              <w:keepNext/>
              <w:keepLines/>
              <w:jc w:val="both"/>
              <w:rPr>
                <w:rFonts w:ascii="Tahoma" w:hAnsi="Tahoma" w:cs="Tahoma"/>
                <w:sz w:val="24"/>
                <w:szCs w:val="24"/>
              </w:rPr>
            </w:pPr>
            <w:r w:rsidRPr="00E73E3D">
              <w:rPr>
                <w:rFonts w:ascii="Tahoma" w:hAnsi="Tahoma" w:cs="Tahoma"/>
                <w:color w:val="000000"/>
              </w:rPr>
              <w:t>Maksimalno odstopanje frekvence pri konstantnem bremenu: ±</w:t>
            </w:r>
            <w:r w:rsidR="00627511">
              <w:rPr>
                <w:rFonts w:ascii="Tahoma" w:hAnsi="Tahoma" w:cs="Tahoma"/>
                <w:color w:val="000000"/>
              </w:rPr>
              <w:t xml:space="preserve"> </w:t>
            </w:r>
            <w:r w:rsidRPr="00E73E3D">
              <w:rPr>
                <w:rFonts w:ascii="Tahoma" w:hAnsi="Tahoma" w:cs="Tahoma"/>
                <w:color w:val="000000"/>
              </w:rPr>
              <w:t>0,25</w:t>
            </w:r>
            <w:r w:rsidR="00627511">
              <w:rPr>
                <w:rFonts w:ascii="Tahoma" w:hAnsi="Tahoma" w:cs="Tahoma"/>
                <w:color w:val="000000"/>
              </w:rPr>
              <w:t xml:space="preserve"> </w:t>
            </w:r>
            <w:r w:rsidRPr="00E73E3D">
              <w:rPr>
                <w:rFonts w:ascii="Tahoma" w:hAnsi="Tahoma" w:cs="Tahoma"/>
                <w:color w:val="000000"/>
              </w:rPr>
              <w:t>%</w:t>
            </w:r>
          </w:p>
        </w:tc>
        <w:tc>
          <w:tcPr>
            <w:tcW w:w="3109" w:type="dxa"/>
            <w:vAlign w:val="center"/>
            <w:hideMark/>
          </w:tcPr>
          <w:p w:rsidR="005C0011" w:rsidRPr="002B75C5" w:rsidRDefault="00E744ED" w:rsidP="00E744ED">
            <w:pPr>
              <w:keepNext/>
              <w:keepLines/>
              <w:jc w:val="center"/>
              <w:rPr>
                <w:rFonts w:ascii="Tahoma" w:hAnsi="Tahoma" w:cs="Tahoma"/>
                <w:color w:val="000000"/>
              </w:rPr>
            </w:pPr>
            <w:r>
              <w:rPr>
                <w:rFonts w:ascii="Tahoma" w:hAnsi="Tahoma" w:cs="Tahoma"/>
              </w:rPr>
              <w:t>DA       /       NE</w:t>
            </w:r>
          </w:p>
        </w:tc>
      </w:tr>
      <w:tr w:rsidR="005C0011" w:rsidRPr="002B75C5"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036E2E" w:rsidP="005C0011">
            <w:pPr>
              <w:keepNext/>
              <w:keepLines/>
              <w:rPr>
                <w:rFonts w:ascii="Tahoma" w:hAnsi="Tahoma" w:cs="Tahoma"/>
                <w:color w:val="000000"/>
              </w:rPr>
            </w:pPr>
            <w:r>
              <w:rPr>
                <w:rFonts w:ascii="Tahoma" w:hAnsi="Tahoma" w:cs="Tahoma"/>
                <w:color w:val="000000"/>
              </w:rPr>
              <w:t>17</w:t>
            </w:r>
            <w:r w:rsidR="005C0011" w:rsidRPr="002B75C5">
              <w:rPr>
                <w:rFonts w:ascii="Tahoma" w:hAnsi="Tahoma" w:cs="Tahoma"/>
                <w:color w:val="000000"/>
              </w:rPr>
              <w:t xml:space="preserve">.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2B75C5" w:rsidRDefault="005C0011" w:rsidP="00627511">
            <w:pPr>
              <w:keepNext/>
              <w:keepLines/>
              <w:jc w:val="both"/>
              <w:rPr>
                <w:rFonts w:ascii="Tahoma" w:hAnsi="Tahoma" w:cs="Tahoma"/>
                <w:sz w:val="24"/>
                <w:szCs w:val="24"/>
              </w:rPr>
            </w:pPr>
            <w:r w:rsidRPr="00E73E3D">
              <w:rPr>
                <w:rFonts w:ascii="Tahoma" w:hAnsi="Tahoma" w:cs="Tahoma"/>
                <w:color w:val="000000"/>
              </w:rPr>
              <w:t>posoda za gorivo mora zagotavljati minimalno 7 ur avtonomnega obratovanja pri 75% obremenitvi</w:t>
            </w:r>
          </w:p>
        </w:tc>
        <w:tc>
          <w:tcPr>
            <w:tcW w:w="3109" w:type="dxa"/>
            <w:vAlign w:val="center"/>
            <w:hideMark/>
          </w:tcPr>
          <w:p w:rsidR="005C0011" w:rsidRPr="002B75C5" w:rsidRDefault="00E744ED" w:rsidP="00E744ED">
            <w:pPr>
              <w:keepNext/>
              <w:keepLines/>
              <w:jc w:val="center"/>
              <w:rPr>
                <w:rFonts w:ascii="Tahoma" w:hAnsi="Tahoma" w:cs="Tahoma"/>
                <w:color w:val="000000"/>
              </w:rPr>
            </w:pPr>
            <w:r>
              <w:rPr>
                <w:rFonts w:ascii="Tahoma" w:hAnsi="Tahoma" w:cs="Tahoma"/>
              </w:rPr>
              <w:t>DA       /       NE</w:t>
            </w: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036E2E" w:rsidP="005C0011">
            <w:pPr>
              <w:keepNext/>
              <w:keepLines/>
              <w:rPr>
                <w:rFonts w:ascii="Tahoma" w:hAnsi="Tahoma" w:cs="Tahoma"/>
                <w:color w:val="000000"/>
              </w:rPr>
            </w:pPr>
            <w:r>
              <w:rPr>
                <w:rFonts w:ascii="Tahoma" w:hAnsi="Tahoma" w:cs="Tahoma"/>
                <w:color w:val="000000"/>
              </w:rPr>
              <w:t>18</w:t>
            </w:r>
            <w:r w:rsidR="005C0011" w:rsidRPr="002B75C5">
              <w:rPr>
                <w:rFonts w:ascii="Tahoma" w:hAnsi="Tahoma" w:cs="Tahoma"/>
                <w:color w:val="000000"/>
              </w:rPr>
              <w:t>.</w:t>
            </w:r>
          </w:p>
          <w:p w:rsidR="005C0011" w:rsidRPr="002B75C5" w:rsidRDefault="005C0011" w:rsidP="005C0011">
            <w:pPr>
              <w:keepNext/>
              <w:keepLines/>
              <w:rPr>
                <w:rFonts w:ascii="Tahoma" w:hAnsi="Tahoma" w:cs="Tahoma"/>
                <w:color w:val="000000"/>
              </w:rPr>
            </w:pP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2B75C5" w:rsidRDefault="0093713E" w:rsidP="00627511">
            <w:pPr>
              <w:keepNext/>
              <w:keepLines/>
              <w:jc w:val="both"/>
              <w:rPr>
                <w:rFonts w:ascii="Tahoma" w:hAnsi="Tahoma" w:cs="Tahoma"/>
                <w:color w:val="000000"/>
              </w:rPr>
            </w:pPr>
            <w:r w:rsidRPr="0093713E">
              <w:rPr>
                <w:rFonts w:ascii="Tahoma" w:hAnsi="Tahoma" w:cs="Tahoma"/>
                <w:color w:val="000000"/>
              </w:rPr>
              <w:t>A</w:t>
            </w:r>
            <w:r w:rsidR="002E7556" w:rsidRPr="0093713E">
              <w:rPr>
                <w:rFonts w:ascii="Tahoma" w:hAnsi="Tahoma" w:cs="Tahoma"/>
                <w:color w:val="000000"/>
              </w:rPr>
              <w:t xml:space="preserve">gregat </w:t>
            </w:r>
            <w:r w:rsidR="005C0011" w:rsidRPr="00E73E3D">
              <w:rPr>
                <w:rFonts w:ascii="Tahoma" w:hAnsi="Tahoma" w:cs="Tahoma"/>
                <w:color w:val="000000"/>
              </w:rPr>
              <w:t>mora imeti zaščito pred zunanjimi vplivi minimalno IP23</w:t>
            </w:r>
          </w:p>
        </w:tc>
        <w:tc>
          <w:tcPr>
            <w:tcW w:w="3109" w:type="dxa"/>
            <w:vAlign w:val="center"/>
            <w:hideMark/>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036E2E" w:rsidP="005C0011">
            <w:pPr>
              <w:keepNext/>
              <w:keepLines/>
              <w:rPr>
                <w:rFonts w:ascii="Tahoma" w:hAnsi="Tahoma" w:cs="Tahoma"/>
                <w:color w:val="000000"/>
              </w:rPr>
            </w:pPr>
            <w:r>
              <w:rPr>
                <w:rFonts w:ascii="Tahoma" w:hAnsi="Tahoma" w:cs="Tahoma"/>
                <w:color w:val="000000"/>
              </w:rPr>
              <w:t>19</w:t>
            </w:r>
            <w:r w:rsidR="005C0011" w:rsidRPr="008E4076">
              <w:rPr>
                <w:rFonts w:ascii="Tahoma" w:hAnsi="Tahoma" w:cs="Tahoma"/>
                <w:color w:val="000000"/>
              </w:rPr>
              <w:t xml:space="preserve">.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8E4076" w:rsidRDefault="005C0011" w:rsidP="005C0011">
            <w:pPr>
              <w:keepNext/>
              <w:keepLines/>
              <w:rPr>
                <w:rFonts w:ascii="Tahoma" w:hAnsi="Tahoma" w:cs="Tahoma"/>
                <w:sz w:val="24"/>
                <w:szCs w:val="24"/>
              </w:rPr>
            </w:pPr>
            <w:r>
              <w:rPr>
                <w:rFonts w:ascii="Tahoma" w:hAnsi="Tahoma" w:cs="Tahoma"/>
                <w:color w:val="000000"/>
              </w:rPr>
              <w:t>a</w:t>
            </w:r>
            <w:r w:rsidRPr="00E73E3D">
              <w:rPr>
                <w:rFonts w:ascii="Tahoma" w:hAnsi="Tahoma" w:cs="Tahoma"/>
                <w:color w:val="000000"/>
              </w:rPr>
              <w:t>gregat mora zagotavljati nadomestno napajanje v primeru izpada osnovnega mrežnega vira z avtomatskim zagonom in prevzemom napajanja porabnikov v času do 10s</w:t>
            </w:r>
          </w:p>
        </w:tc>
        <w:tc>
          <w:tcPr>
            <w:tcW w:w="3109" w:type="dxa"/>
            <w:vAlign w:val="center"/>
            <w:hideMark/>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bl>
    <w:p w:rsidR="004E3FB4" w:rsidRDefault="004E3FB4"/>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39"/>
        <w:gridCol w:w="5603"/>
        <w:gridCol w:w="3109"/>
      </w:tblGrid>
      <w:tr w:rsidR="005C0011" w:rsidRPr="008E4076" w:rsidTr="004E3FB4">
        <w:tc>
          <w:tcPr>
            <w:tcW w:w="639" w:type="dxa"/>
            <w:tcBorders>
              <w:top w:val="single" w:sz="4" w:space="0" w:color="auto"/>
              <w:left w:val="single" w:sz="4" w:space="0" w:color="auto"/>
              <w:bottom w:val="single" w:sz="4" w:space="0" w:color="auto"/>
              <w:right w:val="single" w:sz="4" w:space="0" w:color="auto"/>
            </w:tcBorders>
            <w:hideMark/>
          </w:tcPr>
          <w:p w:rsidR="005C0011" w:rsidRPr="002B75C5" w:rsidRDefault="00036E2E" w:rsidP="005C0011">
            <w:pPr>
              <w:keepNext/>
              <w:keepLines/>
              <w:rPr>
                <w:rFonts w:ascii="Tahoma" w:hAnsi="Tahoma" w:cs="Tahoma"/>
                <w:color w:val="000000"/>
              </w:rPr>
            </w:pPr>
            <w:r>
              <w:rPr>
                <w:rFonts w:ascii="Tahoma" w:hAnsi="Tahoma" w:cs="Tahoma"/>
                <w:color w:val="000000"/>
              </w:rPr>
              <w:lastRenderedPageBreak/>
              <w:t>20</w:t>
            </w:r>
            <w:r w:rsidR="005C0011" w:rsidRPr="008E4076">
              <w:rPr>
                <w:rFonts w:ascii="Tahoma" w:hAnsi="Tahoma" w:cs="Tahoma"/>
                <w:color w:val="000000"/>
              </w:rPr>
              <w:t xml:space="preserve">. </w:t>
            </w:r>
          </w:p>
        </w:tc>
        <w:tc>
          <w:tcPr>
            <w:tcW w:w="5603" w:type="dxa"/>
            <w:tcBorders>
              <w:top w:val="single" w:sz="4" w:space="0" w:color="auto"/>
              <w:left w:val="single" w:sz="4" w:space="0" w:color="auto"/>
              <w:bottom w:val="single" w:sz="4" w:space="0" w:color="auto"/>
              <w:right w:val="single" w:sz="4" w:space="0" w:color="auto"/>
            </w:tcBorders>
            <w:vAlign w:val="center"/>
            <w:hideMark/>
          </w:tcPr>
          <w:p w:rsidR="005C0011" w:rsidRPr="008E4076" w:rsidRDefault="005C0011" w:rsidP="00235C34">
            <w:pPr>
              <w:keepNext/>
              <w:keepLines/>
              <w:jc w:val="both"/>
              <w:rPr>
                <w:rFonts w:ascii="Tahoma" w:hAnsi="Tahoma" w:cs="Tahoma"/>
                <w:sz w:val="24"/>
                <w:szCs w:val="24"/>
              </w:rPr>
            </w:pPr>
            <w:r w:rsidRPr="00E73E3D">
              <w:rPr>
                <w:rFonts w:ascii="Tahoma" w:hAnsi="Tahoma" w:cs="Tahoma"/>
                <w:color w:val="000000"/>
              </w:rPr>
              <w:t>Ob izpadu omrežne napetosti se izvede avtomatski preklop na napajanje preko DA. Ob povratku omrežne napetosti se mora izvesti samodejni preklop nazaj na omrežno napajanje brez prekinitve napajanja porabnikov, ki so bili predhodno napajani iz DA. DA s pripadajočo elektro opremo mora omogočati avtomatsko ali ročno izvedbo bremenskega brezprekinitvenega preizkusa agregata, s preklopi v obe smeri na način, da se po končanem preizkusu vzpostavi prvotno obratovalno stanje</w:t>
            </w:r>
          </w:p>
        </w:tc>
        <w:tc>
          <w:tcPr>
            <w:tcW w:w="3109" w:type="dxa"/>
            <w:vAlign w:val="center"/>
            <w:hideMark/>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tcPr>
          <w:p w:rsidR="005C0011" w:rsidRPr="008E4076" w:rsidRDefault="00036E2E" w:rsidP="005C0011">
            <w:pPr>
              <w:keepNext/>
              <w:keepLines/>
              <w:rPr>
                <w:rFonts w:ascii="Tahoma" w:hAnsi="Tahoma" w:cs="Tahoma"/>
                <w:color w:val="000000"/>
              </w:rPr>
            </w:pPr>
            <w:r>
              <w:rPr>
                <w:rFonts w:ascii="Tahoma" w:hAnsi="Tahoma" w:cs="Tahoma"/>
                <w:color w:val="000000"/>
              </w:rPr>
              <w:t>21</w:t>
            </w:r>
            <w:r w:rsidR="005C0011">
              <w:rPr>
                <w:rFonts w:ascii="Tahoma" w:hAnsi="Tahoma" w:cs="Tahoma"/>
                <w:color w:val="000000"/>
              </w:rPr>
              <w:t>.</w:t>
            </w:r>
          </w:p>
        </w:tc>
        <w:tc>
          <w:tcPr>
            <w:tcW w:w="5603" w:type="dxa"/>
            <w:tcBorders>
              <w:top w:val="single" w:sz="4" w:space="0" w:color="auto"/>
              <w:left w:val="single" w:sz="4" w:space="0" w:color="auto"/>
              <w:bottom w:val="single" w:sz="4" w:space="0" w:color="auto"/>
              <w:right w:val="single" w:sz="4" w:space="0" w:color="auto"/>
            </w:tcBorders>
            <w:vAlign w:val="center"/>
          </w:tcPr>
          <w:p w:rsidR="005C0011" w:rsidRPr="00E73E3D" w:rsidRDefault="005C0011" w:rsidP="00235C34">
            <w:pPr>
              <w:keepNext/>
              <w:keepLines/>
              <w:jc w:val="both"/>
              <w:rPr>
                <w:rFonts w:ascii="Tahoma" w:hAnsi="Tahoma" w:cs="Tahoma"/>
                <w:color w:val="000000"/>
              </w:rPr>
            </w:pPr>
            <w:r w:rsidRPr="00E73E3D">
              <w:rPr>
                <w:rFonts w:ascii="Tahoma" w:hAnsi="Tahoma" w:cs="Tahoma"/>
                <w:color w:val="000000"/>
              </w:rPr>
              <w:t>agregat mora imeti prik</w:t>
            </w:r>
            <w:r>
              <w:rPr>
                <w:rFonts w:ascii="Tahoma" w:hAnsi="Tahoma" w:cs="Tahoma"/>
                <w:color w:val="000000"/>
              </w:rPr>
              <w:t>ljučke za prečrpavanje goriva (</w:t>
            </w:r>
            <w:r w:rsidRPr="00E73E3D">
              <w:rPr>
                <w:rFonts w:ascii="Tahoma" w:hAnsi="Tahoma" w:cs="Tahoma"/>
                <w:color w:val="000000"/>
              </w:rPr>
              <w:t>v pri</w:t>
            </w:r>
            <w:r>
              <w:rPr>
                <w:rFonts w:ascii="Tahoma" w:hAnsi="Tahoma" w:cs="Tahoma"/>
                <w:color w:val="000000"/>
              </w:rPr>
              <w:t>meru okvare črpalke za gorivo)</w:t>
            </w:r>
          </w:p>
        </w:tc>
        <w:tc>
          <w:tcPr>
            <w:tcW w:w="3109" w:type="dxa"/>
            <w:vAlign w:val="center"/>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tcPr>
          <w:p w:rsidR="005C0011" w:rsidRPr="008E4076" w:rsidRDefault="00036E2E" w:rsidP="005C0011">
            <w:pPr>
              <w:keepNext/>
              <w:keepLines/>
              <w:rPr>
                <w:rFonts w:ascii="Tahoma" w:hAnsi="Tahoma" w:cs="Tahoma"/>
                <w:color w:val="000000"/>
              </w:rPr>
            </w:pPr>
            <w:r>
              <w:rPr>
                <w:rFonts w:ascii="Tahoma" w:hAnsi="Tahoma" w:cs="Tahoma"/>
                <w:color w:val="000000"/>
              </w:rPr>
              <w:t>22</w:t>
            </w:r>
            <w:r w:rsidR="005C0011">
              <w:rPr>
                <w:rFonts w:ascii="Tahoma" w:hAnsi="Tahoma" w:cs="Tahoma"/>
                <w:color w:val="000000"/>
              </w:rPr>
              <w:t>.</w:t>
            </w:r>
          </w:p>
        </w:tc>
        <w:tc>
          <w:tcPr>
            <w:tcW w:w="5603" w:type="dxa"/>
            <w:tcBorders>
              <w:top w:val="single" w:sz="4" w:space="0" w:color="auto"/>
              <w:left w:val="single" w:sz="4" w:space="0" w:color="auto"/>
              <w:bottom w:val="single" w:sz="4" w:space="0" w:color="auto"/>
              <w:right w:val="single" w:sz="4" w:space="0" w:color="auto"/>
            </w:tcBorders>
            <w:vAlign w:val="center"/>
          </w:tcPr>
          <w:p w:rsidR="005C0011" w:rsidRPr="00E73E3D" w:rsidRDefault="005C0011" w:rsidP="00235C34">
            <w:pPr>
              <w:keepNext/>
              <w:keepLines/>
              <w:jc w:val="both"/>
              <w:rPr>
                <w:rFonts w:ascii="Tahoma" w:hAnsi="Tahoma" w:cs="Tahoma"/>
                <w:color w:val="000000"/>
              </w:rPr>
            </w:pPr>
            <w:r>
              <w:rPr>
                <w:rFonts w:ascii="Tahoma" w:hAnsi="Tahoma" w:cs="Tahoma"/>
                <w:color w:val="000000"/>
              </w:rPr>
              <w:t>s</w:t>
            </w:r>
            <w:r w:rsidRPr="00E73E3D">
              <w:rPr>
                <w:rFonts w:ascii="Tahoma" w:hAnsi="Tahoma" w:cs="Tahoma"/>
                <w:color w:val="000000"/>
              </w:rPr>
              <w:t>istem za brezprekinitvene preklope mora biti opremljen z ustreznimi zaščitami ter z prikazovalnikom sinhronizacije z jasnim prikazom frekvenčne in napetostne diference ter razliko faznega kota. Krmilna enota motorja mora biti dobavljena s str</w:t>
            </w:r>
            <w:r>
              <w:rPr>
                <w:rFonts w:ascii="Tahoma" w:hAnsi="Tahoma" w:cs="Tahoma"/>
                <w:color w:val="000000"/>
              </w:rPr>
              <w:t xml:space="preserve">ani renomiranega proizvajalca (kot </w:t>
            </w:r>
            <w:r w:rsidRPr="00E73E3D">
              <w:rPr>
                <w:rFonts w:ascii="Tahoma" w:hAnsi="Tahoma" w:cs="Tahoma"/>
                <w:color w:val="000000"/>
              </w:rPr>
              <w:t>npr. DEEP SEA ELE</w:t>
            </w:r>
            <w:r>
              <w:rPr>
                <w:rFonts w:ascii="Tahoma" w:hAnsi="Tahoma" w:cs="Tahoma"/>
                <w:color w:val="000000"/>
              </w:rPr>
              <w:t>CTRONICS tip DSE8920 ali boljše</w:t>
            </w:r>
            <w:r w:rsidRPr="00E73E3D">
              <w:rPr>
                <w:rFonts w:ascii="Tahoma" w:hAnsi="Tahoma" w:cs="Tahoma"/>
                <w:color w:val="000000"/>
              </w:rPr>
              <w:t>)</w:t>
            </w:r>
          </w:p>
        </w:tc>
        <w:tc>
          <w:tcPr>
            <w:tcW w:w="3109" w:type="dxa"/>
            <w:vAlign w:val="center"/>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tcPr>
          <w:p w:rsidR="005C0011" w:rsidRPr="008E4076" w:rsidRDefault="00036E2E" w:rsidP="005C0011">
            <w:pPr>
              <w:keepNext/>
              <w:keepLines/>
              <w:rPr>
                <w:rFonts w:ascii="Tahoma" w:hAnsi="Tahoma" w:cs="Tahoma"/>
                <w:color w:val="000000"/>
              </w:rPr>
            </w:pPr>
            <w:r>
              <w:rPr>
                <w:rFonts w:ascii="Tahoma" w:hAnsi="Tahoma" w:cs="Tahoma"/>
                <w:color w:val="000000"/>
              </w:rPr>
              <w:t>23</w:t>
            </w:r>
            <w:r w:rsidR="005C0011">
              <w:rPr>
                <w:rFonts w:ascii="Tahoma" w:hAnsi="Tahoma" w:cs="Tahoma"/>
                <w:color w:val="000000"/>
              </w:rPr>
              <w:t>.</w:t>
            </w:r>
          </w:p>
        </w:tc>
        <w:tc>
          <w:tcPr>
            <w:tcW w:w="5603" w:type="dxa"/>
            <w:tcBorders>
              <w:top w:val="single" w:sz="4" w:space="0" w:color="auto"/>
              <w:left w:val="single" w:sz="4" w:space="0" w:color="auto"/>
              <w:bottom w:val="single" w:sz="4" w:space="0" w:color="auto"/>
              <w:right w:val="single" w:sz="4" w:space="0" w:color="auto"/>
            </w:tcBorders>
            <w:vAlign w:val="center"/>
          </w:tcPr>
          <w:p w:rsidR="005C0011" w:rsidRPr="00E73E3D" w:rsidRDefault="005C0011" w:rsidP="00235C34">
            <w:pPr>
              <w:keepNext/>
              <w:keepLines/>
              <w:jc w:val="both"/>
              <w:rPr>
                <w:rFonts w:ascii="Tahoma" w:hAnsi="Tahoma" w:cs="Tahoma"/>
                <w:color w:val="000000"/>
              </w:rPr>
            </w:pPr>
            <w:r w:rsidRPr="00E73E3D">
              <w:rPr>
                <w:rFonts w:ascii="Tahoma" w:hAnsi="Tahoma" w:cs="Tahoma"/>
                <w:color w:val="000000"/>
              </w:rPr>
              <w:t>obvezna regulacijska oprema motorja za trajno paralelno obratovanje z mrežo</w:t>
            </w:r>
          </w:p>
        </w:tc>
        <w:tc>
          <w:tcPr>
            <w:tcW w:w="3109" w:type="dxa"/>
            <w:vAlign w:val="center"/>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r w:rsidR="005C0011" w:rsidRPr="008E4076" w:rsidTr="004E3FB4">
        <w:tc>
          <w:tcPr>
            <w:tcW w:w="639" w:type="dxa"/>
            <w:tcBorders>
              <w:top w:val="single" w:sz="4" w:space="0" w:color="auto"/>
              <w:left w:val="single" w:sz="4" w:space="0" w:color="auto"/>
              <w:bottom w:val="single" w:sz="4" w:space="0" w:color="auto"/>
              <w:right w:val="single" w:sz="4" w:space="0" w:color="auto"/>
            </w:tcBorders>
          </w:tcPr>
          <w:p w:rsidR="005C0011" w:rsidRPr="008E4076" w:rsidRDefault="00036E2E" w:rsidP="005C0011">
            <w:pPr>
              <w:keepNext/>
              <w:keepLines/>
              <w:rPr>
                <w:rFonts w:ascii="Tahoma" w:hAnsi="Tahoma" w:cs="Tahoma"/>
                <w:color w:val="000000"/>
              </w:rPr>
            </w:pPr>
            <w:r>
              <w:rPr>
                <w:rFonts w:ascii="Tahoma" w:hAnsi="Tahoma" w:cs="Tahoma"/>
                <w:color w:val="000000"/>
              </w:rPr>
              <w:t>24</w:t>
            </w:r>
            <w:r w:rsidR="005C0011">
              <w:rPr>
                <w:rFonts w:ascii="Tahoma" w:hAnsi="Tahoma" w:cs="Tahoma"/>
                <w:color w:val="000000"/>
              </w:rPr>
              <w:t>.</w:t>
            </w:r>
          </w:p>
        </w:tc>
        <w:tc>
          <w:tcPr>
            <w:tcW w:w="5603" w:type="dxa"/>
            <w:tcBorders>
              <w:top w:val="single" w:sz="4" w:space="0" w:color="auto"/>
              <w:left w:val="single" w:sz="4" w:space="0" w:color="auto"/>
              <w:bottom w:val="single" w:sz="4" w:space="0" w:color="auto"/>
              <w:right w:val="single" w:sz="4" w:space="0" w:color="auto"/>
            </w:tcBorders>
            <w:vAlign w:val="center"/>
          </w:tcPr>
          <w:p w:rsidR="005C0011" w:rsidRPr="00E73E3D" w:rsidRDefault="0093713E" w:rsidP="00235C34">
            <w:pPr>
              <w:keepNext/>
              <w:keepLines/>
              <w:jc w:val="both"/>
              <w:rPr>
                <w:rFonts w:ascii="Tahoma" w:hAnsi="Tahoma" w:cs="Tahoma"/>
                <w:color w:val="000000"/>
              </w:rPr>
            </w:pPr>
            <w:r w:rsidRPr="0093713E">
              <w:rPr>
                <w:rFonts w:ascii="Tahoma" w:hAnsi="Tahoma" w:cs="Tahoma"/>
                <w:color w:val="000000"/>
              </w:rPr>
              <w:t xml:space="preserve">Agregat </w:t>
            </w:r>
            <w:r w:rsidR="005C0011" w:rsidRPr="00E73E3D">
              <w:rPr>
                <w:rFonts w:ascii="Tahoma" w:hAnsi="Tahoma" w:cs="Tahoma"/>
                <w:color w:val="000000"/>
              </w:rPr>
              <w:t>in vsi kovinski deli sklopa morajo biti ozemljeni</w:t>
            </w:r>
          </w:p>
        </w:tc>
        <w:tc>
          <w:tcPr>
            <w:tcW w:w="3109" w:type="dxa"/>
            <w:vAlign w:val="center"/>
          </w:tcPr>
          <w:p w:rsidR="005C0011" w:rsidRPr="008E4076" w:rsidRDefault="00E744ED" w:rsidP="00E744ED">
            <w:pPr>
              <w:keepNext/>
              <w:keepLines/>
              <w:jc w:val="center"/>
              <w:rPr>
                <w:rFonts w:ascii="Tahoma" w:hAnsi="Tahoma" w:cs="Tahoma"/>
                <w:color w:val="000000"/>
              </w:rPr>
            </w:pPr>
            <w:r>
              <w:rPr>
                <w:rFonts w:ascii="Tahoma" w:hAnsi="Tahoma" w:cs="Tahoma"/>
              </w:rPr>
              <w:t>DA       /       NE</w:t>
            </w:r>
          </w:p>
        </w:tc>
      </w:tr>
      <w:tr w:rsidR="00416922" w:rsidRPr="008E4076" w:rsidTr="004E3FB4">
        <w:tc>
          <w:tcPr>
            <w:tcW w:w="639" w:type="dxa"/>
            <w:tcBorders>
              <w:top w:val="single" w:sz="4" w:space="0" w:color="auto"/>
              <w:left w:val="single" w:sz="4" w:space="0" w:color="auto"/>
              <w:bottom w:val="single" w:sz="4" w:space="0" w:color="auto"/>
              <w:right w:val="single" w:sz="4" w:space="0" w:color="auto"/>
            </w:tcBorders>
          </w:tcPr>
          <w:p w:rsidR="00416922" w:rsidRDefault="00416922" w:rsidP="00036E2E">
            <w:pPr>
              <w:keepNext/>
              <w:keepLines/>
              <w:rPr>
                <w:rFonts w:ascii="Tahoma" w:hAnsi="Tahoma" w:cs="Tahoma"/>
                <w:color w:val="000000"/>
              </w:rPr>
            </w:pPr>
            <w:r>
              <w:rPr>
                <w:rFonts w:ascii="Tahoma" w:hAnsi="Tahoma" w:cs="Tahoma"/>
                <w:color w:val="000000"/>
              </w:rPr>
              <w:t>2</w:t>
            </w:r>
            <w:r w:rsidR="00036E2E">
              <w:rPr>
                <w:rFonts w:ascii="Tahoma" w:hAnsi="Tahoma" w:cs="Tahoma"/>
                <w:color w:val="000000"/>
              </w:rPr>
              <w:t>5</w:t>
            </w:r>
            <w:r>
              <w:rPr>
                <w:rFonts w:ascii="Tahoma" w:hAnsi="Tahoma" w:cs="Tahoma"/>
                <w:color w:val="000000"/>
              </w:rPr>
              <w:t>.</w:t>
            </w:r>
          </w:p>
        </w:tc>
        <w:tc>
          <w:tcPr>
            <w:tcW w:w="5603" w:type="dxa"/>
            <w:tcBorders>
              <w:top w:val="single" w:sz="4" w:space="0" w:color="auto"/>
              <w:left w:val="single" w:sz="4" w:space="0" w:color="auto"/>
              <w:bottom w:val="single" w:sz="4" w:space="0" w:color="auto"/>
              <w:right w:val="single" w:sz="4" w:space="0" w:color="auto"/>
            </w:tcBorders>
            <w:vAlign w:val="center"/>
          </w:tcPr>
          <w:p w:rsidR="00416922" w:rsidRPr="005C0011" w:rsidRDefault="00416922" w:rsidP="00235C34">
            <w:pPr>
              <w:keepNext/>
              <w:keepLines/>
              <w:jc w:val="both"/>
              <w:rPr>
                <w:rFonts w:ascii="Tahoma" w:hAnsi="Tahoma" w:cs="Tahoma"/>
                <w:color w:val="FF0000"/>
              </w:rPr>
            </w:pPr>
            <w:r w:rsidRPr="00416922">
              <w:rPr>
                <w:rFonts w:ascii="Tahoma" w:hAnsi="Tahoma" w:cs="Tahoma"/>
              </w:rPr>
              <w:t>povezavo DA na nadzorni sistem vodenja ABB 800xA vključno z dobavo ABB strojne (HW) opreme</w:t>
            </w:r>
          </w:p>
        </w:tc>
        <w:tc>
          <w:tcPr>
            <w:tcW w:w="3109" w:type="dxa"/>
            <w:vAlign w:val="center"/>
          </w:tcPr>
          <w:p w:rsidR="00416922" w:rsidRPr="008E4076" w:rsidRDefault="00E744ED" w:rsidP="00E744ED">
            <w:pPr>
              <w:keepNext/>
              <w:keepLines/>
              <w:jc w:val="center"/>
              <w:rPr>
                <w:rFonts w:ascii="Tahoma" w:hAnsi="Tahoma" w:cs="Tahoma"/>
                <w:color w:val="000000"/>
              </w:rPr>
            </w:pPr>
            <w:r>
              <w:rPr>
                <w:rFonts w:ascii="Tahoma" w:hAnsi="Tahoma" w:cs="Tahoma"/>
              </w:rPr>
              <w:t>DA       /       NE</w:t>
            </w:r>
          </w:p>
        </w:tc>
      </w:tr>
      <w:tr w:rsidR="00036E2E" w:rsidRPr="008E4076" w:rsidTr="004E3FB4">
        <w:tc>
          <w:tcPr>
            <w:tcW w:w="6242" w:type="dxa"/>
            <w:gridSpan w:val="2"/>
            <w:tcBorders>
              <w:top w:val="single" w:sz="4" w:space="0" w:color="auto"/>
              <w:left w:val="single" w:sz="4" w:space="0" w:color="auto"/>
              <w:bottom w:val="single" w:sz="4" w:space="0" w:color="auto"/>
              <w:right w:val="single" w:sz="4" w:space="0" w:color="auto"/>
            </w:tcBorders>
          </w:tcPr>
          <w:p w:rsidR="00036E2E" w:rsidRPr="00036E2E" w:rsidRDefault="00036E2E" w:rsidP="00235C34">
            <w:pPr>
              <w:keepNext/>
              <w:keepLines/>
              <w:jc w:val="both"/>
              <w:rPr>
                <w:rFonts w:ascii="Tahoma" w:hAnsi="Tahoma" w:cs="Tahoma"/>
                <w:b/>
              </w:rPr>
            </w:pPr>
            <w:r w:rsidRPr="00036E2E">
              <w:rPr>
                <w:rFonts w:ascii="Tahoma" w:hAnsi="Tahoma" w:cs="Tahoma"/>
                <w:b/>
              </w:rPr>
              <w:t>Komandna omara agregata</w:t>
            </w:r>
          </w:p>
        </w:tc>
        <w:tc>
          <w:tcPr>
            <w:tcW w:w="3109" w:type="dxa"/>
            <w:vAlign w:val="center"/>
          </w:tcPr>
          <w:p w:rsidR="00036E2E" w:rsidRPr="008E4076" w:rsidRDefault="00E744ED" w:rsidP="00E744ED">
            <w:pPr>
              <w:keepNext/>
              <w:keepLines/>
              <w:jc w:val="center"/>
              <w:rPr>
                <w:rFonts w:ascii="Tahoma" w:hAnsi="Tahoma" w:cs="Tahoma"/>
                <w:color w:val="000000"/>
              </w:rPr>
            </w:pPr>
            <w:r>
              <w:rPr>
                <w:rFonts w:ascii="Tahoma" w:hAnsi="Tahoma" w:cs="Tahoma"/>
              </w:rPr>
              <w:t>DA       /       NE</w:t>
            </w:r>
          </w:p>
        </w:tc>
      </w:tr>
      <w:tr w:rsidR="00036E2E" w:rsidRPr="008E4076" w:rsidTr="004E3FB4">
        <w:tc>
          <w:tcPr>
            <w:tcW w:w="639" w:type="dxa"/>
            <w:tcBorders>
              <w:top w:val="single" w:sz="4" w:space="0" w:color="auto"/>
              <w:left w:val="single" w:sz="4" w:space="0" w:color="auto"/>
              <w:bottom w:val="single" w:sz="4" w:space="0" w:color="auto"/>
              <w:right w:val="single" w:sz="4" w:space="0" w:color="auto"/>
            </w:tcBorders>
          </w:tcPr>
          <w:p w:rsidR="00036E2E" w:rsidRDefault="00036E2E" w:rsidP="005C0011">
            <w:pPr>
              <w:keepNext/>
              <w:keepLines/>
              <w:rPr>
                <w:rFonts w:ascii="Tahoma" w:hAnsi="Tahoma" w:cs="Tahoma"/>
                <w:color w:val="000000"/>
              </w:rPr>
            </w:pPr>
            <w:r>
              <w:rPr>
                <w:rFonts w:ascii="Tahoma" w:hAnsi="Tahoma" w:cs="Tahoma"/>
                <w:color w:val="000000"/>
              </w:rPr>
              <w:t>26.</w:t>
            </w:r>
          </w:p>
        </w:tc>
        <w:tc>
          <w:tcPr>
            <w:tcW w:w="5603" w:type="dxa"/>
            <w:tcBorders>
              <w:top w:val="single" w:sz="4" w:space="0" w:color="auto"/>
              <w:left w:val="single" w:sz="4" w:space="0" w:color="auto"/>
              <w:bottom w:val="single" w:sz="4" w:space="0" w:color="auto"/>
              <w:right w:val="single" w:sz="4" w:space="0" w:color="auto"/>
            </w:tcBorders>
            <w:vAlign w:val="center"/>
          </w:tcPr>
          <w:p w:rsidR="00036E2E" w:rsidRPr="00416922" w:rsidRDefault="00036E2E" w:rsidP="00235C34">
            <w:pPr>
              <w:keepNext/>
              <w:keepLines/>
              <w:jc w:val="both"/>
              <w:rPr>
                <w:rFonts w:ascii="Tahoma" w:hAnsi="Tahoma" w:cs="Tahoma"/>
              </w:rPr>
            </w:pPr>
            <w:r>
              <w:rPr>
                <w:rFonts w:ascii="Tahoma" w:hAnsi="Tahoma" w:cs="Tahoma"/>
              </w:rPr>
              <w:t>d</w:t>
            </w:r>
            <w:r w:rsidRPr="00036E2E">
              <w:rPr>
                <w:rFonts w:ascii="Tahoma" w:hAnsi="Tahoma" w:cs="Tahoma"/>
              </w:rPr>
              <w:t>obav</w:t>
            </w:r>
            <w:r>
              <w:rPr>
                <w:rFonts w:ascii="Tahoma" w:hAnsi="Tahoma" w:cs="Tahoma"/>
              </w:rPr>
              <w:t xml:space="preserve">a </w:t>
            </w:r>
            <w:r w:rsidRPr="00036E2E">
              <w:rPr>
                <w:rFonts w:ascii="Tahoma" w:hAnsi="Tahoma" w:cs="Tahoma"/>
              </w:rPr>
              <w:t>in vgrad</w:t>
            </w:r>
            <w:r>
              <w:rPr>
                <w:rFonts w:ascii="Tahoma" w:hAnsi="Tahoma" w:cs="Tahoma"/>
              </w:rPr>
              <w:t xml:space="preserve">nja </w:t>
            </w:r>
            <w:r w:rsidRPr="00036E2E">
              <w:rPr>
                <w:rFonts w:ascii="Tahoma" w:hAnsi="Tahoma" w:cs="Tahoma"/>
              </w:rPr>
              <w:t>komandn</w:t>
            </w:r>
            <w:r>
              <w:rPr>
                <w:rFonts w:ascii="Tahoma" w:hAnsi="Tahoma" w:cs="Tahoma"/>
              </w:rPr>
              <w:t>e</w:t>
            </w:r>
            <w:r w:rsidRPr="00036E2E">
              <w:rPr>
                <w:rFonts w:ascii="Tahoma" w:hAnsi="Tahoma" w:cs="Tahoma"/>
              </w:rPr>
              <w:t xml:space="preserve"> omar</w:t>
            </w:r>
            <w:r>
              <w:rPr>
                <w:rFonts w:ascii="Tahoma" w:hAnsi="Tahoma" w:cs="Tahoma"/>
              </w:rPr>
              <w:t>e</w:t>
            </w:r>
            <w:r w:rsidRPr="00036E2E">
              <w:rPr>
                <w:rFonts w:ascii="Tahoma" w:hAnsi="Tahoma" w:cs="Tahoma"/>
              </w:rPr>
              <w:t xml:space="preserve"> agregata s preklopnim poljem in paralelnim obratovanjem med agregatom in mrežo</w:t>
            </w:r>
          </w:p>
        </w:tc>
        <w:tc>
          <w:tcPr>
            <w:tcW w:w="3109" w:type="dxa"/>
            <w:vAlign w:val="center"/>
          </w:tcPr>
          <w:p w:rsidR="00036E2E" w:rsidRPr="008E4076" w:rsidRDefault="00E744ED" w:rsidP="00E744ED">
            <w:pPr>
              <w:keepNext/>
              <w:keepLines/>
              <w:jc w:val="center"/>
              <w:rPr>
                <w:rFonts w:ascii="Tahoma" w:hAnsi="Tahoma" w:cs="Tahoma"/>
                <w:color w:val="000000"/>
              </w:rPr>
            </w:pPr>
            <w:r>
              <w:rPr>
                <w:rFonts w:ascii="Tahoma" w:hAnsi="Tahoma" w:cs="Tahoma"/>
              </w:rPr>
              <w:t>DA       /       NE</w:t>
            </w:r>
          </w:p>
        </w:tc>
      </w:tr>
      <w:tr w:rsidR="00036E2E" w:rsidRPr="008E4076" w:rsidTr="004E3FB4">
        <w:tc>
          <w:tcPr>
            <w:tcW w:w="639" w:type="dxa"/>
            <w:tcBorders>
              <w:top w:val="single" w:sz="4" w:space="0" w:color="auto"/>
              <w:left w:val="single" w:sz="4" w:space="0" w:color="auto"/>
              <w:bottom w:val="single" w:sz="4" w:space="0" w:color="auto"/>
              <w:right w:val="single" w:sz="4" w:space="0" w:color="auto"/>
            </w:tcBorders>
          </w:tcPr>
          <w:p w:rsidR="00036E2E" w:rsidRDefault="00036E2E" w:rsidP="005C0011">
            <w:pPr>
              <w:keepNext/>
              <w:keepLines/>
              <w:rPr>
                <w:rFonts w:ascii="Tahoma" w:hAnsi="Tahoma" w:cs="Tahoma"/>
                <w:color w:val="000000"/>
              </w:rPr>
            </w:pPr>
            <w:r>
              <w:rPr>
                <w:rFonts w:ascii="Tahoma" w:hAnsi="Tahoma" w:cs="Tahoma"/>
                <w:color w:val="000000"/>
              </w:rPr>
              <w:t>27.</w:t>
            </w:r>
          </w:p>
        </w:tc>
        <w:tc>
          <w:tcPr>
            <w:tcW w:w="5603" w:type="dxa"/>
            <w:tcBorders>
              <w:top w:val="single" w:sz="4" w:space="0" w:color="auto"/>
              <w:left w:val="single" w:sz="4" w:space="0" w:color="auto"/>
              <w:bottom w:val="single" w:sz="4" w:space="0" w:color="auto"/>
              <w:right w:val="single" w:sz="4" w:space="0" w:color="auto"/>
            </w:tcBorders>
            <w:vAlign w:val="center"/>
          </w:tcPr>
          <w:p w:rsidR="00036E2E" w:rsidRDefault="00036E2E" w:rsidP="00235C34">
            <w:pPr>
              <w:keepNext/>
              <w:keepLines/>
              <w:jc w:val="both"/>
              <w:rPr>
                <w:rFonts w:ascii="Tahoma" w:hAnsi="Tahoma" w:cs="Tahoma"/>
              </w:rPr>
            </w:pPr>
            <w:r>
              <w:rPr>
                <w:rFonts w:ascii="Tahoma" w:hAnsi="Tahoma" w:cs="Tahoma"/>
              </w:rPr>
              <w:t>Komandna mara opremljena s krmilnikom</w:t>
            </w:r>
          </w:p>
        </w:tc>
        <w:tc>
          <w:tcPr>
            <w:tcW w:w="3109" w:type="dxa"/>
            <w:vAlign w:val="center"/>
          </w:tcPr>
          <w:p w:rsidR="00036E2E" w:rsidRPr="008E4076" w:rsidRDefault="00E744ED" w:rsidP="00E744ED">
            <w:pPr>
              <w:keepNext/>
              <w:keepLines/>
              <w:jc w:val="center"/>
              <w:rPr>
                <w:rFonts w:ascii="Tahoma" w:hAnsi="Tahoma" w:cs="Tahoma"/>
                <w:color w:val="000000"/>
              </w:rPr>
            </w:pPr>
            <w:r>
              <w:rPr>
                <w:rFonts w:ascii="Tahoma" w:hAnsi="Tahoma" w:cs="Tahoma"/>
              </w:rPr>
              <w:t>DA       /       NE</w:t>
            </w:r>
          </w:p>
        </w:tc>
      </w:tr>
      <w:tr w:rsidR="00036E2E" w:rsidRPr="008E4076" w:rsidTr="004E3FB4">
        <w:tc>
          <w:tcPr>
            <w:tcW w:w="639" w:type="dxa"/>
            <w:tcBorders>
              <w:top w:val="single" w:sz="4" w:space="0" w:color="auto"/>
              <w:left w:val="single" w:sz="4" w:space="0" w:color="auto"/>
              <w:bottom w:val="single" w:sz="4" w:space="0" w:color="auto"/>
              <w:right w:val="single" w:sz="4" w:space="0" w:color="auto"/>
            </w:tcBorders>
          </w:tcPr>
          <w:p w:rsidR="00036E2E" w:rsidRDefault="00036E2E" w:rsidP="005C0011">
            <w:pPr>
              <w:keepNext/>
              <w:keepLines/>
              <w:rPr>
                <w:rFonts w:ascii="Tahoma" w:hAnsi="Tahoma" w:cs="Tahoma"/>
                <w:color w:val="000000"/>
              </w:rPr>
            </w:pPr>
            <w:r>
              <w:rPr>
                <w:rFonts w:ascii="Tahoma" w:hAnsi="Tahoma" w:cs="Tahoma"/>
                <w:color w:val="000000"/>
              </w:rPr>
              <w:t>29</w:t>
            </w:r>
          </w:p>
        </w:tc>
        <w:tc>
          <w:tcPr>
            <w:tcW w:w="5603" w:type="dxa"/>
            <w:tcBorders>
              <w:top w:val="single" w:sz="4" w:space="0" w:color="auto"/>
              <w:left w:val="single" w:sz="4" w:space="0" w:color="auto"/>
              <w:bottom w:val="single" w:sz="4" w:space="0" w:color="auto"/>
              <w:right w:val="single" w:sz="4" w:space="0" w:color="auto"/>
            </w:tcBorders>
            <w:vAlign w:val="center"/>
          </w:tcPr>
          <w:p w:rsidR="00036E2E" w:rsidRDefault="00036E2E" w:rsidP="00235C34">
            <w:pPr>
              <w:keepNext/>
              <w:keepLines/>
              <w:jc w:val="both"/>
              <w:rPr>
                <w:rFonts w:ascii="Tahoma" w:hAnsi="Tahoma" w:cs="Tahoma"/>
              </w:rPr>
            </w:pPr>
            <w:r>
              <w:rPr>
                <w:rFonts w:ascii="Tahoma" w:hAnsi="Tahoma" w:cs="Tahoma"/>
              </w:rPr>
              <w:t>i</w:t>
            </w:r>
            <w:r w:rsidRPr="00036E2E">
              <w:rPr>
                <w:rFonts w:ascii="Tahoma" w:hAnsi="Tahoma" w:cs="Tahoma"/>
              </w:rPr>
              <w:t>zdelana v prostostoječi izvedbi iz INOX materiala AISI 304 z INOX podstavkom</w:t>
            </w:r>
          </w:p>
        </w:tc>
        <w:tc>
          <w:tcPr>
            <w:tcW w:w="3109" w:type="dxa"/>
            <w:vAlign w:val="center"/>
          </w:tcPr>
          <w:p w:rsidR="00036E2E" w:rsidRPr="008E4076" w:rsidRDefault="00E744ED" w:rsidP="00E744ED">
            <w:pPr>
              <w:keepNext/>
              <w:keepLines/>
              <w:jc w:val="center"/>
              <w:rPr>
                <w:rFonts w:ascii="Tahoma" w:hAnsi="Tahoma" w:cs="Tahoma"/>
                <w:color w:val="000000"/>
              </w:rPr>
            </w:pPr>
            <w:r>
              <w:rPr>
                <w:rFonts w:ascii="Tahoma" w:hAnsi="Tahoma" w:cs="Tahoma"/>
              </w:rPr>
              <w:t>DA       /       NE</w:t>
            </w:r>
          </w:p>
        </w:tc>
      </w:tr>
    </w:tbl>
    <w:p w:rsidR="00590BB0" w:rsidRDefault="005C0011" w:rsidP="002F4A49">
      <w:pPr>
        <w:keepNext/>
        <w:keepLines/>
        <w:rPr>
          <w:rFonts w:ascii="Tahoma" w:hAnsi="Tahoma" w:cs="Tahoma"/>
        </w:rPr>
      </w:pPr>
      <w:r w:rsidRPr="00A47340">
        <w:rPr>
          <w:rFonts w:ascii="Tahoma" w:hAnsi="Tahoma" w:cs="Tahoma"/>
          <w:b/>
        </w:rPr>
        <w:t>*</w:t>
      </w:r>
      <w:r w:rsidRPr="00A47340">
        <w:rPr>
          <w:rFonts w:ascii="Tahoma" w:hAnsi="Tahoma" w:cs="Tahoma"/>
        </w:rPr>
        <w:t xml:space="preserve"> Ponudnik obvezno izpolni vsako postavko iz te tabele</w:t>
      </w:r>
      <w:r>
        <w:rPr>
          <w:rFonts w:ascii="Tahoma" w:hAnsi="Tahoma" w:cs="Tahoma"/>
        </w:rPr>
        <w:t xml:space="preserve"> (razen, kjer je oznaka »/«</w:t>
      </w:r>
      <w:r w:rsidRPr="00A47340">
        <w:rPr>
          <w:rFonts w:ascii="Tahoma" w:hAnsi="Tahoma" w:cs="Tahoma"/>
        </w:rPr>
        <w:t>, sicer bo izločen iz nadaljnjega ocenjevanja ponudb!</w:t>
      </w:r>
    </w:p>
    <w:p w:rsidR="00036E2E" w:rsidRDefault="00036E2E" w:rsidP="002F4A49">
      <w:pPr>
        <w:keepNext/>
        <w:keepLines/>
        <w:rPr>
          <w:rFonts w:ascii="Tahoma" w:hAnsi="Tahoma" w:cs="Tahoma"/>
        </w:rPr>
      </w:pPr>
    </w:p>
    <w:p w:rsidR="00036E2E" w:rsidRPr="00036E2E" w:rsidRDefault="00036E2E" w:rsidP="002F4A49">
      <w:pPr>
        <w:keepNext/>
        <w:keepLines/>
        <w:rPr>
          <w:rFonts w:ascii="Tahoma" w:hAnsi="Tahoma" w:cs="Tahoma"/>
          <w:b/>
        </w:rPr>
      </w:pPr>
      <w:r w:rsidRPr="00036E2E">
        <w:rPr>
          <w:rFonts w:ascii="Tahoma" w:hAnsi="Tahoma" w:cs="Tahoma"/>
          <w:b/>
        </w:rPr>
        <w:t>ENERGETSKO ELEKTRO INSTALACIJE</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85"/>
        <w:gridCol w:w="5647"/>
        <w:gridCol w:w="3119"/>
      </w:tblGrid>
      <w:tr w:rsidR="00036E2E" w:rsidRPr="005C0011" w:rsidTr="00890B6B">
        <w:tc>
          <w:tcPr>
            <w:tcW w:w="585" w:type="dxa"/>
            <w:tcBorders>
              <w:top w:val="single" w:sz="4" w:space="0" w:color="auto"/>
              <w:left w:val="single" w:sz="4" w:space="0" w:color="auto"/>
              <w:bottom w:val="single" w:sz="4" w:space="0" w:color="auto"/>
              <w:right w:val="single" w:sz="4" w:space="0" w:color="auto"/>
            </w:tcBorders>
            <w:vAlign w:val="center"/>
            <w:hideMark/>
          </w:tcPr>
          <w:p w:rsidR="00036E2E" w:rsidRPr="00142611" w:rsidRDefault="00036E2E" w:rsidP="00890B6B">
            <w:pPr>
              <w:keepNext/>
              <w:keepLines/>
              <w:rPr>
                <w:rFonts w:ascii="Tahoma" w:hAnsi="Tahoma" w:cs="Tahoma"/>
                <w:sz w:val="24"/>
                <w:szCs w:val="24"/>
              </w:rPr>
            </w:pPr>
            <w:r w:rsidRPr="00142611">
              <w:rPr>
                <w:rFonts w:ascii="Tahoma" w:hAnsi="Tahoma" w:cs="Tahoma"/>
                <w:color w:val="000000"/>
              </w:rPr>
              <w:t xml:space="preserve">Poz. </w:t>
            </w:r>
          </w:p>
        </w:tc>
        <w:tc>
          <w:tcPr>
            <w:tcW w:w="5647" w:type="dxa"/>
            <w:tcBorders>
              <w:top w:val="single" w:sz="4" w:space="0" w:color="auto"/>
              <w:left w:val="single" w:sz="4" w:space="0" w:color="auto"/>
              <w:bottom w:val="single" w:sz="4" w:space="0" w:color="auto"/>
              <w:right w:val="single" w:sz="4" w:space="0" w:color="auto"/>
            </w:tcBorders>
            <w:vAlign w:val="center"/>
            <w:hideMark/>
          </w:tcPr>
          <w:p w:rsidR="00036E2E" w:rsidRPr="00142611" w:rsidRDefault="00036E2E" w:rsidP="00890B6B">
            <w:pPr>
              <w:keepNext/>
              <w:keepLines/>
              <w:rPr>
                <w:rFonts w:ascii="Tahoma" w:hAnsi="Tahoma" w:cs="Tahoma"/>
                <w:sz w:val="24"/>
                <w:szCs w:val="24"/>
              </w:rPr>
            </w:pPr>
            <w:r w:rsidRPr="00142611">
              <w:rPr>
                <w:rFonts w:ascii="Tahoma" w:hAnsi="Tahoma" w:cs="Tahoma"/>
                <w:color w:val="000000"/>
              </w:rPr>
              <w:t xml:space="preserve">Opis </w:t>
            </w:r>
          </w:p>
        </w:tc>
        <w:tc>
          <w:tcPr>
            <w:tcW w:w="3119" w:type="dxa"/>
            <w:tcBorders>
              <w:top w:val="single" w:sz="4" w:space="0" w:color="auto"/>
              <w:left w:val="single" w:sz="4" w:space="0" w:color="auto"/>
              <w:bottom w:val="single" w:sz="4" w:space="0" w:color="auto"/>
              <w:right w:val="single" w:sz="4" w:space="0" w:color="auto"/>
            </w:tcBorders>
            <w:hideMark/>
          </w:tcPr>
          <w:p w:rsidR="00036E2E" w:rsidRPr="005C0011" w:rsidRDefault="00036E2E" w:rsidP="00B76AFE">
            <w:pPr>
              <w:keepNext/>
              <w:keepLines/>
              <w:tabs>
                <w:tab w:val="left" w:pos="284"/>
              </w:tabs>
              <w:jc w:val="both"/>
              <w:rPr>
                <w:rFonts w:ascii="Tahoma" w:hAnsi="Tahoma" w:cs="Tahoma"/>
                <w:b/>
              </w:rPr>
            </w:pPr>
            <w:r w:rsidRPr="00A47340">
              <w:rPr>
                <w:rFonts w:ascii="Tahoma" w:hAnsi="Tahoma" w:cs="Tahoma"/>
                <w:b/>
              </w:rPr>
              <w:t>Izpolni ponudnik z navedbo oziroma načinom izpolnitve posamezne zahteve (DA/NE/)*</w:t>
            </w:r>
          </w:p>
        </w:tc>
      </w:tr>
      <w:tr w:rsidR="00036E2E" w:rsidRPr="00142611" w:rsidTr="00890B6B">
        <w:tc>
          <w:tcPr>
            <w:tcW w:w="585" w:type="dxa"/>
            <w:tcBorders>
              <w:top w:val="single" w:sz="4" w:space="0" w:color="auto"/>
              <w:left w:val="single" w:sz="4" w:space="0" w:color="auto"/>
              <w:bottom w:val="single" w:sz="4" w:space="0" w:color="auto"/>
              <w:right w:val="single" w:sz="4" w:space="0" w:color="auto"/>
            </w:tcBorders>
            <w:hideMark/>
          </w:tcPr>
          <w:p w:rsidR="00036E2E" w:rsidRPr="00142611" w:rsidRDefault="00036E2E" w:rsidP="00890B6B">
            <w:pPr>
              <w:keepNext/>
              <w:keepLines/>
              <w:rPr>
                <w:rFonts w:ascii="Tahoma" w:hAnsi="Tahoma" w:cs="Tahoma"/>
                <w:sz w:val="24"/>
                <w:szCs w:val="24"/>
              </w:rPr>
            </w:pPr>
            <w:r w:rsidRPr="00142611">
              <w:rPr>
                <w:rFonts w:ascii="Tahoma" w:hAnsi="Tahoma" w:cs="Tahoma"/>
                <w:color w:val="000000"/>
              </w:rPr>
              <w:t xml:space="preserve">1. </w:t>
            </w:r>
          </w:p>
        </w:tc>
        <w:tc>
          <w:tcPr>
            <w:tcW w:w="5647" w:type="dxa"/>
            <w:tcBorders>
              <w:top w:val="single" w:sz="4" w:space="0" w:color="auto"/>
              <w:left w:val="single" w:sz="4" w:space="0" w:color="auto"/>
              <w:bottom w:val="single" w:sz="4" w:space="0" w:color="auto"/>
              <w:right w:val="single" w:sz="4" w:space="0" w:color="auto"/>
            </w:tcBorders>
            <w:vAlign w:val="center"/>
            <w:hideMark/>
          </w:tcPr>
          <w:p w:rsidR="00036E2E" w:rsidRPr="00142611" w:rsidRDefault="00FF20E8" w:rsidP="00235C34">
            <w:pPr>
              <w:keepNext/>
              <w:keepLines/>
              <w:jc w:val="both"/>
              <w:rPr>
                <w:rFonts w:ascii="Tahoma" w:hAnsi="Tahoma" w:cs="Tahoma"/>
                <w:sz w:val="24"/>
                <w:szCs w:val="24"/>
              </w:rPr>
            </w:pPr>
            <w:r w:rsidRPr="00FF20E8">
              <w:rPr>
                <w:rFonts w:ascii="Tahoma" w:hAnsi="Tahoma" w:cs="Tahoma"/>
                <w:color w:val="000000"/>
              </w:rPr>
              <w:t>Energetski kabelski razvod je potrebno voditi po dodanih - razširjenih kabelskih policah. Kabelske police so lahko zasedene maksimalno 60</w:t>
            </w:r>
            <w:r>
              <w:rPr>
                <w:rFonts w:ascii="Tahoma" w:hAnsi="Tahoma" w:cs="Tahoma"/>
                <w:color w:val="000000"/>
              </w:rPr>
              <w:t xml:space="preserve"> </w:t>
            </w:r>
            <w:r w:rsidRPr="00FF20E8">
              <w:rPr>
                <w:rFonts w:ascii="Tahoma" w:hAnsi="Tahoma" w:cs="Tahoma"/>
                <w:color w:val="000000"/>
              </w:rPr>
              <w:t>%. Signalne in energetske vode je potrebno voditi ločeno</w:t>
            </w:r>
            <w:r>
              <w:rPr>
                <w:rFonts w:ascii="Tahoma" w:hAnsi="Tahoma" w:cs="Tahoma"/>
                <w:color w:val="000000"/>
              </w:rPr>
              <w:t>.</w:t>
            </w:r>
          </w:p>
        </w:tc>
        <w:tc>
          <w:tcPr>
            <w:tcW w:w="3119" w:type="dxa"/>
            <w:vAlign w:val="center"/>
            <w:hideMark/>
          </w:tcPr>
          <w:p w:rsidR="00036E2E" w:rsidRPr="00142611" w:rsidRDefault="00F06CF0" w:rsidP="00FF20E8">
            <w:pPr>
              <w:keepNext/>
              <w:keepLines/>
              <w:jc w:val="center"/>
              <w:rPr>
                <w:rFonts w:ascii="Tahoma" w:hAnsi="Tahoma" w:cs="Tahoma"/>
              </w:rPr>
            </w:pPr>
            <w:r>
              <w:rPr>
                <w:rFonts w:ascii="Tahoma" w:hAnsi="Tahoma" w:cs="Tahoma"/>
              </w:rPr>
              <w:t>/</w:t>
            </w:r>
          </w:p>
        </w:tc>
      </w:tr>
      <w:tr w:rsidR="00036E2E" w:rsidRPr="00142611" w:rsidTr="00890B6B">
        <w:tc>
          <w:tcPr>
            <w:tcW w:w="585" w:type="dxa"/>
            <w:tcBorders>
              <w:top w:val="single" w:sz="4" w:space="0" w:color="auto"/>
              <w:left w:val="single" w:sz="4" w:space="0" w:color="auto"/>
              <w:bottom w:val="single" w:sz="4" w:space="0" w:color="auto"/>
              <w:right w:val="single" w:sz="4" w:space="0" w:color="auto"/>
            </w:tcBorders>
            <w:hideMark/>
          </w:tcPr>
          <w:p w:rsidR="00036E2E" w:rsidRPr="002B75C5" w:rsidRDefault="00036E2E" w:rsidP="00890B6B">
            <w:pPr>
              <w:keepNext/>
              <w:keepLines/>
              <w:rPr>
                <w:rFonts w:ascii="Tahoma" w:hAnsi="Tahoma" w:cs="Tahoma"/>
                <w:color w:val="000000"/>
              </w:rPr>
            </w:pPr>
            <w:r w:rsidRPr="00142611">
              <w:rPr>
                <w:rFonts w:ascii="Tahoma" w:hAnsi="Tahoma" w:cs="Tahoma"/>
                <w:color w:val="000000"/>
              </w:rPr>
              <w:t xml:space="preserve">2. </w:t>
            </w:r>
          </w:p>
        </w:tc>
        <w:tc>
          <w:tcPr>
            <w:tcW w:w="5647" w:type="dxa"/>
            <w:tcBorders>
              <w:top w:val="single" w:sz="4" w:space="0" w:color="auto"/>
              <w:left w:val="single" w:sz="4" w:space="0" w:color="auto"/>
              <w:bottom w:val="single" w:sz="4" w:space="0" w:color="auto"/>
              <w:right w:val="single" w:sz="4" w:space="0" w:color="auto"/>
            </w:tcBorders>
            <w:vAlign w:val="center"/>
            <w:hideMark/>
          </w:tcPr>
          <w:p w:rsidR="00036E2E" w:rsidRPr="00142611" w:rsidRDefault="00FF20E8" w:rsidP="00235C34">
            <w:pPr>
              <w:keepNext/>
              <w:keepLines/>
              <w:jc w:val="both"/>
              <w:rPr>
                <w:rFonts w:ascii="Tahoma" w:hAnsi="Tahoma" w:cs="Tahoma"/>
                <w:sz w:val="24"/>
                <w:szCs w:val="24"/>
              </w:rPr>
            </w:pPr>
            <w:r w:rsidRPr="00FF20E8">
              <w:rPr>
                <w:rFonts w:ascii="Tahoma" w:hAnsi="Tahoma" w:cs="Tahoma"/>
                <w:color w:val="000000"/>
              </w:rPr>
              <w:t>Kabli in dodane kabelske police morajo biti primerni za agresivno atmosfero na CČN Ljubljana. Ponujeni material nerjaveče jeklo AISI 316L oz. AISI 1.4404</w:t>
            </w:r>
          </w:p>
        </w:tc>
        <w:tc>
          <w:tcPr>
            <w:tcW w:w="3119" w:type="dxa"/>
            <w:vAlign w:val="center"/>
            <w:hideMark/>
          </w:tcPr>
          <w:p w:rsidR="00036E2E" w:rsidRPr="00142611" w:rsidRDefault="00E744ED" w:rsidP="00E744ED">
            <w:pPr>
              <w:keepNext/>
              <w:keepLines/>
              <w:jc w:val="center"/>
              <w:rPr>
                <w:rFonts w:ascii="Tahoma" w:hAnsi="Tahoma" w:cs="Tahoma"/>
              </w:rPr>
            </w:pPr>
            <w:r>
              <w:rPr>
                <w:rFonts w:ascii="Tahoma" w:hAnsi="Tahoma" w:cs="Tahoma"/>
              </w:rPr>
              <w:t>DA       /       NE</w:t>
            </w:r>
          </w:p>
        </w:tc>
      </w:tr>
      <w:tr w:rsidR="00036E2E" w:rsidRPr="008E4076" w:rsidTr="00890B6B">
        <w:tc>
          <w:tcPr>
            <w:tcW w:w="585" w:type="dxa"/>
            <w:tcBorders>
              <w:top w:val="single" w:sz="4" w:space="0" w:color="auto"/>
              <w:left w:val="single" w:sz="4" w:space="0" w:color="auto"/>
              <w:bottom w:val="single" w:sz="4" w:space="0" w:color="auto"/>
              <w:right w:val="single" w:sz="4" w:space="0" w:color="auto"/>
            </w:tcBorders>
            <w:hideMark/>
          </w:tcPr>
          <w:p w:rsidR="00036E2E" w:rsidRPr="002B75C5" w:rsidRDefault="00036E2E" w:rsidP="00890B6B">
            <w:pPr>
              <w:keepNext/>
              <w:keepLines/>
              <w:rPr>
                <w:rFonts w:ascii="Tahoma" w:hAnsi="Tahoma" w:cs="Tahoma"/>
                <w:color w:val="000000"/>
              </w:rPr>
            </w:pPr>
            <w:r w:rsidRPr="008E4076">
              <w:rPr>
                <w:rFonts w:ascii="Tahoma" w:hAnsi="Tahoma" w:cs="Tahoma"/>
                <w:color w:val="000000"/>
              </w:rPr>
              <w:t xml:space="preserve">3. </w:t>
            </w:r>
          </w:p>
        </w:tc>
        <w:tc>
          <w:tcPr>
            <w:tcW w:w="5647" w:type="dxa"/>
            <w:tcBorders>
              <w:top w:val="single" w:sz="4" w:space="0" w:color="auto"/>
              <w:left w:val="single" w:sz="4" w:space="0" w:color="auto"/>
              <w:bottom w:val="single" w:sz="4" w:space="0" w:color="auto"/>
              <w:right w:val="single" w:sz="4" w:space="0" w:color="auto"/>
            </w:tcBorders>
            <w:vAlign w:val="center"/>
            <w:hideMark/>
          </w:tcPr>
          <w:p w:rsidR="00036E2E" w:rsidRPr="008E4076" w:rsidRDefault="00FF20E8" w:rsidP="00F06CF0">
            <w:pPr>
              <w:keepNext/>
              <w:keepLines/>
              <w:jc w:val="both"/>
              <w:rPr>
                <w:rFonts w:ascii="Tahoma" w:hAnsi="Tahoma" w:cs="Tahoma"/>
                <w:sz w:val="24"/>
                <w:szCs w:val="24"/>
              </w:rPr>
            </w:pPr>
            <w:r w:rsidRPr="00FF20E8">
              <w:rPr>
                <w:rFonts w:ascii="Tahoma" w:hAnsi="Tahoma" w:cs="Tahoma"/>
                <w:color w:val="000000"/>
              </w:rPr>
              <w:t>Kapaciteta</w:t>
            </w:r>
            <w:r w:rsidR="00F06CF0">
              <w:rPr>
                <w:rFonts w:ascii="Tahoma" w:hAnsi="Tahoma" w:cs="Tahoma"/>
                <w:color w:val="000000"/>
              </w:rPr>
              <w:t xml:space="preserve"> </w:t>
            </w:r>
            <w:r w:rsidRPr="00FF20E8">
              <w:rPr>
                <w:rFonts w:ascii="Tahoma" w:hAnsi="Tahoma" w:cs="Tahoma"/>
                <w:color w:val="000000"/>
              </w:rPr>
              <w:t>kabelskih prehodov mora zadostovati za vse energetske in signalne (tudi merilne in alarmne) tokokroge, poleg tega pa mora biti zagotovljeno še 30 % rezerve</w:t>
            </w:r>
          </w:p>
        </w:tc>
        <w:tc>
          <w:tcPr>
            <w:tcW w:w="3119" w:type="dxa"/>
            <w:vAlign w:val="center"/>
            <w:hideMark/>
          </w:tcPr>
          <w:p w:rsidR="00036E2E" w:rsidRPr="008E4076" w:rsidRDefault="00E744ED" w:rsidP="00E744ED">
            <w:pPr>
              <w:keepNext/>
              <w:keepLines/>
              <w:jc w:val="center"/>
              <w:rPr>
                <w:rFonts w:ascii="Tahoma" w:hAnsi="Tahoma" w:cs="Tahoma"/>
              </w:rPr>
            </w:pPr>
            <w:r>
              <w:rPr>
                <w:rFonts w:ascii="Tahoma" w:hAnsi="Tahoma" w:cs="Tahoma"/>
              </w:rPr>
              <w:t>DA       /       NE</w:t>
            </w:r>
          </w:p>
        </w:tc>
      </w:tr>
      <w:tr w:rsidR="00036E2E" w:rsidRPr="008E4076" w:rsidTr="00890B6B">
        <w:tc>
          <w:tcPr>
            <w:tcW w:w="585" w:type="dxa"/>
            <w:tcBorders>
              <w:top w:val="single" w:sz="4" w:space="0" w:color="auto"/>
              <w:left w:val="single" w:sz="4" w:space="0" w:color="auto"/>
              <w:bottom w:val="single" w:sz="4" w:space="0" w:color="auto"/>
              <w:right w:val="single" w:sz="4" w:space="0" w:color="auto"/>
            </w:tcBorders>
          </w:tcPr>
          <w:p w:rsidR="00036E2E" w:rsidRPr="008E4076" w:rsidRDefault="00036E2E" w:rsidP="00890B6B">
            <w:pPr>
              <w:keepNext/>
              <w:keepLines/>
              <w:rPr>
                <w:rFonts w:ascii="Tahoma" w:hAnsi="Tahoma" w:cs="Tahoma"/>
                <w:color w:val="000000"/>
              </w:rPr>
            </w:pPr>
            <w:r>
              <w:rPr>
                <w:rFonts w:ascii="Tahoma" w:hAnsi="Tahoma" w:cs="Tahoma"/>
                <w:color w:val="000000"/>
              </w:rPr>
              <w:t>4.</w:t>
            </w:r>
          </w:p>
        </w:tc>
        <w:tc>
          <w:tcPr>
            <w:tcW w:w="5647" w:type="dxa"/>
            <w:tcBorders>
              <w:top w:val="single" w:sz="4" w:space="0" w:color="auto"/>
              <w:left w:val="single" w:sz="4" w:space="0" w:color="auto"/>
              <w:bottom w:val="single" w:sz="4" w:space="0" w:color="auto"/>
              <w:right w:val="single" w:sz="4" w:space="0" w:color="auto"/>
            </w:tcBorders>
            <w:vAlign w:val="center"/>
          </w:tcPr>
          <w:p w:rsidR="00036E2E" w:rsidRPr="008E4076" w:rsidRDefault="004F37F2" w:rsidP="00235C34">
            <w:pPr>
              <w:keepNext/>
              <w:keepLines/>
              <w:jc w:val="both"/>
              <w:rPr>
                <w:rFonts w:ascii="Tahoma" w:hAnsi="Tahoma" w:cs="Tahoma"/>
                <w:color w:val="000000"/>
              </w:rPr>
            </w:pPr>
            <w:r w:rsidRPr="004F37F2">
              <w:rPr>
                <w:rFonts w:ascii="Tahoma" w:hAnsi="Tahoma" w:cs="Tahoma"/>
                <w:color w:val="000000"/>
              </w:rPr>
              <w:t>preseki vodnikov se morajo skladati s projektantskimi izračuni</w:t>
            </w:r>
          </w:p>
        </w:tc>
        <w:tc>
          <w:tcPr>
            <w:tcW w:w="3119" w:type="dxa"/>
            <w:vAlign w:val="center"/>
          </w:tcPr>
          <w:p w:rsidR="00036E2E" w:rsidRPr="008E4076" w:rsidRDefault="00E744ED" w:rsidP="00E744ED">
            <w:pPr>
              <w:keepNext/>
              <w:keepLines/>
              <w:jc w:val="center"/>
              <w:rPr>
                <w:rFonts w:ascii="Tahoma" w:hAnsi="Tahoma" w:cs="Tahoma"/>
              </w:rPr>
            </w:pPr>
            <w:r>
              <w:rPr>
                <w:rFonts w:ascii="Tahoma" w:hAnsi="Tahoma" w:cs="Tahoma"/>
              </w:rPr>
              <w:t>DA       /       NE</w:t>
            </w:r>
          </w:p>
        </w:tc>
      </w:tr>
      <w:tr w:rsidR="00036E2E" w:rsidRPr="008E4076" w:rsidTr="00890B6B">
        <w:tc>
          <w:tcPr>
            <w:tcW w:w="585" w:type="dxa"/>
            <w:tcBorders>
              <w:top w:val="single" w:sz="4" w:space="0" w:color="auto"/>
              <w:left w:val="single" w:sz="4" w:space="0" w:color="auto"/>
              <w:bottom w:val="single" w:sz="4" w:space="0" w:color="auto"/>
              <w:right w:val="single" w:sz="4" w:space="0" w:color="auto"/>
            </w:tcBorders>
          </w:tcPr>
          <w:p w:rsidR="00036E2E" w:rsidRPr="008E4076" w:rsidRDefault="00036E2E" w:rsidP="00890B6B">
            <w:pPr>
              <w:keepNext/>
              <w:keepLines/>
              <w:rPr>
                <w:rFonts w:ascii="Tahoma" w:hAnsi="Tahoma" w:cs="Tahoma"/>
                <w:color w:val="000000"/>
              </w:rPr>
            </w:pPr>
            <w:r>
              <w:rPr>
                <w:rFonts w:ascii="Tahoma" w:hAnsi="Tahoma" w:cs="Tahoma"/>
                <w:color w:val="000000"/>
              </w:rPr>
              <w:t>5.</w:t>
            </w:r>
          </w:p>
        </w:tc>
        <w:tc>
          <w:tcPr>
            <w:tcW w:w="5647" w:type="dxa"/>
            <w:tcBorders>
              <w:top w:val="single" w:sz="4" w:space="0" w:color="auto"/>
              <w:left w:val="single" w:sz="4" w:space="0" w:color="auto"/>
              <w:bottom w:val="single" w:sz="4" w:space="0" w:color="auto"/>
              <w:right w:val="single" w:sz="4" w:space="0" w:color="auto"/>
            </w:tcBorders>
            <w:vAlign w:val="center"/>
          </w:tcPr>
          <w:p w:rsidR="00036E2E" w:rsidRPr="00416922" w:rsidRDefault="004F37F2" w:rsidP="00235C34">
            <w:pPr>
              <w:keepNext/>
              <w:keepLines/>
              <w:jc w:val="both"/>
              <w:rPr>
                <w:rFonts w:ascii="Tahoma" w:hAnsi="Tahoma" w:cs="Tahoma"/>
                <w:color w:val="000000"/>
              </w:rPr>
            </w:pPr>
            <w:r w:rsidRPr="004F37F2">
              <w:rPr>
                <w:rFonts w:ascii="Tahoma" w:hAnsi="Tahoma" w:cs="Tahoma"/>
                <w:color w:val="000000"/>
              </w:rPr>
              <w:t>vsi vodniki se morajo zaključiti na sponkah in se primerno označiti skladno s projektno dokumentacijo</w:t>
            </w:r>
          </w:p>
        </w:tc>
        <w:tc>
          <w:tcPr>
            <w:tcW w:w="3119" w:type="dxa"/>
            <w:vAlign w:val="center"/>
          </w:tcPr>
          <w:p w:rsidR="00036E2E" w:rsidRPr="008E4076" w:rsidRDefault="00E744ED" w:rsidP="00E744ED">
            <w:pPr>
              <w:keepNext/>
              <w:keepLines/>
              <w:jc w:val="center"/>
              <w:rPr>
                <w:rFonts w:ascii="Tahoma" w:hAnsi="Tahoma" w:cs="Tahoma"/>
              </w:rPr>
            </w:pPr>
            <w:r>
              <w:rPr>
                <w:rFonts w:ascii="Tahoma" w:hAnsi="Tahoma" w:cs="Tahoma"/>
              </w:rPr>
              <w:t>DA       /       NE</w:t>
            </w:r>
          </w:p>
        </w:tc>
      </w:tr>
      <w:tr w:rsidR="00036E2E" w:rsidRPr="008E4076" w:rsidTr="00890B6B">
        <w:tc>
          <w:tcPr>
            <w:tcW w:w="585" w:type="dxa"/>
            <w:tcBorders>
              <w:top w:val="single" w:sz="4" w:space="0" w:color="auto"/>
              <w:left w:val="single" w:sz="4" w:space="0" w:color="auto"/>
              <w:bottom w:val="single" w:sz="4" w:space="0" w:color="auto"/>
              <w:right w:val="single" w:sz="4" w:space="0" w:color="auto"/>
            </w:tcBorders>
          </w:tcPr>
          <w:p w:rsidR="00036E2E" w:rsidRPr="008E4076" w:rsidRDefault="00036E2E" w:rsidP="00890B6B">
            <w:pPr>
              <w:keepNext/>
              <w:keepLines/>
              <w:rPr>
                <w:rFonts w:ascii="Tahoma" w:hAnsi="Tahoma" w:cs="Tahoma"/>
                <w:color w:val="000000"/>
              </w:rPr>
            </w:pPr>
            <w:r>
              <w:rPr>
                <w:rFonts w:ascii="Tahoma" w:hAnsi="Tahoma" w:cs="Tahoma"/>
                <w:color w:val="000000"/>
              </w:rPr>
              <w:t>6.</w:t>
            </w:r>
          </w:p>
        </w:tc>
        <w:tc>
          <w:tcPr>
            <w:tcW w:w="5647" w:type="dxa"/>
            <w:tcBorders>
              <w:top w:val="single" w:sz="4" w:space="0" w:color="auto"/>
              <w:left w:val="single" w:sz="4" w:space="0" w:color="auto"/>
              <w:bottom w:val="single" w:sz="4" w:space="0" w:color="auto"/>
              <w:right w:val="single" w:sz="4" w:space="0" w:color="auto"/>
            </w:tcBorders>
            <w:vAlign w:val="center"/>
          </w:tcPr>
          <w:p w:rsidR="00036E2E" w:rsidRPr="00416922" w:rsidRDefault="004F37F2" w:rsidP="00235C34">
            <w:pPr>
              <w:keepNext/>
              <w:keepLines/>
              <w:jc w:val="both"/>
              <w:rPr>
                <w:rFonts w:ascii="Tahoma" w:hAnsi="Tahoma" w:cs="Tahoma"/>
                <w:color w:val="000000"/>
              </w:rPr>
            </w:pPr>
            <w:r w:rsidRPr="004F37F2">
              <w:rPr>
                <w:rFonts w:ascii="Tahoma" w:hAnsi="Tahoma" w:cs="Tahoma"/>
                <w:color w:val="000000"/>
              </w:rPr>
              <w:t>ponudnik mora na tistem delu omar MCC, kjer bo odstranil opremo obstoječih elektromotornih pogonov za posnemala, namestiti nova, polna delna vrata</w:t>
            </w:r>
          </w:p>
        </w:tc>
        <w:tc>
          <w:tcPr>
            <w:tcW w:w="3119" w:type="dxa"/>
            <w:vAlign w:val="center"/>
          </w:tcPr>
          <w:p w:rsidR="00036E2E" w:rsidRPr="008E4076" w:rsidRDefault="00E744ED" w:rsidP="00E744ED">
            <w:pPr>
              <w:keepNext/>
              <w:keepLines/>
              <w:jc w:val="center"/>
              <w:rPr>
                <w:rFonts w:ascii="Tahoma" w:hAnsi="Tahoma" w:cs="Tahoma"/>
              </w:rPr>
            </w:pPr>
            <w:r>
              <w:rPr>
                <w:rFonts w:ascii="Tahoma" w:hAnsi="Tahoma" w:cs="Tahoma"/>
              </w:rPr>
              <w:t>DA       /       NE</w:t>
            </w:r>
          </w:p>
        </w:tc>
      </w:tr>
      <w:tr w:rsidR="00036E2E" w:rsidRPr="008E4076" w:rsidTr="00890B6B">
        <w:tc>
          <w:tcPr>
            <w:tcW w:w="585" w:type="dxa"/>
            <w:tcBorders>
              <w:top w:val="single" w:sz="4" w:space="0" w:color="auto"/>
              <w:left w:val="single" w:sz="4" w:space="0" w:color="auto"/>
              <w:bottom w:val="single" w:sz="4" w:space="0" w:color="auto"/>
              <w:right w:val="single" w:sz="4" w:space="0" w:color="auto"/>
            </w:tcBorders>
          </w:tcPr>
          <w:p w:rsidR="00036E2E" w:rsidRPr="008E4076" w:rsidRDefault="00036E2E" w:rsidP="00890B6B">
            <w:pPr>
              <w:keepNext/>
              <w:keepLines/>
              <w:rPr>
                <w:rFonts w:ascii="Tahoma" w:hAnsi="Tahoma" w:cs="Tahoma"/>
                <w:color w:val="000000"/>
              </w:rPr>
            </w:pPr>
            <w:r>
              <w:rPr>
                <w:rFonts w:ascii="Tahoma" w:hAnsi="Tahoma" w:cs="Tahoma"/>
                <w:color w:val="000000"/>
              </w:rPr>
              <w:t>7.</w:t>
            </w:r>
          </w:p>
        </w:tc>
        <w:tc>
          <w:tcPr>
            <w:tcW w:w="5647" w:type="dxa"/>
            <w:tcBorders>
              <w:top w:val="single" w:sz="4" w:space="0" w:color="auto"/>
              <w:left w:val="single" w:sz="4" w:space="0" w:color="auto"/>
              <w:bottom w:val="single" w:sz="4" w:space="0" w:color="auto"/>
              <w:right w:val="single" w:sz="4" w:space="0" w:color="auto"/>
            </w:tcBorders>
            <w:vAlign w:val="center"/>
          </w:tcPr>
          <w:p w:rsidR="00036E2E" w:rsidRPr="00416922" w:rsidRDefault="004F37F2" w:rsidP="00235C34">
            <w:pPr>
              <w:keepNext/>
              <w:keepLines/>
              <w:jc w:val="both"/>
              <w:rPr>
                <w:rFonts w:ascii="Tahoma" w:hAnsi="Tahoma" w:cs="Tahoma"/>
                <w:color w:val="000000"/>
              </w:rPr>
            </w:pPr>
            <w:r w:rsidRPr="004F37F2">
              <w:rPr>
                <w:rFonts w:ascii="Tahoma" w:hAnsi="Tahoma" w:cs="Tahoma"/>
                <w:color w:val="000000"/>
              </w:rPr>
              <w:t>vsa potrebna oprema mora biti v skladu z EU in nacionalnimi standardi</w:t>
            </w:r>
          </w:p>
        </w:tc>
        <w:tc>
          <w:tcPr>
            <w:tcW w:w="3119" w:type="dxa"/>
            <w:vAlign w:val="center"/>
          </w:tcPr>
          <w:p w:rsidR="00036E2E" w:rsidRPr="008E4076" w:rsidRDefault="00E744ED" w:rsidP="00E744ED">
            <w:pPr>
              <w:keepNext/>
              <w:keepLines/>
              <w:jc w:val="center"/>
              <w:rPr>
                <w:rFonts w:ascii="Tahoma" w:hAnsi="Tahoma" w:cs="Tahoma"/>
              </w:rPr>
            </w:pPr>
            <w:r>
              <w:rPr>
                <w:rFonts w:ascii="Tahoma" w:hAnsi="Tahoma" w:cs="Tahoma"/>
              </w:rPr>
              <w:t>DA       /       NE</w:t>
            </w:r>
          </w:p>
        </w:tc>
      </w:tr>
    </w:tbl>
    <w:p w:rsidR="00493112" w:rsidRDefault="00493112" w:rsidP="00493112">
      <w:pPr>
        <w:keepNext/>
        <w:keepLines/>
        <w:rPr>
          <w:rFonts w:ascii="Tahoma" w:hAnsi="Tahoma" w:cs="Tahoma"/>
        </w:rPr>
      </w:pPr>
      <w:r w:rsidRPr="00A47340">
        <w:rPr>
          <w:rFonts w:ascii="Tahoma" w:hAnsi="Tahoma" w:cs="Tahoma"/>
          <w:b/>
        </w:rPr>
        <w:lastRenderedPageBreak/>
        <w:t>*</w:t>
      </w:r>
      <w:r w:rsidRPr="00A47340">
        <w:rPr>
          <w:rFonts w:ascii="Tahoma" w:hAnsi="Tahoma" w:cs="Tahoma"/>
        </w:rPr>
        <w:t xml:space="preserve"> Ponudnik obvezno izpolni vsako postavko iz te tabele</w:t>
      </w:r>
      <w:r>
        <w:rPr>
          <w:rFonts w:ascii="Tahoma" w:hAnsi="Tahoma" w:cs="Tahoma"/>
        </w:rPr>
        <w:t xml:space="preserve"> (razen, kjer je oznaka »/«</w:t>
      </w:r>
      <w:r w:rsidRPr="00A47340">
        <w:rPr>
          <w:rFonts w:ascii="Tahoma" w:hAnsi="Tahoma" w:cs="Tahoma"/>
        </w:rPr>
        <w:t>, sicer bo izločen iz nadaljnjega ocenjevanja ponudb!</w:t>
      </w:r>
    </w:p>
    <w:p w:rsidR="00036E2E" w:rsidRDefault="00036E2E" w:rsidP="002F4A49">
      <w:pPr>
        <w:keepNext/>
        <w:keepLines/>
      </w:pPr>
    </w:p>
    <w:p w:rsidR="00493112" w:rsidRPr="00493112" w:rsidRDefault="00493112" w:rsidP="002F4A49">
      <w:pPr>
        <w:keepNext/>
        <w:keepLines/>
        <w:rPr>
          <w:rFonts w:ascii="Tahoma" w:hAnsi="Tahoma" w:cs="Tahoma"/>
          <w:b/>
        </w:rPr>
      </w:pPr>
      <w:r w:rsidRPr="00493112">
        <w:rPr>
          <w:rFonts w:ascii="Tahoma" w:hAnsi="Tahoma" w:cs="Tahoma"/>
          <w:b/>
        </w:rPr>
        <w:t>KRMILNE ELEKTROINSTALACIJE</w:t>
      </w:r>
    </w:p>
    <w:tbl>
      <w:tblPr>
        <w:tblW w:w="935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85"/>
        <w:gridCol w:w="5647"/>
        <w:gridCol w:w="3119"/>
      </w:tblGrid>
      <w:tr w:rsidR="00493112" w:rsidRPr="005C0011" w:rsidTr="00890B6B">
        <w:tc>
          <w:tcPr>
            <w:tcW w:w="585" w:type="dxa"/>
            <w:tcBorders>
              <w:top w:val="single" w:sz="4" w:space="0" w:color="auto"/>
              <w:left w:val="single" w:sz="4" w:space="0" w:color="auto"/>
              <w:bottom w:val="single" w:sz="4" w:space="0" w:color="auto"/>
              <w:right w:val="single" w:sz="4" w:space="0" w:color="auto"/>
            </w:tcBorders>
            <w:vAlign w:val="center"/>
            <w:hideMark/>
          </w:tcPr>
          <w:p w:rsidR="00493112" w:rsidRPr="00142611" w:rsidRDefault="00493112" w:rsidP="00890B6B">
            <w:pPr>
              <w:keepNext/>
              <w:keepLines/>
              <w:rPr>
                <w:rFonts w:ascii="Tahoma" w:hAnsi="Tahoma" w:cs="Tahoma"/>
                <w:sz w:val="24"/>
                <w:szCs w:val="24"/>
              </w:rPr>
            </w:pPr>
            <w:r w:rsidRPr="00142611">
              <w:rPr>
                <w:rFonts w:ascii="Tahoma" w:hAnsi="Tahoma" w:cs="Tahoma"/>
                <w:color w:val="000000"/>
              </w:rPr>
              <w:t xml:space="preserve">Poz. </w:t>
            </w:r>
          </w:p>
        </w:tc>
        <w:tc>
          <w:tcPr>
            <w:tcW w:w="5647" w:type="dxa"/>
            <w:tcBorders>
              <w:top w:val="single" w:sz="4" w:space="0" w:color="auto"/>
              <w:left w:val="single" w:sz="4" w:space="0" w:color="auto"/>
              <w:bottom w:val="single" w:sz="4" w:space="0" w:color="auto"/>
              <w:right w:val="single" w:sz="4" w:space="0" w:color="auto"/>
            </w:tcBorders>
            <w:vAlign w:val="center"/>
            <w:hideMark/>
          </w:tcPr>
          <w:p w:rsidR="00493112" w:rsidRPr="00142611" w:rsidRDefault="00493112" w:rsidP="00890B6B">
            <w:pPr>
              <w:keepNext/>
              <w:keepLines/>
              <w:rPr>
                <w:rFonts w:ascii="Tahoma" w:hAnsi="Tahoma" w:cs="Tahoma"/>
                <w:sz w:val="24"/>
                <w:szCs w:val="24"/>
              </w:rPr>
            </w:pPr>
            <w:r w:rsidRPr="00142611">
              <w:rPr>
                <w:rFonts w:ascii="Tahoma" w:hAnsi="Tahoma" w:cs="Tahoma"/>
                <w:color w:val="000000"/>
              </w:rPr>
              <w:t xml:space="preserve">Opis </w:t>
            </w:r>
          </w:p>
        </w:tc>
        <w:tc>
          <w:tcPr>
            <w:tcW w:w="3119" w:type="dxa"/>
            <w:tcBorders>
              <w:top w:val="single" w:sz="4" w:space="0" w:color="auto"/>
              <w:left w:val="single" w:sz="4" w:space="0" w:color="auto"/>
              <w:bottom w:val="single" w:sz="4" w:space="0" w:color="auto"/>
              <w:right w:val="single" w:sz="4" w:space="0" w:color="auto"/>
            </w:tcBorders>
            <w:hideMark/>
          </w:tcPr>
          <w:p w:rsidR="00493112" w:rsidRPr="005C0011" w:rsidRDefault="00493112" w:rsidP="00B76AFE">
            <w:pPr>
              <w:keepNext/>
              <w:keepLines/>
              <w:tabs>
                <w:tab w:val="left" w:pos="284"/>
              </w:tabs>
              <w:jc w:val="both"/>
              <w:rPr>
                <w:rFonts w:ascii="Tahoma" w:hAnsi="Tahoma" w:cs="Tahoma"/>
                <w:b/>
              </w:rPr>
            </w:pPr>
            <w:r w:rsidRPr="00A47340">
              <w:rPr>
                <w:rFonts w:ascii="Tahoma" w:hAnsi="Tahoma" w:cs="Tahoma"/>
                <w:b/>
              </w:rPr>
              <w:t>Izpolni ponudnik z navedbo oziroma načinom izpolnitve posamezne zahteve (DA/NE/)*</w:t>
            </w:r>
          </w:p>
        </w:tc>
      </w:tr>
      <w:tr w:rsidR="00493112" w:rsidRPr="00142611" w:rsidTr="00890B6B">
        <w:tc>
          <w:tcPr>
            <w:tcW w:w="585" w:type="dxa"/>
            <w:tcBorders>
              <w:top w:val="single" w:sz="4" w:space="0" w:color="auto"/>
              <w:left w:val="single" w:sz="4" w:space="0" w:color="auto"/>
              <w:bottom w:val="single" w:sz="4" w:space="0" w:color="auto"/>
              <w:right w:val="single" w:sz="4" w:space="0" w:color="auto"/>
            </w:tcBorders>
            <w:hideMark/>
          </w:tcPr>
          <w:p w:rsidR="00493112" w:rsidRPr="00142611" w:rsidRDefault="00493112" w:rsidP="00890B6B">
            <w:pPr>
              <w:keepNext/>
              <w:keepLines/>
              <w:rPr>
                <w:rFonts w:ascii="Tahoma" w:hAnsi="Tahoma" w:cs="Tahoma"/>
                <w:sz w:val="24"/>
                <w:szCs w:val="24"/>
              </w:rPr>
            </w:pPr>
            <w:r w:rsidRPr="00142611">
              <w:rPr>
                <w:rFonts w:ascii="Tahoma" w:hAnsi="Tahoma" w:cs="Tahoma"/>
                <w:color w:val="000000"/>
              </w:rPr>
              <w:t xml:space="preserve">1. </w:t>
            </w:r>
          </w:p>
        </w:tc>
        <w:tc>
          <w:tcPr>
            <w:tcW w:w="5647" w:type="dxa"/>
            <w:tcBorders>
              <w:top w:val="single" w:sz="4" w:space="0" w:color="auto"/>
              <w:left w:val="single" w:sz="4" w:space="0" w:color="auto"/>
              <w:bottom w:val="single" w:sz="4" w:space="0" w:color="auto"/>
              <w:right w:val="single" w:sz="4" w:space="0" w:color="auto"/>
            </w:tcBorders>
            <w:vAlign w:val="center"/>
            <w:hideMark/>
          </w:tcPr>
          <w:p w:rsidR="00493112" w:rsidRPr="00142611" w:rsidRDefault="00493112" w:rsidP="00235C34">
            <w:pPr>
              <w:keepNext/>
              <w:keepLines/>
              <w:jc w:val="both"/>
              <w:rPr>
                <w:rFonts w:ascii="Tahoma" w:hAnsi="Tahoma" w:cs="Tahoma"/>
                <w:sz w:val="24"/>
                <w:szCs w:val="24"/>
              </w:rPr>
            </w:pPr>
            <w:r w:rsidRPr="00493112">
              <w:rPr>
                <w:rFonts w:ascii="Tahoma" w:hAnsi="Tahoma" w:cs="Tahoma"/>
                <w:color w:val="000000"/>
              </w:rPr>
              <w:t>Označevanje vodnikov mora biti skladno s področno zakonodajo</w:t>
            </w:r>
          </w:p>
        </w:tc>
        <w:tc>
          <w:tcPr>
            <w:tcW w:w="3119" w:type="dxa"/>
            <w:vAlign w:val="center"/>
            <w:hideMark/>
          </w:tcPr>
          <w:p w:rsidR="00493112" w:rsidRPr="00142611" w:rsidRDefault="00E744ED" w:rsidP="00E744ED">
            <w:pPr>
              <w:keepNext/>
              <w:keepLines/>
              <w:jc w:val="center"/>
              <w:rPr>
                <w:rFonts w:ascii="Tahoma" w:hAnsi="Tahoma" w:cs="Tahoma"/>
              </w:rPr>
            </w:pPr>
            <w:r>
              <w:rPr>
                <w:rFonts w:ascii="Tahoma" w:hAnsi="Tahoma" w:cs="Tahoma"/>
              </w:rPr>
              <w:t>DA       /       NE</w:t>
            </w:r>
          </w:p>
        </w:tc>
      </w:tr>
      <w:tr w:rsidR="00493112" w:rsidRPr="00142611" w:rsidTr="00890B6B">
        <w:tc>
          <w:tcPr>
            <w:tcW w:w="585" w:type="dxa"/>
            <w:tcBorders>
              <w:top w:val="single" w:sz="4" w:space="0" w:color="auto"/>
              <w:left w:val="single" w:sz="4" w:space="0" w:color="auto"/>
              <w:bottom w:val="single" w:sz="4" w:space="0" w:color="auto"/>
              <w:right w:val="single" w:sz="4" w:space="0" w:color="auto"/>
            </w:tcBorders>
            <w:hideMark/>
          </w:tcPr>
          <w:p w:rsidR="00493112" w:rsidRPr="002B75C5" w:rsidRDefault="00493112" w:rsidP="00890B6B">
            <w:pPr>
              <w:keepNext/>
              <w:keepLines/>
              <w:rPr>
                <w:rFonts w:ascii="Tahoma" w:hAnsi="Tahoma" w:cs="Tahoma"/>
                <w:color w:val="000000"/>
              </w:rPr>
            </w:pPr>
            <w:r w:rsidRPr="00142611">
              <w:rPr>
                <w:rFonts w:ascii="Tahoma" w:hAnsi="Tahoma" w:cs="Tahoma"/>
                <w:color w:val="000000"/>
              </w:rPr>
              <w:t xml:space="preserve">2. </w:t>
            </w:r>
          </w:p>
        </w:tc>
        <w:tc>
          <w:tcPr>
            <w:tcW w:w="5647" w:type="dxa"/>
            <w:tcBorders>
              <w:top w:val="single" w:sz="4" w:space="0" w:color="auto"/>
              <w:left w:val="single" w:sz="4" w:space="0" w:color="auto"/>
              <w:bottom w:val="single" w:sz="4" w:space="0" w:color="auto"/>
              <w:right w:val="single" w:sz="4" w:space="0" w:color="auto"/>
            </w:tcBorders>
            <w:vAlign w:val="center"/>
            <w:hideMark/>
          </w:tcPr>
          <w:p w:rsidR="00493112" w:rsidRPr="00142611" w:rsidRDefault="00493112" w:rsidP="00235C34">
            <w:pPr>
              <w:keepNext/>
              <w:keepLines/>
              <w:jc w:val="both"/>
              <w:rPr>
                <w:rFonts w:ascii="Tahoma" w:hAnsi="Tahoma" w:cs="Tahoma"/>
                <w:sz w:val="24"/>
                <w:szCs w:val="24"/>
              </w:rPr>
            </w:pPr>
            <w:r w:rsidRPr="00493112">
              <w:rPr>
                <w:rFonts w:ascii="Tahoma" w:hAnsi="Tahoma" w:cs="Tahoma"/>
                <w:color w:val="000000"/>
              </w:rPr>
              <w:t>signalni kabelski razvod je potrebno voditi po ločenih kabelskih policah. Signalne in energetske vode je potrebno voditi ločeno</w:t>
            </w:r>
          </w:p>
        </w:tc>
        <w:tc>
          <w:tcPr>
            <w:tcW w:w="3119" w:type="dxa"/>
            <w:vAlign w:val="center"/>
            <w:hideMark/>
          </w:tcPr>
          <w:p w:rsidR="00493112" w:rsidRPr="00142611" w:rsidRDefault="00E744ED" w:rsidP="00E744ED">
            <w:pPr>
              <w:keepNext/>
              <w:keepLines/>
              <w:jc w:val="center"/>
              <w:rPr>
                <w:rFonts w:ascii="Tahoma" w:hAnsi="Tahoma" w:cs="Tahoma"/>
              </w:rPr>
            </w:pPr>
            <w:r>
              <w:rPr>
                <w:rFonts w:ascii="Tahoma" w:hAnsi="Tahoma" w:cs="Tahoma"/>
              </w:rPr>
              <w:t>DA       /       NE</w:t>
            </w:r>
          </w:p>
        </w:tc>
      </w:tr>
      <w:tr w:rsidR="00493112" w:rsidRPr="008E4076" w:rsidTr="00890B6B">
        <w:tc>
          <w:tcPr>
            <w:tcW w:w="585" w:type="dxa"/>
            <w:tcBorders>
              <w:top w:val="single" w:sz="4" w:space="0" w:color="auto"/>
              <w:left w:val="single" w:sz="4" w:space="0" w:color="auto"/>
              <w:bottom w:val="single" w:sz="4" w:space="0" w:color="auto"/>
              <w:right w:val="single" w:sz="4" w:space="0" w:color="auto"/>
            </w:tcBorders>
            <w:hideMark/>
          </w:tcPr>
          <w:p w:rsidR="00493112" w:rsidRPr="002B75C5" w:rsidRDefault="00493112" w:rsidP="00890B6B">
            <w:pPr>
              <w:keepNext/>
              <w:keepLines/>
              <w:rPr>
                <w:rFonts w:ascii="Tahoma" w:hAnsi="Tahoma" w:cs="Tahoma"/>
                <w:color w:val="000000"/>
              </w:rPr>
            </w:pPr>
            <w:r w:rsidRPr="008E4076">
              <w:rPr>
                <w:rFonts w:ascii="Tahoma" w:hAnsi="Tahoma" w:cs="Tahoma"/>
                <w:color w:val="000000"/>
              </w:rPr>
              <w:t xml:space="preserve">3. </w:t>
            </w:r>
          </w:p>
        </w:tc>
        <w:tc>
          <w:tcPr>
            <w:tcW w:w="5647" w:type="dxa"/>
            <w:tcBorders>
              <w:top w:val="single" w:sz="4" w:space="0" w:color="auto"/>
              <w:left w:val="single" w:sz="4" w:space="0" w:color="auto"/>
              <w:bottom w:val="single" w:sz="4" w:space="0" w:color="auto"/>
              <w:right w:val="single" w:sz="4" w:space="0" w:color="auto"/>
            </w:tcBorders>
            <w:vAlign w:val="center"/>
            <w:hideMark/>
          </w:tcPr>
          <w:p w:rsidR="0093713E" w:rsidRPr="0093713E" w:rsidRDefault="00F06CF0" w:rsidP="0093713E">
            <w:pPr>
              <w:keepNext/>
              <w:keepLines/>
              <w:jc w:val="both"/>
              <w:rPr>
                <w:rFonts w:ascii="Tahoma" w:hAnsi="Tahoma" w:cs="Tahoma"/>
                <w:color w:val="000000"/>
              </w:rPr>
            </w:pPr>
            <w:r>
              <w:rPr>
                <w:rFonts w:ascii="Tahoma" w:hAnsi="Tahoma" w:cs="Tahoma"/>
                <w:color w:val="000000"/>
              </w:rPr>
              <w:t>varnostno stikalo  (stikala</w:t>
            </w:r>
            <w:r w:rsidR="00493112" w:rsidRPr="00493112">
              <w:rPr>
                <w:rFonts w:ascii="Tahoma" w:hAnsi="Tahoma" w:cs="Tahoma"/>
                <w:color w:val="000000"/>
              </w:rPr>
              <w:t xml:space="preserve">) za izklop v sili mora biti na vidnem dostopnem mestu na omari in na napravi, katere vgradnjo </w:t>
            </w:r>
            <w:r w:rsidR="0093713E">
              <w:rPr>
                <w:rFonts w:ascii="Tahoma" w:hAnsi="Tahoma" w:cs="Tahoma"/>
                <w:color w:val="000000"/>
              </w:rPr>
              <w:t>določi proizvajalec agregata</w:t>
            </w:r>
          </w:p>
        </w:tc>
        <w:tc>
          <w:tcPr>
            <w:tcW w:w="3119" w:type="dxa"/>
            <w:vAlign w:val="center"/>
            <w:hideMark/>
          </w:tcPr>
          <w:p w:rsidR="00493112" w:rsidRPr="008E4076" w:rsidRDefault="00E744ED" w:rsidP="00E744ED">
            <w:pPr>
              <w:keepNext/>
              <w:keepLines/>
              <w:jc w:val="center"/>
              <w:rPr>
                <w:rFonts w:ascii="Tahoma" w:hAnsi="Tahoma" w:cs="Tahoma"/>
              </w:rPr>
            </w:pPr>
            <w:r>
              <w:rPr>
                <w:rFonts w:ascii="Tahoma" w:hAnsi="Tahoma" w:cs="Tahoma"/>
              </w:rPr>
              <w:t>DA       /       NE</w:t>
            </w:r>
          </w:p>
        </w:tc>
      </w:tr>
      <w:tr w:rsidR="00493112" w:rsidRPr="008E4076" w:rsidTr="00890B6B">
        <w:tc>
          <w:tcPr>
            <w:tcW w:w="585" w:type="dxa"/>
            <w:tcBorders>
              <w:top w:val="single" w:sz="4" w:space="0" w:color="auto"/>
              <w:left w:val="single" w:sz="4" w:space="0" w:color="auto"/>
              <w:bottom w:val="single" w:sz="4" w:space="0" w:color="auto"/>
              <w:right w:val="single" w:sz="4" w:space="0" w:color="auto"/>
            </w:tcBorders>
          </w:tcPr>
          <w:p w:rsidR="00493112" w:rsidRPr="008E4076" w:rsidRDefault="00493112" w:rsidP="00890B6B">
            <w:pPr>
              <w:keepNext/>
              <w:keepLines/>
              <w:rPr>
                <w:rFonts w:ascii="Tahoma" w:hAnsi="Tahoma" w:cs="Tahoma"/>
                <w:color w:val="000000"/>
              </w:rPr>
            </w:pPr>
            <w:r>
              <w:rPr>
                <w:rFonts w:ascii="Tahoma" w:hAnsi="Tahoma" w:cs="Tahoma"/>
                <w:color w:val="000000"/>
              </w:rPr>
              <w:t>4.</w:t>
            </w:r>
          </w:p>
        </w:tc>
        <w:tc>
          <w:tcPr>
            <w:tcW w:w="5647" w:type="dxa"/>
            <w:tcBorders>
              <w:top w:val="single" w:sz="4" w:space="0" w:color="auto"/>
              <w:left w:val="single" w:sz="4" w:space="0" w:color="auto"/>
              <w:bottom w:val="single" w:sz="4" w:space="0" w:color="auto"/>
              <w:right w:val="single" w:sz="4" w:space="0" w:color="auto"/>
            </w:tcBorders>
            <w:vAlign w:val="center"/>
          </w:tcPr>
          <w:p w:rsidR="00493112" w:rsidRPr="008E4076" w:rsidRDefault="00493112" w:rsidP="00235C34">
            <w:pPr>
              <w:keepNext/>
              <w:keepLines/>
              <w:jc w:val="both"/>
              <w:rPr>
                <w:rFonts w:ascii="Tahoma" w:hAnsi="Tahoma" w:cs="Tahoma"/>
                <w:color w:val="000000"/>
              </w:rPr>
            </w:pPr>
            <w:r w:rsidRPr="00493112">
              <w:rPr>
                <w:rFonts w:ascii="Tahoma" w:hAnsi="Tahoma" w:cs="Tahoma"/>
                <w:color w:val="000000"/>
              </w:rPr>
              <w:t>vse na novo vgrajene naprave morajo biti opremljene z opozorilnimi varnostnimi znaki v slovenskem jeziku</w:t>
            </w:r>
          </w:p>
        </w:tc>
        <w:tc>
          <w:tcPr>
            <w:tcW w:w="3119" w:type="dxa"/>
            <w:vAlign w:val="center"/>
          </w:tcPr>
          <w:p w:rsidR="00493112" w:rsidRPr="008E4076" w:rsidRDefault="00E744ED" w:rsidP="00E744ED">
            <w:pPr>
              <w:keepNext/>
              <w:keepLines/>
              <w:jc w:val="center"/>
              <w:rPr>
                <w:rFonts w:ascii="Tahoma" w:hAnsi="Tahoma" w:cs="Tahoma"/>
              </w:rPr>
            </w:pPr>
            <w:r>
              <w:rPr>
                <w:rFonts w:ascii="Tahoma" w:hAnsi="Tahoma" w:cs="Tahoma"/>
              </w:rPr>
              <w:t>DA       /       NE</w:t>
            </w:r>
          </w:p>
        </w:tc>
      </w:tr>
    </w:tbl>
    <w:p w:rsidR="00493112" w:rsidRDefault="00493112" w:rsidP="002F4A49">
      <w:pPr>
        <w:keepNext/>
        <w:keepLines/>
      </w:pPr>
    </w:p>
    <w:p w:rsidR="00493112" w:rsidRDefault="00493112" w:rsidP="002F4A49">
      <w:pPr>
        <w:keepNext/>
        <w:keepLines/>
      </w:pPr>
    </w:p>
    <w:p w:rsidR="00493112" w:rsidRPr="00493112" w:rsidRDefault="00493112" w:rsidP="002F4A49">
      <w:pPr>
        <w:keepNext/>
        <w:keepLines/>
        <w:rPr>
          <w:rFonts w:ascii="Tahoma" w:hAnsi="Tahoma" w:cs="Tahoma"/>
          <w:b/>
        </w:rPr>
      </w:pPr>
      <w:r w:rsidRPr="0093713E">
        <w:rPr>
          <w:rFonts w:ascii="Tahoma" w:hAnsi="Tahoma" w:cs="Tahoma"/>
          <w:b/>
        </w:rPr>
        <w:t>Ponudnik za to stranjo priloži tehnično dokumentacijo za ponujen diesel agregat.</w:t>
      </w:r>
    </w:p>
    <w:sectPr w:rsidR="00493112" w:rsidRPr="00493112" w:rsidSect="00FE6940">
      <w:headerReference w:type="default" r:id="rId25"/>
      <w:headerReference w:type="first" r:id="rId26"/>
      <w:footerReference w:type="first" r:id="rId27"/>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48D" w:rsidRDefault="00EC048D">
      <w:r>
        <w:separator/>
      </w:r>
    </w:p>
  </w:endnote>
  <w:endnote w:type="continuationSeparator" w:id="0">
    <w:p w:rsidR="00EC048D" w:rsidRDefault="00EC0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Frutiger">
    <w:altName w:val="Arial"/>
    <w:charset w:val="EE"/>
    <w:family w:val="auto"/>
    <w:pitch w:val="variable"/>
    <w:sig w:usb0="00000001" w:usb1="00000000" w:usb2="00000000" w:usb3="00000000" w:csb0="00000093"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8D" w:rsidRPr="007653AE" w:rsidRDefault="00EC048D" w:rsidP="002303FA">
    <w:pPr>
      <w:pStyle w:val="Noga"/>
      <w:tabs>
        <w:tab w:val="clear" w:pos="4536"/>
        <w:tab w:val="clear" w:pos="9072"/>
      </w:tabs>
      <w:ind w:right="-1276"/>
      <w:jc w:val="right"/>
      <w:rPr>
        <w:sz w:val="16"/>
        <w:szCs w:val="16"/>
      </w:rPr>
    </w:pPr>
    <w:r>
      <w:rPr>
        <w:noProof/>
        <w:lang w:val="sl-SI"/>
      </w:rPr>
      <w:drawing>
        <wp:inline distT="0" distB="0" distL="0" distR="0" wp14:anchorId="5BBDA88B" wp14:editId="15F7CB2B">
          <wp:extent cx="3423285" cy="635635"/>
          <wp:effectExtent l="0" t="0" r="5715" b="0"/>
          <wp:docPr id="22" name="Slika 2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8D" w:rsidRPr="00CF4AE1" w:rsidRDefault="00EC048D" w:rsidP="00A32DAD">
    <w:pPr>
      <w:tabs>
        <w:tab w:val="center" w:pos="4536"/>
        <w:tab w:val="right" w:pos="9072"/>
      </w:tabs>
      <w:ind w:right="-1134"/>
      <w:jc w:val="right"/>
    </w:pPr>
    <w:r>
      <w:rPr>
        <w:sz w:val="16"/>
        <w:szCs w:val="16"/>
      </w:rPr>
      <w:t xml:space="preserve">                                                                                           </w:t>
    </w:r>
    <w:r w:rsidRPr="005332C6">
      <w:rPr>
        <w:noProof/>
        <w:sz w:val="16"/>
        <w:szCs w:val="16"/>
      </w:rPr>
      <w:drawing>
        <wp:inline distT="0" distB="0" distL="0" distR="0" wp14:anchorId="41E59C58" wp14:editId="20ABB25D">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685234">
      <w:tab/>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8D" w:rsidRDefault="00EC048D" w:rsidP="00220F7D">
    <w:pPr>
      <w:pStyle w:val="Noga"/>
      <w:tabs>
        <w:tab w:val="left" w:pos="1134"/>
        <w:tab w:val="left" w:pos="1985"/>
      </w:tabs>
      <w:ind w:right="-1134"/>
      <w:jc w:val="right"/>
    </w:pPr>
    <w:r>
      <w:t xml:space="preserve">                     </w:t>
    </w:r>
    <w:r>
      <w:rPr>
        <w:noProof/>
        <w:lang w:val="sl-SI"/>
      </w:rPr>
      <w:drawing>
        <wp:inline distT="0" distB="0" distL="0" distR="0" wp14:anchorId="132AD53C" wp14:editId="6D431A4A">
          <wp:extent cx="3790800" cy="28800"/>
          <wp:effectExtent l="0" t="0" r="0" b="952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rsidR="00EC048D" w:rsidRDefault="00EC048D" w:rsidP="00220F7D">
    <w:pPr>
      <w:pStyle w:val="Noga"/>
      <w:jc w:val="center"/>
      <w:rPr>
        <w:sz w:val="16"/>
        <w:szCs w:val="16"/>
      </w:rPr>
    </w:pPr>
  </w:p>
  <w:p w:rsidR="00EC048D" w:rsidRPr="001B5040" w:rsidRDefault="00EC048D"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FC5678">
      <w:rPr>
        <w:noProof/>
        <w:sz w:val="16"/>
        <w:szCs w:val="16"/>
      </w:rPr>
      <w:t>26</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8D" w:rsidRPr="00DA1ACE" w:rsidRDefault="00EC048D" w:rsidP="009919D2">
    <w:pPr>
      <w:tabs>
        <w:tab w:val="center" w:pos="4536"/>
        <w:tab w:val="right" w:pos="9072"/>
      </w:tabs>
      <w:ind w:right="-1134"/>
      <w:jc w:val="right"/>
    </w:pPr>
    <w:r>
      <w:rPr>
        <w:sz w:val="16"/>
        <w:szCs w:val="16"/>
      </w:rPr>
      <w:tab/>
    </w:r>
    <w:r w:rsidRPr="00685234">
      <w:tab/>
    </w:r>
    <w:r w:rsidRPr="00685234">
      <w:tab/>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8D" w:rsidRDefault="00EC048D" w:rsidP="0073769E">
    <w:pPr>
      <w:pStyle w:val="Noga"/>
      <w:ind w:right="-1134"/>
      <w:jc w:val="right"/>
    </w:pPr>
    <w:r>
      <w:rPr>
        <w:noProof/>
        <w:lang w:val="sl-SI"/>
      </w:rPr>
      <w:drawing>
        <wp:inline distT="0" distB="0" distL="0" distR="0" wp14:anchorId="3CC0950E" wp14:editId="432303BE">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rsidR="00EC048D" w:rsidRDefault="00EC048D" w:rsidP="0073769E">
    <w:pPr>
      <w:pStyle w:val="Noga"/>
      <w:jc w:val="center"/>
      <w:rPr>
        <w:sz w:val="16"/>
        <w:szCs w:val="16"/>
      </w:rPr>
    </w:pPr>
  </w:p>
  <w:p w:rsidR="00EC048D" w:rsidRDefault="00EC048D"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rsidR="00EC048D" w:rsidRDefault="00EC048D"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48D" w:rsidRDefault="00EC048D">
      <w:r>
        <w:separator/>
      </w:r>
    </w:p>
  </w:footnote>
  <w:footnote w:type="continuationSeparator" w:id="0">
    <w:p w:rsidR="00EC048D" w:rsidRDefault="00EC048D">
      <w:r>
        <w:continuationSeparator/>
      </w:r>
    </w:p>
  </w:footnote>
  <w:footnote w:id="1">
    <w:p w:rsidR="00EC048D" w:rsidRDefault="00EC048D">
      <w:pPr>
        <w:pStyle w:val="Sprotnaopomba-besedilo"/>
      </w:pPr>
      <w:r>
        <w:rPr>
          <w:rStyle w:val="Sprotnaopomba-sklic"/>
        </w:rPr>
        <w:footnoteRef/>
      </w:r>
      <w:r>
        <w:t xml:space="preserve"> </w:t>
      </w:r>
      <w:r w:rsidRPr="00771925">
        <w:rPr>
          <w:rFonts w:ascii="Tahoma" w:hAnsi="Tahoma" w:cs="Tahoma"/>
        </w:rPr>
        <w:t>Ponudnik, partner v primeru skupne ponudbe, podizvajalec.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8D" w:rsidRDefault="00EC048D" w:rsidP="009670F5">
    <w:pPr>
      <w:pStyle w:val="Glava"/>
      <w:jc w:val="center"/>
    </w:pPr>
  </w:p>
  <w:p w:rsidR="00EC048D" w:rsidRDefault="00EC048D" w:rsidP="002303FA">
    <w:pPr>
      <w:pStyle w:val="Glava"/>
      <w:tabs>
        <w:tab w:val="clear" w:pos="4536"/>
        <w:tab w:val="clear" w:pos="9072"/>
      </w:tabs>
      <w:ind w:right="-1276"/>
      <w:jc w:val="right"/>
    </w:pPr>
    <w:r>
      <w:rPr>
        <w:noProof/>
        <w:lang w:val="sl-SI"/>
      </w:rPr>
      <w:drawing>
        <wp:inline distT="0" distB="0" distL="0" distR="0" wp14:anchorId="2D6FFCCF" wp14:editId="3C426F89">
          <wp:extent cx="4048125" cy="2018665"/>
          <wp:effectExtent l="0" t="0" r="9525" b="635"/>
          <wp:docPr id="21" name="Slika 2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rsidR="00EC048D" w:rsidRPr="009670F5" w:rsidRDefault="00EC048D"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8D" w:rsidRDefault="00EC048D" w:rsidP="00722C27">
    <w:pPr>
      <w:pStyle w:val="Glava"/>
      <w:tabs>
        <w:tab w:val="clear" w:pos="4536"/>
        <w:tab w:val="clear" w:pos="9072"/>
      </w:tabs>
      <w:ind w:right="-1276"/>
      <w:jc w:val="right"/>
    </w:pPr>
    <w:r>
      <w:rPr>
        <w:noProof/>
        <w:lang w:val="sl-SI"/>
      </w:rPr>
      <w:drawing>
        <wp:inline distT="0" distB="0" distL="0" distR="0" wp14:anchorId="032A774B" wp14:editId="0F2F2CB3">
          <wp:extent cx="3438525" cy="1823085"/>
          <wp:effectExtent l="0" t="0" r="9525" b="571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rsidR="00EC048D" w:rsidRDefault="00EC048D"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8D" w:rsidRDefault="00EC048D" w:rsidP="00220F7D">
    <w:pPr>
      <w:pStyle w:val="Glava"/>
      <w:jc w:val="center"/>
    </w:pPr>
    <w:r>
      <w:rPr>
        <w:noProof/>
        <w:lang w:val="sl-SI"/>
      </w:rPr>
      <w:drawing>
        <wp:inline distT="0" distB="0" distL="0" distR="0" wp14:anchorId="011D525C" wp14:editId="5CED3583">
          <wp:extent cx="828675" cy="609600"/>
          <wp:effectExtent l="19050" t="0" r="9525"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rsidR="00EC048D" w:rsidRPr="00B97ED8" w:rsidRDefault="00EC048D"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8D" w:rsidRDefault="00EC048D" w:rsidP="00220F7D">
    <w:pPr>
      <w:pStyle w:val="Glava"/>
      <w:tabs>
        <w:tab w:val="clear" w:pos="4536"/>
        <w:tab w:val="clear" w:pos="9072"/>
        <w:tab w:val="left" w:pos="5930"/>
      </w:tabs>
      <w:jc w:val="center"/>
      <w:rPr>
        <w:sz w:val="12"/>
      </w:rPr>
    </w:pPr>
    <w:r>
      <w:rPr>
        <w:noProof/>
        <w:lang w:val="sl-SI"/>
      </w:rPr>
      <w:drawing>
        <wp:inline distT="0" distB="0" distL="0" distR="0" wp14:anchorId="42546B44" wp14:editId="3BA3D636">
          <wp:extent cx="828675" cy="609600"/>
          <wp:effectExtent l="19050" t="0" r="9525" b="0"/>
          <wp:docPr id="14" name="Slika 1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rsidR="00EC048D" w:rsidRPr="00A660CE" w:rsidRDefault="00EC048D"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8D" w:rsidRDefault="00EC048D" w:rsidP="009670F5">
    <w:pPr>
      <w:pStyle w:val="Glava"/>
      <w:jc w:val="center"/>
    </w:pPr>
    <w:r>
      <w:rPr>
        <w:noProof/>
        <w:lang w:val="sl-SI"/>
      </w:rPr>
      <w:drawing>
        <wp:inline distT="0" distB="0" distL="0" distR="0" wp14:anchorId="3D7D8F00" wp14:editId="14E3D921">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rsidR="00EC048D" w:rsidRPr="00667509" w:rsidRDefault="00EC048D"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48D" w:rsidRDefault="00EC048D" w:rsidP="000C1E30">
    <w:pPr>
      <w:pStyle w:val="Glava"/>
      <w:jc w:val="center"/>
    </w:pPr>
    <w:r>
      <w:rPr>
        <w:noProof/>
        <w:lang w:val="sl-SI"/>
      </w:rPr>
      <w:drawing>
        <wp:inline distT="0" distB="0" distL="0" distR="0" wp14:anchorId="040D9092" wp14:editId="176FF2C1">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rsidR="00EC048D" w:rsidRDefault="00EC048D" w:rsidP="009670F5">
    <w:pPr>
      <w:pStyle w:val="Glava"/>
      <w:spacing w:after="120"/>
      <w:jc w:val="center"/>
    </w:pPr>
  </w:p>
  <w:p w:rsidR="00EC048D" w:rsidRPr="00001A3E" w:rsidRDefault="00EC048D"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2A82284"/>
    <w:multiLevelType w:val="hybridMultilevel"/>
    <w:tmpl w:val="0A5005CE"/>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7" w15:restartNumberingAfterBreak="0">
    <w:nsid w:val="08932468"/>
    <w:multiLevelType w:val="hybridMultilevel"/>
    <w:tmpl w:val="C8B0B57E"/>
    <w:lvl w:ilvl="0" w:tplc="FFFFFFFF">
      <w:start w:val="1"/>
      <w:numFmt w:val="bullet"/>
      <w:lvlText w:val="o"/>
      <w:lvlJc w:val="left"/>
      <w:pPr>
        <w:tabs>
          <w:tab w:val="num" w:pos="1068"/>
        </w:tabs>
        <w:ind w:left="1068" w:hanging="360"/>
      </w:pPr>
      <w:rPr>
        <w:rFonts w:ascii="Courier New" w:hAnsi="Courier New" w:cs="Courier New" w:hint="default"/>
      </w:rPr>
    </w:lvl>
    <w:lvl w:ilvl="1" w:tplc="FFFFFFFF">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0A853692"/>
    <w:multiLevelType w:val="hybridMultilevel"/>
    <w:tmpl w:val="89FADAF6"/>
    <w:lvl w:ilvl="0" w:tplc="A06A6D26">
      <w:start w:val="1"/>
      <w:numFmt w:val="bullet"/>
      <w:lvlText w:val="⃞"/>
      <w:lvlJc w:val="left"/>
      <w:pPr>
        <w:ind w:left="720" w:hanging="360"/>
      </w:pPr>
      <w:rPr>
        <w:rFonts w:ascii="Tahoma" w:eastAsia="Arial Unicode MS" w:hAnsi="Tahoma" w:cs="Tahoma" w:hint="default"/>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B363CC8"/>
    <w:multiLevelType w:val="hybridMultilevel"/>
    <w:tmpl w:val="E5A45E1E"/>
    <w:lvl w:ilvl="0" w:tplc="FFFFFFFF">
      <w:start w:val="1"/>
      <w:numFmt w:val="bullet"/>
      <w:lvlText w:val="o"/>
      <w:lvlJc w:val="left"/>
      <w:pPr>
        <w:tabs>
          <w:tab w:val="num" w:pos="1068"/>
        </w:tabs>
        <w:ind w:left="1068" w:hanging="360"/>
      </w:pPr>
      <w:rPr>
        <w:rFonts w:ascii="Courier New" w:hAnsi="Courier New" w:cs="Courier New"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0D2B547C"/>
    <w:multiLevelType w:val="hybridMultilevel"/>
    <w:tmpl w:val="5BDEF152"/>
    <w:lvl w:ilvl="0" w:tplc="6C9ACC4E">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20"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3552378"/>
    <w:multiLevelType w:val="hybridMultilevel"/>
    <w:tmpl w:val="C0E48D20"/>
    <w:lvl w:ilvl="0" w:tplc="7FDA50E8">
      <w:start w:val="1"/>
      <w:numFmt w:val="bullet"/>
      <w:lvlText w:val=""/>
      <w:lvlJc w:val="left"/>
      <w:pPr>
        <w:ind w:left="720" w:hanging="360"/>
      </w:pPr>
      <w:rPr>
        <w:rFonts w:ascii="Tahoma" w:hAnsi="Tahoma" w:cs="Tahoma" w:hint="default"/>
        <w:sz w:val="32"/>
        <w:szCs w:val="3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8A1612C"/>
    <w:multiLevelType w:val="hybridMultilevel"/>
    <w:tmpl w:val="31527B60"/>
    <w:lvl w:ilvl="0" w:tplc="04240001">
      <w:start w:val="1"/>
      <w:numFmt w:val="bullet"/>
      <w:lvlText w:val=""/>
      <w:lvlJc w:val="left"/>
      <w:pPr>
        <w:ind w:left="1571" w:hanging="360"/>
      </w:pPr>
      <w:rPr>
        <w:rFonts w:ascii="Symbol" w:hAnsi="Symbol" w:hint="default"/>
      </w:rPr>
    </w:lvl>
    <w:lvl w:ilvl="1" w:tplc="04240003">
      <w:start w:val="1"/>
      <w:numFmt w:val="bullet"/>
      <w:lvlText w:val="o"/>
      <w:lvlJc w:val="left"/>
      <w:pPr>
        <w:ind w:left="2291" w:hanging="360"/>
      </w:pPr>
      <w:rPr>
        <w:rFonts w:ascii="Courier New" w:hAnsi="Courier New" w:cs="Courier New" w:hint="default"/>
      </w:rPr>
    </w:lvl>
    <w:lvl w:ilvl="2" w:tplc="04240005">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24" w15:restartNumberingAfterBreak="0">
    <w:nsid w:val="29D0431B"/>
    <w:multiLevelType w:val="hybridMultilevel"/>
    <w:tmpl w:val="C51AF59A"/>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C7BC2272">
      <w:start w:val="1"/>
      <w:numFmt w:val="lowerLetter"/>
      <w:lvlText w:val="%3)"/>
      <w:lvlJc w:val="left"/>
      <w:pPr>
        <w:ind w:left="2340" w:hanging="360"/>
      </w:pPr>
      <w:rPr>
        <w:rFonts w:hint="default"/>
        <w:b/>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BF479D4"/>
    <w:multiLevelType w:val="multilevel"/>
    <w:tmpl w:val="DD1AC46C"/>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D7F131B"/>
    <w:multiLevelType w:val="hybridMultilevel"/>
    <w:tmpl w:val="FF0C0EAC"/>
    <w:lvl w:ilvl="0" w:tplc="EC505C8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8" w15:restartNumberingAfterBreak="0">
    <w:nsid w:val="32B17E3E"/>
    <w:multiLevelType w:val="hybridMultilevel"/>
    <w:tmpl w:val="548E640E"/>
    <w:lvl w:ilvl="0" w:tplc="5ED6AAA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33"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09A23A7"/>
    <w:multiLevelType w:val="hybridMultilevel"/>
    <w:tmpl w:val="A4E0ABA0"/>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7"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8"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39" w15:restartNumberingAfterBreak="0">
    <w:nsid w:val="4FB5209B"/>
    <w:multiLevelType w:val="hybridMultilevel"/>
    <w:tmpl w:val="0CD492AE"/>
    <w:lvl w:ilvl="0" w:tplc="FFFFFFFF">
      <w:start w:val="1"/>
      <w:numFmt w:val="bullet"/>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4AC006E"/>
    <w:multiLevelType w:val="hybridMultilevel"/>
    <w:tmpl w:val="DFDA2C36"/>
    <w:lvl w:ilvl="0" w:tplc="5E7C577E">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41"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3" w15:restartNumberingAfterBreak="0">
    <w:nsid w:val="66DE32C0"/>
    <w:multiLevelType w:val="hybridMultilevel"/>
    <w:tmpl w:val="1A42B1FC"/>
    <w:lvl w:ilvl="0" w:tplc="DA988ECE">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919024A"/>
    <w:multiLevelType w:val="hybridMultilevel"/>
    <w:tmpl w:val="175C8E56"/>
    <w:lvl w:ilvl="0" w:tplc="1A4C288C">
      <w:numFmt w:val="bullet"/>
      <w:lvlText w:val="-"/>
      <w:lvlJc w:val="left"/>
      <w:pPr>
        <w:ind w:left="1065" w:hanging="705"/>
      </w:pPr>
      <w:rPr>
        <w:rFonts w:ascii="Tahoma" w:eastAsia="Frutiger"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B554D19"/>
    <w:multiLevelType w:val="hybridMultilevel"/>
    <w:tmpl w:val="E1540E62"/>
    <w:lvl w:ilvl="0" w:tplc="1A4C288C">
      <w:numFmt w:val="bullet"/>
      <w:lvlText w:val="-"/>
      <w:lvlJc w:val="left"/>
      <w:pPr>
        <w:ind w:left="1272" w:hanging="705"/>
      </w:pPr>
      <w:rPr>
        <w:rFonts w:ascii="Tahoma" w:eastAsia="Frutiger" w:hAnsi="Tahoma" w:cs="Tahoma" w:hint="default"/>
      </w:rPr>
    </w:lvl>
    <w:lvl w:ilvl="1" w:tplc="04240003" w:tentative="1">
      <w:start w:val="1"/>
      <w:numFmt w:val="bullet"/>
      <w:lvlText w:val="o"/>
      <w:lvlJc w:val="left"/>
      <w:pPr>
        <w:ind w:left="1647" w:hanging="360"/>
      </w:pPr>
      <w:rPr>
        <w:rFonts w:ascii="Courier New" w:hAnsi="Courier New" w:cs="Courier New" w:hint="default"/>
      </w:rPr>
    </w:lvl>
    <w:lvl w:ilvl="2" w:tplc="04240005" w:tentative="1">
      <w:start w:val="1"/>
      <w:numFmt w:val="bullet"/>
      <w:lvlText w:val=""/>
      <w:lvlJc w:val="left"/>
      <w:pPr>
        <w:ind w:left="2367" w:hanging="360"/>
      </w:pPr>
      <w:rPr>
        <w:rFonts w:ascii="Wingdings" w:hAnsi="Wingdings" w:hint="default"/>
      </w:rPr>
    </w:lvl>
    <w:lvl w:ilvl="3" w:tplc="04240001" w:tentative="1">
      <w:start w:val="1"/>
      <w:numFmt w:val="bullet"/>
      <w:lvlText w:val=""/>
      <w:lvlJc w:val="left"/>
      <w:pPr>
        <w:ind w:left="3087" w:hanging="360"/>
      </w:pPr>
      <w:rPr>
        <w:rFonts w:ascii="Symbol" w:hAnsi="Symbol" w:hint="default"/>
      </w:rPr>
    </w:lvl>
    <w:lvl w:ilvl="4" w:tplc="04240003" w:tentative="1">
      <w:start w:val="1"/>
      <w:numFmt w:val="bullet"/>
      <w:lvlText w:val="o"/>
      <w:lvlJc w:val="left"/>
      <w:pPr>
        <w:ind w:left="3807" w:hanging="360"/>
      </w:pPr>
      <w:rPr>
        <w:rFonts w:ascii="Courier New" w:hAnsi="Courier New" w:cs="Courier New" w:hint="default"/>
      </w:rPr>
    </w:lvl>
    <w:lvl w:ilvl="5" w:tplc="04240005" w:tentative="1">
      <w:start w:val="1"/>
      <w:numFmt w:val="bullet"/>
      <w:lvlText w:val=""/>
      <w:lvlJc w:val="left"/>
      <w:pPr>
        <w:ind w:left="4527" w:hanging="360"/>
      </w:pPr>
      <w:rPr>
        <w:rFonts w:ascii="Wingdings" w:hAnsi="Wingdings" w:hint="default"/>
      </w:rPr>
    </w:lvl>
    <w:lvl w:ilvl="6" w:tplc="04240001" w:tentative="1">
      <w:start w:val="1"/>
      <w:numFmt w:val="bullet"/>
      <w:lvlText w:val=""/>
      <w:lvlJc w:val="left"/>
      <w:pPr>
        <w:ind w:left="5247" w:hanging="360"/>
      </w:pPr>
      <w:rPr>
        <w:rFonts w:ascii="Symbol" w:hAnsi="Symbol" w:hint="default"/>
      </w:rPr>
    </w:lvl>
    <w:lvl w:ilvl="7" w:tplc="04240003" w:tentative="1">
      <w:start w:val="1"/>
      <w:numFmt w:val="bullet"/>
      <w:lvlText w:val="o"/>
      <w:lvlJc w:val="left"/>
      <w:pPr>
        <w:ind w:left="5967" w:hanging="360"/>
      </w:pPr>
      <w:rPr>
        <w:rFonts w:ascii="Courier New" w:hAnsi="Courier New" w:cs="Courier New" w:hint="default"/>
      </w:rPr>
    </w:lvl>
    <w:lvl w:ilvl="8" w:tplc="04240005" w:tentative="1">
      <w:start w:val="1"/>
      <w:numFmt w:val="bullet"/>
      <w:lvlText w:val=""/>
      <w:lvlJc w:val="left"/>
      <w:pPr>
        <w:ind w:left="6687" w:hanging="360"/>
      </w:pPr>
      <w:rPr>
        <w:rFonts w:ascii="Wingdings" w:hAnsi="Wingdings" w:hint="default"/>
      </w:rPr>
    </w:lvl>
  </w:abstractNum>
  <w:abstractNum w:abstractNumId="49"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1"/>
  </w:num>
  <w:num w:numId="2">
    <w:abstractNumId w:val="20"/>
  </w:num>
  <w:num w:numId="3">
    <w:abstractNumId w:val="37"/>
  </w:num>
  <w:num w:numId="4">
    <w:abstractNumId w:val="30"/>
  </w:num>
  <w:num w:numId="5">
    <w:abstractNumId w:val="35"/>
  </w:num>
  <w:num w:numId="6">
    <w:abstractNumId w:val="29"/>
  </w:num>
  <w:num w:numId="7">
    <w:abstractNumId w:val="17"/>
  </w:num>
  <w:num w:numId="8">
    <w:abstractNumId w:val="46"/>
  </w:num>
  <w:num w:numId="9">
    <w:abstractNumId w:val="45"/>
  </w:num>
  <w:num w:numId="10">
    <w:abstractNumId w:val="49"/>
  </w:num>
  <w:num w:numId="11">
    <w:abstractNumId w:val="10"/>
  </w:num>
  <w:num w:numId="12">
    <w:abstractNumId w:val="25"/>
  </w:num>
  <w:num w:numId="13">
    <w:abstractNumId w:val="19"/>
  </w:num>
  <w:num w:numId="14">
    <w:abstractNumId w:val="42"/>
  </w:num>
  <w:num w:numId="15">
    <w:abstractNumId w:val="38"/>
  </w:num>
  <w:num w:numId="16">
    <w:abstractNumId w:val="6"/>
  </w:num>
  <w:num w:numId="17">
    <w:abstractNumId w:val="8"/>
  </w:num>
  <w:num w:numId="18">
    <w:abstractNumId w:val="36"/>
    <w:lvlOverride w:ilvl="0">
      <w:startOverride w:val="1"/>
    </w:lvlOverride>
  </w:num>
  <w:num w:numId="19">
    <w:abstractNumId w:val="27"/>
  </w:num>
  <w:num w:numId="20">
    <w:abstractNumId w:val="31"/>
  </w:num>
  <w:num w:numId="21">
    <w:abstractNumId w:val="15"/>
  </w:num>
  <w:num w:numId="22">
    <w:abstractNumId w:val="18"/>
  </w:num>
  <w:num w:numId="23">
    <w:abstractNumId w:val="24"/>
  </w:num>
  <w:num w:numId="24">
    <w:abstractNumId w:val="32"/>
  </w:num>
  <w:num w:numId="25">
    <w:abstractNumId w:val="5"/>
  </w:num>
  <w:num w:numId="26">
    <w:abstractNumId w:val="48"/>
  </w:num>
  <w:num w:numId="27">
    <w:abstractNumId w:val="34"/>
  </w:num>
  <w:num w:numId="28">
    <w:abstractNumId w:val="47"/>
  </w:num>
  <w:num w:numId="29">
    <w:abstractNumId w:val="9"/>
  </w:num>
  <w:num w:numId="30">
    <w:abstractNumId w:val="33"/>
  </w:num>
  <w:num w:numId="31">
    <w:abstractNumId w:val="41"/>
  </w:num>
  <w:num w:numId="32">
    <w:abstractNumId w:val="16"/>
  </w:num>
  <w:num w:numId="33">
    <w:abstractNumId w:val="26"/>
  </w:num>
  <w:num w:numId="34">
    <w:abstractNumId w:val="22"/>
  </w:num>
  <w:num w:numId="35">
    <w:abstractNumId w:val="2"/>
  </w:num>
  <w:num w:numId="36">
    <w:abstractNumId w:val="23"/>
  </w:num>
  <w:num w:numId="37">
    <w:abstractNumId w:val="43"/>
  </w:num>
  <w:num w:numId="38">
    <w:abstractNumId w:val="12"/>
  </w:num>
  <w:num w:numId="39">
    <w:abstractNumId w:val="7"/>
  </w:num>
  <w:num w:numId="40">
    <w:abstractNumId w:val="39"/>
  </w:num>
  <w:num w:numId="41">
    <w:abstractNumId w:val="28"/>
  </w:num>
  <w:num w:numId="42">
    <w:abstractNumId w:val="13"/>
  </w:num>
  <w:num w:numId="43">
    <w:abstractNumId w:val="14"/>
  </w:num>
  <w:num w:numId="44">
    <w:abstractNumId w:val="44"/>
  </w:num>
  <w:num w:numId="4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429"/>
    <w:rsid w:val="00000933"/>
    <w:rsid w:val="00000A76"/>
    <w:rsid w:val="00000C8A"/>
    <w:rsid w:val="000016A3"/>
    <w:rsid w:val="000018E7"/>
    <w:rsid w:val="00001A3E"/>
    <w:rsid w:val="0000206B"/>
    <w:rsid w:val="00002128"/>
    <w:rsid w:val="00002F77"/>
    <w:rsid w:val="00003E1B"/>
    <w:rsid w:val="000043F8"/>
    <w:rsid w:val="000049DE"/>
    <w:rsid w:val="0000525A"/>
    <w:rsid w:val="0000613B"/>
    <w:rsid w:val="0000632E"/>
    <w:rsid w:val="0000689D"/>
    <w:rsid w:val="00007700"/>
    <w:rsid w:val="000104C0"/>
    <w:rsid w:val="00011059"/>
    <w:rsid w:val="00011089"/>
    <w:rsid w:val="00011B83"/>
    <w:rsid w:val="000128D6"/>
    <w:rsid w:val="000128FF"/>
    <w:rsid w:val="00012CF8"/>
    <w:rsid w:val="000132DD"/>
    <w:rsid w:val="00013BA8"/>
    <w:rsid w:val="000145A5"/>
    <w:rsid w:val="000156DB"/>
    <w:rsid w:val="00015F38"/>
    <w:rsid w:val="00016B2B"/>
    <w:rsid w:val="00016B4D"/>
    <w:rsid w:val="00016C1F"/>
    <w:rsid w:val="00016F7F"/>
    <w:rsid w:val="0001756F"/>
    <w:rsid w:val="0001763F"/>
    <w:rsid w:val="0001786E"/>
    <w:rsid w:val="00017E33"/>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27695"/>
    <w:rsid w:val="00031E97"/>
    <w:rsid w:val="0003244D"/>
    <w:rsid w:val="00032754"/>
    <w:rsid w:val="00033F69"/>
    <w:rsid w:val="00034339"/>
    <w:rsid w:val="00036E2E"/>
    <w:rsid w:val="00037051"/>
    <w:rsid w:val="000378AD"/>
    <w:rsid w:val="00037AB0"/>
    <w:rsid w:val="00041C5E"/>
    <w:rsid w:val="00041DD6"/>
    <w:rsid w:val="000453C1"/>
    <w:rsid w:val="0004599E"/>
    <w:rsid w:val="00045E2C"/>
    <w:rsid w:val="00046211"/>
    <w:rsid w:val="00047537"/>
    <w:rsid w:val="00047732"/>
    <w:rsid w:val="000478FE"/>
    <w:rsid w:val="00047A04"/>
    <w:rsid w:val="00047A4C"/>
    <w:rsid w:val="00047F19"/>
    <w:rsid w:val="00051141"/>
    <w:rsid w:val="000514D8"/>
    <w:rsid w:val="0005162B"/>
    <w:rsid w:val="00051E9C"/>
    <w:rsid w:val="000524C5"/>
    <w:rsid w:val="0005290E"/>
    <w:rsid w:val="000538C0"/>
    <w:rsid w:val="00053B0A"/>
    <w:rsid w:val="00053E2F"/>
    <w:rsid w:val="00055775"/>
    <w:rsid w:val="00060B3A"/>
    <w:rsid w:val="000611F7"/>
    <w:rsid w:val="00062286"/>
    <w:rsid w:val="00062317"/>
    <w:rsid w:val="00062896"/>
    <w:rsid w:val="00063039"/>
    <w:rsid w:val="00063573"/>
    <w:rsid w:val="00063A9D"/>
    <w:rsid w:val="00065D8E"/>
    <w:rsid w:val="00066178"/>
    <w:rsid w:val="00070790"/>
    <w:rsid w:val="000708EC"/>
    <w:rsid w:val="000710B3"/>
    <w:rsid w:val="000716E5"/>
    <w:rsid w:val="00071791"/>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DDE"/>
    <w:rsid w:val="000770E8"/>
    <w:rsid w:val="00077899"/>
    <w:rsid w:val="000778AC"/>
    <w:rsid w:val="00077C1A"/>
    <w:rsid w:val="000808BD"/>
    <w:rsid w:val="00080ABE"/>
    <w:rsid w:val="00081916"/>
    <w:rsid w:val="000822AE"/>
    <w:rsid w:val="0008284A"/>
    <w:rsid w:val="00083AE8"/>
    <w:rsid w:val="00084441"/>
    <w:rsid w:val="00087C1C"/>
    <w:rsid w:val="00087D1D"/>
    <w:rsid w:val="0009013F"/>
    <w:rsid w:val="0009108D"/>
    <w:rsid w:val="00091830"/>
    <w:rsid w:val="00091F5D"/>
    <w:rsid w:val="00093B83"/>
    <w:rsid w:val="0009631F"/>
    <w:rsid w:val="000963B1"/>
    <w:rsid w:val="00096C88"/>
    <w:rsid w:val="000975D4"/>
    <w:rsid w:val="000A008E"/>
    <w:rsid w:val="000A076D"/>
    <w:rsid w:val="000A104F"/>
    <w:rsid w:val="000A1B77"/>
    <w:rsid w:val="000A22D9"/>
    <w:rsid w:val="000A22E0"/>
    <w:rsid w:val="000A2723"/>
    <w:rsid w:val="000A33DA"/>
    <w:rsid w:val="000A4A0A"/>
    <w:rsid w:val="000A4C1C"/>
    <w:rsid w:val="000A57D6"/>
    <w:rsid w:val="000A589F"/>
    <w:rsid w:val="000A5C96"/>
    <w:rsid w:val="000A6530"/>
    <w:rsid w:val="000A6E22"/>
    <w:rsid w:val="000A6F22"/>
    <w:rsid w:val="000A777D"/>
    <w:rsid w:val="000A7EC5"/>
    <w:rsid w:val="000B00D1"/>
    <w:rsid w:val="000B012B"/>
    <w:rsid w:val="000B0D7C"/>
    <w:rsid w:val="000B1584"/>
    <w:rsid w:val="000B23F0"/>
    <w:rsid w:val="000B3585"/>
    <w:rsid w:val="000B474F"/>
    <w:rsid w:val="000B4901"/>
    <w:rsid w:val="000B52BE"/>
    <w:rsid w:val="000B6383"/>
    <w:rsid w:val="000B65A9"/>
    <w:rsid w:val="000B70E6"/>
    <w:rsid w:val="000B73F5"/>
    <w:rsid w:val="000B7531"/>
    <w:rsid w:val="000C051B"/>
    <w:rsid w:val="000C068C"/>
    <w:rsid w:val="000C1023"/>
    <w:rsid w:val="000C1295"/>
    <w:rsid w:val="000C14AC"/>
    <w:rsid w:val="000C1E30"/>
    <w:rsid w:val="000C28FF"/>
    <w:rsid w:val="000C3267"/>
    <w:rsid w:val="000C36A2"/>
    <w:rsid w:val="000C424C"/>
    <w:rsid w:val="000C4341"/>
    <w:rsid w:val="000C4BF7"/>
    <w:rsid w:val="000C52F6"/>
    <w:rsid w:val="000C58D2"/>
    <w:rsid w:val="000C5BDF"/>
    <w:rsid w:val="000C77F8"/>
    <w:rsid w:val="000C7EF1"/>
    <w:rsid w:val="000D11D5"/>
    <w:rsid w:val="000D1340"/>
    <w:rsid w:val="000D1988"/>
    <w:rsid w:val="000D1D7B"/>
    <w:rsid w:val="000D3507"/>
    <w:rsid w:val="000D3E47"/>
    <w:rsid w:val="000D5042"/>
    <w:rsid w:val="000D55CA"/>
    <w:rsid w:val="000D5DDC"/>
    <w:rsid w:val="000D6F21"/>
    <w:rsid w:val="000D748B"/>
    <w:rsid w:val="000D79BC"/>
    <w:rsid w:val="000D7E09"/>
    <w:rsid w:val="000D7F61"/>
    <w:rsid w:val="000E0371"/>
    <w:rsid w:val="000E0D70"/>
    <w:rsid w:val="000E1117"/>
    <w:rsid w:val="000E1BF4"/>
    <w:rsid w:val="000E1C4B"/>
    <w:rsid w:val="000E2191"/>
    <w:rsid w:val="000E2B07"/>
    <w:rsid w:val="000E2E86"/>
    <w:rsid w:val="000E450B"/>
    <w:rsid w:val="000E4A63"/>
    <w:rsid w:val="000E4D70"/>
    <w:rsid w:val="000E5D53"/>
    <w:rsid w:val="000E683E"/>
    <w:rsid w:val="000F0360"/>
    <w:rsid w:val="000F12A7"/>
    <w:rsid w:val="000F12C2"/>
    <w:rsid w:val="000F2296"/>
    <w:rsid w:val="000F2ACA"/>
    <w:rsid w:val="000F3CFA"/>
    <w:rsid w:val="000F48DB"/>
    <w:rsid w:val="000F4A51"/>
    <w:rsid w:val="000F4A74"/>
    <w:rsid w:val="000F5089"/>
    <w:rsid w:val="000F5416"/>
    <w:rsid w:val="000F5939"/>
    <w:rsid w:val="000F5AE8"/>
    <w:rsid w:val="000F5D5A"/>
    <w:rsid w:val="000F6570"/>
    <w:rsid w:val="000F6CA3"/>
    <w:rsid w:val="00100668"/>
    <w:rsid w:val="00100A01"/>
    <w:rsid w:val="001010B1"/>
    <w:rsid w:val="001015DC"/>
    <w:rsid w:val="00102BE1"/>
    <w:rsid w:val="00103CBD"/>
    <w:rsid w:val="001041EB"/>
    <w:rsid w:val="00104E2A"/>
    <w:rsid w:val="00105856"/>
    <w:rsid w:val="00105AE7"/>
    <w:rsid w:val="001060E9"/>
    <w:rsid w:val="00106233"/>
    <w:rsid w:val="0010683B"/>
    <w:rsid w:val="001070B0"/>
    <w:rsid w:val="001071F2"/>
    <w:rsid w:val="0010720B"/>
    <w:rsid w:val="001073E7"/>
    <w:rsid w:val="001101EB"/>
    <w:rsid w:val="00110BE2"/>
    <w:rsid w:val="00111F91"/>
    <w:rsid w:val="00112425"/>
    <w:rsid w:val="001124A5"/>
    <w:rsid w:val="00113530"/>
    <w:rsid w:val="00114554"/>
    <w:rsid w:val="0011505E"/>
    <w:rsid w:val="001159B2"/>
    <w:rsid w:val="0011669D"/>
    <w:rsid w:val="00116838"/>
    <w:rsid w:val="00116877"/>
    <w:rsid w:val="00120195"/>
    <w:rsid w:val="00120B84"/>
    <w:rsid w:val="001212B7"/>
    <w:rsid w:val="00121926"/>
    <w:rsid w:val="00121CF3"/>
    <w:rsid w:val="00121EF8"/>
    <w:rsid w:val="00122441"/>
    <w:rsid w:val="0012294E"/>
    <w:rsid w:val="001239D5"/>
    <w:rsid w:val="00123B12"/>
    <w:rsid w:val="00123C11"/>
    <w:rsid w:val="00125875"/>
    <w:rsid w:val="00125EAA"/>
    <w:rsid w:val="00127B2B"/>
    <w:rsid w:val="00127B82"/>
    <w:rsid w:val="0013034E"/>
    <w:rsid w:val="0013056B"/>
    <w:rsid w:val="001307B8"/>
    <w:rsid w:val="00131C69"/>
    <w:rsid w:val="001322E7"/>
    <w:rsid w:val="001324DC"/>
    <w:rsid w:val="0013381C"/>
    <w:rsid w:val="00134107"/>
    <w:rsid w:val="0013461E"/>
    <w:rsid w:val="00135152"/>
    <w:rsid w:val="0013698B"/>
    <w:rsid w:val="00136DA0"/>
    <w:rsid w:val="001372AD"/>
    <w:rsid w:val="00137BF1"/>
    <w:rsid w:val="001403D5"/>
    <w:rsid w:val="001417B7"/>
    <w:rsid w:val="00141D57"/>
    <w:rsid w:val="0014292D"/>
    <w:rsid w:val="00143913"/>
    <w:rsid w:val="00143AA2"/>
    <w:rsid w:val="00143AEF"/>
    <w:rsid w:val="001441BA"/>
    <w:rsid w:val="0014486A"/>
    <w:rsid w:val="00144AEB"/>
    <w:rsid w:val="00144B04"/>
    <w:rsid w:val="00145AB9"/>
    <w:rsid w:val="00145F0E"/>
    <w:rsid w:val="001468EB"/>
    <w:rsid w:val="00146A30"/>
    <w:rsid w:val="00146BBA"/>
    <w:rsid w:val="00146E76"/>
    <w:rsid w:val="0014775B"/>
    <w:rsid w:val="001514B7"/>
    <w:rsid w:val="0015217E"/>
    <w:rsid w:val="00152C07"/>
    <w:rsid w:val="00153208"/>
    <w:rsid w:val="0015365F"/>
    <w:rsid w:val="001547CA"/>
    <w:rsid w:val="00154859"/>
    <w:rsid w:val="0015537A"/>
    <w:rsid w:val="001554E4"/>
    <w:rsid w:val="0015615A"/>
    <w:rsid w:val="00156AC3"/>
    <w:rsid w:val="0015756F"/>
    <w:rsid w:val="0015781A"/>
    <w:rsid w:val="001579DE"/>
    <w:rsid w:val="00157A3B"/>
    <w:rsid w:val="00157C20"/>
    <w:rsid w:val="001602BD"/>
    <w:rsid w:val="0016069E"/>
    <w:rsid w:val="00163CD2"/>
    <w:rsid w:val="0016514D"/>
    <w:rsid w:val="0016578F"/>
    <w:rsid w:val="00165C5E"/>
    <w:rsid w:val="00165E0E"/>
    <w:rsid w:val="001660D4"/>
    <w:rsid w:val="00167029"/>
    <w:rsid w:val="00167CDD"/>
    <w:rsid w:val="00171476"/>
    <w:rsid w:val="0017188E"/>
    <w:rsid w:val="001736C4"/>
    <w:rsid w:val="00173DE8"/>
    <w:rsid w:val="00175156"/>
    <w:rsid w:val="001769DE"/>
    <w:rsid w:val="00177058"/>
    <w:rsid w:val="001802A4"/>
    <w:rsid w:val="00180C5C"/>
    <w:rsid w:val="00181CFB"/>
    <w:rsid w:val="00182A9D"/>
    <w:rsid w:val="0018369E"/>
    <w:rsid w:val="00184478"/>
    <w:rsid w:val="00185B2B"/>
    <w:rsid w:val="00185F8A"/>
    <w:rsid w:val="001872DC"/>
    <w:rsid w:val="00187759"/>
    <w:rsid w:val="001906CF"/>
    <w:rsid w:val="001929B7"/>
    <w:rsid w:val="00193548"/>
    <w:rsid w:val="00193E0E"/>
    <w:rsid w:val="00194C32"/>
    <w:rsid w:val="001953EE"/>
    <w:rsid w:val="00195E67"/>
    <w:rsid w:val="001966E8"/>
    <w:rsid w:val="001967B1"/>
    <w:rsid w:val="00197D54"/>
    <w:rsid w:val="001A0819"/>
    <w:rsid w:val="001A15B6"/>
    <w:rsid w:val="001A2113"/>
    <w:rsid w:val="001A230D"/>
    <w:rsid w:val="001A2465"/>
    <w:rsid w:val="001A2C12"/>
    <w:rsid w:val="001A3264"/>
    <w:rsid w:val="001A3F49"/>
    <w:rsid w:val="001A4502"/>
    <w:rsid w:val="001A4C49"/>
    <w:rsid w:val="001A4DCC"/>
    <w:rsid w:val="001A5516"/>
    <w:rsid w:val="001A558C"/>
    <w:rsid w:val="001A58AB"/>
    <w:rsid w:val="001A6C1F"/>
    <w:rsid w:val="001A6D49"/>
    <w:rsid w:val="001B0125"/>
    <w:rsid w:val="001B10C8"/>
    <w:rsid w:val="001B1358"/>
    <w:rsid w:val="001B1799"/>
    <w:rsid w:val="001B23F1"/>
    <w:rsid w:val="001B3E5E"/>
    <w:rsid w:val="001B4792"/>
    <w:rsid w:val="001B4909"/>
    <w:rsid w:val="001B4C04"/>
    <w:rsid w:val="001B6B7C"/>
    <w:rsid w:val="001B73BD"/>
    <w:rsid w:val="001B7B78"/>
    <w:rsid w:val="001C014E"/>
    <w:rsid w:val="001C0FAC"/>
    <w:rsid w:val="001C24AB"/>
    <w:rsid w:val="001C29A6"/>
    <w:rsid w:val="001C2CC6"/>
    <w:rsid w:val="001C3878"/>
    <w:rsid w:val="001C43CC"/>
    <w:rsid w:val="001C46A4"/>
    <w:rsid w:val="001C48A2"/>
    <w:rsid w:val="001C4D5E"/>
    <w:rsid w:val="001C5517"/>
    <w:rsid w:val="001C5613"/>
    <w:rsid w:val="001C5BC7"/>
    <w:rsid w:val="001C5E30"/>
    <w:rsid w:val="001C619A"/>
    <w:rsid w:val="001C6336"/>
    <w:rsid w:val="001C6509"/>
    <w:rsid w:val="001C7160"/>
    <w:rsid w:val="001C7C6B"/>
    <w:rsid w:val="001D1728"/>
    <w:rsid w:val="001D2276"/>
    <w:rsid w:val="001D23ED"/>
    <w:rsid w:val="001D263F"/>
    <w:rsid w:val="001D27BC"/>
    <w:rsid w:val="001D2938"/>
    <w:rsid w:val="001D2FDD"/>
    <w:rsid w:val="001D388B"/>
    <w:rsid w:val="001D42EF"/>
    <w:rsid w:val="001D45B9"/>
    <w:rsid w:val="001D4BF8"/>
    <w:rsid w:val="001D5105"/>
    <w:rsid w:val="001D7147"/>
    <w:rsid w:val="001D7DAB"/>
    <w:rsid w:val="001E0530"/>
    <w:rsid w:val="001E0589"/>
    <w:rsid w:val="001E083D"/>
    <w:rsid w:val="001E0C30"/>
    <w:rsid w:val="001E2814"/>
    <w:rsid w:val="001E282E"/>
    <w:rsid w:val="001E2B42"/>
    <w:rsid w:val="001E382F"/>
    <w:rsid w:val="001E5626"/>
    <w:rsid w:val="001E5CA5"/>
    <w:rsid w:val="001E6327"/>
    <w:rsid w:val="001E6702"/>
    <w:rsid w:val="001E6D8E"/>
    <w:rsid w:val="001E7C3E"/>
    <w:rsid w:val="001F014D"/>
    <w:rsid w:val="001F1157"/>
    <w:rsid w:val="001F157C"/>
    <w:rsid w:val="001F195B"/>
    <w:rsid w:val="001F2ECF"/>
    <w:rsid w:val="001F2F26"/>
    <w:rsid w:val="001F39E8"/>
    <w:rsid w:val="001F4055"/>
    <w:rsid w:val="001F4DA5"/>
    <w:rsid w:val="001F4DA9"/>
    <w:rsid w:val="001F50EE"/>
    <w:rsid w:val="001F68AB"/>
    <w:rsid w:val="001F6EA2"/>
    <w:rsid w:val="001F7D65"/>
    <w:rsid w:val="0020005E"/>
    <w:rsid w:val="0020034D"/>
    <w:rsid w:val="00200B1B"/>
    <w:rsid w:val="00200C77"/>
    <w:rsid w:val="0020162A"/>
    <w:rsid w:val="00201C6F"/>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0F1D"/>
    <w:rsid w:val="0021122B"/>
    <w:rsid w:val="0021130E"/>
    <w:rsid w:val="00211345"/>
    <w:rsid w:val="00212690"/>
    <w:rsid w:val="002134D1"/>
    <w:rsid w:val="00213E93"/>
    <w:rsid w:val="00214449"/>
    <w:rsid w:val="002150F8"/>
    <w:rsid w:val="0021668E"/>
    <w:rsid w:val="00216F53"/>
    <w:rsid w:val="002171CB"/>
    <w:rsid w:val="00217EC0"/>
    <w:rsid w:val="00220217"/>
    <w:rsid w:val="00220F7D"/>
    <w:rsid w:val="002216FE"/>
    <w:rsid w:val="00223656"/>
    <w:rsid w:val="002249BC"/>
    <w:rsid w:val="00224B82"/>
    <w:rsid w:val="00225583"/>
    <w:rsid w:val="00225B84"/>
    <w:rsid w:val="002260D2"/>
    <w:rsid w:val="002278F1"/>
    <w:rsid w:val="00227B41"/>
    <w:rsid w:val="00227C5C"/>
    <w:rsid w:val="00227EFF"/>
    <w:rsid w:val="002303FA"/>
    <w:rsid w:val="00230C90"/>
    <w:rsid w:val="00231756"/>
    <w:rsid w:val="00231ED8"/>
    <w:rsid w:val="00232ED7"/>
    <w:rsid w:val="002339A4"/>
    <w:rsid w:val="00233E61"/>
    <w:rsid w:val="002342E8"/>
    <w:rsid w:val="00234CD6"/>
    <w:rsid w:val="002353E4"/>
    <w:rsid w:val="00235C34"/>
    <w:rsid w:val="00235DFA"/>
    <w:rsid w:val="0023623C"/>
    <w:rsid w:val="002370CD"/>
    <w:rsid w:val="0023782F"/>
    <w:rsid w:val="00237975"/>
    <w:rsid w:val="00240D5A"/>
    <w:rsid w:val="002410D4"/>
    <w:rsid w:val="002419A3"/>
    <w:rsid w:val="00242434"/>
    <w:rsid w:val="00242DC5"/>
    <w:rsid w:val="00243F99"/>
    <w:rsid w:val="0024588D"/>
    <w:rsid w:val="00245CB8"/>
    <w:rsid w:val="00246082"/>
    <w:rsid w:val="002465E8"/>
    <w:rsid w:val="0024670B"/>
    <w:rsid w:val="00246CC6"/>
    <w:rsid w:val="00246CFE"/>
    <w:rsid w:val="002505DE"/>
    <w:rsid w:val="00250832"/>
    <w:rsid w:val="00252CD5"/>
    <w:rsid w:val="00253AB2"/>
    <w:rsid w:val="00254ECA"/>
    <w:rsid w:val="00256812"/>
    <w:rsid w:val="002569F7"/>
    <w:rsid w:val="00256CA6"/>
    <w:rsid w:val="00256D56"/>
    <w:rsid w:val="00260574"/>
    <w:rsid w:val="0026110C"/>
    <w:rsid w:val="00261B43"/>
    <w:rsid w:val="00261B4D"/>
    <w:rsid w:val="002623C4"/>
    <w:rsid w:val="00263156"/>
    <w:rsid w:val="002632AE"/>
    <w:rsid w:val="002657B7"/>
    <w:rsid w:val="00265B46"/>
    <w:rsid w:val="00266155"/>
    <w:rsid w:val="0026664F"/>
    <w:rsid w:val="002672BA"/>
    <w:rsid w:val="0026746C"/>
    <w:rsid w:val="00267BA6"/>
    <w:rsid w:val="00267C71"/>
    <w:rsid w:val="00267F19"/>
    <w:rsid w:val="0027040F"/>
    <w:rsid w:val="00271894"/>
    <w:rsid w:val="00271C81"/>
    <w:rsid w:val="00272513"/>
    <w:rsid w:val="00273CD4"/>
    <w:rsid w:val="00273DFF"/>
    <w:rsid w:val="002750C1"/>
    <w:rsid w:val="0027636D"/>
    <w:rsid w:val="002768C9"/>
    <w:rsid w:val="00277BDE"/>
    <w:rsid w:val="00277D7D"/>
    <w:rsid w:val="00277E1B"/>
    <w:rsid w:val="00280644"/>
    <w:rsid w:val="0028070F"/>
    <w:rsid w:val="00281417"/>
    <w:rsid w:val="00281C09"/>
    <w:rsid w:val="00282B8D"/>
    <w:rsid w:val="00283781"/>
    <w:rsid w:val="00283C22"/>
    <w:rsid w:val="0028458E"/>
    <w:rsid w:val="00284CE2"/>
    <w:rsid w:val="002857A8"/>
    <w:rsid w:val="00286AA3"/>
    <w:rsid w:val="00286C9E"/>
    <w:rsid w:val="00287475"/>
    <w:rsid w:val="00287DE1"/>
    <w:rsid w:val="0029058B"/>
    <w:rsid w:val="002908E8"/>
    <w:rsid w:val="00290F3E"/>
    <w:rsid w:val="00291B3D"/>
    <w:rsid w:val="00291BCA"/>
    <w:rsid w:val="00292D87"/>
    <w:rsid w:val="002933E2"/>
    <w:rsid w:val="0029348C"/>
    <w:rsid w:val="00293950"/>
    <w:rsid w:val="00293B48"/>
    <w:rsid w:val="00294F86"/>
    <w:rsid w:val="0029557A"/>
    <w:rsid w:val="00295A10"/>
    <w:rsid w:val="0029692E"/>
    <w:rsid w:val="002A0C54"/>
    <w:rsid w:val="002A27AA"/>
    <w:rsid w:val="002A3C1C"/>
    <w:rsid w:val="002A4640"/>
    <w:rsid w:val="002A482E"/>
    <w:rsid w:val="002A4DF3"/>
    <w:rsid w:val="002A4ECB"/>
    <w:rsid w:val="002A550C"/>
    <w:rsid w:val="002A5D90"/>
    <w:rsid w:val="002A5D9A"/>
    <w:rsid w:val="002A687B"/>
    <w:rsid w:val="002A6BE2"/>
    <w:rsid w:val="002B1399"/>
    <w:rsid w:val="002B1F33"/>
    <w:rsid w:val="002B2389"/>
    <w:rsid w:val="002B2B3A"/>
    <w:rsid w:val="002B2D0F"/>
    <w:rsid w:val="002B33B7"/>
    <w:rsid w:val="002B3693"/>
    <w:rsid w:val="002B3E04"/>
    <w:rsid w:val="002B5329"/>
    <w:rsid w:val="002B54C0"/>
    <w:rsid w:val="002B5C42"/>
    <w:rsid w:val="002B78A9"/>
    <w:rsid w:val="002B7DF6"/>
    <w:rsid w:val="002C0B2F"/>
    <w:rsid w:val="002C21F5"/>
    <w:rsid w:val="002C3000"/>
    <w:rsid w:val="002C43CE"/>
    <w:rsid w:val="002C6059"/>
    <w:rsid w:val="002C60A1"/>
    <w:rsid w:val="002C6799"/>
    <w:rsid w:val="002C6872"/>
    <w:rsid w:val="002C70CC"/>
    <w:rsid w:val="002C72F1"/>
    <w:rsid w:val="002C75E6"/>
    <w:rsid w:val="002C7D53"/>
    <w:rsid w:val="002C7E4B"/>
    <w:rsid w:val="002D0222"/>
    <w:rsid w:val="002D05E7"/>
    <w:rsid w:val="002D1223"/>
    <w:rsid w:val="002D1C0E"/>
    <w:rsid w:val="002D280C"/>
    <w:rsid w:val="002D339A"/>
    <w:rsid w:val="002D4200"/>
    <w:rsid w:val="002D5EE1"/>
    <w:rsid w:val="002D6216"/>
    <w:rsid w:val="002D6576"/>
    <w:rsid w:val="002D67CD"/>
    <w:rsid w:val="002E07C4"/>
    <w:rsid w:val="002E14E4"/>
    <w:rsid w:val="002E50EF"/>
    <w:rsid w:val="002E5DCB"/>
    <w:rsid w:val="002E6452"/>
    <w:rsid w:val="002E6A8B"/>
    <w:rsid w:val="002E6DA4"/>
    <w:rsid w:val="002E7556"/>
    <w:rsid w:val="002F0256"/>
    <w:rsid w:val="002F0413"/>
    <w:rsid w:val="002F0F08"/>
    <w:rsid w:val="002F1C53"/>
    <w:rsid w:val="002F1FE6"/>
    <w:rsid w:val="002F248B"/>
    <w:rsid w:val="002F2DD2"/>
    <w:rsid w:val="002F37E3"/>
    <w:rsid w:val="002F3B96"/>
    <w:rsid w:val="002F4376"/>
    <w:rsid w:val="002F4A49"/>
    <w:rsid w:val="002F4E5A"/>
    <w:rsid w:val="002F7144"/>
    <w:rsid w:val="002F7590"/>
    <w:rsid w:val="00300D38"/>
    <w:rsid w:val="0030280F"/>
    <w:rsid w:val="00303280"/>
    <w:rsid w:val="0030461C"/>
    <w:rsid w:val="00304ABD"/>
    <w:rsid w:val="00304F4A"/>
    <w:rsid w:val="00305132"/>
    <w:rsid w:val="003061FB"/>
    <w:rsid w:val="003079AB"/>
    <w:rsid w:val="003105CD"/>
    <w:rsid w:val="003106D8"/>
    <w:rsid w:val="00312A62"/>
    <w:rsid w:val="0031341A"/>
    <w:rsid w:val="00313D65"/>
    <w:rsid w:val="00314B12"/>
    <w:rsid w:val="0031519C"/>
    <w:rsid w:val="003153A2"/>
    <w:rsid w:val="00315AE1"/>
    <w:rsid w:val="00316474"/>
    <w:rsid w:val="003164CD"/>
    <w:rsid w:val="00316A5E"/>
    <w:rsid w:val="00317F3E"/>
    <w:rsid w:val="00320304"/>
    <w:rsid w:val="00320A1B"/>
    <w:rsid w:val="00321FFC"/>
    <w:rsid w:val="00322004"/>
    <w:rsid w:val="0032256F"/>
    <w:rsid w:val="00322A4F"/>
    <w:rsid w:val="00322BBD"/>
    <w:rsid w:val="0032379D"/>
    <w:rsid w:val="00323D8E"/>
    <w:rsid w:val="00324BDA"/>
    <w:rsid w:val="00325548"/>
    <w:rsid w:val="003264EF"/>
    <w:rsid w:val="00327A67"/>
    <w:rsid w:val="00327EB3"/>
    <w:rsid w:val="003300FC"/>
    <w:rsid w:val="003322FF"/>
    <w:rsid w:val="00332D2C"/>
    <w:rsid w:val="0033313E"/>
    <w:rsid w:val="003346CB"/>
    <w:rsid w:val="003357C0"/>
    <w:rsid w:val="00335D52"/>
    <w:rsid w:val="00336F2F"/>
    <w:rsid w:val="00336FAD"/>
    <w:rsid w:val="00337464"/>
    <w:rsid w:val="00337D51"/>
    <w:rsid w:val="00337E4A"/>
    <w:rsid w:val="0034044D"/>
    <w:rsid w:val="0034095F"/>
    <w:rsid w:val="00340E89"/>
    <w:rsid w:val="003419FC"/>
    <w:rsid w:val="00342A7D"/>
    <w:rsid w:val="00344027"/>
    <w:rsid w:val="003444EE"/>
    <w:rsid w:val="00344B3F"/>
    <w:rsid w:val="00344CE0"/>
    <w:rsid w:val="0034548F"/>
    <w:rsid w:val="00345B26"/>
    <w:rsid w:val="0034637A"/>
    <w:rsid w:val="003470A3"/>
    <w:rsid w:val="003470AA"/>
    <w:rsid w:val="0034712E"/>
    <w:rsid w:val="003504F7"/>
    <w:rsid w:val="003508A3"/>
    <w:rsid w:val="003509D6"/>
    <w:rsid w:val="00350F16"/>
    <w:rsid w:val="0035149A"/>
    <w:rsid w:val="00352176"/>
    <w:rsid w:val="00352782"/>
    <w:rsid w:val="00352DB1"/>
    <w:rsid w:val="00352EA1"/>
    <w:rsid w:val="00354F25"/>
    <w:rsid w:val="00355386"/>
    <w:rsid w:val="003556C7"/>
    <w:rsid w:val="00357BC9"/>
    <w:rsid w:val="00361095"/>
    <w:rsid w:val="00361C09"/>
    <w:rsid w:val="00362492"/>
    <w:rsid w:val="00362905"/>
    <w:rsid w:val="00363745"/>
    <w:rsid w:val="003647C5"/>
    <w:rsid w:val="00364982"/>
    <w:rsid w:val="0036504B"/>
    <w:rsid w:val="00365A69"/>
    <w:rsid w:val="00365ABA"/>
    <w:rsid w:val="0036621D"/>
    <w:rsid w:val="0037187E"/>
    <w:rsid w:val="003727E4"/>
    <w:rsid w:val="00373040"/>
    <w:rsid w:val="00373201"/>
    <w:rsid w:val="0037361A"/>
    <w:rsid w:val="00374657"/>
    <w:rsid w:val="003746A1"/>
    <w:rsid w:val="003747EA"/>
    <w:rsid w:val="0037613B"/>
    <w:rsid w:val="003768FA"/>
    <w:rsid w:val="00376BDF"/>
    <w:rsid w:val="00376D4F"/>
    <w:rsid w:val="0037703A"/>
    <w:rsid w:val="003772AA"/>
    <w:rsid w:val="0037750A"/>
    <w:rsid w:val="0038049C"/>
    <w:rsid w:val="003811D2"/>
    <w:rsid w:val="00381695"/>
    <w:rsid w:val="00383246"/>
    <w:rsid w:val="003844B0"/>
    <w:rsid w:val="00385E71"/>
    <w:rsid w:val="00386015"/>
    <w:rsid w:val="003865F8"/>
    <w:rsid w:val="00386EE2"/>
    <w:rsid w:val="003875B4"/>
    <w:rsid w:val="003876B3"/>
    <w:rsid w:val="0038772B"/>
    <w:rsid w:val="0038776E"/>
    <w:rsid w:val="00387DC1"/>
    <w:rsid w:val="00391627"/>
    <w:rsid w:val="00391FBD"/>
    <w:rsid w:val="003924BA"/>
    <w:rsid w:val="00392CD1"/>
    <w:rsid w:val="003949F5"/>
    <w:rsid w:val="00395702"/>
    <w:rsid w:val="00395842"/>
    <w:rsid w:val="00395BE7"/>
    <w:rsid w:val="00395D2B"/>
    <w:rsid w:val="003963C6"/>
    <w:rsid w:val="0039665F"/>
    <w:rsid w:val="00396A51"/>
    <w:rsid w:val="00397D57"/>
    <w:rsid w:val="003A2E38"/>
    <w:rsid w:val="003A3642"/>
    <w:rsid w:val="003A391A"/>
    <w:rsid w:val="003A3B08"/>
    <w:rsid w:val="003A3E5F"/>
    <w:rsid w:val="003A51DB"/>
    <w:rsid w:val="003A555C"/>
    <w:rsid w:val="003A6132"/>
    <w:rsid w:val="003A6ABC"/>
    <w:rsid w:val="003A6D8E"/>
    <w:rsid w:val="003A706B"/>
    <w:rsid w:val="003A7275"/>
    <w:rsid w:val="003B0048"/>
    <w:rsid w:val="003B01C7"/>
    <w:rsid w:val="003B047F"/>
    <w:rsid w:val="003B176A"/>
    <w:rsid w:val="003B1913"/>
    <w:rsid w:val="003B31E3"/>
    <w:rsid w:val="003B34D4"/>
    <w:rsid w:val="003B38A4"/>
    <w:rsid w:val="003B4866"/>
    <w:rsid w:val="003B4D58"/>
    <w:rsid w:val="003B5EEA"/>
    <w:rsid w:val="003B620D"/>
    <w:rsid w:val="003B6810"/>
    <w:rsid w:val="003B7285"/>
    <w:rsid w:val="003B734F"/>
    <w:rsid w:val="003B757D"/>
    <w:rsid w:val="003C01C9"/>
    <w:rsid w:val="003C06CE"/>
    <w:rsid w:val="003C0C8E"/>
    <w:rsid w:val="003C1EE1"/>
    <w:rsid w:val="003C2396"/>
    <w:rsid w:val="003C2483"/>
    <w:rsid w:val="003C3655"/>
    <w:rsid w:val="003C55BF"/>
    <w:rsid w:val="003D1610"/>
    <w:rsid w:val="003D1969"/>
    <w:rsid w:val="003D21B1"/>
    <w:rsid w:val="003D3649"/>
    <w:rsid w:val="003D3C32"/>
    <w:rsid w:val="003D3E5D"/>
    <w:rsid w:val="003D474F"/>
    <w:rsid w:val="003D49F3"/>
    <w:rsid w:val="003D581F"/>
    <w:rsid w:val="003D58F7"/>
    <w:rsid w:val="003D67F9"/>
    <w:rsid w:val="003D7413"/>
    <w:rsid w:val="003D7D7E"/>
    <w:rsid w:val="003E0E55"/>
    <w:rsid w:val="003E18AB"/>
    <w:rsid w:val="003E1D36"/>
    <w:rsid w:val="003E1D94"/>
    <w:rsid w:val="003E22C5"/>
    <w:rsid w:val="003E2910"/>
    <w:rsid w:val="003E2F40"/>
    <w:rsid w:val="003E3489"/>
    <w:rsid w:val="003E34FB"/>
    <w:rsid w:val="003E38A6"/>
    <w:rsid w:val="003E445A"/>
    <w:rsid w:val="003E514D"/>
    <w:rsid w:val="003E545B"/>
    <w:rsid w:val="003E54AB"/>
    <w:rsid w:val="003E5A1B"/>
    <w:rsid w:val="003E5C4C"/>
    <w:rsid w:val="003E6024"/>
    <w:rsid w:val="003E65B5"/>
    <w:rsid w:val="003F0B7D"/>
    <w:rsid w:val="003F10E4"/>
    <w:rsid w:val="003F2ADC"/>
    <w:rsid w:val="003F2D00"/>
    <w:rsid w:val="003F2E7C"/>
    <w:rsid w:val="003F32EF"/>
    <w:rsid w:val="003F3419"/>
    <w:rsid w:val="003F3442"/>
    <w:rsid w:val="003F38C2"/>
    <w:rsid w:val="003F4473"/>
    <w:rsid w:val="003F480B"/>
    <w:rsid w:val="003F5593"/>
    <w:rsid w:val="003F635B"/>
    <w:rsid w:val="003F64BB"/>
    <w:rsid w:val="003F7B8A"/>
    <w:rsid w:val="003F7C6F"/>
    <w:rsid w:val="00400703"/>
    <w:rsid w:val="004010A5"/>
    <w:rsid w:val="0040123A"/>
    <w:rsid w:val="004024B1"/>
    <w:rsid w:val="00402885"/>
    <w:rsid w:val="004029AD"/>
    <w:rsid w:val="00402BC1"/>
    <w:rsid w:val="00402E6E"/>
    <w:rsid w:val="004033A3"/>
    <w:rsid w:val="004040B5"/>
    <w:rsid w:val="004040D8"/>
    <w:rsid w:val="00404199"/>
    <w:rsid w:val="00404661"/>
    <w:rsid w:val="00404799"/>
    <w:rsid w:val="00404F6D"/>
    <w:rsid w:val="0040526A"/>
    <w:rsid w:val="0040573F"/>
    <w:rsid w:val="004078DB"/>
    <w:rsid w:val="004118F5"/>
    <w:rsid w:val="00411C8D"/>
    <w:rsid w:val="00411CC5"/>
    <w:rsid w:val="00411DBE"/>
    <w:rsid w:val="004121E4"/>
    <w:rsid w:val="00412757"/>
    <w:rsid w:val="00413199"/>
    <w:rsid w:val="00413359"/>
    <w:rsid w:val="00413E3D"/>
    <w:rsid w:val="004140C9"/>
    <w:rsid w:val="0041451D"/>
    <w:rsid w:val="00414937"/>
    <w:rsid w:val="004151F8"/>
    <w:rsid w:val="004154CE"/>
    <w:rsid w:val="00416922"/>
    <w:rsid w:val="0041777B"/>
    <w:rsid w:val="004200A7"/>
    <w:rsid w:val="00420889"/>
    <w:rsid w:val="004213C6"/>
    <w:rsid w:val="004217E5"/>
    <w:rsid w:val="00421DBA"/>
    <w:rsid w:val="00422341"/>
    <w:rsid w:val="00422687"/>
    <w:rsid w:val="00422D72"/>
    <w:rsid w:val="0042338B"/>
    <w:rsid w:val="004236DB"/>
    <w:rsid w:val="0042419F"/>
    <w:rsid w:val="004243D5"/>
    <w:rsid w:val="004244F8"/>
    <w:rsid w:val="004255AB"/>
    <w:rsid w:val="00425FE7"/>
    <w:rsid w:val="004270BD"/>
    <w:rsid w:val="004278C4"/>
    <w:rsid w:val="0042795F"/>
    <w:rsid w:val="00427EF5"/>
    <w:rsid w:val="00431F6D"/>
    <w:rsid w:val="004320E0"/>
    <w:rsid w:val="00433345"/>
    <w:rsid w:val="004341E0"/>
    <w:rsid w:val="00434564"/>
    <w:rsid w:val="00435319"/>
    <w:rsid w:val="00436657"/>
    <w:rsid w:val="00437150"/>
    <w:rsid w:val="00437BD0"/>
    <w:rsid w:val="00440318"/>
    <w:rsid w:val="004405F4"/>
    <w:rsid w:val="004406D2"/>
    <w:rsid w:val="00440A2E"/>
    <w:rsid w:val="00440B99"/>
    <w:rsid w:val="00441306"/>
    <w:rsid w:val="004413D4"/>
    <w:rsid w:val="00442DD1"/>
    <w:rsid w:val="0044357E"/>
    <w:rsid w:val="0044526C"/>
    <w:rsid w:val="00445FFF"/>
    <w:rsid w:val="00447181"/>
    <w:rsid w:val="00447825"/>
    <w:rsid w:val="0045023B"/>
    <w:rsid w:val="004502BD"/>
    <w:rsid w:val="00450B01"/>
    <w:rsid w:val="00451EB5"/>
    <w:rsid w:val="0045341C"/>
    <w:rsid w:val="0045356E"/>
    <w:rsid w:val="00454346"/>
    <w:rsid w:val="004543A0"/>
    <w:rsid w:val="0045490B"/>
    <w:rsid w:val="004569E9"/>
    <w:rsid w:val="00457302"/>
    <w:rsid w:val="00457982"/>
    <w:rsid w:val="00460372"/>
    <w:rsid w:val="00460544"/>
    <w:rsid w:val="00460C04"/>
    <w:rsid w:val="00461414"/>
    <w:rsid w:val="00461504"/>
    <w:rsid w:val="00462372"/>
    <w:rsid w:val="004636C5"/>
    <w:rsid w:val="0046423D"/>
    <w:rsid w:val="00464EA7"/>
    <w:rsid w:val="0046576E"/>
    <w:rsid w:val="00465D1B"/>
    <w:rsid w:val="00467A95"/>
    <w:rsid w:val="00470121"/>
    <w:rsid w:val="00472446"/>
    <w:rsid w:val="00474527"/>
    <w:rsid w:val="004750EE"/>
    <w:rsid w:val="00475828"/>
    <w:rsid w:val="00475A78"/>
    <w:rsid w:val="0047610A"/>
    <w:rsid w:val="00477729"/>
    <w:rsid w:val="0048036B"/>
    <w:rsid w:val="004806E8"/>
    <w:rsid w:val="00481853"/>
    <w:rsid w:val="004833AD"/>
    <w:rsid w:val="00484E32"/>
    <w:rsid w:val="00485860"/>
    <w:rsid w:val="00486AF1"/>
    <w:rsid w:val="00487AD0"/>
    <w:rsid w:val="00487CD6"/>
    <w:rsid w:val="00487DE6"/>
    <w:rsid w:val="00490C99"/>
    <w:rsid w:val="004915A1"/>
    <w:rsid w:val="00492E0B"/>
    <w:rsid w:val="004930D6"/>
    <w:rsid w:val="00493112"/>
    <w:rsid w:val="0049349A"/>
    <w:rsid w:val="004939A3"/>
    <w:rsid w:val="004942AA"/>
    <w:rsid w:val="00495391"/>
    <w:rsid w:val="00495496"/>
    <w:rsid w:val="004955B6"/>
    <w:rsid w:val="004958CB"/>
    <w:rsid w:val="0049599C"/>
    <w:rsid w:val="00496A3D"/>
    <w:rsid w:val="00497684"/>
    <w:rsid w:val="00497D26"/>
    <w:rsid w:val="004A144C"/>
    <w:rsid w:val="004A1752"/>
    <w:rsid w:val="004A1868"/>
    <w:rsid w:val="004A2656"/>
    <w:rsid w:val="004A32F0"/>
    <w:rsid w:val="004A4A50"/>
    <w:rsid w:val="004A4F5F"/>
    <w:rsid w:val="004A595E"/>
    <w:rsid w:val="004B1383"/>
    <w:rsid w:val="004B15B4"/>
    <w:rsid w:val="004B36CC"/>
    <w:rsid w:val="004B5FBD"/>
    <w:rsid w:val="004B6D95"/>
    <w:rsid w:val="004B7452"/>
    <w:rsid w:val="004B7C74"/>
    <w:rsid w:val="004C11B3"/>
    <w:rsid w:val="004C1A65"/>
    <w:rsid w:val="004C1F13"/>
    <w:rsid w:val="004C1F78"/>
    <w:rsid w:val="004C22FF"/>
    <w:rsid w:val="004C352F"/>
    <w:rsid w:val="004C49C0"/>
    <w:rsid w:val="004C56CE"/>
    <w:rsid w:val="004C63A0"/>
    <w:rsid w:val="004C6E2B"/>
    <w:rsid w:val="004D047C"/>
    <w:rsid w:val="004D0903"/>
    <w:rsid w:val="004D191E"/>
    <w:rsid w:val="004D2DB8"/>
    <w:rsid w:val="004D34C7"/>
    <w:rsid w:val="004D54AB"/>
    <w:rsid w:val="004D76B4"/>
    <w:rsid w:val="004D79F5"/>
    <w:rsid w:val="004D7DCB"/>
    <w:rsid w:val="004D7E63"/>
    <w:rsid w:val="004E042F"/>
    <w:rsid w:val="004E10F2"/>
    <w:rsid w:val="004E1D04"/>
    <w:rsid w:val="004E34E4"/>
    <w:rsid w:val="004E3531"/>
    <w:rsid w:val="004E3A6A"/>
    <w:rsid w:val="004E3FB4"/>
    <w:rsid w:val="004E5B60"/>
    <w:rsid w:val="004E644A"/>
    <w:rsid w:val="004E6B5E"/>
    <w:rsid w:val="004E73A5"/>
    <w:rsid w:val="004E7656"/>
    <w:rsid w:val="004E7686"/>
    <w:rsid w:val="004F0A28"/>
    <w:rsid w:val="004F161D"/>
    <w:rsid w:val="004F1672"/>
    <w:rsid w:val="004F272A"/>
    <w:rsid w:val="004F2741"/>
    <w:rsid w:val="004F37F2"/>
    <w:rsid w:val="004F3E1B"/>
    <w:rsid w:val="004F483F"/>
    <w:rsid w:val="004F498B"/>
    <w:rsid w:val="004F5FEB"/>
    <w:rsid w:val="004F7C9D"/>
    <w:rsid w:val="005001BB"/>
    <w:rsid w:val="0050052F"/>
    <w:rsid w:val="00500648"/>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D7"/>
    <w:rsid w:val="0051252B"/>
    <w:rsid w:val="0051266F"/>
    <w:rsid w:val="00512CD9"/>
    <w:rsid w:val="005132B2"/>
    <w:rsid w:val="005135D4"/>
    <w:rsid w:val="005141C5"/>
    <w:rsid w:val="0051437D"/>
    <w:rsid w:val="0051443B"/>
    <w:rsid w:val="0051464E"/>
    <w:rsid w:val="005154C7"/>
    <w:rsid w:val="00515749"/>
    <w:rsid w:val="00515B01"/>
    <w:rsid w:val="00515F9D"/>
    <w:rsid w:val="005179F6"/>
    <w:rsid w:val="00520623"/>
    <w:rsid w:val="00521F60"/>
    <w:rsid w:val="00522C41"/>
    <w:rsid w:val="00522D81"/>
    <w:rsid w:val="0052365B"/>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900"/>
    <w:rsid w:val="00531397"/>
    <w:rsid w:val="0053192F"/>
    <w:rsid w:val="00531A66"/>
    <w:rsid w:val="0053224C"/>
    <w:rsid w:val="005323B1"/>
    <w:rsid w:val="005325A1"/>
    <w:rsid w:val="0053285A"/>
    <w:rsid w:val="0053319D"/>
    <w:rsid w:val="005346DF"/>
    <w:rsid w:val="005347F7"/>
    <w:rsid w:val="00534944"/>
    <w:rsid w:val="005350AC"/>
    <w:rsid w:val="005354C2"/>
    <w:rsid w:val="00536746"/>
    <w:rsid w:val="005368B8"/>
    <w:rsid w:val="005377E3"/>
    <w:rsid w:val="0054060F"/>
    <w:rsid w:val="0054173D"/>
    <w:rsid w:val="00541C22"/>
    <w:rsid w:val="00542462"/>
    <w:rsid w:val="00544003"/>
    <w:rsid w:val="00544C84"/>
    <w:rsid w:val="005450C5"/>
    <w:rsid w:val="005455A5"/>
    <w:rsid w:val="005462AB"/>
    <w:rsid w:val="00546B3C"/>
    <w:rsid w:val="00547CFC"/>
    <w:rsid w:val="00547E77"/>
    <w:rsid w:val="005510DA"/>
    <w:rsid w:val="00551824"/>
    <w:rsid w:val="00551A71"/>
    <w:rsid w:val="00551CF2"/>
    <w:rsid w:val="00552305"/>
    <w:rsid w:val="00552401"/>
    <w:rsid w:val="00552729"/>
    <w:rsid w:val="00552EF7"/>
    <w:rsid w:val="0055321F"/>
    <w:rsid w:val="00553BC5"/>
    <w:rsid w:val="0055405A"/>
    <w:rsid w:val="00555417"/>
    <w:rsid w:val="005558C5"/>
    <w:rsid w:val="00557CA4"/>
    <w:rsid w:val="005611D7"/>
    <w:rsid w:val="00561F2D"/>
    <w:rsid w:val="005626AE"/>
    <w:rsid w:val="005629A1"/>
    <w:rsid w:val="0056309F"/>
    <w:rsid w:val="005637FD"/>
    <w:rsid w:val="0056453C"/>
    <w:rsid w:val="00564949"/>
    <w:rsid w:val="005649BD"/>
    <w:rsid w:val="00565B27"/>
    <w:rsid w:val="00565BD3"/>
    <w:rsid w:val="0056639B"/>
    <w:rsid w:val="00566537"/>
    <w:rsid w:val="0056659C"/>
    <w:rsid w:val="005668F6"/>
    <w:rsid w:val="00570602"/>
    <w:rsid w:val="00572E68"/>
    <w:rsid w:val="00573F4D"/>
    <w:rsid w:val="00574C47"/>
    <w:rsid w:val="00575828"/>
    <w:rsid w:val="00575CCE"/>
    <w:rsid w:val="005762CA"/>
    <w:rsid w:val="00576326"/>
    <w:rsid w:val="00576F4B"/>
    <w:rsid w:val="005770E5"/>
    <w:rsid w:val="00580115"/>
    <w:rsid w:val="005807AD"/>
    <w:rsid w:val="005809CA"/>
    <w:rsid w:val="00581FA8"/>
    <w:rsid w:val="00582E4F"/>
    <w:rsid w:val="00585A6B"/>
    <w:rsid w:val="00585C50"/>
    <w:rsid w:val="00586216"/>
    <w:rsid w:val="005871AF"/>
    <w:rsid w:val="00590BB0"/>
    <w:rsid w:val="0059104E"/>
    <w:rsid w:val="005913C9"/>
    <w:rsid w:val="0059245B"/>
    <w:rsid w:val="00592DDD"/>
    <w:rsid w:val="00595569"/>
    <w:rsid w:val="0059631B"/>
    <w:rsid w:val="00596328"/>
    <w:rsid w:val="00596820"/>
    <w:rsid w:val="00596DA5"/>
    <w:rsid w:val="005970C4"/>
    <w:rsid w:val="00597459"/>
    <w:rsid w:val="005A0B2E"/>
    <w:rsid w:val="005A0B9E"/>
    <w:rsid w:val="005A1174"/>
    <w:rsid w:val="005A13E4"/>
    <w:rsid w:val="005A1C2F"/>
    <w:rsid w:val="005A2020"/>
    <w:rsid w:val="005A2C38"/>
    <w:rsid w:val="005A2F76"/>
    <w:rsid w:val="005A3001"/>
    <w:rsid w:val="005A3076"/>
    <w:rsid w:val="005A3DAE"/>
    <w:rsid w:val="005A6F6A"/>
    <w:rsid w:val="005B107D"/>
    <w:rsid w:val="005B12F2"/>
    <w:rsid w:val="005B15DC"/>
    <w:rsid w:val="005B19E0"/>
    <w:rsid w:val="005B26BE"/>
    <w:rsid w:val="005B288F"/>
    <w:rsid w:val="005B2B2C"/>
    <w:rsid w:val="005B2E09"/>
    <w:rsid w:val="005B3CB1"/>
    <w:rsid w:val="005B43E7"/>
    <w:rsid w:val="005B67DD"/>
    <w:rsid w:val="005C0011"/>
    <w:rsid w:val="005C0559"/>
    <w:rsid w:val="005C0A41"/>
    <w:rsid w:val="005C2F39"/>
    <w:rsid w:val="005C3946"/>
    <w:rsid w:val="005C4321"/>
    <w:rsid w:val="005C476A"/>
    <w:rsid w:val="005C4F9A"/>
    <w:rsid w:val="005C5602"/>
    <w:rsid w:val="005C5A5A"/>
    <w:rsid w:val="005C5ABF"/>
    <w:rsid w:val="005C619E"/>
    <w:rsid w:val="005C7255"/>
    <w:rsid w:val="005C7429"/>
    <w:rsid w:val="005C745E"/>
    <w:rsid w:val="005C7683"/>
    <w:rsid w:val="005D16C8"/>
    <w:rsid w:val="005D1D6C"/>
    <w:rsid w:val="005D21AB"/>
    <w:rsid w:val="005D2387"/>
    <w:rsid w:val="005D2618"/>
    <w:rsid w:val="005D4649"/>
    <w:rsid w:val="005D562B"/>
    <w:rsid w:val="005D5C08"/>
    <w:rsid w:val="005D694D"/>
    <w:rsid w:val="005D6E00"/>
    <w:rsid w:val="005E1233"/>
    <w:rsid w:val="005E3499"/>
    <w:rsid w:val="005E3D5E"/>
    <w:rsid w:val="005E3D8D"/>
    <w:rsid w:val="005E4125"/>
    <w:rsid w:val="005E5122"/>
    <w:rsid w:val="005E606A"/>
    <w:rsid w:val="005E6435"/>
    <w:rsid w:val="005E77E8"/>
    <w:rsid w:val="005E7F25"/>
    <w:rsid w:val="005F043B"/>
    <w:rsid w:val="005F0926"/>
    <w:rsid w:val="005F28EB"/>
    <w:rsid w:val="005F4BC7"/>
    <w:rsid w:val="005F4DEE"/>
    <w:rsid w:val="005F50D1"/>
    <w:rsid w:val="005F5E43"/>
    <w:rsid w:val="005F6E4D"/>
    <w:rsid w:val="0060010A"/>
    <w:rsid w:val="00600663"/>
    <w:rsid w:val="006009C0"/>
    <w:rsid w:val="00600F77"/>
    <w:rsid w:val="006023E7"/>
    <w:rsid w:val="006036E7"/>
    <w:rsid w:val="0060500E"/>
    <w:rsid w:val="00605F9C"/>
    <w:rsid w:val="00606D23"/>
    <w:rsid w:val="00607E2E"/>
    <w:rsid w:val="00610362"/>
    <w:rsid w:val="006109AD"/>
    <w:rsid w:val="00610C0E"/>
    <w:rsid w:val="00611D81"/>
    <w:rsid w:val="00613CF9"/>
    <w:rsid w:val="00613E0A"/>
    <w:rsid w:val="0061411C"/>
    <w:rsid w:val="00614F5D"/>
    <w:rsid w:val="006200BB"/>
    <w:rsid w:val="00621688"/>
    <w:rsid w:val="006229C2"/>
    <w:rsid w:val="00622A16"/>
    <w:rsid w:val="006230FB"/>
    <w:rsid w:val="00623689"/>
    <w:rsid w:val="00623B62"/>
    <w:rsid w:val="0062423C"/>
    <w:rsid w:val="00624274"/>
    <w:rsid w:val="00624B0B"/>
    <w:rsid w:val="00625C56"/>
    <w:rsid w:val="00625D4B"/>
    <w:rsid w:val="006266F4"/>
    <w:rsid w:val="00626AFA"/>
    <w:rsid w:val="00627511"/>
    <w:rsid w:val="00627A40"/>
    <w:rsid w:val="00630109"/>
    <w:rsid w:val="006309E7"/>
    <w:rsid w:val="00630B13"/>
    <w:rsid w:val="00630E88"/>
    <w:rsid w:val="0063267A"/>
    <w:rsid w:val="00632ABA"/>
    <w:rsid w:val="00634ABD"/>
    <w:rsid w:val="00634AEA"/>
    <w:rsid w:val="00636A36"/>
    <w:rsid w:val="006372F5"/>
    <w:rsid w:val="006374A0"/>
    <w:rsid w:val="00637A2C"/>
    <w:rsid w:val="00640063"/>
    <w:rsid w:val="006402A9"/>
    <w:rsid w:val="00640D45"/>
    <w:rsid w:val="00640F3C"/>
    <w:rsid w:val="00641D52"/>
    <w:rsid w:val="0064381A"/>
    <w:rsid w:val="00644812"/>
    <w:rsid w:val="00644936"/>
    <w:rsid w:val="006452C8"/>
    <w:rsid w:val="0064590F"/>
    <w:rsid w:val="00646DF2"/>
    <w:rsid w:val="00646FBE"/>
    <w:rsid w:val="00646FC7"/>
    <w:rsid w:val="0064743D"/>
    <w:rsid w:val="00647468"/>
    <w:rsid w:val="0064780E"/>
    <w:rsid w:val="00650419"/>
    <w:rsid w:val="00650A38"/>
    <w:rsid w:val="00650C75"/>
    <w:rsid w:val="00650EEB"/>
    <w:rsid w:val="00651714"/>
    <w:rsid w:val="00652148"/>
    <w:rsid w:val="006529ED"/>
    <w:rsid w:val="00652BEC"/>
    <w:rsid w:val="0065302A"/>
    <w:rsid w:val="00655D22"/>
    <w:rsid w:val="00655F06"/>
    <w:rsid w:val="00656A2B"/>
    <w:rsid w:val="00656EBB"/>
    <w:rsid w:val="00656F3D"/>
    <w:rsid w:val="0065782C"/>
    <w:rsid w:val="00657A97"/>
    <w:rsid w:val="00660245"/>
    <w:rsid w:val="00660691"/>
    <w:rsid w:val="00661254"/>
    <w:rsid w:val="00661D69"/>
    <w:rsid w:val="0066218E"/>
    <w:rsid w:val="00662FA6"/>
    <w:rsid w:val="00663151"/>
    <w:rsid w:val="00663397"/>
    <w:rsid w:val="0066345E"/>
    <w:rsid w:val="00666FB0"/>
    <w:rsid w:val="006670EB"/>
    <w:rsid w:val="00667509"/>
    <w:rsid w:val="0066794B"/>
    <w:rsid w:val="00670077"/>
    <w:rsid w:val="006719A1"/>
    <w:rsid w:val="00671F68"/>
    <w:rsid w:val="0067207E"/>
    <w:rsid w:val="00672F7B"/>
    <w:rsid w:val="00673771"/>
    <w:rsid w:val="0067388A"/>
    <w:rsid w:val="006739B3"/>
    <w:rsid w:val="006748B9"/>
    <w:rsid w:val="0067582A"/>
    <w:rsid w:val="00675D6B"/>
    <w:rsid w:val="00675E70"/>
    <w:rsid w:val="00676A5A"/>
    <w:rsid w:val="00677476"/>
    <w:rsid w:val="00680312"/>
    <w:rsid w:val="00681E22"/>
    <w:rsid w:val="00682213"/>
    <w:rsid w:val="00682247"/>
    <w:rsid w:val="00682FF4"/>
    <w:rsid w:val="00683E27"/>
    <w:rsid w:val="00683F3A"/>
    <w:rsid w:val="0068432A"/>
    <w:rsid w:val="00685D3B"/>
    <w:rsid w:val="006860B7"/>
    <w:rsid w:val="00686279"/>
    <w:rsid w:val="0068683C"/>
    <w:rsid w:val="006871B2"/>
    <w:rsid w:val="006907E9"/>
    <w:rsid w:val="0069167C"/>
    <w:rsid w:val="00692007"/>
    <w:rsid w:val="00693492"/>
    <w:rsid w:val="00694C64"/>
    <w:rsid w:val="00695813"/>
    <w:rsid w:val="00695C63"/>
    <w:rsid w:val="00697E9D"/>
    <w:rsid w:val="006A08A4"/>
    <w:rsid w:val="006A0A32"/>
    <w:rsid w:val="006A15FC"/>
    <w:rsid w:val="006A1B91"/>
    <w:rsid w:val="006A3331"/>
    <w:rsid w:val="006A368E"/>
    <w:rsid w:val="006A4B58"/>
    <w:rsid w:val="006A5327"/>
    <w:rsid w:val="006A5D86"/>
    <w:rsid w:val="006A613A"/>
    <w:rsid w:val="006A6E68"/>
    <w:rsid w:val="006B0BE7"/>
    <w:rsid w:val="006B1834"/>
    <w:rsid w:val="006B1EDB"/>
    <w:rsid w:val="006B30E9"/>
    <w:rsid w:val="006B44D3"/>
    <w:rsid w:val="006B4D76"/>
    <w:rsid w:val="006B4E6F"/>
    <w:rsid w:val="006B4EB0"/>
    <w:rsid w:val="006B562B"/>
    <w:rsid w:val="006B5B2B"/>
    <w:rsid w:val="006B67C5"/>
    <w:rsid w:val="006B6E4E"/>
    <w:rsid w:val="006B73DD"/>
    <w:rsid w:val="006C0A71"/>
    <w:rsid w:val="006C0F10"/>
    <w:rsid w:val="006C211F"/>
    <w:rsid w:val="006C2FC7"/>
    <w:rsid w:val="006C3E29"/>
    <w:rsid w:val="006C41EC"/>
    <w:rsid w:val="006C489F"/>
    <w:rsid w:val="006C4BC4"/>
    <w:rsid w:val="006C5D48"/>
    <w:rsid w:val="006C6277"/>
    <w:rsid w:val="006C6470"/>
    <w:rsid w:val="006C74A1"/>
    <w:rsid w:val="006C78C2"/>
    <w:rsid w:val="006C79BA"/>
    <w:rsid w:val="006D03DC"/>
    <w:rsid w:val="006D0668"/>
    <w:rsid w:val="006D2369"/>
    <w:rsid w:val="006D3316"/>
    <w:rsid w:val="006D360D"/>
    <w:rsid w:val="006D45F1"/>
    <w:rsid w:val="006D53B7"/>
    <w:rsid w:val="006D57D9"/>
    <w:rsid w:val="006D6E39"/>
    <w:rsid w:val="006D7DEE"/>
    <w:rsid w:val="006E0216"/>
    <w:rsid w:val="006E0A56"/>
    <w:rsid w:val="006E1B8B"/>
    <w:rsid w:val="006E2AF4"/>
    <w:rsid w:val="006E350D"/>
    <w:rsid w:val="006E3F6B"/>
    <w:rsid w:val="006E3FD9"/>
    <w:rsid w:val="006E49FD"/>
    <w:rsid w:val="006E5AF6"/>
    <w:rsid w:val="006E65FF"/>
    <w:rsid w:val="006E6FDD"/>
    <w:rsid w:val="006E71C3"/>
    <w:rsid w:val="006E71FB"/>
    <w:rsid w:val="006E7C2D"/>
    <w:rsid w:val="006F05F5"/>
    <w:rsid w:val="006F0770"/>
    <w:rsid w:val="006F2B25"/>
    <w:rsid w:val="006F31E4"/>
    <w:rsid w:val="006F3C51"/>
    <w:rsid w:val="006F4206"/>
    <w:rsid w:val="006F4B76"/>
    <w:rsid w:val="006F4DD0"/>
    <w:rsid w:val="006F53DE"/>
    <w:rsid w:val="006F5550"/>
    <w:rsid w:val="006F56EA"/>
    <w:rsid w:val="006F5C66"/>
    <w:rsid w:val="006F5E2C"/>
    <w:rsid w:val="006F6B85"/>
    <w:rsid w:val="0070203D"/>
    <w:rsid w:val="00703B47"/>
    <w:rsid w:val="007042F6"/>
    <w:rsid w:val="00704627"/>
    <w:rsid w:val="00704807"/>
    <w:rsid w:val="007049AC"/>
    <w:rsid w:val="00706821"/>
    <w:rsid w:val="00706A0E"/>
    <w:rsid w:val="00706C97"/>
    <w:rsid w:val="00706F0F"/>
    <w:rsid w:val="007079C1"/>
    <w:rsid w:val="007116AE"/>
    <w:rsid w:val="00711C4C"/>
    <w:rsid w:val="00712029"/>
    <w:rsid w:val="00712C35"/>
    <w:rsid w:val="00712EF3"/>
    <w:rsid w:val="007159A9"/>
    <w:rsid w:val="00715FDB"/>
    <w:rsid w:val="0071601B"/>
    <w:rsid w:val="00716F57"/>
    <w:rsid w:val="007176E4"/>
    <w:rsid w:val="00717732"/>
    <w:rsid w:val="0071786F"/>
    <w:rsid w:val="00717F3A"/>
    <w:rsid w:val="007209B7"/>
    <w:rsid w:val="0072252C"/>
    <w:rsid w:val="00722BFF"/>
    <w:rsid w:val="00722C27"/>
    <w:rsid w:val="00722E68"/>
    <w:rsid w:val="00723283"/>
    <w:rsid w:val="007237CA"/>
    <w:rsid w:val="00723B9D"/>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93B"/>
    <w:rsid w:val="00735A38"/>
    <w:rsid w:val="0073769E"/>
    <w:rsid w:val="00740329"/>
    <w:rsid w:val="00741F43"/>
    <w:rsid w:val="007425D5"/>
    <w:rsid w:val="007428C4"/>
    <w:rsid w:val="007439FA"/>
    <w:rsid w:val="007448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6699"/>
    <w:rsid w:val="007566EF"/>
    <w:rsid w:val="00756C15"/>
    <w:rsid w:val="00756C7A"/>
    <w:rsid w:val="007573A6"/>
    <w:rsid w:val="0075744A"/>
    <w:rsid w:val="007576D4"/>
    <w:rsid w:val="007601A2"/>
    <w:rsid w:val="0076076B"/>
    <w:rsid w:val="00761639"/>
    <w:rsid w:val="00762B2D"/>
    <w:rsid w:val="00763FCA"/>
    <w:rsid w:val="007648BE"/>
    <w:rsid w:val="00764D21"/>
    <w:rsid w:val="00764D5D"/>
    <w:rsid w:val="007653AE"/>
    <w:rsid w:val="0076685B"/>
    <w:rsid w:val="0076719B"/>
    <w:rsid w:val="007678A5"/>
    <w:rsid w:val="00770AF9"/>
    <w:rsid w:val="00770BA7"/>
    <w:rsid w:val="00770FAF"/>
    <w:rsid w:val="007717F3"/>
    <w:rsid w:val="0077185C"/>
    <w:rsid w:val="00771BE4"/>
    <w:rsid w:val="00771F23"/>
    <w:rsid w:val="00771FCE"/>
    <w:rsid w:val="007721B3"/>
    <w:rsid w:val="007723D2"/>
    <w:rsid w:val="00772553"/>
    <w:rsid w:val="007762AD"/>
    <w:rsid w:val="007779B6"/>
    <w:rsid w:val="00777A28"/>
    <w:rsid w:val="00777C67"/>
    <w:rsid w:val="0078076A"/>
    <w:rsid w:val="00780B68"/>
    <w:rsid w:val="007824BD"/>
    <w:rsid w:val="007827C9"/>
    <w:rsid w:val="00783304"/>
    <w:rsid w:val="00783E84"/>
    <w:rsid w:val="00784D1D"/>
    <w:rsid w:val="007858D8"/>
    <w:rsid w:val="00786DCD"/>
    <w:rsid w:val="00787749"/>
    <w:rsid w:val="00787A19"/>
    <w:rsid w:val="00790991"/>
    <w:rsid w:val="00790C1F"/>
    <w:rsid w:val="00791816"/>
    <w:rsid w:val="00792B66"/>
    <w:rsid w:val="007930F8"/>
    <w:rsid w:val="00793D49"/>
    <w:rsid w:val="00793DFD"/>
    <w:rsid w:val="00793F8D"/>
    <w:rsid w:val="007945EA"/>
    <w:rsid w:val="007946A6"/>
    <w:rsid w:val="00794965"/>
    <w:rsid w:val="007949E0"/>
    <w:rsid w:val="00796176"/>
    <w:rsid w:val="0079623D"/>
    <w:rsid w:val="0079624A"/>
    <w:rsid w:val="007973F4"/>
    <w:rsid w:val="00797B65"/>
    <w:rsid w:val="007A0F7D"/>
    <w:rsid w:val="007A1247"/>
    <w:rsid w:val="007A196E"/>
    <w:rsid w:val="007A2625"/>
    <w:rsid w:val="007A2D6A"/>
    <w:rsid w:val="007A2EEF"/>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607B"/>
    <w:rsid w:val="007B6BD0"/>
    <w:rsid w:val="007B6ED8"/>
    <w:rsid w:val="007B6F8E"/>
    <w:rsid w:val="007C04A3"/>
    <w:rsid w:val="007C1A68"/>
    <w:rsid w:val="007C1F65"/>
    <w:rsid w:val="007C2635"/>
    <w:rsid w:val="007C2A43"/>
    <w:rsid w:val="007C2C5D"/>
    <w:rsid w:val="007C3B98"/>
    <w:rsid w:val="007C4273"/>
    <w:rsid w:val="007C4308"/>
    <w:rsid w:val="007C4447"/>
    <w:rsid w:val="007C4A1C"/>
    <w:rsid w:val="007C588C"/>
    <w:rsid w:val="007C6EE5"/>
    <w:rsid w:val="007C70A1"/>
    <w:rsid w:val="007C75FA"/>
    <w:rsid w:val="007C7DE5"/>
    <w:rsid w:val="007D1052"/>
    <w:rsid w:val="007D2154"/>
    <w:rsid w:val="007D2FB9"/>
    <w:rsid w:val="007D3BC3"/>
    <w:rsid w:val="007D4783"/>
    <w:rsid w:val="007D4F1A"/>
    <w:rsid w:val="007D57A1"/>
    <w:rsid w:val="007D5C7C"/>
    <w:rsid w:val="007D7739"/>
    <w:rsid w:val="007D7DB7"/>
    <w:rsid w:val="007E02BF"/>
    <w:rsid w:val="007E075E"/>
    <w:rsid w:val="007E0D26"/>
    <w:rsid w:val="007E0FDD"/>
    <w:rsid w:val="007E1365"/>
    <w:rsid w:val="007E1752"/>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3F18"/>
    <w:rsid w:val="007F44BA"/>
    <w:rsid w:val="007F60DA"/>
    <w:rsid w:val="007F6180"/>
    <w:rsid w:val="007F63F7"/>
    <w:rsid w:val="007F6935"/>
    <w:rsid w:val="007F7344"/>
    <w:rsid w:val="007F7568"/>
    <w:rsid w:val="007F76FD"/>
    <w:rsid w:val="00801AFA"/>
    <w:rsid w:val="008025EB"/>
    <w:rsid w:val="00804576"/>
    <w:rsid w:val="00804B15"/>
    <w:rsid w:val="0080547E"/>
    <w:rsid w:val="008066AF"/>
    <w:rsid w:val="00806CF6"/>
    <w:rsid w:val="00806D09"/>
    <w:rsid w:val="0080784D"/>
    <w:rsid w:val="00810CF9"/>
    <w:rsid w:val="00811161"/>
    <w:rsid w:val="008113B6"/>
    <w:rsid w:val="0081145B"/>
    <w:rsid w:val="008123FF"/>
    <w:rsid w:val="0081255E"/>
    <w:rsid w:val="00813A49"/>
    <w:rsid w:val="008142C7"/>
    <w:rsid w:val="0081434D"/>
    <w:rsid w:val="00814485"/>
    <w:rsid w:val="00814BC5"/>
    <w:rsid w:val="00814DF3"/>
    <w:rsid w:val="008152D8"/>
    <w:rsid w:val="00815E58"/>
    <w:rsid w:val="008167D8"/>
    <w:rsid w:val="00816F86"/>
    <w:rsid w:val="008176F2"/>
    <w:rsid w:val="00817F13"/>
    <w:rsid w:val="00820164"/>
    <w:rsid w:val="00820298"/>
    <w:rsid w:val="00820F9B"/>
    <w:rsid w:val="00821200"/>
    <w:rsid w:val="0082197C"/>
    <w:rsid w:val="00821CE8"/>
    <w:rsid w:val="0082224C"/>
    <w:rsid w:val="008229D9"/>
    <w:rsid w:val="00822A63"/>
    <w:rsid w:val="0082423D"/>
    <w:rsid w:val="00824780"/>
    <w:rsid w:val="00825E2E"/>
    <w:rsid w:val="00826302"/>
    <w:rsid w:val="00826385"/>
    <w:rsid w:val="00827A45"/>
    <w:rsid w:val="00830818"/>
    <w:rsid w:val="00830E0B"/>
    <w:rsid w:val="008312D7"/>
    <w:rsid w:val="0083172D"/>
    <w:rsid w:val="008317D6"/>
    <w:rsid w:val="00831B2E"/>
    <w:rsid w:val="00832012"/>
    <w:rsid w:val="008327C9"/>
    <w:rsid w:val="00832C13"/>
    <w:rsid w:val="008334D3"/>
    <w:rsid w:val="00833658"/>
    <w:rsid w:val="00833BA3"/>
    <w:rsid w:val="00833EB0"/>
    <w:rsid w:val="00835618"/>
    <w:rsid w:val="00835E31"/>
    <w:rsid w:val="00835EB8"/>
    <w:rsid w:val="008362FC"/>
    <w:rsid w:val="0083700F"/>
    <w:rsid w:val="00837427"/>
    <w:rsid w:val="00837C77"/>
    <w:rsid w:val="00840597"/>
    <w:rsid w:val="00840786"/>
    <w:rsid w:val="00840D9E"/>
    <w:rsid w:val="00841121"/>
    <w:rsid w:val="00841519"/>
    <w:rsid w:val="008415F9"/>
    <w:rsid w:val="00841B3B"/>
    <w:rsid w:val="00841F32"/>
    <w:rsid w:val="008423AB"/>
    <w:rsid w:val="00843095"/>
    <w:rsid w:val="0084417B"/>
    <w:rsid w:val="00846EB6"/>
    <w:rsid w:val="008473A4"/>
    <w:rsid w:val="00847B22"/>
    <w:rsid w:val="00847FC6"/>
    <w:rsid w:val="00850117"/>
    <w:rsid w:val="008507AA"/>
    <w:rsid w:val="0085166A"/>
    <w:rsid w:val="00851899"/>
    <w:rsid w:val="00852BA7"/>
    <w:rsid w:val="00852E15"/>
    <w:rsid w:val="008538F7"/>
    <w:rsid w:val="00856C2A"/>
    <w:rsid w:val="00856F7B"/>
    <w:rsid w:val="00857099"/>
    <w:rsid w:val="00857969"/>
    <w:rsid w:val="00857B7F"/>
    <w:rsid w:val="00860385"/>
    <w:rsid w:val="00860686"/>
    <w:rsid w:val="008619FC"/>
    <w:rsid w:val="00862BE1"/>
    <w:rsid w:val="00862E4D"/>
    <w:rsid w:val="00864212"/>
    <w:rsid w:val="00865D9C"/>
    <w:rsid w:val="00866041"/>
    <w:rsid w:val="0086655C"/>
    <w:rsid w:val="00866CA5"/>
    <w:rsid w:val="0086757F"/>
    <w:rsid w:val="00867760"/>
    <w:rsid w:val="00870FF7"/>
    <w:rsid w:val="00871DB7"/>
    <w:rsid w:val="008720E4"/>
    <w:rsid w:val="00872B92"/>
    <w:rsid w:val="008740EB"/>
    <w:rsid w:val="00876572"/>
    <w:rsid w:val="00876CDD"/>
    <w:rsid w:val="00877EC5"/>
    <w:rsid w:val="00880986"/>
    <w:rsid w:val="00880BD9"/>
    <w:rsid w:val="00881E9A"/>
    <w:rsid w:val="0088204C"/>
    <w:rsid w:val="008823DE"/>
    <w:rsid w:val="008827E0"/>
    <w:rsid w:val="00882F58"/>
    <w:rsid w:val="00882F7E"/>
    <w:rsid w:val="0088353E"/>
    <w:rsid w:val="0088391D"/>
    <w:rsid w:val="00883B5B"/>
    <w:rsid w:val="00883E91"/>
    <w:rsid w:val="0088494F"/>
    <w:rsid w:val="00884A87"/>
    <w:rsid w:val="008856B4"/>
    <w:rsid w:val="00885C27"/>
    <w:rsid w:val="00885FF2"/>
    <w:rsid w:val="00886163"/>
    <w:rsid w:val="008873D9"/>
    <w:rsid w:val="0089020B"/>
    <w:rsid w:val="00890B6B"/>
    <w:rsid w:val="00890FA5"/>
    <w:rsid w:val="008910EA"/>
    <w:rsid w:val="00891B39"/>
    <w:rsid w:val="00891B75"/>
    <w:rsid w:val="00893CB9"/>
    <w:rsid w:val="0089420A"/>
    <w:rsid w:val="00894ABA"/>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49"/>
    <w:rsid w:val="008A3CC8"/>
    <w:rsid w:val="008A4CC5"/>
    <w:rsid w:val="008A56AD"/>
    <w:rsid w:val="008A5E83"/>
    <w:rsid w:val="008A5FA6"/>
    <w:rsid w:val="008A60C0"/>
    <w:rsid w:val="008A7473"/>
    <w:rsid w:val="008A75A6"/>
    <w:rsid w:val="008A75FB"/>
    <w:rsid w:val="008A7DC7"/>
    <w:rsid w:val="008B04F9"/>
    <w:rsid w:val="008B15BA"/>
    <w:rsid w:val="008B15FE"/>
    <w:rsid w:val="008B1B10"/>
    <w:rsid w:val="008B238F"/>
    <w:rsid w:val="008B258B"/>
    <w:rsid w:val="008B2DBA"/>
    <w:rsid w:val="008B3297"/>
    <w:rsid w:val="008B3571"/>
    <w:rsid w:val="008B469A"/>
    <w:rsid w:val="008B5092"/>
    <w:rsid w:val="008B517D"/>
    <w:rsid w:val="008B7D08"/>
    <w:rsid w:val="008C06C7"/>
    <w:rsid w:val="008C22F8"/>
    <w:rsid w:val="008C2784"/>
    <w:rsid w:val="008C28F1"/>
    <w:rsid w:val="008C2FE1"/>
    <w:rsid w:val="008C303D"/>
    <w:rsid w:val="008C3165"/>
    <w:rsid w:val="008C3FC1"/>
    <w:rsid w:val="008C411A"/>
    <w:rsid w:val="008C4E52"/>
    <w:rsid w:val="008C5391"/>
    <w:rsid w:val="008C6000"/>
    <w:rsid w:val="008C7494"/>
    <w:rsid w:val="008C7A21"/>
    <w:rsid w:val="008C7D78"/>
    <w:rsid w:val="008D1188"/>
    <w:rsid w:val="008D1A04"/>
    <w:rsid w:val="008D2C80"/>
    <w:rsid w:val="008D31FA"/>
    <w:rsid w:val="008D4357"/>
    <w:rsid w:val="008D501F"/>
    <w:rsid w:val="008D5E31"/>
    <w:rsid w:val="008D6434"/>
    <w:rsid w:val="008D650A"/>
    <w:rsid w:val="008D660E"/>
    <w:rsid w:val="008D6CC6"/>
    <w:rsid w:val="008D767B"/>
    <w:rsid w:val="008E0AED"/>
    <w:rsid w:val="008E15B2"/>
    <w:rsid w:val="008E16FF"/>
    <w:rsid w:val="008E187B"/>
    <w:rsid w:val="008E3093"/>
    <w:rsid w:val="008E3702"/>
    <w:rsid w:val="008E4095"/>
    <w:rsid w:val="008E4176"/>
    <w:rsid w:val="008E5199"/>
    <w:rsid w:val="008E5296"/>
    <w:rsid w:val="008F13CA"/>
    <w:rsid w:val="008F2C3A"/>
    <w:rsid w:val="008F4A49"/>
    <w:rsid w:val="008F5749"/>
    <w:rsid w:val="008F6099"/>
    <w:rsid w:val="008F6184"/>
    <w:rsid w:val="008F62D7"/>
    <w:rsid w:val="008F674C"/>
    <w:rsid w:val="008F685A"/>
    <w:rsid w:val="008F6EBC"/>
    <w:rsid w:val="008F7264"/>
    <w:rsid w:val="00900033"/>
    <w:rsid w:val="009000F9"/>
    <w:rsid w:val="009012A0"/>
    <w:rsid w:val="009015C1"/>
    <w:rsid w:val="00901752"/>
    <w:rsid w:val="0090331F"/>
    <w:rsid w:val="0090351C"/>
    <w:rsid w:val="00903E62"/>
    <w:rsid w:val="00904ECF"/>
    <w:rsid w:val="009058D3"/>
    <w:rsid w:val="00905A92"/>
    <w:rsid w:val="00906709"/>
    <w:rsid w:val="00906B04"/>
    <w:rsid w:val="009071B3"/>
    <w:rsid w:val="00910E0F"/>
    <w:rsid w:val="00911A81"/>
    <w:rsid w:val="00912130"/>
    <w:rsid w:val="00912AFC"/>
    <w:rsid w:val="00912DA9"/>
    <w:rsid w:val="00913139"/>
    <w:rsid w:val="0091402B"/>
    <w:rsid w:val="009141C3"/>
    <w:rsid w:val="009147A2"/>
    <w:rsid w:val="00915EA7"/>
    <w:rsid w:val="00916975"/>
    <w:rsid w:val="00917FBB"/>
    <w:rsid w:val="009202A7"/>
    <w:rsid w:val="009211A2"/>
    <w:rsid w:val="0092288B"/>
    <w:rsid w:val="00922ADB"/>
    <w:rsid w:val="0092437A"/>
    <w:rsid w:val="00924D27"/>
    <w:rsid w:val="00925D65"/>
    <w:rsid w:val="009265E0"/>
    <w:rsid w:val="00926CE6"/>
    <w:rsid w:val="00927173"/>
    <w:rsid w:val="00931B2C"/>
    <w:rsid w:val="00931F2A"/>
    <w:rsid w:val="00932189"/>
    <w:rsid w:val="00932798"/>
    <w:rsid w:val="00933D25"/>
    <w:rsid w:val="00934635"/>
    <w:rsid w:val="00934719"/>
    <w:rsid w:val="009351D4"/>
    <w:rsid w:val="009354B5"/>
    <w:rsid w:val="00935E5D"/>
    <w:rsid w:val="00936304"/>
    <w:rsid w:val="0093713E"/>
    <w:rsid w:val="009372A4"/>
    <w:rsid w:val="00940008"/>
    <w:rsid w:val="009409AD"/>
    <w:rsid w:val="00940CEB"/>
    <w:rsid w:val="00941EAC"/>
    <w:rsid w:val="00943032"/>
    <w:rsid w:val="00943997"/>
    <w:rsid w:val="00944142"/>
    <w:rsid w:val="00944DC6"/>
    <w:rsid w:val="00945D8F"/>
    <w:rsid w:val="009472A8"/>
    <w:rsid w:val="00947427"/>
    <w:rsid w:val="0094743D"/>
    <w:rsid w:val="009504E5"/>
    <w:rsid w:val="0095068C"/>
    <w:rsid w:val="0095082D"/>
    <w:rsid w:val="00950D46"/>
    <w:rsid w:val="00950ED1"/>
    <w:rsid w:val="00951475"/>
    <w:rsid w:val="00952968"/>
    <w:rsid w:val="00955BD8"/>
    <w:rsid w:val="00956E80"/>
    <w:rsid w:val="009576ED"/>
    <w:rsid w:val="00957E2C"/>
    <w:rsid w:val="00957F65"/>
    <w:rsid w:val="009635FB"/>
    <w:rsid w:val="00965025"/>
    <w:rsid w:val="0096587C"/>
    <w:rsid w:val="00965DCE"/>
    <w:rsid w:val="009667D1"/>
    <w:rsid w:val="00966BE6"/>
    <w:rsid w:val="00966D0C"/>
    <w:rsid w:val="009670F5"/>
    <w:rsid w:val="00970351"/>
    <w:rsid w:val="00971BAC"/>
    <w:rsid w:val="0097226F"/>
    <w:rsid w:val="00972A47"/>
    <w:rsid w:val="00972DE2"/>
    <w:rsid w:val="009733A0"/>
    <w:rsid w:val="009733DF"/>
    <w:rsid w:val="00975CD1"/>
    <w:rsid w:val="00975D54"/>
    <w:rsid w:val="009763A7"/>
    <w:rsid w:val="00976999"/>
    <w:rsid w:val="00976A92"/>
    <w:rsid w:val="00977247"/>
    <w:rsid w:val="0097733A"/>
    <w:rsid w:val="00977549"/>
    <w:rsid w:val="0097795A"/>
    <w:rsid w:val="00977B57"/>
    <w:rsid w:val="0098148C"/>
    <w:rsid w:val="0098185D"/>
    <w:rsid w:val="00981C12"/>
    <w:rsid w:val="009828C4"/>
    <w:rsid w:val="00986626"/>
    <w:rsid w:val="009876E3"/>
    <w:rsid w:val="009902DC"/>
    <w:rsid w:val="009908BF"/>
    <w:rsid w:val="00990C38"/>
    <w:rsid w:val="009919D2"/>
    <w:rsid w:val="00991FCD"/>
    <w:rsid w:val="009933D6"/>
    <w:rsid w:val="00993612"/>
    <w:rsid w:val="009938CB"/>
    <w:rsid w:val="0099406B"/>
    <w:rsid w:val="00994647"/>
    <w:rsid w:val="0099466C"/>
    <w:rsid w:val="009949ED"/>
    <w:rsid w:val="0099508C"/>
    <w:rsid w:val="0099563B"/>
    <w:rsid w:val="00995A41"/>
    <w:rsid w:val="00995C6A"/>
    <w:rsid w:val="009963ED"/>
    <w:rsid w:val="0099760F"/>
    <w:rsid w:val="00997EB7"/>
    <w:rsid w:val="009A0D9B"/>
    <w:rsid w:val="009A1164"/>
    <w:rsid w:val="009A1F22"/>
    <w:rsid w:val="009A2A2E"/>
    <w:rsid w:val="009A36A7"/>
    <w:rsid w:val="009A3997"/>
    <w:rsid w:val="009A3DC9"/>
    <w:rsid w:val="009A4DC0"/>
    <w:rsid w:val="009A548D"/>
    <w:rsid w:val="009A5802"/>
    <w:rsid w:val="009A5CF0"/>
    <w:rsid w:val="009A5F76"/>
    <w:rsid w:val="009A6B0F"/>
    <w:rsid w:val="009A6DF9"/>
    <w:rsid w:val="009A7811"/>
    <w:rsid w:val="009A7A63"/>
    <w:rsid w:val="009B08F5"/>
    <w:rsid w:val="009B10A8"/>
    <w:rsid w:val="009B1B96"/>
    <w:rsid w:val="009B1E96"/>
    <w:rsid w:val="009B2B6D"/>
    <w:rsid w:val="009B35BD"/>
    <w:rsid w:val="009B371A"/>
    <w:rsid w:val="009B39D4"/>
    <w:rsid w:val="009B3C15"/>
    <w:rsid w:val="009B436F"/>
    <w:rsid w:val="009B4B8F"/>
    <w:rsid w:val="009B4F05"/>
    <w:rsid w:val="009B5D96"/>
    <w:rsid w:val="009B6560"/>
    <w:rsid w:val="009B663C"/>
    <w:rsid w:val="009B6C3F"/>
    <w:rsid w:val="009B6DC3"/>
    <w:rsid w:val="009C0150"/>
    <w:rsid w:val="009C01E2"/>
    <w:rsid w:val="009C07FD"/>
    <w:rsid w:val="009C12B7"/>
    <w:rsid w:val="009C32C3"/>
    <w:rsid w:val="009C3789"/>
    <w:rsid w:val="009C3C71"/>
    <w:rsid w:val="009C42E3"/>
    <w:rsid w:val="009C59C9"/>
    <w:rsid w:val="009C629E"/>
    <w:rsid w:val="009C631F"/>
    <w:rsid w:val="009C6956"/>
    <w:rsid w:val="009C70B4"/>
    <w:rsid w:val="009D030E"/>
    <w:rsid w:val="009D047D"/>
    <w:rsid w:val="009D059B"/>
    <w:rsid w:val="009D09D0"/>
    <w:rsid w:val="009D0A0F"/>
    <w:rsid w:val="009D1BCD"/>
    <w:rsid w:val="009D30C5"/>
    <w:rsid w:val="009D3176"/>
    <w:rsid w:val="009D3405"/>
    <w:rsid w:val="009D3B4C"/>
    <w:rsid w:val="009D3D5B"/>
    <w:rsid w:val="009D4EFE"/>
    <w:rsid w:val="009D5236"/>
    <w:rsid w:val="009D61F2"/>
    <w:rsid w:val="009D6655"/>
    <w:rsid w:val="009D68DF"/>
    <w:rsid w:val="009D7D5C"/>
    <w:rsid w:val="009D7F31"/>
    <w:rsid w:val="009E05FD"/>
    <w:rsid w:val="009E06CB"/>
    <w:rsid w:val="009E0D1C"/>
    <w:rsid w:val="009E0DC3"/>
    <w:rsid w:val="009E1058"/>
    <w:rsid w:val="009E12E4"/>
    <w:rsid w:val="009E1850"/>
    <w:rsid w:val="009E1AED"/>
    <w:rsid w:val="009E40ED"/>
    <w:rsid w:val="009E5665"/>
    <w:rsid w:val="009E573B"/>
    <w:rsid w:val="009E5CA9"/>
    <w:rsid w:val="009E6AE2"/>
    <w:rsid w:val="009F004D"/>
    <w:rsid w:val="009F033D"/>
    <w:rsid w:val="009F215E"/>
    <w:rsid w:val="009F2334"/>
    <w:rsid w:val="009F323D"/>
    <w:rsid w:val="009F4E76"/>
    <w:rsid w:val="009F54D0"/>
    <w:rsid w:val="009F582C"/>
    <w:rsid w:val="009F5AC0"/>
    <w:rsid w:val="009F5D71"/>
    <w:rsid w:val="009F6C2B"/>
    <w:rsid w:val="009F702A"/>
    <w:rsid w:val="009F74C5"/>
    <w:rsid w:val="009F77A3"/>
    <w:rsid w:val="00A003D7"/>
    <w:rsid w:val="00A00541"/>
    <w:rsid w:val="00A0078B"/>
    <w:rsid w:val="00A00967"/>
    <w:rsid w:val="00A01538"/>
    <w:rsid w:val="00A01B0C"/>
    <w:rsid w:val="00A01CE9"/>
    <w:rsid w:val="00A02B99"/>
    <w:rsid w:val="00A04160"/>
    <w:rsid w:val="00A04B3F"/>
    <w:rsid w:val="00A04EF0"/>
    <w:rsid w:val="00A055C4"/>
    <w:rsid w:val="00A05A6F"/>
    <w:rsid w:val="00A05E61"/>
    <w:rsid w:val="00A05F2A"/>
    <w:rsid w:val="00A06829"/>
    <w:rsid w:val="00A069FC"/>
    <w:rsid w:val="00A10A27"/>
    <w:rsid w:val="00A10A67"/>
    <w:rsid w:val="00A10B9A"/>
    <w:rsid w:val="00A10D5D"/>
    <w:rsid w:val="00A126B4"/>
    <w:rsid w:val="00A129B6"/>
    <w:rsid w:val="00A13412"/>
    <w:rsid w:val="00A134C7"/>
    <w:rsid w:val="00A1373C"/>
    <w:rsid w:val="00A1414A"/>
    <w:rsid w:val="00A149A7"/>
    <w:rsid w:val="00A14AF0"/>
    <w:rsid w:val="00A14C1C"/>
    <w:rsid w:val="00A14DA6"/>
    <w:rsid w:val="00A1784D"/>
    <w:rsid w:val="00A17A92"/>
    <w:rsid w:val="00A210A0"/>
    <w:rsid w:val="00A21445"/>
    <w:rsid w:val="00A238FA"/>
    <w:rsid w:val="00A23C64"/>
    <w:rsid w:val="00A23E4A"/>
    <w:rsid w:val="00A23F92"/>
    <w:rsid w:val="00A2426D"/>
    <w:rsid w:val="00A2446F"/>
    <w:rsid w:val="00A24E9D"/>
    <w:rsid w:val="00A25059"/>
    <w:rsid w:val="00A253A7"/>
    <w:rsid w:val="00A254C7"/>
    <w:rsid w:val="00A25CE2"/>
    <w:rsid w:val="00A2667F"/>
    <w:rsid w:val="00A271A0"/>
    <w:rsid w:val="00A27AEF"/>
    <w:rsid w:val="00A300E3"/>
    <w:rsid w:val="00A30A31"/>
    <w:rsid w:val="00A31DF6"/>
    <w:rsid w:val="00A32199"/>
    <w:rsid w:val="00A32827"/>
    <w:rsid w:val="00A32DAD"/>
    <w:rsid w:val="00A33201"/>
    <w:rsid w:val="00A339F7"/>
    <w:rsid w:val="00A3521A"/>
    <w:rsid w:val="00A35688"/>
    <w:rsid w:val="00A35B1E"/>
    <w:rsid w:val="00A362B2"/>
    <w:rsid w:val="00A37481"/>
    <w:rsid w:val="00A37ABC"/>
    <w:rsid w:val="00A40730"/>
    <w:rsid w:val="00A40FCE"/>
    <w:rsid w:val="00A41BD8"/>
    <w:rsid w:val="00A41BE4"/>
    <w:rsid w:val="00A41E48"/>
    <w:rsid w:val="00A42535"/>
    <w:rsid w:val="00A43BA5"/>
    <w:rsid w:val="00A45060"/>
    <w:rsid w:val="00A4581A"/>
    <w:rsid w:val="00A46D15"/>
    <w:rsid w:val="00A47C0D"/>
    <w:rsid w:val="00A47FF0"/>
    <w:rsid w:val="00A5125D"/>
    <w:rsid w:val="00A517FF"/>
    <w:rsid w:val="00A51993"/>
    <w:rsid w:val="00A5202E"/>
    <w:rsid w:val="00A527D8"/>
    <w:rsid w:val="00A532A3"/>
    <w:rsid w:val="00A53EBA"/>
    <w:rsid w:val="00A545BB"/>
    <w:rsid w:val="00A54D57"/>
    <w:rsid w:val="00A54E11"/>
    <w:rsid w:val="00A562FB"/>
    <w:rsid w:val="00A56875"/>
    <w:rsid w:val="00A57447"/>
    <w:rsid w:val="00A57E4F"/>
    <w:rsid w:val="00A602C3"/>
    <w:rsid w:val="00A60973"/>
    <w:rsid w:val="00A60D69"/>
    <w:rsid w:val="00A60E5F"/>
    <w:rsid w:val="00A61573"/>
    <w:rsid w:val="00A61C78"/>
    <w:rsid w:val="00A62057"/>
    <w:rsid w:val="00A62E32"/>
    <w:rsid w:val="00A638B4"/>
    <w:rsid w:val="00A65B45"/>
    <w:rsid w:val="00A65DE9"/>
    <w:rsid w:val="00A65EBB"/>
    <w:rsid w:val="00A66111"/>
    <w:rsid w:val="00A6658E"/>
    <w:rsid w:val="00A676F9"/>
    <w:rsid w:val="00A67B9E"/>
    <w:rsid w:val="00A71530"/>
    <w:rsid w:val="00A7164C"/>
    <w:rsid w:val="00A71BA9"/>
    <w:rsid w:val="00A71E03"/>
    <w:rsid w:val="00A71E2C"/>
    <w:rsid w:val="00A7249C"/>
    <w:rsid w:val="00A72ADB"/>
    <w:rsid w:val="00A73018"/>
    <w:rsid w:val="00A7327B"/>
    <w:rsid w:val="00A7355D"/>
    <w:rsid w:val="00A73B84"/>
    <w:rsid w:val="00A73BBF"/>
    <w:rsid w:val="00A758F2"/>
    <w:rsid w:val="00A76569"/>
    <w:rsid w:val="00A76806"/>
    <w:rsid w:val="00A768DC"/>
    <w:rsid w:val="00A76D16"/>
    <w:rsid w:val="00A76F35"/>
    <w:rsid w:val="00A771EF"/>
    <w:rsid w:val="00A77DC7"/>
    <w:rsid w:val="00A805A9"/>
    <w:rsid w:val="00A809DB"/>
    <w:rsid w:val="00A80A9D"/>
    <w:rsid w:val="00A80B7B"/>
    <w:rsid w:val="00A80DD1"/>
    <w:rsid w:val="00A81635"/>
    <w:rsid w:val="00A81E3C"/>
    <w:rsid w:val="00A820F9"/>
    <w:rsid w:val="00A82260"/>
    <w:rsid w:val="00A82B01"/>
    <w:rsid w:val="00A850F7"/>
    <w:rsid w:val="00A85940"/>
    <w:rsid w:val="00A85E4E"/>
    <w:rsid w:val="00A861CB"/>
    <w:rsid w:val="00A86479"/>
    <w:rsid w:val="00A866FD"/>
    <w:rsid w:val="00A87352"/>
    <w:rsid w:val="00A87AFF"/>
    <w:rsid w:val="00A87EA6"/>
    <w:rsid w:val="00A91260"/>
    <w:rsid w:val="00A91333"/>
    <w:rsid w:val="00A91D7E"/>
    <w:rsid w:val="00A91E7C"/>
    <w:rsid w:val="00A91FC7"/>
    <w:rsid w:val="00A9293E"/>
    <w:rsid w:val="00A92F55"/>
    <w:rsid w:val="00A9342D"/>
    <w:rsid w:val="00A9387B"/>
    <w:rsid w:val="00A9533C"/>
    <w:rsid w:val="00A96153"/>
    <w:rsid w:val="00A963F3"/>
    <w:rsid w:val="00A96998"/>
    <w:rsid w:val="00A96FA6"/>
    <w:rsid w:val="00A97629"/>
    <w:rsid w:val="00AA024E"/>
    <w:rsid w:val="00AA0E8D"/>
    <w:rsid w:val="00AA165D"/>
    <w:rsid w:val="00AA2A0A"/>
    <w:rsid w:val="00AA39DE"/>
    <w:rsid w:val="00AA4585"/>
    <w:rsid w:val="00AA53E3"/>
    <w:rsid w:val="00AA589C"/>
    <w:rsid w:val="00AA58F2"/>
    <w:rsid w:val="00AA7323"/>
    <w:rsid w:val="00AA79ED"/>
    <w:rsid w:val="00AB0AF0"/>
    <w:rsid w:val="00AB0EDA"/>
    <w:rsid w:val="00AB153D"/>
    <w:rsid w:val="00AB1FE3"/>
    <w:rsid w:val="00AB31BB"/>
    <w:rsid w:val="00AB395C"/>
    <w:rsid w:val="00AB3D5A"/>
    <w:rsid w:val="00AB48D2"/>
    <w:rsid w:val="00AB55A3"/>
    <w:rsid w:val="00AB56C2"/>
    <w:rsid w:val="00AB574A"/>
    <w:rsid w:val="00AB5EB8"/>
    <w:rsid w:val="00AB6A09"/>
    <w:rsid w:val="00AB73E5"/>
    <w:rsid w:val="00AC1D05"/>
    <w:rsid w:val="00AC259A"/>
    <w:rsid w:val="00AC2635"/>
    <w:rsid w:val="00AC2D28"/>
    <w:rsid w:val="00AC30C9"/>
    <w:rsid w:val="00AC4259"/>
    <w:rsid w:val="00AC48C7"/>
    <w:rsid w:val="00AC49AC"/>
    <w:rsid w:val="00AC4E56"/>
    <w:rsid w:val="00AC70D5"/>
    <w:rsid w:val="00AC7255"/>
    <w:rsid w:val="00AD0479"/>
    <w:rsid w:val="00AD053B"/>
    <w:rsid w:val="00AD0C4F"/>
    <w:rsid w:val="00AD122A"/>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CA5"/>
    <w:rsid w:val="00AE3610"/>
    <w:rsid w:val="00AE3BF9"/>
    <w:rsid w:val="00AE453C"/>
    <w:rsid w:val="00AE5219"/>
    <w:rsid w:val="00AE5A2E"/>
    <w:rsid w:val="00AE5A76"/>
    <w:rsid w:val="00AE6594"/>
    <w:rsid w:val="00AF00AB"/>
    <w:rsid w:val="00AF012E"/>
    <w:rsid w:val="00AF11D9"/>
    <w:rsid w:val="00AF22EC"/>
    <w:rsid w:val="00AF27F1"/>
    <w:rsid w:val="00AF3EC1"/>
    <w:rsid w:val="00AF4A03"/>
    <w:rsid w:val="00AF4DD1"/>
    <w:rsid w:val="00AF63F9"/>
    <w:rsid w:val="00AF7653"/>
    <w:rsid w:val="00AF7705"/>
    <w:rsid w:val="00B00292"/>
    <w:rsid w:val="00B0100E"/>
    <w:rsid w:val="00B0326A"/>
    <w:rsid w:val="00B03F92"/>
    <w:rsid w:val="00B040ED"/>
    <w:rsid w:val="00B0505E"/>
    <w:rsid w:val="00B05E3A"/>
    <w:rsid w:val="00B06615"/>
    <w:rsid w:val="00B06651"/>
    <w:rsid w:val="00B06797"/>
    <w:rsid w:val="00B06AE2"/>
    <w:rsid w:val="00B06F86"/>
    <w:rsid w:val="00B1029A"/>
    <w:rsid w:val="00B125A7"/>
    <w:rsid w:val="00B1262D"/>
    <w:rsid w:val="00B129F5"/>
    <w:rsid w:val="00B12DD5"/>
    <w:rsid w:val="00B131AB"/>
    <w:rsid w:val="00B13EB9"/>
    <w:rsid w:val="00B146E4"/>
    <w:rsid w:val="00B14766"/>
    <w:rsid w:val="00B156A4"/>
    <w:rsid w:val="00B15A38"/>
    <w:rsid w:val="00B16083"/>
    <w:rsid w:val="00B16C2E"/>
    <w:rsid w:val="00B16DD1"/>
    <w:rsid w:val="00B174CB"/>
    <w:rsid w:val="00B175F8"/>
    <w:rsid w:val="00B17C4C"/>
    <w:rsid w:val="00B2025B"/>
    <w:rsid w:val="00B20901"/>
    <w:rsid w:val="00B22715"/>
    <w:rsid w:val="00B2427A"/>
    <w:rsid w:val="00B250E1"/>
    <w:rsid w:val="00B2594A"/>
    <w:rsid w:val="00B30624"/>
    <w:rsid w:val="00B316A9"/>
    <w:rsid w:val="00B33676"/>
    <w:rsid w:val="00B34294"/>
    <w:rsid w:val="00B3482B"/>
    <w:rsid w:val="00B348A1"/>
    <w:rsid w:val="00B34CB2"/>
    <w:rsid w:val="00B34D39"/>
    <w:rsid w:val="00B359FC"/>
    <w:rsid w:val="00B35E1F"/>
    <w:rsid w:val="00B368CF"/>
    <w:rsid w:val="00B36918"/>
    <w:rsid w:val="00B36C79"/>
    <w:rsid w:val="00B37355"/>
    <w:rsid w:val="00B37873"/>
    <w:rsid w:val="00B37FFE"/>
    <w:rsid w:val="00B419EB"/>
    <w:rsid w:val="00B42357"/>
    <w:rsid w:val="00B4482E"/>
    <w:rsid w:val="00B452B1"/>
    <w:rsid w:val="00B47458"/>
    <w:rsid w:val="00B47F9F"/>
    <w:rsid w:val="00B51B39"/>
    <w:rsid w:val="00B5221D"/>
    <w:rsid w:val="00B5323E"/>
    <w:rsid w:val="00B53B1F"/>
    <w:rsid w:val="00B54159"/>
    <w:rsid w:val="00B5432F"/>
    <w:rsid w:val="00B543E9"/>
    <w:rsid w:val="00B55077"/>
    <w:rsid w:val="00B5597F"/>
    <w:rsid w:val="00B55FE3"/>
    <w:rsid w:val="00B5661E"/>
    <w:rsid w:val="00B57131"/>
    <w:rsid w:val="00B57353"/>
    <w:rsid w:val="00B60540"/>
    <w:rsid w:val="00B60912"/>
    <w:rsid w:val="00B60FB7"/>
    <w:rsid w:val="00B614A9"/>
    <w:rsid w:val="00B61CA6"/>
    <w:rsid w:val="00B625FB"/>
    <w:rsid w:val="00B62702"/>
    <w:rsid w:val="00B62851"/>
    <w:rsid w:val="00B62DCA"/>
    <w:rsid w:val="00B638BE"/>
    <w:rsid w:val="00B63C65"/>
    <w:rsid w:val="00B64147"/>
    <w:rsid w:val="00B6464B"/>
    <w:rsid w:val="00B64ABA"/>
    <w:rsid w:val="00B65167"/>
    <w:rsid w:val="00B65AF5"/>
    <w:rsid w:val="00B65C83"/>
    <w:rsid w:val="00B660DC"/>
    <w:rsid w:val="00B6671D"/>
    <w:rsid w:val="00B66CD2"/>
    <w:rsid w:val="00B66D90"/>
    <w:rsid w:val="00B70769"/>
    <w:rsid w:val="00B710A7"/>
    <w:rsid w:val="00B719B5"/>
    <w:rsid w:val="00B71C9E"/>
    <w:rsid w:val="00B720A8"/>
    <w:rsid w:val="00B72B45"/>
    <w:rsid w:val="00B73FEB"/>
    <w:rsid w:val="00B74591"/>
    <w:rsid w:val="00B74BE7"/>
    <w:rsid w:val="00B75C76"/>
    <w:rsid w:val="00B75E4B"/>
    <w:rsid w:val="00B760FB"/>
    <w:rsid w:val="00B767D9"/>
    <w:rsid w:val="00B76AFE"/>
    <w:rsid w:val="00B7741B"/>
    <w:rsid w:val="00B77584"/>
    <w:rsid w:val="00B8029E"/>
    <w:rsid w:val="00B80A02"/>
    <w:rsid w:val="00B80F75"/>
    <w:rsid w:val="00B81229"/>
    <w:rsid w:val="00B81C9D"/>
    <w:rsid w:val="00B81CA5"/>
    <w:rsid w:val="00B82436"/>
    <w:rsid w:val="00B824F4"/>
    <w:rsid w:val="00B83705"/>
    <w:rsid w:val="00B83EB9"/>
    <w:rsid w:val="00B83FC2"/>
    <w:rsid w:val="00B840B8"/>
    <w:rsid w:val="00B856CF"/>
    <w:rsid w:val="00B8723D"/>
    <w:rsid w:val="00B878F3"/>
    <w:rsid w:val="00B87942"/>
    <w:rsid w:val="00B90CAD"/>
    <w:rsid w:val="00B91713"/>
    <w:rsid w:val="00B94379"/>
    <w:rsid w:val="00B95870"/>
    <w:rsid w:val="00B9693B"/>
    <w:rsid w:val="00BA0E79"/>
    <w:rsid w:val="00BA0EF9"/>
    <w:rsid w:val="00BA1046"/>
    <w:rsid w:val="00BA177D"/>
    <w:rsid w:val="00BA195C"/>
    <w:rsid w:val="00BA1BB6"/>
    <w:rsid w:val="00BA1CF3"/>
    <w:rsid w:val="00BA21BC"/>
    <w:rsid w:val="00BA2B00"/>
    <w:rsid w:val="00BA31B4"/>
    <w:rsid w:val="00BA565C"/>
    <w:rsid w:val="00BA6100"/>
    <w:rsid w:val="00BA6432"/>
    <w:rsid w:val="00BA7291"/>
    <w:rsid w:val="00BA79F5"/>
    <w:rsid w:val="00BB0EF7"/>
    <w:rsid w:val="00BB1348"/>
    <w:rsid w:val="00BB142D"/>
    <w:rsid w:val="00BB16D3"/>
    <w:rsid w:val="00BB1B93"/>
    <w:rsid w:val="00BB1FC8"/>
    <w:rsid w:val="00BB2F9F"/>
    <w:rsid w:val="00BB4431"/>
    <w:rsid w:val="00BB4CB1"/>
    <w:rsid w:val="00BB550C"/>
    <w:rsid w:val="00BB593C"/>
    <w:rsid w:val="00BB67DE"/>
    <w:rsid w:val="00BB6F49"/>
    <w:rsid w:val="00BB74B1"/>
    <w:rsid w:val="00BB7C3A"/>
    <w:rsid w:val="00BB7C41"/>
    <w:rsid w:val="00BC029E"/>
    <w:rsid w:val="00BC03B6"/>
    <w:rsid w:val="00BC1135"/>
    <w:rsid w:val="00BC126A"/>
    <w:rsid w:val="00BC1669"/>
    <w:rsid w:val="00BC1ADD"/>
    <w:rsid w:val="00BC1E22"/>
    <w:rsid w:val="00BC1EEA"/>
    <w:rsid w:val="00BC30F0"/>
    <w:rsid w:val="00BC316E"/>
    <w:rsid w:val="00BC4960"/>
    <w:rsid w:val="00BC5218"/>
    <w:rsid w:val="00BC5962"/>
    <w:rsid w:val="00BC5CB2"/>
    <w:rsid w:val="00BC63F1"/>
    <w:rsid w:val="00BC7A6F"/>
    <w:rsid w:val="00BD0B90"/>
    <w:rsid w:val="00BD0B94"/>
    <w:rsid w:val="00BD0CA8"/>
    <w:rsid w:val="00BD10CA"/>
    <w:rsid w:val="00BD13B6"/>
    <w:rsid w:val="00BD1C47"/>
    <w:rsid w:val="00BD1FAD"/>
    <w:rsid w:val="00BD1FC4"/>
    <w:rsid w:val="00BD2322"/>
    <w:rsid w:val="00BD2AAD"/>
    <w:rsid w:val="00BD2B67"/>
    <w:rsid w:val="00BD2F69"/>
    <w:rsid w:val="00BD3750"/>
    <w:rsid w:val="00BD3DD5"/>
    <w:rsid w:val="00BD42F0"/>
    <w:rsid w:val="00BD4E06"/>
    <w:rsid w:val="00BD5274"/>
    <w:rsid w:val="00BD5CD8"/>
    <w:rsid w:val="00BD6AAA"/>
    <w:rsid w:val="00BD6DCC"/>
    <w:rsid w:val="00BD7331"/>
    <w:rsid w:val="00BE028A"/>
    <w:rsid w:val="00BE049C"/>
    <w:rsid w:val="00BE08B4"/>
    <w:rsid w:val="00BE16BB"/>
    <w:rsid w:val="00BE1B36"/>
    <w:rsid w:val="00BE3580"/>
    <w:rsid w:val="00BE35D4"/>
    <w:rsid w:val="00BE3600"/>
    <w:rsid w:val="00BE372D"/>
    <w:rsid w:val="00BE3C33"/>
    <w:rsid w:val="00BE6304"/>
    <w:rsid w:val="00BE6A19"/>
    <w:rsid w:val="00BE7002"/>
    <w:rsid w:val="00BE7492"/>
    <w:rsid w:val="00BF1530"/>
    <w:rsid w:val="00BF1CD0"/>
    <w:rsid w:val="00BF1EE6"/>
    <w:rsid w:val="00BF23F0"/>
    <w:rsid w:val="00BF25C0"/>
    <w:rsid w:val="00BF33DD"/>
    <w:rsid w:val="00BF4CF9"/>
    <w:rsid w:val="00BF4D55"/>
    <w:rsid w:val="00BF6243"/>
    <w:rsid w:val="00BF68FA"/>
    <w:rsid w:val="00BF7234"/>
    <w:rsid w:val="00C005E6"/>
    <w:rsid w:val="00C01F76"/>
    <w:rsid w:val="00C02910"/>
    <w:rsid w:val="00C037B5"/>
    <w:rsid w:val="00C03DC3"/>
    <w:rsid w:val="00C04079"/>
    <w:rsid w:val="00C04477"/>
    <w:rsid w:val="00C04815"/>
    <w:rsid w:val="00C051EB"/>
    <w:rsid w:val="00C058D9"/>
    <w:rsid w:val="00C0643C"/>
    <w:rsid w:val="00C07621"/>
    <w:rsid w:val="00C07709"/>
    <w:rsid w:val="00C107FE"/>
    <w:rsid w:val="00C112B8"/>
    <w:rsid w:val="00C11FE0"/>
    <w:rsid w:val="00C12BB7"/>
    <w:rsid w:val="00C140BF"/>
    <w:rsid w:val="00C1514E"/>
    <w:rsid w:val="00C155A2"/>
    <w:rsid w:val="00C162B4"/>
    <w:rsid w:val="00C1646B"/>
    <w:rsid w:val="00C16868"/>
    <w:rsid w:val="00C16AD6"/>
    <w:rsid w:val="00C175D0"/>
    <w:rsid w:val="00C20265"/>
    <w:rsid w:val="00C2080A"/>
    <w:rsid w:val="00C21489"/>
    <w:rsid w:val="00C21C1E"/>
    <w:rsid w:val="00C2274C"/>
    <w:rsid w:val="00C24A97"/>
    <w:rsid w:val="00C24F59"/>
    <w:rsid w:val="00C25753"/>
    <w:rsid w:val="00C27A1B"/>
    <w:rsid w:val="00C3177F"/>
    <w:rsid w:val="00C31CF6"/>
    <w:rsid w:val="00C31FDE"/>
    <w:rsid w:val="00C323F6"/>
    <w:rsid w:val="00C3290F"/>
    <w:rsid w:val="00C33056"/>
    <w:rsid w:val="00C33322"/>
    <w:rsid w:val="00C34193"/>
    <w:rsid w:val="00C34459"/>
    <w:rsid w:val="00C3484D"/>
    <w:rsid w:val="00C34C2C"/>
    <w:rsid w:val="00C3547D"/>
    <w:rsid w:val="00C356FB"/>
    <w:rsid w:val="00C365F7"/>
    <w:rsid w:val="00C36BD8"/>
    <w:rsid w:val="00C3707D"/>
    <w:rsid w:val="00C4006F"/>
    <w:rsid w:val="00C40A2E"/>
    <w:rsid w:val="00C40D78"/>
    <w:rsid w:val="00C40E04"/>
    <w:rsid w:val="00C413E7"/>
    <w:rsid w:val="00C42A9F"/>
    <w:rsid w:val="00C43656"/>
    <w:rsid w:val="00C43FC8"/>
    <w:rsid w:val="00C4512C"/>
    <w:rsid w:val="00C455E5"/>
    <w:rsid w:val="00C46220"/>
    <w:rsid w:val="00C46242"/>
    <w:rsid w:val="00C466BB"/>
    <w:rsid w:val="00C50422"/>
    <w:rsid w:val="00C50A9D"/>
    <w:rsid w:val="00C50D7E"/>
    <w:rsid w:val="00C51443"/>
    <w:rsid w:val="00C5165E"/>
    <w:rsid w:val="00C51C0F"/>
    <w:rsid w:val="00C52C57"/>
    <w:rsid w:val="00C5351C"/>
    <w:rsid w:val="00C54875"/>
    <w:rsid w:val="00C552B1"/>
    <w:rsid w:val="00C563B3"/>
    <w:rsid w:val="00C56429"/>
    <w:rsid w:val="00C573AE"/>
    <w:rsid w:val="00C607DE"/>
    <w:rsid w:val="00C60A4F"/>
    <w:rsid w:val="00C61153"/>
    <w:rsid w:val="00C6232C"/>
    <w:rsid w:val="00C63E9D"/>
    <w:rsid w:val="00C6422D"/>
    <w:rsid w:val="00C64426"/>
    <w:rsid w:val="00C64A6C"/>
    <w:rsid w:val="00C64AF9"/>
    <w:rsid w:val="00C64D98"/>
    <w:rsid w:val="00C6520E"/>
    <w:rsid w:val="00C656B2"/>
    <w:rsid w:val="00C660C8"/>
    <w:rsid w:val="00C673A7"/>
    <w:rsid w:val="00C6747B"/>
    <w:rsid w:val="00C70857"/>
    <w:rsid w:val="00C71732"/>
    <w:rsid w:val="00C72D37"/>
    <w:rsid w:val="00C73837"/>
    <w:rsid w:val="00C73F85"/>
    <w:rsid w:val="00C7565F"/>
    <w:rsid w:val="00C75744"/>
    <w:rsid w:val="00C75C7F"/>
    <w:rsid w:val="00C762E6"/>
    <w:rsid w:val="00C765A2"/>
    <w:rsid w:val="00C76792"/>
    <w:rsid w:val="00C770D0"/>
    <w:rsid w:val="00C777E0"/>
    <w:rsid w:val="00C805E5"/>
    <w:rsid w:val="00C80EDD"/>
    <w:rsid w:val="00C8123B"/>
    <w:rsid w:val="00C82067"/>
    <w:rsid w:val="00C82366"/>
    <w:rsid w:val="00C8241A"/>
    <w:rsid w:val="00C826DB"/>
    <w:rsid w:val="00C83659"/>
    <w:rsid w:val="00C83DFF"/>
    <w:rsid w:val="00C87462"/>
    <w:rsid w:val="00C900EE"/>
    <w:rsid w:val="00C9095B"/>
    <w:rsid w:val="00C90ED2"/>
    <w:rsid w:val="00C91864"/>
    <w:rsid w:val="00C91A76"/>
    <w:rsid w:val="00C91DB1"/>
    <w:rsid w:val="00C923AC"/>
    <w:rsid w:val="00C92509"/>
    <w:rsid w:val="00C925FE"/>
    <w:rsid w:val="00C9314E"/>
    <w:rsid w:val="00C93259"/>
    <w:rsid w:val="00C93ACE"/>
    <w:rsid w:val="00C94491"/>
    <w:rsid w:val="00C94553"/>
    <w:rsid w:val="00C94D3F"/>
    <w:rsid w:val="00C95F59"/>
    <w:rsid w:val="00C9663C"/>
    <w:rsid w:val="00C969A6"/>
    <w:rsid w:val="00C96B22"/>
    <w:rsid w:val="00CA0137"/>
    <w:rsid w:val="00CA05C8"/>
    <w:rsid w:val="00CA12AD"/>
    <w:rsid w:val="00CA14A2"/>
    <w:rsid w:val="00CA2554"/>
    <w:rsid w:val="00CA39CE"/>
    <w:rsid w:val="00CA4E8B"/>
    <w:rsid w:val="00CA5490"/>
    <w:rsid w:val="00CA6647"/>
    <w:rsid w:val="00CA68A8"/>
    <w:rsid w:val="00CA78BB"/>
    <w:rsid w:val="00CA7906"/>
    <w:rsid w:val="00CB06F0"/>
    <w:rsid w:val="00CB0AA4"/>
    <w:rsid w:val="00CB112D"/>
    <w:rsid w:val="00CB1927"/>
    <w:rsid w:val="00CB1FCC"/>
    <w:rsid w:val="00CB23D7"/>
    <w:rsid w:val="00CB39BE"/>
    <w:rsid w:val="00CB3FCE"/>
    <w:rsid w:val="00CB5E41"/>
    <w:rsid w:val="00CB678B"/>
    <w:rsid w:val="00CB7BE0"/>
    <w:rsid w:val="00CC0147"/>
    <w:rsid w:val="00CC0B2D"/>
    <w:rsid w:val="00CC0BB0"/>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31D6"/>
    <w:rsid w:val="00CD321A"/>
    <w:rsid w:val="00CD3F12"/>
    <w:rsid w:val="00CD4754"/>
    <w:rsid w:val="00CD5430"/>
    <w:rsid w:val="00CD5446"/>
    <w:rsid w:val="00CD548D"/>
    <w:rsid w:val="00CD5783"/>
    <w:rsid w:val="00CD68D0"/>
    <w:rsid w:val="00CD792A"/>
    <w:rsid w:val="00CD7968"/>
    <w:rsid w:val="00CD7EB1"/>
    <w:rsid w:val="00CE1340"/>
    <w:rsid w:val="00CE1A8B"/>
    <w:rsid w:val="00CE2124"/>
    <w:rsid w:val="00CE2334"/>
    <w:rsid w:val="00CE2639"/>
    <w:rsid w:val="00CE2724"/>
    <w:rsid w:val="00CE2A0E"/>
    <w:rsid w:val="00CE328F"/>
    <w:rsid w:val="00CE32EB"/>
    <w:rsid w:val="00CE43BD"/>
    <w:rsid w:val="00CE4B0A"/>
    <w:rsid w:val="00CE51D3"/>
    <w:rsid w:val="00CE5566"/>
    <w:rsid w:val="00CE5EA5"/>
    <w:rsid w:val="00CE6623"/>
    <w:rsid w:val="00CE6CA6"/>
    <w:rsid w:val="00CE71A9"/>
    <w:rsid w:val="00CE761D"/>
    <w:rsid w:val="00CE7DCD"/>
    <w:rsid w:val="00CF0343"/>
    <w:rsid w:val="00CF105C"/>
    <w:rsid w:val="00CF1883"/>
    <w:rsid w:val="00CF2513"/>
    <w:rsid w:val="00CF2C13"/>
    <w:rsid w:val="00CF40D5"/>
    <w:rsid w:val="00CF4459"/>
    <w:rsid w:val="00CF49DA"/>
    <w:rsid w:val="00CF4DD0"/>
    <w:rsid w:val="00CF5561"/>
    <w:rsid w:val="00CF5C20"/>
    <w:rsid w:val="00CF5DA4"/>
    <w:rsid w:val="00CF6D2F"/>
    <w:rsid w:val="00CF77FC"/>
    <w:rsid w:val="00D00604"/>
    <w:rsid w:val="00D006BB"/>
    <w:rsid w:val="00D007E8"/>
    <w:rsid w:val="00D01473"/>
    <w:rsid w:val="00D01712"/>
    <w:rsid w:val="00D01BAC"/>
    <w:rsid w:val="00D0321F"/>
    <w:rsid w:val="00D039F8"/>
    <w:rsid w:val="00D03D8B"/>
    <w:rsid w:val="00D05C63"/>
    <w:rsid w:val="00D066B7"/>
    <w:rsid w:val="00D06B02"/>
    <w:rsid w:val="00D07FD9"/>
    <w:rsid w:val="00D112A4"/>
    <w:rsid w:val="00D11E35"/>
    <w:rsid w:val="00D125B0"/>
    <w:rsid w:val="00D12766"/>
    <w:rsid w:val="00D12B57"/>
    <w:rsid w:val="00D13CCC"/>
    <w:rsid w:val="00D15DAF"/>
    <w:rsid w:val="00D15DD1"/>
    <w:rsid w:val="00D174A3"/>
    <w:rsid w:val="00D17A00"/>
    <w:rsid w:val="00D20B17"/>
    <w:rsid w:val="00D21B6E"/>
    <w:rsid w:val="00D2286C"/>
    <w:rsid w:val="00D2306E"/>
    <w:rsid w:val="00D2399B"/>
    <w:rsid w:val="00D23F54"/>
    <w:rsid w:val="00D2626D"/>
    <w:rsid w:val="00D30450"/>
    <w:rsid w:val="00D307FF"/>
    <w:rsid w:val="00D3199C"/>
    <w:rsid w:val="00D31C58"/>
    <w:rsid w:val="00D327CB"/>
    <w:rsid w:val="00D32EE7"/>
    <w:rsid w:val="00D33A5A"/>
    <w:rsid w:val="00D351FE"/>
    <w:rsid w:val="00D35A38"/>
    <w:rsid w:val="00D35F02"/>
    <w:rsid w:val="00D35FF3"/>
    <w:rsid w:val="00D36AA6"/>
    <w:rsid w:val="00D37058"/>
    <w:rsid w:val="00D377B2"/>
    <w:rsid w:val="00D379B9"/>
    <w:rsid w:val="00D37C2D"/>
    <w:rsid w:val="00D37CF2"/>
    <w:rsid w:val="00D40067"/>
    <w:rsid w:val="00D41176"/>
    <w:rsid w:val="00D424FF"/>
    <w:rsid w:val="00D42CE4"/>
    <w:rsid w:val="00D4472E"/>
    <w:rsid w:val="00D45EC6"/>
    <w:rsid w:val="00D45F33"/>
    <w:rsid w:val="00D45FC0"/>
    <w:rsid w:val="00D46335"/>
    <w:rsid w:val="00D471C0"/>
    <w:rsid w:val="00D47207"/>
    <w:rsid w:val="00D4726D"/>
    <w:rsid w:val="00D47936"/>
    <w:rsid w:val="00D47B93"/>
    <w:rsid w:val="00D50242"/>
    <w:rsid w:val="00D5270E"/>
    <w:rsid w:val="00D52FA3"/>
    <w:rsid w:val="00D530C3"/>
    <w:rsid w:val="00D53139"/>
    <w:rsid w:val="00D538E9"/>
    <w:rsid w:val="00D53D91"/>
    <w:rsid w:val="00D541E6"/>
    <w:rsid w:val="00D551F4"/>
    <w:rsid w:val="00D55359"/>
    <w:rsid w:val="00D56D6D"/>
    <w:rsid w:val="00D6299A"/>
    <w:rsid w:val="00D62FA4"/>
    <w:rsid w:val="00D63CCA"/>
    <w:rsid w:val="00D642BB"/>
    <w:rsid w:val="00D64C9F"/>
    <w:rsid w:val="00D66A81"/>
    <w:rsid w:val="00D67677"/>
    <w:rsid w:val="00D67839"/>
    <w:rsid w:val="00D67964"/>
    <w:rsid w:val="00D7017F"/>
    <w:rsid w:val="00D7115C"/>
    <w:rsid w:val="00D7292F"/>
    <w:rsid w:val="00D72CAD"/>
    <w:rsid w:val="00D72F85"/>
    <w:rsid w:val="00D73CCB"/>
    <w:rsid w:val="00D75066"/>
    <w:rsid w:val="00D75177"/>
    <w:rsid w:val="00D7517E"/>
    <w:rsid w:val="00D77EA5"/>
    <w:rsid w:val="00D80F51"/>
    <w:rsid w:val="00D819B1"/>
    <w:rsid w:val="00D8244F"/>
    <w:rsid w:val="00D82CAB"/>
    <w:rsid w:val="00D83045"/>
    <w:rsid w:val="00D83BC6"/>
    <w:rsid w:val="00D8431C"/>
    <w:rsid w:val="00D84F70"/>
    <w:rsid w:val="00D85382"/>
    <w:rsid w:val="00D854AF"/>
    <w:rsid w:val="00D858E3"/>
    <w:rsid w:val="00D86069"/>
    <w:rsid w:val="00D863A0"/>
    <w:rsid w:val="00D868BC"/>
    <w:rsid w:val="00D86BDB"/>
    <w:rsid w:val="00D87394"/>
    <w:rsid w:val="00D8779D"/>
    <w:rsid w:val="00D9057A"/>
    <w:rsid w:val="00D90A8F"/>
    <w:rsid w:val="00D90DA0"/>
    <w:rsid w:val="00D90F1D"/>
    <w:rsid w:val="00D91F45"/>
    <w:rsid w:val="00D9227D"/>
    <w:rsid w:val="00D92D8C"/>
    <w:rsid w:val="00D92E41"/>
    <w:rsid w:val="00D94021"/>
    <w:rsid w:val="00D94389"/>
    <w:rsid w:val="00D94ABE"/>
    <w:rsid w:val="00D9615B"/>
    <w:rsid w:val="00D96277"/>
    <w:rsid w:val="00D9681E"/>
    <w:rsid w:val="00D9684D"/>
    <w:rsid w:val="00D96D62"/>
    <w:rsid w:val="00D972B9"/>
    <w:rsid w:val="00D97576"/>
    <w:rsid w:val="00D9769F"/>
    <w:rsid w:val="00DA0D31"/>
    <w:rsid w:val="00DA2246"/>
    <w:rsid w:val="00DA2A60"/>
    <w:rsid w:val="00DA33A6"/>
    <w:rsid w:val="00DA3A55"/>
    <w:rsid w:val="00DA4150"/>
    <w:rsid w:val="00DA46E6"/>
    <w:rsid w:val="00DA474B"/>
    <w:rsid w:val="00DA5B47"/>
    <w:rsid w:val="00DA675D"/>
    <w:rsid w:val="00DA681A"/>
    <w:rsid w:val="00DA68C2"/>
    <w:rsid w:val="00DA772B"/>
    <w:rsid w:val="00DB005D"/>
    <w:rsid w:val="00DB01FF"/>
    <w:rsid w:val="00DB0581"/>
    <w:rsid w:val="00DB0F17"/>
    <w:rsid w:val="00DB0F51"/>
    <w:rsid w:val="00DB2094"/>
    <w:rsid w:val="00DB2359"/>
    <w:rsid w:val="00DB239B"/>
    <w:rsid w:val="00DB36E7"/>
    <w:rsid w:val="00DB38DD"/>
    <w:rsid w:val="00DB4F81"/>
    <w:rsid w:val="00DB53A6"/>
    <w:rsid w:val="00DB54EB"/>
    <w:rsid w:val="00DB7430"/>
    <w:rsid w:val="00DB754D"/>
    <w:rsid w:val="00DB78BE"/>
    <w:rsid w:val="00DB7ED8"/>
    <w:rsid w:val="00DC07C4"/>
    <w:rsid w:val="00DC3424"/>
    <w:rsid w:val="00DC531F"/>
    <w:rsid w:val="00DC638D"/>
    <w:rsid w:val="00DC7136"/>
    <w:rsid w:val="00DC7304"/>
    <w:rsid w:val="00DC765C"/>
    <w:rsid w:val="00DD0308"/>
    <w:rsid w:val="00DD1744"/>
    <w:rsid w:val="00DD1F1B"/>
    <w:rsid w:val="00DD2AF1"/>
    <w:rsid w:val="00DD2CE7"/>
    <w:rsid w:val="00DD4043"/>
    <w:rsid w:val="00DD48E0"/>
    <w:rsid w:val="00DD5308"/>
    <w:rsid w:val="00DD5AD1"/>
    <w:rsid w:val="00DD64BB"/>
    <w:rsid w:val="00DD6681"/>
    <w:rsid w:val="00DD679C"/>
    <w:rsid w:val="00DD6D39"/>
    <w:rsid w:val="00DE02A1"/>
    <w:rsid w:val="00DE149D"/>
    <w:rsid w:val="00DE14FF"/>
    <w:rsid w:val="00DE1ECB"/>
    <w:rsid w:val="00DE304A"/>
    <w:rsid w:val="00DE3254"/>
    <w:rsid w:val="00DE4F61"/>
    <w:rsid w:val="00DE5777"/>
    <w:rsid w:val="00DE5CFC"/>
    <w:rsid w:val="00DE5DB5"/>
    <w:rsid w:val="00DE64C6"/>
    <w:rsid w:val="00DE6565"/>
    <w:rsid w:val="00DE7457"/>
    <w:rsid w:val="00DE76C0"/>
    <w:rsid w:val="00DF052D"/>
    <w:rsid w:val="00DF15A5"/>
    <w:rsid w:val="00DF29BA"/>
    <w:rsid w:val="00DF39AD"/>
    <w:rsid w:val="00DF3A89"/>
    <w:rsid w:val="00DF3CAE"/>
    <w:rsid w:val="00DF44AE"/>
    <w:rsid w:val="00DF4C42"/>
    <w:rsid w:val="00DF61CB"/>
    <w:rsid w:val="00DF62CA"/>
    <w:rsid w:val="00DF67D4"/>
    <w:rsid w:val="00DF6C38"/>
    <w:rsid w:val="00DF75DE"/>
    <w:rsid w:val="00E01147"/>
    <w:rsid w:val="00E012C3"/>
    <w:rsid w:val="00E01739"/>
    <w:rsid w:val="00E01819"/>
    <w:rsid w:val="00E01B8F"/>
    <w:rsid w:val="00E01E04"/>
    <w:rsid w:val="00E02E5F"/>
    <w:rsid w:val="00E03223"/>
    <w:rsid w:val="00E03C64"/>
    <w:rsid w:val="00E03CA7"/>
    <w:rsid w:val="00E03FCA"/>
    <w:rsid w:val="00E03FE3"/>
    <w:rsid w:val="00E04E9A"/>
    <w:rsid w:val="00E057A2"/>
    <w:rsid w:val="00E05BB1"/>
    <w:rsid w:val="00E0711B"/>
    <w:rsid w:val="00E0796B"/>
    <w:rsid w:val="00E07EC7"/>
    <w:rsid w:val="00E07FE5"/>
    <w:rsid w:val="00E10862"/>
    <w:rsid w:val="00E1093A"/>
    <w:rsid w:val="00E10D99"/>
    <w:rsid w:val="00E1162A"/>
    <w:rsid w:val="00E11ADF"/>
    <w:rsid w:val="00E11ED0"/>
    <w:rsid w:val="00E1252A"/>
    <w:rsid w:val="00E125C3"/>
    <w:rsid w:val="00E13285"/>
    <w:rsid w:val="00E13DD4"/>
    <w:rsid w:val="00E13EE4"/>
    <w:rsid w:val="00E1425D"/>
    <w:rsid w:val="00E14638"/>
    <w:rsid w:val="00E15144"/>
    <w:rsid w:val="00E160AE"/>
    <w:rsid w:val="00E200B0"/>
    <w:rsid w:val="00E20D25"/>
    <w:rsid w:val="00E21DA7"/>
    <w:rsid w:val="00E21F15"/>
    <w:rsid w:val="00E241F5"/>
    <w:rsid w:val="00E24E18"/>
    <w:rsid w:val="00E256ED"/>
    <w:rsid w:val="00E25CDA"/>
    <w:rsid w:val="00E2613D"/>
    <w:rsid w:val="00E27801"/>
    <w:rsid w:val="00E27C01"/>
    <w:rsid w:val="00E27D4F"/>
    <w:rsid w:val="00E300B3"/>
    <w:rsid w:val="00E3034E"/>
    <w:rsid w:val="00E30FB9"/>
    <w:rsid w:val="00E31505"/>
    <w:rsid w:val="00E31996"/>
    <w:rsid w:val="00E323D3"/>
    <w:rsid w:val="00E32927"/>
    <w:rsid w:val="00E34C6F"/>
    <w:rsid w:val="00E35470"/>
    <w:rsid w:val="00E3549C"/>
    <w:rsid w:val="00E35C8A"/>
    <w:rsid w:val="00E363F4"/>
    <w:rsid w:val="00E365DD"/>
    <w:rsid w:val="00E366E5"/>
    <w:rsid w:val="00E379EF"/>
    <w:rsid w:val="00E40C8D"/>
    <w:rsid w:val="00E4175B"/>
    <w:rsid w:val="00E41760"/>
    <w:rsid w:val="00E4192C"/>
    <w:rsid w:val="00E42796"/>
    <w:rsid w:val="00E4305F"/>
    <w:rsid w:val="00E435B0"/>
    <w:rsid w:val="00E440C7"/>
    <w:rsid w:val="00E4434C"/>
    <w:rsid w:val="00E45784"/>
    <w:rsid w:val="00E459BF"/>
    <w:rsid w:val="00E4688C"/>
    <w:rsid w:val="00E476D9"/>
    <w:rsid w:val="00E47833"/>
    <w:rsid w:val="00E47BB0"/>
    <w:rsid w:val="00E47E00"/>
    <w:rsid w:val="00E47E28"/>
    <w:rsid w:val="00E47E2E"/>
    <w:rsid w:val="00E505F0"/>
    <w:rsid w:val="00E52E75"/>
    <w:rsid w:val="00E531DA"/>
    <w:rsid w:val="00E53DF4"/>
    <w:rsid w:val="00E5444F"/>
    <w:rsid w:val="00E55350"/>
    <w:rsid w:val="00E5553D"/>
    <w:rsid w:val="00E55804"/>
    <w:rsid w:val="00E5588F"/>
    <w:rsid w:val="00E5746A"/>
    <w:rsid w:val="00E62EC2"/>
    <w:rsid w:val="00E640D1"/>
    <w:rsid w:val="00E65851"/>
    <w:rsid w:val="00E65F36"/>
    <w:rsid w:val="00E67177"/>
    <w:rsid w:val="00E673C5"/>
    <w:rsid w:val="00E7087E"/>
    <w:rsid w:val="00E70D83"/>
    <w:rsid w:val="00E70E82"/>
    <w:rsid w:val="00E70FE9"/>
    <w:rsid w:val="00E71068"/>
    <w:rsid w:val="00E72E1D"/>
    <w:rsid w:val="00E731D0"/>
    <w:rsid w:val="00E73E3D"/>
    <w:rsid w:val="00E744ED"/>
    <w:rsid w:val="00E74FBD"/>
    <w:rsid w:val="00E754A2"/>
    <w:rsid w:val="00E75740"/>
    <w:rsid w:val="00E75964"/>
    <w:rsid w:val="00E75B17"/>
    <w:rsid w:val="00E75C3E"/>
    <w:rsid w:val="00E75F66"/>
    <w:rsid w:val="00E765AC"/>
    <w:rsid w:val="00E7767C"/>
    <w:rsid w:val="00E77739"/>
    <w:rsid w:val="00E8009A"/>
    <w:rsid w:val="00E801D4"/>
    <w:rsid w:val="00E80285"/>
    <w:rsid w:val="00E808A2"/>
    <w:rsid w:val="00E80EE5"/>
    <w:rsid w:val="00E81E01"/>
    <w:rsid w:val="00E81E9A"/>
    <w:rsid w:val="00E82130"/>
    <w:rsid w:val="00E8464C"/>
    <w:rsid w:val="00E84B8B"/>
    <w:rsid w:val="00E852E9"/>
    <w:rsid w:val="00E85BAE"/>
    <w:rsid w:val="00E85EA5"/>
    <w:rsid w:val="00E86D3C"/>
    <w:rsid w:val="00E86DB0"/>
    <w:rsid w:val="00E90FDB"/>
    <w:rsid w:val="00E914A5"/>
    <w:rsid w:val="00E9210C"/>
    <w:rsid w:val="00E9212B"/>
    <w:rsid w:val="00E927DD"/>
    <w:rsid w:val="00E92A06"/>
    <w:rsid w:val="00E92CB8"/>
    <w:rsid w:val="00E93227"/>
    <w:rsid w:val="00E93E07"/>
    <w:rsid w:val="00E940CF"/>
    <w:rsid w:val="00E947B2"/>
    <w:rsid w:val="00E94AE7"/>
    <w:rsid w:val="00E95241"/>
    <w:rsid w:val="00E97186"/>
    <w:rsid w:val="00E971AD"/>
    <w:rsid w:val="00E973A0"/>
    <w:rsid w:val="00EA0C12"/>
    <w:rsid w:val="00EA376F"/>
    <w:rsid w:val="00EA4157"/>
    <w:rsid w:val="00EA4729"/>
    <w:rsid w:val="00EA4905"/>
    <w:rsid w:val="00EA593F"/>
    <w:rsid w:val="00EA5F2D"/>
    <w:rsid w:val="00EA61AF"/>
    <w:rsid w:val="00EA629F"/>
    <w:rsid w:val="00EA6365"/>
    <w:rsid w:val="00EA6D25"/>
    <w:rsid w:val="00EA6F98"/>
    <w:rsid w:val="00EB0215"/>
    <w:rsid w:val="00EB0FBB"/>
    <w:rsid w:val="00EB1E1C"/>
    <w:rsid w:val="00EB1E46"/>
    <w:rsid w:val="00EB2A76"/>
    <w:rsid w:val="00EB32A4"/>
    <w:rsid w:val="00EB4019"/>
    <w:rsid w:val="00EB4E0A"/>
    <w:rsid w:val="00EB607A"/>
    <w:rsid w:val="00EB69B5"/>
    <w:rsid w:val="00EB6DDC"/>
    <w:rsid w:val="00EB7351"/>
    <w:rsid w:val="00EB79F6"/>
    <w:rsid w:val="00EC048D"/>
    <w:rsid w:val="00EC29FE"/>
    <w:rsid w:val="00EC3448"/>
    <w:rsid w:val="00EC406B"/>
    <w:rsid w:val="00EC4F88"/>
    <w:rsid w:val="00EC69BB"/>
    <w:rsid w:val="00EC69E1"/>
    <w:rsid w:val="00EC6E2A"/>
    <w:rsid w:val="00EC7886"/>
    <w:rsid w:val="00ED08C2"/>
    <w:rsid w:val="00ED43EA"/>
    <w:rsid w:val="00ED471F"/>
    <w:rsid w:val="00ED58BA"/>
    <w:rsid w:val="00ED5D9F"/>
    <w:rsid w:val="00ED648B"/>
    <w:rsid w:val="00ED6E90"/>
    <w:rsid w:val="00ED71EA"/>
    <w:rsid w:val="00ED76AB"/>
    <w:rsid w:val="00ED7D09"/>
    <w:rsid w:val="00ED7D53"/>
    <w:rsid w:val="00EE0722"/>
    <w:rsid w:val="00EE0B4F"/>
    <w:rsid w:val="00EE0BB3"/>
    <w:rsid w:val="00EE14A7"/>
    <w:rsid w:val="00EE172A"/>
    <w:rsid w:val="00EE1A13"/>
    <w:rsid w:val="00EE1A40"/>
    <w:rsid w:val="00EE2BBE"/>
    <w:rsid w:val="00EE37B1"/>
    <w:rsid w:val="00EE3FB0"/>
    <w:rsid w:val="00EE4699"/>
    <w:rsid w:val="00EE5829"/>
    <w:rsid w:val="00EE66FE"/>
    <w:rsid w:val="00EE6877"/>
    <w:rsid w:val="00EE6963"/>
    <w:rsid w:val="00EE6B81"/>
    <w:rsid w:val="00EE6D81"/>
    <w:rsid w:val="00EE7314"/>
    <w:rsid w:val="00EE7553"/>
    <w:rsid w:val="00EF304B"/>
    <w:rsid w:val="00EF3BE3"/>
    <w:rsid w:val="00EF3D56"/>
    <w:rsid w:val="00EF45F6"/>
    <w:rsid w:val="00EF5825"/>
    <w:rsid w:val="00EF617B"/>
    <w:rsid w:val="00EF6726"/>
    <w:rsid w:val="00EF6BCA"/>
    <w:rsid w:val="00EF6F2D"/>
    <w:rsid w:val="00EF706F"/>
    <w:rsid w:val="00EF7392"/>
    <w:rsid w:val="00EF7824"/>
    <w:rsid w:val="00EF7C01"/>
    <w:rsid w:val="00F002F3"/>
    <w:rsid w:val="00F00E5C"/>
    <w:rsid w:val="00F00EEE"/>
    <w:rsid w:val="00F016D1"/>
    <w:rsid w:val="00F01D80"/>
    <w:rsid w:val="00F0234D"/>
    <w:rsid w:val="00F02E91"/>
    <w:rsid w:val="00F04689"/>
    <w:rsid w:val="00F047D9"/>
    <w:rsid w:val="00F04D2A"/>
    <w:rsid w:val="00F04EB4"/>
    <w:rsid w:val="00F0592C"/>
    <w:rsid w:val="00F06CF0"/>
    <w:rsid w:val="00F07459"/>
    <w:rsid w:val="00F1030C"/>
    <w:rsid w:val="00F103F8"/>
    <w:rsid w:val="00F10D73"/>
    <w:rsid w:val="00F113AF"/>
    <w:rsid w:val="00F113DC"/>
    <w:rsid w:val="00F117C5"/>
    <w:rsid w:val="00F119C1"/>
    <w:rsid w:val="00F11B4F"/>
    <w:rsid w:val="00F11F17"/>
    <w:rsid w:val="00F13ECD"/>
    <w:rsid w:val="00F1423B"/>
    <w:rsid w:val="00F150E5"/>
    <w:rsid w:val="00F15CDC"/>
    <w:rsid w:val="00F15E80"/>
    <w:rsid w:val="00F161C2"/>
    <w:rsid w:val="00F1698B"/>
    <w:rsid w:val="00F17078"/>
    <w:rsid w:val="00F17D28"/>
    <w:rsid w:val="00F21317"/>
    <w:rsid w:val="00F217F8"/>
    <w:rsid w:val="00F24142"/>
    <w:rsid w:val="00F24505"/>
    <w:rsid w:val="00F25185"/>
    <w:rsid w:val="00F2546A"/>
    <w:rsid w:val="00F255FF"/>
    <w:rsid w:val="00F259A3"/>
    <w:rsid w:val="00F27ADC"/>
    <w:rsid w:val="00F30F04"/>
    <w:rsid w:val="00F31C5C"/>
    <w:rsid w:val="00F31F8F"/>
    <w:rsid w:val="00F32302"/>
    <w:rsid w:val="00F323CC"/>
    <w:rsid w:val="00F3531C"/>
    <w:rsid w:val="00F3668A"/>
    <w:rsid w:val="00F40918"/>
    <w:rsid w:val="00F40C59"/>
    <w:rsid w:val="00F40F3C"/>
    <w:rsid w:val="00F40FDC"/>
    <w:rsid w:val="00F42522"/>
    <w:rsid w:val="00F430B5"/>
    <w:rsid w:val="00F43591"/>
    <w:rsid w:val="00F4409F"/>
    <w:rsid w:val="00F4568C"/>
    <w:rsid w:val="00F46917"/>
    <w:rsid w:val="00F46CA6"/>
    <w:rsid w:val="00F4710C"/>
    <w:rsid w:val="00F47ADF"/>
    <w:rsid w:val="00F47B04"/>
    <w:rsid w:val="00F50D6A"/>
    <w:rsid w:val="00F52314"/>
    <w:rsid w:val="00F523D0"/>
    <w:rsid w:val="00F52410"/>
    <w:rsid w:val="00F525BE"/>
    <w:rsid w:val="00F53E2F"/>
    <w:rsid w:val="00F546A0"/>
    <w:rsid w:val="00F54EEB"/>
    <w:rsid w:val="00F552FF"/>
    <w:rsid w:val="00F57971"/>
    <w:rsid w:val="00F57F3D"/>
    <w:rsid w:val="00F603C3"/>
    <w:rsid w:val="00F60520"/>
    <w:rsid w:val="00F60567"/>
    <w:rsid w:val="00F61022"/>
    <w:rsid w:val="00F61524"/>
    <w:rsid w:val="00F619E1"/>
    <w:rsid w:val="00F640CE"/>
    <w:rsid w:val="00F64A9D"/>
    <w:rsid w:val="00F65AB4"/>
    <w:rsid w:val="00F66493"/>
    <w:rsid w:val="00F66C06"/>
    <w:rsid w:val="00F66D86"/>
    <w:rsid w:val="00F67780"/>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8131C"/>
    <w:rsid w:val="00F81739"/>
    <w:rsid w:val="00F820CA"/>
    <w:rsid w:val="00F82282"/>
    <w:rsid w:val="00F829A4"/>
    <w:rsid w:val="00F82A67"/>
    <w:rsid w:val="00F8420A"/>
    <w:rsid w:val="00F8443C"/>
    <w:rsid w:val="00F8447F"/>
    <w:rsid w:val="00F86EE2"/>
    <w:rsid w:val="00F90E15"/>
    <w:rsid w:val="00F91692"/>
    <w:rsid w:val="00F91B02"/>
    <w:rsid w:val="00F91F94"/>
    <w:rsid w:val="00F92384"/>
    <w:rsid w:val="00F9284A"/>
    <w:rsid w:val="00F93517"/>
    <w:rsid w:val="00F93F9E"/>
    <w:rsid w:val="00F94980"/>
    <w:rsid w:val="00F9554B"/>
    <w:rsid w:val="00F967C2"/>
    <w:rsid w:val="00F9684E"/>
    <w:rsid w:val="00F96CBB"/>
    <w:rsid w:val="00F96DAE"/>
    <w:rsid w:val="00F97C10"/>
    <w:rsid w:val="00FA09BD"/>
    <w:rsid w:val="00FA0C03"/>
    <w:rsid w:val="00FA17A2"/>
    <w:rsid w:val="00FA2083"/>
    <w:rsid w:val="00FA288E"/>
    <w:rsid w:val="00FA2D35"/>
    <w:rsid w:val="00FA3426"/>
    <w:rsid w:val="00FA3FF0"/>
    <w:rsid w:val="00FA4880"/>
    <w:rsid w:val="00FA4BD3"/>
    <w:rsid w:val="00FA5CD2"/>
    <w:rsid w:val="00FA6ED8"/>
    <w:rsid w:val="00FA71A5"/>
    <w:rsid w:val="00FB00B5"/>
    <w:rsid w:val="00FB0B59"/>
    <w:rsid w:val="00FB1141"/>
    <w:rsid w:val="00FB1F9D"/>
    <w:rsid w:val="00FB2B22"/>
    <w:rsid w:val="00FB2DD4"/>
    <w:rsid w:val="00FB3574"/>
    <w:rsid w:val="00FB4816"/>
    <w:rsid w:val="00FB5EE4"/>
    <w:rsid w:val="00FB640C"/>
    <w:rsid w:val="00FB73E6"/>
    <w:rsid w:val="00FC0600"/>
    <w:rsid w:val="00FC15A9"/>
    <w:rsid w:val="00FC2024"/>
    <w:rsid w:val="00FC2861"/>
    <w:rsid w:val="00FC2D38"/>
    <w:rsid w:val="00FC2F01"/>
    <w:rsid w:val="00FC307B"/>
    <w:rsid w:val="00FC30F4"/>
    <w:rsid w:val="00FC3F80"/>
    <w:rsid w:val="00FC4421"/>
    <w:rsid w:val="00FC4451"/>
    <w:rsid w:val="00FC4A95"/>
    <w:rsid w:val="00FC5678"/>
    <w:rsid w:val="00FC5C76"/>
    <w:rsid w:val="00FC6366"/>
    <w:rsid w:val="00FC65B4"/>
    <w:rsid w:val="00FC7582"/>
    <w:rsid w:val="00FC75EA"/>
    <w:rsid w:val="00FD097B"/>
    <w:rsid w:val="00FD0A80"/>
    <w:rsid w:val="00FD1EFF"/>
    <w:rsid w:val="00FD2FAF"/>
    <w:rsid w:val="00FD42F5"/>
    <w:rsid w:val="00FD4636"/>
    <w:rsid w:val="00FD47B3"/>
    <w:rsid w:val="00FD4D2F"/>
    <w:rsid w:val="00FD6FC9"/>
    <w:rsid w:val="00FD7584"/>
    <w:rsid w:val="00FE0298"/>
    <w:rsid w:val="00FE0591"/>
    <w:rsid w:val="00FE09B7"/>
    <w:rsid w:val="00FE0F0E"/>
    <w:rsid w:val="00FE1422"/>
    <w:rsid w:val="00FE1FA4"/>
    <w:rsid w:val="00FE2C70"/>
    <w:rsid w:val="00FE38D5"/>
    <w:rsid w:val="00FE41C3"/>
    <w:rsid w:val="00FE576D"/>
    <w:rsid w:val="00FE59AE"/>
    <w:rsid w:val="00FE5BDD"/>
    <w:rsid w:val="00FE6940"/>
    <w:rsid w:val="00FE70EF"/>
    <w:rsid w:val="00FF01FE"/>
    <w:rsid w:val="00FF068C"/>
    <w:rsid w:val="00FF0BBB"/>
    <w:rsid w:val="00FF0BDE"/>
    <w:rsid w:val="00FF0D18"/>
    <w:rsid w:val="00FF20E8"/>
    <w:rsid w:val="00FF2FF5"/>
    <w:rsid w:val="00FF303A"/>
    <w:rsid w:val="00FF3042"/>
    <w:rsid w:val="00FF3C2E"/>
    <w:rsid w:val="00FF53C0"/>
    <w:rsid w:val="00FF5511"/>
    <w:rsid w:val="00FF69E9"/>
    <w:rsid w:val="00FF7A2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1E3386"/>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EB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paragraph" w:customStyle="1" w:styleId="BodyText22">
    <w:name w:val="Body Text 22"/>
    <w:basedOn w:val="Navaden"/>
    <w:rsid w:val="005A1174"/>
    <w:pPr>
      <w:widowControl w:val="0"/>
      <w:ind w:left="284" w:hanging="284"/>
      <w:jc w:val="both"/>
    </w:pPr>
    <w:rPr>
      <w:rFonts w:ascii="Tahoma" w:hAnsi="Tahoma" w:cs="Tahoma"/>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17-21-3507" TargetMode="External"/><Relationship Id="rId18" Type="http://schemas.openxmlformats.org/officeDocument/2006/relationships/hyperlink" Target="https://ejn.gov.si/"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uradni-list.si/1/objava.jsp?sop=2017-01-2914" TargetMode="External"/><Relationship Id="rId17" Type="http://schemas.openxmlformats.org/officeDocument/2006/relationships/hyperlink" Target="https://ejn.gov.si/"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www.kpk-rs.si/sl/pogosta-vprasanj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radni-list.si/1/objava.jsp?sop=2020-01-0978" TargetMode="External"/><Relationship Id="rId22" Type="http://schemas.openxmlformats.org/officeDocument/2006/relationships/footer" Target="footer3.xml"/><Relationship Id="rId27"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40A4D4-4E91-4980-B72A-A4D8C1809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67</Pages>
  <Words>22668</Words>
  <Characters>129210</Characters>
  <Application>Microsoft Office Word</Application>
  <DocSecurity>0</DocSecurity>
  <Lines>1076</Lines>
  <Paragraphs>303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151575</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Luka Pozaršek</cp:lastModifiedBy>
  <cp:revision>54</cp:revision>
  <cp:lastPrinted>2018-05-04T10:20:00Z</cp:lastPrinted>
  <dcterms:created xsi:type="dcterms:W3CDTF">2022-01-21T09:21:00Z</dcterms:created>
  <dcterms:modified xsi:type="dcterms:W3CDTF">2022-02-21T12:44:00Z</dcterms:modified>
</cp:coreProperties>
</file>