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09E" w:rsidRPr="00C8579C" w:rsidRDefault="0059209E" w:rsidP="00571F15">
      <w:pPr>
        <w:keepNext/>
        <w:keepLines/>
        <w:ind w:right="1274"/>
      </w:pPr>
    </w:p>
    <w:p w:rsidR="007C70A1" w:rsidRPr="00C8579C" w:rsidRDefault="007C70A1" w:rsidP="00571F15">
      <w:pPr>
        <w:keepNext/>
        <w:keepLines/>
        <w:ind w:right="1274"/>
        <w:rPr>
          <w:rFonts w:ascii="Tahoma" w:hAnsi="Tahoma" w:cs="Tahoma"/>
          <w:b/>
        </w:rPr>
      </w:pPr>
      <w:r w:rsidRPr="00C8579C">
        <w:rPr>
          <w:rFonts w:ascii="Tahoma" w:hAnsi="Tahoma" w:cs="Tahoma"/>
          <w:b/>
        </w:rPr>
        <w:t>Naročnik:</w:t>
      </w:r>
    </w:p>
    <w:p w:rsidR="007C70A1" w:rsidRPr="00C8579C" w:rsidRDefault="007C70A1" w:rsidP="00571F15">
      <w:pPr>
        <w:keepNext/>
        <w:keepLines/>
        <w:rPr>
          <w:rFonts w:ascii="Tahoma" w:hAnsi="Tahoma" w:cs="Tahoma"/>
          <w:b/>
        </w:rPr>
      </w:pPr>
    </w:p>
    <w:p w:rsidR="0094613F" w:rsidRPr="00C8579C" w:rsidRDefault="0094613F" w:rsidP="00571F15">
      <w:pPr>
        <w:keepNext/>
        <w:keepLines/>
        <w:rPr>
          <w:rFonts w:ascii="Tahoma" w:hAnsi="Tahoma" w:cs="Tahoma"/>
          <w:b/>
          <w:bCs/>
        </w:rPr>
      </w:pPr>
      <w:r w:rsidRPr="00C8579C">
        <w:rPr>
          <w:rFonts w:ascii="Tahoma" w:hAnsi="Tahoma" w:cs="Tahoma"/>
          <w:b/>
          <w:bCs/>
        </w:rPr>
        <w:t>JAVNO PODJETJE VODOVOD KANALIZACIJA SNAGA d.o.o.</w:t>
      </w:r>
    </w:p>
    <w:p w:rsidR="0094613F" w:rsidRPr="00C8579C" w:rsidRDefault="0094613F" w:rsidP="00571F15">
      <w:pPr>
        <w:keepNext/>
        <w:keepLines/>
        <w:rPr>
          <w:rFonts w:ascii="Tahoma" w:hAnsi="Tahoma" w:cs="Tahoma"/>
        </w:rPr>
      </w:pPr>
      <w:r w:rsidRPr="00C8579C">
        <w:rPr>
          <w:rFonts w:ascii="Tahoma" w:hAnsi="Tahoma" w:cs="Tahoma"/>
        </w:rPr>
        <w:t>Vodovodna cesta 90</w:t>
      </w:r>
    </w:p>
    <w:p w:rsidR="0094613F" w:rsidRPr="00C8579C" w:rsidRDefault="0094613F" w:rsidP="00571F15">
      <w:pPr>
        <w:keepNext/>
        <w:keepLines/>
        <w:rPr>
          <w:rFonts w:ascii="Tahoma" w:hAnsi="Tahoma" w:cs="Tahoma"/>
        </w:rPr>
      </w:pPr>
      <w:r w:rsidRPr="00C8579C">
        <w:rPr>
          <w:rFonts w:ascii="Tahoma" w:hAnsi="Tahoma" w:cs="Tahoma"/>
        </w:rPr>
        <w:t>1000 Ljubljana</w:t>
      </w:r>
    </w:p>
    <w:p w:rsidR="007C70A1" w:rsidRPr="00C8579C" w:rsidRDefault="007C70A1" w:rsidP="00571F15">
      <w:pPr>
        <w:keepNext/>
        <w:keepLines/>
        <w:jc w:val="center"/>
        <w:rPr>
          <w:rFonts w:ascii="Tahoma" w:hAnsi="Tahoma" w:cs="Tahoma"/>
        </w:rPr>
      </w:pPr>
    </w:p>
    <w:p w:rsidR="007C70A1" w:rsidRPr="00C8579C" w:rsidRDefault="007C70A1" w:rsidP="00571F15">
      <w:pPr>
        <w:keepNext/>
        <w:keepLines/>
        <w:rPr>
          <w:rFonts w:ascii="Tahoma" w:hAnsi="Tahoma" w:cs="Tahoma"/>
          <w:b/>
        </w:rPr>
      </w:pPr>
      <w:r w:rsidRPr="00C8579C">
        <w:rPr>
          <w:rFonts w:ascii="Tahoma" w:hAnsi="Tahoma" w:cs="Tahoma"/>
          <w:b/>
        </w:rPr>
        <w:t xml:space="preserve">Po </w:t>
      </w:r>
      <w:r w:rsidR="00E75510">
        <w:rPr>
          <w:rFonts w:ascii="Tahoma" w:hAnsi="Tahoma" w:cs="Tahoma"/>
          <w:b/>
        </w:rPr>
        <w:t>pooblastilu javno naročilo vodi</w:t>
      </w:r>
    </w:p>
    <w:p w:rsidR="007C70A1" w:rsidRPr="00C8579C" w:rsidRDefault="007C70A1" w:rsidP="00571F15">
      <w:pPr>
        <w:keepNext/>
        <w:keepLines/>
        <w:rPr>
          <w:rFonts w:ascii="Tahoma" w:hAnsi="Tahoma" w:cs="Tahoma"/>
        </w:rPr>
      </w:pPr>
    </w:p>
    <w:p w:rsidR="00A04160" w:rsidRPr="00C8579C" w:rsidRDefault="00A04160" w:rsidP="00571F15">
      <w:pPr>
        <w:keepNext/>
        <w:keepLines/>
        <w:rPr>
          <w:rFonts w:ascii="Tahoma" w:hAnsi="Tahoma" w:cs="Tahoma"/>
          <w:b/>
          <w:bCs/>
        </w:rPr>
      </w:pPr>
      <w:r w:rsidRPr="00C8579C">
        <w:rPr>
          <w:rFonts w:ascii="Tahoma" w:hAnsi="Tahoma" w:cs="Tahoma"/>
          <w:b/>
          <w:bCs/>
        </w:rPr>
        <w:t xml:space="preserve">JAVNI HOLDING Ljubljana, d.o.o. </w:t>
      </w:r>
    </w:p>
    <w:p w:rsidR="007C70A1" w:rsidRPr="00C8579C" w:rsidRDefault="00AA024E" w:rsidP="00571F15">
      <w:pPr>
        <w:keepNext/>
        <w:keepLines/>
        <w:rPr>
          <w:rFonts w:ascii="Tahoma" w:hAnsi="Tahoma" w:cs="Tahoma"/>
        </w:rPr>
      </w:pPr>
      <w:r w:rsidRPr="00C8579C">
        <w:rPr>
          <w:rFonts w:ascii="Tahoma" w:hAnsi="Tahoma" w:cs="Tahoma"/>
        </w:rPr>
        <w:t>Verovškova ulica 70</w:t>
      </w:r>
    </w:p>
    <w:p w:rsidR="00A04160" w:rsidRPr="00C8579C" w:rsidRDefault="00A04160" w:rsidP="00571F15">
      <w:pPr>
        <w:keepNext/>
        <w:keepLines/>
        <w:rPr>
          <w:rFonts w:ascii="Tahoma" w:hAnsi="Tahoma" w:cs="Tahoma"/>
        </w:rPr>
      </w:pPr>
      <w:r w:rsidRPr="00C8579C">
        <w:rPr>
          <w:rFonts w:ascii="Tahoma" w:hAnsi="Tahoma" w:cs="Tahoma"/>
        </w:rPr>
        <w:t>1000 Ljubljana</w:t>
      </w:r>
    </w:p>
    <w:p w:rsidR="007C70A1" w:rsidRPr="00C8579C" w:rsidRDefault="007C70A1" w:rsidP="00571F15">
      <w:pPr>
        <w:keepNext/>
        <w:keepLines/>
        <w:rPr>
          <w:rFonts w:ascii="Tahoma" w:hAnsi="Tahoma" w:cs="Tahoma"/>
          <w:b/>
        </w:rPr>
      </w:pPr>
    </w:p>
    <w:p w:rsidR="007C70A1" w:rsidRPr="00C8579C" w:rsidRDefault="007C70A1" w:rsidP="00571F15">
      <w:pPr>
        <w:keepNext/>
        <w:keepLines/>
        <w:jc w:val="center"/>
        <w:rPr>
          <w:rFonts w:ascii="Tahoma" w:hAnsi="Tahoma" w:cs="Tahoma"/>
        </w:rPr>
      </w:pPr>
    </w:p>
    <w:p w:rsidR="004958CB" w:rsidRPr="00C8579C" w:rsidRDefault="007C70A1" w:rsidP="00571F15">
      <w:pPr>
        <w:keepNext/>
        <w:keepLines/>
        <w:rPr>
          <w:rFonts w:ascii="Tahoma" w:hAnsi="Tahoma" w:cs="Tahoma"/>
          <w:b/>
        </w:rPr>
      </w:pPr>
      <w:r w:rsidRPr="00C8579C">
        <w:rPr>
          <w:rFonts w:ascii="Tahoma" w:hAnsi="Tahoma" w:cs="Tahoma"/>
        </w:rPr>
        <w:t xml:space="preserve">Številka: </w:t>
      </w:r>
      <w:r w:rsidR="00DC1C02">
        <w:rPr>
          <w:rFonts w:ascii="Tahoma" w:hAnsi="Tahoma" w:cs="Tahoma"/>
          <w:b/>
        </w:rPr>
        <w:t>VKS-36/23</w:t>
      </w:r>
    </w:p>
    <w:p w:rsidR="007C70A1" w:rsidRPr="00C8579C" w:rsidRDefault="00DD73DB" w:rsidP="00571F15">
      <w:pPr>
        <w:keepNext/>
        <w:keepLines/>
        <w:rPr>
          <w:rFonts w:ascii="Tahoma" w:hAnsi="Tahoma" w:cs="Tahoma"/>
        </w:rPr>
      </w:pPr>
      <w:r w:rsidRPr="00C8579C">
        <w:rPr>
          <w:rFonts w:ascii="Tahoma" w:hAnsi="Tahoma" w:cs="Tahoma"/>
        </w:rPr>
        <w:t xml:space="preserve">Zadeva: </w:t>
      </w:r>
      <w:r w:rsidR="00D45EF1" w:rsidRPr="00D45EF1">
        <w:rPr>
          <w:rFonts w:ascii="Tahoma" w:hAnsi="Tahoma" w:cs="Tahoma"/>
        </w:rPr>
        <w:t>JHL-216-016/2023</w:t>
      </w:r>
    </w:p>
    <w:p w:rsidR="004958CB" w:rsidRPr="00C8579C" w:rsidRDefault="004958CB" w:rsidP="00571F15">
      <w:pPr>
        <w:keepNext/>
        <w:keepLines/>
        <w:rPr>
          <w:rFonts w:ascii="Tahoma" w:hAnsi="Tahoma" w:cs="Tahoma"/>
        </w:rPr>
      </w:pPr>
    </w:p>
    <w:p w:rsidR="00171035" w:rsidRPr="00C8579C" w:rsidRDefault="00171035" w:rsidP="00571F15">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trPr>
          <w:trHeight w:val="851"/>
        </w:trPr>
        <w:tc>
          <w:tcPr>
            <w:tcW w:w="7094" w:type="dxa"/>
            <w:shd w:val="pct12" w:color="auto" w:fill="FFFFFF"/>
            <w:vAlign w:val="center"/>
          </w:tcPr>
          <w:p w:rsidR="007C70A1" w:rsidRPr="00200935" w:rsidRDefault="00200935" w:rsidP="00571F15">
            <w:pPr>
              <w:pStyle w:val="Naslov4"/>
              <w:keepLines/>
              <w:rPr>
                <w:rFonts w:ascii="Tahoma" w:hAnsi="Tahoma" w:cs="Tahoma"/>
                <w:sz w:val="34"/>
                <w:szCs w:val="34"/>
                <w:lang w:val="sl-SI"/>
              </w:rPr>
            </w:pPr>
            <w:r w:rsidRPr="008A3D17">
              <w:rPr>
                <w:rFonts w:ascii="Tahoma" w:hAnsi="Tahoma" w:cs="Tahoma"/>
                <w:szCs w:val="34"/>
              </w:rPr>
              <w:t>DOKUMENTACIJ</w:t>
            </w:r>
            <w:r>
              <w:rPr>
                <w:rFonts w:ascii="Tahoma" w:hAnsi="Tahoma" w:cs="Tahoma"/>
                <w:szCs w:val="34"/>
                <w:lang w:val="sl-SI"/>
              </w:rPr>
              <w:t>A</w:t>
            </w:r>
            <w:r w:rsidRPr="008A3D17">
              <w:rPr>
                <w:rFonts w:ascii="Tahoma" w:hAnsi="Tahoma" w:cs="Tahoma"/>
                <w:szCs w:val="34"/>
              </w:rPr>
              <w:t xml:space="preserve"> V ZVEZI Z ODDAJO JAVNEGA NAROČILA</w:t>
            </w:r>
            <w:r w:rsidR="00497F00">
              <w:rPr>
                <w:rFonts w:ascii="Tahoma" w:hAnsi="Tahoma" w:cs="Tahoma"/>
                <w:szCs w:val="34"/>
                <w:lang w:val="sl-SI"/>
              </w:rPr>
              <w:t xml:space="preserve"> NA SPLOŠNEM PODROČJU</w:t>
            </w:r>
            <w:r>
              <w:rPr>
                <w:rFonts w:ascii="Tahoma" w:hAnsi="Tahoma" w:cs="Tahoma"/>
                <w:szCs w:val="34"/>
                <w:lang w:val="sl-SI"/>
              </w:rPr>
              <w:t xml:space="preserve"> </w:t>
            </w:r>
            <w:r w:rsidRPr="00200935">
              <w:rPr>
                <w:rFonts w:ascii="Tahoma" w:hAnsi="Tahoma" w:cs="Tahoma"/>
                <w:szCs w:val="34"/>
                <w:lang w:val="sl-SI"/>
              </w:rPr>
              <w:t>PO ODPRTEM POSTO</w:t>
            </w:r>
            <w:r>
              <w:rPr>
                <w:rFonts w:ascii="Tahoma" w:hAnsi="Tahoma" w:cs="Tahoma"/>
                <w:szCs w:val="34"/>
                <w:lang w:val="sl-SI"/>
              </w:rPr>
              <w:t>PKU</w:t>
            </w:r>
          </w:p>
        </w:tc>
      </w:tr>
    </w:tbl>
    <w:p w:rsidR="0047238D" w:rsidRPr="00C8579C" w:rsidRDefault="0047238D" w:rsidP="00571F15">
      <w:pPr>
        <w:keepNext/>
        <w:keepLines/>
        <w:ind w:right="424"/>
        <w:jc w:val="center"/>
        <w:rPr>
          <w:rFonts w:ascii="Tahoma" w:hAnsi="Tahoma" w:cs="Tahoma"/>
          <w:b/>
        </w:rPr>
      </w:pPr>
    </w:p>
    <w:p w:rsidR="004958CB" w:rsidRPr="00C8579C" w:rsidRDefault="004958CB" w:rsidP="00571F15">
      <w:pPr>
        <w:keepNext/>
        <w:keepLines/>
        <w:ind w:right="424"/>
        <w:jc w:val="center"/>
        <w:rPr>
          <w:rFonts w:ascii="Tahoma" w:hAnsi="Tahoma" w:cs="Tahoma"/>
        </w:rPr>
      </w:pPr>
    </w:p>
    <w:p w:rsidR="00444E72" w:rsidRPr="00C8579C" w:rsidRDefault="00444E72" w:rsidP="00571F15">
      <w:pPr>
        <w:keepNext/>
        <w:keepLines/>
        <w:ind w:right="424"/>
        <w:jc w:val="center"/>
        <w:rPr>
          <w:rFonts w:ascii="Tahoma" w:hAnsi="Tahoma" w:cs="Tahoma"/>
        </w:rPr>
      </w:pPr>
    </w:p>
    <w:p w:rsidR="004958CB" w:rsidRPr="00C8579C" w:rsidRDefault="00284C34" w:rsidP="00571F15">
      <w:pPr>
        <w:keepNext/>
        <w:keepLines/>
        <w:ind w:right="424"/>
        <w:jc w:val="center"/>
        <w:rPr>
          <w:rFonts w:ascii="Tahoma" w:hAnsi="Tahoma" w:cs="Tahoma"/>
          <w:b/>
        </w:rPr>
      </w:pPr>
      <w:r>
        <w:rPr>
          <w:rFonts w:ascii="Tahoma" w:hAnsi="Tahoma" w:cs="Tahoma"/>
          <w:b/>
          <w:bCs/>
          <w:color w:val="000000"/>
          <w:sz w:val="28"/>
          <w:szCs w:val="28"/>
        </w:rPr>
        <w:t>Pridobitev instrumenta finančnega zavarovanja v obliki bančne garancije oziroma zavarovalne police za leto 2023</w:t>
      </w:r>
    </w:p>
    <w:p w:rsidR="004958CB" w:rsidRPr="00C8579C" w:rsidRDefault="004958CB" w:rsidP="00571F15">
      <w:pPr>
        <w:keepNext/>
        <w:keepLines/>
        <w:ind w:right="424"/>
        <w:jc w:val="center"/>
        <w:rPr>
          <w:rFonts w:ascii="Tahoma" w:hAnsi="Tahoma" w:cs="Tahoma"/>
          <w:b/>
        </w:rPr>
      </w:pPr>
    </w:p>
    <w:p w:rsidR="004958CB" w:rsidRPr="00C8579C" w:rsidRDefault="004958CB" w:rsidP="00571F15">
      <w:pPr>
        <w:keepNext/>
        <w:keepLines/>
        <w:ind w:right="424"/>
        <w:jc w:val="center"/>
        <w:rPr>
          <w:rFonts w:ascii="Tahoma" w:hAnsi="Tahoma" w:cs="Tahoma"/>
          <w:b/>
        </w:rPr>
      </w:pPr>
    </w:p>
    <w:p w:rsidR="004958CB" w:rsidRPr="00C8579C" w:rsidRDefault="004958CB" w:rsidP="00571F15">
      <w:pPr>
        <w:keepNext/>
        <w:keepLines/>
        <w:ind w:right="424"/>
        <w:jc w:val="center"/>
        <w:rPr>
          <w:rFonts w:ascii="Tahoma" w:hAnsi="Tahoma" w:cs="Tahoma"/>
          <w:b/>
        </w:rPr>
      </w:pPr>
    </w:p>
    <w:p w:rsidR="007C70A1" w:rsidRPr="00C8579C" w:rsidRDefault="007C70A1" w:rsidP="00571F15">
      <w:pPr>
        <w:keepNext/>
        <w:keepLines/>
        <w:ind w:right="424"/>
        <w:jc w:val="center"/>
        <w:rPr>
          <w:rFonts w:ascii="Tahoma" w:hAnsi="Tahoma" w:cs="Tahoma"/>
        </w:rPr>
      </w:pPr>
    </w:p>
    <w:p w:rsidR="00F46CA6" w:rsidRPr="00C8579C" w:rsidRDefault="00F46CA6" w:rsidP="00571F15">
      <w:pPr>
        <w:keepNext/>
        <w:keepLines/>
        <w:ind w:right="424"/>
        <w:jc w:val="center"/>
        <w:rPr>
          <w:rFonts w:ascii="Tahoma" w:hAnsi="Tahoma" w:cs="Tahoma"/>
          <w:noProof/>
        </w:rPr>
      </w:pPr>
    </w:p>
    <w:p w:rsidR="00650419" w:rsidRPr="00C8579C" w:rsidRDefault="00650419" w:rsidP="00571F15">
      <w:pPr>
        <w:keepNext/>
        <w:keepLines/>
        <w:ind w:right="424"/>
        <w:jc w:val="center"/>
        <w:rPr>
          <w:rFonts w:ascii="Tahoma" w:hAnsi="Tahoma" w:cs="Tahoma"/>
          <w:noProof/>
        </w:rPr>
      </w:pPr>
    </w:p>
    <w:p w:rsidR="00F46CA6" w:rsidRPr="00C8579C" w:rsidRDefault="00F46CA6" w:rsidP="00571F15">
      <w:pPr>
        <w:keepNext/>
        <w:keepLines/>
        <w:ind w:right="424"/>
        <w:jc w:val="center"/>
        <w:rPr>
          <w:rFonts w:ascii="Tahoma" w:hAnsi="Tahoma" w:cs="Tahoma"/>
          <w:noProof/>
        </w:rPr>
      </w:pPr>
    </w:p>
    <w:p w:rsidR="00413199" w:rsidRPr="00D45EF1" w:rsidRDefault="000D748B" w:rsidP="00571F15">
      <w:pPr>
        <w:keepNext/>
        <w:keepLines/>
        <w:tabs>
          <w:tab w:val="left" w:pos="567"/>
        </w:tabs>
        <w:jc w:val="center"/>
        <w:rPr>
          <w:rFonts w:ascii="Tahoma" w:hAnsi="Tahoma" w:cs="Tahoma"/>
          <w:noProof/>
          <w:color w:val="000000" w:themeColor="text1"/>
        </w:rPr>
        <w:sectPr w:rsidR="00413199" w:rsidRPr="00D45EF1" w:rsidSect="00200935">
          <w:headerReference w:type="default" r:id="rId8"/>
          <w:footerReference w:type="default" r:id="rId9"/>
          <w:headerReference w:type="first" r:id="rId10"/>
          <w:footerReference w:type="first" r:id="rId11"/>
          <w:type w:val="continuous"/>
          <w:pgSz w:w="11906" w:h="16838" w:code="9"/>
          <w:pgMar w:top="709" w:right="140" w:bottom="1474" w:left="1276" w:header="567" w:footer="567" w:gutter="0"/>
          <w:cols w:space="708"/>
        </w:sectPr>
      </w:pPr>
      <w:r w:rsidRPr="00D45EF1">
        <w:rPr>
          <w:rFonts w:ascii="Tahoma" w:hAnsi="Tahoma" w:cs="Tahoma"/>
          <w:noProof/>
          <w:color w:val="000000" w:themeColor="text1"/>
        </w:rPr>
        <w:t>Ljubljana,</w:t>
      </w:r>
      <w:r w:rsidR="00AF2BCA" w:rsidRPr="00D45EF1">
        <w:rPr>
          <w:rFonts w:ascii="Tahoma" w:hAnsi="Tahoma" w:cs="Tahoma"/>
          <w:noProof/>
          <w:color w:val="000000" w:themeColor="text1"/>
        </w:rPr>
        <w:t xml:space="preserve"> </w:t>
      </w:r>
      <w:r w:rsidR="0058359B">
        <w:rPr>
          <w:rFonts w:ascii="Tahoma" w:hAnsi="Tahoma" w:cs="Tahoma"/>
          <w:noProof/>
          <w:color w:val="000000" w:themeColor="text1"/>
        </w:rPr>
        <w:t xml:space="preserve">28. </w:t>
      </w:r>
      <w:r w:rsidR="00DC1C02" w:rsidRPr="00D45EF1">
        <w:rPr>
          <w:rFonts w:ascii="Tahoma" w:hAnsi="Tahoma" w:cs="Tahoma"/>
          <w:noProof/>
          <w:color w:val="000000" w:themeColor="text1"/>
        </w:rPr>
        <w:t>februar</w:t>
      </w:r>
      <w:r w:rsidR="00200935" w:rsidRPr="00D45EF1">
        <w:rPr>
          <w:rFonts w:ascii="Tahoma" w:hAnsi="Tahoma" w:cs="Tahoma"/>
          <w:noProof/>
          <w:color w:val="000000" w:themeColor="text1"/>
        </w:rPr>
        <w:t xml:space="preserve"> 202</w:t>
      </w:r>
      <w:r w:rsidR="0044528C" w:rsidRPr="00D45EF1">
        <w:rPr>
          <w:rFonts w:ascii="Tahoma" w:hAnsi="Tahoma" w:cs="Tahoma"/>
          <w:noProof/>
          <w:color w:val="000000" w:themeColor="text1"/>
        </w:rPr>
        <w:t>3</w:t>
      </w:r>
    </w:p>
    <w:p w:rsidR="007C70A1" w:rsidRPr="00C8579C" w:rsidRDefault="007C70A1" w:rsidP="00571F15">
      <w:pPr>
        <w:pStyle w:val="Naslov1"/>
        <w:keepLines/>
        <w:jc w:val="center"/>
        <w:rPr>
          <w:rFonts w:ascii="Tahoma" w:hAnsi="Tahoma" w:cs="Tahoma"/>
          <w:sz w:val="28"/>
          <w:szCs w:val="28"/>
          <w:lang w:val="sl-SI"/>
        </w:rPr>
      </w:pPr>
      <w:bookmarkStart w:id="0" w:name="_Toc178483388"/>
      <w:r w:rsidRPr="00C8579C">
        <w:rPr>
          <w:rFonts w:ascii="Tahoma" w:hAnsi="Tahoma" w:cs="Tahoma"/>
          <w:sz w:val="28"/>
          <w:szCs w:val="28"/>
          <w:lang w:val="sl-SI"/>
        </w:rPr>
        <w:lastRenderedPageBreak/>
        <w:t xml:space="preserve">POVABILO K ODDAJI </w:t>
      </w:r>
      <w:bookmarkEnd w:id="0"/>
      <w:r w:rsidR="00037AB0" w:rsidRPr="00C8579C">
        <w:rPr>
          <w:rFonts w:ascii="Tahoma" w:hAnsi="Tahoma" w:cs="Tahoma"/>
          <w:sz w:val="28"/>
          <w:szCs w:val="28"/>
          <w:lang w:val="sl-SI"/>
        </w:rPr>
        <w:t>PONUDBE</w:t>
      </w:r>
    </w:p>
    <w:p w:rsidR="007C70A1" w:rsidRPr="00C8579C" w:rsidRDefault="007C70A1" w:rsidP="00571F15">
      <w:pPr>
        <w:keepNext/>
        <w:keepLines/>
        <w:tabs>
          <w:tab w:val="left" w:pos="2895"/>
        </w:tabs>
        <w:rPr>
          <w:rFonts w:ascii="Tahoma" w:hAnsi="Tahoma" w:cs="Tahoma"/>
        </w:rPr>
      </w:pPr>
      <w:r w:rsidRPr="00C8579C">
        <w:rPr>
          <w:rFonts w:ascii="Tahoma" w:hAnsi="Tahoma" w:cs="Tahoma"/>
        </w:rPr>
        <w:tab/>
      </w:r>
    </w:p>
    <w:p w:rsidR="007C70A1" w:rsidRPr="00C8579C" w:rsidRDefault="007C70A1" w:rsidP="00571F15">
      <w:pPr>
        <w:keepNext/>
        <w:keepLines/>
        <w:rPr>
          <w:rFonts w:ascii="Tahoma" w:hAnsi="Tahoma" w:cs="Tahoma"/>
        </w:rPr>
      </w:pPr>
    </w:p>
    <w:p w:rsidR="007C70A1" w:rsidRPr="00C8579C" w:rsidRDefault="007C70A1" w:rsidP="00571F15">
      <w:pPr>
        <w:keepNext/>
        <w:keepLines/>
        <w:rPr>
          <w:rFonts w:ascii="Tahoma" w:hAnsi="Tahoma" w:cs="Tahoma"/>
        </w:rPr>
      </w:pPr>
    </w:p>
    <w:p w:rsidR="007C70A1" w:rsidRPr="00C8579C" w:rsidRDefault="007C70A1" w:rsidP="00571F15">
      <w:pPr>
        <w:keepNext/>
        <w:keepLines/>
        <w:rPr>
          <w:rFonts w:ascii="Tahoma" w:hAnsi="Tahoma" w:cs="Tahoma"/>
        </w:rPr>
      </w:pPr>
    </w:p>
    <w:p w:rsidR="007C70A1" w:rsidRPr="00C8579C" w:rsidRDefault="00A04160" w:rsidP="00571F15">
      <w:pPr>
        <w:keepNext/>
        <w:keepLines/>
        <w:jc w:val="both"/>
        <w:rPr>
          <w:rFonts w:ascii="Tahoma" w:hAnsi="Tahoma" w:cs="Tahoma"/>
        </w:rPr>
      </w:pPr>
      <w:r w:rsidRPr="00C8579C">
        <w:rPr>
          <w:rFonts w:ascii="Tahoma" w:hAnsi="Tahoma" w:cs="Tahoma"/>
        </w:rPr>
        <w:t xml:space="preserve">JAVNI HOLDING Ljubljana, d.o.o.,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94613F" w:rsidRPr="00C8579C">
        <w:rPr>
          <w:rFonts w:ascii="Tahoma" w:hAnsi="Tahoma" w:cs="Tahoma"/>
          <w:bCs/>
          <w:noProof/>
        </w:rPr>
        <w:t>JAVNO PODJETJE VODOVOD KANALIZACIJA SNAGA d.o.o.</w:t>
      </w:r>
      <w:r w:rsidR="000778AC" w:rsidRPr="00C8579C">
        <w:rPr>
          <w:rFonts w:ascii="Tahoma" w:hAnsi="Tahoma" w:cs="Tahoma"/>
          <w:bCs/>
        </w:rPr>
        <w:t xml:space="preserve">, </w:t>
      </w:r>
      <w:r w:rsidR="00200935" w:rsidRPr="008A3D17">
        <w:rPr>
          <w:rFonts w:ascii="Tahoma" w:hAnsi="Tahoma" w:cs="Tahoma"/>
        </w:rPr>
        <w:t>Vodovodna cesta 90, 1000 Ljubljana</w:t>
      </w:r>
      <w:r w:rsidR="00200935" w:rsidRPr="008A3D17">
        <w:rPr>
          <w:rFonts w:ascii="Tahoma" w:hAnsi="Tahoma" w:cs="Tahoma"/>
          <w:bCs/>
        </w:rPr>
        <w:t>,</w:t>
      </w:r>
    </w:p>
    <w:p w:rsidR="007C70A1" w:rsidRPr="00C8579C" w:rsidRDefault="007C70A1" w:rsidP="00571F15">
      <w:pPr>
        <w:keepNext/>
        <w:keepLines/>
        <w:rPr>
          <w:rFonts w:ascii="Tahoma" w:hAnsi="Tahoma" w:cs="Tahoma"/>
        </w:rPr>
      </w:pPr>
    </w:p>
    <w:p w:rsidR="007C70A1" w:rsidRPr="00C8579C" w:rsidRDefault="007C70A1" w:rsidP="00571F15">
      <w:pPr>
        <w:keepNext/>
        <w:keepLines/>
        <w:jc w:val="center"/>
        <w:rPr>
          <w:rFonts w:ascii="Tahoma" w:hAnsi="Tahoma" w:cs="Tahoma"/>
        </w:rPr>
      </w:pPr>
    </w:p>
    <w:p w:rsidR="007C70A1" w:rsidRPr="00C8579C" w:rsidRDefault="007C70A1" w:rsidP="00571F15">
      <w:pPr>
        <w:keepNext/>
        <w:keepLines/>
        <w:rPr>
          <w:rFonts w:ascii="Tahoma" w:hAnsi="Tahoma" w:cs="Tahoma"/>
          <w:b/>
        </w:rPr>
      </w:pPr>
      <w:r w:rsidRPr="00C8579C">
        <w:rPr>
          <w:rFonts w:ascii="Tahoma" w:hAnsi="Tahoma" w:cs="Tahoma"/>
          <w:b/>
        </w:rPr>
        <w:t xml:space="preserve"> vabi </w:t>
      </w:r>
    </w:p>
    <w:p w:rsidR="007C70A1" w:rsidRPr="00C8579C" w:rsidRDefault="007C70A1" w:rsidP="00571F15">
      <w:pPr>
        <w:keepNext/>
        <w:keepLines/>
        <w:jc w:val="center"/>
        <w:rPr>
          <w:rFonts w:ascii="Tahoma" w:hAnsi="Tahoma" w:cs="Tahoma"/>
        </w:rPr>
      </w:pPr>
    </w:p>
    <w:p w:rsidR="007C70A1" w:rsidRPr="00C8579C" w:rsidRDefault="007C70A1" w:rsidP="00571F15">
      <w:pPr>
        <w:keepNext/>
        <w:keepLines/>
        <w:jc w:val="center"/>
        <w:rPr>
          <w:rFonts w:ascii="Tahoma" w:hAnsi="Tahoma" w:cs="Tahoma"/>
        </w:rPr>
      </w:pPr>
    </w:p>
    <w:p w:rsidR="00D9227D" w:rsidRPr="00C8579C" w:rsidRDefault="00D9227D" w:rsidP="00571F15">
      <w:pPr>
        <w:keepNext/>
        <w:keepLines/>
        <w:jc w:val="center"/>
        <w:rPr>
          <w:rFonts w:ascii="Tahoma" w:hAnsi="Tahoma" w:cs="Tahoma"/>
        </w:rPr>
      </w:pPr>
    </w:p>
    <w:p w:rsidR="007C70A1" w:rsidRPr="00C8579C" w:rsidRDefault="007C70A1" w:rsidP="00571F15">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w:t>
      </w:r>
      <w:r w:rsidR="00200935">
        <w:rPr>
          <w:rFonts w:ascii="Tahoma" w:hAnsi="Tahoma" w:cs="Tahoma"/>
        </w:rPr>
        <w:t xml:space="preserve">dokumentacije v zvezi z oddajo javnega naročila (v nadaljevanju: </w:t>
      </w:r>
      <w:r w:rsidR="006A1CBC" w:rsidRPr="00C8579C">
        <w:rPr>
          <w:rFonts w:ascii="Tahoma" w:hAnsi="Tahoma" w:cs="Tahoma"/>
        </w:rPr>
        <w:t>razpisne</w:t>
      </w:r>
      <w:r w:rsidRPr="00C8579C">
        <w:rPr>
          <w:rFonts w:ascii="Tahoma" w:hAnsi="Tahoma" w:cs="Tahoma"/>
        </w:rPr>
        <w:t xml:space="preserve"> </w:t>
      </w:r>
      <w:r w:rsidR="007F1692" w:rsidRPr="00C8579C">
        <w:rPr>
          <w:rFonts w:ascii="Tahoma" w:hAnsi="Tahoma" w:cs="Tahoma"/>
        </w:rPr>
        <w:t>dokumentacije</w:t>
      </w:r>
      <w:r w:rsidR="00200935">
        <w:rPr>
          <w:rFonts w:ascii="Tahoma" w:hAnsi="Tahoma" w:cs="Tahoma"/>
        </w:rPr>
        <w:t>)</w:t>
      </w:r>
      <w:r w:rsidR="00905A92" w:rsidRPr="00C8579C">
        <w:rPr>
          <w:rFonts w:ascii="Tahoma" w:hAnsi="Tahoma" w:cs="Tahoma"/>
        </w:rPr>
        <w:t>:</w:t>
      </w:r>
    </w:p>
    <w:p w:rsidR="007C70A1" w:rsidRPr="00C8579C" w:rsidRDefault="007C70A1" w:rsidP="00571F15">
      <w:pPr>
        <w:keepNext/>
        <w:keepLines/>
        <w:rPr>
          <w:rFonts w:ascii="Tahoma" w:hAnsi="Tahoma" w:cs="Tahoma"/>
        </w:rPr>
      </w:pPr>
    </w:p>
    <w:p w:rsidR="001B10C8" w:rsidRPr="00C8579C" w:rsidRDefault="001B10C8" w:rsidP="00571F15">
      <w:pPr>
        <w:keepNext/>
        <w:keepLines/>
        <w:rPr>
          <w:rFonts w:ascii="Tahoma" w:hAnsi="Tahoma" w:cs="Tahoma"/>
        </w:rPr>
      </w:pPr>
    </w:p>
    <w:p w:rsidR="009A5F76" w:rsidRPr="00C8579C" w:rsidRDefault="00FF0BBB" w:rsidP="00571F15">
      <w:pPr>
        <w:keepNext/>
        <w:keepLines/>
        <w:jc w:val="center"/>
        <w:rPr>
          <w:rFonts w:ascii="Tahoma" w:hAnsi="Tahoma" w:cs="Tahoma"/>
          <w:b/>
          <w:color w:val="000000"/>
          <w:sz w:val="28"/>
          <w:szCs w:val="28"/>
        </w:rPr>
      </w:pPr>
      <w:r w:rsidRPr="00C8579C">
        <w:rPr>
          <w:rFonts w:ascii="Tahoma" w:hAnsi="Tahoma" w:cs="Tahoma"/>
          <w:b/>
          <w:color w:val="000000"/>
          <w:sz w:val="28"/>
          <w:szCs w:val="28"/>
        </w:rPr>
        <w:t>»</w:t>
      </w:r>
      <w:r w:rsidR="00284C34">
        <w:rPr>
          <w:rFonts w:ascii="Tahoma" w:hAnsi="Tahoma" w:cs="Tahoma"/>
          <w:b/>
          <w:bCs/>
          <w:color w:val="000000"/>
          <w:sz w:val="28"/>
          <w:szCs w:val="28"/>
        </w:rPr>
        <w:t>Pridobitev instrumenta finančnega zavarovanja v obliki bančne garancije oziroma zavarovalne police za leto 2023</w:t>
      </w:r>
      <w:r w:rsidRPr="00C8579C">
        <w:rPr>
          <w:rFonts w:ascii="Tahoma" w:hAnsi="Tahoma" w:cs="Tahoma"/>
          <w:b/>
          <w:color w:val="000000"/>
          <w:sz w:val="28"/>
          <w:szCs w:val="28"/>
        </w:rPr>
        <w:t>«</w:t>
      </w:r>
      <w:r w:rsidR="009A5F76" w:rsidRPr="00C8579C">
        <w:rPr>
          <w:rFonts w:ascii="Tahoma" w:hAnsi="Tahoma" w:cs="Tahoma"/>
          <w:b/>
          <w:color w:val="000000"/>
          <w:sz w:val="28"/>
          <w:szCs w:val="28"/>
        </w:rPr>
        <w:t xml:space="preserve"> </w:t>
      </w:r>
    </w:p>
    <w:p w:rsidR="007C70A1" w:rsidRPr="00C8579C" w:rsidRDefault="007C70A1" w:rsidP="00571F15">
      <w:pPr>
        <w:keepNext/>
        <w:keepLines/>
        <w:jc w:val="center"/>
        <w:rPr>
          <w:rFonts w:ascii="Tahoma" w:hAnsi="Tahoma" w:cs="Tahoma"/>
        </w:rPr>
      </w:pPr>
    </w:p>
    <w:p w:rsidR="007D7739" w:rsidRPr="00C8579C" w:rsidRDefault="007D7739" w:rsidP="00571F15">
      <w:pPr>
        <w:keepNext/>
        <w:keepLines/>
        <w:jc w:val="center"/>
        <w:rPr>
          <w:rFonts w:ascii="Tahoma" w:hAnsi="Tahoma" w:cs="Tahoma"/>
        </w:rPr>
      </w:pPr>
    </w:p>
    <w:p w:rsidR="007F3A0A" w:rsidRPr="00C8579C" w:rsidRDefault="007F3A0A" w:rsidP="00571F15">
      <w:pPr>
        <w:keepNext/>
        <w:keepLines/>
        <w:jc w:val="both"/>
        <w:rPr>
          <w:rFonts w:ascii="Tahoma" w:hAnsi="Tahoma" w:cs="Tahoma"/>
        </w:rPr>
      </w:pPr>
    </w:p>
    <w:p w:rsidR="00D9227D" w:rsidRPr="00C8579C" w:rsidRDefault="00D9227D" w:rsidP="00571F15">
      <w:pPr>
        <w:keepNext/>
        <w:keepLines/>
        <w:rPr>
          <w:rFonts w:ascii="Tahoma" w:hAnsi="Tahoma" w:cs="Tahoma"/>
        </w:rPr>
      </w:pPr>
    </w:p>
    <w:p w:rsidR="007C70A1" w:rsidRPr="00C8579C" w:rsidRDefault="006A1CBC" w:rsidP="00571F15">
      <w:pPr>
        <w:keepNext/>
        <w:keepLines/>
        <w:jc w:val="both"/>
        <w:rPr>
          <w:rFonts w:ascii="Tahoma" w:hAnsi="Tahoma" w:cs="Tahoma"/>
        </w:rPr>
      </w:pPr>
      <w:r w:rsidRPr="00C8579C">
        <w:rPr>
          <w:rFonts w:ascii="Tahoma" w:hAnsi="Tahoma" w:cs="Tahoma"/>
        </w:rPr>
        <w:t>Razpisna d</w:t>
      </w:r>
      <w:r w:rsidR="007F1692" w:rsidRPr="00C8579C">
        <w:rPr>
          <w:rFonts w:ascii="Tahoma" w:hAnsi="Tahoma" w:cs="Tahoma"/>
        </w:rPr>
        <w:t xml:space="preserve">okumentacija </w:t>
      </w:r>
      <w:r w:rsidR="007C70A1" w:rsidRPr="00C8579C">
        <w:rPr>
          <w:rFonts w:ascii="Tahoma" w:hAnsi="Tahoma" w:cs="Tahoma"/>
        </w:rPr>
        <w:t>določa pre</w:t>
      </w:r>
      <w:r w:rsidR="002B3693" w:rsidRPr="00C8579C">
        <w:rPr>
          <w:rFonts w:ascii="Tahoma" w:hAnsi="Tahoma" w:cs="Tahoma"/>
        </w:rPr>
        <w:t>dmet javnega naročila ter</w:t>
      </w:r>
      <w:r w:rsidR="007C70A1" w:rsidRPr="00C8579C">
        <w:rPr>
          <w:rFonts w:ascii="Tahoma" w:hAnsi="Tahoma" w:cs="Tahoma"/>
        </w:rPr>
        <w:t xml:space="preserve"> pogoje </w:t>
      </w:r>
      <w:r w:rsidR="002B3693" w:rsidRPr="00C8579C">
        <w:rPr>
          <w:rFonts w:ascii="Tahoma" w:hAnsi="Tahoma" w:cs="Tahoma"/>
        </w:rPr>
        <w:t xml:space="preserve">za </w:t>
      </w:r>
      <w:r w:rsidR="001F195B" w:rsidRPr="00C8579C">
        <w:rPr>
          <w:rFonts w:ascii="Tahoma" w:hAnsi="Tahoma" w:cs="Tahoma"/>
        </w:rPr>
        <w:t>izbiro najugodnejšega ponudnika</w:t>
      </w:r>
      <w:r w:rsidR="009A5F76" w:rsidRPr="00C8579C">
        <w:rPr>
          <w:rFonts w:ascii="Tahoma" w:hAnsi="Tahoma" w:cs="Tahoma"/>
        </w:rPr>
        <w:t>,</w:t>
      </w:r>
      <w:r w:rsidR="000D748B" w:rsidRPr="00C8579C">
        <w:rPr>
          <w:rFonts w:ascii="Tahoma" w:hAnsi="Tahoma" w:cs="Tahoma"/>
        </w:rPr>
        <w:t xml:space="preserve"> </w:t>
      </w:r>
      <w:r w:rsidR="001F195B" w:rsidRPr="00C8579C">
        <w:rPr>
          <w:rFonts w:ascii="Tahoma" w:hAnsi="Tahoma" w:cs="Tahoma"/>
        </w:rPr>
        <w:t>s katerim</w:t>
      </w:r>
      <w:r w:rsidR="002B3693" w:rsidRPr="00C8579C">
        <w:rPr>
          <w:rFonts w:ascii="Tahoma" w:hAnsi="Tahoma" w:cs="Tahoma"/>
        </w:rPr>
        <w:t xml:space="preserve"> bo sklen</w:t>
      </w:r>
      <w:r w:rsidR="008C6000" w:rsidRPr="00C8579C">
        <w:rPr>
          <w:rFonts w:ascii="Tahoma" w:hAnsi="Tahoma" w:cs="Tahoma"/>
        </w:rPr>
        <w:t>jen</w:t>
      </w:r>
      <w:r w:rsidR="00284C34">
        <w:rPr>
          <w:rFonts w:ascii="Tahoma" w:hAnsi="Tahoma" w:cs="Tahoma"/>
        </w:rPr>
        <w:t>a</w:t>
      </w:r>
      <w:r w:rsidR="00361C09" w:rsidRPr="00C8579C">
        <w:rPr>
          <w:rFonts w:ascii="Tahoma" w:hAnsi="Tahoma" w:cs="Tahoma"/>
        </w:rPr>
        <w:t xml:space="preserve"> </w:t>
      </w:r>
      <w:r w:rsidR="00284C34">
        <w:rPr>
          <w:rFonts w:ascii="Tahoma" w:hAnsi="Tahoma" w:cs="Tahoma"/>
        </w:rPr>
        <w:t>pogodba</w:t>
      </w:r>
      <w:r w:rsidR="00C82B33" w:rsidRPr="00C8579C">
        <w:rPr>
          <w:rFonts w:ascii="Tahoma" w:hAnsi="Tahoma" w:cs="Tahoma"/>
        </w:rPr>
        <w:t xml:space="preserve"> za </w:t>
      </w:r>
      <w:r w:rsidR="00C56429" w:rsidRPr="00C8579C">
        <w:rPr>
          <w:rFonts w:ascii="Tahoma" w:hAnsi="Tahoma" w:cs="Tahoma"/>
        </w:rPr>
        <w:t>predmetn</w:t>
      </w:r>
      <w:r w:rsidR="002B0FB8" w:rsidRPr="00C8579C">
        <w:rPr>
          <w:rFonts w:ascii="Tahoma" w:hAnsi="Tahoma" w:cs="Tahoma"/>
        </w:rPr>
        <w:t>o</w:t>
      </w:r>
      <w:r w:rsidR="00C56429" w:rsidRPr="00C8579C">
        <w:rPr>
          <w:rFonts w:ascii="Tahoma" w:hAnsi="Tahoma" w:cs="Tahoma"/>
        </w:rPr>
        <w:t xml:space="preserve"> </w:t>
      </w:r>
      <w:r w:rsidR="002B0FB8" w:rsidRPr="00C8579C">
        <w:rPr>
          <w:rFonts w:ascii="Tahoma" w:hAnsi="Tahoma" w:cs="Tahoma"/>
        </w:rPr>
        <w:t>javno naročilo</w:t>
      </w:r>
      <w:r w:rsidR="000D748B" w:rsidRPr="00C8579C">
        <w:rPr>
          <w:rFonts w:ascii="Tahoma" w:hAnsi="Tahoma" w:cs="Tahoma"/>
        </w:rPr>
        <w:t>.</w:t>
      </w:r>
    </w:p>
    <w:p w:rsidR="007C70A1" w:rsidRPr="00C8579C" w:rsidRDefault="007C70A1" w:rsidP="00571F15">
      <w:pPr>
        <w:keepNext/>
        <w:keepLines/>
        <w:rPr>
          <w:rFonts w:ascii="Tahoma" w:hAnsi="Tahoma" w:cs="Tahoma"/>
          <w:color w:val="FF0000"/>
        </w:rPr>
      </w:pPr>
    </w:p>
    <w:p w:rsidR="007C70A1" w:rsidRPr="00C8579C" w:rsidRDefault="007C70A1" w:rsidP="00571F15">
      <w:pPr>
        <w:keepNext/>
        <w:keepLines/>
        <w:rPr>
          <w:rFonts w:ascii="Tahoma" w:hAnsi="Tahoma" w:cs="Tahoma"/>
          <w:color w:val="FF0000"/>
        </w:rPr>
      </w:pPr>
    </w:p>
    <w:p w:rsidR="007C70A1" w:rsidRPr="00C8579C" w:rsidRDefault="007C70A1" w:rsidP="00571F15">
      <w:pPr>
        <w:keepNext/>
        <w:keepLines/>
        <w:rPr>
          <w:rFonts w:ascii="Tahoma" w:hAnsi="Tahoma" w:cs="Tahoma"/>
          <w:color w:val="FF0000"/>
        </w:rPr>
      </w:pPr>
    </w:p>
    <w:p w:rsidR="007C70A1" w:rsidRPr="00C8579C" w:rsidRDefault="007C70A1" w:rsidP="00571F15">
      <w:pPr>
        <w:keepNext/>
        <w:keepLines/>
        <w:rPr>
          <w:rFonts w:ascii="Tahoma" w:hAnsi="Tahoma" w:cs="Tahoma"/>
          <w:color w:val="000000"/>
        </w:rPr>
      </w:pPr>
      <w:r w:rsidRPr="00C8579C">
        <w:rPr>
          <w:rFonts w:ascii="Tahoma" w:hAnsi="Tahoma" w:cs="Tahoma"/>
          <w:color w:val="000000"/>
        </w:rPr>
        <w:t>S spoštovanjem!</w:t>
      </w:r>
    </w:p>
    <w:p w:rsidR="00325548" w:rsidRPr="00C8579C" w:rsidRDefault="00325548" w:rsidP="00571F15">
      <w:pPr>
        <w:keepNext/>
        <w:keepLines/>
        <w:autoSpaceDE w:val="0"/>
        <w:autoSpaceDN w:val="0"/>
        <w:adjustRightInd w:val="0"/>
        <w:rPr>
          <w:rFonts w:ascii="Tahoma" w:hAnsi="Tahoma" w:cs="Tahoma"/>
        </w:rPr>
      </w:pPr>
    </w:p>
    <w:p w:rsidR="00D9227D" w:rsidRPr="00C8579C" w:rsidRDefault="00D9227D" w:rsidP="00571F15">
      <w:pPr>
        <w:keepNext/>
        <w:keepLines/>
        <w:autoSpaceDE w:val="0"/>
        <w:autoSpaceDN w:val="0"/>
        <w:adjustRightInd w:val="0"/>
        <w:jc w:val="right"/>
        <w:rPr>
          <w:rFonts w:ascii="Tahoma" w:hAnsi="Tahoma" w:cs="Tahoma"/>
          <w:bCs/>
        </w:rPr>
      </w:pPr>
    </w:p>
    <w:p w:rsidR="00325548" w:rsidRPr="00C8579C" w:rsidRDefault="00325548" w:rsidP="00571F15">
      <w:pPr>
        <w:keepNext/>
        <w:keepLines/>
        <w:autoSpaceDE w:val="0"/>
        <w:autoSpaceDN w:val="0"/>
        <w:adjustRightInd w:val="0"/>
        <w:jc w:val="right"/>
        <w:rPr>
          <w:rFonts w:ascii="Tahoma" w:hAnsi="Tahoma" w:cs="Tahoma"/>
          <w:bCs/>
        </w:rPr>
      </w:pPr>
    </w:p>
    <w:p w:rsidR="00325548" w:rsidRPr="00C8579C" w:rsidRDefault="00325548" w:rsidP="00571F15">
      <w:pPr>
        <w:keepNext/>
        <w:keepLines/>
        <w:autoSpaceDE w:val="0"/>
        <w:autoSpaceDN w:val="0"/>
        <w:adjustRightInd w:val="0"/>
        <w:jc w:val="right"/>
        <w:rPr>
          <w:rFonts w:ascii="Tahoma" w:hAnsi="Tahoma" w:cs="Tahoma"/>
          <w:bCs/>
        </w:rPr>
      </w:pPr>
    </w:p>
    <w:p w:rsidR="00325548" w:rsidRPr="00C8579C" w:rsidRDefault="00325548" w:rsidP="00571F15">
      <w:pPr>
        <w:keepNext/>
        <w:keepLines/>
        <w:autoSpaceDE w:val="0"/>
        <w:autoSpaceDN w:val="0"/>
        <w:adjustRightInd w:val="0"/>
        <w:jc w:val="right"/>
        <w:rPr>
          <w:rFonts w:ascii="Tahoma" w:hAnsi="Tahoma" w:cs="Tahoma"/>
          <w:bCs/>
        </w:rPr>
      </w:pPr>
    </w:p>
    <w:p w:rsidR="00325548" w:rsidRPr="00C8579C" w:rsidRDefault="001F195B" w:rsidP="00571F15">
      <w:pPr>
        <w:keepNext/>
        <w:keepLines/>
        <w:autoSpaceDE w:val="0"/>
        <w:autoSpaceDN w:val="0"/>
        <w:adjustRightInd w:val="0"/>
        <w:ind w:left="6372"/>
        <w:rPr>
          <w:rFonts w:ascii="Tahoma" w:hAnsi="Tahoma" w:cs="Tahoma"/>
          <w:bCs/>
        </w:rPr>
      </w:pPr>
      <w:r w:rsidRPr="00C8579C">
        <w:rPr>
          <w:rFonts w:ascii="Tahoma" w:hAnsi="Tahoma" w:cs="Tahoma"/>
          <w:bCs/>
        </w:rPr>
        <w:t xml:space="preserve">    </w:t>
      </w:r>
      <w:r w:rsidR="005C1BB3" w:rsidRPr="00C8579C">
        <w:rPr>
          <w:rFonts w:ascii="Tahoma" w:hAnsi="Tahoma" w:cs="Tahoma"/>
          <w:bCs/>
        </w:rPr>
        <w:t xml:space="preserve"> </w:t>
      </w:r>
      <w:r w:rsidR="00C82B33" w:rsidRPr="00C8579C">
        <w:rPr>
          <w:rFonts w:ascii="Tahoma" w:hAnsi="Tahoma" w:cs="Tahoma"/>
          <w:bCs/>
        </w:rPr>
        <w:t xml:space="preserve"> </w:t>
      </w:r>
      <w:r w:rsidR="005C1BB3" w:rsidRPr="00C8579C">
        <w:rPr>
          <w:rFonts w:ascii="Tahoma" w:hAnsi="Tahoma" w:cs="Tahoma"/>
          <w:bCs/>
        </w:rPr>
        <w:t xml:space="preserve"> </w:t>
      </w:r>
      <w:r w:rsidR="0044528C">
        <w:rPr>
          <w:rFonts w:ascii="Tahoma" w:hAnsi="Tahoma" w:cs="Tahoma"/>
          <w:bCs/>
        </w:rPr>
        <w:t>Direktor</w:t>
      </w:r>
    </w:p>
    <w:p w:rsidR="007C70A1" w:rsidRPr="00C8579C" w:rsidRDefault="00BA6432" w:rsidP="00571F15">
      <w:pPr>
        <w:keepNext/>
        <w:keepLines/>
        <w:ind w:left="4956" w:firstLine="1423"/>
        <w:rPr>
          <w:rFonts w:ascii="Tahoma" w:hAnsi="Tahoma" w:cs="Tahoma"/>
        </w:rPr>
      </w:pPr>
      <w:r w:rsidRPr="00C8579C">
        <w:rPr>
          <w:rFonts w:ascii="Tahoma" w:hAnsi="Tahoma" w:cs="Tahoma"/>
          <w:bCs/>
        </w:rPr>
        <w:t xml:space="preserve">l.r. </w:t>
      </w:r>
      <w:r w:rsidR="0044528C">
        <w:rPr>
          <w:rFonts w:ascii="Tahoma" w:hAnsi="Tahoma" w:cs="Tahoma"/>
          <w:bCs/>
        </w:rPr>
        <w:t>Krištof Mlakar</w:t>
      </w:r>
    </w:p>
    <w:p w:rsidR="007C70A1" w:rsidRPr="00C8579C" w:rsidRDefault="007C70A1" w:rsidP="00571F15">
      <w:pPr>
        <w:keepNext/>
        <w:keepLines/>
        <w:rPr>
          <w:rFonts w:ascii="Tahoma" w:hAnsi="Tahoma" w:cs="Tahoma"/>
        </w:rPr>
      </w:pPr>
    </w:p>
    <w:p w:rsidR="00325548" w:rsidRPr="00C8579C" w:rsidRDefault="00325548" w:rsidP="00571F15">
      <w:pPr>
        <w:keepNext/>
        <w:keepLines/>
        <w:rPr>
          <w:rFonts w:ascii="Tahoma" w:hAnsi="Tahoma" w:cs="Tahoma"/>
        </w:rPr>
      </w:pPr>
    </w:p>
    <w:p w:rsidR="00325548" w:rsidRPr="00C8579C" w:rsidRDefault="00325548" w:rsidP="00571F15">
      <w:pPr>
        <w:keepNext/>
        <w:keepLines/>
        <w:rPr>
          <w:rFonts w:ascii="Tahoma" w:hAnsi="Tahoma" w:cs="Tahoma"/>
        </w:rPr>
      </w:pPr>
    </w:p>
    <w:p w:rsidR="00325548" w:rsidRPr="00C8579C" w:rsidRDefault="00325548" w:rsidP="00571F15">
      <w:pPr>
        <w:keepNext/>
        <w:keepLines/>
        <w:rPr>
          <w:rFonts w:ascii="Tahoma" w:hAnsi="Tahoma" w:cs="Tahoma"/>
        </w:rPr>
      </w:pPr>
    </w:p>
    <w:p w:rsidR="00325548" w:rsidRPr="00C8579C" w:rsidRDefault="00325548" w:rsidP="00571F15">
      <w:pPr>
        <w:keepNext/>
        <w:keepLines/>
        <w:rPr>
          <w:rFonts w:ascii="Tahoma" w:hAnsi="Tahoma" w:cs="Tahoma"/>
        </w:rPr>
      </w:pPr>
    </w:p>
    <w:p w:rsidR="00325548" w:rsidRPr="00C8579C" w:rsidRDefault="00325548" w:rsidP="00571F15">
      <w:pPr>
        <w:keepNext/>
        <w:keepLines/>
        <w:rPr>
          <w:rFonts w:ascii="Tahoma" w:hAnsi="Tahoma" w:cs="Tahoma"/>
        </w:rPr>
      </w:pPr>
    </w:p>
    <w:p w:rsidR="00542462" w:rsidRPr="00C8579C" w:rsidRDefault="00890FA5" w:rsidP="00571F15">
      <w:pPr>
        <w:keepNext/>
        <w:keepLines/>
        <w:numPr>
          <w:ilvl w:val="0"/>
          <w:numId w:val="2"/>
        </w:numPr>
        <w:jc w:val="both"/>
        <w:rPr>
          <w:rFonts w:ascii="Tahoma" w:hAnsi="Tahoma" w:cs="Tahoma"/>
          <w:b/>
          <w:sz w:val="24"/>
        </w:rPr>
      </w:pPr>
      <w:r w:rsidRPr="00C8579C">
        <w:rPr>
          <w:rFonts w:ascii="Tahoma" w:hAnsi="Tahoma" w:cs="Tahoma"/>
          <w:b/>
          <w:highlight w:val="lightGray"/>
        </w:rPr>
        <w:br w:type="page"/>
      </w:r>
      <w:r w:rsidR="00542462" w:rsidRPr="00C8579C">
        <w:rPr>
          <w:rFonts w:ascii="Tahoma" w:hAnsi="Tahoma" w:cs="Tahoma"/>
          <w:b/>
          <w:sz w:val="24"/>
        </w:rPr>
        <w:lastRenderedPageBreak/>
        <w:t xml:space="preserve">SPLOŠNA DOLOČILA </w:t>
      </w:r>
    </w:p>
    <w:p w:rsidR="007C70A1" w:rsidRPr="00C8579C" w:rsidRDefault="007C70A1" w:rsidP="00571F15">
      <w:pPr>
        <w:keepNext/>
        <w:keepLines/>
        <w:jc w:val="both"/>
        <w:rPr>
          <w:rFonts w:ascii="Tahoma" w:hAnsi="Tahoma" w:cs="Tahoma"/>
          <w:b/>
          <w:sz w:val="16"/>
          <w:szCs w:val="16"/>
        </w:rPr>
      </w:pPr>
    </w:p>
    <w:p w:rsidR="007C70A1" w:rsidRPr="00C8579C" w:rsidRDefault="007C70A1" w:rsidP="00571F15">
      <w:pPr>
        <w:keepNext/>
        <w:keepLines/>
        <w:numPr>
          <w:ilvl w:val="1"/>
          <w:numId w:val="2"/>
        </w:numPr>
        <w:jc w:val="both"/>
        <w:rPr>
          <w:rFonts w:ascii="Tahoma" w:hAnsi="Tahoma" w:cs="Tahoma"/>
          <w:b/>
        </w:rPr>
      </w:pPr>
      <w:r w:rsidRPr="00C8579C">
        <w:rPr>
          <w:rFonts w:ascii="Tahoma" w:hAnsi="Tahoma" w:cs="Tahoma"/>
          <w:b/>
        </w:rPr>
        <w:t xml:space="preserve">Predmet javnega naročila </w:t>
      </w:r>
    </w:p>
    <w:p w:rsidR="007C70A1" w:rsidRPr="00F2349A" w:rsidRDefault="007C70A1" w:rsidP="00571F15">
      <w:pPr>
        <w:keepNext/>
        <w:keepLines/>
        <w:jc w:val="both"/>
        <w:rPr>
          <w:rFonts w:ascii="Tahoma" w:hAnsi="Tahoma" w:cs="Tahoma"/>
          <w:color w:val="000000"/>
        </w:rPr>
      </w:pPr>
    </w:p>
    <w:p w:rsidR="00284C34" w:rsidRPr="00284C34" w:rsidRDefault="00FE3DED" w:rsidP="00571F15">
      <w:pPr>
        <w:keepNext/>
        <w:keepLines/>
        <w:jc w:val="both"/>
        <w:rPr>
          <w:rFonts w:ascii="Tahoma" w:hAnsi="Tahoma" w:cs="Tahoma"/>
          <w:color w:val="000000"/>
        </w:rPr>
      </w:pPr>
      <w:r w:rsidRPr="00F2349A">
        <w:rPr>
          <w:rFonts w:ascii="Tahoma" w:hAnsi="Tahoma" w:cs="Tahoma"/>
          <w:color w:val="000000"/>
        </w:rPr>
        <w:t xml:space="preserve">Predmet javnega naročila </w:t>
      </w:r>
      <w:r w:rsidR="00284C34" w:rsidRPr="00284C34">
        <w:rPr>
          <w:rFonts w:ascii="Tahoma" w:hAnsi="Tahoma" w:cs="Tahoma"/>
          <w:color w:val="000000"/>
        </w:rPr>
        <w:t xml:space="preserve">je pridobitev instrumenta zavarovanja v obliki bančne garancije oziroma zavarovalne police za zagotovitev finančnega jamstva družbe JAVNO PODJETJE VODOVOD KANALIZACIJA SNAGA d.o.o. (v nadaljevanju tudi: JP VOKA SNAGA d.o.o.) za izvedbo ukrepov, določenih v okoljevarstvenem dovoljenju za obratovanje odlagališča nenevarnih odpadkov Barje, </w:t>
      </w:r>
      <w:r w:rsidR="00284C34" w:rsidRPr="00382D92">
        <w:rPr>
          <w:rFonts w:ascii="Tahoma" w:hAnsi="Tahoma" w:cs="Tahoma"/>
          <w:color w:val="000000" w:themeColor="text1"/>
        </w:rPr>
        <w:t xml:space="preserve">za upravičenca </w:t>
      </w:r>
      <w:r w:rsidR="00284C34" w:rsidRPr="001203DF">
        <w:rPr>
          <w:rFonts w:ascii="Tahoma" w:hAnsi="Tahoma" w:cs="Tahoma"/>
          <w:color w:val="000000" w:themeColor="text1"/>
        </w:rPr>
        <w:t xml:space="preserve">REPUBLIKA SLOVENIJA, </w:t>
      </w:r>
      <w:r w:rsidR="0046357A" w:rsidRPr="001203DF">
        <w:rPr>
          <w:rFonts w:ascii="Tahoma" w:hAnsi="Tahoma" w:cs="Tahoma"/>
          <w:color w:val="000000" w:themeColor="text1"/>
        </w:rPr>
        <w:t>MINISTRSTVO ZA OKOLJE, PODNEBJE IN ENERGIJO</w:t>
      </w:r>
      <w:r w:rsidR="00284C34" w:rsidRPr="001203DF">
        <w:rPr>
          <w:rFonts w:ascii="Tahoma" w:hAnsi="Tahoma" w:cs="Tahoma"/>
          <w:color w:val="000000" w:themeColor="text1"/>
        </w:rPr>
        <w:t xml:space="preserve">, </w:t>
      </w:r>
      <w:r w:rsidR="0046357A" w:rsidRPr="001203DF">
        <w:rPr>
          <w:rFonts w:ascii="Tahoma" w:hAnsi="Tahoma" w:cs="Tahoma"/>
          <w:color w:val="000000" w:themeColor="text1"/>
        </w:rPr>
        <w:t xml:space="preserve">Langusova 4, </w:t>
      </w:r>
      <w:r w:rsidR="00284C34" w:rsidRPr="001203DF">
        <w:rPr>
          <w:rFonts w:ascii="Tahoma" w:hAnsi="Tahoma" w:cs="Tahoma"/>
          <w:color w:val="000000" w:themeColor="text1"/>
        </w:rPr>
        <w:t>1</w:t>
      </w:r>
      <w:r w:rsidR="0046357A" w:rsidRPr="001203DF">
        <w:rPr>
          <w:rFonts w:ascii="Tahoma" w:hAnsi="Tahoma" w:cs="Tahoma"/>
          <w:color w:val="000000" w:themeColor="text1"/>
        </w:rPr>
        <w:t>535</w:t>
      </w:r>
      <w:r w:rsidR="00284C34" w:rsidRPr="001203DF">
        <w:rPr>
          <w:rFonts w:ascii="Tahoma" w:hAnsi="Tahoma" w:cs="Tahoma"/>
          <w:color w:val="000000" w:themeColor="text1"/>
        </w:rPr>
        <w:t xml:space="preserve"> Ljubljana</w:t>
      </w:r>
      <w:r w:rsidR="00284C34" w:rsidRPr="00382D92">
        <w:rPr>
          <w:rFonts w:ascii="Tahoma" w:hAnsi="Tahoma" w:cs="Tahoma"/>
          <w:color w:val="000000" w:themeColor="text1"/>
        </w:rPr>
        <w:t xml:space="preserve"> </w:t>
      </w:r>
      <w:r w:rsidR="00284C34" w:rsidRPr="00284C34">
        <w:rPr>
          <w:rFonts w:ascii="Tahoma" w:hAnsi="Tahoma" w:cs="Tahoma"/>
          <w:color w:val="000000"/>
        </w:rPr>
        <w:t xml:space="preserve">v višini </w:t>
      </w:r>
      <w:r w:rsidR="00284C34" w:rsidRPr="00426402">
        <w:rPr>
          <w:rFonts w:ascii="Tahoma" w:hAnsi="Tahoma" w:cs="Tahoma"/>
          <w:color w:val="000000"/>
        </w:rPr>
        <w:t>13.417.753,00</w:t>
      </w:r>
      <w:r w:rsidR="00284C34" w:rsidRPr="00284C34">
        <w:rPr>
          <w:rFonts w:ascii="Tahoma" w:hAnsi="Tahoma" w:cs="Tahoma"/>
          <w:color w:val="000000"/>
        </w:rPr>
        <w:t xml:space="preserve"> EUR. </w:t>
      </w:r>
    </w:p>
    <w:p w:rsidR="00284C34" w:rsidRPr="00284C34" w:rsidRDefault="00284C34" w:rsidP="00571F15">
      <w:pPr>
        <w:keepNext/>
        <w:keepLines/>
        <w:jc w:val="both"/>
        <w:rPr>
          <w:rFonts w:ascii="Tahoma" w:hAnsi="Tahoma" w:cs="Tahoma"/>
          <w:b/>
          <w:color w:val="000000"/>
        </w:rPr>
      </w:pPr>
    </w:p>
    <w:p w:rsidR="00284C34" w:rsidRPr="00284C34" w:rsidRDefault="00284C34" w:rsidP="00571F15">
      <w:pPr>
        <w:keepNext/>
        <w:keepLines/>
        <w:jc w:val="both"/>
        <w:rPr>
          <w:rFonts w:ascii="Tahoma" w:hAnsi="Tahoma" w:cs="Tahoma"/>
          <w:color w:val="000000"/>
        </w:rPr>
      </w:pPr>
      <w:r w:rsidRPr="00284C34">
        <w:rPr>
          <w:rFonts w:ascii="Tahoma" w:hAnsi="Tahoma" w:cs="Tahoma"/>
          <w:color w:val="000000"/>
        </w:rPr>
        <w:t xml:space="preserve">JAVNO PODJETJE VODOVOD KANALIZACIJA SNAGA d.o.o je upravičencu </w:t>
      </w:r>
      <w:r w:rsidR="0046357A" w:rsidRPr="001203DF">
        <w:rPr>
          <w:rFonts w:ascii="Tahoma" w:hAnsi="Tahoma" w:cs="Tahoma"/>
          <w:color w:val="000000"/>
        </w:rPr>
        <w:t xml:space="preserve">REPUBLIKA SLOVENIJA, MINISTRSTVO ZA OKOLJE, PODNEBJE IN ENERGIJO, Langusova 4, 1535 Ljubljana, </w:t>
      </w:r>
      <w:r w:rsidRPr="001203DF">
        <w:rPr>
          <w:rFonts w:ascii="Tahoma" w:hAnsi="Tahoma" w:cs="Tahoma"/>
          <w:color w:val="000000"/>
        </w:rPr>
        <w:t>dolžna zagotoviti nepreklicno in brezpogojno bančno garancijo, unovčljivo na prvi poziv, oziroma zagotoviti zavarovalno polico. Bančna garancija oziroma zavarovalna polica bo izdana s strani garanta za obdobje</w:t>
      </w:r>
      <w:r w:rsidRPr="00284C34">
        <w:rPr>
          <w:rFonts w:ascii="Tahoma" w:hAnsi="Tahoma" w:cs="Tahoma"/>
          <w:color w:val="000000"/>
        </w:rPr>
        <w:t xml:space="preserve"> od </w:t>
      </w:r>
      <w:r w:rsidRPr="00426402">
        <w:rPr>
          <w:rFonts w:ascii="Tahoma" w:hAnsi="Tahoma" w:cs="Tahoma"/>
          <w:color w:val="000000"/>
        </w:rPr>
        <w:t>6. 4. 2023 do vključno 6. 4. 2024</w:t>
      </w:r>
      <w:r w:rsidRPr="00284C34">
        <w:rPr>
          <w:rFonts w:ascii="Tahoma" w:hAnsi="Tahoma" w:cs="Tahoma"/>
          <w:color w:val="000000"/>
        </w:rPr>
        <w:t>.</w:t>
      </w:r>
    </w:p>
    <w:p w:rsidR="00284C34" w:rsidRPr="00284C34" w:rsidRDefault="00284C34" w:rsidP="00571F15">
      <w:pPr>
        <w:keepNext/>
        <w:keepLines/>
        <w:jc w:val="both"/>
        <w:rPr>
          <w:rFonts w:ascii="Tahoma" w:hAnsi="Tahoma" w:cs="Tahoma"/>
          <w:color w:val="000000"/>
        </w:rPr>
      </w:pPr>
    </w:p>
    <w:p w:rsidR="00284C34" w:rsidRPr="00284C34" w:rsidRDefault="00284C34" w:rsidP="00571F15">
      <w:pPr>
        <w:keepNext/>
        <w:keepLines/>
        <w:jc w:val="both"/>
        <w:rPr>
          <w:rFonts w:ascii="Tahoma" w:hAnsi="Tahoma" w:cs="Tahoma"/>
          <w:b/>
          <w:color w:val="000000"/>
        </w:rPr>
      </w:pPr>
      <w:r w:rsidRPr="00284C34">
        <w:rPr>
          <w:rFonts w:ascii="Tahoma" w:hAnsi="Tahoma" w:cs="Tahoma"/>
          <w:b/>
          <w:color w:val="000000"/>
        </w:rPr>
        <w:t>Naročnik zahteva:</w:t>
      </w:r>
    </w:p>
    <w:p w:rsidR="00284C34" w:rsidRPr="001203DF" w:rsidRDefault="00284C34" w:rsidP="00571F15">
      <w:pPr>
        <w:keepNext/>
        <w:keepLines/>
        <w:numPr>
          <w:ilvl w:val="0"/>
          <w:numId w:val="23"/>
        </w:numPr>
        <w:jc w:val="both"/>
        <w:rPr>
          <w:rFonts w:ascii="Tahoma" w:hAnsi="Tahoma" w:cs="Tahoma"/>
          <w:color w:val="000000"/>
        </w:rPr>
      </w:pPr>
      <w:r w:rsidRPr="00284C34">
        <w:rPr>
          <w:rFonts w:ascii="Tahoma" w:hAnsi="Tahoma" w:cs="Tahoma"/>
          <w:color w:val="000000"/>
        </w:rPr>
        <w:t xml:space="preserve">namen: zagotovitev finančnega jamstva družbe JP VOKA SNAGA d.o.o. za izvedbo ukrepov, določenih v okoljevarstvenem dovoljenju za obratovanje odlagališča nenevarnih odpadkov Barje, za upravičenca </w:t>
      </w:r>
      <w:r w:rsidR="00382D92" w:rsidRPr="001203DF">
        <w:rPr>
          <w:rFonts w:ascii="Tahoma" w:hAnsi="Tahoma" w:cs="Tahoma"/>
          <w:color w:val="000000"/>
        </w:rPr>
        <w:t>REPUBLIKA SLOVENIJA, MINISTRSTVO ZA OKOLJE, PODNEBJE IN ENERGIJO, Langusova 4, 1535</w:t>
      </w:r>
      <w:r w:rsidRPr="001203DF">
        <w:rPr>
          <w:rFonts w:ascii="Tahoma" w:hAnsi="Tahoma" w:cs="Tahoma"/>
          <w:color w:val="000000"/>
        </w:rPr>
        <w:t>;</w:t>
      </w:r>
    </w:p>
    <w:p w:rsidR="00284C34" w:rsidRPr="00284C34" w:rsidRDefault="00284C34" w:rsidP="00571F15">
      <w:pPr>
        <w:keepNext/>
        <w:keepLines/>
        <w:numPr>
          <w:ilvl w:val="0"/>
          <w:numId w:val="23"/>
        </w:numPr>
        <w:jc w:val="both"/>
        <w:rPr>
          <w:rFonts w:ascii="Tahoma" w:hAnsi="Tahoma" w:cs="Tahoma"/>
          <w:color w:val="000000"/>
        </w:rPr>
      </w:pPr>
      <w:r w:rsidRPr="001203DF">
        <w:rPr>
          <w:rFonts w:ascii="Tahoma" w:hAnsi="Tahoma" w:cs="Tahoma"/>
          <w:color w:val="000000"/>
        </w:rPr>
        <w:t>ponudnik mora ponuditi mesečno</w:t>
      </w:r>
      <w:r w:rsidRPr="00284C34">
        <w:rPr>
          <w:rFonts w:ascii="Tahoma" w:hAnsi="Tahoma" w:cs="Tahoma"/>
          <w:color w:val="000000"/>
        </w:rPr>
        <w:t xml:space="preserve"> ali kvartalno obračunavanje stroškov vodenja bančne garancije oziroma zavarovalne premije;</w:t>
      </w:r>
    </w:p>
    <w:p w:rsidR="00284C34" w:rsidRPr="00284C34" w:rsidRDefault="00284C34" w:rsidP="00571F15">
      <w:pPr>
        <w:keepNext/>
        <w:keepLines/>
        <w:numPr>
          <w:ilvl w:val="0"/>
          <w:numId w:val="23"/>
        </w:numPr>
        <w:jc w:val="both"/>
        <w:rPr>
          <w:rFonts w:ascii="Tahoma" w:hAnsi="Tahoma" w:cs="Tahoma"/>
          <w:color w:val="000000"/>
        </w:rPr>
      </w:pPr>
      <w:r w:rsidRPr="00284C34">
        <w:rPr>
          <w:rFonts w:ascii="Tahoma" w:hAnsi="Tahoma" w:cs="Tahoma"/>
          <w:color w:val="000000"/>
        </w:rPr>
        <w:t>ponujen odstotek obračunavanja stroškov vodenja bančne garancije oziroma višina zavarovalne premije sta fiksna za celotno obdobje zavarovanja;</w:t>
      </w:r>
    </w:p>
    <w:p w:rsidR="00284C34" w:rsidRPr="00284C34" w:rsidRDefault="00284C34" w:rsidP="00571F15">
      <w:pPr>
        <w:keepNext/>
        <w:keepLines/>
        <w:numPr>
          <w:ilvl w:val="0"/>
          <w:numId w:val="23"/>
        </w:numPr>
        <w:jc w:val="both"/>
        <w:rPr>
          <w:rFonts w:ascii="Tahoma" w:hAnsi="Tahoma" w:cs="Tahoma"/>
          <w:color w:val="000000"/>
        </w:rPr>
      </w:pPr>
      <w:r w:rsidRPr="00284C34">
        <w:rPr>
          <w:rFonts w:ascii="Tahoma" w:hAnsi="Tahoma" w:cs="Tahoma"/>
          <w:color w:val="000000"/>
        </w:rPr>
        <w:t>morebitni strošek odobritve instrumenta zavarovanja mora biti enkraten v času trajanja instrumenta zavarovanja in mora biti naveden v obrazcu »Povzetek predračuna/Ponudba«;</w:t>
      </w:r>
    </w:p>
    <w:p w:rsidR="00284C34" w:rsidRPr="00284C34" w:rsidRDefault="00284C34" w:rsidP="00571F15">
      <w:pPr>
        <w:keepNext/>
        <w:keepLines/>
        <w:numPr>
          <w:ilvl w:val="0"/>
          <w:numId w:val="23"/>
        </w:numPr>
        <w:jc w:val="both"/>
        <w:rPr>
          <w:rFonts w:ascii="Tahoma" w:hAnsi="Tahoma" w:cs="Tahoma"/>
          <w:color w:val="000000"/>
        </w:rPr>
      </w:pPr>
      <w:r w:rsidRPr="00284C34">
        <w:rPr>
          <w:rFonts w:ascii="Tahoma" w:hAnsi="Tahoma" w:cs="Tahoma"/>
          <w:color w:val="000000"/>
        </w:rPr>
        <w:t xml:space="preserve">morebitni drugi stroški morajo biti enkratni v času trajanja instrumenta zavarovanja in morajo biti navedeni v </w:t>
      </w:r>
      <w:r w:rsidR="00B91A7D">
        <w:rPr>
          <w:rFonts w:ascii="Tahoma" w:hAnsi="Tahoma" w:cs="Tahoma"/>
          <w:color w:val="000000"/>
        </w:rPr>
        <w:t xml:space="preserve">Prilogi 2/1 </w:t>
      </w:r>
      <w:r w:rsidR="00B91A7D" w:rsidRPr="00B91A7D">
        <w:rPr>
          <w:rFonts w:ascii="Tahoma" w:hAnsi="Tahoma" w:cs="Tahoma"/>
          <w:color w:val="000000"/>
        </w:rPr>
        <w:t>Ponudba</w:t>
      </w:r>
      <w:r w:rsidRPr="00284C34">
        <w:rPr>
          <w:rFonts w:ascii="Tahoma" w:hAnsi="Tahoma" w:cs="Tahoma"/>
          <w:color w:val="000000"/>
        </w:rPr>
        <w:t xml:space="preserve">; </w:t>
      </w:r>
    </w:p>
    <w:p w:rsidR="00284C34" w:rsidRPr="00284C34" w:rsidRDefault="00284C34" w:rsidP="00571F15">
      <w:pPr>
        <w:keepNext/>
        <w:keepLines/>
        <w:numPr>
          <w:ilvl w:val="0"/>
          <w:numId w:val="23"/>
        </w:numPr>
        <w:jc w:val="both"/>
        <w:rPr>
          <w:rFonts w:ascii="Tahoma" w:hAnsi="Tahoma" w:cs="Tahoma"/>
          <w:color w:val="000000"/>
        </w:rPr>
      </w:pPr>
      <w:r w:rsidRPr="00284C34">
        <w:rPr>
          <w:rFonts w:ascii="Tahoma" w:hAnsi="Tahoma" w:cs="Tahoma"/>
          <w:color w:val="000000"/>
        </w:rPr>
        <w:t xml:space="preserve">v kolikor ponudbo oddaja zavarovalnica, mora v </w:t>
      </w:r>
      <w:r w:rsidRPr="00182B1D">
        <w:rPr>
          <w:rFonts w:ascii="Tahoma" w:hAnsi="Tahoma" w:cs="Tahoma"/>
          <w:color w:val="000000"/>
        </w:rPr>
        <w:t>Prilogo 2/1</w:t>
      </w:r>
      <w:r w:rsidRPr="00284C34">
        <w:rPr>
          <w:rFonts w:ascii="Tahoma" w:hAnsi="Tahoma" w:cs="Tahoma"/>
          <w:color w:val="000000"/>
        </w:rPr>
        <w:t xml:space="preserve"> vpisati ponudbeno ceno z vključenim DPZP (davkom od prometa zavarovalnih poslov);</w:t>
      </w:r>
    </w:p>
    <w:p w:rsidR="00284C34" w:rsidRPr="00284C34" w:rsidRDefault="00284C34" w:rsidP="00571F15">
      <w:pPr>
        <w:keepNext/>
        <w:keepLines/>
        <w:numPr>
          <w:ilvl w:val="0"/>
          <w:numId w:val="23"/>
        </w:numPr>
        <w:jc w:val="both"/>
        <w:rPr>
          <w:rFonts w:ascii="Tahoma" w:hAnsi="Tahoma" w:cs="Tahoma"/>
          <w:color w:val="000000"/>
        </w:rPr>
      </w:pPr>
      <w:r w:rsidRPr="00284C34">
        <w:rPr>
          <w:rFonts w:ascii="Tahoma" w:hAnsi="Tahoma" w:cs="Tahoma"/>
          <w:color w:val="000000"/>
        </w:rPr>
        <w:t>dodatne obveznosti: v času trajanja pogodbe ponudnik ne sme določiti dodatnih obveznosti, ki niso bile znane ob sklenitvi pogodbe;</w:t>
      </w:r>
    </w:p>
    <w:p w:rsidR="00284C34" w:rsidRPr="00284C34" w:rsidRDefault="00284C34" w:rsidP="00571F15">
      <w:pPr>
        <w:keepNext/>
        <w:keepLines/>
        <w:numPr>
          <w:ilvl w:val="0"/>
          <w:numId w:val="23"/>
        </w:numPr>
        <w:jc w:val="both"/>
        <w:rPr>
          <w:rFonts w:ascii="Tahoma" w:hAnsi="Tahoma" w:cs="Tahoma"/>
          <w:color w:val="000000"/>
        </w:rPr>
      </w:pPr>
      <w:r w:rsidRPr="00284C34">
        <w:rPr>
          <w:rFonts w:ascii="Tahoma" w:hAnsi="Tahoma" w:cs="Tahoma"/>
          <w:color w:val="000000"/>
        </w:rPr>
        <w:t>vrednost bančne garancije oziroma zavarovalne police znaša 13.417.753,00 EUR, pri čemer lahko ponudnik ponudi tudi bančno garancijo oziroma zavarovalno polico v višini 6.708.876,50 EUR;</w:t>
      </w:r>
    </w:p>
    <w:p w:rsidR="00284C34" w:rsidRPr="00284C34" w:rsidRDefault="00284C34" w:rsidP="00571F15">
      <w:pPr>
        <w:keepNext/>
        <w:keepLines/>
        <w:numPr>
          <w:ilvl w:val="0"/>
          <w:numId w:val="23"/>
        </w:numPr>
        <w:jc w:val="both"/>
        <w:rPr>
          <w:rFonts w:ascii="Tahoma" w:hAnsi="Tahoma" w:cs="Tahoma"/>
          <w:color w:val="000000"/>
        </w:rPr>
      </w:pPr>
      <w:r w:rsidRPr="00284C34">
        <w:rPr>
          <w:rFonts w:ascii="Tahoma" w:hAnsi="Tahoma" w:cs="Tahoma"/>
          <w:color w:val="000000"/>
        </w:rPr>
        <w:t>določbe splošnih pogojev ponudnika, ki so v nasprotju z zahtevami naročnika, za naročnika niso zavezujoče;</w:t>
      </w:r>
    </w:p>
    <w:p w:rsidR="00284C34" w:rsidRPr="003059F4" w:rsidRDefault="00DE6B55" w:rsidP="00571F15">
      <w:pPr>
        <w:keepNext/>
        <w:keepLines/>
        <w:numPr>
          <w:ilvl w:val="0"/>
          <w:numId w:val="23"/>
        </w:numPr>
        <w:jc w:val="both"/>
        <w:rPr>
          <w:rFonts w:ascii="Tahoma" w:hAnsi="Tahoma" w:cs="Tahoma"/>
          <w:strike/>
          <w:color w:val="000000"/>
        </w:rPr>
      </w:pPr>
      <w:r w:rsidRPr="003059F4">
        <w:rPr>
          <w:rFonts w:ascii="Tahoma" w:hAnsi="Tahoma" w:cs="Tahoma"/>
          <w:color w:val="000000"/>
        </w:rPr>
        <w:t xml:space="preserve">vzorec </w:t>
      </w:r>
      <w:r w:rsidR="00284C34" w:rsidRPr="003059F4">
        <w:rPr>
          <w:rFonts w:ascii="Tahoma" w:hAnsi="Tahoma" w:cs="Tahoma"/>
          <w:color w:val="000000"/>
        </w:rPr>
        <w:t>pogodb</w:t>
      </w:r>
      <w:r w:rsidRPr="003059F4">
        <w:rPr>
          <w:rFonts w:ascii="Tahoma" w:hAnsi="Tahoma" w:cs="Tahoma"/>
          <w:color w:val="000000"/>
        </w:rPr>
        <w:t>e</w:t>
      </w:r>
      <w:r w:rsidR="00284C34" w:rsidRPr="003059F4">
        <w:rPr>
          <w:rFonts w:ascii="Tahoma" w:hAnsi="Tahoma" w:cs="Tahoma"/>
          <w:color w:val="000000"/>
        </w:rPr>
        <w:t>, kater</w:t>
      </w:r>
      <w:r w:rsidRPr="003059F4">
        <w:rPr>
          <w:rFonts w:ascii="Tahoma" w:hAnsi="Tahoma" w:cs="Tahoma"/>
          <w:color w:val="000000"/>
        </w:rPr>
        <w:t>o</w:t>
      </w:r>
      <w:r w:rsidR="00284C34" w:rsidRPr="003059F4">
        <w:rPr>
          <w:rFonts w:ascii="Tahoma" w:hAnsi="Tahoma" w:cs="Tahoma"/>
          <w:color w:val="000000"/>
        </w:rPr>
        <w:t xml:space="preserve"> ponudnik </w:t>
      </w:r>
      <w:r w:rsidRPr="003059F4">
        <w:rPr>
          <w:rFonts w:ascii="Tahoma" w:hAnsi="Tahoma" w:cs="Tahoma"/>
          <w:color w:val="000000"/>
        </w:rPr>
        <w:t xml:space="preserve">predloži </w:t>
      </w:r>
      <w:r w:rsidR="00284C34" w:rsidRPr="003059F4">
        <w:rPr>
          <w:rFonts w:ascii="Tahoma" w:hAnsi="Tahoma" w:cs="Tahoma"/>
          <w:color w:val="000000"/>
        </w:rPr>
        <w:t xml:space="preserve">k ponudbeni dokumentaciji, mora </w:t>
      </w:r>
      <w:r w:rsidRPr="003059F4">
        <w:rPr>
          <w:rFonts w:ascii="Tahoma" w:hAnsi="Tahoma" w:cs="Tahoma"/>
          <w:color w:val="000000"/>
        </w:rPr>
        <w:t xml:space="preserve">obvezno </w:t>
      </w:r>
      <w:r w:rsidR="00284C34" w:rsidRPr="003059F4">
        <w:rPr>
          <w:rFonts w:ascii="Tahoma" w:hAnsi="Tahoma" w:cs="Tahoma"/>
          <w:color w:val="000000"/>
        </w:rPr>
        <w:t xml:space="preserve">vsebovati </w:t>
      </w:r>
      <w:r w:rsidR="00B91A7D" w:rsidRPr="003059F4">
        <w:rPr>
          <w:rFonts w:ascii="Tahoma" w:hAnsi="Tahoma" w:cs="Tahoma"/>
          <w:color w:val="000000"/>
        </w:rPr>
        <w:t>določila/člene, ki so navedeni v Prilogi 5</w:t>
      </w:r>
      <w:r w:rsidRPr="003059F4">
        <w:rPr>
          <w:rFonts w:ascii="Tahoma" w:hAnsi="Tahoma" w:cs="Tahoma"/>
          <w:color w:val="000000"/>
        </w:rPr>
        <w:t>;</w:t>
      </w:r>
      <w:r w:rsidR="00BA7F77" w:rsidRPr="003059F4">
        <w:rPr>
          <w:rFonts w:ascii="Tahoma" w:hAnsi="Tahoma" w:cs="Tahoma"/>
          <w:color w:val="000000"/>
        </w:rPr>
        <w:t xml:space="preserve"> v kolikor ponudnik v vzorec pogodbe ne bo vključil obvezna določila, bo naročnik takšno ponudbo izključil iz nadaljnje obravnave kot nedopustno;</w:t>
      </w:r>
      <w:r w:rsidRPr="003059F4">
        <w:rPr>
          <w:rFonts w:ascii="Tahoma" w:hAnsi="Tahoma" w:cs="Tahoma"/>
          <w:color w:val="000000"/>
        </w:rPr>
        <w:t xml:space="preserve"> naročnik bo z izbranim/a ponudnikom/a sklenil pogodbo v enaki vsebini, kot izhaja iz vzorca pogodbe</w:t>
      </w:r>
      <w:r w:rsidR="003059F4">
        <w:rPr>
          <w:rFonts w:ascii="Tahoma" w:hAnsi="Tahoma" w:cs="Tahoma"/>
          <w:color w:val="000000"/>
        </w:rPr>
        <w:t>;</w:t>
      </w:r>
    </w:p>
    <w:p w:rsidR="00284C34" w:rsidRPr="00284C34" w:rsidRDefault="00284C34" w:rsidP="00571F15">
      <w:pPr>
        <w:keepNext/>
        <w:keepLines/>
        <w:numPr>
          <w:ilvl w:val="0"/>
          <w:numId w:val="23"/>
        </w:numPr>
        <w:jc w:val="both"/>
        <w:rPr>
          <w:rFonts w:ascii="Tahoma" w:hAnsi="Tahoma" w:cs="Tahoma"/>
          <w:color w:val="000000"/>
        </w:rPr>
      </w:pPr>
      <w:r w:rsidRPr="00284C34">
        <w:rPr>
          <w:rFonts w:ascii="Tahoma" w:hAnsi="Tahoma" w:cs="Tahoma"/>
          <w:color w:val="000000"/>
        </w:rPr>
        <w:t>ponudnik mora v svoji ponudbi predložiti parafiran vzorec instrumenta zavarovanja (Priloga 6), ki  ne sme odstopati od zahtev iz razpisne dokumentacije. Bančna garancija naj bo skladna s pravili EPGP 758;</w:t>
      </w:r>
    </w:p>
    <w:p w:rsidR="00284C34" w:rsidRPr="00284C34" w:rsidRDefault="00284C34" w:rsidP="00571F15">
      <w:pPr>
        <w:keepNext/>
        <w:keepLines/>
        <w:numPr>
          <w:ilvl w:val="0"/>
          <w:numId w:val="23"/>
        </w:numPr>
        <w:jc w:val="both"/>
        <w:rPr>
          <w:rFonts w:ascii="Tahoma" w:hAnsi="Tahoma" w:cs="Tahoma"/>
          <w:color w:val="000000"/>
        </w:rPr>
      </w:pPr>
      <w:r w:rsidRPr="00284C34">
        <w:rPr>
          <w:rFonts w:ascii="Tahoma" w:hAnsi="Tahoma" w:cs="Tahoma"/>
          <w:b/>
          <w:color w:val="000000"/>
        </w:rPr>
        <w:t xml:space="preserve">Naročnik nudi </w:t>
      </w:r>
      <w:r w:rsidRPr="00284C34">
        <w:rPr>
          <w:rFonts w:ascii="Tahoma" w:hAnsi="Tahoma" w:cs="Tahoma"/>
          <w:color w:val="000000"/>
        </w:rPr>
        <w:t xml:space="preserve">zavarovanje z menico z menično izjavo ter pooblastilom za unovčenje. </w:t>
      </w:r>
    </w:p>
    <w:p w:rsidR="008D27F8" w:rsidRPr="00C8579C" w:rsidRDefault="008D27F8" w:rsidP="00571F15">
      <w:pPr>
        <w:keepNext/>
        <w:keepLines/>
        <w:jc w:val="both"/>
        <w:rPr>
          <w:rFonts w:ascii="Tahoma" w:hAnsi="Tahoma" w:cs="Tahoma"/>
        </w:rPr>
      </w:pPr>
    </w:p>
    <w:p w:rsidR="007C70A1" w:rsidRPr="00C8579C" w:rsidRDefault="007C70A1" w:rsidP="00571F15">
      <w:pPr>
        <w:keepNext/>
        <w:keepLines/>
        <w:numPr>
          <w:ilvl w:val="1"/>
          <w:numId w:val="2"/>
        </w:numPr>
        <w:jc w:val="both"/>
        <w:rPr>
          <w:rFonts w:ascii="Tahoma" w:hAnsi="Tahoma" w:cs="Tahoma"/>
          <w:b/>
        </w:rPr>
      </w:pPr>
      <w:r w:rsidRPr="00C8579C">
        <w:rPr>
          <w:rFonts w:ascii="Tahoma" w:hAnsi="Tahoma" w:cs="Tahoma"/>
          <w:b/>
        </w:rPr>
        <w:t>Podatki o naročniku</w:t>
      </w:r>
    </w:p>
    <w:p w:rsidR="007C70A1" w:rsidRPr="00C8579C" w:rsidRDefault="007C70A1" w:rsidP="00571F15">
      <w:pPr>
        <w:keepNext/>
        <w:keepLines/>
        <w:jc w:val="both"/>
        <w:rPr>
          <w:rFonts w:ascii="Tahoma" w:hAnsi="Tahoma" w:cs="Tahoma"/>
        </w:rPr>
      </w:pPr>
    </w:p>
    <w:p w:rsidR="007C70A1" w:rsidRPr="00C8579C" w:rsidRDefault="007C70A1" w:rsidP="00571F15">
      <w:pPr>
        <w:keepNext/>
        <w:keepLines/>
        <w:jc w:val="both"/>
        <w:rPr>
          <w:rFonts w:ascii="Tahoma" w:hAnsi="Tahoma" w:cs="Tahoma"/>
          <w:snapToGrid w:val="0"/>
          <w:sz w:val="18"/>
          <w:szCs w:val="18"/>
        </w:rPr>
      </w:pPr>
      <w:r w:rsidRPr="00C8579C">
        <w:rPr>
          <w:rFonts w:ascii="Tahoma" w:hAnsi="Tahoma" w:cs="Tahoma"/>
        </w:rPr>
        <w:t xml:space="preserve">Naročnik javnega naročila je </w:t>
      </w:r>
      <w:r w:rsidR="0094613F" w:rsidRPr="00C8579C">
        <w:rPr>
          <w:rFonts w:ascii="Tahoma" w:hAnsi="Tahoma" w:cs="Tahoma"/>
          <w:bCs/>
          <w:noProof/>
        </w:rPr>
        <w:t>JAVNO PODJETJE VODOVOD KANALIZACIJA SNAGA d.o.o.</w:t>
      </w:r>
      <w:r w:rsidR="0059468A">
        <w:rPr>
          <w:rFonts w:ascii="Tahoma" w:hAnsi="Tahoma" w:cs="Tahoma"/>
          <w:bCs/>
          <w:noProof/>
        </w:rPr>
        <w:t xml:space="preserve"> (krajše: JP VOKA SNAGA d.o.o.)</w:t>
      </w:r>
      <w:r w:rsidR="00585C50" w:rsidRPr="00C8579C">
        <w:rPr>
          <w:rFonts w:ascii="Tahoma" w:hAnsi="Tahoma" w:cs="Tahoma"/>
          <w:bCs/>
          <w:noProof/>
        </w:rPr>
        <w:t xml:space="preserve">, </w:t>
      </w:r>
      <w:r w:rsidR="0094613F" w:rsidRPr="00C8579C">
        <w:rPr>
          <w:rFonts w:ascii="Tahoma" w:hAnsi="Tahoma" w:cs="Tahoma"/>
          <w:bCs/>
          <w:noProof/>
        </w:rPr>
        <w:t>Vodovodna cesta 90, 1000 Ljubljana</w:t>
      </w:r>
      <w:r w:rsidRPr="00C8579C">
        <w:rPr>
          <w:rFonts w:ascii="Tahoma" w:hAnsi="Tahoma" w:cs="Tahoma"/>
        </w:rPr>
        <w:t>,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prenesla</w:t>
      </w:r>
      <w:r w:rsidRPr="00C8579C">
        <w:rPr>
          <w:rFonts w:ascii="Tahoma" w:hAnsi="Tahoma" w:cs="Tahoma"/>
        </w:rPr>
        <w:t xml:space="preserve"> v izvedbo postop</w:t>
      </w:r>
      <w:r w:rsidR="002A1134" w:rsidRPr="00C8579C">
        <w:rPr>
          <w:rFonts w:ascii="Tahoma" w:hAnsi="Tahoma" w:cs="Tahoma"/>
        </w:rPr>
        <w:t>e</w:t>
      </w:r>
      <w:r w:rsidRPr="00C8579C">
        <w:rPr>
          <w:rFonts w:ascii="Tahoma" w:hAnsi="Tahoma" w:cs="Tahoma"/>
        </w:rPr>
        <w:t xml:space="preserve">k oddaje javnega naročila za </w:t>
      </w:r>
      <w:r w:rsidR="00B760FB" w:rsidRPr="00C8579C">
        <w:rPr>
          <w:rFonts w:ascii="Tahoma" w:hAnsi="Tahoma" w:cs="Tahoma"/>
        </w:rPr>
        <w:t>»</w:t>
      </w:r>
      <w:r w:rsidR="00284C34">
        <w:rPr>
          <w:rFonts w:ascii="Tahoma" w:hAnsi="Tahoma" w:cs="Tahoma"/>
          <w:b/>
          <w:bCs/>
        </w:rPr>
        <w:t>Pridobitev instrumenta finančnega zavarovanja v obliki bančne garancije oziroma zavarovalne police za leto 2023</w:t>
      </w:r>
      <w:r w:rsidR="00B760FB" w:rsidRPr="00C8579C">
        <w:rPr>
          <w:rFonts w:ascii="Tahoma" w:hAnsi="Tahoma" w:cs="Tahoma"/>
        </w:rPr>
        <w:t xml:space="preserve">« </w:t>
      </w:r>
      <w:r w:rsidRPr="00C8579C">
        <w:rPr>
          <w:rFonts w:ascii="Tahoma" w:hAnsi="Tahoma" w:cs="Tahoma"/>
        </w:rPr>
        <w:t xml:space="preserve">na </w:t>
      </w:r>
      <w:r w:rsidR="008720E4" w:rsidRPr="00C8579C">
        <w:rPr>
          <w:rFonts w:ascii="Tahoma" w:hAnsi="Tahoma" w:cs="Tahoma"/>
        </w:rPr>
        <w:t>JAVNI HOLDING Ljubljana, d.o.o.</w:t>
      </w:r>
      <w:r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rsidR="00E9188F" w:rsidRPr="00C8579C" w:rsidRDefault="00E9188F" w:rsidP="00571F15">
      <w:pPr>
        <w:keepNext/>
        <w:keepLines/>
        <w:ind w:left="708"/>
        <w:jc w:val="both"/>
        <w:rPr>
          <w:rFonts w:ascii="Tahoma" w:hAnsi="Tahoma" w:cs="Tahoma"/>
          <w:b/>
        </w:rPr>
      </w:pPr>
    </w:p>
    <w:p w:rsidR="007C70A1" w:rsidRPr="00C8579C" w:rsidRDefault="007C70A1" w:rsidP="00571F15">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8579C">
        <w:rPr>
          <w:rFonts w:ascii="Tahoma" w:hAnsi="Tahoma" w:cs="Tahoma"/>
          <w:b/>
        </w:rPr>
        <w:lastRenderedPageBreak/>
        <w:t>Pravna podlaga</w:t>
      </w:r>
      <w:r w:rsidR="00606533" w:rsidRPr="00C8579C">
        <w:rPr>
          <w:rFonts w:ascii="Tahoma" w:hAnsi="Tahoma" w:cs="Tahoma"/>
          <w:b/>
        </w:rPr>
        <w:t xml:space="preserve"> in opredelitev postopka</w:t>
      </w:r>
    </w:p>
    <w:p w:rsidR="007C70A1" w:rsidRPr="00C8579C" w:rsidRDefault="007C70A1" w:rsidP="00571F15">
      <w:pPr>
        <w:keepNext/>
        <w:keepLines/>
        <w:jc w:val="both"/>
      </w:pPr>
    </w:p>
    <w:p w:rsidR="007C70A1" w:rsidRPr="00C8579C" w:rsidRDefault="007C70A1" w:rsidP="00571F15">
      <w:pPr>
        <w:pStyle w:val="Telobesedila3"/>
        <w:keepNext/>
        <w:keepLines/>
        <w:rPr>
          <w:rFonts w:ascii="Tahoma" w:hAnsi="Tahoma" w:cs="Tahoma"/>
          <w:lang w:val="sl-SI"/>
        </w:rPr>
      </w:pPr>
      <w:r w:rsidRPr="00C8579C">
        <w:rPr>
          <w:rFonts w:ascii="Tahoma" w:hAnsi="Tahoma" w:cs="Tahoma"/>
          <w:lang w:val="sl-SI"/>
        </w:rPr>
        <w:t>Javno naročilo se izvaja skladno s določbami:</w:t>
      </w:r>
    </w:p>
    <w:p w:rsidR="00F1423B" w:rsidRPr="00C8579C" w:rsidRDefault="00F1423B" w:rsidP="00571F15">
      <w:pPr>
        <w:keepNext/>
        <w:keepLines/>
        <w:numPr>
          <w:ilvl w:val="0"/>
          <w:numId w:val="4"/>
        </w:numPr>
        <w:jc w:val="both"/>
        <w:rPr>
          <w:rFonts w:ascii="Tahoma" w:hAnsi="Tahoma" w:cs="Tahoma"/>
        </w:rPr>
      </w:pPr>
      <w:r w:rsidRPr="00C8579C">
        <w:rPr>
          <w:rFonts w:ascii="Tahoma" w:hAnsi="Tahoma" w:cs="Tahoma"/>
        </w:rPr>
        <w:t xml:space="preserve">Zakona o javnem naročanju (Ur. l. RS, </w:t>
      </w:r>
      <w:r w:rsidR="00CD2E32" w:rsidRPr="00C8579C">
        <w:rPr>
          <w:rFonts w:ascii="Tahoma" w:hAnsi="Tahoma" w:cs="Tahoma"/>
        </w:rPr>
        <w:t xml:space="preserve">št. </w:t>
      </w:r>
      <w:r w:rsidR="005C1BB3" w:rsidRPr="00C8579C">
        <w:rPr>
          <w:rFonts w:ascii="Tahoma" w:hAnsi="Tahoma" w:cs="Tahoma"/>
        </w:rPr>
        <w:t>91/15</w:t>
      </w:r>
      <w:r w:rsidR="00C87EE0" w:rsidRPr="00C8579C">
        <w:rPr>
          <w:rFonts w:ascii="Tahoma" w:hAnsi="Tahoma" w:cs="Tahoma"/>
        </w:rPr>
        <w:t xml:space="preserve"> </w:t>
      </w:r>
      <w:r w:rsidR="0045383F">
        <w:rPr>
          <w:rFonts w:ascii="Tahoma" w:hAnsi="Tahoma" w:cs="Tahoma"/>
        </w:rPr>
        <w:t>s spremembami</w:t>
      </w:r>
      <w:r w:rsidR="00137300" w:rsidRPr="00C8579C">
        <w:rPr>
          <w:rFonts w:ascii="Tahoma" w:hAnsi="Tahoma" w:cs="Tahoma"/>
        </w:rPr>
        <w:t>; v nadaljevanju: ZJN-</w:t>
      </w:r>
      <w:r w:rsidR="005C1BB3" w:rsidRPr="00C8579C">
        <w:rPr>
          <w:rFonts w:ascii="Tahoma" w:hAnsi="Tahoma" w:cs="Tahoma"/>
        </w:rPr>
        <w:t>3</w:t>
      </w:r>
      <w:r w:rsidRPr="00C8579C">
        <w:rPr>
          <w:rFonts w:ascii="Tahoma" w:hAnsi="Tahoma" w:cs="Tahoma"/>
        </w:rPr>
        <w:t>),</w:t>
      </w:r>
    </w:p>
    <w:p w:rsidR="00FE3DED" w:rsidRPr="00C8579C" w:rsidRDefault="00F1423B" w:rsidP="00571F15">
      <w:pPr>
        <w:keepNext/>
        <w:keepLines/>
        <w:numPr>
          <w:ilvl w:val="0"/>
          <w:numId w:val="4"/>
        </w:numPr>
        <w:jc w:val="both"/>
        <w:rPr>
          <w:rFonts w:ascii="Tahoma" w:hAnsi="Tahoma" w:cs="Tahoma"/>
        </w:rPr>
      </w:pPr>
      <w:r w:rsidRPr="00C8579C">
        <w:rPr>
          <w:rFonts w:ascii="Tahoma" w:hAnsi="Tahoma" w:cs="Tahoma"/>
        </w:rPr>
        <w:t xml:space="preserve">Zakona o pravnem varstvu v postopkih javnega naročanja (Ur. l. RS, št. </w:t>
      </w:r>
      <w:r w:rsidR="00C7533B" w:rsidRPr="00C8579C">
        <w:rPr>
          <w:rFonts w:ascii="Tahoma" w:hAnsi="Tahoma" w:cs="Tahoma"/>
        </w:rPr>
        <w:t>43/11, 60/11-ZTP-D</w:t>
      </w:r>
      <w:r w:rsidR="00C87EE0" w:rsidRPr="00C8579C">
        <w:rPr>
          <w:rFonts w:ascii="Tahoma" w:hAnsi="Tahoma" w:cs="Tahoma"/>
        </w:rPr>
        <w:t xml:space="preserve">, </w:t>
      </w:r>
      <w:r w:rsidR="00C7533B" w:rsidRPr="00C8579C">
        <w:rPr>
          <w:rFonts w:ascii="Tahoma" w:hAnsi="Tahoma" w:cs="Tahoma"/>
        </w:rPr>
        <w:t>63/13</w:t>
      </w:r>
      <w:r w:rsidR="00C87EE0" w:rsidRPr="00C8579C">
        <w:rPr>
          <w:rFonts w:ascii="Tahoma" w:hAnsi="Tahoma" w:cs="Tahoma"/>
        </w:rPr>
        <w:t xml:space="preserve">, </w:t>
      </w:r>
    </w:p>
    <w:p w:rsidR="00FD6FC9" w:rsidRPr="00C8579C" w:rsidRDefault="00706C97" w:rsidP="00571F15">
      <w:pPr>
        <w:keepNext/>
        <w:keepLines/>
        <w:numPr>
          <w:ilvl w:val="0"/>
          <w:numId w:val="4"/>
        </w:numPr>
        <w:jc w:val="both"/>
        <w:rPr>
          <w:rFonts w:ascii="Tahoma" w:hAnsi="Tahoma" w:cs="Tahoma"/>
        </w:rPr>
      </w:pPr>
      <w:r w:rsidRPr="00C8579C">
        <w:rPr>
          <w:rFonts w:ascii="Tahoma" w:hAnsi="Tahoma" w:cs="Tahoma"/>
        </w:rPr>
        <w:t xml:space="preserve">ostalih predpisov, ki temeljijo na zgoraj navedenih zakonih ter </w:t>
      </w:r>
      <w:r w:rsidR="00FD6FC9" w:rsidRPr="00C8579C">
        <w:rPr>
          <w:rFonts w:ascii="Tahoma" w:hAnsi="Tahoma" w:cs="Tahoma"/>
        </w:rPr>
        <w:t>veljavno zakonodajo, ki se nanaš</w:t>
      </w:r>
      <w:r w:rsidR="00177058" w:rsidRPr="00C8579C">
        <w:rPr>
          <w:rFonts w:ascii="Tahoma" w:hAnsi="Tahoma" w:cs="Tahoma"/>
        </w:rPr>
        <w:t>a</w:t>
      </w:r>
      <w:r w:rsidRPr="00C8579C">
        <w:rPr>
          <w:rFonts w:ascii="Tahoma" w:hAnsi="Tahoma" w:cs="Tahoma"/>
        </w:rPr>
        <w:t xml:space="preserve"> na predmet</w:t>
      </w:r>
      <w:r w:rsidR="00FD6FC9" w:rsidRPr="00C8579C">
        <w:rPr>
          <w:rFonts w:ascii="Tahoma" w:hAnsi="Tahoma" w:cs="Tahoma"/>
        </w:rPr>
        <w:t xml:space="preserve"> javnega</w:t>
      </w:r>
      <w:r w:rsidRPr="00C8579C">
        <w:rPr>
          <w:rFonts w:ascii="Tahoma" w:hAnsi="Tahoma" w:cs="Tahoma"/>
        </w:rPr>
        <w:t xml:space="preserve"> naročila.</w:t>
      </w:r>
    </w:p>
    <w:p w:rsidR="00E53959" w:rsidRPr="00C8579C" w:rsidRDefault="00E53959" w:rsidP="00571F15">
      <w:pPr>
        <w:keepNext/>
        <w:keepLines/>
        <w:ind w:left="720"/>
        <w:jc w:val="both"/>
        <w:rPr>
          <w:rFonts w:ascii="Tahoma" w:hAnsi="Tahoma" w:cs="Tahoma"/>
        </w:rPr>
      </w:pPr>
    </w:p>
    <w:p w:rsidR="00C6126C" w:rsidRDefault="00606533" w:rsidP="00571F15">
      <w:pPr>
        <w:keepNext/>
        <w:keepLines/>
        <w:jc w:val="both"/>
        <w:rPr>
          <w:rFonts w:ascii="Tahoma" w:hAnsi="Tahoma" w:cs="Tahoma"/>
        </w:rPr>
      </w:pPr>
      <w:r w:rsidRPr="001D5D59">
        <w:rPr>
          <w:rFonts w:ascii="Tahoma" w:hAnsi="Tahoma" w:cs="Tahoma"/>
        </w:rPr>
        <w:t xml:space="preserve">Naročnik izvaja javno naročilo </w:t>
      </w:r>
      <w:r w:rsidRPr="00C6126C">
        <w:rPr>
          <w:rFonts w:ascii="Tahoma" w:hAnsi="Tahoma" w:cs="Tahoma"/>
          <w:b/>
          <w:u w:val="single"/>
        </w:rPr>
        <w:t>po odprtem postopku v skladu s 40. členom ZJN-3</w:t>
      </w:r>
      <w:r w:rsidRPr="001D5D59">
        <w:rPr>
          <w:rFonts w:ascii="Tahoma" w:hAnsi="Tahoma" w:cs="Tahoma"/>
        </w:rPr>
        <w:t xml:space="preserve">. </w:t>
      </w:r>
    </w:p>
    <w:p w:rsidR="00DC1C02" w:rsidRDefault="00DC1C02" w:rsidP="00571F15">
      <w:pPr>
        <w:keepNext/>
        <w:keepLines/>
        <w:jc w:val="both"/>
        <w:rPr>
          <w:rFonts w:ascii="Tahoma" w:hAnsi="Tahoma" w:cs="Tahoma"/>
        </w:rPr>
      </w:pPr>
    </w:p>
    <w:p w:rsidR="00122730" w:rsidRDefault="00DC1C02" w:rsidP="00571F15">
      <w:pPr>
        <w:keepNext/>
        <w:keepLines/>
        <w:jc w:val="both"/>
        <w:rPr>
          <w:rFonts w:ascii="Tahoma" w:hAnsi="Tahoma" w:cs="Tahoma"/>
          <w:color w:val="000000"/>
        </w:rPr>
      </w:pPr>
      <w:r w:rsidRPr="001203DF">
        <w:rPr>
          <w:rFonts w:ascii="Tahoma" w:hAnsi="Tahoma" w:cs="Tahoma"/>
        </w:rPr>
        <w:t xml:space="preserve">Naročnik bo na podlagi četrtega odstavka 40. člena ZJN-3 skrajšal rok za prejem zaradi nujnosti predmetnega javnega naročila. Naročnik je na Portalu javnih naročil Republike Slovenije dne 24. 1. 2023 pod št. objave JN000356/2023-B01 in v Dopolnilu k Uradnemu listu Evropske unije dne 25. 1. 2023 pod št. objave 2023/S 018-050748 objavil javno naročilo </w:t>
      </w:r>
      <w:r w:rsidR="00A26EFA" w:rsidRPr="001203DF">
        <w:rPr>
          <w:rFonts w:ascii="Tahoma" w:hAnsi="Tahoma" w:cs="Tahoma"/>
          <w:b/>
        </w:rPr>
        <w:t>št. VKS-10/23 –</w:t>
      </w:r>
      <w:r w:rsidR="00A26EFA" w:rsidRPr="001203DF">
        <w:rPr>
          <w:rFonts w:ascii="Tahoma" w:hAnsi="Tahoma" w:cs="Tahoma"/>
        </w:rPr>
        <w:t xml:space="preserve"> </w:t>
      </w:r>
      <w:r w:rsidR="00A26EFA" w:rsidRPr="001203DF">
        <w:rPr>
          <w:rFonts w:ascii="Tahoma" w:hAnsi="Tahoma" w:cs="Tahoma"/>
          <w:b/>
          <w:bCs/>
        </w:rPr>
        <w:t>Pridobitev instrumenta finančnega zavarovanja v obliki bančne garancije oziroma zavarovalne police za leto 2023</w:t>
      </w:r>
      <w:r w:rsidR="00122730" w:rsidRPr="001203DF">
        <w:rPr>
          <w:rFonts w:ascii="Tahoma" w:hAnsi="Tahoma" w:cs="Tahoma"/>
          <w:bCs/>
        </w:rPr>
        <w:t>, za katerega do roka za predložitev ponudb, tj. 22. 2. 2023 do 9.00 ure ni prejel nobene ponudbe, zato je bil naročnik primoran javno naročilo zaključiti kot neuspešno</w:t>
      </w:r>
      <w:r w:rsidRPr="001203DF">
        <w:rPr>
          <w:rFonts w:ascii="Tahoma" w:hAnsi="Tahoma" w:cs="Tahoma"/>
          <w:color w:val="000000"/>
        </w:rPr>
        <w:t xml:space="preserve">. </w:t>
      </w:r>
      <w:r w:rsidR="00122730" w:rsidRPr="001203DF">
        <w:rPr>
          <w:rFonts w:ascii="Tahoma" w:hAnsi="Tahoma" w:cs="Tahoma"/>
          <w:color w:val="000000"/>
        </w:rPr>
        <w:t xml:space="preserve">Ker mora naročnik </w:t>
      </w:r>
      <w:r w:rsidR="00122730" w:rsidRPr="0058359B">
        <w:rPr>
          <w:rFonts w:ascii="Tahoma" w:hAnsi="Tahoma" w:cs="Tahoma"/>
        </w:rPr>
        <w:t xml:space="preserve">najkasneje do 5. 4. 2023 </w:t>
      </w:r>
      <w:r w:rsidR="00122730" w:rsidRPr="001203DF">
        <w:rPr>
          <w:rFonts w:ascii="Tahoma" w:hAnsi="Tahoma" w:cs="Tahoma"/>
          <w:color w:val="000000"/>
        </w:rPr>
        <w:t xml:space="preserve">upravičencu predložiti nov instrument finančnega zavarovanja za izvedbo ukrepov, določenih v okoljevarstvenem dovoljenju za obratovanje odlagališča nenevarnih odpadkov Barje, upravičencu </w:t>
      </w:r>
      <w:r w:rsidR="008960A3" w:rsidRPr="001203DF">
        <w:rPr>
          <w:rFonts w:ascii="Tahoma" w:hAnsi="Tahoma" w:cs="Tahoma"/>
          <w:color w:val="000000"/>
        </w:rPr>
        <w:t>REPUBLIKA SLOVENIJA, MINISTRSTVO ZA OKOLJE, PODNEBJE IN ENERGIJO, Langusova 4, 1535 Ljubljana</w:t>
      </w:r>
      <w:r w:rsidR="00122730" w:rsidRPr="001203DF">
        <w:rPr>
          <w:rFonts w:ascii="Tahoma" w:hAnsi="Tahoma" w:cs="Tahoma"/>
          <w:color w:val="000000"/>
        </w:rPr>
        <w:t>, v okviru izvedenega odprtega postopka javnega naročila št. VKS-10/23 pa ni prejel nobene ponudbe, mora naročnik ponoviti postopek javnega naročila. Zaradi nujnosti izvedbe naročila, tj. pravočasne pridobitve in predložitve finančnega instrumenta upravičencu, naročnik ne more upoštevati roka iz drugega odstavka 40. člena ZJN-3 v povezavi s petim odstavkom 40. člena ZJN-3, temveč mora rok za prejem ponudb skrajšati.</w:t>
      </w:r>
    </w:p>
    <w:p w:rsidR="00C6126C" w:rsidRDefault="00C6126C" w:rsidP="00571F15">
      <w:pPr>
        <w:keepNext/>
        <w:keepLines/>
        <w:jc w:val="both"/>
        <w:rPr>
          <w:rFonts w:ascii="Tahoma" w:hAnsi="Tahoma" w:cs="Tahoma"/>
        </w:rPr>
      </w:pPr>
    </w:p>
    <w:p w:rsidR="00C6126C" w:rsidRPr="008A3D17" w:rsidRDefault="00C6126C" w:rsidP="00571F15">
      <w:pPr>
        <w:keepNext/>
        <w:keepLines/>
        <w:jc w:val="both"/>
        <w:rPr>
          <w:rFonts w:ascii="Tahoma" w:hAnsi="Tahoma" w:cs="Tahoma"/>
        </w:rPr>
      </w:pPr>
      <w:r w:rsidRPr="008A3D17">
        <w:rPr>
          <w:rFonts w:ascii="Tahoma" w:hAnsi="Tahoma" w:cs="Tahoma"/>
        </w:rPr>
        <w:t>Naročnik bo po pregledu in ocenjevanju ponudb izbral ponudnika z najugodnejšo ponudbo glede na postavljena merila.</w:t>
      </w:r>
    </w:p>
    <w:p w:rsidR="00C6126C" w:rsidRPr="008A3D17" w:rsidRDefault="00C6126C" w:rsidP="00571F15">
      <w:pPr>
        <w:keepNext/>
        <w:keepLines/>
        <w:jc w:val="both"/>
        <w:rPr>
          <w:rFonts w:ascii="Tahoma" w:hAnsi="Tahoma" w:cs="Tahoma"/>
        </w:rPr>
      </w:pPr>
    </w:p>
    <w:p w:rsidR="00C6126C" w:rsidRPr="008A3D17" w:rsidRDefault="00C6126C" w:rsidP="00571F15">
      <w:pPr>
        <w:pStyle w:val="Telobesedila"/>
        <w:keepNext/>
        <w:keepLines/>
        <w:widowControl/>
        <w:rPr>
          <w:rFonts w:ascii="Tahoma" w:hAnsi="Tahoma" w:cs="Tahoma"/>
          <w:b w:val="0"/>
          <w:lang w:val="sl-SI"/>
        </w:rPr>
      </w:pPr>
      <w:r w:rsidRPr="008A3D17">
        <w:rPr>
          <w:rFonts w:ascii="Tahoma" w:hAnsi="Tahoma" w:cs="Tahoma"/>
          <w:b w:val="0"/>
          <w:lang w:val="sl-SI"/>
        </w:rPr>
        <w:t>Naročnik</w:t>
      </w:r>
      <w:r>
        <w:rPr>
          <w:rFonts w:ascii="Tahoma" w:hAnsi="Tahoma" w:cs="Tahoma"/>
          <w:b w:val="0"/>
          <w:lang w:val="sl-SI"/>
        </w:rPr>
        <w:t xml:space="preserve"> bo o vseh odločitvah v skladu z</w:t>
      </w:r>
      <w:r w:rsidRPr="008A3D17">
        <w:rPr>
          <w:rFonts w:ascii="Tahoma" w:hAnsi="Tahoma" w:cs="Tahoma"/>
          <w:b w:val="0"/>
          <w:lang w:val="sl-SI"/>
        </w:rPr>
        <w:t xml:space="preserve"> 90. členom ZJN-3 obvestil ponudnike na način, da bo podpisano </w:t>
      </w:r>
      <w:r>
        <w:rPr>
          <w:rFonts w:ascii="Tahoma" w:hAnsi="Tahoma" w:cs="Tahoma"/>
          <w:b w:val="0"/>
          <w:lang w:val="sl-SI"/>
        </w:rPr>
        <w:t>o</w:t>
      </w:r>
      <w:r w:rsidRPr="008A3D17">
        <w:rPr>
          <w:rFonts w:ascii="Tahoma" w:hAnsi="Tahoma" w:cs="Tahoma"/>
          <w:b w:val="0"/>
          <w:lang w:val="sl-SI"/>
        </w:rPr>
        <w:t xml:space="preserve">dločitev </w:t>
      </w:r>
      <w:r>
        <w:rPr>
          <w:rFonts w:ascii="Tahoma" w:hAnsi="Tahoma" w:cs="Tahoma"/>
          <w:b w:val="0"/>
          <w:lang w:val="sl-SI"/>
        </w:rPr>
        <w:t xml:space="preserve">o (ne)oddaji javnega naročila </w:t>
      </w:r>
      <w:r w:rsidRPr="008A3D17">
        <w:rPr>
          <w:rFonts w:ascii="Tahoma" w:hAnsi="Tahoma" w:cs="Tahoma"/>
          <w:b w:val="0"/>
          <w:lang w:val="sl-SI"/>
        </w:rPr>
        <w:t xml:space="preserve">objavil na Portalu javnih naročil. </w:t>
      </w:r>
    </w:p>
    <w:p w:rsidR="001D5D59" w:rsidRPr="001D5D59" w:rsidRDefault="001D5D59" w:rsidP="00571F15">
      <w:pPr>
        <w:keepNext/>
        <w:keepLines/>
        <w:jc w:val="both"/>
        <w:rPr>
          <w:rFonts w:ascii="Tahoma" w:hAnsi="Tahoma" w:cs="Tahoma"/>
        </w:rPr>
      </w:pPr>
    </w:p>
    <w:p w:rsidR="007C70A1" w:rsidRPr="00C8579C" w:rsidRDefault="007C70A1" w:rsidP="00571F15">
      <w:pPr>
        <w:keepNext/>
        <w:keepLines/>
        <w:numPr>
          <w:ilvl w:val="1"/>
          <w:numId w:val="2"/>
        </w:numPr>
        <w:jc w:val="both"/>
        <w:rPr>
          <w:rFonts w:ascii="Tahoma" w:hAnsi="Tahoma" w:cs="Tahoma"/>
          <w:b/>
        </w:rPr>
      </w:pPr>
      <w:r w:rsidRPr="00C8579C">
        <w:rPr>
          <w:rFonts w:ascii="Tahoma" w:hAnsi="Tahoma" w:cs="Tahoma"/>
          <w:b/>
        </w:rPr>
        <w:t>Jezik in denarna enota</w:t>
      </w:r>
    </w:p>
    <w:p w:rsidR="007C70A1" w:rsidRPr="00C8579C" w:rsidRDefault="007C70A1" w:rsidP="00571F15">
      <w:pPr>
        <w:keepNext/>
        <w:keepLines/>
        <w:jc w:val="both"/>
        <w:rPr>
          <w:rFonts w:ascii="Tahoma" w:hAnsi="Tahoma" w:cs="Tahoma"/>
          <w:b/>
        </w:rPr>
      </w:pPr>
    </w:p>
    <w:p w:rsidR="00137300" w:rsidRPr="00C8579C" w:rsidRDefault="004C1CDA" w:rsidP="00571F15">
      <w:pPr>
        <w:keepNext/>
        <w:keepLines/>
        <w:jc w:val="both"/>
        <w:rPr>
          <w:rFonts w:ascii="Tahoma" w:hAnsi="Tahoma" w:cs="Tahoma"/>
          <w:color w:val="000000"/>
        </w:rPr>
      </w:pPr>
      <w:r>
        <w:rPr>
          <w:rFonts w:ascii="Tahoma" w:hAnsi="Tahoma" w:cs="Tahoma"/>
        </w:rPr>
        <w:t xml:space="preserve">Postopek javnega naročanja poteka v slovenskem jeziku. </w:t>
      </w:r>
      <w:r w:rsidR="002A23A6" w:rsidRPr="00C8579C">
        <w:rPr>
          <w:rFonts w:ascii="Tahoma" w:hAnsi="Tahoma" w:cs="Tahoma"/>
        </w:rPr>
        <w:t>Ponudniki predložijo ponudbo v slovenskem jeziku.</w:t>
      </w:r>
      <w:r w:rsidR="0002142C" w:rsidRPr="00C8579C">
        <w:rPr>
          <w:rFonts w:ascii="Tahoma" w:hAnsi="Tahoma" w:cs="Tahoma"/>
        </w:rPr>
        <w:t xml:space="preserve"> </w:t>
      </w:r>
      <w:r w:rsidR="00137300" w:rsidRPr="00C8579C">
        <w:rPr>
          <w:rFonts w:ascii="Tahoma" w:hAnsi="Tahoma" w:cs="Tahoma"/>
        </w:rPr>
        <w:t>V kolikor ponudnik v ponudbi priloži dokument</w:t>
      </w:r>
      <w:r w:rsidR="002D4194" w:rsidRPr="00C8579C">
        <w:rPr>
          <w:rFonts w:ascii="Tahoma" w:hAnsi="Tahoma" w:cs="Tahoma"/>
        </w:rPr>
        <w:t xml:space="preserve"> ponudbe ali del </w:t>
      </w:r>
      <w:r w:rsidR="00137300" w:rsidRPr="00C8579C">
        <w:rPr>
          <w:rFonts w:ascii="Tahoma" w:hAnsi="Tahoma" w:cs="Tahoma"/>
        </w:rPr>
        <w:t xml:space="preserve">ponudbe v tujem jeziku, si naročnik pridržuje pravico, da v fazi pregledovanja in ocenjevanja ponudb od ponudnika zahteva, da na lastne </w:t>
      </w:r>
      <w:r w:rsidR="002A4934" w:rsidRPr="00C8579C">
        <w:rPr>
          <w:rFonts w:ascii="Tahoma" w:hAnsi="Tahoma" w:cs="Tahoma"/>
          <w:color w:val="000000"/>
        </w:rPr>
        <w:t xml:space="preserve">stroške (tj. stroške ponudnika) predloži uradne prevode sodnega </w:t>
      </w:r>
      <w:r w:rsidR="00606533" w:rsidRPr="00C8579C">
        <w:rPr>
          <w:rFonts w:ascii="Tahoma" w:hAnsi="Tahoma" w:cs="Tahoma"/>
          <w:color w:val="000000"/>
        </w:rPr>
        <w:t>tolmača</w:t>
      </w:r>
      <w:r w:rsidR="00E53959" w:rsidRPr="00C8579C">
        <w:rPr>
          <w:rFonts w:ascii="Tahoma" w:hAnsi="Tahoma" w:cs="Tahoma"/>
          <w:color w:val="000000"/>
        </w:rPr>
        <w:t xml:space="preserve"> </w:t>
      </w:r>
      <w:r w:rsidR="002A4934" w:rsidRPr="00C8579C">
        <w:rPr>
          <w:rFonts w:ascii="Tahoma" w:hAnsi="Tahoma" w:cs="Tahoma"/>
          <w:color w:val="000000"/>
        </w:rPr>
        <w:t xml:space="preserve">za slovenski jezik, </w:t>
      </w:r>
      <w:r w:rsidR="00E53959" w:rsidRPr="00C8579C">
        <w:rPr>
          <w:rFonts w:ascii="Tahoma" w:hAnsi="Tahoma" w:cs="Tahoma"/>
          <w:color w:val="000000"/>
        </w:rPr>
        <w:t xml:space="preserve">dokumentov/dokazil, </w:t>
      </w:r>
      <w:r w:rsidR="002A4934" w:rsidRPr="00C8579C">
        <w:rPr>
          <w:rFonts w:ascii="Tahoma" w:hAnsi="Tahoma" w:cs="Tahoma"/>
          <w:color w:val="000000"/>
        </w:rPr>
        <w:t>ki so predloženi v tujem jeziku.</w:t>
      </w:r>
    </w:p>
    <w:p w:rsidR="0094613F" w:rsidRPr="00C8579C" w:rsidRDefault="0094613F" w:rsidP="00571F15">
      <w:pPr>
        <w:keepNext/>
        <w:keepLines/>
        <w:jc w:val="both"/>
        <w:rPr>
          <w:rFonts w:ascii="Tahoma" w:hAnsi="Tahoma" w:cs="Tahoma"/>
        </w:rPr>
      </w:pPr>
    </w:p>
    <w:p w:rsidR="002A23A6" w:rsidRDefault="002A23A6" w:rsidP="00571F15">
      <w:pPr>
        <w:keepNext/>
        <w:keepLines/>
        <w:jc w:val="both"/>
        <w:rPr>
          <w:rFonts w:ascii="Tahoma" w:hAnsi="Tahoma" w:cs="Tahoma"/>
        </w:rPr>
      </w:pPr>
      <w:r w:rsidRPr="00C8579C">
        <w:rPr>
          <w:rFonts w:ascii="Tahoma" w:hAnsi="Tahoma" w:cs="Tahoma"/>
        </w:rPr>
        <w:t>Finančni podatki morajo biti podani v evrih, na do dve (2) decimalni mesti natančno.</w:t>
      </w:r>
    </w:p>
    <w:p w:rsidR="00D35B0D" w:rsidRDefault="00D35B0D" w:rsidP="00571F15">
      <w:pPr>
        <w:keepNext/>
        <w:keepLines/>
        <w:jc w:val="both"/>
        <w:rPr>
          <w:rFonts w:ascii="Tahoma" w:hAnsi="Tahoma" w:cs="Tahoma"/>
        </w:rPr>
      </w:pPr>
    </w:p>
    <w:p w:rsidR="007C70A1" w:rsidRPr="00C8579C" w:rsidRDefault="00C6126C" w:rsidP="00571F15">
      <w:pPr>
        <w:keepNext/>
        <w:keepLines/>
        <w:numPr>
          <w:ilvl w:val="1"/>
          <w:numId w:val="2"/>
        </w:numPr>
        <w:jc w:val="both"/>
        <w:rPr>
          <w:rFonts w:ascii="Tahoma" w:hAnsi="Tahoma" w:cs="Tahoma"/>
          <w:b/>
        </w:rPr>
      </w:pPr>
      <w:r>
        <w:rPr>
          <w:rFonts w:ascii="Tahoma" w:hAnsi="Tahoma" w:cs="Tahoma"/>
          <w:b/>
        </w:rPr>
        <w:t>Vprašanja oziroma d</w:t>
      </w:r>
      <w:r w:rsidR="007C70A1" w:rsidRPr="00C8579C">
        <w:rPr>
          <w:rFonts w:ascii="Tahoma" w:hAnsi="Tahoma" w:cs="Tahoma"/>
          <w:b/>
        </w:rPr>
        <w:t>odatna pojasnila ponudnikom</w:t>
      </w:r>
      <w:bookmarkEnd w:id="1"/>
      <w:bookmarkEnd w:id="2"/>
      <w:bookmarkEnd w:id="3"/>
      <w:bookmarkEnd w:id="4"/>
      <w:bookmarkEnd w:id="5"/>
    </w:p>
    <w:p w:rsidR="007C70A1" w:rsidRPr="00C8579C" w:rsidRDefault="007C70A1" w:rsidP="00571F15">
      <w:pPr>
        <w:keepNext/>
        <w:keepLines/>
        <w:jc w:val="both"/>
        <w:rPr>
          <w:rFonts w:ascii="Tahoma" w:hAnsi="Tahoma" w:cs="Tahoma"/>
        </w:rPr>
      </w:pPr>
    </w:p>
    <w:p w:rsidR="00C6126C" w:rsidRDefault="00C6126C" w:rsidP="00571F15">
      <w:pPr>
        <w:keepNext/>
        <w:keepLines/>
        <w:jc w:val="both"/>
        <w:rPr>
          <w:rFonts w:ascii="Tahoma" w:hAnsi="Tahoma" w:cs="Tahoma"/>
          <w:color w:val="FF0000"/>
        </w:rPr>
      </w:pPr>
      <w:r w:rsidRPr="008A3D17">
        <w:rPr>
          <w:rFonts w:ascii="Tahoma" w:hAnsi="Tahoma" w:cs="Tahoma"/>
        </w:rPr>
        <w:t>Vprašanja oziroma dodatna pojasnila o javnem naročilu oziroma razpisni dokumentaciji, lahko ponudniki zahtevajo preko Portala javnih naročil,</w:t>
      </w:r>
      <w:r w:rsidRPr="008A3D17">
        <w:rPr>
          <w:rFonts w:ascii="Tahoma" w:hAnsi="Tahoma" w:cs="Tahoma"/>
          <w:color w:val="FF0000"/>
        </w:rPr>
        <w:t xml:space="preserve"> </w:t>
      </w:r>
      <w:r w:rsidRPr="008A3D17">
        <w:rPr>
          <w:rFonts w:ascii="Tahoma" w:hAnsi="Tahoma" w:cs="Tahoma"/>
          <w:b/>
          <w:u w:val="single"/>
        </w:rPr>
        <w:t xml:space="preserve">vendar najkasneje </w:t>
      </w:r>
      <w:r w:rsidRPr="00D45EF1">
        <w:rPr>
          <w:rFonts w:ascii="Tahoma" w:hAnsi="Tahoma" w:cs="Tahoma"/>
          <w:b/>
          <w:color w:val="000000" w:themeColor="text1"/>
          <w:u w:val="single"/>
        </w:rPr>
        <w:t xml:space="preserve">do </w:t>
      </w:r>
      <w:r w:rsidR="005C4217" w:rsidRPr="00D45EF1">
        <w:rPr>
          <w:rFonts w:ascii="Tahoma" w:hAnsi="Tahoma" w:cs="Tahoma"/>
          <w:b/>
          <w:color w:val="000000" w:themeColor="text1"/>
          <w:u w:val="single"/>
        </w:rPr>
        <w:t>9</w:t>
      </w:r>
      <w:r w:rsidR="00470FAA" w:rsidRPr="00D45EF1">
        <w:rPr>
          <w:rFonts w:ascii="Tahoma" w:hAnsi="Tahoma" w:cs="Tahoma"/>
          <w:b/>
          <w:color w:val="000000" w:themeColor="text1"/>
          <w:u w:val="single"/>
        </w:rPr>
        <w:t>.</w:t>
      </w:r>
      <w:r w:rsidRPr="00D45EF1">
        <w:rPr>
          <w:rFonts w:ascii="Tahoma" w:hAnsi="Tahoma" w:cs="Tahoma"/>
          <w:b/>
          <w:color w:val="000000" w:themeColor="text1"/>
          <w:u w:val="single"/>
        </w:rPr>
        <w:t xml:space="preserve"> </w:t>
      </w:r>
      <w:r w:rsidR="005C4217" w:rsidRPr="00D45EF1">
        <w:rPr>
          <w:rFonts w:ascii="Tahoma" w:hAnsi="Tahoma" w:cs="Tahoma"/>
          <w:b/>
          <w:color w:val="000000" w:themeColor="text1"/>
          <w:u w:val="single"/>
        </w:rPr>
        <w:t>3</w:t>
      </w:r>
      <w:r w:rsidRPr="00D45EF1">
        <w:rPr>
          <w:rFonts w:ascii="Tahoma" w:hAnsi="Tahoma" w:cs="Tahoma"/>
          <w:b/>
          <w:color w:val="000000" w:themeColor="text1"/>
          <w:u w:val="single"/>
        </w:rPr>
        <w:t>. 202</w:t>
      </w:r>
      <w:r w:rsidR="00D35B0D" w:rsidRPr="00D45EF1">
        <w:rPr>
          <w:rFonts w:ascii="Tahoma" w:hAnsi="Tahoma" w:cs="Tahoma"/>
          <w:b/>
          <w:color w:val="000000" w:themeColor="text1"/>
          <w:u w:val="single"/>
        </w:rPr>
        <w:t>3</w:t>
      </w:r>
      <w:r w:rsidRPr="00D45EF1">
        <w:rPr>
          <w:rFonts w:ascii="Tahoma" w:hAnsi="Tahoma" w:cs="Tahoma"/>
          <w:b/>
          <w:color w:val="000000" w:themeColor="text1"/>
          <w:u w:val="single"/>
        </w:rPr>
        <w:t xml:space="preserve"> do 1</w:t>
      </w:r>
      <w:r w:rsidR="005C4217" w:rsidRPr="00D45EF1">
        <w:rPr>
          <w:rFonts w:ascii="Tahoma" w:hAnsi="Tahoma" w:cs="Tahoma"/>
          <w:b/>
          <w:color w:val="000000" w:themeColor="text1"/>
          <w:u w:val="single"/>
        </w:rPr>
        <w:t>2</w:t>
      </w:r>
      <w:r w:rsidRPr="00D45EF1">
        <w:rPr>
          <w:rFonts w:ascii="Tahoma" w:hAnsi="Tahoma" w:cs="Tahoma"/>
          <w:b/>
          <w:color w:val="000000" w:themeColor="text1"/>
          <w:u w:val="single"/>
        </w:rPr>
        <w:t xml:space="preserve">.00 </w:t>
      </w:r>
      <w:r w:rsidRPr="00470FAA">
        <w:rPr>
          <w:rFonts w:ascii="Tahoma" w:hAnsi="Tahoma" w:cs="Tahoma"/>
          <w:b/>
          <w:u w:val="single"/>
        </w:rPr>
        <w:t>ure</w:t>
      </w:r>
      <w:r w:rsidRPr="006B1AE3">
        <w:rPr>
          <w:rFonts w:ascii="Tahoma" w:hAnsi="Tahoma" w:cs="Tahoma"/>
        </w:rPr>
        <w:t>.</w:t>
      </w:r>
      <w:r w:rsidRPr="006B1AE3">
        <w:rPr>
          <w:rFonts w:ascii="Tahoma" w:hAnsi="Tahoma" w:cs="Tahoma"/>
          <w:color w:val="FF0000"/>
        </w:rPr>
        <w:t xml:space="preserve">   </w:t>
      </w:r>
    </w:p>
    <w:p w:rsidR="00C6126C" w:rsidRDefault="00C6126C" w:rsidP="00571F15">
      <w:pPr>
        <w:keepNext/>
        <w:keepLines/>
        <w:jc w:val="both"/>
        <w:rPr>
          <w:rFonts w:ascii="Tahoma" w:hAnsi="Tahoma" w:cs="Tahoma"/>
          <w:color w:val="FF0000"/>
        </w:rPr>
      </w:pPr>
    </w:p>
    <w:p w:rsidR="0094613F" w:rsidRPr="00C8579C" w:rsidRDefault="0094613F" w:rsidP="00571F15">
      <w:pPr>
        <w:keepNext/>
        <w:keepLines/>
        <w:jc w:val="both"/>
        <w:rPr>
          <w:rFonts w:ascii="Tahoma" w:hAnsi="Tahoma"/>
        </w:rPr>
      </w:pPr>
      <w:r w:rsidRPr="00247D65">
        <w:rPr>
          <w:rFonts w:ascii="Tahoma" w:hAnsi="Tahoma"/>
        </w:rPr>
        <w:t>Odgovori oziroma</w:t>
      </w:r>
      <w:r w:rsidRPr="00C8579C">
        <w:rPr>
          <w:rFonts w:ascii="Tahoma" w:hAnsi="Tahoma"/>
        </w:rPr>
        <w:t xml:space="preserve"> pojasnila bodo objavljeni na Portalu javnih naročil</w:t>
      </w:r>
      <w:r w:rsidR="00E74DB7">
        <w:rPr>
          <w:rFonts w:ascii="Tahoma" w:hAnsi="Tahoma"/>
        </w:rPr>
        <w:t xml:space="preserve"> in na spletni strani, kjer bo objavljena razpisna dokumentacija naročnika</w:t>
      </w:r>
      <w:r w:rsidRPr="00C8579C">
        <w:rPr>
          <w:rFonts w:ascii="Tahoma" w:hAnsi="Tahoma"/>
        </w:rPr>
        <w:t xml:space="preserve">, najkasneje </w:t>
      </w:r>
      <w:r w:rsidR="005C4217" w:rsidRPr="001203DF">
        <w:rPr>
          <w:rFonts w:ascii="Tahoma" w:hAnsi="Tahoma"/>
        </w:rPr>
        <w:t>štiri</w:t>
      </w:r>
      <w:r w:rsidR="00E76250" w:rsidRPr="001203DF">
        <w:rPr>
          <w:rFonts w:ascii="Tahoma" w:hAnsi="Tahoma"/>
        </w:rPr>
        <w:t xml:space="preserve"> (</w:t>
      </w:r>
      <w:r w:rsidR="005C4217" w:rsidRPr="001203DF">
        <w:rPr>
          <w:rFonts w:ascii="Tahoma" w:hAnsi="Tahoma"/>
        </w:rPr>
        <w:t>4</w:t>
      </w:r>
      <w:r w:rsidR="00E76250" w:rsidRPr="001203DF">
        <w:rPr>
          <w:rFonts w:ascii="Tahoma" w:hAnsi="Tahoma"/>
        </w:rPr>
        <w:t>)</w:t>
      </w:r>
      <w:r w:rsidR="00E76250">
        <w:rPr>
          <w:rFonts w:ascii="Tahoma" w:hAnsi="Tahoma"/>
        </w:rPr>
        <w:t xml:space="preserve"> koledarsk</w:t>
      </w:r>
      <w:r w:rsidR="00E74DB7">
        <w:rPr>
          <w:rFonts w:ascii="Tahoma" w:hAnsi="Tahoma"/>
        </w:rPr>
        <w:t>e</w:t>
      </w:r>
      <w:r w:rsidR="00E76250">
        <w:rPr>
          <w:rFonts w:ascii="Tahoma" w:hAnsi="Tahoma"/>
        </w:rPr>
        <w:t xml:space="preserve"> dni pred rokom, določenim za oddajo ponudb</w:t>
      </w:r>
      <w:r w:rsidRPr="00C8579C">
        <w:rPr>
          <w:rFonts w:ascii="Tahoma" w:hAnsi="Tahoma"/>
        </w:rPr>
        <w:t>, pod pogojem, da bo zahteva posredovana pravočasno. Na drug</w:t>
      </w:r>
      <w:bookmarkStart w:id="6" w:name="_GoBack"/>
      <w:bookmarkEnd w:id="6"/>
      <w:r w:rsidRPr="00C8579C">
        <w:rPr>
          <w:rFonts w:ascii="Tahoma" w:hAnsi="Tahoma"/>
        </w:rPr>
        <w:t>ače posredovane zahteve za dodatna pojasnila ali vprašanja naročnik ni dolžan odgovoriti.</w:t>
      </w:r>
    </w:p>
    <w:p w:rsidR="00012CF7" w:rsidRPr="00C8579C" w:rsidRDefault="00012CF7" w:rsidP="00571F15">
      <w:pPr>
        <w:keepNext/>
        <w:keepLines/>
        <w:jc w:val="both"/>
        <w:rPr>
          <w:rFonts w:ascii="Tahoma" w:hAnsi="Tahoma"/>
        </w:rPr>
      </w:pPr>
    </w:p>
    <w:p w:rsidR="007C70A1" w:rsidRPr="00C8579C" w:rsidRDefault="007C70A1" w:rsidP="00571F15">
      <w:pPr>
        <w:keepNext/>
        <w:keepLines/>
        <w:numPr>
          <w:ilvl w:val="1"/>
          <w:numId w:val="2"/>
        </w:numPr>
        <w:jc w:val="both"/>
        <w:rPr>
          <w:rFonts w:ascii="Tahoma" w:hAnsi="Tahoma" w:cs="Tahoma"/>
          <w:b/>
        </w:rPr>
      </w:pPr>
      <w:r w:rsidRPr="00C8579C">
        <w:rPr>
          <w:rFonts w:ascii="Tahoma" w:hAnsi="Tahoma" w:cs="Tahoma"/>
          <w:b/>
        </w:rPr>
        <w:t>Variantna ponudba</w:t>
      </w:r>
      <w:r w:rsidR="00C6126C">
        <w:rPr>
          <w:rFonts w:ascii="Tahoma" w:hAnsi="Tahoma" w:cs="Tahoma"/>
          <w:b/>
        </w:rPr>
        <w:t xml:space="preserve"> in ponudba z opcijo</w:t>
      </w:r>
    </w:p>
    <w:p w:rsidR="007C70A1" w:rsidRPr="00C8579C" w:rsidRDefault="007C70A1" w:rsidP="00571F15">
      <w:pPr>
        <w:pStyle w:val="BESEDILO"/>
        <w:keepNext/>
        <w:widowControl/>
        <w:tabs>
          <w:tab w:val="clear" w:pos="2155"/>
        </w:tabs>
        <w:rPr>
          <w:rFonts w:ascii="Tahoma" w:hAnsi="Tahoma" w:cs="Tahoma"/>
          <w:kern w:val="0"/>
        </w:rPr>
      </w:pPr>
    </w:p>
    <w:p w:rsidR="00606533" w:rsidRPr="00C8579C" w:rsidRDefault="00606533" w:rsidP="00571F15">
      <w:pPr>
        <w:keepNext/>
        <w:keepLines/>
        <w:jc w:val="both"/>
        <w:rPr>
          <w:rFonts w:ascii="Tahoma" w:hAnsi="Tahoma" w:cs="Tahoma"/>
        </w:rPr>
      </w:pPr>
      <w:r w:rsidRPr="00C8579C">
        <w:rPr>
          <w:rFonts w:ascii="Tahoma" w:hAnsi="Tahoma" w:cs="Tahoma"/>
        </w:rPr>
        <w:t>Naročnik ne dopušča predložitve variantne ponudbe</w:t>
      </w:r>
      <w:r w:rsidR="00C6126C">
        <w:rPr>
          <w:rFonts w:ascii="Tahoma" w:hAnsi="Tahoma" w:cs="Tahoma"/>
        </w:rPr>
        <w:t xml:space="preserve"> ali ponudbo z opcijo</w:t>
      </w:r>
      <w:r w:rsidRPr="00C8579C">
        <w:rPr>
          <w:rFonts w:ascii="Tahoma" w:hAnsi="Tahoma" w:cs="Tahoma"/>
        </w:rPr>
        <w:t>. Naročnik bo tako ponudbo zavrnil kot nedopustno.</w:t>
      </w:r>
    </w:p>
    <w:p w:rsidR="00AE4BEB" w:rsidRPr="00C8579C" w:rsidRDefault="00AE4BEB" w:rsidP="00571F15">
      <w:pPr>
        <w:keepNext/>
        <w:keepLines/>
        <w:jc w:val="both"/>
        <w:rPr>
          <w:rFonts w:ascii="Tahoma" w:hAnsi="Tahoma" w:cs="Tahoma"/>
        </w:rPr>
      </w:pPr>
      <w:bookmarkStart w:id="7" w:name="_Toc116720524"/>
      <w:bookmarkStart w:id="8" w:name="_Toc116720588"/>
      <w:bookmarkStart w:id="9" w:name="_Toc116783499"/>
      <w:bookmarkStart w:id="10" w:name="_Toc116792933"/>
      <w:bookmarkStart w:id="11" w:name="_Toc136417505"/>
    </w:p>
    <w:p w:rsidR="00AE4BEB" w:rsidRPr="00C8579C" w:rsidRDefault="00D35B0D" w:rsidP="00571F15">
      <w:pPr>
        <w:keepNext/>
        <w:keepLines/>
        <w:numPr>
          <w:ilvl w:val="1"/>
          <w:numId w:val="2"/>
        </w:numPr>
        <w:jc w:val="both"/>
        <w:rPr>
          <w:rFonts w:ascii="Tahoma" w:hAnsi="Tahoma" w:cs="Tahoma"/>
          <w:b/>
        </w:rPr>
      </w:pPr>
      <w:r>
        <w:rPr>
          <w:rFonts w:ascii="Tahoma" w:hAnsi="Tahoma" w:cs="Tahoma"/>
          <w:b/>
        </w:rPr>
        <w:t>Pogodba</w:t>
      </w:r>
    </w:p>
    <w:p w:rsidR="00F1423B" w:rsidRPr="00C8579C" w:rsidRDefault="00F1423B" w:rsidP="00571F15">
      <w:pPr>
        <w:keepNext/>
        <w:keepLines/>
        <w:ind w:hanging="360"/>
        <w:jc w:val="both"/>
        <w:rPr>
          <w:rFonts w:ascii="Tahoma" w:hAnsi="Tahoma" w:cs="Tahoma"/>
        </w:rPr>
      </w:pPr>
    </w:p>
    <w:p w:rsidR="00194AC2" w:rsidRDefault="00D35B0D" w:rsidP="00571F15">
      <w:pPr>
        <w:keepNext/>
        <w:keepLines/>
        <w:jc w:val="both"/>
        <w:rPr>
          <w:rFonts w:ascii="Tahoma" w:hAnsi="Tahoma" w:cs="Tahoma"/>
        </w:rPr>
      </w:pPr>
      <w:r>
        <w:rPr>
          <w:rFonts w:ascii="Tahoma" w:hAnsi="Tahoma" w:cs="Tahoma"/>
        </w:rPr>
        <w:t>Pogodbo</w:t>
      </w:r>
      <w:r w:rsidR="00194AC2" w:rsidRPr="009D1DC5">
        <w:rPr>
          <w:rFonts w:ascii="Tahoma" w:hAnsi="Tahoma" w:cs="Tahoma"/>
        </w:rPr>
        <w:t xml:space="preserve"> z</w:t>
      </w:r>
      <w:r w:rsidR="00C0328F" w:rsidRPr="009D1DC5">
        <w:rPr>
          <w:rFonts w:ascii="Tahoma" w:hAnsi="Tahoma" w:cs="Tahoma"/>
        </w:rPr>
        <w:t xml:space="preserve"> </w:t>
      </w:r>
      <w:r w:rsidR="00194AC2" w:rsidRPr="009D1DC5">
        <w:rPr>
          <w:rFonts w:ascii="Tahoma" w:hAnsi="Tahoma" w:cs="Tahoma"/>
        </w:rPr>
        <w:t>izbranim</w:t>
      </w:r>
      <w:r w:rsidR="00C6126C">
        <w:rPr>
          <w:rFonts w:ascii="Tahoma" w:hAnsi="Tahoma" w:cs="Tahoma"/>
        </w:rPr>
        <w:t>/i</w:t>
      </w:r>
      <w:r w:rsidR="00194AC2" w:rsidRPr="009D1DC5">
        <w:rPr>
          <w:rFonts w:ascii="Tahoma" w:hAnsi="Tahoma" w:cs="Tahoma"/>
        </w:rPr>
        <w:t xml:space="preserve"> ponudnikom</w:t>
      </w:r>
      <w:r w:rsidR="00C6126C">
        <w:rPr>
          <w:rFonts w:ascii="Tahoma" w:hAnsi="Tahoma" w:cs="Tahoma"/>
        </w:rPr>
        <w:t>/i</w:t>
      </w:r>
      <w:r w:rsidR="00194AC2" w:rsidRPr="009D1DC5">
        <w:rPr>
          <w:rFonts w:ascii="Tahoma" w:hAnsi="Tahoma" w:cs="Tahoma"/>
        </w:rPr>
        <w:t xml:space="preserve"> bo podpisal zakoniti zastopnik naročnika.</w:t>
      </w:r>
    </w:p>
    <w:p w:rsidR="00BA7F77" w:rsidRPr="00C8579C" w:rsidRDefault="00BA7F77" w:rsidP="00571F15">
      <w:pPr>
        <w:keepNext/>
        <w:keepLines/>
        <w:jc w:val="both"/>
        <w:rPr>
          <w:rFonts w:ascii="Tahoma" w:hAnsi="Tahoma" w:cs="Tahoma"/>
        </w:rPr>
      </w:pPr>
    </w:p>
    <w:p w:rsidR="00D35B0D" w:rsidRDefault="00D35B0D" w:rsidP="00571F15">
      <w:pPr>
        <w:keepNext/>
        <w:keepLines/>
        <w:jc w:val="both"/>
        <w:rPr>
          <w:rFonts w:ascii="Tahoma" w:hAnsi="Tahoma" w:cs="Tahoma"/>
          <w:b/>
        </w:rPr>
      </w:pPr>
      <w:r w:rsidRPr="009734C9">
        <w:rPr>
          <w:rFonts w:ascii="Tahoma" w:hAnsi="Tahoma" w:cs="Tahoma"/>
          <w:b/>
        </w:rPr>
        <w:t>Ponudnik v ponudbi predloži svoj parafiran vzorec pogodbe (</w:t>
      </w:r>
      <w:r w:rsidRPr="003059F4">
        <w:rPr>
          <w:rFonts w:ascii="Tahoma" w:hAnsi="Tahoma" w:cs="Tahoma"/>
          <w:b/>
        </w:rPr>
        <w:t>Priloga 5</w:t>
      </w:r>
      <w:r w:rsidRPr="009734C9">
        <w:rPr>
          <w:rFonts w:ascii="Tahoma" w:hAnsi="Tahoma" w:cs="Tahoma"/>
          <w:b/>
        </w:rPr>
        <w:t xml:space="preserve">). Vsebina pogodbe ne sme biti v nasprotju z zahtevami naročnika iz te razpisne dokumentacije. </w:t>
      </w:r>
    </w:p>
    <w:p w:rsidR="00BA7F77" w:rsidRDefault="00BA7F77" w:rsidP="00571F15">
      <w:pPr>
        <w:keepNext/>
        <w:keepLines/>
        <w:jc w:val="both"/>
        <w:rPr>
          <w:rFonts w:ascii="Tahoma" w:hAnsi="Tahoma" w:cs="Tahoma"/>
          <w:b/>
        </w:rPr>
      </w:pPr>
    </w:p>
    <w:p w:rsidR="00BA7F77" w:rsidRDefault="00BA7F77" w:rsidP="00571F15">
      <w:pPr>
        <w:keepNext/>
        <w:keepLines/>
        <w:jc w:val="both"/>
        <w:rPr>
          <w:rFonts w:ascii="Tahoma" w:hAnsi="Tahoma" w:cs="Tahoma"/>
          <w:b/>
        </w:rPr>
      </w:pPr>
      <w:r>
        <w:rPr>
          <w:rFonts w:ascii="Tahoma" w:hAnsi="Tahoma" w:cs="Tahoma"/>
          <w:b/>
        </w:rPr>
        <w:t>V</w:t>
      </w:r>
      <w:r w:rsidRPr="00BA7F77">
        <w:rPr>
          <w:rFonts w:ascii="Tahoma" w:hAnsi="Tahoma" w:cs="Tahoma"/>
          <w:b/>
        </w:rPr>
        <w:t>zorec pogodbe, katero ponudnik predloži k ponudbeni dokumentaciji, mora obvezno vsebovati določila/člene, ki so navedeni v Prilogi 5; v kolikor ponudnik v vzorec pogodbe ne bo vključil obvezna določila, bo naročnik takšno ponudbo izključil iz nadaljnje obravnave kot nedopustno; naročnik bo z izbranim/a ponudnikom/a sklenil pogodbo v enaki vsebini, kot izhaja iz vzorca pogodbe</w:t>
      </w:r>
      <w:r>
        <w:rPr>
          <w:rFonts w:ascii="Tahoma" w:hAnsi="Tahoma" w:cs="Tahoma"/>
          <w:b/>
        </w:rPr>
        <w:t>.</w:t>
      </w:r>
    </w:p>
    <w:p w:rsidR="00BA7F77" w:rsidRDefault="00BA7F77" w:rsidP="00571F15">
      <w:pPr>
        <w:keepNext/>
        <w:keepLines/>
        <w:jc w:val="both"/>
        <w:rPr>
          <w:rFonts w:ascii="Tahoma" w:hAnsi="Tahoma" w:cs="Tahoma"/>
          <w:b/>
        </w:rPr>
      </w:pPr>
    </w:p>
    <w:p w:rsidR="00BA7F77" w:rsidRPr="009734C9" w:rsidRDefault="00BA7F77" w:rsidP="00571F15">
      <w:pPr>
        <w:keepNext/>
        <w:keepLines/>
        <w:jc w:val="both"/>
        <w:rPr>
          <w:rFonts w:ascii="Tahoma" w:hAnsi="Tahoma" w:cs="Tahoma"/>
          <w:b/>
        </w:rPr>
      </w:pPr>
      <w:r>
        <w:rPr>
          <w:rFonts w:ascii="Tahoma" w:hAnsi="Tahoma" w:cs="Tahoma"/>
          <w:b/>
        </w:rPr>
        <w:t>Naročnik bo po obojestranski sklenitvi pogodbe, le-to objavil na portalu JN.</w:t>
      </w:r>
    </w:p>
    <w:p w:rsidR="00D35B0D" w:rsidRPr="009734C9" w:rsidRDefault="00D35B0D" w:rsidP="00571F15">
      <w:pPr>
        <w:pStyle w:val="Telobesedila-zamik"/>
        <w:keepNext/>
        <w:keepLines/>
        <w:ind w:left="0"/>
        <w:rPr>
          <w:rFonts w:ascii="Tahoma" w:hAnsi="Tahoma" w:cs="Tahoma"/>
          <w:sz w:val="20"/>
        </w:rPr>
      </w:pPr>
    </w:p>
    <w:p w:rsidR="00D35B0D" w:rsidRPr="009734C9" w:rsidRDefault="00D35B0D" w:rsidP="00571F15">
      <w:pPr>
        <w:pStyle w:val="Telobesedila-zamik"/>
        <w:keepNext/>
        <w:keepLines/>
        <w:ind w:left="0"/>
        <w:rPr>
          <w:rFonts w:ascii="Tahoma" w:hAnsi="Tahoma" w:cs="Tahoma"/>
          <w:sz w:val="20"/>
        </w:rPr>
      </w:pPr>
      <w:r w:rsidRPr="009734C9">
        <w:rPr>
          <w:rFonts w:ascii="Tahoma" w:hAnsi="Tahoma" w:cs="Tahoma"/>
          <w:sz w:val="20"/>
        </w:rPr>
        <w:t xml:space="preserve">Naročnik lahko za razpisano višino bančne garancije oziroma zavarovalne police sklene dve (2) pogodbi z dvema ponudnikoma, do razpisane višine </w:t>
      </w:r>
      <w:r>
        <w:rPr>
          <w:rFonts w:ascii="Tahoma" w:hAnsi="Tahoma" w:cs="Tahoma"/>
          <w:sz w:val="20"/>
        </w:rPr>
        <w:t>13.417.753</w:t>
      </w:r>
      <w:r w:rsidRPr="009734C9">
        <w:rPr>
          <w:rFonts w:ascii="Tahoma" w:hAnsi="Tahoma" w:cs="Tahoma"/>
          <w:sz w:val="20"/>
        </w:rPr>
        <w:t>,00 EUR.</w:t>
      </w:r>
    </w:p>
    <w:p w:rsidR="00D35B0D" w:rsidRPr="009734C9" w:rsidRDefault="00D35B0D" w:rsidP="00571F15">
      <w:pPr>
        <w:keepNext/>
        <w:keepLines/>
        <w:jc w:val="both"/>
        <w:rPr>
          <w:rFonts w:ascii="Tahoma" w:hAnsi="Tahoma" w:cs="Tahoma"/>
        </w:rPr>
      </w:pPr>
    </w:p>
    <w:p w:rsidR="00D35B0D" w:rsidRPr="009734C9" w:rsidRDefault="00D35B0D" w:rsidP="00571F15">
      <w:pPr>
        <w:keepNext/>
        <w:keepLines/>
        <w:jc w:val="both"/>
        <w:rPr>
          <w:rFonts w:ascii="Tahoma" w:hAnsi="Tahoma" w:cs="Tahoma"/>
        </w:rPr>
      </w:pPr>
      <w:r w:rsidRPr="009734C9">
        <w:rPr>
          <w:rFonts w:ascii="Tahoma" w:hAnsi="Tahoma" w:cs="Tahoma"/>
        </w:rPr>
        <w:t>Naročnik lahko sprejme ponudbo in podpiše pogodbo pod enakimi pogoji tudi za nižji znesek od ponujene višine bančne garancije oziroma zavarovalne police, to je v primeru, da je najugodnejši ponudnik ponudil polovico višine bančne garancije oziroma zavarovalne police (t.</w:t>
      </w:r>
      <w:r w:rsidR="00713B45">
        <w:rPr>
          <w:rFonts w:ascii="Tahoma" w:hAnsi="Tahoma" w:cs="Tahoma"/>
        </w:rPr>
        <w:t xml:space="preserve"> </w:t>
      </w:r>
      <w:r w:rsidRPr="009734C9">
        <w:rPr>
          <w:rFonts w:ascii="Tahoma" w:hAnsi="Tahoma" w:cs="Tahoma"/>
        </w:rPr>
        <w:t xml:space="preserve">j. </w:t>
      </w:r>
      <w:r>
        <w:rPr>
          <w:rFonts w:ascii="Tahoma" w:hAnsi="Tahoma" w:cs="Tahoma"/>
        </w:rPr>
        <w:t>6.708.876,50</w:t>
      </w:r>
      <w:r w:rsidRPr="009734C9">
        <w:rPr>
          <w:rFonts w:ascii="Tahoma" w:hAnsi="Tahoma" w:cs="Tahoma"/>
        </w:rPr>
        <w:t xml:space="preserve"> EUR), drugi najugodnejši ponudnik po izvedbi vrednotenja pa je ponudil bančno garancijo oziroma zavarovalno polico v celotni višini, to je </w:t>
      </w:r>
      <w:r>
        <w:rPr>
          <w:rFonts w:ascii="Tahoma" w:hAnsi="Tahoma" w:cs="Tahoma"/>
        </w:rPr>
        <w:t>13.417.753</w:t>
      </w:r>
      <w:r w:rsidRPr="009734C9">
        <w:rPr>
          <w:rFonts w:ascii="Tahoma" w:hAnsi="Tahoma" w:cs="Tahoma"/>
        </w:rPr>
        <w:t>,00 EUR. V tem primeru ima naročnik pravico, da sprejme in podpiše pogodbo z drugim najugodnejšim ponudnikom za polovico ponujene višine bančne garancije oziroma zavarovalne police (</w:t>
      </w:r>
      <w:r>
        <w:rPr>
          <w:rFonts w:ascii="Tahoma" w:hAnsi="Tahoma" w:cs="Tahoma"/>
        </w:rPr>
        <w:t>6.708.876,50</w:t>
      </w:r>
      <w:r w:rsidRPr="009734C9">
        <w:rPr>
          <w:rFonts w:ascii="Tahoma" w:hAnsi="Tahoma" w:cs="Tahoma"/>
        </w:rPr>
        <w:t xml:space="preserve"> EUR) pod enakimi pogoji, kot so bili navedeni v ponudbi za celotno višino bančne garancije oziroma zavarovalne police, to pomeni, da se skupna ponudbena cena zniža za polovico.</w:t>
      </w:r>
    </w:p>
    <w:p w:rsidR="008A47C2" w:rsidRDefault="008A47C2" w:rsidP="00571F15">
      <w:pPr>
        <w:keepNext/>
        <w:keepLines/>
        <w:ind w:hanging="360"/>
        <w:jc w:val="both"/>
        <w:rPr>
          <w:rFonts w:ascii="Tahoma" w:hAnsi="Tahoma" w:cs="Tahoma"/>
        </w:rPr>
      </w:pPr>
    </w:p>
    <w:p w:rsidR="00923321" w:rsidRPr="009734C9" w:rsidRDefault="00923321" w:rsidP="00571F15">
      <w:pPr>
        <w:keepNext/>
        <w:keepLines/>
        <w:numPr>
          <w:ilvl w:val="1"/>
          <w:numId w:val="2"/>
        </w:numPr>
        <w:jc w:val="both"/>
        <w:rPr>
          <w:rFonts w:ascii="Tahoma" w:hAnsi="Tahoma" w:cs="Tahoma"/>
          <w:b/>
        </w:rPr>
      </w:pPr>
      <w:r w:rsidRPr="009734C9">
        <w:rPr>
          <w:rFonts w:ascii="Tahoma" w:hAnsi="Tahoma" w:cs="Tahoma"/>
          <w:b/>
        </w:rPr>
        <w:t xml:space="preserve">Vzorec </w:t>
      </w:r>
      <w:r>
        <w:rPr>
          <w:rFonts w:ascii="Tahoma" w:hAnsi="Tahoma" w:cs="Tahoma"/>
          <w:b/>
        </w:rPr>
        <w:t>instrumenta</w:t>
      </w:r>
      <w:r w:rsidRPr="009734C9">
        <w:rPr>
          <w:rFonts w:ascii="Tahoma" w:hAnsi="Tahoma" w:cs="Tahoma"/>
          <w:b/>
        </w:rPr>
        <w:t xml:space="preserve"> zavarovanja</w:t>
      </w:r>
    </w:p>
    <w:p w:rsidR="00923321" w:rsidRPr="009734C9" w:rsidRDefault="00923321" w:rsidP="00571F15">
      <w:pPr>
        <w:keepNext/>
        <w:keepLines/>
        <w:ind w:left="720"/>
        <w:jc w:val="both"/>
        <w:rPr>
          <w:rFonts w:ascii="Tahoma" w:hAnsi="Tahoma" w:cs="Tahoma"/>
          <w:b/>
        </w:rPr>
      </w:pPr>
    </w:p>
    <w:p w:rsidR="00923321" w:rsidRPr="009734C9" w:rsidRDefault="00923321" w:rsidP="00571F15">
      <w:pPr>
        <w:keepNext/>
        <w:keepLines/>
        <w:jc w:val="both"/>
        <w:rPr>
          <w:rFonts w:ascii="Tahoma" w:hAnsi="Tahoma" w:cs="Tahoma"/>
        </w:rPr>
      </w:pPr>
      <w:r>
        <w:rPr>
          <w:rFonts w:ascii="Arial" w:hAnsi="Arial" w:cs="Arial"/>
        </w:rPr>
        <w:t xml:space="preserve">Vzorec instrumenta zavarovanja je kot Priloga 6 sestavni del te razpisne dokumentacije. </w:t>
      </w:r>
      <w:r w:rsidRPr="00923321">
        <w:rPr>
          <w:rFonts w:ascii="Tahoma" w:hAnsi="Tahoma" w:cs="Tahoma"/>
          <w:b/>
        </w:rPr>
        <w:t>Ponudnik mora v ponudbi predložiti parafiran vzorec bančne garancije oziroma zavarovalne police</w:t>
      </w:r>
      <w:r w:rsidRPr="009734C9">
        <w:rPr>
          <w:rFonts w:ascii="Tahoma" w:hAnsi="Tahoma" w:cs="Tahoma"/>
        </w:rPr>
        <w:t xml:space="preserve"> (</w:t>
      </w:r>
      <w:r w:rsidRPr="009734C9">
        <w:rPr>
          <w:rFonts w:ascii="Tahoma" w:hAnsi="Tahoma" w:cs="Tahoma"/>
          <w:b/>
        </w:rPr>
        <w:t>Priloga 6</w:t>
      </w:r>
      <w:r w:rsidRPr="009734C9">
        <w:rPr>
          <w:rFonts w:ascii="Tahoma" w:hAnsi="Tahoma" w:cs="Tahoma"/>
        </w:rPr>
        <w:t>).</w:t>
      </w:r>
      <w:r>
        <w:rPr>
          <w:rFonts w:ascii="Arial" w:hAnsi="Arial" w:cs="Arial"/>
        </w:rPr>
        <w:t xml:space="preserve"> </w:t>
      </w:r>
      <w:r w:rsidRPr="009734C9">
        <w:rPr>
          <w:rFonts w:ascii="Arial" w:hAnsi="Arial" w:cs="Arial"/>
        </w:rPr>
        <w:t>Bančna garancija naj bo skladna s pravili EPGP 758.</w:t>
      </w:r>
      <w:r w:rsidRPr="009734C9">
        <w:rPr>
          <w:rFonts w:ascii="Tahoma" w:hAnsi="Tahoma" w:cs="Tahoma"/>
        </w:rPr>
        <w:t xml:space="preserve"> Izdano finančno zavarovanje bo moralo biti enako priloženemu vzorcu.</w:t>
      </w:r>
    </w:p>
    <w:p w:rsidR="00923321" w:rsidRDefault="00923321" w:rsidP="00571F15">
      <w:pPr>
        <w:keepNext/>
        <w:keepLines/>
        <w:ind w:hanging="360"/>
        <w:jc w:val="both"/>
        <w:rPr>
          <w:rFonts w:ascii="Tahoma" w:hAnsi="Tahoma" w:cs="Tahoma"/>
        </w:rPr>
      </w:pPr>
    </w:p>
    <w:p w:rsidR="007C70A1" w:rsidRPr="00C8579C" w:rsidRDefault="007C70A1" w:rsidP="00571F15">
      <w:pPr>
        <w:keepNext/>
        <w:keepLines/>
        <w:numPr>
          <w:ilvl w:val="1"/>
          <w:numId w:val="2"/>
        </w:numPr>
        <w:jc w:val="both"/>
        <w:rPr>
          <w:rFonts w:ascii="Tahoma" w:hAnsi="Tahoma" w:cs="Tahoma"/>
          <w:b/>
        </w:rPr>
      </w:pPr>
      <w:r w:rsidRPr="00C8579C">
        <w:rPr>
          <w:rFonts w:ascii="Tahoma" w:hAnsi="Tahoma" w:cs="Tahoma"/>
          <w:b/>
        </w:rPr>
        <w:t>Prav</w:t>
      </w:r>
      <w:bookmarkEnd w:id="7"/>
      <w:bookmarkEnd w:id="8"/>
      <w:bookmarkEnd w:id="9"/>
      <w:bookmarkEnd w:id="10"/>
      <w:bookmarkEnd w:id="11"/>
      <w:r w:rsidR="00712EF3" w:rsidRPr="00C8579C">
        <w:rPr>
          <w:rFonts w:ascii="Tahoma" w:hAnsi="Tahoma" w:cs="Tahoma"/>
          <w:b/>
        </w:rPr>
        <w:t>no varstvo</w:t>
      </w:r>
    </w:p>
    <w:p w:rsidR="007C70A1" w:rsidRPr="00C8579C" w:rsidRDefault="007C70A1" w:rsidP="00571F15">
      <w:pPr>
        <w:keepNext/>
        <w:keepLines/>
        <w:jc w:val="both"/>
        <w:rPr>
          <w:rFonts w:ascii="Tahoma" w:hAnsi="Tahoma" w:cs="Tahoma"/>
          <w:b/>
        </w:rPr>
      </w:pPr>
    </w:p>
    <w:p w:rsidR="005E0EDF" w:rsidRDefault="005E0EDF" w:rsidP="00571F15">
      <w:pPr>
        <w:keepNext/>
        <w:keepLines/>
        <w:autoSpaceDE w:val="0"/>
        <w:autoSpaceDN w:val="0"/>
        <w:adjustRightInd w:val="0"/>
        <w:jc w:val="both"/>
        <w:rPr>
          <w:rFonts w:ascii="Tahoma" w:hAnsi="Tahoma" w:cs="Tahoma"/>
        </w:rPr>
      </w:pPr>
      <w:r w:rsidRPr="00C8579C">
        <w:rPr>
          <w:rFonts w:ascii="Tahoma" w:hAnsi="Tahoma" w:cs="Tahoma"/>
        </w:rPr>
        <w:t>Ponudnikom je zagotovljeno pravno varstvo skladno z določbami Zakona o pravnem varstvu v postopkih javnega naročanja.</w:t>
      </w:r>
    </w:p>
    <w:p w:rsidR="00896CF6" w:rsidRDefault="00896CF6" w:rsidP="00571F15">
      <w:pPr>
        <w:keepNext/>
        <w:keepLines/>
        <w:autoSpaceDE w:val="0"/>
        <w:autoSpaceDN w:val="0"/>
        <w:adjustRightInd w:val="0"/>
        <w:jc w:val="both"/>
        <w:rPr>
          <w:rFonts w:ascii="Tahoma" w:hAnsi="Tahoma" w:cs="Tahoma"/>
        </w:rPr>
      </w:pPr>
    </w:p>
    <w:p w:rsidR="007C70A1" w:rsidRDefault="007C70A1" w:rsidP="00571F15">
      <w:pPr>
        <w:keepNext/>
        <w:keepLines/>
        <w:numPr>
          <w:ilvl w:val="1"/>
          <w:numId w:val="2"/>
        </w:numPr>
        <w:jc w:val="both"/>
        <w:rPr>
          <w:rFonts w:ascii="Tahoma" w:hAnsi="Tahoma" w:cs="Tahoma"/>
          <w:b/>
        </w:rPr>
      </w:pPr>
      <w:bookmarkStart w:id="12" w:name="_Toc163615935"/>
      <w:r w:rsidRPr="00C8579C">
        <w:rPr>
          <w:rFonts w:ascii="Tahoma" w:hAnsi="Tahoma" w:cs="Tahoma"/>
          <w:b/>
        </w:rPr>
        <w:t>Zaupnost po</w:t>
      </w:r>
      <w:bookmarkEnd w:id="12"/>
      <w:r w:rsidR="00502E8E" w:rsidRPr="00C8579C">
        <w:rPr>
          <w:rFonts w:ascii="Tahoma" w:hAnsi="Tahoma" w:cs="Tahoma"/>
          <w:b/>
        </w:rPr>
        <w:t>datkov</w:t>
      </w:r>
      <w:r w:rsidR="004E252F">
        <w:rPr>
          <w:rFonts w:ascii="Tahoma" w:hAnsi="Tahoma" w:cs="Tahoma"/>
          <w:b/>
        </w:rPr>
        <w:t xml:space="preserve"> in vpogled</w:t>
      </w:r>
    </w:p>
    <w:p w:rsidR="00896CF6" w:rsidRPr="00C8579C" w:rsidRDefault="00896CF6" w:rsidP="00571F15">
      <w:pPr>
        <w:keepNext/>
        <w:keepLines/>
        <w:ind w:left="720"/>
        <w:jc w:val="both"/>
        <w:rPr>
          <w:rFonts w:ascii="Tahoma" w:hAnsi="Tahoma" w:cs="Tahoma"/>
          <w:b/>
        </w:rPr>
      </w:pPr>
    </w:p>
    <w:p w:rsidR="00025B4F" w:rsidRDefault="00025B4F" w:rsidP="00571F15">
      <w:pPr>
        <w:keepNext/>
        <w:keepLines/>
        <w:jc w:val="both"/>
        <w:rPr>
          <w:rFonts w:ascii="Tahoma" w:hAnsi="Tahoma" w:cs="Tahoma"/>
        </w:rPr>
      </w:pPr>
      <w:r w:rsidRPr="00C8579C">
        <w:rPr>
          <w:rFonts w:ascii="Tahoma" w:hAnsi="Tahoma" w:cs="Tahoma"/>
        </w:rPr>
        <w:t xml:space="preserve">Naročnik zagotavlja javnost in zaupnost podatkov skladno s </w:t>
      </w:r>
      <w:r w:rsidR="002A4934" w:rsidRPr="00C8579C">
        <w:rPr>
          <w:rFonts w:ascii="Tahoma" w:hAnsi="Tahoma" w:cs="Tahoma"/>
        </w:rPr>
        <w:t>35</w:t>
      </w:r>
      <w:r w:rsidRPr="00C8579C">
        <w:rPr>
          <w:rFonts w:ascii="Tahoma" w:hAnsi="Tahoma" w:cs="Tahoma"/>
        </w:rPr>
        <w:t>. členom ZJN-</w:t>
      </w:r>
      <w:r w:rsidR="002A4934" w:rsidRPr="00C8579C">
        <w:rPr>
          <w:rFonts w:ascii="Tahoma" w:hAnsi="Tahoma" w:cs="Tahoma"/>
        </w:rPr>
        <w:t>3</w:t>
      </w:r>
      <w:r w:rsidR="008A47C2" w:rsidRPr="00C8579C">
        <w:rPr>
          <w:rFonts w:ascii="Tahoma" w:hAnsi="Tahoma" w:cs="Tahoma"/>
        </w:rPr>
        <w:t>,</w:t>
      </w:r>
      <w:r w:rsidR="002A4934" w:rsidRPr="00C8579C">
        <w:rPr>
          <w:rFonts w:ascii="Tahoma" w:hAnsi="Tahoma" w:cs="Tahoma"/>
        </w:rPr>
        <w:t xml:space="preserve"> </w:t>
      </w:r>
      <w:r w:rsidRPr="00C8579C">
        <w:rPr>
          <w:rFonts w:ascii="Tahoma" w:hAnsi="Tahoma" w:cs="Tahoma"/>
        </w:rPr>
        <w:t>ob upoštevanju določb zakona, ki ureja varstvo osebnih podatkov, tajne podatke ali gospodarske družbe.</w:t>
      </w:r>
    </w:p>
    <w:p w:rsidR="00896CF6" w:rsidRPr="00C8579C" w:rsidRDefault="00896CF6" w:rsidP="00571F15">
      <w:pPr>
        <w:keepNext/>
        <w:keepLines/>
        <w:jc w:val="both"/>
        <w:rPr>
          <w:rFonts w:ascii="Tahoma" w:hAnsi="Tahoma" w:cs="Tahoma"/>
        </w:rPr>
      </w:pPr>
    </w:p>
    <w:p w:rsidR="00025B4F" w:rsidRDefault="00025B4F" w:rsidP="00571F15">
      <w:pPr>
        <w:keepNext/>
        <w:keepLines/>
        <w:jc w:val="both"/>
        <w:rPr>
          <w:rFonts w:ascii="Tahoma" w:hAnsi="Tahoma" w:cs="Tahoma"/>
        </w:rPr>
      </w:pPr>
      <w:r w:rsidRPr="00C8579C">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sidRPr="00C8579C">
        <w:rPr>
          <w:rFonts w:ascii="Tahoma" w:hAnsi="Tahoma" w:cs="Tahoma"/>
        </w:rPr>
        <w:t>,</w:t>
      </w:r>
      <w:r w:rsidRPr="00C8579C">
        <w:rPr>
          <w:rFonts w:ascii="Tahoma" w:hAnsi="Tahoma" w:cs="Tahoma"/>
        </w:rPr>
        <w:t xml:space="preserve"> niti v nadaljevanju postopka ali kasneje. Naročnik bo v celoti odgovoren za varovanje zaupnosti tako dobljenih podatkov.</w:t>
      </w:r>
    </w:p>
    <w:p w:rsidR="005F1B04" w:rsidRDefault="005F1B04" w:rsidP="00571F15">
      <w:pPr>
        <w:keepNext/>
        <w:keepLines/>
        <w:jc w:val="both"/>
        <w:rPr>
          <w:rFonts w:ascii="Tahoma" w:hAnsi="Tahoma" w:cs="Tahoma"/>
        </w:rPr>
      </w:pPr>
    </w:p>
    <w:p w:rsidR="004E252F" w:rsidRPr="008C53AF" w:rsidRDefault="004E252F" w:rsidP="00571F15">
      <w:pPr>
        <w:keepNext/>
        <w:keepLines/>
        <w:jc w:val="both"/>
        <w:rPr>
          <w:rFonts w:ascii="Tahoma" w:hAnsi="Tahoma" w:cs="Tahoma"/>
        </w:rPr>
      </w:pPr>
      <w:r w:rsidRPr="008C53AF">
        <w:rPr>
          <w:rFonts w:ascii="Tahoma" w:hAnsi="Tahoma" w:cs="Tahoma"/>
        </w:rPr>
        <w:t>Naročnik bo omogočil vpogled v skl</w:t>
      </w:r>
      <w:r>
        <w:rPr>
          <w:rFonts w:ascii="Tahoma" w:hAnsi="Tahoma" w:cs="Tahoma"/>
        </w:rPr>
        <w:t>adu s 35. člena ZJN-3. Ponudnik</w:t>
      </w:r>
      <w:r w:rsidRPr="008C53AF">
        <w:rPr>
          <w:rFonts w:ascii="Tahoma" w:hAnsi="Tahoma" w:cs="Tahoma"/>
        </w:rPr>
        <w:t xml:space="preserve"> mora zahtevo za vpogled pravočasno posredovati naročniku pisno na naslov: JAVNI HOLDING Ljubljana, d.o.o.,  Verovškova ulica 70, 1000 Ljubljana ali po elektronski pošti na naslov: </w:t>
      </w:r>
      <w:r w:rsidRPr="006863AC">
        <w:rPr>
          <w:rFonts w:ascii="Tahoma" w:hAnsi="Tahoma" w:cs="Tahoma"/>
        </w:rPr>
        <w:t>sjn@jhl.si</w:t>
      </w:r>
      <w:r w:rsidRPr="008C53AF">
        <w:rPr>
          <w:rFonts w:ascii="Tahoma" w:hAnsi="Tahoma" w:cs="Tahoma"/>
        </w:rPr>
        <w:t xml:space="preserve"> ali na elektronski naslov kontaktne osebe, ki je navedena v Obvestilu o naročilu (Oddelek I: Javni naročnik), ki je objavljeno na Portalu javnih naročil.  </w:t>
      </w:r>
    </w:p>
    <w:p w:rsidR="002B3B8D" w:rsidRDefault="002B3B8D" w:rsidP="00571F15">
      <w:pPr>
        <w:keepNext/>
        <w:keepLines/>
        <w:jc w:val="both"/>
        <w:rPr>
          <w:rFonts w:ascii="Tahoma" w:hAnsi="Tahoma" w:cs="Tahoma"/>
        </w:rPr>
      </w:pPr>
    </w:p>
    <w:p w:rsidR="00702CE2" w:rsidRPr="00C8579C" w:rsidRDefault="00702CE2" w:rsidP="00571F15">
      <w:pPr>
        <w:keepNext/>
        <w:keepLines/>
        <w:jc w:val="both"/>
        <w:rPr>
          <w:rFonts w:ascii="Tahoma" w:hAnsi="Tahoma" w:cs="Tahoma"/>
        </w:rPr>
      </w:pPr>
    </w:p>
    <w:p w:rsidR="005D1D6C" w:rsidRPr="00C8579C" w:rsidRDefault="00837427" w:rsidP="00571F15">
      <w:pPr>
        <w:keepNext/>
        <w:keepLines/>
        <w:numPr>
          <w:ilvl w:val="1"/>
          <w:numId w:val="2"/>
        </w:numPr>
        <w:jc w:val="both"/>
        <w:rPr>
          <w:rFonts w:ascii="Tahoma" w:hAnsi="Tahoma" w:cs="Tahoma"/>
          <w:b/>
        </w:rPr>
      </w:pPr>
      <w:r w:rsidRPr="00C8579C">
        <w:rPr>
          <w:rFonts w:ascii="Tahoma" w:hAnsi="Tahoma" w:cs="Tahoma"/>
          <w:b/>
        </w:rPr>
        <w:t>Celovitost ponudbe</w:t>
      </w:r>
      <w:r w:rsidR="00C6126C">
        <w:rPr>
          <w:rFonts w:ascii="Tahoma" w:hAnsi="Tahoma" w:cs="Tahoma"/>
          <w:b/>
        </w:rPr>
        <w:t>, dopustnost ponudbe, pregled in ocenjevanje ponudb</w:t>
      </w:r>
    </w:p>
    <w:p w:rsidR="00C74881" w:rsidRDefault="00C74881" w:rsidP="00571F15">
      <w:pPr>
        <w:keepNext/>
        <w:keepLines/>
        <w:jc w:val="both"/>
        <w:rPr>
          <w:rFonts w:ascii="Tahoma" w:hAnsi="Tahoma" w:cs="Tahoma"/>
        </w:rPr>
      </w:pPr>
    </w:p>
    <w:p w:rsidR="0069641E" w:rsidRPr="00E12044" w:rsidRDefault="00085465" w:rsidP="00571F15">
      <w:pPr>
        <w:keepNext/>
        <w:keepLines/>
        <w:jc w:val="both"/>
        <w:rPr>
          <w:rFonts w:ascii="Tahoma" w:hAnsi="Tahoma" w:cs="Tahoma"/>
          <w:b/>
        </w:rPr>
      </w:pPr>
      <w:r w:rsidRPr="00085465">
        <w:rPr>
          <w:rFonts w:ascii="Tahoma" w:hAnsi="Tahoma" w:cs="Tahoma"/>
          <w:b/>
        </w:rPr>
        <w:t>Ponudnik lahko odda ponudbo za celot</w:t>
      </w:r>
      <w:r w:rsidR="00E11797">
        <w:rPr>
          <w:rFonts w:ascii="Tahoma" w:hAnsi="Tahoma" w:cs="Tahoma"/>
          <w:b/>
        </w:rPr>
        <w:t xml:space="preserve">no razpisano višino </w:t>
      </w:r>
      <w:r w:rsidR="00E11797" w:rsidRPr="00E11797">
        <w:rPr>
          <w:rFonts w:ascii="Tahoma" w:hAnsi="Tahoma" w:cs="Tahoma"/>
          <w:b/>
        </w:rPr>
        <w:t>bančn</w:t>
      </w:r>
      <w:r w:rsidR="00E11797">
        <w:rPr>
          <w:rFonts w:ascii="Tahoma" w:hAnsi="Tahoma" w:cs="Tahoma"/>
          <w:b/>
        </w:rPr>
        <w:t>e</w:t>
      </w:r>
      <w:r w:rsidR="00E11797" w:rsidRPr="00E11797">
        <w:rPr>
          <w:rFonts w:ascii="Tahoma" w:hAnsi="Tahoma" w:cs="Tahoma"/>
          <w:b/>
        </w:rPr>
        <w:t xml:space="preserve"> garancij</w:t>
      </w:r>
      <w:r w:rsidR="00E11797">
        <w:rPr>
          <w:rFonts w:ascii="Tahoma" w:hAnsi="Tahoma" w:cs="Tahoma"/>
          <w:b/>
        </w:rPr>
        <w:t>e</w:t>
      </w:r>
      <w:r w:rsidR="00E11797" w:rsidRPr="00E11797">
        <w:rPr>
          <w:rFonts w:ascii="Tahoma" w:hAnsi="Tahoma" w:cs="Tahoma"/>
          <w:b/>
        </w:rPr>
        <w:t xml:space="preserve"> oziroma zavarovaln</w:t>
      </w:r>
      <w:r w:rsidR="00E11797">
        <w:rPr>
          <w:rFonts w:ascii="Tahoma" w:hAnsi="Tahoma" w:cs="Tahoma"/>
          <w:b/>
        </w:rPr>
        <w:t>e</w:t>
      </w:r>
      <w:r w:rsidR="00E11797" w:rsidRPr="00E11797">
        <w:rPr>
          <w:rFonts w:ascii="Tahoma" w:hAnsi="Tahoma" w:cs="Tahoma"/>
          <w:b/>
        </w:rPr>
        <w:t xml:space="preserve"> polic</w:t>
      </w:r>
      <w:r w:rsidR="00E11797">
        <w:rPr>
          <w:rFonts w:ascii="Tahoma" w:hAnsi="Tahoma" w:cs="Tahoma"/>
          <w:b/>
        </w:rPr>
        <w:t>e</w:t>
      </w:r>
      <w:r w:rsidR="00E11797" w:rsidRPr="00E11797">
        <w:rPr>
          <w:rFonts w:ascii="Tahoma" w:hAnsi="Tahoma" w:cs="Tahoma"/>
          <w:b/>
        </w:rPr>
        <w:t>, to je 13.417.753,00 EUR</w:t>
      </w:r>
      <w:r w:rsidR="00E11797">
        <w:rPr>
          <w:rFonts w:ascii="Tahoma" w:hAnsi="Tahoma" w:cs="Tahoma"/>
          <w:b/>
        </w:rPr>
        <w:t xml:space="preserve">, ali za </w:t>
      </w:r>
      <w:r w:rsidR="00E11797" w:rsidRPr="00E11797">
        <w:rPr>
          <w:rFonts w:ascii="Tahoma" w:hAnsi="Tahoma" w:cs="Tahoma"/>
          <w:b/>
        </w:rPr>
        <w:t>polovico</w:t>
      </w:r>
      <w:r w:rsidR="00E11797">
        <w:rPr>
          <w:rFonts w:ascii="Tahoma" w:hAnsi="Tahoma" w:cs="Tahoma"/>
          <w:b/>
        </w:rPr>
        <w:t xml:space="preserve"> zahtevane </w:t>
      </w:r>
      <w:r w:rsidR="00E11797" w:rsidRPr="00E11797">
        <w:rPr>
          <w:rFonts w:ascii="Tahoma" w:hAnsi="Tahoma" w:cs="Tahoma"/>
          <w:b/>
        </w:rPr>
        <w:t xml:space="preserve"> višine bančne garanc</w:t>
      </w:r>
      <w:r w:rsidR="00E11797">
        <w:rPr>
          <w:rFonts w:ascii="Tahoma" w:hAnsi="Tahoma" w:cs="Tahoma"/>
          <w:b/>
        </w:rPr>
        <w:t xml:space="preserve">ije oziroma zavarovalne police, </w:t>
      </w:r>
      <w:r w:rsidR="00E11797" w:rsidRPr="00E11797">
        <w:rPr>
          <w:rFonts w:ascii="Tahoma" w:hAnsi="Tahoma" w:cs="Tahoma"/>
          <w:b/>
        </w:rPr>
        <w:t>t.</w:t>
      </w:r>
      <w:r w:rsidR="00091A95">
        <w:rPr>
          <w:rFonts w:ascii="Tahoma" w:hAnsi="Tahoma" w:cs="Tahoma"/>
          <w:b/>
        </w:rPr>
        <w:t xml:space="preserve"> </w:t>
      </w:r>
      <w:r w:rsidR="00E11797" w:rsidRPr="00E11797">
        <w:rPr>
          <w:rFonts w:ascii="Tahoma" w:hAnsi="Tahoma" w:cs="Tahoma"/>
          <w:b/>
        </w:rPr>
        <w:t>j. 6.708.876,50</w:t>
      </w:r>
      <w:r w:rsidR="00E11797">
        <w:rPr>
          <w:rFonts w:ascii="Tahoma" w:hAnsi="Tahoma" w:cs="Tahoma"/>
          <w:b/>
        </w:rPr>
        <w:t xml:space="preserve"> EUR</w:t>
      </w:r>
      <w:r w:rsidR="0069641E" w:rsidRPr="00E12044">
        <w:rPr>
          <w:rFonts w:ascii="Tahoma" w:hAnsi="Tahoma" w:cs="Tahoma"/>
          <w:b/>
        </w:rPr>
        <w:t>.</w:t>
      </w:r>
      <w:r w:rsidR="00E11797">
        <w:rPr>
          <w:rFonts w:ascii="Tahoma" w:hAnsi="Tahoma" w:cs="Tahoma"/>
          <w:b/>
        </w:rPr>
        <w:t xml:space="preserve"> </w:t>
      </w:r>
      <w:r w:rsidR="00E11797" w:rsidRPr="00E11797">
        <w:rPr>
          <w:rFonts w:ascii="Tahoma" w:hAnsi="Tahoma" w:cs="Tahoma"/>
          <w:b/>
        </w:rPr>
        <w:t>V primeru, da ponudnik odda ponudbo za celotno višino bančne garancije oziroma zavarovalne police, mora podpisati</w:t>
      </w:r>
      <w:r w:rsidR="00E11797">
        <w:rPr>
          <w:rFonts w:ascii="Tahoma" w:hAnsi="Tahoma" w:cs="Tahoma"/>
          <w:b/>
        </w:rPr>
        <w:t xml:space="preserve"> Prilogo 2/2 </w:t>
      </w:r>
      <w:r w:rsidR="00E11797" w:rsidRPr="00E11797">
        <w:rPr>
          <w:rFonts w:ascii="Tahoma" w:hAnsi="Tahoma" w:cs="Tahoma"/>
          <w:b/>
        </w:rPr>
        <w:t>IZJAVA O ZAGOTAVLJANJU ENAKIH POGOJEV.</w:t>
      </w:r>
    </w:p>
    <w:p w:rsidR="00085465" w:rsidRPr="00085465" w:rsidRDefault="00085465" w:rsidP="00571F15">
      <w:pPr>
        <w:keepNext/>
        <w:keepLines/>
        <w:jc w:val="both"/>
        <w:rPr>
          <w:rFonts w:ascii="Tahoma" w:hAnsi="Tahoma" w:cs="Tahoma"/>
        </w:rPr>
      </w:pPr>
    </w:p>
    <w:p w:rsidR="00085465" w:rsidRPr="00085465" w:rsidRDefault="00085465" w:rsidP="00571F15">
      <w:pPr>
        <w:keepNext/>
        <w:keepLines/>
        <w:jc w:val="both"/>
        <w:rPr>
          <w:rFonts w:ascii="Tahoma" w:hAnsi="Tahoma" w:cs="Tahoma"/>
        </w:rPr>
      </w:pPr>
      <w:r w:rsidRPr="00085465">
        <w:rPr>
          <w:rFonts w:ascii="Tahoma" w:hAnsi="Tahoma" w:cs="Tahoma"/>
        </w:rPr>
        <w:t>V primeru, da predmet ponudbe ne bo v skladu z vsemi zahtevami in pogoji razpisne dokumentacije, bo naročnik tako ponudbo izključil iz sodelovanja v postopku oddaje javnega naročila.</w:t>
      </w:r>
    </w:p>
    <w:p w:rsidR="00382D76" w:rsidRDefault="00382D76" w:rsidP="00571F15">
      <w:pPr>
        <w:keepNext/>
        <w:keepLines/>
        <w:jc w:val="both"/>
        <w:rPr>
          <w:rFonts w:ascii="Tahoma" w:hAnsi="Tahoma" w:cs="Tahoma"/>
        </w:rPr>
      </w:pPr>
    </w:p>
    <w:p w:rsidR="003A7BF3" w:rsidRPr="009734C9" w:rsidRDefault="003A7BF3" w:rsidP="00571F15">
      <w:pPr>
        <w:keepNext/>
        <w:keepLines/>
        <w:jc w:val="both"/>
        <w:rPr>
          <w:rFonts w:ascii="Tahoma" w:hAnsi="Tahoma" w:cs="Tahoma"/>
        </w:rPr>
      </w:pPr>
      <w:r w:rsidRPr="009734C9">
        <w:rPr>
          <w:rFonts w:ascii="Tahoma" w:hAnsi="Tahoma" w:cs="Tahoma"/>
        </w:rPr>
        <w:t xml:space="preserve">Predmet ponudbe mora ustrezati vsem zahtevam naročnika, ki so navedene v razpisni dokumentaciji in izveden v skladu s pravili stroke ter v skladu z določbami predpisov in standardov s področja predmeta javnega naročila in v skladu z vsemi zahtevami naročnika, navedenimi v razpisni dokumentaciji. </w:t>
      </w:r>
    </w:p>
    <w:p w:rsidR="003A7BF3" w:rsidRDefault="003A7BF3" w:rsidP="00571F15">
      <w:pPr>
        <w:keepNext/>
        <w:keepLines/>
        <w:jc w:val="both"/>
        <w:rPr>
          <w:rFonts w:ascii="Tahoma" w:hAnsi="Tahoma" w:cs="Tahoma"/>
        </w:rPr>
      </w:pPr>
    </w:p>
    <w:p w:rsidR="002A42DB" w:rsidRPr="008A3D17" w:rsidRDefault="002A42DB" w:rsidP="00571F15">
      <w:pPr>
        <w:keepNext/>
        <w:keepLines/>
        <w:jc w:val="both"/>
        <w:rPr>
          <w:rFonts w:ascii="Tahoma" w:hAnsi="Tahoma" w:cs="Tahoma"/>
        </w:rPr>
      </w:pPr>
      <w:r w:rsidRPr="008A3D17">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rsidR="002A42DB" w:rsidRPr="008A3D17" w:rsidRDefault="002A42DB" w:rsidP="00571F15">
      <w:pPr>
        <w:keepNext/>
        <w:keepLines/>
        <w:jc w:val="both"/>
        <w:rPr>
          <w:rFonts w:ascii="Tahoma" w:hAnsi="Tahoma" w:cs="Tahoma"/>
        </w:rPr>
      </w:pPr>
    </w:p>
    <w:p w:rsidR="002A42DB" w:rsidRPr="008A3D17" w:rsidRDefault="002A42DB" w:rsidP="00571F15">
      <w:pPr>
        <w:keepNext/>
        <w:keepLines/>
        <w:jc w:val="both"/>
        <w:rPr>
          <w:rFonts w:ascii="Tahoma" w:hAnsi="Tahoma" w:cs="Tahoma"/>
        </w:rPr>
      </w:pPr>
      <w:r w:rsidRPr="008A3D17">
        <w:rPr>
          <w:rFonts w:ascii="Tahoma" w:hAnsi="Tahoma" w:cs="Tahoma"/>
        </w:rPr>
        <w:t>Naročnik lahko od ponudnikov zahteva razčlembo (analizo) ponudbenih cen. Zahtevek za dodatna pojasnila kot tudi odgovor morata biti posredovana v enaki obliki kot dodatna pojasnila.</w:t>
      </w:r>
    </w:p>
    <w:p w:rsidR="002A42DB" w:rsidRPr="008A3D17" w:rsidRDefault="002A42DB" w:rsidP="00571F15">
      <w:pPr>
        <w:keepNext/>
        <w:keepLines/>
        <w:jc w:val="both"/>
        <w:rPr>
          <w:rFonts w:ascii="Tahoma" w:hAnsi="Tahoma" w:cs="Tahoma"/>
        </w:rPr>
      </w:pPr>
    </w:p>
    <w:p w:rsidR="002A42DB" w:rsidRPr="008A3D17" w:rsidRDefault="002A42DB" w:rsidP="00571F15">
      <w:pPr>
        <w:keepNext/>
        <w:keepLines/>
        <w:jc w:val="both"/>
        <w:rPr>
          <w:rFonts w:ascii="Tahoma" w:hAnsi="Tahoma" w:cs="Tahoma"/>
        </w:rPr>
      </w:pPr>
      <w:r w:rsidRPr="008A3D17">
        <w:rPr>
          <w:rFonts w:ascii="Tahoma" w:hAnsi="Tahoma" w:cs="Tahoma"/>
        </w:rPr>
        <w:t xml:space="preserve">Naročnik lahko pri preverjanju izpolnjevanja zahtev iz razpisne dokumentacije od gospodarskega subjekta zahteva dodatna pooblastila za pridobitev podatkov iz uradnih evidenc, ki bi jih potreboval pri preverjanju podatkov iz uradnih evidenc.  </w:t>
      </w:r>
    </w:p>
    <w:p w:rsidR="002A42DB" w:rsidRPr="00C8579C" w:rsidRDefault="002A42DB" w:rsidP="00571F15">
      <w:pPr>
        <w:keepNext/>
        <w:keepLines/>
        <w:jc w:val="both"/>
        <w:rPr>
          <w:rFonts w:ascii="Tahoma" w:hAnsi="Tahoma" w:cs="Tahoma"/>
        </w:rPr>
      </w:pPr>
    </w:p>
    <w:p w:rsidR="00AE4BEB" w:rsidRPr="00C8579C" w:rsidRDefault="00AE4BEB" w:rsidP="00571F15">
      <w:pPr>
        <w:keepNext/>
        <w:keepLines/>
        <w:numPr>
          <w:ilvl w:val="1"/>
          <w:numId w:val="2"/>
        </w:numPr>
        <w:jc w:val="both"/>
        <w:rPr>
          <w:rFonts w:ascii="Tahoma" w:hAnsi="Tahoma" w:cs="Tahoma"/>
          <w:b/>
        </w:rPr>
      </w:pPr>
      <w:r w:rsidRPr="00C8579C">
        <w:rPr>
          <w:rFonts w:ascii="Tahoma" w:hAnsi="Tahoma" w:cs="Tahoma"/>
          <w:b/>
        </w:rPr>
        <w:t>Ponudniki s sedežem izven Republike Slovenije</w:t>
      </w:r>
    </w:p>
    <w:p w:rsidR="00AE4BEB" w:rsidRPr="00C8579C" w:rsidRDefault="00AE4BEB" w:rsidP="00571F15">
      <w:pPr>
        <w:keepNext/>
        <w:keepLines/>
        <w:autoSpaceDE w:val="0"/>
        <w:autoSpaceDN w:val="0"/>
        <w:adjustRightInd w:val="0"/>
        <w:ind w:left="720"/>
        <w:jc w:val="both"/>
        <w:rPr>
          <w:rFonts w:ascii="Tahoma" w:eastAsia="Calibri" w:hAnsi="Tahoma" w:cs="Tahoma"/>
        </w:rPr>
      </w:pPr>
    </w:p>
    <w:p w:rsidR="00E51BA3" w:rsidRDefault="00E51BA3" w:rsidP="00571F15">
      <w:pPr>
        <w:keepNext/>
        <w:keepLines/>
        <w:autoSpaceDE w:val="0"/>
        <w:autoSpaceDN w:val="0"/>
        <w:adjustRightInd w:val="0"/>
        <w:jc w:val="both"/>
        <w:rPr>
          <w:rFonts w:ascii="Tahoma" w:hAnsi="Tahoma" w:cs="Tahoma"/>
        </w:rPr>
      </w:pPr>
      <w:r w:rsidRPr="00C8579C">
        <w:rPr>
          <w:rFonts w:ascii="Tahoma" w:hAnsi="Tahoma" w:cs="Tahoma"/>
        </w:rPr>
        <w:t xml:space="preserve">Ponudniki s sedežem </w:t>
      </w:r>
      <w:r>
        <w:rPr>
          <w:rFonts w:ascii="Tahoma" w:hAnsi="Tahoma" w:cs="Tahoma"/>
        </w:rPr>
        <w:t>izven Republike Slovenije</w:t>
      </w:r>
      <w:r w:rsidRPr="00C8579C">
        <w:rPr>
          <w:rFonts w:ascii="Tahoma" w:hAnsi="Tahoma" w:cs="Tahoma"/>
        </w:rPr>
        <w:t xml:space="preserve"> morajo izpolnjevati enake pogoje kot ponudniki s sedežem v Republiki Sloveniji, </w:t>
      </w:r>
      <w:r w:rsidRPr="0072622B">
        <w:rPr>
          <w:rFonts w:ascii="Tahoma" w:hAnsi="Tahoma" w:cs="Tahoma"/>
        </w:rPr>
        <w:t xml:space="preserve">ter </w:t>
      </w:r>
      <w:r w:rsidRPr="0072622B">
        <w:rPr>
          <w:rFonts w:ascii="Tahoma" w:eastAsiaTheme="minorHAnsi" w:hAnsi="Tahoma" w:cs="Tahoma"/>
          <w:lang w:val="x-none"/>
        </w:rPr>
        <w:t>morajo posamezno sposobnost dokazovati v skladu</w:t>
      </w:r>
      <w:r w:rsidRPr="0072622B">
        <w:rPr>
          <w:rFonts w:ascii="Tahoma" w:eastAsiaTheme="minorHAnsi" w:hAnsi="Tahoma" w:cs="Tahoma"/>
        </w:rPr>
        <w:t xml:space="preserve"> z zahtevami naročnika iz razpisne dokumentacije, ki velja za vse ponudnike</w:t>
      </w:r>
      <w:r w:rsidRPr="0072622B">
        <w:rPr>
          <w:rFonts w:ascii="Tahoma" w:eastAsiaTheme="minorHAnsi" w:hAnsi="Tahoma" w:cs="Tahoma"/>
          <w:lang w:val="x-none"/>
        </w:rPr>
        <w:t xml:space="preserve"> </w:t>
      </w:r>
      <w:r w:rsidRPr="0072622B">
        <w:rPr>
          <w:rFonts w:ascii="Tahoma" w:eastAsiaTheme="minorHAnsi" w:hAnsi="Tahoma" w:cs="Tahoma"/>
        </w:rPr>
        <w:t xml:space="preserve">ter v skladu </w:t>
      </w:r>
      <w:r w:rsidRPr="0072622B">
        <w:rPr>
          <w:rFonts w:ascii="Tahoma" w:eastAsiaTheme="minorHAnsi" w:hAnsi="Tahoma" w:cs="Tahoma"/>
          <w:lang w:val="x-none"/>
        </w:rPr>
        <w:t xml:space="preserve">z določili </w:t>
      </w:r>
      <w:r w:rsidRPr="0072622B">
        <w:rPr>
          <w:rFonts w:ascii="Tahoma" w:eastAsiaTheme="minorHAnsi" w:hAnsi="Tahoma" w:cs="Tahoma"/>
        </w:rPr>
        <w:t>četrtega odstavka 77</w:t>
      </w:r>
      <w:r w:rsidRPr="0072622B">
        <w:rPr>
          <w:rFonts w:ascii="Tahoma" w:eastAsiaTheme="minorHAnsi" w:hAnsi="Tahoma" w:cs="Tahoma"/>
          <w:lang w:val="x-none"/>
        </w:rPr>
        <w:t>. člena ZJN-</w:t>
      </w:r>
      <w:r w:rsidRPr="0072622B">
        <w:rPr>
          <w:rFonts w:ascii="Tahoma" w:eastAsiaTheme="minorHAnsi" w:hAnsi="Tahoma" w:cs="Tahoma"/>
        </w:rPr>
        <w:t>3</w:t>
      </w:r>
      <w:r w:rsidRPr="0072622B">
        <w:rPr>
          <w:rFonts w:ascii="Tahoma" w:eastAsiaTheme="minorHAnsi" w:hAnsi="Tahoma" w:cs="Tahoma"/>
          <w:lang w:val="x-none"/>
        </w:rPr>
        <w:t>.</w:t>
      </w:r>
    </w:p>
    <w:p w:rsidR="00E51BA3" w:rsidRPr="00C8579C" w:rsidRDefault="00E51BA3" w:rsidP="00571F15">
      <w:pPr>
        <w:keepNext/>
        <w:keepLines/>
        <w:autoSpaceDE w:val="0"/>
        <w:autoSpaceDN w:val="0"/>
        <w:adjustRightInd w:val="0"/>
        <w:jc w:val="both"/>
        <w:rPr>
          <w:rFonts w:ascii="Tahoma" w:hAnsi="Tahoma" w:cs="Tahoma"/>
        </w:rPr>
      </w:pPr>
    </w:p>
    <w:p w:rsidR="00E51BA3" w:rsidRDefault="00E51BA3" w:rsidP="00571F15">
      <w:pPr>
        <w:keepNext/>
        <w:keepLines/>
        <w:autoSpaceDE w:val="0"/>
        <w:autoSpaceDN w:val="0"/>
        <w:adjustRightInd w:val="0"/>
        <w:jc w:val="both"/>
        <w:rPr>
          <w:rFonts w:ascii="Tahoma" w:hAnsi="Tahoma" w:cs="Tahoma"/>
        </w:rPr>
      </w:pPr>
      <w:r w:rsidRPr="0072622B">
        <w:rPr>
          <w:rFonts w:ascii="Tahoma" w:hAnsi="Tahoma" w:cs="Tahoma"/>
        </w:rPr>
        <w:t>Enako velja tudi v primeru, da ponudnik nastopa s partnerjem</w:t>
      </w:r>
      <w:r w:rsidRPr="0072622B">
        <w:rPr>
          <w:rFonts w:ascii="Tahoma" w:eastAsiaTheme="minorHAnsi" w:hAnsi="Tahoma" w:cs="Tahoma"/>
          <w:lang w:val="x-none"/>
        </w:rPr>
        <w:t xml:space="preserve"> v okviru skupne ponudbe</w:t>
      </w:r>
      <w:r w:rsidRPr="0072622B">
        <w:rPr>
          <w:rFonts w:ascii="Tahoma" w:hAnsi="Tahoma" w:cs="Tahoma"/>
        </w:rPr>
        <w:t xml:space="preserve"> ali podizvajalcem s sedežem/i v tuji državi.</w:t>
      </w:r>
    </w:p>
    <w:p w:rsidR="004B3EFC" w:rsidRDefault="004B3EFC" w:rsidP="00571F15">
      <w:pPr>
        <w:keepNext/>
        <w:keepLines/>
        <w:autoSpaceDE w:val="0"/>
        <w:autoSpaceDN w:val="0"/>
        <w:adjustRightInd w:val="0"/>
        <w:jc w:val="both"/>
        <w:rPr>
          <w:rFonts w:ascii="Tahoma" w:hAnsi="Tahoma" w:cs="Tahoma"/>
        </w:rPr>
      </w:pPr>
    </w:p>
    <w:p w:rsidR="002A42DB" w:rsidRPr="008A3D17" w:rsidRDefault="002A42DB" w:rsidP="00571F15">
      <w:pPr>
        <w:keepNext/>
        <w:keepLines/>
        <w:jc w:val="both"/>
        <w:rPr>
          <w:rFonts w:ascii="Tahoma" w:eastAsiaTheme="minorHAnsi" w:hAnsi="Tahoma" w:cs="Tahoma"/>
          <w:i/>
        </w:rPr>
      </w:pPr>
      <w:r w:rsidRPr="008A3D17">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rsidR="002A42DB" w:rsidRDefault="002A42DB" w:rsidP="00571F15">
      <w:pPr>
        <w:keepNext/>
        <w:keepLines/>
        <w:autoSpaceDE w:val="0"/>
        <w:autoSpaceDN w:val="0"/>
        <w:adjustRightInd w:val="0"/>
        <w:jc w:val="both"/>
        <w:rPr>
          <w:rFonts w:ascii="Tahoma" w:hAnsi="Tahoma" w:cs="Tahoma"/>
        </w:rPr>
      </w:pPr>
    </w:p>
    <w:p w:rsidR="00B0702A" w:rsidRDefault="00B0702A" w:rsidP="00571F15">
      <w:pPr>
        <w:keepNext/>
        <w:keepLines/>
        <w:numPr>
          <w:ilvl w:val="1"/>
          <w:numId w:val="2"/>
        </w:numPr>
        <w:jc w:val="both"/>
        <w:rPr>
          <w:rFonts w:ascii="Tahoma" w:hAnsi="Tahoma" w:cs="Tahoma"/>
          <w:b/>
        </w:rPr>
      </w:pPr>
      <w:r>
        <w:rPr>
          <w:rFonts w:ascii="Tahoma" w:hAnsi="Tahoma" w:cs="Tahoma"/>
          <w:b/>
        </w:rPr>
        <w:t>Samostojna ponudba</w:t>
      </w:r>
    </w:p>
    <w:p w:rsidR="00B0702A" w:rsidRPr="00B0702A" w:rsidRDefault="00B0702A" w:rsidP="00571F15">
      <w:pPr>
        <w:keepNext/>
        <w:keepLines/>
        <w:jc w:val="both"/>
        <w:rPr>
          <w:rFonts w:ascii="Tahoma" w:hAnsi="Tahoma" w:cs="Tahoma"/>
        </w:rPr>
      </w:pPr>
    </w:p>
    <w:p w:rsidR="00B0702A" w:rsidRPr="00B0702A" w:rsidRDefault="00B0702A" w:rsidP="00571F15">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rsidR="00B0702A" w:rsidRDefault="00B0702A" w:rsidP="00571F15">
      <w:pPr>
        <w:keepNext/>
        <w:keepLines/>
        <w:jc w:val="both"/>
        <w:rPr>
          <w:rFonts w:ascii="Tahoma" w:hAnsi="Tahoma" w:cs="Tahoma"/>
          <w:b/>
        </w:rPr>
      </w:pPr>
    </w:p>
    <w:p w:rsidR="003418E8" w:rsidRPr="00C8579C" w:rsidRDefault="003418E8" w:rsidP="00571F15">
      <w:pPr>
        <w:keepNext/>
        <w:keepLines/>
        <w:numPr>
          <w:ilvl w:val="1"/>
          <w:numId w:val="2"/>
        </w:numPr>
        <w:jc w:val="both"/>
        <w:rPr>
          <w:rFonts w:ascii="Tahoma" w:hAnsi="Tahoma" w:cs="Tahoma"/>
          <w:b/>
        </w:rPr>
      </w:pPr>
      <w:r w:rsidRPr="00C8579C">
        <w:rPr>
          <w:rFonts w:ascii="Tahoma" w:hAnsi="Tahoma" w:cs="Tahoma"/>
          <w:b/>
        </w:rPr>
        <w:t>Skupna ponudba</w:t>
      </w:r>
    </w:p>
    <w:p w:rsidR="00147135" w:rsidRPr="00C8579C" w:rsidRDefault="00147135" w:rsidP="00571F15">
      <w:pPr>
        <w:pStyle w:val="tekst1"/>
        <w:keepNext/>
        <w:keepLines/>
        <w:spacing w:before="0" w:line="240" w:lineRule="auto"/>
        <w:rPr>
          <w:rFonts w:ascii="Tahoma" w:hAnsi="Tahoma" w:cs="Tahoma"/>
          <w:sz w:val="20"/>
        </w:rPr>
      </w:pPr>
    </w:p>
    <w:p w:rsidR="003418E8" w:rsidRPr="00C8579C" w:rsidRDefault="003418E8" w:rsidP="00571F15">
      <w:pPr>
        <w:pStyle w:val="tekst1"/>
        <w:keepNext/>
        <w:keepLines/>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 1). Navedeni akt mora opredeliti:</w:t>
      </w:r>
    </w:p>
    <w:p w:rsidR="003418E8" w:rsidRPr="00C8579C" w:rsidRDefault="003418E8" w:rsidP="00571F15">
      <w:pPr>
        <w:keepNext/>
        <w:keepLines/>
        <w:numPr>
          <w:ilvl w:val="0"/>
          <w:numId w:val="4"/>
        </w:numPr>
        <w:jc w:val="both"/>
        <w:rPr>
          <w:rFonts w:ascii="Tahoma" w:hAnsi="Tahoma" w:cs="Tahoma"/>
        </w:rPr>
      </w:pPr>
      <w:r w:rsidRPr="00C8579C">
        <w:rPr>
          <w:rFonts w:ascii="Tahoma" w:hAnsi="Tahoma" w:cs="Tahoma"/>
        </w:rPr>
        <w:t>medsebojno odgovornost posameznih članov skupine za izvedbo naročila znotraj skupine,</w:t>
      </w:r>
    </w:p>
    <w:p w:rsidR="003418E8" w:rsidRPr="00C8579C" w:rsidRDefault="003418E8" w:rsidP="00571F15">
      <w:pPr>
        <w:keepNext/>
        <w:keepLines/>
        <w:numPr>
          <w:ilvl w:val="0"/>
          <w:numId w:val="4"/>
        </w:numPr>
        <w:jc w:val="both"/>
        <w:rPr>
          <w:rFonts w:ascii="Tahoma" w:hAnsi="Tahoma" w:cs="Tahoma"/>
        </w:rPr>
      </w:pPr>
      <w:r w:rsidRPr="00C8579C">
        <w:rPr>
          <w:rFonts w:ascii="Tahoma" w:hAnsi="Tahoma" w:cs="Tahoma"/>
        </w:rPr>
        <w:t>neomejeno solidarno odgovornost članov skupine do naročnika glede vseh obveznosti,</w:t>
      </w:r>
    </w:p>
    <w:p w:rsidR="003418E8" w:rsidRPr="00C8579C" w:rsidRDefault="003418E8" w:rsidP="00571F15">
      <w:pPr>
        <w:keepNext/>
        <w:keepLines/>
        <w:numPr>
          <w:ilvl w:val="0"/>
          <w:numId w:val="4"/>
        </w:numPr>
        <w:jc w:val="both"/>
        <w:rPr>
          <w:rFonts w:ascii="Tahoma" w:hAnsi="Tahoma" w:cs="Tahoma"/>
        </w:rPr>
      </w:pPr>
      <w:r w:rsidRPr="00C8579C">
        <w:rPr>
          <w:rFonts w:ascii="Tahoma" w:hAnsi="Tahoma" w:cs="Tahoma"/>
        </w:rPr>
        <w:t>glavnega nosilca izvedbe obveznosti, s katerim bo naročnik komuniciral,</w:t>
      </w:r>
    </w:p>
    <w:p w:rsidR="003418E8" w:rsidRPr="00C8579C" w:rsidRDefault="003418E8" w:rsidP="00571F15">
      <w:pPr>
        <w:keepNext/>
        <w:keepLines/>
        <w:numPr>
          <w:ilvl w:val="0"/>
          <w:numId w:val="4"/>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rsidR="003418E8" w:rsidRPr="00C8579C" w:rsidRDefault="003418E8" w:rsidP="00571F15">
      <w:pPr>
        <w:pStyle w:val="tekst1"/>
        <w:keepNext/>
        <w:keepLines/>
        <w:numPr>
          <w:ilvl w:val="0"/>
          <w:numId w:val="4"/>
        </w:numPr>
        <w:spacing w:before="0" w:line="240" w:lineRule="auto"/>
        <w:rPr>
          <w:rFonts w:ascii="Tahoma" w:hAnsi="Tahoma" w:cs="Tahoma"/>
          <w:sz w:val="20"/>
        </w:rPr>
      </w:pPr>
      <w:r w:rsidRPr="00C8579C">
        <w:rPr>
          <w:rFonts w:ascii="Tahoma" w:hAnsi="Tahoma" w:cs="Tahoma"/>
          <w:sz w:val="20"/>
        </w:rPr>
        <w:lastRenderedPageBreak/>
        <w:t>nosilca zavarovanja obveznost</w:t>
      </w:r>
      <w:r w:rsidR="008A47C2" w:rsidRPr="00C8579C">
        <w:rPr>
          <w:rFonts w:ascii="Tahoma" w:hAnsi="Tahoma" w:cs="Tahoma"/>
          <w:sz w:val="20"/>
        </w:rPr>
        <w:t>i</w:t>
      </w:r>
      <w:r w:rsidRPr="00C8579C">
        <w:rPr>
          <w:rFonts w:ascii="Tahoma" w:hAnsi="Tahoma" w:cs="Tahoma"/>
          <w:sz w:val="20"/>
        </w:rPr>
        <w:t xml:space="preserve"> iz naslova dobre izvedbe del, </w:t>
      </w:r>
    </w:p>
    <w:p w:rsidR="003418E8" w:rsidRPr="00C8579C" w:rsidRDefault="003418E8" w:rsidP="00571F15">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določila v primeru izstopa partnerja,</w:t>
      </w:r>
    </w:p>
    <w:p w:rsidR="003418E8" w:rsidRPr="00C8579C" w:rsidRDefault="003418E8" w:rsidP="00571F15">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rsidR="003418E8" w:rsidRPr="00B0702A" w:rsidRDefault="003418E8" w:rsidP="00571F15">
      <w:pPr>
        <w:pStyle w:val="tekst1"/>
        <w:keepNext/>
        <w:keepLines/>
        <w:numPr>
          <w:ilvl w:val="0"/>
          <w:numId w:val="4"/>
        </w:numPr>
        <w:tabs>
          <w:tab w:val="left" w:pos="180"/>
        </w:tabs>
        <w:spacing w:before="0" w:line="240" w:lineRule="auto"/>
        <w:rPr>
          <w:rFonts w:ascii="Tahoma" w:hAnsi="Tahoma" w:cs="Tahoma"/>
          <w:sz w:val="20"/>
        </w:rPr>
      </w:pPr>
      <w:r w:rsidRPr="00B0702A">
        <w:rPr>
          <w:rFonts w:ascii="Tahoma" w:hAnsi="Tahoma" w:cs="Tahoma"/>
          <w:sz w:val="20"/>
        </w:rPr>
        <w:t>opredelitev deležev in področje dela.</w:t>
      </w:r>
    </w:p>
    <w:p w:rsidR="00B0702A" w:rsidRDefault="00B0702A" w:rsidP="00571F15">
      <w:pPr>
        <w:pStyle w:val="tekst1"/>
        <w:keepNext/>
        <w:keepLines/>
        <w:tabs>
          <w:tab w:val="left" w:pos="180"/>
        </w:tabs>
        <w:spacing w:before="0" w:line="240" w:lineRule="auto"/>
        <w:rPr>
          <w:rFonts w:ascii="Tahoma" w:hAnsi="Tahoma" w:cs="Tahoma"/>
          <w:sz w:val="20"/>
        </w:rPr>
      </w:pPr>
    </w:p>
    <w:p w:rsidR="002A42DB" w:rsidRDefault="002A42DB" w:rsidP="00571F15">
      <w:pPr>
        <w:pStyle w:val="tekst1"/>
        <w:keepNext/>
        <w:keepLines/>
        <w:tabs>
          <w:tab w:val="left" w:pos="180"/>
        </w:tabs>
        <w:spacing w:before="0" w:line="240" w:lineRule="auto"/>
        <w:rPr>
          <w:rFonts w:ascii="Tahoma" w:hAnsi="Tahoma" w:cs="Tahoma"/>
          <w:sz w:val="20"/>
        </w:rPr>
      </w:pPr>
      <w:r w:rsidRPr="00C8579C">
        <w:rPr>
          <w:rFonts w:ascii="Tahoma" w:hAnsi="Tahoma" w:cs="Tahoma"/>
          <w:sz w:val="20"/>
        </w:rPr>
        <w:t xml:space="preserve">V primeru skupne ponudbe, </w:t>
      </w:r>
      <w:r>
        <w:rPr>
          <w:rFonts w:ascii="Tahoma" w:hAnsi="Tahoma" w:cs="Tahoma"/>
          <w:sz w:val="20"/>
        </w:rPr>
        <w:t>pogodbo</w:t>
      </w:r>
      <w:r w:rsidRPr="00C8579C">
        <w:rPr>
          <w:rFonts w:ascii="Tahoma" w:hAnsi="Tahoma" w:cs="Tahoma"/>
          <w:sz w:val="20"/>
        </w:rPr>
        <w:t xml:space="preserve"> podpišejo vsi partnerji v skupni ponudbi</w:t>
      </w:r>
      <w:r>
        <w:rPr>
          <w:rFonts w:ascii="Tahoma" w:hAnsi="Tahoma" w:cs="Tahoma"/>
          <w:sz w:val="20"/>
        </w:rPr>
        <w:t>, v kolikor z aktom o skupni izvedbi naročila ni dogovorjeno drugače</w:t>
      </w:r>
      <w:r w:rsidRPr="00C8579C">
        <w:rPr>
          <w:rFonts w:ascii="Tahoma" w:hAnsi="Tahoma" w:cs="Tahoma"/>
          <w:sz w:val="20"/>
        </w:rPr>
        <w:t>. Vsak član skupine ponudnikov v okviru skupne ponudbe odgovarja naročniku neomejeno solidarno.</w:t>
      </w:r>
    </w:p>
    <w:p w:rsidR="002A42DB" w:rsidRDefault="002A42DB" w:rsidP="00571F15">
      <w:pPr>
        <w:pStyle w:val="tekst1"/>
        <w:keepNext/>
        <w:keepLines/>
        <w:tabs>
          <w:tab w:val="left" w:pos="180"/>
        </w:tabs>
        <w:spacing w:before="0" w:line="240" w:lineRule="auto"/>
        <w:rPr>
          <w:rFonts w:ascii="Tahoma" w:hAnsi="Tahoma" w:cs="Tahoma"/>
          <w:sz w:val="20"/>
        </w:rPr>
      </w:pPr>
    </w:p>
    <w:p w:rsidR="002A42DB" w:rsidRPr="008A3D17" w:rsidRDefault="002A42DB" w:rsidP="00571F15">
      <w:pPr>
        <w:keepNext/>
        <w:keepLines/>
        <w:jc w:val="both"/>
        <w:rPr>
          <w:rFonts w:ascii="Tahoma" w:hAnsi="Tahoma" w:cs="Tahoma"/>
          <w:u w:val="single"/>
        </w:rPr>
      </w:pPr>
      <w:r w:rsidRPr="008A3D17">
        <w:rPr>
          <w:rFonts w:ascii="Tahoma" w:hAnsi="Tahoma" w:cs="Tahoma"/>
        </w:rPr>
        <w:t xml:space="preserve">K </w:t>
      </w:r>
      <w:r>
        <w:rPr>
          <w:rFonts w:ascii="Tahoma" w:hAnsi="Tahoma" w:cs="Tahoma"/>
        </w:rPr>
        <w:t>P</w:t>
      </w:r>
      <w:r w:rsidRPr="008A3D17">
        <w:rPr>
          <w:rFonts w:ascii="Tahoma" w:hAnsi="Tahoma" w:cs="Tahoma"/>
        </w:rPr>
        <w:t xml:space="preserve">rilogi 1 se priloži </w:t>
      </w:r>
      <w:r w:rsidRPr="008A3D17">
        <w:rPr>
          <w:rFonts w:ascii="Tahoma" w:hAnsi="Tahoma" w:cs="Tahoma"/>
          <w:u w:val="single"/>
        </w:rPr>
        <w:t>pravni akt o skupni izvedbi naročila, podpisan s strani vseh ponudnikov, ki sodelujejo pri izvedbi naročila.</w:t>
      </w:r>
    </w:p>
    <w:p w:rsidR="002A42DB" w:rsidRDefault="002A42DB" w:rsidP="00571F15">
      <w:pPr>
        <w:keepNext/>
        <w:keepLines/>
        <w:jc w:val="both"/>
        <w:rPr>
          <w:rFonts w:ascii="Tahoma" w:hAnsi="Tahoma" w:cs="Tahoma"/>
        </w:rPr>
      </w:pPr>
    </w:p>
    <w:p w:rsidR="002A42DB" w:rsidRDefault="002A42DB" w:rsidP="00571F15">
      <w:pPr>
        <w:keepNext/>
        <w:keepLines/>
        <w:jc w:val="both"/>
        <w:rPr>
          <w:rFonts w:ascii="Tahoma" w:hAnsi="Tahoma" w:cs="Tahoma"/>
        </w:rPr>
      </w:pPr>
      <w:r w:rsidRPr="00C8579C">
        <w:rPr>
          <w:rFonts w:ascii="Tahoma" w:hAnsi="Tahoma" w:cs="Tahoma"/>
        </w:rPr>
        <w:t xml:space="preserve">V primeru skupne ponudbe mora glavni </w:t>
      </w:r>
      <w:r>
        <w:rPr>
          <w:rFonts w:ascii="Tahoma" w:hAnsi="Tahoma" w:cs="Tahoma"/>
        </w:rPr>
        <w:t>(vodilni) ponudnik</w:t>
      </w:r>
      <w:r w:rsidRPr="00C8579C">
        <w:rPr>
          <w:rFonts w:ascii="Tahoma" w:hAnsi="Tahoma" w:cs="Tahoma"/>
        </w:rPr>
        <w:t xml:space="preserve"> za vse partnerje v skupni ponudbi k ponudbi </w:t>
      </w:r>
      <w:r>
        <w:rPr>
          <w:rFonts w:ascii="Tahoma" w:hAnsi="Tahoma" w:cs="Tahoma"/>
        </w:rPr>
        <w:t>priložiti:</w:t>
      </w:r>
    </w:p>
    <w:p w:rsidR="002A42DB" w:rsidRPr="0098361D" w:rsidRDefault="002A42DB" w:rsidP="00571F15">
      <w:pPr>
        <w:pStyle w:val="Odstavekseznama"/>
        <w:keepNext/>
        <w:keepLines/>
        <w:numPr>
          <w:ilvl w:val="0"/>
          <w:numId w:val="19"/>
        </w:numPr>
        <w:jc w:val="both"/>
        <w:rPr>
          <w:rFonts w:ascii="Tahoma" w:hAnsi="Tahoma" w:cs="Tahoma"/>
          <w:kern w:val="16"/>
        </w:rPr>
      </w:pPr>
      <w:r>
        <w:rPr>
          <w:rFonts w:ascii="Tahoma" w:hAnsi="Tahoma" w:cs="Tahoma"/>
        </w:rPr>
        <w:t xml:space="preserve">v </w:t>
      </w:r>
      <w:r w:rsidRPr="0098361D">
        <w:rPr>
          <w:rFonts w:ascii="Tahoma" w:hAnsi="Tahoma" w:cs="Tahoma"/>
        </w:rPr>
        <w:t xml:space="preserve">razdelek </w:t>
      </w:r>
      <w:r w:rsidRPr="0098361D">
        <w:rPr>
          <w:rFonts w:ascii="Tahoma" w:hAnsi="Tahoma" w:cs="Tahoma"/>
          <w:b/>
        </w:rPr>
        <w:t>»Sodelujoči«, del »ESPD – ostali sodelujoči«</w:t>
      </w:r>
      <w:r w:rsidRPr="0098361D">
        <w:rPr>
          <w:rFonts w:ascii="Tahoma" w:hAnsi="Tahoma" w:cs="Tahoma"/>
        </w:rPr>
        <w:t xml:space="preserve"> </w:t>
      </w:r>
    </w:p>
    <w:p w:rsidR="002A42DB" w:rsidRDefault="002A42DB" w:rsidP="00571F15">
      <w:pPr>
        <w:pStyle w:val="Odstavekseznama"/>
        <w:keepNext/>
        <w:keepLines/>
        <w:numPr>
          <w:ilvl w:val="1"/>
          <w:numId w:val="19"/>
        </w:numPr>
        <w:ind w:left="1134" w:hanging="283"/>
        <w:jc w:val="both"/>
        <w:rPr>
          <w:rFonts w:ascii="Tahoma" w:hAnsi="Tahoma" w:cs="Tahoma"/>
          <w:kern w:val="16"/>
        </w:rPr>
      </w:pPr>
      <w:r w:rsidRPr="0098361D">
        <w:rPr>
          <w:rFonts w:ascii="Tahoma" w:hAnsi="Tahoma" w:cs="Tahoma"/>
        </w:rPr>
        <w:t>prilogo izpolnjen ESPD v .pdf formatu ali v elektronski obliki podpisan xml. format</w:t>
      </w:r>
      <w:r w:rsidRPr="0098361D">
        <w:rPr>
          <w:rFonts w:ascii="Tahoma" w:hAnsi="Tahoma" w:cs="Tahoma"/>
          <w:kern w:val="16"/>
        </w:rPr>
        <w:t>, ter</w:t>
      </w:r>
    </w:p>
    <w:p w:rsidR="002A42DB" w:rsidRPr="0098361D" w:rsidRDefault="002A42DB" w:rsidP="00571F15">
      <w:pPr>
        <w:pStyle w:val="Odstavekseznama"/>
        <w:keepNext/>
        <w:keepLines/>
        <w:numPr>
          <w:ilvl w:val="0"/>
          <w:numId w:val="19"/>
        </w:numPr>
        <w:jc w:val="both"/>
        <w:rPr>
          <w:rFonts w:ascii="Tahoma" w:hAnsi="Tahoma" w:cs="Tahoma"/>
          <w:kern w:val="16"/>
        </w:rPr>
      </w:pPr>
      <w:r w:rsidRPr="0098361D">
        <w:rPr>
          <w:rFonts w:ascii="Tahoma" w:hAnsi="Tahoma" w:cs="Tahoma"/>
          <w:kern w:val="16"/>
        </w:rPr>
        <w:t xml:space="preserve"> v razdelek </w:t>
      </w:r>
      <w:r w:rsidRPr="0098361D">
        <w:rPr>
          <w:rFonts w:ascii="Tahoma" w:hAnsi="Tahoma" w:cs="Tahoma"/>
          <w:b/>
          <w:u w:val="single"/>
        </w:rPr>
        <w:t>»Dokumenti«, del »Ostale priloge«</w:t>
      </w:r>
      <w:r w:rsidRPr="0098361D">
        <w:rPr>
          <w:rFonts w:ascii="Tahoma" w:hAnsi="Tahoma" w:cs="Tahoma"/>
          <w:kern w:val="16"/>
        </w:rPr>
        <w:t xml:space="preserve"> </w:t>
      </w:r>
      <w:r w:rsidRPr="0098361D">
        <w:rPr>
          <w:rFonts w:ascii="Tahoma" w:hAnsi="Tahoma" w:cs="Tahoma"/>
          <w:bCs/>
        </w:rPr>
        <w:t>v .pdf formatu</w:t>
      </w:r>
      <w:r w:rsidRPr="0098361D">
        <w:rPr>
          <w:rFonts w:ascii="Tahoma" w:hAnsi="Tahoma" w:cs="Tahoma"/>
          <w:sz w:val="24"/>
        </w:rPr>
        <w:t xml:space="preserve"> </w:t>
      </w:r>
    </w:p>
    <w:p w:rsidR="002A42DB" w:rsidRDefault="002A42DB" w:rsidP="00571F15">
      <w:pPr>
        <w:pStyle w:val="Odstavekseznama"/>
        <w:keepNext/>
        <w:keepLines/>
        <w:numPr>
          <w:ilvl w:val="1"/>
          <w:numId w:val="19"/>
        </w:numPr>
        <w:ind w:left="1134" w:hanging="283"/>
        <w:jc w:val="both"/>
        <w:rPr>
          <w:rFonts w:ascii="Tahoma" w:hAnsi="Tahoma" w:cs="Tahoma"/>
          <w:kern w:val="16"/>
        </w:rPr>
      </w:pPr>
      <w:r w:rsidRPr="0098361D">
        <w:rPr>
          <w:rFonts w:ascii="Tahoma" w:hAnsi="Tahoma" w:cs="Tahoma"/>
          <w:kern w:val="16"/>
        </w:rPr>
        <w:t xml:space="preserve">izpolnjeno, podpisano in žigosano Prilogo 1 </w:t>
      </w:r>
      <w:r w:rsidRPr="0098361D">
        <w:rPr>
          <w:rFonts w:ascii="Tahoma" w:hAnsi="Tahoma" w:cs="Tahoma"/>
        </w:rPr>
        <w:t>PODATKI O PONUDNIKU</w:t>
      </w:r>
      <w:r w:rsidRPr="0098361D">
        <w:rPr>
          <w:rFonts w:ascii="Tahoma" w:hAnsi="Tahoma" w:cs="Tahoma"/>
          <w:kern w:val="16"/>
        </w:rPr>
        <w:t xml:space="preserve">, </w:t>
      </w:r>
    </w:p>
    <w:p w:rsidR="002A42DB" w:rsidRPr="0098361D" w:rsidRDefault="002A42DB" w:rsidP="00571F15">
      <w:pPr>
        <w:pStyle w:val="Odstavekseznama"/>
        <w:keepNext/>
        <w:keepLines/>
        <w:numPr>
          <w:ilvl w:val="1"/>
          <w:numId w:val="19"/>
        </w:numPr>
        <w:ind w:left="1134" w:hanging="283"/>
        <w:jc w:val="both"/>
        <w:rPr>
          <w:rFonts w:ascii="Tahoma" w:hAnsi="Tahoma" w:cs="Tahoma"/>
          <w:kern w:val="16"/>
        </w:rPr>
      </w:pPr>
      <w:r w:rsidRPr="0098361D">
        <w:rPr>
          <w:rFonts w:ascii="Tahoma" w:hAnsi="Tahoma" w:cs="Tahoma"/>
          <w:kern w:val="16"/>
        </w:rPr>
        <w:t xml:space="preserve">Prilogo 3/1 </w:t>
      </w:r>
      <w:r w:rsidRPr="0098361D">
        <w:rPr>
          <w:rFonts w:ascii="Tahoma" w:hAnsi="Tahoma" w:cs="Tahoma"/>
        </w:rPr>
        <w:t>POOBLASTILO ZA PRIDOBITEV POTRDILA IZ KAZENSKE EVIDENCE – ZA PRAVNE OSEBE</w:t>
      </w:r>
      <w:r>
        <w:rPr>
          <w:rFonts w:ascii="Tahoma" w:hAnsi="Tahoma" w:cs="Tahoma"/>
        </w:rPr>
        <w:t>,</w:t>
      </w:r>
    </w:p>
    <w:p w:rsidR="002A42DB" w:rsidRDefault="002A42DB" w:rsidP="00571F15">
      <w:pPr>
        <w:pStyle w:val="Odstavekseznama"/>
        <w:keepNext/>
        <w:keepLines/>
        <w:numPr>
          <w:ilvl w:val="1"/>
          <w:numId w:val="19"/>
        </w:numPr>
        <w:ind w:left="1134" w:hanging="283"/>
        <w:jc w:val="both"/>
        <w:rPr>
          <w:rFonts w:ascii="Tahoma" w:hAnsi="Tahoma" w:cs="Tahoma"/>
          <w:kern w:val="16"/>
        </w:rPr>
      </w:pPr>
      <w:r w:rsidRPr="0098361D">
        <w:rPr>
          <w:rFonts w:ascii="Tahoma" w:hAnsi="Tahoma" w:cs="Tahoma"/>
        </w:rPr>
        <w:t>Prilogo 3/2 POOBLASTILO ZA PRIDOBITEV POTRDILA IZ KAZENSKE EVIDENCE – ZA FIZIČNO OSEBE</w:t>
      </w:r>
      <w:r w:rsidRPr="0098361D">
        <w:rPr>
          <w:rFonts w:ascii="Tahoma" w:hAnsi="Tahoma" w:cs="Tahoma"/>
          <w:kern w:val="16"/>
        </w:rPr>
        <w:t xml:space="preserve">, </w:t>
      </w:r>
    </w:p>
    <w:p w:rsidR="002A42DB" w:rsidRPr="0098361D" w:rsidRDefault="002A42DB" w:rsidP="00571F15">
      <w:pPr>
        <w:pStyle w:val="Odstavekseznama"/>
        <w:keepNext/>
        <w:keepLines/>
        <w:numPr>
          <w:ilvl w:val="1"/>
          <w:numId w:val="19"/>
        </w:numPr>
        <w:ind w:left="1134" w:hanging="283"/>
        <w:jc w:val="both"/>
        <w:rPr>
          <w:rFonts w:ascii="Tahoma" w:hAnsi="Tahoma" w:cs="Tahoma"/>
          <w:kern w:val="16"/>
        </w:rPr>
      </w:pPr>
      <w:r w:rsidRPr="0098361D">
        <w:rPr>
          <w:rFonts w:ascii="Tahoma" w:hAnsi="Tahoma" w:cs="Tahoma"/>
          <w:kern w:val="16"/>
        </w:rPr>
        <w:t xml:space="preserve">Prilogo 3/3 </w:t>
      </w:r>
      <w:r w:rsidRPr="0098361D">
        <w:rPr>
          <w:rFonts w:ascii="Tahoma" w:hAnsi="Tahoma" w:cs="Tahoma"/>
        </w:rPr>
        <w:t>IZJAVA O UDELEŽBI FIZIČNIH IN PRAVNIH OSEB V LASTNIŠTVU GOSPODARSKEGA SUBJEKTA ter</w:t>
      </w:r>
    </w:p>
    <w:p w:rsidR="002A42DB" w:rsidRDefault="002A42DB" w:rsidP="00571F15">
      <w:pPr>
        <w:pStyle w:val="Odstavekseznama"/>
        <w:keepNext/>
        <w:keepLines/>
        <w:numPr>
          <w:ilvl w:val="1"/>
          <w:numId w:val="19"/>
        </w:numPr>
        <w:ind w:left="1134" w:hanging="283"/>
        <w:jc w:val="both"/>
        <w:rPr>
          <w:rFonts w:ascii="Tahoma" w:hAnsi="Tahoma" w:cs="Tahoma"/>
          <w:kern w:val="16"/>
        </w:rPr>
      </w:pPr>
      <w:r w:rsidRPr="0098361D">
        <w:rPr>
          <w:rFonts w:ascii="Tahoma" w:hAnsi="Tahoma" w:cs="Tahoma"/>
        </w:rPr>
        <w:t>ostala dokazila, v kolikor/kot to izhaja iz posameznih točk v nadaljevanju razpisne dokumentacije</w:t>
      </w:r>
      <w:r w:rsidRPr="0098361D">
        <w:rPr>
          <w:rFonts w:ascii="Tahoma" w:hAnsi="Tahoma" w:cs="Tahoma"/>
          <w:kern w:val="16"/>
        </w:rPr>
        <w:t>.</w:t>
      </w:r>
    </w:p>
    <w:p w:rsidR="00613FEA" w:rsidRDefault="00613FEA" w:rsidP="00571F15">
      <w:pPr>
        <w:keepNext/>
        <w:keepLines/>
        <w:jc w:val="both"/>
        <w:rPr>
          <w:rFonts w:ascii="Tahoma" w:hAnsi="Tahoma" w:cs="Tahoma"/>
          <w:kern w:val="16"/>
        </w:rPr>
      </w:pPr>
    </w:p>
    <w:p w:rsidR="003418E8" w:rsidRPr="00C8579C" w:rsidRDefault="003418E8" w:rsidP="00571F15">
      <w:pPr>
        <w:keepNext/>
        <w:keepLines/>
        <w:numPr>
          <w:ilvl w:val="1"/>
          <w:numId w:val="2"/>
        </w:numPr>
        <w:jc w:val="both"/>
        <w:rPr>
          <w:rFonts w:ascii="Tahoma" w:hAnsi="Tahoma" w:cs="Tahoma"/>
          <w:b/>
        </w:rPr>
      </w:pPr>
      <w:r w:rsidRPr="00C8579C">
        <w:rPr>
          <w:rFonts w:ascii="Tahoma" w:hAnsi="Tahoma" w:cs="Tahoma"/>
          <w:b/>
        </w:rPr>
        <w:t>Ponudba s podizvajalci</w:t>
      </w:r>
    </w:p>
    <w:p w:rsidR="003418E8" w:rsidRPr="00C8579C" w:rsidRDefault="003418E8" w:rsidP="00571F15">
      <w:pPr>
        <w:keepNext/>
        <w:keepLines/>
        <w:ind w:left="720"/>
        <w:jc w:val="both"/>
        <w:rPr>
          <w:rFonts w:ascii="Tahoma" w:hAnsi="Tahoma" w:cs="Tahoma"/>
        </w:rPr>
      </w:pPr>
    </w:p>
    <w:p w:rsidR="00C53A34" w:rsidRPr="00C8579C" w:rsidRDefault="00C53A34" w:rsidP="00571F15">
      <w:pPr>
        <w:keepNext/>
        <w:keepLines/>
        <w:jc w:val="both"/>
        <w:rPr>
          <w:rFonts w:ascii="Tahoma" w:hAnsi="Tahoma" w:cs="Tahoma"/>
        </w:rPr>
      </w:pPr>
      <w:r w:rsidRPr="00C8579C">
        <w:rPr>
          <w:rFonts w:ascii="Tahoma" w:hAnsi="Tahoma" w:cs="Tahoma"/>
        </w:rPr>
        <w:t xml:space="preserve">Ponudnik </w:t>
      </w:r>
      <w:r w:rsidRPr="00C8579C">
        <w:rPr>
          <w:rFonts w:ascii="Tahoma" w:eastAsia="Calibri" w:hAnsi="Tahoma" w:cs="Tahoma"/>
          <w:kern w:val="16"/>
        </w:rPr>
        <w:t xml:space="preserve">lahko del javnega naročila odda v podizvajanje. </w:t>
      </w:r>
      <w:r w:rsidRPr="00C8579C">
        <w:rPr>
          <w:rFonts w:ascii="Tahoma" w:hAnsi="Tahoma" w:cs="Tahoma"/>
        </w:rPr>
        <w:t xml:space="preserve">Če bo ponudnik izvajal javno naročilo s podizvajalci, mora v ponudbi </w:t>
      </w:r>
      <w:r w:rsidR="002A42DB">
        <w:rPr>
          <w:rFonts w:ascii="Tahoma" w:hAnsi="Tahoma" w:cs="Tahoma"/>
        </w:rPr>
        <w:t xml:space="preserve">v pdf. formatu </w:t>
      </w:r>
      <w:r w:rsidR="00E76250">
        <w:rPr>
          <w:rFonts w:ascii="Tahoma" w:hAnsi="Tahoma" w:cs="Tahoma"/>
        </w:rPr>
        <w:t>priložiti:</w:t>
      </w:r>
    </w:p>
    <w:p w:rsidR="002A42DB" w:rsidRPr="005A32E7" w:rsidRDefault="002A42DB" w:rsidP="00571F15">
      <w:pPr>
        <w:keepNext/>
        <w:keepLines/>
        <w:numPr>
          <w:ilvl w:val="0"/>
          <w:numId w:val="20"/>
        </w:numPr>
        <w:ind w:left="284" w:hanging="284"/>
        <w:jc w:val="both"/>
        <w:rPr>
          <w:rFonts w:ascii="Tahoma" w:hAnsi="Tahoma" w:cs="Tahoma"/>
        </w:rPr>
      </w:pPr>
      <w:r w:rsidRPr="005A32E7">
        <w:rPr>
          <w:rFonts w:ascii="Tahoma" w:hAnsi="Tahoma" w:cs="Tahoma"/>
        </w:rPr>
        <w:t>v razdelek »Sodelujoči«, del »ESPD – ostali sodelujoči«:</w:t>
      </w:r>
    </w:p>
    <w:p w:rsidR="002A42DB" w:rsidRDefault="002A42DB" w:rsidP="00571F15">
      <w:pPr>
        <w:pStyle w:val="Odstavekseznama"/>
        <w:keepNext/>
        <w:keepLines/>
        <w:numPr>
          <w:ilvl w:val="0"/>
          <w:numId w:val="14"/>
        </w:numPr>
        <w:jc w:val="both"/>
        <w:rPr>
          <w:rFonts w:ascii="Tahoma" w:hAnsi="Tahoma" w:cs="Tahoma"/>
        </w:rPr>
      </w:pPr>
      <w:r w:rsidRPr="00C8579C">
        <w:rPr>
          <w:rFonts w:ascii="Tahoma" w:hAnsi="Tahoma" w:cs="Tahoma"/>
        </w:rPr>
        <w:t>izpolnjen obrazec ESPD s strani podizvajalca/ev (Priloga 3),</w:t>
      </w:r>
    </w:p>
    <w:p w:rsidR="002A42DB" w:rsidRPr="005A32E7" w:rsidRDefault="002A42DB" w:rsidP="00571F15">
      <w:pPr>
        <w:keepNext/>
        <w:keepLines/>
        <w:numPr>
          <w:ilvl w:val="0"/>
          <w:numId w:val="20"/>
        </w:numPr>
        <w:ind w:left="284" w:hanging="284"/>
        <w:jc w:val="both"/>
        <w:rPr>
          <w:rFonts w:ascii="Tahoma" w:hAnsi="Tahoma" w:cs="Tahoma"/>
        </w:rPr>
      </w:pPr>
      <w:r w:rsidRPr="005A32E7">
        <w:rPr>
          <w:rFonts w:ascii="Tahoma" w:hAnsi="Tahoma" w:cs="Tahoma"/>
        </w:rPr>
        <w:t>v razdelek »Dokumenti«, del »Ostale priloge«:</w:t>
      </w:r>
    </w:p>
    <w:p w:rsidR="002A42DB" w:rsidRPr="00C8579C" w:rsidRDefault="002A42DB" w:rsidP="00571F15">
      <w:pPr>
        <w:pStyle w:val="Odstavekseznama"/>
        <w:keepNext/>
        <w:keepLines/>
        <w:numPr>
          <w:ilvl w:val="0"/>
          <w:numId w:val="14"/>
        </w:numPr>
        <w:jc w:val="both"/>
        <w:rPr>
          <w:rFonts w:ascii="Tahoma" w:hAnsi="Tahoma" w:cs="Tahoma"/>
        </w:rPr>
      </w:pPr>
      <w:r w:rsidRPr="00C8579C">
        <w:rPr>
          <w:rFonts w:ascii="Tahoma" w:hAnsi="Tahoma" w:cs="Tahoma"/>
        </w:rPr>
        <w:t>izpolnjeno in podpisano Prilogo 3/1 POOBLASTILO ZA PRIDOBITEV POTRDILA IZ KAZENSKE EVIDENCE – ZA PRAVNE OSEBE in Prilogo 3/2 POOBLASTILO ZA PRIDOBITEV POTRDILA IZ KAZENSKE EVIDENCE – ZA FIZIČNO OSEBE,</w:t>
      </w:r>
    </w:p>
    <w:p w:rsidR="002A42DB" w:rsidRDefault="002A42DB" w:rsidP="00571F15">
      <w:pPr>
        <w:pStyle w:val="Odstavekseznama"/>
        <w:keepNext/>
        <w:keepLines/>
        <w:numPr>
          <w:ilvl w:val="0"/>
          <w:numId w:val="14"/>
        </w:numPr>
        <w:jc w:val="both"/>
        <w:rPr>
          <w:rFonts w:ascii="Tahoma" w:hAnsi="Tahoma" w:cs="Tahoma"/>
        </w:rPr>
      </w:pPr>
      <w:r w:rsidRPr="00C8579C">
        <w:rPr>
          <w:rFonts w:ascii="Tahoma" w:hAnsi="Tahoma" w:cs="Tahoma"/>
        </w:rPr>
        <w:t>izpolnjeno in podpisano Prilogo 3/3 IZJAVA O UDELEŽBI FIZIČNIH IN PRAVNIH OSEB V LASTNIŠTVU GOSPODARSKEGA SUBJEKTA,</w:t>
      </w:r>
    </w:p>
    <w:p w:rsidR="002A42DB" w:rsidRPr="00C8579C" w:rsidRDefault="002A42DB" w:rsidP="00571F15">
      <w:pPr>
        <w:pStyle w:val="Odstavekseznama"/>
        <w:keepNext/>
        <w:keepLines/>
        <w:numPr>
          <w:ilvl w:val="0"/>
          <w:numId w:val="14"/>
        </w:numPr>
        <w:jc w:val="both"/>
        <w:rPr>
          <w:rFonts w:ascii="Tahoma" w:hAnsi="Tahoma" w:cs="Tahoma"/>
        </w:rPr>
      </w:pPr>
      <w:r w:rsidRPr="00C8579C">
        <w:rPr>
          <w:rFonts w:ascii="Tahoma" w:hAnsi="Tahoma" w:cs="Tahoma"/>
        </w:rPr>
        <w:t>i</w:t>
      </w:r>
      <w:r w:rsidR="0024348D">
        <w:rPr>
          <w:rFonts w:ascii="Tahoma" w:hAnsi="Tahoma" w:cs="Tahoma"/>
        </w:rPr>
        <w:t>zpolnjen in podpisano Prilogo 4</w:t>
      </w:r>
      <w:r w:rsidRPr="00C8579C">
        <w:rPr>
          <w:rFonts w:ascii="Tahoma" w:hAnsi="Tahoma" w:cs="Tahoma"/>
        </w:rPr>
        <w:t xml:space="preserve"> UDELEŽBA PODIZVAJALCA,</w:t>
      </w:r>
    </w:p>
    <w:p w:rsidR="002A42DB" w:rsidRDefault="002A42DB" w:rsidP="00571F15">
      <w:pPr>
        <w:pStyle w:val="Odstavekseznama"/>
        <w:keepNext/>
        <w:keepLines/>
        <w:numPr>
          <w:ilvl w:val="0"/>
          <w:numId w:val="14"/>
        </w:numPr>
        <w:jc w:val="both"/>
        <w:rPr>
          <w:rFonts w:ascii="Tahoma" w:hAnsi="Tahoma" w:cs="Tahoma"/>
        </w:rPr>
      </w:pPr>
      <w:r w:rsidRPr="00C8579C">
        <w:rPr>
          <w:rFonts w:ascii="Tahoma" w:hAnsi="Tahoma" w:cs="Tahoma"/>
        </w:rPr>
        <w:t xml:space="preserve">izpolnjen in podpisan </w:t>
      </w:r>
      <w:r w:rsidRPr="00965A72">
        <w:rPr>
          <w:rFonts w:ascii="Tahoma" w:hAnsi="Tahoma" w:cs="Tahoma"/>
        </w:rPr>
        <w:t>Obrazec 1 k Prilogi 4</w:t>
      </w:r>
      <w:r w:rsidRPr="00C8579C">
        <w:rPr>
          <w:rFonts w:ascii="Tahoma" w:hAnsi="Tahoma" w:cs="Tahoma"/>
        </w:rPr>
        <w:t xml:space="preserve"> </w:t>
      </w:r>
      <w:r>
        <w:rPr>
          <w:rFonts w:ascii="Tahoma" w:hAnsi="Tahoma" w:cs="Tahoma"/>
        </w:rPr>
        <w:t>POOBLASTILO PONUDNIKA,</w:t>
      </w:r>
    </w:p>
    <w:p w:rsidR="002A42DB" w:rsidRDefault="002A42DB" w:rsidP="00571F15">
      <w:pPr>
        <w:pStyle w:val="Odstavekseznama"/>
        <w:keepNext/>
        <w:keepLines/>
        <w:numPr>
          <w:ilvl w:val="0"/>
          <w:numId w:val="14"/>
        </w:numPr>
        <w:jc w:val="both"/>
        <w:rPr>
          <w:rFonts w:ascii="Tahoma" w:hAnsi="Tahoma" w:cs="Tahoma"/>
        </w:rPr>
      </w:pPr>
      <w:r w:rsidRPr="00C8579C">
        <w:rPr>
          <w:rFonts w:ascii="Tahoma" w:hAnsi="Tahoma" w:cs="Tahoma"/>
        </w:rPr>
        <w:t xml:space="preserve">izpolnjen in podpisan </w:t>
      </w:r>
      <w:r w:rsidRPr="00D62F60">
        <w:rPr>
          <w:rFonts w:ascii="Tahoma" w:hAnsi="Tahoma" w:cs="Tahoma"/>
        </w:rPr>
        <w:t xml:space="preserve">Obrazec </w:t>
      </w:r>
      <w:r>
        <w:rPr>
          <w:rFonts w:ascii="Tahoma" w:hAnsi="Tahoma" w:cs="Tahoma"/>
        </w:rPr>
        <w:t>2</w:t>
      </w:r>
      <w:r w:rsidRPr="00D62F60">
        <w:rPr>
          <w:rFonts w:ascii="Tahoma" w:hAnsi="Tahoma" w:cs="Tahoma"/>
        </w:rPr>
        <w:t xml:space="preserve"> k Prilogi 4</w:t>
      </w:r>
      <w:r w:rsidRPr="00C8579C">
        <w:rPr>
          <w:rFonts w:ascii="Tahoma" w:hAnsi="Tahoma" w:cs="Tahoma"/>
        </w:rPr>
        <w:t xml:space="preserve"> </w:t>
      </w:r>
      <w:r>
        <w:rPr>
          <w:rFonts w:ascii="Tahoma" w:hAnsi="Tahoma" w:cs="Tahoma"/>
        </w:rPr>
        <w:t>SOGLASJE</w:t>
      </w:r>
      <w:r w:rsidRPr="00C8579C">
        <w:rPr>
          <w:rFonts w:ascii="Tahoma" w:hAnsi="Tahoma" w:cs="Tahoma"/>
        </w:rPr>
        <w:t xml:space="preserve"> PODIZVAJALCA ZA NEPOSREDNA PLAČILA, če podizvajalec neposredna plačila zahteva</w:t>
      </w:r>
      <w:r>
        <w:rPr>
          <w:rFonts w:ascii="Tahoma" w:hAnsi="Tahoma" w:cs="Tahoma"/>
        </w:rPr>
        <w:t>,</w:t>
      </w:r>
    </w:p>
    <w:p w:rsidR="002A42DB" w:rsidRPr="00C8579C" w:rsidRDefault="002A42DB" w:rsidP="00571F15">
      <w:pPr>
        <w:pStyle w:val="Odstavekseznama"/>
        <w:keepNext/>
        <w:keepLines/>
        <w:numPr>
          <w:ilvl w:val="0"/>
          <w:numId w:val="14"/>
        </w:numPr>
        <w:jc w:val="both"/>
        <w:rPr>
          <w:rFonts w:ascii="Tahoma" w:hAnsi="Tahoma" w:cs="Tahoma"/>
        </w:rPr>
      </w:pPr>
      <w:r w:rsidRPr="00D62F60">
        <w:rPr>
          <w:rFonts w:ascii="Tahoma" w:hAnsi="Tahoma" w:cs="Tahoma"/>
        </w:rPr>
        <w:t xml:space="preserve">Obrazec </w:t>
      </w:r>
      <w:r>
        <w:rPr>
          <w:rFonts w:ascii="Tahoma" w:hAnsi="Tahoma" w:cs="Tahoma"/>
        </w:rPr>
        <w:t>3</w:t>
      </w:r>
      <w:r w:rsidRPr="00D62F60">
        <w:rPr>
          <w:rFonts w:ascii="Tahoma" w:hAnsi="Tahoma" w:cs="Tahoma"/>
        </w:rPr>
        <w:t xml:space="preserve"> k Prilogi 4</w:t>
      </w:r>
      <w:r w:rsidRPr="00C8579C">
        <w:rPr>
          <w:rFonts w:ascii="Tahoma" w:hAnsi="Tahoma" w:cs="Tahoma"/>
        </w:rPr>
        <w:t xml:space="preserve"> </w:t>
      </w:r>
      <w:r w:rsidRPr="00FF25F0">
        <w:rPr>
          <w:rFonts w:ascii="Tahoma" w:hAnsi="Tahoma" w:cs="Tahoma"/>
        </w:rPr>
        <w:t>SPORAZUM O MEDSEBOJNEM SODELOVANJU (med kandidatom in posameznim podizvajalcem)</w:t>
      </w:r>
      <w:r>
        <w:rPr>
          <w:rFonts w:ascii="Tahoma" w:hAnsi="Tahoma" w:cs="Tahoma"/>
        </w:rPr>
        <w:t>,</w:t>
      </w:r>
    </w:p>
    <w:p w:rsidR="002A42DB" w:rsidRPr="00C8579C" w:rsidRDefault="002A42DB" w:rsidP="00571F15">
      <w:pPr>
        <w:pStyle w:val="Odstavekseznama"/>
        <w:keepNext/>
        <w:keepLines/>
        <w:numPr>
          <w:ilvl w:val="0"/>
          <w:numId w:val="14"/>
        </w:numPr>
        <w:jc w:val="both"/>
        <w:rPr>
          <w:rFonts w:ascii="Tahoma" w:hAnsi="Tahoma" w:cs="Tahoma"/>
        </w:rPr>
      </w:pPr>
      <w:r w:rsidRPr="00C8579C">
        <w:rPr>
          <w:rFonts w:ascii="Tahoma" w:eastAsia="Calibri" w:hAnsi="Tahoma" w:cs="Tahoma"/>
        </w:rPr>
        <w:t>ter ostala dokazila, v kolikor/kot to izhaja iz posameznih točk v nadaljevanju razpisne dokumentacije</w:t>
      </w:r>
      <w:r w:rsidRPr="00C8579C">
        <w:rPr>
          <w:rFonts w:ascii="Tahoma" w:hAnsi="Tahoma" w:cs="Tahoma"/>
        </w:rPr>
        <w:t>.</w:t>
      </w:r>
    </w:p>
    <w:p w:rsidR="00C53A34" w:rsidRPr="00C8579C" w:rsidRDefault="00C53A34" w:rsidP="00571F15">
      <w:pPr>
        <w:pStyle w:val="Odstavekseznama"/>
        <w:keepNext/>
        <w:keepLines/>
        <w:ind w:left="720"/>
        <w:jc w:val="both"/>
        <w:rPr>
          <w:rFonts w:ascii="Tahoma" w:hAnsi="Tahoma" w:cs="Tahoma"/>
        </w:rPr>
      </w:pPr>
    </w:p>
    <w:p w:rsidR="002B0FB8" w:rsidRPr="00C8579C" w:rsidRDefault="00C53A34" w:rsidP="00571F15">
      <w:pPr>
        <w:keepNext/>
        <w:keepLines/>
        <w:jc w:val="both"/>
        <w:rPr>
          <w:rFonts w:ascii="Tahoma" w:hAnsi="Tahoma" w:cs="Tahoma"/>
        </w:rPr>
      </w:pPr>
      <w:r w:rsidRPr="00C8579C">
        <w:rPr>
          <w:rFonts w:ascii="Tahoma" w:hAnsi="Tahoma" w:cs="Tahoma"/>
        </w:rPr>
        <w:t xml:space="preserve">Naročnik bo zavrnil vsakega podizvajalca, če zanj obstajajo razlogi za izključitev iz tč. 3.1. razpisne dokumentacije. </w:t>
      </w:r>
    </w:p>
    <w:p w:rsidR="00C53A34" w:rsidRPr="00C8579C" w:rsidRDefault="00C53A34" w:rsidP="00571F15">
      <w:pPr>
        <w:keepNext/>
        <w:keepLines/>
        <w:jc w:val="both"/>
        <w:rPr>
          <w:rFonts w:ascii="Tahoma" w:hAnsi="Tahoma" w:cs="Tahoma"/>
        </w:rPr>
      </w:pPr>
    </w:p>
    <w:p w:rsidR="00C53A34" w:rsidRPr="00C8579C" w:rsidRDefault="00C53A34" w:rsidP="00571F15">
      <w:pPr>
        <w:keepNext/>
        <w:keepLines/>
        <w:jc w:val="both"/>
        <w:rPr>
          <w:rFonts w:ascii="Tahoma" w:hAnsi="Tahoma" w:cs="Tahoma"/>
        </w:rPr>
      </w:pPr>
      <w:r w:rsidRPr="00C8579C">
        <w:rPr>
          <w:rFonts w:ascii="Tahoma" w:hAnsi="Tahoma" w:cs="Tahoma"/>
        </w:rPr>
        <w:t>Ponudnik, kateremu bo javno naročilo oddano, bo v razmerju do naročnika v celoti odgovarjal za izvedbo prejetega naročila, ne glede na število podizvajalcev.</w:t>
      </w:r>
    </w:p>
    <w:p w:rsidR="00C53A34" w:rsidRPr="00C8579C" w:rsidRDefault="00C53A34" w:rsidP="00571F15">
      <w:pPr>
        <w:keepNext/>
        <w:keepLines/>
        <w:jc w:val="both"/>
        <w:rPr>
          <w:rFonts w:ascii="Tahoma" w:hAnsi="Tahoma" w:cs="Tahoma"/>
        </w:rPr>
      </w:pPr>
    </w:p>
    <w:p w:rsidR="00C53A34" w:rsidRPr="00C8579C" w:rsidRDefault="00C53A34" w:rsidP="00571F15">
      <w:pPr>
        <w:keepNext/>
        <w:keepLines/>
        <w:numPr>
          <w:ilvl w:val="12"/>
          <w:numId w:val="0"/>
        </w:numPr>
        <w:jc w:val="both"/>
        <w:rPr>
          <w:rFonts w:ascii="Tahoma" w:hAnsi="Tahoma" w:cs="Tahoma"/>
          <w:kern w:val="16"/>
        </w:rPr>
      </w:pPr>
      <w:r w:rsidRPr="00C8579C">
        <w:rPr>
          <w:rFonts w:ascii="Tahoma" w:hAnsi="Tahoma" w:cs="Tahoma"/>
          <w:kern w:val="16"/>
        </w:rPr>
        <w:t xml:space="preserve">Če </w:t>
      </w:r>
      <w:r w:rsidRPr="00C8579C">
        <w:rPr>
          <w:rFonts w:ascii="Tahoma" w:hAnsi="Tahoma" w:cs="Tahoma"/>
        </w:rPr>
        <w:t xml:space="preserve">ponudnik </w:t>
      </w:r>
      <w:r w:rsidRPr="00C8579C">
        <w:rPr>
          <w:rFonts w:ascii="Tahoma" w:hAnsi="Tahoma" w:cs="Tahoma"/>
          <w:kern w:val="16"/>
        </w:rPr>
        <w:t>ne ravna v skladu s 94. člena ZJN-3, bo naročnik Državni revizijski komisiji podal predlog za uvedbo postopka o prekršku iz 2. točke prvega odstavka 112. člena ZJN-3.</w:t>
      </w:r>
    </w:p>
    <w:p w:rsidR="00E51BA3" w:rsidRPr="0024348D" w:rsidRDefault="00C53A34" w:rsidP="00571F15">
      <w:pPr>
        <w:keepNext/>
        <w:keepLines/>
        <w:numPr>
          <w:ilvl w:val="12"/>
          <w:numId w:val="0"/>
        </w:numPr>
        <w:jc w:val="both"/>
        <w:rPr>
          <w:rFonts w:ascii="Tahoma" w:eastAsia="Calibri" w:hAnsi="Tahoma" w:cs="Tahoma"/>
        </w:rPr>
      </w:pPr>
      <w:r w:rsidRPr="00C8579C">
        <w:rPr>
          <w:rFonts w:ascii="Tahoma" w:hAnsi="Tahoma" w:cs="Tahoma"/>
          <w:kern w:val="16"/>
        </w:rPr>
        <w:lastRenderedPageBreak/>
        <w:t xml:space="preserve"> </w:t>
      </w:r>
    </w:p>
    <w:p w:rsidR="002A42DB" w:rsidRPr="00C8579C" w:rsidRDefault="002A42DB" w:rsidP="00571F15">
      <w:pPr>
        <w:keepNext/>
        <w:keepLines/>
        <w:jc w:val="both"/>
        <w:rPr>
          <w:rFonts w:ascii="Tahoma" w:hAnsi="Tahoma" w:cs="Tahoma"/>
          <w:i/>
        </w:rPr>
      </w:pPr>
      <w:r w:rsidRPr="00C8579C">
        <w:rPr>
          <w:rFonts w:ascii="Tahoma" w:hAnsi="Tahoma" w:cs="Tahoma"/>
          <w:i/>
        </w:rPr>
        <w:t>V kolikor ponudnik oddaja ponudbo brez podizvajalca/podizvajalcev, mu ni potrebno izpolniti/priložiti prilog, ki se nanašajo na podizvajalce.</w:t>
      </w:r>
    </w:p>
    <w:p w:rsidR="001D7684" w:rsidRPr="00C8579C" w:rsidRDefault="001D7684" w:rsidP="00571F15">
      <w:pPr>
        <w:keepNext/>
        <w:keepLines/>
        <w:jc w:val="both"/>
        <w:rPr>
          <w:rFonts w:ascii="Tahoma" w:hAnsi="Tahoma" w:cs="Tahoma"/>
        </w:rPr>
      </w:pPr>
    </w:p>
    <w:p w:rsidR="00C74881" w:rsidRPr="00C8579C" w:rsidRDefault="00F1423B" w:rsidP="00571F15">
      <w:pPr>
        <w:keepNext/>
        <w:keepLines/>
        <w:numPr>
          <w:ilvl w:val="1"/>
          <w:numId w:val="2"/>
        </w:numPr>
        <w:jc w:val="both"/>
        <w:rPr>
          <w:rFonts w:ascii="Tahoma" w:hAnsi="Tahoma" w:cs="Tahoma"/>
          <w:b/>
        </w:rPr>
      </w:pPr>
      <w:r w:rsidRPr="00C8579C">
        <w:rPr>
          <w:rFonts w:ascii="Tahoma" w:hAnsi="Tahoma" w:cs="Tahoma"/>
          <w:b/>
        </w:rPr>
        <w:t xml:space="preserve">Ponudbena </w:t>
      </w:r>
      <w:r w:rsidR="00BB49D2">
        <w:rPr>
          <w:rFonts w:ascii="Tahoma" w:hAnsi="Tahoma" w:cs="Tahoma"/>
          <w:b/>
        </w:rPr>
        <w:t>vrednost</w:t>
      </w:r>
    </w:p>
    <w:p w:rsidR="00C74881" w:rsidRPr="00C8579C" w:rsidRDefault="00C74881" w:rsidP="00571F15">
      <w:pPr>
        <w:keepNext/>
        <w:keepLines/>
        <w:ind w:left="720"/>
        <w:jc w:val="both"/>
        <w:rPr>
          <w:rFonts w:ascii="Tahoma" w:hAnsi="Tahoma" w:cs="Tahoma"/>
          <w:b/>
        </w:rPr>
      </w:pPr>
    </w:p>
    <w:p w:rsidR="00AA0A25" w:rsidRDefault="00D817A8" w:rsidP="00571F15">
      <w:pPr>
        <w:keepNext/>
        <w:keepLines/>
        <w:jc w:val="both"/>
        <w:rPr>
          <w:rFonts w:ascii="Tahoma" w:hAnsi="Tahoma" w:cs="Tahoma"/>
        </w:rPr>
      </w:pPr>
      <w:r>
        <w:rPr>
          <w:rFonts w:ascii="Tahoma" w:hAnsi="Tahoma" w:cs="Tahoma"/>
        </w:rPr>
        <w:t>Skupna p</w:t>
      </w:r>
      <w:r w:rsidR="00C53A34" w:rsidRPr="00C8579C">
        <w:rPr>
          <w:rFonts w:ascii="Tahoma" w:hAnsi="Tahoma" w:cs="Tahoma"/>
        </w:rPr>
        <w:t xml:space="preserve">onudbena </w:t>
      </w:r>
      <w:r w:rsidR="00BB49D2">
        <w:rPr>
          <w:rFonts w:ascii="Tahoma" w:hAnsi="Tahoma" w:cs="Tahoma"/>
        </w:rPr>
        <w:t>vrednost</w:t>
      </w:r>
      <w:r>
        <w:rPr>
          <w:rFonts w:ascii="Tahoma" w:hAnsi="Tahoma" w:cs="Tahoma"/>
        </w:rPr>
        <w:t xml:space="preserve"> in cene na enoto mere</w:t>
      </w:r>
      <w:r w:rsidR="00C53A34" w:rsidRPr="00C8579C">
        <w:rPr>
          <w:rFonts w:ascii="Tahoma" w:hAnsi="Tahoma" w:cs="Tahoma"/>
        </w:rPr>
        <w:t xml:space="preserve"> mora</w:t>
      </w:r>
      <w:r>
        <w:rPr>
          <w:rFonts w:ascii="Tahoma" w:hAnsi="Tahoma" w:cs="Tahoma"/>
        </w:rPr>
        <w:t>jo</w:t>
      </w:r>
      <w:r w:rsidR="00C53A34" w:rsidRPr="00C8579C">
        <w:rPr>
          <w:rFonts w:ascii="Tahoma" w:hAnsi="Tahoma" w:cs="Tahoma"/>
        </w:rPr>
        <w:t xml:space="preserve"> biti izražen</w:t>
      </w:r>
      <w:r>
        <w:rPr>
          <w:rFonts w:ascii="Tahoma" w:hAnsi="Tahoma" w:cs="Tahoma"/>
        </w:rPr>
        <w:t>e</w:t>
      </w:r>
      <w:r w:rsidR="00C53A34" w:rsidRPr="00C8579C">
        <w:rPr>
          <w:rFonts w:ascii="Tahoma" w:hAnsi="Tahoma" w:cs="Tahoma"/>
        </w:rPr>
        <w:t xml:space="preserve"> v evrih, zaokrožen</w:t>
      </w:r>
      <w:r>
        <w:rPr>
          <w:rFonts w:ascii="Tahoma" w:hAnsi="Tahoma" w:cs="Tahoma"/>
        </w:rPr>
        <w:t>o</w:t>
      </w:r>
      <w:r w:rsidR="00C53A34" w:rsidRPr="00C8579C">
        <w:rPr>
          <w:rFonts w:ascii="Tahoma" w:hAnsi="Tahoma" w:cs="Tahoma"/>
        </w:rPr>
        <w:t xml:space="preserve"> na dve (2) decimalni mesti.</w:t>
      </w:r>
      <w:r w:rsidR="003724F1" w:rsidRPr="00C8579C">
        <w:rPr>
          <w:rFonts w:ascii="Tahoma" w:hAnsi="Tahoma" w:cs="Tahoma"/>
        </w:rPr>
        <w:t xml:space="preserve"> </w:t>
      </w:r>
    </w:p>
    <w:p w:rsidR="00AA0A25" w:rsidRDefault="00AA0A25" w:rsidP="00571F15">
      <w:pPr>
        <w:keepNext/>
        <w:keepLines/>
        <w:jc w:val="both"/>
        <w:rPr>
          <w:rFonts w:ascii="Tahoma" w:hAnsi="Tahoma" w:cs="Tahoma"/>
        </w:rPr>
      </w:pPr>
    </w:p>
    <w:p w:rsidR="002A42DB" w:rsidRPr="00917D01" w:rsidRDefault="002A42DB" w:rsidP="00571F15">
      <w:pPr>
        <w:keepNext/>
        <w:keepLines/>
        <w:jc w:val="both"/>
        <w:rPr>
          <w:rFonts w:ascii="Tahoma" w:hAnsi="Tahoma" w:cs="Tahoma"/>
        </w:rPr>
      </w:pPr>
      <w:r>
        <w:rPr>
          <w:rFonts w:ascii="Tahoma" w:hAnsi="Tahoma" w:cs="Tahoma"/>
        </w:rPr>
        <w:t>P</w:t>
      </w:r>
      <w:r w:rsidRPr="00917D01">
        <w:rPr>
          <w:rFonts w:ascii="Tahoma" w:hAnsi="Tahoma" w:cs="Tahoma"/>
        </w:rPr>
        <w:t xml:space="preserve">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 xml:space="preserve"> prostor</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Prilogo</w:t>
      </w:r>
      <w:r w:rsidR="00710389">
        <w:rPr>
          <w:rFonts w:ascii="Tahoma" w:hAnsi="Tahoma" w:cs="Tahoma"/>
        </w:rPr>
        <w:t xml:space="preserve"> 2/1</w:t>
      </w:r>
      <w:r>
        <w:rPr>
          <w:rFonts w:ascii="Tahoma" w:hAnsi="Tahoma" w:cs="Tahoma"/>
        </w:rPr>
        <w:t xml:space="preserve"> </w:t>
      </w:r>
      <w:r w:rsidR="00710389">
        <w:rPr>
          <w:rFonts w:ascii="Tahoma" w:hAnsi="Tahoma" w:cs="Tahoma"/>
        </w:rPr>
        <w:t>PONUDBA</w:t>
      </w:r>
      <w:r w:rsidRPr="00917D01">
        <w:rPr>
          <w:rFonts w:ascii="Tahoma" w:hAnsi="Tahoma" w:cs="Tahoma"/>
        </w:rPr>
        <w:t xml:space="preserve"> v obliki pdf.</w:t>
      </w:r>
    </w:p>
    <w:p w:rsidR="002A42DB" w:rsidRDefault="002A42DB" w:rsidP="00571F15">
      <w:pPr>
        <w:keepNext/>
        <w:keepLines/>
        <w:jc w:val="both"/>
        <w:rPr>
          <w:rFonts w:ascii="Tahoma" w:hAnsi="Tahoma" w:cs="Tahoma"/>
        </w:rPr>
      </w:pPr>
    </w:p>
    <w:p w:rsidR="002A42DB" w:rsidRPr="00917D01" w:rsidRDefault="002A42DB" w:rsidP="00571F15">
      <w:pPr>
        <w:keepNext/>
        <w:keepLines/>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w:t>
      </w:r>
      <w:r w:rsidR="00710389">
        <w:rPr>
          <w:rFonts w:ascii="Tahoma" w:hAnsi="Tahoma" w:cs="Tahoma"/>
        </w:rPr>
        <w:t>Prilogo 2/1 PONUDBA</w:t>
      </w:r>
      <w:r>
        <w:rPr>
          <w:rFonts w:ascii="Tahoma" w:hAnsi="Tahoma" w:cs="Tahoma"/>
        </w:rPr>
        <w:t>)</w:t>
      </w:r>
      <w:r w:rsidRPr="00917D01">
        <w:rPr>
          <w:rFonts w:ascii="Tahoma" w:hAnsi="Tahoma" w:cs="Tahoma"/>
        </w:rPr>
        <w:t xml:space="preserve"> v del »Predračun«, bosta razvidna in dostopna na javnem odpiranju ponudb.</w:t>
      </w:r>
    </w:p>
    <w:p w:rsidR="002A42DB" w:rsidRDefault="002A42DB" w:rsidP="00571F15">
      <w:pPr>
        <w:keepNext/>
        <w:keepLines/>
        <w:jc w:val="both"/>
        <w:rPr>
          <w:rFonts w:ascii="Tahoma" w:hAnsi="Tahoma" w:cs="Tahoma"/>
        </w:rPr>
      </w:pPr>
    </w:p>
    <w:p w:rsidR="002A42DB" w:rsidRDefault="002A42DB" w:rsidP="00571F15">
      <w:pPr>
        <w:keepNext/>
        <w:keepLines/>
        <w:jc w:val="both"/>
        <w:rPr>
          <w:rFonts w:ascii="Tahoma" w:hAnsi="Tahoma" w:cs="Tahoma"/>
        </w:rPr>
      </w:pPr>
      <w:r>
        <w:rPr>
          <w:rFonts w:ascii="Tahoma" w:hAnsi="Tahoma" w:cs="Tahoma"/>
        </w:rPr>
        <w:t xml:space="preserve">Ponudnik mora </w:t>
      </w:r>
      <w:r w:rsidRPr="004B1A7C">
        <w:rPr>
          <w:rFonts w:ascii="Tahoma" w:hAnsi="Tahoma" w:cs="Tahoma"/>
        </w:rPr>
        <w:t>Prilogo 2</w:t>
      </w:r>
      <w:r w:rsidR="006E23C7">
        <w:rPr>
          <w:rFonts w:ascii="Tahoma" w:hAnsi="Tahoma" w:cs="Tahoma"/>
        </w:rPr>
        <w:t>/1</w:t>
      </w:r>
      <w:r>
        <w:rPr>
          <w:rFonts w:ascii="Tahoma" w:hAnsi="Tahoma" w:cs="Tahoma"/>
        </w:rPr>
        <w:t xml:space="preserve"> PONUDBA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p>
    <w:p w:rsidR="00E12044" w:rsidRPr="00C8579C" w:rsidRDefault="00E12044" w:rsidP="00571F15">
      <w:pPr>
        <w:keepNext/>
        <w:keepLines/>
        <w:jc w:val="both"/>
        <w:rPr>
          <w:rFonts w:ascii="Tahoma" w:hAnsi="Tahoma" w:cs="Tahoma"/>
        </w:rPr>
      </w:pPr>
    </w:p>
    <w:p w:rsidR="0045383F" w:rsidRDefault="00E12044" w:rsidP="00571F15">
      <w:pPr>
        <w:keepNext/>
        <w:keepLines/>
        <w:jc w:val="both"/>
        <w:rPr>
          <w:rFonts w:ascii="Tahoma" w:hAnsi="Tahoma" w:cs="Tahoma"/>
        </w:rPr>
      </w:pPr>
      <w:r w:rsidRPr="00C8579C">
        <w:rPr>
          <w:rFonts w:ascii="Tahoma" w:hAnsi="Tahoma" w:cs="Tahoma"/>
        </w:rPr>
        <w:t>Cen</w:t>
      </w:r>
      <w:r>
        <w:rPr>
          <w:rFonts w:ascii="Tahoma" w:hAnsi="Tahoma" w:cs="Tahoma"/>
        </w:rPr>
        <w:t>a</w:t>
      </w:r>
      <w:r w:rsidRPr="00C8579C">
        <w:rPr>
          <w:rFonts w:ascii="Tahoma" w:hAnsi="Tahoma" w:cs="Tahoma"/>
        </w:rPr>
        <w:t xml:space="preserve"> na enoto mere</w:t>
      </w:r>
      <w:r>
        <w:rPr>
          <w:rFonts w:ascii="Tahoma" w:hAnsi="Tahoma" w:cs="Tahoma"/>
        </w:rPr>
        <w:t xml:space="preserve"> (v EUR brez DDV)</w:t>
      </w:r>
      <w:r w:rsidRPr="00C8579C">
        <w:rPr>
          <w:rFonts w:ascii="Tahoma" w:hAnsi="Tahoma" w:cs="Tahoma"/>
        </w:rPr>
        <w:t>, naveden</w:t>
      </w:r>
      <w:r>
        <w:rPr>
          <w:rFonts w:ascii="Tahoma" w:hAnsi="Tahoma" w:cs="Tahoma"/>
        </w:rPr>
        <w:t>a</w:t>
      </w:r>
      <w:r w:rsidRPr="00C8579C">
        <w:rPr>
          <w:rFonts w:ascii="Tahoma" w:hAnsi="Tahoma" w:cs="Tahoma"/>
        </w:rPr>
        <w:t xml:space="preserve"> v </w:t>
      </w:r>
      <w:r>
        <w:rPr>
          <w:rFonts w:ascii="Tahoma" w:hAnsi="Tahoma" w:cs="Tahoma"/>
        </w:rPr>
        <w:t xml:space="preserve">ponudbi </w:t>
      </w:r>
      <w:r w:rsidRPr="00C8579C">
        <w:rPr>
          <w:rFonts w:ascii="Tahoma" w:hAnsi="Tahoma" w:cs="Tahoma"/>
        </w:rPr>
        <w:t>(</w:t>
      </w:r>
      <w:r w:rsidRPr="005E53D4">
        <w:rPr>
          <w:rFonts w:ascii="Tahoma" w:hAnsi="Tahoma" w:cs="Tahoma"/>
        </w:rPr>
        <w:t>Prilog</w:t>
      </w:r>
      <w:r>
        <w:rPr>
          <w:rFonts w:ascii="Tahoma" w:hAnsi="Tahoma" w:cs="Tahoma"/>
        </w:rPr>
        <w:t>a</w:t>
      </w:r>
      <w:r w:rsidRPr="005E53D4">
        <w:rPr>
          <w:rFonts w:ascii="Tahoma" w:hAnsi="Tahoma" w:cs="Tahoma"/>
        </w:rPr>
        <w:t xml:space="preserve"> 2</w:t>
      </w:r>
      <w:r w:rsidR="006E23C7">
        <w:rPr>
          <w:rFonts w:ascii="Tahoma" w:hAnsi="Tahoma" w:cs="Tahoma"/>
        </w:rPr>
        <w:t>/1</w:t>
      </w:r>
      <w:r>
        <w:rPr>
          <w:rFonts w:ascii="Tahoma" w:hAnsi="Tahoma" w:cs="Tahoma"/>
        </w:rPr>
        <w:t xml:space="preserve"> PONUDBA</w:t>
      </w:r>
      <w:r w:rsidRPr="00C8579C">
        <w:rPr>
          <w:rFonts w:ascii="Tahoma" w:hAnsi="Tahoma" w:cs="Tahoma"/>
        </w:rPr>
        <w:t xml:space="preserve">) mora biti v času veljavnosti </w:t>
      </w:r>
      <w:r w:rsidR="006E23C7">
        <w:rPr>
          <w:rFonts w:ascii="Tahoma" w:hAnsi="Tahoma" w:cs="Tahoma"/>
        </w:rPr>
        <w:t>pogodbe</w:t>
      </w:r>
      <w:r w:rsidRPr="00C8579C">
        <w:rPr>
          <w:rFonts w:ascii="Tahoma" w:hAnsi="Tahoma" w:cs="Tahoma"/>
        </w:rPr>
        <w:t xml:space="preserve"> fiksn</w:t>
      </w:r>
      <w:r>
        <w:rPr>
          <w:rFonts w:ascii="Tahoma" w:hAnsi="Tahoma" w:cs="Tahoma"/>
        </w:rPr>
        <w:t>a</w:t>
      </w:r>
      <w:r w:rsidRPr="00C8579C">
        <w:rPr>
          <w:rFonts w:ascii="Tahoma" w:hAnsi="Tahoma" w:cs="Tahoma"/>
        </w:rPr>
        <w:t>, razen v primeru znižanja cen.</w:t>
      </w:r>
    </w:p>
    <w:p w:rsidR="002A42DB" w:rsidRDefault="002A42DB" w:rsidP="00571F15">
      <w:pPr>
        <w:keepNext/>
        <w:keepLines/>
        <w:jc w:val="both"/>
        <w:rPr>
          <w:rFonts w:ascii="Tahoma" w:hAnsi="Tahoma" w:cs="Tahoma"/>
        </w:rPr>
      </w:pPr>
    </w:p>
    <w:p w:rsidR="006E23C7" w:rsidRPr="009734C9" w:rsidRDefault="006E23C7" w:rsidP="00571F15">
      <w:pPr>
        <w:keepNext/>
        <w:keepLines/>
        <w:jc w:val="both"/>
        <w:rPr>
          <w:rFonts w:ascii="Tahoma" w:hAnsi="Tahoma" w:cs="Tahoma"/>
        </w:rPr>
      </w:pPr>
      <w:r w:rsidRPr="009734C9">
        <w:rPr>
          <w:rFonts w:ascii="Tahoma" w:hAnsi="Tahoma" w:cs="Tahoma"/>
        </w:rPr>
        <w:t xml:space="preserve">Ponudbena cena mora vsebovati stroške vodenja bančne garancije oziroma višino zavarovalne premije, morebitne stroške odobritve </w:t>
      </w:r>
      <w:r>
        <w:rPr>
          <w:rFonts w:ascii="Tahoma" w:hAnsi="Tahoma" w:cs="Tahoma"/>
        </w:rPr>
        <w:t>in vse druge morebitne stroške.</w:t>
      </w:r>
    </w:p>
    <w:p w:rsidR="006E23C7" w:rsidRDefault="006E23C7" w:rsidP="00571F15">
      <w:pPr>
        <w:keepNext/>
        <w:keepLines/>
        <w:jc w:val="both"/>
        <w:rPr>
          <w:rFonts w:ascii="Tahoma" w:hAnsi="Tahoma" w:cs="Tahoma"/>
          <w:b/>
        </w:rPr>
      </w:pPr>
    </w:p>
    <w:p w:rsidR="0075292D" w:rsidRPr="00C8579C" w:rsidRDefault="00325548" w:rsidP="00571F15">
      <w:pPr>
        <w:keepNext/>
        <w:keepLines/>
        <w:numPr>
          <w:ilvl w:val="1"/>
          <w:numId w:val="2"/>
        </w:numPr>
        <w:jc w:val="both"/>
        <w:rPr>
          <w:rFonts w:ascii="Tahoma" w:hAnsi="Tahoma" w:cs="Tahoma"/>
          <w:b/>
        </w:rPr>
      </w:pPr>
      <w:r w:rsidRPr="00C8579C">
        <w:rPr>
          <w:rFonts w:ascii="Tahoma" w:hAnsi="Tahoma" w:cs="Tahoma"/>
          <w:b/>
        </w:rPr>
        <w:t>Veljavnost ponudbe</w:t>
      </w:r>
    </w:p>
    <w:p w:rsidR="00325548" w:rsidRPr="00C8579C" w:rsidRDefault="00325548" w:rsidP="00571F15">
      <w:pPr>
        <w:keepNext/>
        <w:keepLines/>
        <w:jc w:val="both"/>
        <w:rPr>
          <w:rFonts w:ascii="Tahoma" w:hAnsi="Tahoma" w:cs="Tahoma"/>
        </w:rPr>
      </w:pPr>
    </w:p>
    <w:p w:rsidR="00C53A34" w:rsidRPr="00C8579C" w:rsidRDefault="00C53A34" w:rsidP="00571F15">
      <w:pPr>
        <w:keepNext/>
        <w:keepLines/>
        <w:jc w:val="both"/>
        <w:rPr>
          <w:rFonts w:ascii="Tahoma" w:hAnsi="Tahoma" w:cs="Tahoma"/>
        </w:rPr>
      </w:pPr>
      <w:r w:rsidRPr="00C8579C">
        <w:rPr>
          <w:rFonts w:ascii="Tahoma" w:hAnsi="Tahoma" w:cs="Tahoma"/>
        </w:rPr>
        <w:t xml:space="preserve">Ponudba mora biti veljavna </w:t>
      </w:r>
      <w:r w:rsidR="00C76334">
        <w:rPr>
          <w:rFonts w:ascii="Tahoma" w:hAnsi="Tahoma" w:cs="Tahoma"/>
        </w:rPr>
        <w:t>najmanj do vključno 31. 5. 2023</w:t>
      </w:r>
      <w:r w:rsidR="00830931" w:rsidRPr="00C8579C">
        <w:rPr>
          <w:rFonts w:ascii="Tahoma" w:hAnsi="Tahoma" w:cs="Tahoma"/>
        </w:rPr>
        <w:t>.</w:t>
      </w:r>
      <w:r w:rsidRPr="00C8579C" w:rsidDel="00C53A34">
        <w:rPr>
          <w:rFonts w:ascii="Tahoma" w:hAnsi="Tahoma" w:cs="Tahoma"/>
        </w:rPr>
        <w:t xml:space="preserve"> </w:t>
      </w:r>
    </w:p>
    <w:p w:rsidR="001B6A28" w:rsidRDefault="001B6A28" w:rsidP="00571F15">
      <w:pPr>
        <w:keepNext/>
        <w:keepLines/>
        <w:jc w:val="both"/>
        <w:rPr>
          <w:rFonts w:ascii="Tahoma" w:hAnsi="Tahoma" w:cs="Tahoma"/>
        </w:rPr>
      </w:pPr>
    </w:p>
    <w:p w:rsidR="007C70A1" w:rsidRPr="00C8579C" w:rsidRDefault="009F4E76" w:rsidP="00571F15">
      <w:pPr>
        <w:keepNext/>
        <w:keepLines/>
        <w:numPr>
          <w:ilvl w:val="0"/>
          <w:numId w:val="2"/>
        </w:numPr>
        <w:jc w:val="both"/>
        <w:rPr>
          <w:rFonts w:ascii="Tahoma" w:hAnsi="Tahoma" w:cs="Tahoma"/>
          <w:b/>
          <w:sz w:val="24"/>
        </w:rPr>
      </w:pPr>
      <w:r w:rsidRPr="00C8579C">
        <w:rPr>
          <w:rFonts w:ascii="Tahoma" w:hAnsi="Tahoma" w:cs="Tahoma"/>
          <w:b/>
          <w:sz w:val="24"/>
        </w:rPr>
        <w:t xml:space="preserve">UGOTAVLJANJE SPOSOBNOSTI </w:t>
      </w:r>
    </w:p>
    <w:p w:rsidR="007C70A1" w:rsidRPr="00C8579C" w:rsidRDefault="007C70A1" w:rsidP="00571F15">
      <w:pPr>
        <w:keepNext/>
        <w:keepLines/>
        <w:jc w:val="both"/>
        <w:rPr>
          <w:rFonts w:ascii="Tahoma" w:hAnsi="Tahoma" w:cs="Tahoma"/>
        </w:rPr>
      </w:pPr>
    </w:p>
    <w:p w:rsidR="00C53A34" w:rsidRPr="00C8579C" w:rsidRDefault="00C53A34" w:rsidP="00571F15">
      <w:pPr>
        <w:keepNext/>
        <w:keepLines/>
        <w:numPr>
          <w:ilvl w:val="0"/>
          <w:numId w:val="15"/>
        </w:numPr>
        <w:jc w:val="both"/>
        <w:rPr>
          <w:rFonts w:ascii="Tahoma" w:hAnsi="Tahoma" w:cs="Tahoma"/>
          <w:b/>
        </w:rPr>
      </w:pPr>
      <w:r w:rsidRPr="00C8579C">
        <w:rPr>
          <w:rFonts w:ascii="Tahoma" w:hAnsi="Tahoma" w:cs="Tahoma"/>
          <w:b/>
        </w:rPr>
        <w:t xml:space="preserve">Splošno: </w:t>
      </w:r>
    </w:p>
    <w:p w:rsidR="00C53A34" w:rsidRPr="00C8579C" w:rsidRDefault="00C53A34" w:rsidP="00571F15">
      <w:pPr>
        <w:keepNext/>
        <w:keepLines/>
        <w:jc w:val="both"/>
        <w:rPr>
          <w:rFonts w:ascii="Tahoma" w:hAnsi="Tahoma" w:cs="Tahoma"/>
          <w:bCs/>
        </w:rPr>
      </w:pPr>
    </w:p>
    <w:p w:rsidR="00C53A34" w:rsidRPr="00C8579C" w:rsidRDefault="00C53A34" w:rsidP="00571F15">
      <w:pPr>
        <w:keepNext/>
        <w:keepLines/>
        <w:jc w:val="both"/>
        <w:rPr>
          <w:rFonts w:ascii="Tahoma" w:hAnsi="Tahoma" w:cs="Tahoma"/>
          <w:bCs/>
        </w:rPr>
      </w:pPr>
      <w:r w:rsidRPr="00C8579C">
        <w:rPr>
          <w:rFonts w:ascii="Tahoma" w:hAnsi="Tahoma" w:cs="Tahoma"/>
          <w:bCs/>
        </w:rPr>
        <w:t xml:space="preserve">Za ugotavljanje sposobnosti mora ponudnik izpolnjevati pogoje in zahteve skladno z določbami ZJN-3, ter pogoje in zahteve, ki so določene v tej razpisni dokumentaciji. </w:t>
      </w:r>
    </w:p>
    <w:p w:rsidR="00D93F5A" w:rsidRPr="00C8579C" w:rsidRDefault="00D93F5A" w:rsidP="00571F15">
      <w:pPr>
        <w:keepNext/>
        <w:keepLines/>
        <w:jc w:val="both"/>
        <w:rPr>
          <w:rFonts w:ascii="Tahoma" w:hAnsi="Tahoma" w:cs="Tahoma"/>
        </w:rPr>
      </w:pPr>
    </w:p>
    <w:p w:rsidR="00C53A34" w:rsidRPr="00C8579C" w:rsidRDefault="00C53A34" w:rsidP="00571F15">
      <w:pPr>
        <w:keepNext/>
        <w:keepLines/>
        <w:jc w:val="both"/>
        <w:rPr>
          <w:rFonts w:ascii="Tahoma" w:hAnsi="Tahoma" w:cs="Tahoma"/>
        </w:rPr>
      </w:pPr>
      <w:r w:rsidRPr="00C8579C">
        <w:rPr>
          <w:rFonts w:ascii="Tahoma" w:hAnsi="Tahoma" w:cs="Tahoma"/>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rsidR="00CD3CCA" w:rsidRDefault="00CD3CCA" w:rsidP="00571F15">
      <w:pPr>
        <w:keepNext/>
        <w:keepLines/>
        <w:jc w:val="both"/>
        <w:rPr>
          <w:rFonts w:ascii="Tahoma" w:hAnsi="Tahoma" w:cs="Tahoma"/>
          <w:bCs/>
          <w:i/>
        </w:rPr>
      </w:pPr>
    </w:p>
    <w:p w:rsidR="006E23C7" w:rsidRDefault="00F25778" w:rsidP="00571F15">
      <w:pPr>
        <w:keepNext/>
        <w:keepLines/>
        <w:jc w:val="both"/>
        <w:rPr>
          <w:rFonts w:ascii="Tahoma" w:hAnsi="Tahoma" w:cs="Tahoma"/>
          <w:bCs/>
          <w:i/>
        </w:rPr>
      </w:pPr>
      <w:r w:rsidRPr="00C8579C">
        <w:rPr>
          <w:rFonts w:ascii="Tahoma" w:hAnsi="Tahoma" w:cs="Tahoma"/>
          <w:bCs/>
          <w:i/>
        </w:rPr>
        <w:t>V primeru, da ponudnik nastopa v skupni ponudbi mora zahtevane pogoje za ugotavljanje sposobnosti ponudnika izpolnjevati tudi vsak od partnerjev v primeru skupne ponudbe. V primeru ponudbe s podizvajalci mora pogoje za ugotavljanje sposobnosti, kjer je to v razpisni dokumentaciji določeno, izpolnjevati tudi vsak izmed podizvajalcev, ki ji</w:t>
      </w:r>
      <w:r w:rsidR="009F69BE">
        <w:rPr>
          <w:rFonts w:ascii="Tahoma" w:hAnsi="Tahoma" w:cs="Tahoma"/>
          <w:bCs/>
          <w:i/>
        </w:rPr>
        <w:t>h ponudnik v ponudbi navede</w:t>
      </w:r>
      <w:r w:rsidRPr="00C8579C">
        <w:rPr>
          <w:rFonts w:ascii="Tahoma" w:hAnsi="Tahoma" w:cs="Tahoma"/>
          <w:bCs/>
          <w:i/>
        </w:rPr>
        <w:t>.</w:t>
      </w:r>
    </w:p>
    <w:p w:rsidR="00F25778" w:rsidRPr="00C8579C" w:rsidRDefault="00F25778" w:rsidP="00571F15">
      <w:pPr>
        <w:keepNext/>
        <w:keepLines/>
        <w:jc w:val="both"/>
        <w:rPr>
          <w:rFonts w:ascii="Tahoma" w:hAnsi="Tahoma" w:cs="Tahoma"/>
          <w:bCs/>
          <w:i/>
        </w:rPr>
      </w:pPr>
      <w:r w:rsidRPr="00C8579C">
        <w:rPr>
          <w:rFonts w:ascii="Tahoma" w:hAnsi="Tahoma" w:cs="Tahoma"/>
          <w:bCs/>
          <w:i/>
        </w:rPr>
        <w:t xml:space="preserve"> </w:t>
      </w:r>
    </w:p>
    <w:p w:rsidR="00C53A34" w:rsidRPr="00C8579C" w:rsidRDefault="00C53A34" w:rsidP="00571F15">
      <w:pPr>
        <w:keepNext/>
        <w:keepLines/>
        <w:numPr>
          <w:ilvl w:val="0"/>
          <w:numId w:val="15"/>
        </w:numPr>
        <w:jc w:val="both"/>
        <w:rPr>
          <w:rFonts w:ascii="Tahoma" w:hAnsi="Tahoma" w:cs="Tahoma"/>
          <w:b/>
        </w:rPr>
      </w:pPr>
      <w:r w:rsidRPr="00C8579C">
        <w:rPr>
          <w:rFonts w:ascii="Tahoma" w:hAnsi="Tahoma" w:cs="Tahoma"/>
          <w:b/>
        </w:rPr>
        <w:t xml:space="preserve">Ponudnik: </w:t>
      </w:r>
    </w:p>
    <w:p w:rsidR="00C53A34" w:rsidRPr="00C8579C" w:rsidRDefault="00C53A34" w:rsidP="00571F15">
      <w:pPr>
        <w:keepNext/>
        <w:keepLines/>
        <w:jc w:val="both"/>
        <w:rPr>
          <w:rFonts w:ascii="Tahoma" w:hAnsi="Tahoma" w:cs="Tahoma"/>
        </w:rPr>
      </w:pPr>
    </w:p>
    <w:p w:rsidR="00C53A34" w:rsidRPr="00C8579C" w:rsidRDefault="00C53A34" w:rsidP="00571F15">
      <w:pPr>
        <w:keepNext/>
        <w:keepLines/>
        <w:jc w:val="both"/>
        <w:rPr>
          <w:rFonts w:ascii="Tahoma" w:hAnsi="Tahoma" w:cs="Tahoma"/>
        </w:rPr>
      </w:pPr>
      <w:r w:rsidRPr="00C8579C">
        <w:rPr>
          <w:rFonts w:ascii="Tahoma" w:hAnsi="Tahoma" w:cs="Tahoma"/>
        </w:rPr>
        <w:t xml:space="preserve">Za ugotavljanje sposobnosti </w:t>
      </w:r>
      <w:r w:rsidRPr="00C8579C">
        <w:rPr>
          <w:rFonts w:ascii="Tahoma" w:hAnsi="Tahoma" w:cs="Tahoma"/>
          <w:b/>
        </w:rPr>
        <w:t>mora</w:t>
      </w:r>
      <w:r w:rsidRPr="00C8579C">
        <w:rPr>
          <w:rFonts w:ascii="Tahoma" w:hAnsi="Tahoma" w:cs="Tahoma"/>
        </w:rPr>
        <w:t xml:space="preserve"> ponudnik </w:t>
      </w:r>
      <w:r w:rsidRPr="00C8579C">
        <w:rPr>
          <w:rFonts w:ascii="Tahoma" w:hAnsi="Tahoma" w:cs="Tahoma"/>
          <w:u w:val="single"/>
        </w:rPr>
        <w:t>izpolniti in priložiti ESPD obrazec</w:t>
      </w:r>
      <w:r w:rsidRPr="00C8579C">
        <w:rPr>
          <w:rFonts w:ascii="Tahoma" w:hAnsi="Tahoma" w:cs="Tahoma"/>
        </w:rPr>
        <w:t xml:space="preserve">, ki je priloga te razpisne dokumentacije. </w:t>
      </w:r>
    </w:p>
    <w:p w:rsidR="006927C4" w:rsidRPr="00C8579C" w:rsidRDefault="006927C4" w:rsidP="00571F15">
      <w:pPr>
        <w:keepNext/>
        <w:keepLines/>
        <w:jc w:val="both"/>
        <w:rPr>
          <w:rFonts w:ascii="Tahoma" w:hAnsi="Tahoma" w:cs="Tahoma"/>
        </w:rPr>
      </w:pPr>
    </w:p>
    <w:p w:rsidR="00C53A34" w:rsidRPr="00C8579C" w:rsidRDefault="00C53A34" w:rsidP="00571F15">
      <w:pPr>
        <w:keepNext/>
        <w:keepLines/>
        <w:numPr>
          <w:ilvl w:val="0"/>
          <w:numId w:val="15"/>
        </w:numPr>
        <w:jc w:val="both"/>
        <w:rPr>
          <w:rFonts w:ascii="Tahoma" w:hAnsi="Tahoma" w:cs="Tahoma"/>
          <w:b/>
        </w:rPr>
      </w:pPr>
      <w:r w:rsidRPr="00C8579C">
        <w:rPr>
          <w:rFonts w:ascii="Tahoma" w:hAnsi="Tahoma" w:cs="Tahoma"/>
          <w:b/>
        </w:rPr>
        <w:t>Skupna ponudba (s partnerjem/ji), ponudba s podizvajalci:</w:t>
      </w:r>
    </w:p>
    <w:p w:rsidR="006927C4" w:rsidRPr="00C8579C" w:rsidRDefault="006927C4" w:rsidP="00571F15">
      <w:pPr>
        <w:keepNext/>
        <w:keepLines/>
        <w:jc w:val="both"/>
        <w:rPr>
          <w:rFonts w:ascii="Tahoma" w:hAnsi="Tahoma" w:cs="Tahoma"/>
        </w:rPr>
      </w:pPr>
    </w:p>
    <w:p w:rsidR="00C53A34" w:rsidRPr="00C8579C" w:rsidRDefault="00C53A34" w:rsidP="00571F15">
      <w:pPr>
        <w:keepNext/>
        <w:keepLines/>
        <w:jc w:val="both"/>
        <w:rPr>
          <w:rFonts w:ascii="Tahoma" w:hAnsi="Tahoma" w:cs="Tahoma"/>
        </w:rPr>
      </w:pPr>
      <w:r w:rsidRPr="00C8579C">
        <w:rPr>
          <w:rFonts w:ascii="Tahoma" w:hAnsi="Tahoma" w:cs="Tahoma"/>
        </w:rPr>
        <w:lastRenderedPageBreak/>
        <w:t xml:space="preserve">Če ponudnik nastopa </w:t>
      </w:r>
      <w:r w:rsidRPr="00C8579C">
        <w:rPr>
          <w:rFonts w:ascii="Tahoma" w:hAnsi="Tahoma" w:cs="Tahoma"/>
          <w:u w:val="single"/>
        </w:rPr>
        <w:t>v skupni ponudbi (s partnerjem/ji)</w:t>
      </w:r>
      <w:r w:rsidRPr="00C8579C">
        <w:rPr>
          <w:rFonts w:ascii="Tahoma" w:hAnsi="Tahoma" w:cs="Tahoma"/>
        </w:rPr>
        <w:t xml:space="preserve">, </w:t>
      </w:r>
      <w:r w:rsidRPr="00C8579C">
        <w:rPr>
          <w:rFonts w:ascii="Tahoma" w:hAnsi="Tahoma" w:cs="Tahoma"/>
          <w:b/>
        </w:rPr>
        <w:t>mora</w:t>
      </w:r>
      <w:r w:rsidRPr="00C8579C">
        <w:rPr>
          <w:rFonts w:ascii="Tahoma" w:hAnsi="Tahoma" w:cs="Tahoma"/>
        </w:rPr>
        <w:t xml:space="preserve"> </w:t>
      </w:r>
      <w:r w:rsidRPr="00C8579C">
        <w:rPr>
          <w:rFonts w:ascii="Tahoma" w:hAnsi="Tahoma" w:cs="Tahoma"/>
          <w:u w:val="single"/>
        </w:rPr>
        <w:t>poleg svojega</w:t>
      </w:r>
      <w:r w:rsidRPr="00C8579C">
        <w:rPr>
          <w:rFonts w:ascii="Tahoma" w:hAnsi="Tahoma" w:cs="Tahoma"/>
        </w:rPr>
        <w:t xml:space="preserve"> priložiti tudi </w:t>
      </w:r>
      <w:r w:rsidRPr="00C8579C">
        <w:rPr>
          <w:rFonts w:ascii="Tahoma" w:hAnsi="Tahoma" w:cs="Tahoma"/>
          <w:b/>
          <w:u w:val="single"/>
        </w:rPr>
        <w:t>ločen</w:t>
      </w:r>
      <w:r w:rsidRPr="00C8579C">
        <w:rPr>
          <w:rFonts w:ascii="Tahoma" w:hAnsi="Tahoma" w:cs="Tahoma"/>
        </w:rPr>
        <w:t xml:space="preserve"> ESPD obrazec za vsakega od sodelujočih partnerjev v skupni ponudbi. </w:t>
      </w:r>
      <w:r w:rsidRPr="00C8579C">
        <w:rPr>
          <w:rFonts w:ascii="Tahoma" w:hAnsi="Tahoma" w:cs="Tahoma"/>
          <w:b/>
        </w:rPr>
        <w:t>Enako velja v primeru</w:t>
      </w:r>
      <w:r w:rsidRPr="00C8579C">
        <w:rPr>
          <w:rFonts w:ascii="Tahoma" w:hAnsi="Tahoma" w:cs="Tahoma"/>
        </w:rPr>
        <w:t xml:space="preserve">, če ponudnik sodeluje s </w:t>
      </w:r>
      <w:r w:rsidRPr="00C8579C">
        <w:rPr>
          <w:rFonts w:ascii="Tahoma" w:hAnsi="Tahoma" w:cs="Tahoma"/>
          <w:u w:val="single"/>
        </w:rPr>
        <w:t>podizvajalci</w:t>
      </w:r>
      <w:r w:rsidRPr="00C8579C">
        <w:rPr>
          <w:rFonts w:ascii="Tahoma" w:hAnsi="Tahoma" w:cs="Tahoma"/>
        </w:rPr>
        <w:t xml:space="preserve"> (priložiti je potrebno ločen ESPD obrazec zase kot ponudnika, ter ločene ESPD obrazce za vsakega podizvajalca v ponudbi). </w:t>
      </w:r>
    </w:p>
    <w:p w:rsidR="00C53A34" w:rsidRPr="00C8579C" w:rsidRDefault="00C53A34" w:rsidP="00571F15">
      <w:pPr>
        <w:keepNext/>
        <w:keepLines/>
        <w:jc w:val="both"/>
        <w:rPr>
          <w:rFonts w:ascii="Tahoma" w:hAnsi="Tahoma" w:cs="Tahoma"/>
        </w:rPr>
      </w:pPr>
    </w:p>
    <w:p w:rsidR="00C53A34" w:rsidRPr="00C8579C" w:rsidRDefault="00C53A34" w:rsidP="00571F15">
      <w:pPr>
        <w:keepNext/>
        <w:keepLines/>
        <w:numPr>
          <w:ilvl w:val="0"/>
          <w:numId w:val="15"/>
        </w:numPr>
        <w:jc w:val="both"/>
        <w:rPr>
          <w:rFonts w:ascii="Tahoma" w:hAnsi="Tahoma" w:cs="Tahoma"/>
          <w:b/>
        </w:rPr>
      </w:pPr>
      <w:r w:rsidRPr="00C8579C">
        <w:rPr>
          <w:rFonts w:ascii="Tahoma" w:hAnsi="Tahoma" w:cs="Tahoma"/>
          <w:b/>
        </w:rPr>
        <w:t>Navodila za ESPD obrazec:</w:t>
      </w:r>
    </w:p>
    <w:p w:rsidR="00C53A34" w:rsidRPr="00C8579C" w:rsidRDefault="00C53A34" w:rsidP="00571F15">
      <w:pPr>
        <w:keepNext/>
        <w:keepLines/>
        <w:jc w:val="both"/>
        <w:rPr>
          <w:rFonts w:ascii="Tahoma" w:hAnsi="Tahoma" w:cs="Tahoma"/>
        </w:rPr>
      </w:pPr>
    </w:p>
    <w:p w:rsidR="00C53A34" w:rsidRPr="00C8579C" w:rsidRDefault="00C53A34" w:rsidP="00571F15">
      <w:pPr>
        <w:keepNext/>
        <w:keepLines/>
        <w:jc w:val="both"/>
        <w:rPr>
          <w:rFonts w:ascii="Tahoma" w:hAnsi="Tahoma" w:cs="Tahoma"/>
          <w:bCs/>
        </w:rPr>
      </w:pPr>
      <w:r w:rsidRPr="00C8579C">
        <w:rPr>
          <w:rFonts w:ascii="Tahoma" w:hAnsi="Tahoma" w:cs="Tahoma"/>
        </w:rPr>
        <w:t xml:space="preserve">ESPD predstavlja uradno izjavo gospodarskega subjekta, da ne obstajajo razlogi za izključitev in da izpolnjuje pogoje za sodelovanje, hkrati pa zagotavlja ustrezne informacije, ki jih zahteva naročnik. </w:t>
      </w:r>
    </w:p>
    <w:p w:rsidR="00D239BA" w:rsidRPr="00C8579C" w:rsidRDefault="00D239BA" w:rsidP="00571F15">
      <w:pPr>
        <w:keepNext/>
        <w:keepLines/>
        <w:jc w:val="both"/>
        <w:rPr>
          <w:rFonts w:ascii="Tahoma" w:hAnsi="Tahoma" w:cs="Tahoma"/>
          <w:bCs/>
        </w:rPr>
      </w:pPr>
    </w:p>
    <w:p w:rsidR="00A3096A" w:rsidRDefault="00DA0B3F" w:rsidP="00571F15">
      <w:pPr>
        <w:keepNext/>
        <w:keepLines/>
        <w:jc w:val="both"/>
        <w:rPr>
          <w:rFonts w:ascii="Tahoma" w:hAnsi="Tahoma" w:cs="Tahoma"/>
          <w:bCs/>
        </w:rPr>
      </w:pPr>
      <w:bookmarkStart w:id="13" w:name="_Hlk511905322"/>
      <w:r w:rsidRPr="00C8579C">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xml. </w:t>
      </w:r>
      <w:r w:rsidR="0010602E">
        <w:rPr>
          <w:rFonts w:ascii="Tahoma" w:hAnsi="Tahoma" w:cs="Tahoma"/>
          <w:bCs/>
        </w:rPr>
        <w:t>formatu</w:t>
      </w:r>
      <w:r w:rsidRPr="00C8579C">
        <w:rPr>
          <w:rFonts w:ascii="Tahoma" w:hAnsi="Tahoma" w:cs="Tahoma"/>
          <w:bCs/>
        </w:rPr>
        <w:t xml:space="preserve"> ali nepodpisan ESPD v xml. </w:t>
      </w:r>
      <w:r w:rsidR="0010602E">
        <w:rPr>
          <w:rFonts w:ascii="Tahoma" w:hAnsi="Tahoma" w:cs="Tahoma"/>
          <w:bCs/>
        </w:rPr>
        <w:t>formatu</w:t>
      </w:r>
      <w:r w:rsidRPr="00C8579C">
        <w:rPr>
          <w:rFonts w:ascii="Tahoma" w:hAnsi="Tahoma" w:cs="Tahoma"/>
          <w:bCs/>
        </w:rPr>
        <w:t>, pri čemer se v slednjem primeru v skladu Splošnimi pogoji uporabe informacijskega sistema e-JN šteje, da je oddan pravno zavezujoč dokument, ki ima enako veljavnost kot podpisan.</w:t>
      </w:r>
    </w:p>
    <w:p w:rsidR="00DA0B3F" w:rsidRPr="00C8579C" w:rsidRDefault="00DA0B3F" w:rsidP="00571F15">
      <w:pPr>
        <w:keepNext/>
        <w:keepLines/>
        <w:jc w:val="both"/>
        <w:rPr>
          <w:rFonts w:ascii="Tahoma" w:hAnsi="Tahoma" w:cs="Tahoma"/>
          <w:bCs/>
        </w:rPr>
      </w:pPr>
      <w:r w:rsidRPr="00C8579C">
        <w:rPr>
          <w:rFonts w:ascii="Tahoma" w:hAnsi="Tahoma" w:cs="Tahoma"/>
          <w:bCs/>
        </w:rPr>
        <w:t xml:space="preserve"> </w:t>
      </w:r>
    </w:p>
    <w:bookmarkEnd w:id="13"/>
    <w:p w:rsidR="00DA0B3F" w:rsidRPr="00C8579C" w:rsidRDefault="00DA0B3F" w:rsidP="00571F15">
      <w:pPr>
        <w:keepNext/>
        <w:keepLines/>
        <w:jc w:val="both"/>
        <w:rPr>
          <w:rFonts w:ascii="Tahoma" w:hAnsi="Tahoma" w:cs="Tahoma"/>
          <w:bCs/>
        </w:rPr>
      </w:pPr>
      <w:r w:rsidRPr="00C8579C">
        <w:rPr>
          <w:rFonts w:ascii="Tahoma" w:hAnsi="Tahoma" w:cs="Tahoma"/>
          <w:bCs/>
        </w:rPr>
        <w:t xml:space="preserve">Za ostale sodelujoče ponudnik v razdelek »ESPD – ostali sodelujoči« priloži podpisane ESPD v pdf. </w:t>
      </w:r>
      <w:r w:rsidR="0010602E">
        <w:rPr>
          <w:rFonts w:ascii="Tahoma" w:hAnsi="Tahoma" w:cs="Tahoma"/>
          <w:bCs/>
        </w:rPr>
        <w:t>formatu</w:t>
      </w:r>
      <w:r w:rsidRPr="00C8579C">
        <w:rPr>
          <w:rFonts w:ascii="Tahoma" w:hAnsi="Tahoma" w:cs="Tahoma"/>
          <w:bCs/>
        </w:rPr>
        <w:t>, ali v elektronski obliki podpisan xml.</w:t>
      </w:r>
    </w:p>
    <w:p w:rsidR="00AF7EF7" w:rsidRDefault="00AF7EF7" w:rsidP="00571F15">
      <w:pPr>
        <w:keepNext/>
        <w:keepLines/>
        <w:jc w:val="both"/>
        <w:rPr>
          <w:rFonts w:ascii="Tahoma" w:hAnsi="Tahoma" w:cs="Tahoma"/>
          <w:b/>
          <w:bCs/>
          <w:i/>
          <w:sz w:val="18"/>
        </w:rPr>
      </w:pPr>
    </w:p>
    <w:p w:rsidR="00341A94" w:rsidRPr="008A3D17" w:rsidRDefault="00341A94" w:rsidP="00571F15">
      <w:pPr>
        <w:keepNext/>
        <w:keepLines/>
        <w:jc w:val="both"/>
        <w:rPr>
          <w:rFonts w:ascii="Tahoma" w:hAnsi="Tahoma" w:cs="Tahoma"/>
          <w:b/>
          <w:bCs/>
          <w:i/>
          <w:sz w:val="18"/>
        </w:rPr>
      </w:pPr>
      <w:r w:rsidRPr="008A3D17">
        <w:rPr>
          <w:rFonts w:ascii="Tahoma" w:hAnsi="Tahoma" w:cs="Tahoma"/>
          <w:b/>
          <w:bCs/>
          <w:i/>
          <w:sz w:val="18"/>
        </w:rPr>
        <w:t>Naročnik lahko ponudnike kadarkoli med postopkom pozove, da predložijo vsa dokazila ali del dokazil v zvezi z navedbami v izjavi (ESPD).</w:t>
      </w:r>
    </w:p>
    <w:p w:rsidR="00CD3CCA" w:rsidRDefault="00CD3CCA" w:rsidP="00571F15">
      <w:pPr>
        <w:keepNext/>
        <w:keepLines/>
        <w:jc w:val="both"/>
        <w:rPr>
          <w:rFonts w:ascii="Tahoma" w:hAnsi="Tahoma" w:cs="Tahoma"/>
          <w:bCs/>
        </w:rPr>
      </w:pPr>
    </w:p>
    <w:p w:rsidR="00734DC1" w:rsidRPr="00C8579C" w:rsidRDefault="006B3202" w:rsidP="00571F15">
      <w:pPr>
        <w:keepNext/>
        <w:keepLines/>
        <w:numPr>
          <w:ilvl w:val="1"/>
          <w:numId w:val="2"/>
        </w:numPr>
        <w:jc w:val="both"/>
        <w:rPr>
          <w:rFonts w:ascii="Tahoma" w:hAnsi="Tahoma" w:cs="Tahoma"/>
          <w:b/>
        </w:rPr>
      </w:pPr>
      <w:r w:rsidRPr="00C8579C">
        <w:rPr>
          <w:rFonts w:ascii="Tahoma" w:hAnsi="Tahoma" w:cs="Tahoma"/>
          <w:b/>
        </w:rPr>
        <w:t>Razlogi za izključitev</w:t>
      </w:r>
    </w:p>
    <w:p w:rsidR="00734DC1" w:rsidRDefault="00734DC1" w:rsidP="00571F15">
      <w:pPr>
        <w:keepNext/>
        <w:keepLines/>
        <w:jc w:val="both"/>
        <w:rPr>
          <w:rFonts w:ascii="Tahoma" w:hAnsi="Tahoma" w:cs="Tahoma"/>
        </w:rPr>
      </w:pPr>
    </w:p>
    <w:p w:rsidR="00204E9A" w:rsidRDefault="00204E9A" w:rsidP="00571F15">
      <w:pPr>
        <w:keepNext/>
        <w:keepLines/>
        <w:jc w:val="both"/>
        <w:rPr>
          <w:rFonts w:ascii="Tahoma" w:hAnsi="Tahoma" w:cs="Tahoma"/>
          <w:bCs/>
        </w:rPr>
      </w:pPr>
      <w:r w:rsidRPr="008A3D17">
        <w:rPr>
          <w:rFonts w:ascii="Tahoma" w:hAnsi="Tahoma" w:cs="Tahoma"/>
          <w:bCs/>
        </w:rPr>
        <w:t xml:space="preserve">Naročnik bo iz sodelovanja v postopku javnega naročanja izključil </w:t>
      </w:r>
      <w:r w:rsidRPr="008A3D17">
        <w:rPr>
          <w:rFonts w:ascii="Tahoma" w:hAnsi="Tahoma" w:cs="Tahoma"/>
        </w:rPr>
        <w:t>ponudnika</w:t>
      </w:r>
      <w:r w:rsidRPr="008A3D17">
        <w:rPr>
          <w:rFonts w:ascii="Tahoma" w:hAnsi="Tahoma" w:cs="Tahoma"/>
          <w:bCs/>
        </w:rPr>
        <w:t xml:space="preserve">, če pri preverjanju v skladu s z ZJN-3 ugotovi ali je drugače seznanjen, da ponudnik ne izpolnjuje pogojev v skladu </w:t>
      </w:r>
      <w:r w:rsidR="00703EC3">
        <w:rPr>
          <w:rFonts w:ascii="Tahoma" w:hAnsi="Tahoma" w:cs="Tahoma"/>
          <w:bCs/>
        </w:rPr>
        <w:t>s prvim, drugim in četrtim</w:t>
      </w:r>
      <w:r w:rsidRPr="008A3D17">
        <w:rPr>
          <w:rFonts w:ascii="Tahoma" w:hAnsi="Tahoma" w:cs="Tahoma"/>
          <w:bCs/>
        </w:rPr>
        <w:t xml:space="preserve"> odstavkom 75. člena ZJN-3. </w:t>
      </w:r>
    </w:p>
    <w:p w:rsidR="00CD3CCA" w:rsidRDefault="00CD3CCA" w:rsidP="00571F15">
      <w:pPr>
        <w:keepNext/>
        <w:keepLines/>
        <w:jc w:val="both"/>
        <w:rPr>
          <w:rFonts w:ascii="Tahoma" w:hAnsi="Tahoma" w:cs="Tahoma"/>
          <w:bCs/>
        </w:rPr>
      </w:pPr>
    </w:p>
    <w:p w:rsidR="00FC224C" w:rsidRPr="00997A92" w:rsidRDefault="00FC224C" w:rsidP="00571F15">
      <w:pPr>
        <w:keepNext/>
        <w:keepLines/>
        <w:jc w:val="both"/>
        <w:rPr>
          <w:rFonts w:ascii="Tahoma" w:hAnsi="Tahoma" w:cs="Tahoma"/>
          <w:bCs/>
          <w:i/>
        </w:rPr>
      </w:pPr>
      <w:r w:rsidRPr="00997A92">
        <w:rPr>
          <w:rFonts w:ascii="Tahoma" w:hAnsi="Tahoma" w:cs="Tahoma"/>
          <w:bCs/>
          <w:i/>
        </w:rPr>
        <w:t>V kolikor je gospodarski subjekt v enem od položajev iz prvega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rsidR="00FC224C" w:rsidRPr="00997A92" w:rsidRDefault="00FC224C" w:rsidP="00571F15">
      <w:pPr>
        <w:keepNext/>
        <w:keepLines/>
        <w:jc w:val="both"/>
        <w:rPr>
          <w:rFonts w:ascii="Tahoma" w:hAnsi="Tahoma" w:cs="Tahoma"/>
          <w:bCs/>
          <w:i/>
        </w:rPr>
      </w:pPr>
    </w:p>
    <w:p w:rsidR="00FC224C" w:rsidRPr="00997A92" w:rsidRDefault="00FC224C" w:rsidP="00571F15">
      <w:pPr>
        <w:keepNext/>
        <w:keepLines/>
        <w:jc w:val="both"/>
        <w:rPr>
          <w:rFonts w:ascii="Tahoma" w:hAnsi="Tahoma" w:cs="Tahoma"/>
          <w:bCs/>
          <w:i/>
        </w:rPr>
      </w:pPr>
      <w:r w:rsidRPr="00997A92">
        <w:rPr>
          <w:rFonts w:ascii="Tahoma" w:hAnsi="Tahoma" w:cs="Tahoma"/>
          <w:bCs/>
          <w:i/>
        </w:rPr>
        <w:t xml:space="preserve">V kolikor je gospodarski subjekt v enem od položajev iz b) točke </w:t>
      </w:r>
      <w:r>
        <w:rPr>
          <w:rFonts w:ascii="Tahoma" w:hAnsi="Tahoma" w:cs="Tahoma"/>
          <w:bCs/>
          <w:i/>
        </w:rPr>
        <w:t>četrtega</w:t>
      </w:r>
      <w:r w:rsidRPr="00997A92">
        <w:rPr>
          <w:rFonts w:ascii="Tahoma" w:hAnsi="Tahoma" w:cs="Tahoma"/>
          <w:bCs/>
          <w:i/>
        </w:rPr>
        <w:t xml:space="preserve"> odstavka 75. člena ZJN-3, lahko na podlagi Odločbe Ustavnega sodišča RS št. U-I-180/19-23 z dne 5.5.2022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rsidR="00FC224C" w:rsidRPr="008F15A2" w:rsidRDefault="00FC224C" w:rsidP="00571F15">
      <w:pPr>
        <w:keepNext/>
        <w:keepLines/>
        <w:jc w:val="both"/>
        <w:rPr>
          <w:rFonts w:ascii="Tahoma" w:hAnsi="Tahoma" w:cs="Tahoma"/>
          <w:i/>
        </w:rPr>
      </w:pPr>
    </w:p>
    <w:p w:rsidR="00FC224C" w:rsidRPr="008F15A2" w:rsidRDefault="00FC224C" w:rsidP="00571F15">
      <w:pPr>
        <w:pStyle w:val="Telobesedila2"/>
        <w:keepNext/>
        <w:keepLines/>
        <w:ind w:right="0"/>
        <w:rPr>
          <w:rFonts w:ascii="Tahoma" w:hAnsi="Tahoma" w:cs="Tahoma"/>
          <w:b w:val="0"/>
          <w:bCs/>
          <w:i/>
          <w:lang w:val="sl-SI"/>
        </w:rPr>
      </w:pPr>
      <w:r w:rsidRPr="008F15A2">
        <w:rPr>
          <w:rFonts w:ascii="Tahoma" w:hAnsi="Tahoma" w:cs="Tahoma"/>
          <w:b w:val="0"/>
          <w:bCs/>
          <w:i/>
          <w:lang w:val="sl-SI"/>
        </w:rPr>
        <w:t>V kolikor je v primeru pri izpolnjevanju obrazca ESPD (v »Del III: Razlogi za izključitev, A: Razlogi p</w:t>
      </w:r>
      <w:r>
        <w:rPr>
          <w:rFonts w:ascii="Tahoma" w:hAnsi="Tahoma" w:cs="Tahoma"/>
          <w:b w:val="0"/>
          <w:bCs/>
          <w:i/>
          <w:lang w:val="sl-SI"/>
        </w:rPr>
        <w:t xml:space="preserve">ovezani s kazenskimi obsodbami </w:t>
      </w:r>
      <w:r w:rsidRPr="008F15A2">
        <w:rPr>
          <w:rFonts w:ascii="Tahoma" w:hAnsi="Tahoma" w:cs="Tahoma"/>
          <w:b w:val="0"/>
          <w:bCs/>
          <w:i/>
          <w:lang w:val="sl-SI"/>
        </w:rPr>
        <w:t>ali Oddelek D: Nacionalni razlogi za izključitev«) za posamezne gospodarske subjekte v ponudbi, vaš odgovor »DA«, in uveljavljate popravni mehanizem, v polje »Opišite jih« napišete kršitve in ukrepe za samoočiščenje ali predložite lastno izjavo z navedbo kršitev in ukrepov za samoočiščenje, s katerimi lahko dokažete svojo zanesljivost kljub obstoju razlogov za izključitev, ter predložite dokaze glede njih pa predložite skupaj s ponudbo ali na poziv naročnika.</w:t>
      </w:r>
    </w:p>
    <w:p w:rsidR="00FC224C" w:rsidRDefault="00FC224C" w:rsidP="00571F15">
      <w:pPr>
        <w:keepNext/>
        <w:keepLines/>
        <w:jc w:val="both"/>
        <w:rPr>
          <w:rFonts w:ascii="Tahoma" w:hAnsi="Tahoma" w:cs="Tahoma"/>
          <w:highlight w:val="cyan"/>
        </w:rPr>
      </w:pPr>
    </w:p>
    <w:p w:rsidR="00FC224C" w:rsidRDefault="00FC224C" w:rsidP="00571F15">
      <w:pPr>
        <w:pStyle w:val="Telobesedila2"/>
        <w:keepNext/>
        <w:keepLines/>
        <w:ind w:right="0"/>
        <w:rPr>
          <w:rFonts w:ascii="Tahoma" w:hAnsi="Tahoma" w:cs="Tahoma"/>
          <w:b w:val="0"/>
          <w:i/>
          <w:lang w:val="sl-SI"/>
        </w:rPr>
      </w:pPr>
      <w:r w:rsidRPr="00C8579C">
        <w:rPr>
          <w:rFonts w:ascii="Tahoma" w:hAnsi="Tahoma" w:cs="Tahoma"/>
          <w:b w:val="0"/>
          <w:i/>
          <w:lang w:val="sl-SI"/>
        </w:rPr>
        <w:t>Ponudnik mora izpolnjevati zahtevane pogoje v točki 3.1. V primeru, da ponudnik nastopa v skupni ponudbi mora zahtevane pogoje izpolnjevati tudi vsak od partnerjev v primeru skupne ponudbe. V primeru ponudbe s podizvajalci, mora zahtevane pogoje izpolnjevati tudi vsak izmed podizvajalcev, k</w:t>
      </w:r>
      <w:r w:rsidR="009F69BE">
        <w:rPr>
          <w:rFonts w:ascii="Tahoma" w:hAnsi="Tahoma" w:cs="Tahoma"/>
          <w:b w:val="0"/>
          <w:i/>
          <w:lang w:val="sl-SI"/>
        </w:rPr>
        <w:t>i jih ponudnik v ponudbi navede</w:t>
      </w:r>
      <w:r w:rsidRPr="00C8579C">
        <w:rPr>
          <w:rFonts w:ascii="Tahoma" w:hAnsi="Tahoma" w:cs="Tahoma"/>
          <w:b w:val="0"/>
          <w:i/>
          <w:lang w:val="sl-SI"/>
        </w:rPr>
        <w:t xml:space="preserve">. </w:t>
      </w:r>
      <w:r w:rsidRPr="003E60B8">
        <w:rPr>
          <w:rFonts w:ascii="Tahoma" w:hAnsi="Tahoma" w:cs="Tahoma"/>
          <w:b w:val="0"/>
          <w:i/>
          <w:lang w:val="sl-SI"/>
        </w:rPr>
        <w:t>V podtočkah A, B in D uporabljen izraz »ponudnik«, je uporabljen kot nevtralni izraz za ponudnika, partnerja, podizvajalca.</w:t>
      </w:r>
    </w:p>
    <w:p w:rsidR="00703EC3" w:rsidRDefault="00703EC3" w:rsidP="00571F15">
      <w:pPr>
        <w:pStyle w:val="Telobesedila2"/>
        <w:keepNext/>
        <w:keepLines/>
        <w:ind w:right="0"/>
        <w:rPr>
          <w:rFonts w:ascii="Tahoma" w:hAnsi="Tahoma" w:cs="Tahoma"/>
        </w:rPr>
      </w:pPr>
    </w:p>
    <w:p w:rsidR="00702CE2" w:rsidRDefault="00702CE2" w:rsidP="00571F15">
      <w:pPr>
        <w:pStyle w:val="Telobesedila2"/>
        <w:keepNext/>
        <w:keepLines/>
        <w:ind w:right="0"/>
        <w:rPr>
          <w:rFonts w:ascii="Tahoma" w:hAnsi="Tahoma" w:cs="Tahoma"/>
        </w:rPr>
      </w:pPr>
    </w:p>
    <w:p w:rsidR="00702CE2" w:rsidRDefault="00702CE2" w:rsidP="00571F15">
      <w:pPr>
        <w:pStyle w:val="Telobesedila2"/>
        <w:keepNext/>
        <w:keepLines/>
        <w:ind w:right="0"/>
        <w:rPr>
          <w:rFonts w:ascii="Tahoma" w:hAnsi="Tahoma" w:cs="Tahoma"/>
        </w:rPr>
      </w:pPr>
    </w:p>
    <w:p w:rsidR="00702CE2" w:rsidRDefault="00702CE2" w:rsidP="00571F15">
      <w:pPr>
        <w:pStyle w:val="Telobesedila2"/>
        <w:keepNext/>
        <w:keepLines/>
        <w:ind w:right="0"/>
        <w:rPr>
          <w:rFonts w:ascii="Tahoma" w:hAnsi="Tahoma" w:cs="Tahoma"/>
        </w:rPr>
      </w:pPr>
    </w:p>
    <w:p w:rsidR="00702CE2" w:rsidRPr="00CD1BD6" w:rsidRDefault="00702CE2" w:rsidP="00571F15">
      <w:pPr>
        <w:pStyle w:val="Telobesedila2"/>
        <w:keepNext/>
        <w:keepLines/>
        <w:ind w:right="0"/>
        <w:rPr>
          <w:rFonts w:ascii="Tahoma" w:hAnsi="Tahoma" w:cs="Tahoma"/>
        </w:rPr>
      </w:pPr>
    </w:p>
    <w:p w:rsidR="00B630AD" w:rsidRPr="00C8579C" w:rsidRDefault="00B630AD" w:rsidP="00571F15">
      <w:pPr>
        <w:pStyle w:val="Telobesedila2"/>
        <w:keepNext/>
        <w:keepLines/>
        <w:ind w:right="0"/>
        <w:rPr>
          <w:rFonts w:ascii="Tahoma" w:hAnsi="Tahoma" w:cs="Tahoma"/>
          <w:lang w:val="sl-SI"/>
        </w:rPr>
      </w:pPr>
      <w:r w:rsidRPr="00C8579C">
        <w:rPr>
          <w:rFonts w:ascii="Tahoma" w:hAnsi="Tahoma" w:cs="Tahoma"/>
          <w:lang w:val="sl-SI"/>
        </w:rPr>
        <w:lastRenderedPageBreak/>
        <w:t xml:space="preserve">A: Razlogi, povezani s kazenskimi obsodbami </w:t>
      </w:r>
      <w:r w:rsidR="00FC224C">
        <w:rPr>
          <w:rFonts w:ascii="Tahoma" w:hAnsi="Tahoma" w:cs="Tahoma"/>
          <w:lang w:val="sl-SI"/>
        </w:rPr>
        <w:t>(prvi odstavek 75. člena ZJN-3):</w:t>
      </w:r>
    </w:p>
    <w:p w:rsidR="00B630AD" w:rsidRPr="00C8579C" w:rsidRDefault="00010FE1" w:rsidP="00571F15">
      <w:pPr>
        <w:pStyle w:val="Telobesedila2"/>
        <w:keepNext/>
        <w:keepLines/>
        <w:ind w:right="0"/>
        <w:rPr>
          <w:rFonts w:ascii="Tahoma" w:hAnsi="Tahoma" w:cs="Tahoma"/>
          <w:b w:val="0"/>
          <w:lang w:val="sl-SI"/>
        </w:rPr>
      </w:pPr>
      <w:r w:rsidRPr="00C8579C">
        <w:rPr>
          <w:rFonts w:ascii="Tahoma" w:hAnsi="Tahoma" w:cs="Tahoma"/>
          <w:b w:val="0"/>
          <w:lang w:val="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rsidR="00A3096A" w:rsidRDefault="00A3096A" w:rsidP="00571F15">
      <w:pPr>
        <w:pStyle w:val="Telobesedila2"/>
        <w:keepNext/>
        <w:keepLines/>
        <w:ind w:right="0"/>
        <w:rPr>
          <w:rFonts w:ascii="Tahoma" w:hAnsi="Tahoma" w:cs="Tahoma"/>
          <w:b w:val="0"/>
          <w:lang w:val="sl-SI"/>
        </w:rPr>
      </w:pPr>
    </w:p>
    <w:p w:rsidR="00357AF8" w:rsidRPr="00C8579C" w:rsidRDefault="00357AF8" w:rsidP="00571F15">
      <w:pPr>
        <w:pStyle w:val="Telobesedila2"/>
        <w:keepNext/>
        <w:keepLines/>
        <w:ind w:right="0"/>
        <w:rPr>
          <w:rFonts w:ascii="Tahoma" w:hAnsi="Tahoma" w:cs="Tahoma"/>
          <w:smallCaps/>
          <w:lang w:val="sl-SI"/>
        </w:rPr>
      </w:pPr>
      <w:r w:rsidRPr="00C8579C">
        <w:rPr>
          <w:rFonts w:ascii="Tahoma" w:hAnsi="Tahoma" w:cs="Tahoma"/>
          <w:smallCaps/>
          <w:lang w:val="sl-SI"/>
        </w:rPr>
        <w:t>Dokazilo:</w:t>
      </w:r>
    </w:p>
    <w:p w:rsidR="00FC224C" w:rsidRPr="008A3D17" w:rsidRDefault="00FC224C" w:rsidP="00571F15">
      <w:pPr>
        <w:keepNext/>
        <w:keepLines/>
        <w:jc w:val="both"/>
        <w:rPr>
          <w:rFonts w:ascii="Tahoma" w:hAnsi="Tahoma" w:cs="Tahoma"/>
          <w:szCs w:val="22"/>
        </w:rPr>
      </w:pPr>
      <w:r w:rsidRPr="008A3D17">
        <w:rPr>
          <w:rFonts w:ascii="Tahoma" w:hAnsi="Tahoma" w:cs="Tahoma"/>
          <w:szCs w:val="22"/>
        </w:rPr>
        <w:t>Izpolnjen ESPD (</w:t>
      </w:r>
      <w:r w:rsidRPr="008A3D17">
        <w:rPr>
          <w:rFonts w:ascii="Tahoma" w:hAnsi="Tahoma" w:cs="Tahoma"/>
          <w:i/>
          <w:szCs w:val="22"/>
        </w:rPr>
        <w:t>v »Del III: Razlogi za izključitev, A: Razlogi, povezani s kazenskimi obsodbami«</w:t>
      </w:r>
      <w:r w:rsidRPr="008A3D17">
        <w:rPr>
          <w:rFonts w:ascii="Tahoma" w:hAnsi="Tahoma" w:cs="Tahoma"/>
          <w:szCs w:val="22"/>
        </w:rPr>
        <w:t xml:space="preserve">) s strani vseh gospodarskih subjektov v ponudbi. </w:t>
      </w:r>
    </w:p>
    <w:p w:rsidR="00FC224C" w:rsidRPr="008A3D17" w:rsidRDefault="00FC224C" w:rsidP="00571F15">
      <w:pPr>
        <w:keepNext/>
        <w:keepLines/>
        <w:jc w:val="both"/>
        <w:rPr>
          <w:rFonts w:ascii="Tahoma" w:hAnsi="Tahoma" w:cs="Tahoma"/>
          <w:szCs w:val="22"/>
        </w:rPr>
      </w:pPr>
    </w:p>
    <w:p w:rsidR="00FC224C" w:rsidRPr="00111389" w:rsidRDefault="00FC224C" w:rsidP="00571F15">
      <w:pPr>
        <w:pStyle w:val="Odstavekseznama"/>
        <w:keepNext/>
        <w:keepLines/>
        <w:ind w:left="0"/>
        <w:jc w:val="both"/>
        <w:rPr>
          <w:rFonts w:ascii="Tahoma" w:hAnsi="Tahoma" w:cs="Tahoma"/>
          <w:szCs w:val="22"/>
        </w:rPr>
      </w:pPr>
      <w:r w:rsidRPr="00111389">
        <w:rPr>
          <w:rFonts w:ascii="Tahoma" w:hAnsi="Tahoma" w:cs="Tahoma"/>
          <w:bCs/>
          <w:szCs w:val="22"/>
        </w:rPr>
        <w:t>Naročnik bo pred oddajo javnega naročila od ponudnika, kateremu se je odločil oddati predmetno naročilo</w:t>
      </w:r>
      <w:r w:rsidRPr="00111389">
        <w:rPr>
          <w:rFonts w:ascii="Tahoma" w:hAnsi="Tahoma" w:cs="Tahoma"/>
          <w:szCs w:val="22"/>
        </w:rPr>
        <w:t xml:space="preserve">, zahteval predložitev pooblastil za pridobitev podatkov iz kazenske evidence za vse gospodarske subjekte v ponudbi in za vse osebe, ki so člani upravnega, vodstvenega ali nadzornega organa gospodarskega subjekta ali ki imajo pooblastila za njegovo zastopanje ali odločanje ali nadzor. </w:t>
      </w:r>
      <w:r>
        <w:rPr>
          <w:rFonts w:ascii="Tahoma" w:hAnsi="Tahoma" w:cs="Tahoma"/>
          <w:szCs w:val="22"/>
        </w:rPr>
        <w:t>Zaželeno je, da p</w:t>
      </w:r>
      <w:r>
        <w:rPr>
          <w:rFonts w:ascii="Tahoma" w:hAnsi="Tahoma" w:cs="Tahoma"/>
          <w:szCs w:val="22"/>
          <w:u w:val="single"/>
        </w:rPr>
        <w:t>onudnik</w:t>
      </w:r>
      <w:r w:rsidRPr="00111389">
        <w:rPr>
          <w:rFonts w:ascii="Tahoma" w:hAnsi="Tahoma" w:cs="Tahoma"/>
          <w:b/>
          <w:szCs w:val="22"/>
          <w:u w:val="single"/>
        </w:rPr>
        <w:t xml:space="preserve"> že v ponudbi</w:t>
      </w:r>
      <w:r w:rsidRPr="00111389">
        <w:rPr>
          <w:rFonts w:ascii="Tahoma" w:hAnsi="Tahoma" w:cs="Tahoma"/>
          <w:szCs w:val="22"/>
          <w:u w:val="single"/>
        </w:rPr>
        <w:t xml:space="preserve"> predloži predmetna pooblastila (Priloga 3/1, Priloga 3/2)</w:t>
      </w:r>
      <w:r w:rsidRPr="00111389">
        <w:rPr>
          <w:rFonts w:ascii="Tahoma" w:hAnsi="Tahoma" w:cs="Tahoma"/>
          <w:szCs w:val="22"/>
        </w:rPr>
        <w:t>.</w:t>
      </w:r>
    </w:p>
    <w:p w:rsidR="00FC224C" w:rsidRPr="00111389" w:rsidRDefault="00FC224C" w:rsidP="00571F15">
      <w:pPr>
        <w:pStyle w:val="Odstavekseznama"/>
        <w:keepNext/>
        <w:keepLines/>
        <w:ind w:left="0"/>
        <w:jc w:val="both"/>
        <w:rPr>
          <w:rFonts w:ascii="Tahoma" w:hAnsi="Tahoma" w:cs="Tahoma"/>
          <w:szCs w:val="22"/>
          <w:highlight w:val="yellow"/>
        </w:rPr>
      </w:pPr>
    </w:p>
    <w:p w:rsidR="00FC224C" w:rsidRPr="00266280" w:rsidRDefault="00FC224C" w:rsidP="00571F15">
      <w:pPr>
        <w:keepNext/>
        <w:keepLines/>
        <w:jc w:val="both"/>
        <w:rPr>
          <w:rFonts w:ascii="Tahoma" w:hAnsi="Tahoma" w:cs="Tahoma"/>
          <w:bCs/>
        </w:rPr>
      </w:pPr>
      <w:r w:rsidRPr="005C4217">
        <w:rPr>
          <w:rFonts w:ascii="Tahoma" w:hAnsi="Tahoma" w:cs="Tahoma"/>
          <w:b/>
          <w:bCs/>
        </w:rPr>
        <w:t>Zaželeno je, da gospodarski subjekti v ponudbi predložijo tudi</w:t>
      </w:r>
      <w:r w:rsidRPr="00266280">
        <w:rPr>
          <w:rFonts w:ascii="Tahoma" w:hAnsi="Tahoma" w:cs="Tahoma"/>
          <w:bCs/>
        </w:rPr>
        <w:t>:</w:t>
      </w:r>
    </w:p>
    <w:p w:rsidR="00FC224C" w:rsidRPr="007165A6" w:rsidRDefault="00FC224C" w:rsidP="00571F15">
      <w:pPr>
        <w:pStyle w:val="Odstavekseznama"/>
        <w:keepNext/>
        <w:keepLines/>
        <w:numPr>
          <w:ilvl w:val="0"/>
          <w:numId w:val="14"/>
        </w:numPr>
        <w:jc w:val="both"/>
        <w:rPr>
          <w:rFonts w:ascii="Tahoma" w:hAnsi="Tahoma" w:cs="Tahoma"/>
          <w:bCs/>
        </w:rPr>
      </w:pPr>
      <w:r w:rsidRPr="005C4217">
        <w:rPr>
          <w:rFonts w:ascii="Tahoma" w:hAnsi="Tahoma" w:cs="Tahoma"/>
          <w:b/>
          <w:bCs/>
        </w:rPr>
        <w:t>izpis iz ustreznega registra</w:t>
      </w:r>
      <w:r w:rsidRPr="007165A6">
        <w:rPr>
          <w:rFonts w:ascii="Tahoma" w:hAnsi="Tahoma" w:cs="Tahoma"/>
          <w:bCs/>
        </w:rPr>
        <w:t>, kakršen je sodni register, če tega registra ni, pa enakovreden dokument, ki ga izda pristojni sodni ali upravni organ v Republiki Sloveniji, drugi državi članici ali matični državi ali državi, v kateri ima sedež gospodarski subjekt, in iz katerega je razvidno, da ne</w:t>
      </w:r>
      <w:r>
        <w:rPr>
          <w:rFonts w:ascii="Tahoma" w:hAnsi="Tahoma" w:cs="Tahoma"/>
          <w:bCs/>
        </w:rPr>
        <w:t xml:space="preserve"> </w:t>
      </w:r>
      <w:r w:rsidRPr="007165A6">
        <w:rPr>
          <w:rFonts w:ascii="Tahoma" w:hAnsi="Tahoma" w:cs="Tahoma"/>
          <w:bCs/>
        </w:rPr>
        <w:t>obstajajo razlogi za izključitev</w:t>
      </w:r>
      <w:r>
        <w:rPr>
          <w:rFonts w:ascii="Tahoma" w:hAnsi="Tahoma" w:cs="Tahoma"/>
          <w:bCs/>
        </w:rPr>
        <w:t xml:space="preserve"> (</w:t>
      </w:r>
      <w:r w:rsidRPr="00702CE2">
        <w:rPr>
          <w:rFonts w:ascii="Tahoma" w:hAnsi="Tahoma" w:cs="Tahoma"/>
          <w:b/>
          <w:szCs w:val="22"/>
        </w:rPr>
        <w:t>evidence za vse gospodarske subjekte v ponudbi in za vse osebe, ki so člani upravnega, vodstvenega ali nadzornega organa gospodarskega subjekta ali ki imajo pooblastila za njegovo zastopanje ali odločanje ali nadzor</w:t>
      </w:r>
      <w:r>
        <w:rPr>
          <w:rFonts w:ascii="Tahoma" w:hAnsi="Tahoma" w:cs="Tahoma"/>
          <w:szCs w:val="22"/>
        </w:rPr>
        <w:t>)</w:t>
      </w:r>
      <w:r>
        <w:rPr>
          <w:rFonts w:ascii="Tahoma" w:hAnsi="Tahoma" w:cs="Tahoma"/>
          <w:bCs/>
        </w:rPr>
        <w:t>.</w:t>
      </w:r>
    </w:p>
    <w:p w:rsidR="00FC224C" w:rsidRDefault="00FC224C" w:rsidP="00571F15">
      <w:pPr>
        <w:keepNext/>
        <w:keepLines/>
        <w:jc w:val="both"/>
        <w:rPr>
          <w:rFonts w:ascii="Tahoma" w:hAnsi="Tahoma" w:cs="Tahoma"/>
          <w:szCs w:val="22"/>
        </w:rPr>
      </w:pPr>
    </w:p>
    <w:p w:rsidR="00FC224C" w:rsidRDefault="00FC224C" w:rsidP="00571F15">
      <w:pPr>
        <w:keepNext/>
        <w:keepLines/>
        <w:jc w:val="both"/>
        <w:rPr>
          <w:rFonts w:ascii="Tahoma" w:hAnsi="Tahoma" w:cs="Tahoma"/>
          <w:szCs w:val="22"/>
        </w:rPr>
      </w:pPr>
      <w:r>
        <w:rPr>
          <w:rFonts w:ascii="Tahoma" w:hAnsi="Tahoma" w:cs="Tahoma"/>
          <w:szCs w:val="22"/>
        </w:rPr>
        <w:t xml:space="preserve">V kolikor naročnik sam ne bo mogel preveriti (ne)obstoja zgoraj navedenih razlogov za izključitev, bo ponudnika pozval na predložitev ustreznih dokazil. </w:t>
      </w:r>
    </w:p>
    <w:p w:rsidR="0010602E" w:rsidRPr="00C8579C" w:rsidRDefault="0010602E" w:rsidP="00571F15">
      <w:pPr>
        <w:pStyle w:val="Odstavekseznama"/>
        <w:keepNext/>
        <w:keepLines/>
        <w:ind w:left="0"/>
        <w:jc w:val="both"/>
        <w:rPr>
          <w:rFonts w:ascii="Tahoma" w:hAnsi="Tahoma" w:cs="Tahoma"/>
          <w:szCs w:val="22"/>
        </w:rPr>
      </w:pPr>
    </w:p>
    <w:p w:rsidR="00B630AD" w:rsidRPr="00C8579C" w:rsidRDefault="00B630AD" w:rsidP="00571F15">
      <w:pPr>
        <w:pStyle w:val="Telobesedila2"/>
        <w:keepNext/>
        <w:keepLines/>
        <w:ind w:right="0"/>
        <w:rPr>
          <w:rFonts w:ascii="Tahoma" w:hAnsi="Tahoma" w:cs="Tahoma"/>
          <w:lang w:val="sl-SI"/>
        </w:rPr>
      </w:pPr>
      <w:r w:rsidRPr="00C8579C">
        <w:rPr>
          <w:rFonts w:ascii="Tahoma" w:hAnsi="Tahoma" w:cs="Tahoma"/>
          <w:lang w:val="sl-SI"/>
        </w:rPr>
        <w:t>B: Razlogi, povezani s plačilom davkov ali prispevkov za socialno varnost</w:t>
      </w:r>
      <w:r w:rsidR="00FC224C">
        <w:rPr>
          <w:rFonts w:ascii="Tahoma" w:hAnsi="Tahoma" w:cs="Tahoma"/>
          <w:lang w:val="sl-SI"/>
        </w:rPr>
        <w:t xml:space="preserve"> (drugi odstavek 75. člena ZJN-3):</w:t>
      </w:r>
    </w:p>
    <w:p w:rsidR="00010FE1" w:rsidRDefault="00010FE1" w:rsidP="00571F15">
      <w:pPr>
        <w:pStyle w:val="Telobesedila2"/>
        <w:keepNext/>
        <w:keepLines/>
        <w:ind w:right="0"/>
        <w:rPr>
          <w:rFonts w:ascii="Tahoma" w:hAnsi="Tahoma" w:cs="Tahoma"/>
          <w:b w:val="0"/>
          <w:lang w:val="sl-SI"/>
        </w:rPr>
      </w:pPr>
      <w:r w:rsidRPr="00C8579C">
        <w:rPr>
          <w:rFonts w:ascii="Tahoma" w:hAnsi="Tahoma" w:cs="Tahoma"/>
          <w:b w:val="0"/>
          <w:lang w:val="sl-SI"/>
        </w:rPr>
        <w:t>Naročnik bo iz sodelovanja v postopku javnega naročanja izključil gospodarski subjekt, če</w:t>
      </w:r>
      <w:r w:rsidR="00460AEF" w:rsidRPr="00C8579C">
        <w:rPr>
          <w:rFonts w:ascii="Tahoma" w:hAnsi="Tahoma" w:cs="Tahoma"/>
          <w:b w:val="0"/>
          <w:lang w:val="sl-SI"/>
        </w:rPr>
        <w:t xml:space="preserve"> bo</w:t>
      </w:r>
      <w:r w:rsidRPr="00C8579C">
        <w:rPr>
          <w:rFonts w:ascii="Tahoma" w:hAnsi="Tahoma" w:cs="Tahoma"/>
          <w:b w:val="0"/>
          <w:lang w:val="sl-SI"/>
        </w:rPr>
        <w:t xml:space="preserv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w:t>
      </w:r>
      <w:r w:rsidR="00460AEF" w:rsidRPr="00C8579C">
        <w:rPr>
          <w:rFonts w:ascii="Tahoma" w:hAnsi="Tahoma" w:cs="Tahoma"/>
          <w:b w:val="0"/>
          <w:lang w:val="sl-SI"/>
        </w:rPr>
        <w:t>v</w:t>
      </w:r>
      <w:r w:rsidRPr="00C8579C">
        <w:rPr>
          <w:rFonts w:ascii="Tahoma" w:hAnsi="Tahoma" w:cs="Tahoma"/>
          <w:b w:val="0"/>
          <w:lang w:val="sl-SI"/>
        </w:rPr>
        <w:t>rov ali več. Šteje se, da gospodarski subjekt ne izpolnjuje obveznosti iz prejšnjega stavka tudi, če na dan oddaje ponudbe ali prijave ni imel predloženih vseh obračunov davčnih odtegljajev za dohodke iz delovnega razmerja za obdobje zadnjih petih let do dne</w:t>
      </w:r>
      <w:r w:rsidR="00460AEF" w:rsidRPr="00C8579C">
        <w:rPr>
          <w:rFonts w:ascii="Tahoma" w:hAnsi="Tahoma" w:cs="Tahoma"/>
          <w:b w:val="0"/>
          <w:lang w:val="sl-SI"/>
        </w:rPr>
        <w:t>va</w:t>
      </w:r>
      <w:r w:rsidRPr="00C8579C">
        <w:rPr>
          <w:rFonts w:ascii="Tahoma" w:hAnsi="Tahoma" w:cs="Tahoma"/>
          <w:b w:val="0"/>
          <w:lang w:val="sl-SI"/>
        </w:rPr>
        <w:t xml:space="preserve"> oddaje ponudbe ali prijave.</w:t>
      </w:r>
    </w:p>
    <w:p w:rsidR="004E252F" w:rsidRPr="00C8579C" w:rsidRDefault="004E252F" w:rsidP="00571F15">
      <w:pPr>
        <w:pStyle w:val="Telobesedila2"/>
        <w:keepNext/>
        <w:keepLines/>
        <w:ind w:right="0"/>
        <w:rPr>
          <w:rFonts w:ascii="Tahoma" w:hAnsi="Tahoma" w:cs="Tahoma"/>
          <w:b w:val="0"/>
          <w:lang w:val="sl-SI"/>
        </w:rPr>
      </w:pPr>
    </w:p>
    <w:p w:rsidR="00357AF8" w:rsidRPr="00C8579C" w:rsidRDefault="00357AF8" w:rsidP="00571F15">
      <w:pPr>
        <w:pStyle w:val="Telobesedila2"/>
        <w:keepNext/>
        <w:keepLines/>
        <w:ind w:right="0"/>
        <w:rPr>
          <w:rFonts w:ascii="Tahoma" w:hAnsi="Tahoma" w:cs="Tahoma"/>
          <w:smallCaps/>
          <w:lang w:val="sl-SI"/>
        </w:rPr>
      </w:pPr>
      <w:r w:rsidRPr="00C8579C">
        <w:rPr>
          <w:rFonts w:ascii="Tahoma" w:hAnsi="Tahoma" w:cs="Tahoma"/>
          <w:smallCaps/>
          <w:lang w:val="sl-SI"/>
        </w:rPr>
        <w:t>Dokazilo:</w:t>
      </w:r>
    </w:p>
    <w:p w:rsidR="00FC224C" w:rsidRPr="008A3D17" w:rsidRDefault="00FC224C" w:rsidP="00571F15">
      <w:pPr>
        <w:keepNext/>
        <w:keepLines/>
        <w:jc w:val="both"/>
        <w:rPr>
          <w:rFonts w:ascii="Tahoma" w:hAnsi="Tahoma" w:cs="Tahoma"/>
          <w:szCs w:val="22"/>
        </w:rPr>
      </w:pPr>
      <w:r w:rsidRPr="008A3D17">
        <w:rPr>
          <w:rFonts w:ascii="Tahoma" w:hAnsi="Tahoma" w:cs="Tahoma"/>
          <w:szCs w:val="22"/>
        </w:rPr>
        <w:t>Izpolnjen ESPD (</w:t>
      </w:r>
      <w:r w:rsidRPr="008A3D17">
        <w:rPr>
          <w:rFonts w:ascii="Tahoma" w:hAnsi="Tahoma" w:cs="Tahoma"/>
          <w:i/>
          <w:szCs w:val="22"/>
        </w:rPr>
        <w:t>v »Del III: Razlogi za izključitev, B</w:t>
      </w:r>
      <w:r w:rsidRPr="008A3D17">
        <w:rPr>
          <w:rFonts w:ascii="Tahoma" w:hAnsi="Tahoma" w:cs="Tahoma"/>
          <w:i/>
          <w:iCs/>
          <w:szCs w:val="22"/>
        </w:rPr>
        <w:t>: Razlogi, povezani s plačilom davkov ali prispevkov za socialno varnost</w:t>
      </w:r>
      <w:r w:rsidRPr="008A3D17">
        <w:rPr>
          <w:rFonts w:ascii="Tahoma" w:hAnsi="Tahoma" w:cs="Tahoma"/>
          <w:i/>
          <w:szCs w:val="22"/>
        </w:rPr>
        <w:t>«</w:t>
      </w:r>
      <w:r w:rsidRPr="008A3D17">
        <w:rPr>
          <w:rFonts w:ascii="Tahoma" w:hAnsi="Tahoma" w:cs="Tahoma"/>
          <w:szCs w:val="22"/>
        </w:rPr>
        <w:t>) s strani vseh gospodarskih subjektov v ponudbi.</w:t>
      </w:r>
    </w:p>
    <w:p w:rsidR="00FC224C" w:rsidRPr="008A3D17" w:rsidRDefault="00FC224C" w:rsidP="00571F15">
      <w:pPr>
        <w:keepNext/>
        <w:keepLines/>
        <w:jc w:val="both"/>
        <w:rPr>
          <w:rFonts w:ascii="Tahoma" w:hAnsi="Tahoma" w:cs="Tahoma"/>
          <w:szCs w:val="22"/>
        </w:rPr>
      </w:pPr>
    </w:p>
    <w:p w:rsidR="00FC224C" w:rsidRPr="00C8579C" w:rsidRDefault="00FC224C" w:rsidP="00571F15">
      <w:pPr>
        <w:pStyle w:val="Odstavekseznama"/>
        <w:keepNext/>
        <w:keepLines/>
        <w:ind w:left="0"/>
        <w:jc w:val="both"/>
        <w:rPr>
          <w:rFonts w:ascii="Tahoma" w:hAnsi="Tahoma" w:cs="Tahoma"/>
        </w:rPr>
      </w:pPr>
      <w:r w:rsidRPr="00C8579C">
        <w:rPr>
          <w:rFonts w:ascii="Tahoma" w:hAnsi="Tahoma" w:cs="Tahoma"/>
        </w:rPr>
        <w:t xml:space="preserve">Naročnik </w:t>
      </w:r>
      <w:r w:rsidRPr="00C8579C">
        <w:rPr>
          <w:rFonts w:ascii="Tahoma" w:hAnsi="Tahoma" w:cs="Tahoma"/>
          <w:bCs/>
        </w:rPr>
        <w:t xml:space="preserve">bo pred oddajo javnega naročila za </w:t>
      </w:r>
      <w:r w:rsidRPr="00C8579C">
        <w:rPr>
          <w:rFonts w:ascii="Tahoma" w:hAnsi="Tahoma" w:cs="Tahoma"/>
        </w:rPr>
        <w:t>ponudnika</w:t>
      </w:r>
      <w:r>
        <w:rPr>
          <w:rFonts w:ascii="Tahoma" w:hAnsi="Tahoma" w:cs="Tahoma"/>
        </w:rPr>
        <w:t>,</w:t>
      </w:r>
      <w:r w:rsidRPr="00C8579C">
        <w:rPr>
          <w:rFonts w:ascii="Tahoma" w:hAnsi="Tahoma" w:cs="Tahoma"/>
        </w:rPr>
        <w:t xml:space="preserve"> </w:t>
      </w:r>
      <w:r w:rsidRPr="00111389">
        <w:rPr>
          <w:rFonts w:ascii="Tahoma" w:hAnsi="Tahoma" w:cs="Tahoma"/>
          <w:bCs/>
          <w:szCs w:val="22"/>
        </w:rPr>
        <w:t>kateremu se je odločil oddati predmetno naročilo</w:t>
      </w:r>
      <w:r>
        <w:rPr>
          <w:rFonts w:ascii="Tahoma" w:hAnsi="Tahoma" w:cs="Tahoma"/>
          <w:bCs/>
          <w:szCs w:val="22"/>
        </w:rPr>
        <w:t>,</w:t>
      </w:r>
      <w:r w:rsidRPr="00C8579C">
        <w:rPr>
          <w:rFonts w:ascii="Tahoma" w:hAnsi="Tahoma" w:cs="Tahoma"/>
        </w:rPr>
        <w:t xml:space="preserve"> pridobil potrdilo, ki ga izda pristojni organ v Republiki Sloveniji, drugi državi članici EU ali tretji državi</w:t>
      </w:r>
      <w:r>
        <w:rPr>
          <w:rFonts w:ascii="Tahoma" w:hAnsi="Tahoma" w:cs="Tahoma"/>
        </w:rPr>
        <w:t xml:space="preserve"> </w:t>
      </w:r>
      <w:r w:rsidRPr="00685C4E">
        <w:rPr>
          <w:rFonts w:ascii="Tahoma" w:hAnsi="Tahoma" w:cs="Tahoma"/>
          <w:bCs/>
        </w:rPr>
        <w:t>oziroma izpis iz aplikacije eDosje</w:t>
      </w:r>
      <w:r w:rsidRPr="00C8579C">
        <w:rPr>
          <w:rFonts w:ascii="Tahoma" w:hAnsi="Tahoma" w:cs="Tahoma"/>
        </w:rPr>
        <w:t xml:space="preserve">. </w:t>
      </w:r>
    </w:p>
    <w:p w:rsidR="00FC224C" w:rsidRDefault="00FC224C" w:rsidP="00571F15">
      <w:pPr>
        <w:pStyle w:val="Telobesedila2"/>
        <w:keepNext/>
        <w:keepLines/>
        <w:ind w:left="1080" w:right="0"/>
        <w:rPr>
          <w:rFonts w:ascii="Tahoma" w:hAnsi="Tahoma" w:cs="Tahoma"/>
          <w:b w:val="0"/>
          <w:lang w:val="sl-SI"/>
        </w:rPr>
      </w:pPr>
    </w:p>
    <w:p w:rsidR="00FC224C" w:rsidRDefault="00FC224C" w:rsidP="00571F15">
      <w:pPr>
        <w:keepNext/>
        <w:keepLines/>
        <w:jc w:val="both"/>
        <w:rPr>
          <w:rFonts w:ascii="Tahoma" w:hAnsi="Tahoma" w:cs="Tahoma"/>
          <w:szCs w:val="22"/>
        </w:rPr>
      </w:pPr>
      <w:r>
        <w:rPr>
          <w:rFonts w:ascii="Tahoma" w:hAnsi="Tahoma" w:cs="Tahoma"/>
          <w:szCs w:val="22"/>
        </w:rPr>
        <w:t xml:space="preserve">V kolikor naročnik sam ne bo mogel preveriti (ne)obstoja zgoraj navedenih razlogov za izključitev, bo ponudnika pozval na predložitev ustreznih dokazil. </w:t>
      </w:r>
    </w:p>
    <w:p w:rsidR="00702CE2" w:rsidRDefault="00702CE2" w:rsidP="00571F15">
      <w:pPr>
        <w:keepNext/>
        <w:keepLines/>
        <w:jc w:val="both"/>
        <w:rPr>
          <w:rFonts w:ascii="Tahoma" w:hAnsi="Tahoma" w:cs="Tahoma"/>
          <w:szCs w:val="22"/>
        </w:rPr>
      </w:pPr>
    </w:p>
    <w:p w:rsidR="00FC224C" w:rsidRDefault="00FC224C" w:rsidP="00571F15">
      <w:pPr>
        <w:keepNext/>
        <w:keepLines/>
        <w:jc w:val="both"/>
        <w:rPr>
          <w:rFonts w:ascii="Tahoma" w:hAnsi="Tahoma" w:cs="Tahoma"/>
          <w:bCs/>
        </w:rPr>
      </w:pPr>
      <w:r w:rsidRPr="00266280">
        <w:rPr>
          <w:rFonts w:ascii="Tahoma" w:hAnsi="Tahoma" w:cs="Tahoma"/>
          <w:bCs/>
        </w:rPr>
        <w:t xml:space="preserve">Kot zadosten dokaz, da ne obstajajo razlogi za izključitev iz </w:t>
      </w:r>
      <w:r>
        <w:rPr>
          <w:rFonts w:ascii="Tahoma" w:hAnsi="Tahoma" w:cs="Tahoma"/>
          <w:bCs/>
        </w:rPr>
        <w:t xml:space="preserve">drugega odstavka </w:t>
      </w:r>
      <w:r w:rsidRPr="00266280">
        <w:rPr>
          <w:rFonts w:ascii="Tahoma" w:hAnsi="Tahoma" w:cs="Tahoma"/>
          <w:bCs/>
        </w:rPr>
        <w:t xml:space="preserve">75. člena </w:t>
      </w:r>
      <w:r>
        <w:rPr>
          <w:rFonts w:ascii="Tahoma" w:hAnsi="Tahoma" w:cs="Tahoma"/>
          <w:bCs/>
        </w:rPr>
        <w:t>ZJN-3</w:t>
      </w:r>
      <w:r w:rsidRPr="00266280">
        <w:rPr>
          <w:rFonts w:ascii="Tahoma" w:hAnsi="Tahoma" w:cs="Tahoma"/>
          <w:bCs/>
        </w:rPr>
        <w:t>,</w:t>
      </w:r>
      <w:r>
        <w:rPr>
          <w:rFonts w:ascii="Tahoma" w:hAnsi="Tahoma" w:cs="Tahoma"/>
          <w:bCs/>
        </w:rPr>
        <w:t xml:space="preserve"> bo naročnik sprejel</w:t>
      </w:r>
      <w:r w:rsidRPr="00266280">
        <w:rPr>
          <w:rFonts w:ascii="Tahoma" w:hAnsi="Tahoma" w:cs="Tahoma"/>
          <w:bCs/>
        </w:rPr>
        <w:t xml:space="preserve"> naslednja dokazila:</w:t>
      </w:r>
    </w:p>
    <w:p w:rsidR="00FC224C" w:rsidRPr="007165A6" w:rsidRDefault="00FC224C" w:rsidP="00571F15">
      <w:pPr>
        <w:pStyle w:val="Odstavekseznama"/>
        <w:keepNext/>
        <w:keepLines/>
        <w:numPr>
          <w:ilvl w:val="0"/>
          <w:numId w:val="18"/>
        </w:numPr>
        <w:jc w:val="both"/>
        <w:rPr>
          <w:rFonts w:ascii="Tahoma" w:hAnsi="Tahoma" w:cs="Tahoma"/>
          <w:bCs/>
        </w:rPr>
      </w:pPr>
      <w:r w:rsidRPr="007165A6">
        <w:rPr>
          <w:rFonts w:ascii="Tahoma" w:hAnsi="Tahoma" w:cs="Tahoma"/>
          <w:bCs/>
        </w:rPr>
        <w:softHyphen/>
        <w:t>potrdilo, ki ga izda pristojni organ v Republiki Sloveniji, drugi državi članici ali tretji državi</w:t>
      </w:r>
      <w:r>
        <w:rPr>
          <w:rFonts w:ascii="Tahoma" w:hAnsi="Tahoma" w:cs="Tahoma"/>
          <w:bCs/>
        </w:rPr>
        <w:t>.</w:t>
      </w:r>
    </w:p>
    <w:p w:rsidR="00623F48" w:rsidRDefault="00623F48" w:rsidP="00571F15">
      <w:pPr>
        <w:pStyle w:val="Odstavekseznama"/>
        <w:keepNext/>
        <w:keepLines/>
        <w:ind w:left="0"/>
        <w:jc w:val="both"/>
        <w:rPr>
          <w:rFonts w:ascii="Tahoma" w:hAnsi="Tahoma" w:cs="Tahoma"/>
          <w:szCs w:val="22"/>
        </w:rPr>
      </w:pPr>
    </w:p>
    <w:p w:rsidR="00702CE2" w:rsidRDefault="00702CE2" w:rsidP="00571F15">
      <w:pPr>
        <w:pStyle w:val="Odstavekseznama"/>
        <w:keepNext/>
        <w:keepLines/>
        <w:ind w:left="0"/>
        <w:jc w:val="both"/>
        <w:rPr>
          <w:rFonts w:ascii="Tahoma" w:hAnsi="Tahoma" w:cs="Tahoma"/>
          <w:szCs w:val="22"/>
        </w:rPr>
      </w:pPr>
    </w:p>
    <w:p w:rsidR="00702CE2" w:rsidRDefault="00702CE2" w:rsidP="00571F15">
      <w:pPr>
        <w:pStyle w:val="Odstavekseznama"/>
        <w:keepNext/>
        <w:keepLines/>
        <w:ind w:left="0"/>
        <w:jc w:val="both"/>
        <w:rPr>
          <w:rFonts w:ascii="Tahoma" w:hAnsi="Tahoma" w:cs="Tahoma"/>
          <w:szCs w:val="22"/>
        </w:rPr>
      </w:pPr>
    </w:p>
    <w:p w:rsidR="008F1101" w:rsidRPr="008F1101" w:rsidRDefault="008F1101" w:rsidP="00571F15">
      <w:pPr>
        <w:rPr>
          <w:rFonts w:ascii="Tahoma" w:hAnsi="Tahoma" w:cs="Tahoma"/>
          <w:b/>
          <w:bCs/>
          <w:szCs w:val="22"/>
        </w:rPr>
      </w:pPr>
      <w:r w:rsidRPr="008F1101">
        <w:rPr>
          <w:rFonts w:ascii="Tahoma" w:hAnsi="Tahoma" w:cs="Tahoma"/>
          <w:b/>
          <w:bCs/>
          <w:szCs w:val="22"/>
        </w:rPr>
        <w:lastRenderedPageBreak/>
        <w:t>C: Razlogi, povezani z insolventnostjo, nasprotjem interesov ali kršitvijo poklicnih pravil</w:t>
      </w:r>
      <w:r w:rsidR="000B013D">
        <w:rPr>
          <w:rFonts w:ascii="Tahoma" w:hAnsi="Tahoma" w:cs="Tahoma"/>
          <w:b/>
          <w:bCs/>
          <w:szCs w:val="22"/>
        </w:rPr>
        <w:t xml:space="preserve"> (šesti odstavek 75. člena ZJN-3)</w:t>
      </w:r>
    </w:p>
    <w:p w:rsidR="008F1101" w:rsidRPr="008F1101" w:rsidRDefault="008F1101" w:rsidP="00571F15">
      <w:pPr>
        <w:rPr>
          <w:rFonts w:ascii="Tahoma" w:hAnsi="Tahoma" w:cs="Tahoma"/>
          <w:bCs/>
          <w:szCs w:val="22"/>
        </w:rPr>
      </w:pPr>
      <w:r w:rsidRPr="008F1101">
        <w:rPr>
          <w:rFonts w:ascii="Tahoma" w:hAnsi="Tahoma" w:cs="Tahoma"/>
          <w:bCs/>
          <w:szCs w:val="22"/>
        </w:rPr>
        <w:t>Naročnik bo iz sodelovanja v postopku javnega naročanja izključil gospodarski subjekt tudi v naslednjih primerih:</w:t>
      </w:r>
    </w:p>
    <w:p w:rsidR="008F1101" w:rsidRPr="008F1101" w:rsidRDefault="008F1101" w:rsidP="00571F15">
      <w:pPr>
        <w:pStyle w:val="Odstavekseznama"/>
        <w:numPr>
          <w:ilvl w:val="0"/>
          <w:numId w:val="10"/>
        </w:numPr>
        <w:ind w:left="426" w:hanging="284"/>
        <w:jc w:val="both"/>
        <w:rPr>
          <w:rFonts w:ascii="Tahoma" w:hAnsi="Tahoma" w:cs="Tahoma"/>
          <w:bCs/>
          <w:szCs w:val="22"/>
        </w:rPr>
      </w:pPr>
      <w:r w:rsidRPr="008F1101">
        <w:rPr>
          <w:rFonts w:ascii="Tahoma" w:hAnsi="Tahoma" w:cs="Tahoma"/>
          <w:bCs/>
          <w:szCs w:val="22"/>
        </w:rPr>
        <w:t>če lahko naročnik na kakršen koli način izkaže kršitev obveznosti iz drugega odstavka 3. člena ZJN-3;</w:t>
      </w:r>
    </w:p>
    <w:p w:rsidR="008F1101" w:rsidRPr="008F1101" w:rsidRDefault="008F1101" w:rsidP="00571F15">
      <w:pPr>
        <w:pStyle w:val="Odstavekseznama"/>
        <w:numPr>
          <w:ilvl w:val="0"/>
          <w:numId w:val="10"/>
        </w:numPr>
        <w:ind w:left="426" w:hanging="284"/>
        <w:jc w:val="both"/>
        <w:rPr>
          <w:rFonts w:ascii="Tahoma" w:hAnsi="Tahoma" w:cs="Tahoma"/>
          <w:bCs/>
          <w:szCs w:val="22"/>
        </w:rPr>
      </w:pPr>
      <w:r w:rsidRPr="008F1101">
        <w:rPr>
          <w:rFonts w:ascii="Tahoma" w:hAnsi="Tahoma" w:cs="Tahoma"/>
          <w:bCs/>
          <w:szCs w:val="22"/>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rsidR="008F1101" w:rsidRPr="008F1101" w:rsidRDefault="008F1101" w:rsidP="00571F15">
      <w:pPr>
        <w:pStyle w:val="Odstavekseznama"/>
        <w:numPr>
          <w:ilvl w:val="0"/>
          <w:numId w:val="10"/>
        </w:numPr>
        <w:ind w:left="426" w:hanging="284"/>
        <w:jc w:val="both"/>
        <w:rPr>
          <w:rFonts w:ascii="Tahoma" w:hAnsi="Tahoma" w:cs="Tahoma"/>
          <w:bCs/>
          <w:szCs w:val="22"/>
        </w:rPr>
      </w:pPr>
      <w:r w:rsidRPr="008F1101">
        <w:rPr>
          <w:rFonts w:ascii="Tahoma" w:hAnsi="Tahoma" w:cs="Tahoma"/>
          <w:bCs/>
          <w:szCs w:val="22"/>
        </w:rPr>
        <w:t>če lahko naročnik z ustreznimi sredstvi izkaže, da je gospodarski subjekt zagrešil hujšo kršitev poklicnih pravil, zaradi česar je omajana njegova integriteta;</w:t>
      </w:r>
    </w:p>
    <w:p w:rsidR="008F1101" w:rsidRPr="008F1101" w:rsidRDefault="008F1101" w:rsidP="00571F15">
      <w:pPr>
        <w:pStyle w:val="Odstavekseznama"/>
        <w:numPr>
          <w:ilvl w:val="0"/>
          <w:numId w:val="10"/>
        </w:numPr>
        <w:ind w:left="426" w:hanging="284"/>
        <w:jc w:val="both"/>
        <w:rPr>
          <w:rFonts w:ascii="Tahoma" w:hAnsi="Tahoma" w:cs="Tahoma"/>
          <w:bCs/>
          <w:szCs w:val="22"/>
        </w:rPr>
      </w:pPr>
      <w:r w:rsidRPr="008F1101">
        <w:rPr>
          <w:rFonts w:ascii="Tahoma" w:hAnsi="Tahoma" w:cs="Tahoma"/>
          <w:bCs/>
          <w:szCs w:val="22"/>
        </w:rPr>
        <w:t>če izkrivljanja konkurence zaradi predhodnega sodelovanja gospodarskih subjektov pri pripravi postopka javnega naročanja v skladu s 65. členom ZJN-3 ni mogoče učinkovito odpraviti z drugimi, blažjimi ukrepi;</w:t>
      </w:r>
    </w:p>
    <w:p w:rsidR="008F1101" w:rsidRDefault="008F1101" w:rsidP="00571F15">
      <w:pPr>
        <w:pStyle w:val="Odstavekseznama"/>
        <w:numPr>
          <w:ilvl w:val="0"/>
          <w:numId w:val="10"/>
        </w:numPr>
        <w:ind w:left="426" w:hanging="284"/>
        <w:jc w:val="both"/>
        <w:rPr>
          <w:rFonts w:ascii="Tahoma" w:hAnsi="Tahoma" w:cs="Tahoma"/>
          <w:bCs/>
          <w:szCs w:val="22"/>
        </w:rPr>
      </w:pPr>
      <w:r w:rsidRPr="008F1101">
        <w:rPr>
          <w:rFonts w:ascii="Tahoma" w:hAnsi="Tahoma" w:cs="Tahoma"/>
          <w:bCs/>
          <w:szCs w:val="22"/>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rsidR="00702CE2" w:rsidRDefault="00702CE2" w:rsidP="00702CE2">
      <w:pPr>
        <w:jc w:val="both"/>
        <w:rPr>
          <w:rFonts w:ascii="Tahoma" w:hAnsi="Tahoma" w:cs="Tahoma"/>
          <w:bCs/>
          <w:szCs w:val="22"/>
        </w:rPr>
      </w:pPr>
    </w:p>
    <w:p w:rsidR="00702CE2" w:rsidRPr="00C8579C" w:rsidRDefault="00702CE2" w:rsidP="00702CE2">
      <w:pPr>
        <w:pStyle w:val="Telobesedila2"/>
        <w:keepNext/>
        <w:keepLines/>
        <w:ind w:right="0"/>
        <w:rPr>
          <w:rFonts w:ascii="Tahoma" w:hAnsi="Tahoma" w:cs="Tahoma"/>
          <w:smallCaps/>
          <w:lang w:val="sl-SI"/>
        </w:rPr>
      </w:pPr>
      <w:r w:rsidRPr="00C8579C">
        <w:rPr>
          <w:rFonts w:ascii="Tahoma" w:hAnsi="Tahoma" w:cs="Tahoma"/>
          <w:smallCaps/>
          <w:lang w:val="sl-SI"/>
        </w:rPr>
        <w:t>Dokazilo:</w:t>
      </w:r>
    </w:p>
    <w:p w:rsidR="00702CE2" w:rsidRDefault="00702CE2" w:rsidP="00702CE2">
      <w:pPr>
        <w:pStyle w:val="Odstavekseznama"/>
        <w:keepNext/>
        <w:keepLines/>
        <w:numPr>
          <w:ilvl w:val="0"/>
          <w:numId w:val="18"/>
        </w:numPr>
        <w:jc w:val="both"/>
        <w:rPr>
          <w:rFonts w:ascii="Tahoma" w:hAnsi="Tahoma" w:cs="Tahoma"/>
          <w:szCs w:val="22"/>
        </w:rPr>
      </w:pPr>
      <w:r w:rsidRPr="008F1101">
        <w:rPr>
          <w:rFonts w:ascii="Tahoma" w:hAnsi="Tahoma" w:cs="Tahoma"/>
          <w:szCs w:val="22"/>
        </w:rPr>
        <w:t>Izpolnjen ESPD (</w:t>
      </w:r>
      <w:r w:rsidRPr="008F1101">
        <w:rPr>
          <w:rFonts w:ascii="Tahoma" w:hAnsi="Tahoma" w:cs="Tahoma"/>
          <w:i/>
          <w:szCs w:val="22"/>
        </w:rPr>
        <w:t xml:space="preserve">v »Del III: Razlogi za izključitev, C: </w:t>
      </w:r>
      <w:r w:rsidRPr="008F1101">
        <w:rPr>
          <w:rFonts w:ascii="Tahoma" w:hAnsi="Tahoma" w:cs="Tahoma"/>
          <w:i/>
        </w:rPr>
        <w:t>Razlogi, povezani z insolventnostjo, nasprotjem interesov ali kršitvijo poklicnih pravil</w:t>
      </w:r>
      <w:r w:rsidRPr="008F1101">
        <w:rPr>
          <w:rFonts w:ascii="Tahoma" w:hAnsi="Tahoma" w:cs="Tahoma"/>
          <w:i/>
          <w:szCs w:val="22"/>
        </w:rPr>
        <w:t>«</w:t>
      </w:r>
      <w:r w:rsidRPr="008F1101">
        <w:rPr>
          <w:rFonts w:ascii="Tahoma" w:hAnsi="Tahoma" w:cs="Tahoma"/>
          <w:szCs w:val="22"/>
        </w:rPr>
        <w:t>) s strani vseh gospodarskih subjektov v ponudbi.</w:t>
      </w:r>
    </w:p>
    <w:p w:rsidR="00702CE2" w:rsidRPr="00DA3ADB" w:rsidRDefault="00702CE2" w:rsidP="00702CE2">
      <w:pPr>
        <w:pStyle w:val="Odstavekseznama"/>
        <w:keepNext/>
        <w:keepLines/>
        <w:numPr>
          <w:ilvl w:val="0"/>
          <w:numId w:val="18"/>
        </w:numPr>
        <w:jc w:val="both"/>
        <w:rPr>
          <w:rFonts w:ascii="Tahoma" w:hAnsi="Tahoma" w:cs="Tahoma"/>
          <w:b/>
          <w:color w:val="000000" w:themeColor="text1"/>
          <w:szCs w:val="22"/>
        </w:rPr>
      </w:pPr>
      <w:r w:rsidRPr="00DA3ADB">
        <w:rPr>
          <w:rFonts w:ascii="Tahoma" w:hAnsi="Tahoma" w:cs="Tahoma"/>
          <w:color w:val="000000" w:themeColor="text1"/>
          <w:szCs w:val="22"/>
        </w:rPr>
        <w:t>Izpolnjena in podpisana Priloga 3/4</w:t>
      </w:r>
      <w:r>
        <w:rPr>
          <w:rFonts w:ascii="Tahoma" w:hAnsi="Tahoma" w:cs="Tahoma"/>
          <w:b/>
          <w:color w:val="000000" w:themeColor="text1"/>
          <w:szCs w:val="22"/>
        </w:rPr>
        <w:t xml:space="preserve"> </w:t>
      </w:r>
      <w:r w:rsidRPr="00E809A6">
        <w:rPr>
          <w:rFonts w:ascii="Tahoma" w:hAnsi="Tahoma" w:cs="Tahoma"/>
        </w:rPr>
        <w:t>IZJAVA O SPREJEMANJU POGOJEV RAZPISNE DOKUMENTACIJE</w:t>
      </w:r>
      <w:r>
        <w:rPr>
          <w:rFonts w:ascii="Tahoma" w:hAnsi="Tahoma" w:cs="Tahoma"/>
        </w:rPr>
        <w:t xml:space="preserve"> </w:t>
      </w:r>
      <w:r w:rsidRPr="00DA3ADB">
        <w:rPr>
          <w:rFonts w:ascii="Tahoma" w:hAnsi="Tahoma" w:cs="Tahoma"/>
          <w:color w:val="000000" w:themeColor="text1"/>
          <w:szCs w:val="22"/>
        </w:rPr>
        <w:t>s strani vseh gospodarskih subjektov v ponudbi</w:t>
      </w:r>
      <w:r>
        <w:rPr>
          <w:rFonts w:ascii="Tahoma" w:hAnsi="Tahoma" w:cs="Tahoma"/>
          <w:color w:val="000000" w:themeColor="text1"/>
          <w:szCs w:val="22"/>
        </w:rPr>
        <w:t xml:space="preserve"> (priloženo ločeno, za vsakega gospodarskega subjekta, ki nastopa v ponudbi).</w:t>
      </w:r>
    </w:p>
    <w:p w:rsidR="00702CE2" w:rsidRPr="00C8579C" w:rsidRDefault="00702CE2" w:rsidP="00702CE2">
      <w:pPr>
        <w:pStyle w:val="Odstavekseznama"/>
        <w:keepNext/>
        <w:keepLines/>
        <w:ind w:left="0"/>
        <w:jc w:val="both"/>
        <w:rPr>
          <w:rFonts w:ascii="Tahoma" w:hAnsi="Tahoma" w:cs="Tahoma"/>
          <w:szCs w:val="22"/>
        </w:rPr>
      </w:pPr>
    </w:p>
    <w:p w:rsidR="00702CE2" w:rsidRPr="00C8579C" w:rsidRDefault="00702CE2" w:rsidP="00702CE2">
      <w:pPr>
        <w:pStyle w:val="Telobesedila2"/>
        <w:keepNext/>
        <w:keepLines/>
        <w:ind w:right="0"/>
        <w:rPr>
          <w:rFonts w:ascii="Tahoma" w:hAnsi="Tahoma" w:cs="Tahoma"/>
          <w:lang w:val="sl-SI"/>
        </w:rPr>
      </w:pPr>
      <w:r w:rsidRPr="00C8579C">
        <w:rPr>
          <w:rFonts w:ascii="Tahoma" w:hAnsi="Tahoma" w:cs="Tahoma"/>
          <w:lang w:val="sl-SI"/>
        </w:rPr>
        <w:t>D: Nacionalni razlogi za izključitev</w:t>
      </w:r>
      <w:r>
        <w:rPr>
          <w:rFonts w:ascii="Tahoma" w:hAnsi="Tahoma" w:cs="Tahoma"/>
          <w:lang w:val="sl-SI"/>
        </w:rPr>
        <w:t xml:space="preserve"> (četrti odstavek 75. člena ZJN-3):</w:t>
      </w:r>
    </w:p>
    <w:p w:rsidR="00702CE2" w:rsidRPr="00C8579C" w:rsidRDefault="00702CE2" w:rsidP="00702CE2">
      <w:pPr>
        <w:pStyle w:val="Telobesedila2"/>
        <w:keepNext/>
        <w:keepLines/>
        <w:ind w:right="0"/>
        <w:rPr>
          <w:rFonts w:ascii="Tahoma" w:hAnsi="Tahoma" w:cs="Tahoma"/>
          <w:b w:val="0"/>
          <w:lang w:val="sl-SI"/>
        </w:rPr>
      </w:pPr>
      <w:r w:rsidRPr="00C8579C">
        <w:rPr>
          <w:rFonts w:ascii="Tahoma" w:hAnsi="Tahoma" w:cs="Tahoma"/>
          <w:b w:val="0"/>
          <w:lang w:val="sl-SI"/>
        </w:rPr>
        <w:t>Naročnik bo iz posameznega postopka javnega naročanja izključil gospodarski subjekt:</w:t>
      </w:r>
    </w:p>
    <w:p w:rsidR="00702CE2" w:rsidRPr="00C8579C" w:rsidRDefault="00702CE2" w:rsidP="00702CE2">
      <w:pPr>
        <w:pStyle w:val="Telobesedila2"/>
        <w:keepNext/>
        <w:keepLines/>
        <w:numPr>
          <w:ilvl w:val="0"/>
          <w:numId w:val="10"/>
        </w:numPr>
        <w:ind w:right="0"/>
        <w:rPr>
          <w:rFonts w:ascii="Tahoma" w:hAnsi="Tahoma" w:cs="Tahoma"/>
          <w:b w:val="0"/>
          <w:lang w:val="sl-SI"/>
        </w:rPr>
      </w:pPr>
      <w:r w:rsidRPr="00C8579C">
        <w:rPr>
          <w:rFonts w:ascii="Tahoma" w:hAnsi="Tahoma" w:cs="Tahoma"/>
          <w:b w:val="0"/>
          <w:lang w:val="sl-SI"/>
        </w:rPr>
        <w:t xml:space="preserve">če je ta na dan, ko poteče rok za oddajo ponudb, izločen iz postopkov oddaje javnih naročil zaradi uvrstitve v evidenco gospodarskih subjektov </w:t>
      </w:r>
      <w:r w:rsidRPr="00FC224C">
        <w:rPr>
          <w:rFonts w:ascii="Tahoma" w:hAnsi="Tahoma" w:cs="Tahoma"/>
          <w:b w:val="0"/>
          <w:lang w:val="sl-SI"/>
        </w:rPr>
        <w:t>z izrečenimi stranskimi sankcijami izločitve iz postopkov javnega naročanja</w:t>
      </w:r>
      <w:r w:rsidRPr="00C8579C">
        <w:rPr>
          <w:rFonts w:ascii="Tahoma" w:hAnsi="Tahoma" w:cs="Tahoma"/>
          <w:b w:val="0"/>
          <w:lang w:val="sl-SI"/>
        </w:rPr>
        <w:t>;</w:t>
      </w:r>
    </w:p>
    <w:p w:rsidR="00702CE2" w:rsidRPr="00C8579C" w:rsidRDefault="00702CE2" w:rsidP="00702CE2">
      <w:pPr>
        <w:keepNext/>
        <w:keepLines/>
        <w:numPr>
          <w:ilvl w:val="0"/>
          <w:numId w:val="10"/>
        </w:numPr>
        <w:jc w:val="both"/>
        <w:rPr>
          <w:rFonts w:ascii="Tahoma" w:hAnsi="Tahoma" w:cs="Tahoma"/>
          <w:bCs/>
        </w:rPr>
      </w:pPr>
      <w:r w:rsidRPr="00C8579C">
        <w:rPr>
          <w:rFonts w:ascii="Tahoma" w:hAnsi="Tahoma" w:cs="Tahoma"/>
          <w:bCs/>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702CE2" w:rsidRDefault="00702CE2" w:rsidP="00702CE2">
      <w:pPr>
        <w:jc w:val="both"/>
        <w:rPr>
          <w:rFonts w:ascii="Tahoma" w:hAnsi="Tahoma" w:cs="Tahoma"/>
          <w:bCs/>
          <w:szCs w:val="22"/>
        </w:rPr>
      </w:pPr>
    </w:p>
    <w:p w:rsidR="00702CE2" w:rsidRPr="00C8579C" w:rsidRDefault="00702CE2" w:rsidP="00702CE2">
      <w:pPr>
        <w:pStyle w:val="Telobesedila2"/>
        <w:keepNext/>
        <w:keepLines/>
        <w:ind w:right="0"/>
        <w:rPr>
          <w:rFonts w:ascii="Tahoma" w:hAnsi="Tahoma" w:cs="Tahoma"/>
          <w:smallCaps/>
          <w:lang w:val="sl-SI"/>
        </w:rPr>
      </w:pPr>
      <w:r w:rsidRPr="00C8579C">
        <w:rPr>
          <w:rFonts w:ascii="Tahoma" w:hAnsi="Tahoma" w:cs="Tahoma"/>
          <w:smallCaps/>
          <w:lang w:val="sl-SI"/>
        </w:rPr>
        <w:t>Dokazilo:</w:t>
      </w:r>
    </w:p>
    <w:p w:rsidR="00702CE2" w:rsidRDefault="00702CE2" w:rsidP="00702CE2">
      <w:pPr>
        <w:keepNext/>
        <w:keepLines/>
        <w:jc w:val="both"/>
        <w:rPr>
          <w:rFonts w:ascii="Tahoma" w:hAnsi="Tahoma" w:cs="Tahoma"/>
          <w:szCs w:val="22"/>
        </w:rPr>
      </w:pPr>
      <w:r w:rsidRPr="008A3D17">
        <w:rPr>
          <w:rFonts w:ascii="Tahoma" w:hAnsi="Tahoma" w:cs="Tahoma"/>
          <w:szCs w:val="22"/>
        </w:rPr>
        <w:t>Izpolnjen ESPD (</w:t>
      </w:r>
      <w:r w:rsidRPr="008A3D17">
        <w:rPr>
          <w:rFonts w:ascii="Tahoma" w:hAnsi="Tahoma" w:cs="Tahoma"/>
          <w:i/>
          <w:szCs w:val="22"/>
        </w:rPr>
        <w:t xml:space="preserve">v »Del III: Razlogi za izključitev, D: </w:t>
      </w:r>
      <w:r w:rsidRPr="008A3D17">
        <w:rPr>
          <w:rFonts w:ascii="Tahoma" w:hAnsi="Tahoma" w:cs="Tahoma"/>
          <w:i/>
        </w:rPr>
        <w:t>Nacionalni razlogi za izključite</w:t>
      </w:r>
      <w:r w:rsidRPr="008A3D17">
        <w:rPr>
          <w:rFonts w:ascii="Tahoma" w:hAnsi="Tahoma" w:cs="Tahoma"/>
        </w:rPr>
        <w:t>v</w:t>
      </w:r>
      <w:r w:rsidRPr="008A3D17">
        <w:rPr>
          <w:rFonts w:ascii="Tahoma" w:hAnsi="Tahoma" w:cs="Tahoma"/>
          <w:i/>
          <w:szCs w:val="22"/>
        </w:rPr>
        <w:t>«</w:t>
      </w:r>
      <w:r w:rsidRPr="008A3D17">
        <w:rPr>
          <w:rFonts w:ascii="Tahoma" w:hAnsi="Tahoma" w:cs="Tahoma"/>
          <w:szCs w:val="22"/>
        </w:rPr>
        <w:t>) s strani vseh gospodarskih subjektov v ponudbi.</w:t>
      </w:r>
    </w:p>
    <w:p w:rsidR="00702CE2" w:rsidRPr="008A3D17" w:rsidRDefault="00702CE2" w:rsidP="00702CE2">
      <w:pPr>
        <w:keepNext/>
        <w:keepLines/>
        <w:jc w:val="both"/>
        <w:rPr>
          <w:rFonts w:ascii="Tahoma" w:hAnsi="Tahoma" w:cs="Tahoma"/>
          <w:szCs w:val="22"/>
        </w:rPr>
      </w:pPr>
    </w:p>
    <w:p w:rsidR="00702CE2" w:rsidRPr="00C8579C" w:rsidRDefault="00702CE2" w:rsidP="00702CE2">
      <w:pPr>
        <w:pStyle w:val="Odstavekseznama"/>
        <w:keepNext/>
        <w:keepLines/>
        <w:ind w:left="0"/>
        <w:jc w:val="both"/>
        <w:rPr>
          <w:rFonts w:ascii="Tahoma" w:hAnsi="Tahoma" w:cs="Tahoma"/>
        </w:rPr>
      </w:pPr>
      <w:r w:rsidRPr="00C8579C">
        <w:rPr>
          <w:rFonts w:ascii="Tahoma" w:hAnsi="Tahoma" w:cs="Tahoma"/>
        </w:rPr>
        <w:t xml:space="preserve">Naročnik </w:t>
      </w:r>
      <w:r w:rsidRPr="00C8579C">
        <w:rPr>
          <w:rFonts w:ascii="Tahoma" w:hAnsi="Tahoma" w:cs="Tahoma"/>
          <w:bCs/>
        </w:rPr>
        <w:t xml:space="preserve">bo pred oddajo javnega naročila za </w:t>
      </w:r>
      <w:r w:rsidRPr="00C8579C">
        <w:rPr>
          <w:rFonts w:ascii="Tahoma" w:hAnsi="Tahoma" w:cs="Tahoma"/>
        </w:rPr>
        <w:t>ponudnika</w:t>
      </w:r>
      <w:r>
        <w:rPr>
          <w:rFonts w:ascii="Tahoma" w:hAnsi="Tahoma" w:cs="Tahoma"/>
        </w:rPr>
        <w:t>,</w:t>
      </w:r>
      <w:r w:rsidRPr="00C8579C">
        <w:rPr>
          <w:rFonts w:ascii="Tahoma" w:hAnsi="Tahoma" w:cs="Tahoma"/>
        </w:rPr>
        <w:t xml:space="preserve"> </w:t>
      </w:r>
      <w:r w:rsidRPr="00111389">
        <w:rPr>
          <w:rFonts w:ascii="Tahoma" w:hAnsi="Tahoma" w:cs="Tahoma"/>
          <w:bCs/>
          <w:szCs w:val="22"/>
        </w:rPr>
        <w:t>kateremu se je odločil oddati predmetno naročilo</w:t>
      </w:r>
      <w:r>
        <w:rPr>
          <w:rFonts w:ascii="Tahoma" w:hAnsi="Tahoma" w:cs="Tahoma"/>
          <w:bCs/>
          <w:szCs w:val="22"/>
        </w:rPr>
        <w:t>,</w:t>
      </w:r>
      <w:r w:rsidRPr="00C8579C">
        <w:rPr>
          <w:rFonts w:ascii="Tahoma" w:hAnsi="Tahoma" w:cs="Tahoma"/>
        </w:rPr>
        <w:t xml:space="preserve"> pridobil potrdilo, ki ga izda pristojni organ v Republiki Sloveniji, drugi državi članici EU ali tretji državi</w:t>
      </w:r>
      <w:r>
        <w:rPr>
          <w:rFonts w:ascii="Tahoma" w:hAnsi="Tahoma" w:cs="Tahoma"/>
        </w:rPr>
        <w:t xml:space="preserve"> </w:t>
      </w:r>
      <w:r w:rsidRPr="00685C4E">
        <w:rPr>
          <w:rFonts w:ascii="Tahoma" w:hAnsi="Tahoma" w:cs="Tahoma"/>
          <w:bCs/>
        </w:rPr>
        <w:t>oziroma izpis iz aplikacije eDosje</w:t>
      </w:r>
      <w:r w:rsidRPr="00C8579C">
        <w:rPr>
          <w:rFonts w:ascii="Tahoma" w:hAnsi="Tahoma" w:cs="Tahoma"/>
        </w:rPr>
        <w:t xml:space="preserve">. </w:t>
      </w:r>
    </w:p>
    <w:p w:rsidR="00702CE2" w:rsidRDefault="00702CE2" w:rsidP="00702CE2">
      <w:pPr>
        <w:pStyle w:val="Telobesedila2"/>
        <w:keepNext/>
        <w:keepLines/>
        <w:ind w:left="1080" w:right="0"/>
        <w:rPr>
          <w:rFonts w:ascii="Tahoma" w:hAnsi="Tahoma" w:cs="Tahoma"/>
          <w:b w:val="0"/>
          <w:lang w:val="sl-SI"/>
        </w:rPr>
      </w:pPr>
    </w:p>
    <w:p w:rsidR="00702CE2" w:rsidRDefault="00702CE2" w:rsidP="00702CE2">
      <w:pPr>
        <w:keepNext/>
        <w:keepLines/>
        <w:jc w:val="both"/>
        <w:rPr>
          <w:rFonts w:ascii="Tahoma" w:hAnsi="Tahoma" w:cs="Tahoma"/>
          <w:szCs w:val="22"/>
        </w:rPr>
      </w:pPr>
      <w:r>
        <w:rPr>
          <w:rFonts w:ascii="Tahoma" w:hAnsi="Tahoma" w:cs="Tahoma"/>
          <w:szCs w:val="22"/>
        </w:rPr>
        <w:t xml:space="preserve">V kolikor naročnik sam ne bo mogel preveriti (ne)obstoja zgoraj navedenih razlogov za izključitev, bo ponudnika pozval na predložitev ustreznih dokazil. </w:t>
      </w:r>
    </w:p>
    <w:p w:rsidR="00702CE2" w:rsidRPr="00702CE2" w:rsidRDefault="00702CE2" w:rsidP="00702CE2">
      <w:pPr>
        <w:jc w:val="both"/>
        <w:rPr>
          <w:rFonts w:ascii="Tahoma" w:hAnsi="Tahoma" w:cs="Tahoma"/>
          <w:bCs/>
          <w:szCs w:val="22"/>
        </w:rPr>
      </w:pPr>
    </w:p>
    <w:p w:rsidR="000C7C67" w:rsidRPr="008E6A4D" w:rsidRDefault="000C7C67" w:rsidP="00571F15">
      <w:pPr>
        <w:keepNext/>
        <w:keepLines/>
        <w:jc w:val="both"/>
        <w:rPr>
          <w:rFonts w:ascii="Tahoma" w:hAnsi="Tahoma" w:cs="Tahoma"/>
          <w:bCs/>
        </w:rPr>
      </w:pPr>
      <w:r w:rsidRPr="008E6A4D">
        <w:rPr>
          <w:rFonts w:ascii="Tahoma" w:hAnsi="Tahoma" w:cs="Tahoma"/>
          <w:bCs/>
        </w:rPr>
        <w:lastRenderedPageBreak/>
        <w:t>Kot zadosten dokaz, da ne obstajajo razlogi za izključitev iz četrtega odstavka 75. člena ZJN-3, bo naročnik sprejel naslednja dokazila:</w:t>
      </w:r>
    </w:p>
    <w:p w:rsidR="000C7C67" w:rsidRPr="008E6A4D" w:rsidRDefault="000C7C67" w:rsidP="00571F15">
      <w:pPr>
        <w:keepNext/>
        <w:keepLines/>
        <w:numPr>
          <w:ilvl w:val="0"/>
          <w:numId w:val="18"/>
        </w:numPr>
        <w:jc w:val="both"/>
        <w:rPr>
          <w:rFonts w:ascii="Tahoma" w:hAnsi="Tahoma" w:cs="Tahoma"/>
          <w:bCs/>
        </w:rPr>
      </w:pPr>
      <w:r w:rsidRPr="008E6A4D">
        <w:rPr>
          <w:rFonts w:ascii="Tahoma" w:hAnsi="Tahoma" w:cs="Tahoma"/>
          <w:bCs/>
        </w:rPr>
        <w:t>izjavo določene osebe, dano pred pristojnim sodnim ali upravnim organom, notarjem ali pred pristojno poklicno ali trgovinsko organizacijo v matični državi te osebe ali v državi, v kateri ima sedež gospodarski subjekt (a) točka četrtega odstavka 75. člena ZJN-3),</w:t>
      </w:r>
    </w:p>
    <w:p w:rsidR="00FC224C" w:rsidRPr="000C7C67" w:rsidRDefault="000C7C67" w:rsidP="00571F15">
      <w:pPr>
        <w:keepNext/>
        <w:keepLines/>
        <w:numPr>
          <w:ilvl w:val="0"/>
          <w:numId w:val="18"/>
        </w:numPr>
        <w:jc w:val="both"/>
        <w:rPr>
          <w:rFonts w:ascii="Tahoma" w:hAnsi="Tahoma" w:cs="Tahoma"/>
          <w:bCs/>
        </w:rPr>
      </w:pPr>
      <w:r w:rsidRPr="008E6A4D">
        <w:rPr>
          <w:rFonts w:ascii="Tahoma" w:hAnsi="Tahoma" w:cs="Tahoma"/>
          <w:bCs/>
        </w:rPr>
        <w:t>izpis iz evidence o pravnomočnih odločbah o prekrških, ki jo vodi pristojni organ v Republiki Sloveniji, drugi državi članici ali tretji državi (b) točka četrtega odstavka 75. člena ZJN-3).</w:t>
      </w:r>
    </w:p>
    <w:p w:rsidR="003F256A" w:rsidRDefault="003F256A" w:rsidP="00571F15">
      <w:pPr>
        <w:pStyle w:val="Telobesedila2"/>
        <w:keepNext/>
        <w:keepLines/>
        <w:ind w:right="0"/>
        <w:rPr>
          <w:rFonts w:ascii="Tahoma" w:hAnsi="Tahoma" w:cs="Tahoma"/>
          <w:lang w:val="sl-SI"/>
        </w:rPr>
      </w:pPr>
    </w:p>
    <w:p w:rsidR="001249B2" w:rsidRPr="003F256A" w:rsidRDefault="001249B2" w:rsidP="00571F15">
      <w:pPr>
        <w:pStyle w:val="Telobesedila2"/>
        <w:keepNext/>
        <w:keepLines/>
        <w:ind w:right="0"/>
        <w:rPr>
          <w:rFonts w:ascii="Tahoma" w:hAnsi="Tahoma" w:cs="Tahoma"/>
          <w:lang w:val="sl-SI"/>
        </w:rPr>
      </w:pPr>
      <w:r w:rsidRPr="003F256A">
        <w:rPr>
          <w:rFonts w:ascii="Tahoma" w:hAnsi="Tahoma" w:cs="Tahoma"/>
          <w:lang w:val="sl-SI"/>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rsidR="001249B2" w:rsidRPr="00AB02EA" w:rsidRDefault="001249B2" w:rsidP="00571F15">
      <w:pPr>
        <w:keepNext/>
        <w:keepLines/>
        <w:jc w:val="both"/>
        <w:rPr>
          <w:rFonts w:ascii="Tahoma" w:hAnsi="Tahoma" w:cs="Tahoma"/>
          <w:b/>
          <w:bCs/>
        </w:rPr>
      </w:pPr>
    </w:p>
    <w:p w:rsidR="001249B2" w:rsidRPr="00AB02EA" w:rsidRDefault="001249B2" w:rsidP="00571F15">
      <w:pPr>
        <w:keepNext/>
        <w:keepLines/>
        <w:jc w:val="both"/>
        <w:rPr>
          <w:rFonts w:ascii="Tahoma" w:hAnsi="Tahoma" w:cs="Tahoma"/>
          <w:b/>
          <w:bCs/>
        </w:rPr>
      </w:pPr>
      <w:r w:rsidRPr="00AB02EA">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rsidR="001249B2" w:rsidRPr="00AB02EA" w:rsidRDefault="001249B2" w:rsidP="00571F15">
      <w:pPr>
        <w:keepNext/>
        <w:keepLines/>
        <w:numPr>
          <w:ilvl w:val="0"/>
          <w:numId w:val="10"/>
        </w:numPr>
        <w:ind w:left="284" w:hanging="284"/>
        <w:jc w:val="both"/>
        <w:rPr>
          <w:rFonts w:ascii="Tahoma" w:hAnsi="Tahoma" w:cs="Tahoma"/>
          <w:bCs/>
        </w:rPr>
      </w:pPr>
      <w:r w:rsidRPr="00AB02EA">
        <w:rPr>
          <w:rFonts w:ascii="Tahoma" w:hAnsi="Tahoma" w:cs="Tahoma"/>
          <w:bCs/>
        </w:rPr>
        <w:t>ruski državljan ali fizična ali pravna oseba, subjekt ali organ s sedežem v Rusiji,</w:t>
      </w:r>
    </w:p>
    <w:p w:rsidR="001249B2" w:rsidRPr="00AB02EA" w:rsidRDefault="001249B2" w:rsidP="00571F15">
      <w:pPr>
        <w:keepNext/>
        <w:keepLines/>
        <w:numPr>
          <w:ilvl w:val="0"/>
          <w:numId w:val="10"/>
        </w:numPr>
        <w:ind w:left="284" w:hanging="284"/>
        <w:jc w:val="both"/>
        <w:rPr>
          <w:rFonts w:ascii="Tahoma" w:hAnsi="Tahoma" w:cs="Tahoma"/>
          <w:bCs/>
        </w:rPr>
      </w:pPr>
      <w:r w:rsidRPr="00AB02EA">
        <w:rPr>
          <w:rFonts w:ascii="Tahoma" w:hAnsi="Tahoma" w:cs="Tahoma"/>
          <w:bCs/>
        </w:rPr>
        <w:t xml:space="preserve">pravna oseba, subjekt ali organ, katerih več kot 50-odstotni delež je v neposredni ali posredni lasti subjekta iz prejšnje alineje, ali </w:t>
      </w:r>
    </w:p>
    <w:p w:rsidR="001249B2" w:rsidRPr="00AB02EA" w:rsidRDefault="001249B2" w:rsidP="00571F15">
      <w:pPr>
        <w:keepNext/>
        <w:keepLines/>
        <w:numPr>
          <w:ilvl w:val="0"/>
          <w:numId w:val="10"/>
        </w:numPr>
        <w:ind w:left="284" w:hanging="284"/>
        <w:jc w:val="both"/>
        <w:rPr>
          <w:rFonts w:ascii="Tahoma" w:hAnsi="Tahoma" w:cs="Tahoma"/>
          <w:bCs/>
        </w:rPr>
      </w:pPr>
      <w:r w:rsidRPr="00AB02EA">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rsidR="001249B2" w:rsidRDefault="001249B2" w:rsidP="00571F15">
      <w:pPr>
        <w:keepNext/>
        <w:keepLines/>
        <w:jc w:val="both"/>
        <w:rPr>
          <w:rFonts w:ascii="Tahoma" w:hAnsi="Tahoma" w:cs="Tahoma"/>
        </w:rPr>
      </w:pPr>
    </w:p>
    <w:p w:rsidR="001249B2" w:rsidRPr="005E3F42" w:rsidRDefault="001249B2" w:rsidP="00571F15">
      <w:pPr>
        <w:keepNext/>
        <w:keepLines/>
        <w:jc w:val="both"/>
        <w:rPr>
          <w:rFonts w:ascii="Tahoma" w:hAnsi="Tahoma" w:cs="Tahoma"/>
          <w:b/>
          <w:smallCaps/>
          <w:color w:val="000000" w:themeColor="text1"/>
        </w:rPr>
      </w:pPr>
      <w:r w:rsidRPr="005E3F42">
        <w:rPr>
          <w:rFonts w:ascii="Tahoma" w:hAnsi="Tahoma" w:cs="Tahoma"/>
          <w:b/>
          <w:smallCaps/>
          <w:color w:val="000000" w:themeColor="text1"/>
        </w:rPr>
        <w:t>Dokazila:</w:t>
      </w:r>
    </w:p>
    <w:p w:rsidR="001249B2" w:rsidRDefault="001249B2" w:rsidP="00571F15">
      <w:pPr>
        <w:pStyle w:val="Odstavekseznama"/>
        <w:keepNext/>
        <w:keepLines/>
        <w:numPr>
          <w:ilvl w:val="0"/>
          <w:numId w:val="18"/>
        </w:numPr>
        <w:jc w:val="both"/>
        <w:rPr>
          <w:rFonts w:ascii="Tahoma" w:hAnsi="Tahoma" w:cs="Tahoma"/>
          <w:b/>
          <w:color w:val="000000" w:themeColor="text1"/>
          <w:szCs w:val="22"/>
        </w:rPr>
      </w:pPr>
      <w:r w:rsidRPr="00DA3ADB">
        <w:rPr>
          <w:rFonts w:ascii="Tahoma" w:hAnsi="Tahoma" w:cs="Tahoma"/>
          <w:color w:val="000000" w:themeColor="text1"/>
          <w:szCs w:val="22"/>
        </w:rPr>
        <w:t>Izpolnjen ESPD (</w:t>
      </w:r>
      <w:r w:rsidRPr="00DA3ADB">
        <w:rPr>
          <w:rFonts w:ascii="Tahoma" w:hAnsi="Tahoma" w:cs="Tahoma"/>
          <w:i/>
          <w:color w:val="000000" w:themeColor="text1"/>
          <w:szCs w:val="22"/>
        </w:rPr>
        <w:t>v »Del VI: Sklepne izjave«</w:t>
      </w:r>
      <w:r w:rsidRPr="00DA3ADB">
        <w:rPr>
          <w:rFonts w:ascii="Tahoma" w:hAnsi="Tahoma" w:cs="Tahoma"/>
          <w:color w:val="000000" w:themeColor="text1"/>
          <w:szCs w:val="22"/>
        </w:rPr>
        <w:t>) s strani vseh gospodarskih subjektov v ponudbi.</w:t>
      </w:r>
      <w:r w:rsidRPr="00DA3ADB">
        <w:rPr>
          <w:rFonts w:ascii="Tahoma" w:hAnsi="Tahoma" w:cs="Tahoma"/>
          <w:b/>
          <w:color w:val="000000" w:themeColor="text1"/>
          <w:szCs w:val="22"/>
        </w:rPr>
        <w:t xml:space="preserve"> </w:t>
      </w:r>
    </w:p>
    <w:p w:rsidR="001249B2" w:rsidRPr="00DA3ADB" w:rsidRDefault="001249B2" w:rsidP="00571F15">
      <w:pPr>
        <w:pStyle w:val="Odstavekseznama"/>
        <w:keepNext/>
        <w:keepLines/>
        <w:numPr>
          <w:ilvl w:val="0"/>
          <w:numId w:val="18"/>
        </w:numPr>
        <w:jc w:val="both"/>
        <w:rPr>
          <w:rFonts w:ascii="Tahoma" w:hAnsi="Tahoma" w:cs="Tahoma"/>
          <w:b/>
          <w:color w:val="000000" w:themeColor="text1"/>
          <w:szCs w:val="22"/>
        </w:rPr>
      </w:pPr>
      <w:r w:rsidRPr="00DA3ADB">
        <w:rPr>
          <w:rFonts w:ascii="Tahoma" w:hAnsi="Tahoma" w:cs="Tahoma"/>
          <w:color w:val="000000" w:themeColor="text1"/>
          <w:szCs w:val="22"/>
        </w:rPr>
        <w:t>Izpolnjena in podpisana Priloga 3/4</w:t>
      </w:r>
      <w:r>
        <w:rPr>
          <w:rFonts w:ascii="Tahoma" w:hAnsi="Tahoma" w:cs="Tahoma"/>
          <w:b/>
          <w:color w:val="000000" w:themeColor="text1"/>
          <w:szCs w:val="22"/>
        </w:rPr>
        <w:t xml:space="preserve"> </w:t>
      </w:r>
      <w:r w:rsidRPr="00E809A6">
        <w:rPr>
          <w:rFonts w:ascii="Tahoma" w:hAnsi="Tahoma" w:cs="Tahoma"/>
        </w:rPr>
        <w:t>IZJAVA O SPREJEMANJU POGOJEV RAZPISNE DOKUMENTACIJE</w:t>
      </w:r>
      <w:r>
        <w:rPr>
          <w:rFonts w:ascii="Tahoma" w:hAnsi="Tahoma" w:cs="Tahoma"/>
        </w:rPr>
        <w:t xml:space="preserve"> </w:t>
      </w:r>
      <w:r w:rsidRPr="00DA3ADB">
        <w:rPr>
          <w:rFonts w:ascii="Tahoma" w:hAnsi="Tahoma" w:cs="Tahoma"/>
          <w:color w:val="000000" w:themeColor="text1"/>
          <w:szCs w:val="22"/>
        </w:rPr>
        <w:t>s strani vseh gospodarskih subjektov v ponudbi</w:t>
      </w:r>
      <w:r>
        <w:rPr>
          <w:rFonts w:ascii="Tahoma" w:hAnsi="Tahoma" w:cs="Tahoma"/>
          <w:color w:val="000000" w:themeColor="text1"/>
          <w:szCs w:val="22"/>
        </w:rPr>
        <w:t xml:space="preserve"> (priloženo ločeno, za vsakega gospodarskega subjekta, ki nastopa v ponudbi).</w:t>
      </w:r>
    </w:p>
    <w:p w:rsidR="001249B2" w:rsidRDefault="001249B2" w:rsidP="00571F15">
      <w:pPr>
        <w:keepNext/>
        <w:keepLines/>
        <w:jc w:val="both"/>
        <w:rPr>
          <w:rFonts w:ascii="Tahoma" w:hAnsi="Tahoma" w:cs="Tahoma"/>
        </w:rPr>
      </w:pPr>
    </w:p>
    <w:p w:rsidR="00440BF3" w:rsidRPr="00C8579C" w:rsidRDefault="00440BF3" w:rsidP="00571F15">
      <w:pPr>
        <w:keepNext/>
        <w:keepLines/>
        <w:numPr>
          <w:ilvl w:val="1"/>
          <w:numId w:val="2"/>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rsidR="00440BF3" w:rsidRPr="00C8579C" w:rsidRDefault="00440BF3" w:rsidP="00571F15">
      <w:pPr>
        <w:keepNext/>
        <w:keepLines/>
        <w:ind w:left="720"/>
        <w:jc w:val="both"/>
        <w:rPr>
          <w:rFonts w:ascii="Tahoma" w:hAnsi="Tahoma" w:cs="Tahoma"/>
          <w:b/>
        </w:rPr>
      </w:pPr>
    </w:p>
    <w:p w:rsidR="00F04689" w:rsidRPr="00C8579C" w:rsidRDefault="00702B79" w:rsidP="00571F15">
      <w:pPr>
        <w:keepNext/>
        <w:keepLines/>
        <w:numPr>
          <w:ilvl w:val="2"/>
          <w:numId w:val="2"/>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rsidR="00E11ADF" w:rsidRPr="00C8579C" w:rsidRDefault="00E11ADF" w:rsidP="00571F15">
      <w:pPr>
        <w:keepNext/>
        <w:keepLines/>
        <w:jc w:val="both"/>
        <w:rPr>
          <w:rFonts w:ascii="Tahoma" w:hAnsi="Tahoma" w:cs="Tahoma"/>
        </w:rPr>
      </w:pPr>
    </w:p>
    <w:p w:rsidR="00BF1947" w:rsidRPr="00C8579C" w:rsidRDefault="00702B79" w:rsidP="00571F15">
      <w:pPr>
        <w:keepNext/>
        <w:keepLines/>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rsidR="00F20C0B" w:rsidRPr="00C8579C" w:rsidRDefault="00F20C0B" w:rsidP="00571F15">
      <w:pPr>
        <w:keepNext/>
        <w:keepLines/>
        <w:jc w:val="both"/>
        <w:rPr>
          <w:rFonts w:ascii="Tahoma" w:hAnsi="Tahoma" w:cs="Tahoma"/>
        </w:rPr>
      </w:pPr>
    </w:p>
    <w:p w:rsidR="00702B79" w:rsidRDefault="00702B79" w:rsidP="00571F15">
      <w:pPr>
        <w:keepNext/>
        <w:keepLines/>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rsidR="00341A94" w:rsidRPr="00C8579C" w:rsidRDefault="00341A94" w:rsidP="00571F15">
      <w:pPr>
        <w:keepNext/>
        <w:keepLines/>
        <w:jc w:val="both"/>
        <w:rPr>
          <w:rFonts w:ascii="Tahoma" w:hAnsi="Tahoma" w:cs="Tahoma"/>
        </w:rPr>
      </w:pPr>
    </w:p>
    <w:p w:rsidR="00821BE2" w:rsidRDefault="00821BE2" w:rsidP="00571F15">
      <w:pPr>
        <w:keepNext/>
        <w:keepLines/>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(glede na dejavnosti, ki so predmet javnega naročila in jih bo v okviru ponudbe posamezni subjekt izvajal). </w:t>
      </w:r>
    </w:p>
    <w:p w:rsidR="00E75510" w:rsidRPr="00C8579C" w:rsidRDefault="00E75510" w:rsidP="00571F15">
      <w:pPr>
        <w:keepNext/>
        <w:keepLines/>
        <w:jc w:val="both"/>
        <w:rPr>
          <w:rFonts w:ascii="Tahoma" w:eastAsia="Calibri" w:hAnsi="Tahoma" w:cs="Tahoma"/>
          <w:bCs/>
          <w:i/>
          <w:sz w:val="19"/>
          <w:szCs w:val="19"/>
        </w:rPr>
      </w:pPr>
    </w:p>
    <w:p w:rsidR="00650E5C" w:rsidRPr="00C8579C" w:rsidRDefault="00650E5C" w:rsidP="00571F15">
      <w:pPr>
        <w:pStyle w:val="Telobesedila2"/>
        <w:keepNext/>
        <w:keepLines/>
        <w:ind w:right="0"/>
        <w:rPr>
          <w:rFonts w:ascii="Tahoma" w:hAnsi="Tahoma" w:cs="Tahoma"/>
          <w:smallCaps/>
          <w:lang w:val="sl-SI"/>
        </w:rPr>
      </w:pPr>
      <w:r w:rsidRPr="00C8579C">
        <w:rPr>
          <w:rFonts w:ascii="Tahoma" w:hAnsi="Tahoma" w:cs="Tahoma"/>
          <w:smallCaps/>
          <w:lang w:val="sl-SI"/>
        </w:rPr>
        <w:t>Dokazila:</w:t>
      </w:r>
    </w:p>
    <w:p w:rsidR="00363E6C" w:rsidRDefault="00363E6C" w:rsidP="00571F15">
      <w:pPr>
        <w:pStyle w:val="Telobesedila2"/>
        <w:keepNext/>
        <w:keepLines/>
        <w:ind w:right="0"/>
        <w:rPr>
          <w:rFonts w:ascii="Tahoma" w:hAnsi="Tahoma" w:cs="Tahoma"/>
          <w:b w:val="0"/>
          <w:szCs w:val="22"/>
          <w:lang w:val="sl-SI"/>
        </w:rPr>
      </w:pPr>
      <w:r w:rsidRPr="00C8579C">
        <w:rPr>
          <w:rFonts w:ascii="Tahoma" w:hAnsi="Tahoma" w:cs="Tahoma"/>
          <w:b w:val="0"/>
          <w:szCs w:val="22"/>
          <w:lang w:val="sl-SI"/>
        </w:rPr>
        <w:t>Izpolnjen ESPD (</w:t>
      </w:r>
      <w:r w:rsidRPr="00C8579C">
        <w:rPr>
          <w:rFonts w:ascii="Tahoma" w:hAnsi="Tahoma" w:cs="Tahoma"/>
          <w:b w:val="0"/>
          <w:i/>
          <w:szCs w:val="22"/>
          <w:lang w:val="sl-SI"/>
        </w:rPr>
        <w:t>v »Del IV: Pogoji za sodelovanje, ɑ: Skupna navedba za vse pogoje za sodelovanje«</w:t>
      </w:r>
      <w:r w:rsidRPr="00C8579C">
        <w:rPr>
          <w:rFonts w:ascii="Tahoma" w:hAnsi="Tahoma" w:cs="Tahoma"/>
          <w:b w:val="0"/>
          <w:szCs w:val="22"/>
          <w:lang w:val="sl-SI"/>
        </w:rPr>
        <w:t>) s strani vseh gospodarskih subjektov v ponudbi.</w:t>
      </w:r>
    </w:p>
    <w:p w:rsidR="00702CE2" w:rsidRDefault="00702CE2" w:rsidP="00571F15">
      <w:pPr>
        <w:pStyle w:val="Telobesedila2"/>
        <w:keepNext/>
        <w:keepLines/>
        <w:ind w:right="0"/>
        <w:rPr>
          <w:rFonts w:ascii="Tahoma" w:hAnsi="Tahoma" w:cs="Tahoma"/>
          <w:b w:val="0"/>
          <w:szCs w:val="22"/>
          <w:lang w:val="sl-SI"/>
        </w:rPr>
      </w:pPr>
    </w:p>
    <w:p w:rsidR="005F1B04" w:rsidRDefault="005F1B04" w:rsidP="00571F15">
      <w:pPr>
        <w:pStyle w:val="Telobesedila2"/>
        <w:keepNext/>
        <w:keepLines/>
        <w:ind w:right="0"/>
        <w:rPr>
          <w:rFonts w:ascii="Tahoma" w:hAnsi="Tahoma" w:cs="Tahoma"/>
          <w:b w:val="0"/>
          <w:szCs w:val="22"/>
          <w:lang w:val="sl-SI"/>
        </w:rPr>
      </w:pPr>
      <w:r>
        <w:rPr>
          <w:rFonts w:ascii="Tahoma" w:hAnsi="Tahoma" w:cs="Tahoma"/>
          <w:b w:val="0"/>
          <w:szCs w:val="22"/>
          <w:lang w:val="sl-SI"/>
        </w:rPr>
        <w:t xml:space="preserve">Naročnik bo preveril, ali je gospodarski subjekt s sedežem v </w:t>
      </w:r>
      <w:r w:rsidR="0056348F">
        <w:rPr>
          <w:rFonts w:ascii="Tahoma" w:hAnsi="Tahoma" w:cs="Tahoma"/>
          <w:b w:val="0"/>
          <w:szCs w:val="22"/>
          <w:lang w:val="sl-SI"/>
        </w:rPr>
        <w:t>R</w:t>
      </w:r>
      <w:r>
        <w:rPr>
          <w:rFonts w:ascii="Tahoma" w:hAnsi="Tahoma" w:cs="Tahoma"/>
          <w:b w:val="0"/>
          <w:szCs w:val="22"/>
          <w:lang w:val="sl-SI"/>
        </w:rPr>
        <w:t>epubliki Sloveniji vpisan v enega od poklicnih ali poslovnih registrov na način, da bo vpogledal v javno dostopne podatke AJPES. Naročnik si pridržuje pravico zahtevati ustrezna dokazila, v kolikor ne bo mogel dostopati do javno dostopnih podatkov. Ponudnik mora za gospodarski subjekt s sedežem izven Republike Sloveniji predložiti ustrezno dokazilo.</w:t>
      </w:r>
    </w:p>
    <w:p w:rsidR="0056348F" w:rsidRDefault="0056348F" w:rsidP="00571F15">
      <w:pPr>
        <w:pStyle w:val="Telobesedila2"/>
        <w:keepNext/>
        <w:keepLines/>
        <w:ind w:right="0"/>
        <w:rPr>
          <w:rFonts w:ascii="Tahoma" w:hAnsi="Tahoma" w:cs="Tahoma"/>
          <w:b w:val="0"/>
          <w:szCs w:val="22"/>
          <w:lang w:val="sl-SI"/>
        </w:rPr>
      </w:pPr>
    </w:p>
    <w:p w:rsidR="0056348F" w:rsidRDefault="0056348F" w:rsidP="00571F15">
      <w:pPr>
        <w:pStyle w:val="Telobesedila2"/>
        <w:keepNext/>
        <w:keepLines/>
        <w:ind w:right="0"/>
        <w:rPr>
          <w:rFonts w:ascii="Tahoma" w:hAnsi="Tahoma" w:cs="Tahoma"/>
          <w:b w:val="0"/>
          <w:lang w:val="sl-SI"/>
        </w:rPr>
      </w:pPr>
      <w:r w:rsidRPr="00752313">
        <w:rPr>
          <w:rFonts w:ascii="Tahoma" w:hAnsi="Tahoma" w:cs="Tahoma"/>
          <w:b w:val="0"/>
          <w:lang w:val="sl-SI"/>
        </w:rPr>
        <w:lastRenderedPageBreak/>
        <w:t>Če ima ponudnik sedež izven Republike Slovenije, bo moral ponudnik, na poziv naročnika, dokazilo o vpisu v enega od poklicnih ali poslovnih registrov, ki se vodijo v državi članici, v kateri ima gospodarski subjekt sedež</w:t>
      </w:r>
      <w:r w:rsidRPr="00752313">
        <w:rPr>
          <w:rFonts w:ascii="Tahoma" w:hAnsi="Tahoma" w:cs="Tahoma"/>
          <w:lang w:val="sl-SI"/>
        </w:rPr>
        <w:t xml:space="preserve"> </w:t>
      </w:r>
      <w:r w:rsidRPr="00752313">
        <w:rPr>
          <w:rFonts w:ascii="Tahoma" w:hAnsi="Tahoma" w:cs="Tahoma"/>
          <w:b w:val="0"/>
          <w:lang w:val="sl-SI"/>
        </w:rPr>
        <w:t>predložiti sam. Navedeno dokazilo lahko ponudnik predloži že v ponudbi.</w:t>
      </w:r>
    </w:p>
    <w:p w:rsidR="005F1B04" w:rsidRDefault="005F1B04" w:rsidP="00571F15">
      <w:pPr>
        <w:pStyle w:val="Odstavekseznama"/>
        <w:keepNext/>
        <w:keepLines/>
        <w:ind w:left="0"/>
        <w:jc w:val="both"/>
        <w:rPr>
          <w:rFonts w:ascii="Tahoma" w:hAnsi="Tahoma" w:cs="Tahoma"/>
          <w:szCs w:val="22"/>
        </w:rPr>
      </w:pPr>
    </w:p>
    <w:p w:rsidR="00DD71F6" w:rsidRPr="009734C9" w:rsidRDefault="00DD71F6" w:rsidP="00571F15">
      <w:pPr>
        <w:keepNext/>
        <w:keepLines/>
        <w:numPr>
          <w:ilvl w:val="2"/>
          <w:numId w:val="2"/>
        </w:numPr>
        <w:jc w:val="both"/>
        <w:rPr>
          <w:rFonts w:ascii="Tahoma" w:hAnsi="Tahoma" w:cs="Tahoma"/>
          <w:b/>
        </w:rPr>
      </w:pPr>
      <w:r w:rsidRPr="009734C9">
        <w:rPr>
          <w:rFonts w:ascii="Tahoma" w:hAnsi="Tahoma" w:cs="Tahoma"/>
          <w:b/>
        </w:rPr>
        <w:t>Ekonomski in finančni položaj</w:t>
      </w:r>
    </w:p>
    <w:p w:rsidR="00DD71F6" w:rsidRPr="009734C9" w:rsidRDefault="00DD71F6" w:rsidP="00571F15">
      <w:pPr>
        <w:keepNext/>
        <w:keepLines/>
        <w:jc w:val="both"/>
        <w:rPr>
          <w:rFonts w:ascii="Tahoma" w:hAnsi="Tahoma" w:cs="Tahoma"/>
          <w:b/>
        </w:rPr>
      </w:pPr>
    </w:p>
    <w:p w:rsidR="00DD71F6" w:rsidRPr="009734C9" w:rsidRDefault="00DD71F6" w:rsidP="00571F15">
      <w:pPr>
        <w:keepNext/>
        <w:keepLines/>
        <w:jc w:val="both"/>
        <w:rPr>
          <w:rFonts w:ascii="Tahoma" w:hAnsi="Tahoma" w:cs="Tahoma"/>
        </w:rPr>
      </w:pPr>
      <w:r w:rsidRPr="009734C9">
        <w:rPr>
          <w:rFonts w:ascii="Tahoma" w:hAnsi="Tahoma" w:cs="Tahoma"/>
        </w:rPr>
        <w:t>Gospodarski subjekt mora biti ekonomsko in finančno sposoben izvesti predmet javnega naročila.</w:t>
      </w:r>
    </w:p>
    <w:p w:rsidR="00DD71F6" w:rsidRPr="009734C9" w:rsidRDefault="00DD71F6" w:rsidP="00571F15">
      <w:pPr>
        <w:keepNext/>
        <w:keepLines/>
        <w:jc w:val="both"/>
        <w:rPr>
          <w:rFonts w:ascii="Tahoma" w:hAnsi="Tahoma" w:cs="Tahoma"/>
          <w:b/>
        </w:rPr>
      </w:pPr>
    </w:p>
    <w:p w:rsidR="00DD71F6" w:rsidRPr="00C8579C" w:rsidRDefault="00DD71F6" w:rsidP="00571F15">
      <w:pPr>
        <w:pStyle w:val="Telobesedila2"/>
        <w:keepNext/>
        <w:keepLines/>
        <w:ind w:right="0"/>
        <w:rPr>
          <w:rFonts w:ascii="Tahoma" w:hAnsi="Tahoma" w:cs="Tahoma"/>
          <w:smallCaps/>
          <w:lang w:val="sl-SI"/>
        </w:rPr>
      </w:pPr>
      <w:r w:rsidRPr="00C8579C">
        <w:rPr>
          <w:rFonts w:ascii="Tahoma" w:hAnsi="Tahoma" w:cs="Tahoma"/>
          <w:smallCaps/>
          <w:lang w:val="sl-SI"/>
        </w:rPr>
        <w:t>Dokazila:</w:t>
      </w:r>
    </w:p>
    <w:p w:rsidR="00DD71F6" w:rsidRDefault="00DD71F6" w:rsidP="00571F15">
      <w:pPr>
        <w:pStyle w:val="Telobesedila2"/>
        <w:keepNext/>
        <w:keepLines/>
        <w:ind w:right="0"/>
        <w:rPr>
          <w:rFonts w:ascii="Tahoma" w:hAnsi="Tahoma" w:cs="Tahoma"/>
          <w:b w:val="0"/>
          <w:szCs w:val="22"/>
          <w:lang w:val="sl-SI"/>
        </w:rPr>
      </w:pPr>
      <w:r w:rsidRPr="00C8579C">
        <w:rPr>
          <w:rFonts w:ascii="Tahoma" w:hAnsi="Tahoma" w:cs="Tahoma"/>
          <w:b w:val="0"/>
          <w:szCs w:val="22"/>
          <w:lang w:val="sl-SI"/>
        </w:rPr>
        <w:t>Izpolnjen ESPD (</w:t>
      </w:r>
      <w:r w:rsidRPr="00C8579C">
        <w:rPr>
          <w:rFonts w:ascii="Tahoma" w:hAnsi="Tahoma" w:cs="Tahoma"/>
          <w:b w:val="0"/>
          <w:i/>
          <w:szCs w:val="22"/>
          <w:lang w:val="sl-SI"/>
        </w:rPr>
        <w:t>v »Del IV: Pogoji za sodelovanje, ɑ: Skupna navedba za vse pogoje za sodelovanje«</w:t>
      </w:r>
      <w:r w:rsidRPr="00C8579C">
        <w:rPr>
          <w:rFonts w:ascii="Tahoma" w:hAnsi="Tahoma" w:cs="Tahoma"/>
          <w:b w:val="0"/>
          <w:szCs w:val="22"/>
          <w:lang w:val="sl-SI"/>
        </w:rPr>
        <w:t>) s strani vseh gospodarskih subjektov v ponudbi.</w:t>
      </w:r>
    </w:p>
    <w:p w:rsidR="003A7BF3" w:rsidRPr="00C8579C" w:rsidRDefault="003A7BF3" w:rsidP="00571F15">
      <w:pPr>
        <w:pStyle w:val="Odstavekseznama"/>
        <w:keepNext/>
        <w:keepLines/>
        <w:ind w:left="0"/>
        <w:jc w:val="both"/>
        <w:rPr>
          <w:rFonts w:ascii="Tahoma" w:hAnsi="Tahoma" w:cs="Tahoma"/>
          <w:szCs w:val="22"/>
        </w:rPr>
      </w:pPr>
    </w:p>
    <w:p w:rsidR="004F741F" w:rsidRPr="00C8579C" w:rsidRDefault="004F741F" w:rsidP="00571F15">
      <w:pPr>
        <w:keepNext/>
        <w:keepLines/>
        <w:numPr>
          <w:ilvl w:val="1"/>
          <w:numId w:val="2"/>
        </w:numPr>
        <w:jc w:val="both"/>
        <w:rPr>
          <w:rFonts w:ascii="Tahoma" w:hAnsi="Tahoma" w:cs="Tahoma"/>
          <w:b/>
        </w:rPr>
      </w:pPr>
      <w:r w:rsidRPr="00C8579C">
        <w:rPr>
          <w:rFonts w:ascii="Tahoma" w:hAnsi="Tahoma" w:cs="Tahoma"/>
          <w:b/>
        </w:rPr>
        <w:t>Ostale zahteve in pogoji naročnika</w:t>
      </w:r>
    </w:p>
    <w:p w:rsidR="004F741F" w:rsidRPr="00C8579C" w:rsidRDefault="004F741F" w:rsidP="00571F15">
      <w:pPr>
        <w:keepNext/>
        <w:keepLines/>
        <w:jc w:val="both"/>
        <w:rPr>
          <w:rFonts w:ascii="Tahoma" w:hAnsi="Tahoma" w:cs="Tahoma"/>
          <w:highlight w:val="yellow"/>
        </w:rPr>
      </w:pPr>
    </w:p>
    <w:p w:rsidR="001F4C2D" w:rsidRPr="005E3F42" w:rsidRDefault="001F4C2D" w:rsidP="00571F15">
      <w:pPr>
        <w:keepNext/>
        <w:keepLines/>
        <w:tabs>
          <w:tab w:val="left" w:pos="-1560"/>
        </w:tabs>
        <w:jc w:val="both"/>
        <w:rPr>
          <w:rFonts w:ascii="Tahoma" w:hAnsi="Tahoma" w:cs="Tahoma"/>
          <w:color w:val="000000" w:themeColor="text1"/>
        </w:rPr>
      </w:pPr>
      <w:r w:rsidRPr="005E3F42">
        <w:rPr>
          <w:rFonts w:ascii="Tahoma" w:hAnsi="Tahoma" w:cs="Tahoma"/>
          <w:b/>
          <w:color w:val="000000" w:themeColor="text1"/>
        </w:rPr>
        <w:t xml:space="preserve">A. </w:t>
      </w:r>
      <w:r w:rsidRPr="005E3F42">
        <w:rPr>
          <w:rFonts w:ascii="Tahoma" w:hAnsi="Tahoma" w:cs="Tahoma"/>
          <w:color w:val="000000" w:themeColor="text1"/>
        </w:rPr>
        <w:t>Ponudnik, skupina ponudnikov v okviru skupne ponudbe, vsi v ponudbi navedeni podizvajalci ne sme/jo biti uvrščen na seznam poslovnih subjektov, s katerimi na podlagi 35. člena Zakona o integriteti in preprečevanju korupcije (Ur. l. RS, št. 69/11-UPB2, v nadaljevanju: ZIntPK), naročniki ne smejo sodelovati.</w:t>
      </w:r>
    </w:p>
    <w:p w:rsidR="001F4C2D" w:rsidRPr="005E3F42" w:rsidRDefault="001F4C2D" w:rsidP="00571F15">
      <w:pPr>
        <w:keepNext/>
        <w:keepLines/>
        <w:jc w:val="both"/>
        <w:rPr>
          <w:rFonts w:ascii="Tahoma" w:hAnsi="Tahoma" w:cs="Tahoma"/>
          <w:b/>
          <w:smallCaps/>
          <w:color w:val="000000" w:themeColor="text1"/>
          <w:sz w:val="16"/>
        </w:rPr>
      </w:pPr>
    </w:p>
    <w:p w:rsidR="001F4C2D" w:rsidRPr="005E3F42" w:rsidRDefault="001F4C2D" w:rsidP="00571F15">
      <w:pPr>
        <w:keepNext/>
        <w:keepLines/>
        <w:jc w:val="both"/>
        <w:rPr>
          <w:rFonts w:ascii="Tahoma" w:hAnsi="Tahoma" w:cs="Tahoma"/>
          <w:b/>
          <w:smallCaps/>
          <w:color w:val="000000" w:themeColor="text1"/>
        </w:rPr>
      </w:pPr>
      <w:r w:rsidRPr="005E3F42">
        <w:rPr>
          <w:rFonts w:ascii="Tahoma" w:hAnsi="Tahoma" w:cs="Tahoma"/>
          <w:b/>
          <w:smallCaps/>
          <w:color w:val="000000" w:themeColor="text1"/>
        </w:rPr>
        <w:t>Dokazila:</w:t>
      </w:r>
    </w:p>
    <w:p w:rsidR="001F4C2D" w:rsidRPr="005E3F42" w:rsidRDefault="001F4C2D" w:rsidP="00571F15">
      <w:pPr>
        <w:keepNext/>
        <w:keepLines/>
        <w:jc w:val="both"/>
        <w:rPr>
          <w:rFonts w:ascii="Tahoma" w:hAnsi="Tahoma" w:cs="Tahoma"/>
          <w:color w:val="000000" w:themeColor="text1"/>
          <w:szCs w:val="22"/>
        </w:rPr>
      </w:pPr>
      <w:r w:rsidRPr="005E3F42">
        <w:rPr>
          <w:rFonts w:ascii="Tahoma" w:hAnsi="Tahoma" w:cs="Tahoma"/>
          <w:color w:val="000000" w:themeColor="text1"/>
          <w:szCs w:val="22"/>
        </w:rPr>
        <w:t>Izpolnjen ESPD (</w:t>
      </w:r>
      <w:r w:rsidRPr="005E3F42">
        <w:rPr>
          <w:rFonts w:ascii="Tahoma" w:hAnsi="Tahoma" w:cs="Tahoma"/>
          <w:i/>
          <w:color w:val="000000" w:themeColor="text1"/>
          <w:szCs w:val="22"/>
        </w:rPr>
        <w:t>v »Del VI: Sklepne izjave«</w:t>
      </w:r>
      <w:r w:rsidRPr="005E3F42">
        <w:rPr>
          <w:rFonts w:ascii="Tahoma" w:hAnsi="Tahoma" w:cs="Tahoma"/>
          <w:color w:val="000000" w:themeColor="text1"/>
          <w:szCs w:val="22"/>
        </w:rPr>
        <w:t>) s strani vseh gospodarskih subjektov v ponudbi.</w:t>
      </w:r>
    </w:p>
    <w:p w:rsidR="001F4C2D" w:rsidRPr="005E3F42" w:rsidRDefault="001F4C2D" w:rsidP="00571F15">
      <w:pPr>
        <w:keepNext/>
        <w:keepLines/>
        <w:jc w:val="both"/>
        <w:rPr>
          <w:rFonts w:ascii="Tahoma" w:hAnsi="Tahoma" w:cs="Tahoma"/>
          <w:color w:val="000000" w:themeColor="text1"/>
        </w:rPr>
      </w:pPr>
    </w:p>
    <w:p w:rsidR="001F4C2D" w:rsidRPr="00C8579C" w:rsidRDefault="001F4C2D" w:rsidP="00571F15">
      <w:pPr>
        <w:keepNext/>
        <w:keepLines/>
        <w:jc w:val="both"/>
        <w:rPr>
          <w:rFonts w:ascii="Tahoma" w:hAnsi="Tahoma" w:cs="Tahoma"/>
        </w:rPr>
      </w:pPr>
      <w:r w:rsidRPr="005E3F42">
        <w:rPr>
          <w:rFonts w:ascii="Tahoma" w:hAnsi="Tahoma" w:cs="Tahoma"/>
          <w:b/>
          <w:color w:val="000000" w:themeColor="text1"/>
        </w:rPr>
        <w:t xml:space="preserve">B. </w:t>
      </w:r>
      <w:r w:rsidRPr="00C8579C">
        <w:rPr>
          <w:rFonts w:ascii="Tahoma" w:hAnsi="Tahoma" w:cs="Tahoma"/>
        </w:rPr>
        <w:t xml:space="preserve">V skladu s šestim odstavkom 14. člena Zakona o integriteti in preprečevanju korupcije (Uradni list RS, št. 69/11-UPB2; v nadaljevanju ZIntPK) je dolžan izbrani ponudnik na poziv naročnika, pred podpisom </w:t>
      </w:r>
      <w:r>
        <w:rPr>
          <w:rFonts w:ascii="Tahoma" w:hAnsi="Tahoma" w:cs="Tahoma"/>
        </w:rPr>
        <w:t>pogodbe</w:t>
      </w:r>
      <w:r w:rsidRPr="00C8579C">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 (</w:t>
      </w:r>
      <w:r w:rsidRPr="00292BF8">
        <w:rPr>
          <w:rFonts w:ascii="Tahoma" w:hAnsi="Tahoma" w:cs="Tahoma"/>
        </w:rPr>
        <w:t>Priloga 3/3</w:t>
      </w:r>
      <w:r w:rsidRPr="00C8579C">
        <w:rPr>
          <w:rFonts w:ascii="Tahoma" w:hAnsi="Tahoma" w:cs="Tahoma"/>
        </w:rPr>
        <w:t xml:space="preserve">). Če bo ponudnik predložil lažno izjavo oziroma bo dal neresnične podatke o navedenih dejstvih, bo to imelo za posledico ničnost </w:t>
      </w:r>
      <w:r>
        <w:rPr>
          <w:rFonts w:ascii="Tahoma" w:hAnsi="Tahoma" w:cs="Tahoma"/>
        </w:rPr>
        <w:t>pogodbe</w:t>
      </w:r>
      <w:r w:rsidRPr="00C8579C">
        <w:rPr>
          <w:rFonts w:ascii="Tahoma" w:hAnsi="Tahoma" w:cs="Tahoma"/>
        </w:rPr>
        <w:t xml:space="preserve">. Izjavo bodo morali podati tudi ostali gospodarski subjekti, ki nastopajo v ponudbi skupaj s ponudnikom. V kolikor ponudnik </w:t>
      </w:r>
      <w:r w:rsidRPr="00292BF8">
        <w:rPr>
          <w:rFonts w:ascii="Tahoma" w:hAnsi="Tahoma" w:cs="Tahoma"/>
        </w:rPr>
        <w:t>Prilogo 3/3</w:t>
      </w:r>
      <w:r w:rsidRPr="00C8579C">
        <w:rPr>
          <w:rFonts w:ascii="Tahoma" w:hAnsi="Tahoma" w:cs="Tahoma"/>
        </w:rPr>
        <w:t xml:space="preserve"> ne bo priloži že v ponudbi, bo naročnik ponudnika pozval k predložitvi izpolnjene predmetne priloge </w:t>
      </w:r>
      <w:r>
        <w:rPr>
          <w:rFonts w:ascii="Tahoma" w:hAnsi="Tahoma" w:cs="Tahoma"/>
        </w:rPr>
        <w:t xml:space="preserve">najkasneje </w:t>
      </w:r>
      <w:r w:rsidRPr="00C8579C">
        <w:rPr>
          <w:rFonts w:ascii="Tahoma" w:hAnsi="Tahoma" w:cs="Tahoma"/>
        </w:rPr>
        <w:t xml:space="preserve">pred sklenitvijo </w:t>
      </w:r>
      <w:r>
        <w:rPr>
          <w:rFonts w:ascii="Tahoma" w:hAnsi="Tahoma" w:cs="Tahoma"/>
        </w:rPr>
        <w:t>pogodbe</w:t>
      </w:r>
      <w:r w:rsidRPr="00C8579C">
        <w:rPr>
          <w:rFonts w:ascii="Tahoma" w:hAnsi="Tahoma" w:cs="Tahoma"/>
        </w:rPr>
        <w:t>.</w:t>
      </w:r>
    </w:p>
    <w:p w:rsidR="001F4C2D" w:rsidRPr="005E3F42" w:rsidRDefault="001F4C2D" w:rsidP="00571F15">
      <w:pPr>
        <w:keepNext/>
        <w:keepLines/>
        <w:jc w:val="both"/>
        <w:rPr>
          <w:rFonts w:ascii="Tahoma" w:hAnsi="Tahoma" w:cs="Tahoma"/>
          <w:b/>
          <w:smallCaps/>
          <w:color w:val="000000" w:themeColor="text1"/>
        </w:rPr>
      </w:pPr>
    </w:p>
    <w:p w:rsidR="001F4C2D" w:rsidRPr="005E3F42" w:rsidRDefault="001F4C2D" w:rsidP="00571F15">
      <w:pPr>
        <w:keepNext/>
        <w:keepLines/>
        <w:jc w:val="both"/>
        <w:rPr>
          <w:rFonts w:ascii="Tahoma" w:hAnsi="Tahoma" w:cs="Tahoma"/>
          <w:b/>
          <w:smallCaps/>
          <w:color w:val="000000" w:themeColor="text1"/>
        </w:rPr>
      </w:pPr>
      <w:r w:rsidRPr="005E3F42">
        <w:rPr>
          <w:rFonts w:ascii="Tahoma" w:hAnsi="Tahoma" w:cs="Tahoma"/>
          <w:b/>
          <w:smallCaps/>
          <w:color w:val="000000" w:themeColor="text1"/>
        </w:rPr>
        <w:t>Dokazila:</w:t>
      </w:r>
    </w:p>
    <w:p w:rsidR="001F4C2D" w:rsidRPr="005E3F42" w:rsidRDefault="001F4C2D" w:rsidP="00571F15">
      <w:pPr>
        <w:keepNext/>
        <w:keepLines/>
        <w:jc w:val="both"/>
        <w:rPr>
          <w:rFonts w:ascii="Tahoma" w:hAnsi="Tahoma" w:cs="Tahoma"/>
          <w:b/>
          <w:color w:val="000000" w:themeColor="text1"/>
          <w:szCs w:val="22"/>
        </w:rPr>
      </w:pPr>
      <w:r w:rsidRPr="005E3F42">
        <w:rPr>
          <w:rFonts w:ascii="Tahoma" w:hAnsi="Tahoma" w:cs="Tahoma"/>
          <w:color w:val="000000" w:themeColor="text1"/>
          <w:szCs w:val="22"/>
        </w:rPr>
        <w:t>Izpolnjen ESPD (</w:t>
      </w:r>
      <w:r w:rsidRPr="005E3F42">
        <w:rPr>
          <w:rFonts w:ascii="Tahoma" w:hAnsi="Tahoma" w:cs="Tahoma"/>
          <w:i/>
          <w:color w:val="000000" w:themeColor="text1"/>
          <w:szCs w:val="22"/>
        </w:rPr>
        <w:t>v »Del VI: Sklepne izjave«</w:t>
      </w:r>
      <w:r w:rsidRPr="005E3F42">
        <w:rPr>
          <w:rFonts w:ascii="Tahoma" w:hAnsi="Tahoma" w:cs="Tahoma"/>
          <w:color w:val="000000" w:themeColor="text1"/>
          <w:szCs w:val="22"/>
        </w:rPr>
        <w:t>) s strani vseh gospodarskih subjektov v ponudbi.</w:t>
      </w:r>
      <w:r w:rsidRPr="005E3F42">
        <w:rPr>
          <w:rFonts w:ascii="Tahoma" w:hAnsi="Tahoma" w:cs="Tahoma"/>
          <w:b/>
          <w:color w:val="000000" w:themeColor="text1"/>
          <w:szCs w:val="22"/>
        </w:rPr>
        <w:t xml:space="preserve"> </w:t>
      </w:r>
    </w:p>
    <w:p w:rsidR="001F4C2D" w:rsidRPr="005E3F42" w:rsidRDefault="001F4C2D" w:rsidP="00571F15">
      <w:pPr>
        <w:keepNext/>
        <w:keepLines/>
        <w:jc w:val="both"/>
        <w:rPr>
          <w:rFonts w:ascii="Tahoma" w:hAnsi="Tahoma" w:cs="Tahoma"/>
          <w:color w:val="000000" w:themeColor="text1"/>
          <w:sz w:val="16"/>
          <w:szCs w:val="22"/>
        </w:rPr>
      </w:pPr>
    </w:p>
    <w:p w:rsidR="001F4C2D" w:rsidRDefault="001F4C2D" w:rsidP="00571F15">
      <w:pPr>
        <w:keepNext/>
        <w:keepLines/>
        <w:jc w:val="both"/>
        <w:rPr>
          <w:rFonts w:ascii="Tahoma" w:hAnsi="Tahoma" w:cs="Tahoma"/>
          <w:color w:val="000000" w:themeColor="text1"/>
          <w:szCs w:val="22"/>
        </w:rPr>
      </w:pPr>
      <w:r w:rsidRPr="005E3F42">
        <w:rPr>
          <w:rFonts w:ascii="Tahoma" w:hAnsi="Tahoma" w:cs="Tahoma"/>
          <w:b/>
          <w:color w:val="000000" w:themeColor="text1"/>
          <w:szCs w:val="22"/>
        </w:rPr>
        <w:t xml:space="preserve">Ponudnik </w:t>
      </w:r>
      <w:r w:rsidRPr="005E3F42">
        <w:rPr>
          <w:rFonts w:ascii="Tahoma" w:hAnsi="Tahoma" w:cs="Tahoma"/>
          <w:b/>
          <w:color w:val="000000" w:themeColor="text1"/>
          <w:szCs w:val="22"/>
          <w:u w:val="single"/>
        </w:rPr>
        <w:t>lahko že ob oddaji ponudbe</w:t>
      </w:r>
      <w:r w:rsidRPr="005E3F42">
        <w:rPr>
          <w:rFonts w:ascii="Tahoma" w:hAnsi="Tahoma" w:cs="Tahoma"/>
          <w:b/>
          <w:color w:val="000000" w:themeColor="text1"/>
          <w:szCs w:val="22"/>
        </w:rPr>
        <w:t xml:space="preserve"> predloži </w:t>
      </w:r>
      <w:r>
        <w:rPr>
          <w:rFonts w:ascii="Tahoma" w:hAnsi="Tahoma" w:cs="Tahoma"/>
          <w:b/>
          <w:color w:val="000000" w:themeColor="text1"/>
          <w:szCs w:val="22"/>
        </w:rPr>
        <w:t>P</w:t>
      </w:r>
      <w:r w:rsidRPr="005E3F42">
        <w:rPr>
          <w:rFonts w:ascii="Tahoma" w:hAnsi="Tahoma" w:cs="Tahoma"/>
          <w:b/>
          <w:color w:val="000000" w:themeColor="text1"/>
          <w:szCs w:val="22"/>
        </w:rPr>
        <w:t>rilogo</w:t>
      </w:r>
      <w:r w:rsidRPr="005E3F42">
        <w:rPr>
          <w:color w:val="000000" w:themeColor="text1"/>
        </w:rPr>
        <w:t xml:space="preserve"> </w:t>
      </w:r>
      <w:r>
        <w:rPr>
          <w:rFonts w:ascii="Tahoma" w:hAnsi="Tahoma" w:cs="Tahoma"/>
          <w:b/>
          <w:color w:val="000000" w:themeColor="text1"/>
          <w:szCs w:val="22"/>
        </w:rPr>
        <w:t>3/3</w:t>
      </w:r>
      <w:r w:rsidRPr="005E3F42">
        <w:rPr>
          <w:rFonts w:ascii="Tahoma" w:hAnsi="Tahoma" w:cs="Tahoma"/>
          <w:b/>
          <w:color w:val="000000" w:themeColor="text1"/>
          <w:szCs w:val="22"/>
        </w:rPr>
        <w:t xml:space="preserve">, </w:t>
      </w:r>
      <w:r w:rsidRPr="005E3F42">
        <w:rPr>
          <w:rFonts w:ascii="Tahoma" w:hAnsi="Tahoma" w:cs="Tahoma"/>
          <w:color w:val="000000" w:themeColor="text1"/>
          <w:szCs w:val="22"/>
        </w:rPr>
        <w:t>in sicer za vse gospodarske subjekte, ki nastopajo v ponudbi skupaj s ponudnikom (za vse partnerje, podizvajalce).</w:t>
      </w:r>
    </w:p>
    <w:p w:rsidR="00874083" w:rsidRDefault="00874083" w:rsidP="00571F15">
      <w:pPr>
        <w:pStyle w:val="Odstavekseznama"/>
        <w:keepNext/>
        <w:keepLines/>
        <w:ind w:left="0"/>
        <w:jc w:val="both"/>
        <w:rPr>
          <w:rFonts w:ascii="Tahoma" w:hAnsi="Tahoma" w:cs="Tahoma"/>
          <w:szCs w:val="22"/>
        </w:rPr>
      </w:pPr>
    </w:p>
    <w:p w:rsidR="001F4C2D" w:rsidRPr="00050F9C" w:rsidRDefault="001F4C2D" w:rsidP="00571F15">
      <w:pPr>
        <w:keepNext/>
        <w:keepLines/>
        <w:numPr>
          <w:ilvl w:val="1"/>
          <w:numId w:val="2"/>
        </w:numPr>
        <w:jc w:val="both"/>
        <w:rPr>
          <w:rFonts w:ascii="Tahoma" w:hAnsi="Tahoma" w:cs="Tahoma"/>
          <w:b/>
        </w:rPr>
      </w:pPr>
      <w:r w:rsidRPr="00050F9C">
        <w:rPr>
          <w:rFonts w:ascii="Tahoma" w:hAnsi="Tahoma" w:cs="Tahoma"/>
          <w:b/>
        </w:rPr>
        <w:t>Sprejemanje pogojev razpisne dokumentacije</w:t>
      </w:r>
    </w:p>
    <w:p w:rsidR="001F4C2D" w:rsidRPr="008A3D17" w:rsidRDefault="001F4C2D" w:rsidP="00571F15">
      <w:pPr>
        <w:keepNext/>
        <w:keepLines/>
        <w:jc w:val="both"/>
        <w:rPr>
          <w:rFonts w:ascii="Tahoma" w:hAnsi="Tahoma" w:cs="Tahoma"/>
        </w:rPr>
      </w:pPr>
    </w:p>
    <w:p w:rsidR="001F4C2D" w:rsidRPr="008A3D17" w:rsidRDefault="001F4C2D" w:rsidP="00571F15">
      <w:pPr>
        <w:keepNext/>
        <w:keepLines/>
        <w:tabs>
          <w:tab w:val="left" w:pos="284"/>
        </w:tabs>
        <w:jc w:val="both"/>
        <w:rPr>
          <w:rFonts w:ascii="Tahoma" w:hAnsi="Tahoma" w:cs="Tahoma"/>
        </w:rPr>
      </w:pPr>
      <w:r w:rsidRPr="008A3D17">
        <w:rPr>
          <w:rFonts w:ascii="Tahoma" w:hAnsi="Tahoma" w:cs="Tahoma"/>
        </w:rPr>
        <w:t>Ponudnik, skupina ponudnikov v okviru skupne ponudbe (partner/ji), vsi v ponudbi navedeni podizvajalci, morajo potrditi, da so seznanjenji z določili oz. zahtevami in pogoji razpisne dokumentacije in da se z njo strinjajo (oz. se strinjajo v delu, ki se nanaša na podizvajalca/e.</w:t>
      </w:r>
    </w:p>
    <w:p w:rsidR="001F4C2D" w:rsidRPr="008A3D17" w:rsidRDefault="001F4C2D" w:rsidP="00571F15">
      <w:pPr>
        <w:keepNext/>
        <w:keepLines/>
        <w:tabs>
          <w:tab w:val="left" w:pos="284"/>
        </w:tabs>
        <w:jc w:val="both"/>
        <w:rPr>
          <w:rFonts w:ascii="Tahoma" w:hAnsi="Tahoma" w:cs="Tahoma"/>
          <w:sz w:val="10"/>
        </w:rPr>
      </w:pPr>
    </w:p>
    <w:p w:rsidR="001F4C2D" w:rsidRPr="008A3D17" w:rsidRDefault="001F4C2D" w:rsidP="00571F15">
      <w:pPr>
        <w:keepNext/>
        <w:keepLines/>
        <w:jc w:val="both"/>
        <w:rPr>
          <w:rFonts w:ascii="Tahoma" w:hAnsi="Tahoma" w:cs="Tahoma"/>
          <w:b/>
          <w:smallCaps/>
        </w:rPr>
      </w:pPr>
      <w:r w:rsidRPr="008A3D17">
        <w:rPr>
          <w:rFonts w:ascii="Tahoma" w:hAnsi="Tahoma" w:cs="Tahoma"/>
          <w:b/>
          <w:smallCaps/>
        </w:rPr>
        <w:t>Dokazila:</w:t>
      </w:r>
    </w:p>
    <w:p w:rsidR="001F4C2D" w:rsidRPr="008A3D17" w:rsidRDefault="001F4C2D" w:rsidP="00571F15">
      <w:pPr>
        <w:keepNext/>
        <w:keepLines/>
        <w:jc w:val="both"/>
        <w:rPr>
          <w:rFonts w:ascii="Tahoma" w:hAnsi="Tahoma" w:cs="Tahoma"/>
          <w:szCs w:val="22"/>
        </w:rPr>
      </w:pPr>
      <w:r w:rsidRPr="008A3D17">
        <w:rPr>
          <w:rFonts w:ascii="Tahoma" w:hAnsi="Tahoma" w:cs="Tahoma"/>
          <w:szCs w:val="22"/>
        </w:rPr>
        <w:t>Izpolnjen ESPD (</w:t>
      </w:r>
      <w:r w:rsidRPr="008A3D17">
        <w:rPr>
          <w:rFonts w:ascii="Tahoma" w:hAnsi="Tahoma" w:cs="Tahoma"/>
          <w:i/>
          <w:szCs w:val="22"/>
        </w:rPr>
        <w:t>v »Del VI: Sklepne izjave«</w:t>
      </w:r>
      <w:r w:rsidRPr="008A3D17">
        <w:rPr>
          <w:rFonts w:ascii="Tahoma" w:hAnsi="Tahoma" w:cs="Tahoma"/>
          <w:szCs w:val="22"/>
        </w:rPr>
        <w:t>) s strani vseh gospodarskih subjektov v ponudbi.</w:t>
      </w:r>
    </w:p>
    <w:p w:rsidR="001F4C2D" w:rsidRPr="00C8579C" w:rsidRDefault="001F4C2D" w:rsidP="00571F15">
      <w:pPr>
        <w:pStyle w:val="Odstavekseznama"/>
        <w:keepNext/>
        <w:keepLines/>
        <w:ind w:left="0"/>
        <w:jc w:val="both"/>
        <w:rPr>
          <w:rFonts w:ascii="Tahoma" w:hAnsi="Tahoma" w:cs="Tahoma"/>
          <w:szCs w:val="22"/>
        </w:rPr>
      </w:pPr>
    </w:p>
    <w:p w:rsidR="00112D9C" w:rsidRPr="00C8579C" w:rsidRDefault="00112D9C" w:rsidP="00571F15">
      <w:pPr>
        <w:keepNext/>
        <w:keepLines/>
        <w:numPr>
          <w:ilvl w:val="0"/>
          <w:numId w:val="2"/>
        </w:numPr>
        <w:jc w:val="both"/>
        <w:rPr>
          <w:rFonts w:ascii="Tahoma" w:hAnsi="Tahoma" w:cs="Tahoma"/>
          <w:b/>
          <w:sz w:val="24"/>
        </w:rPr>
      </w:pPr>
      <w:r w:rsidRPr="00C8579C">
        <w:rPr>
          <w:rFonts w:ascii="Tahoma" w:hAnsi="Tahoma" w:cs="Tahoma"/>
          <w:b/>
          <w:sz w:val="24"/>
        </w:rPr>
        <w:t>MERILA ZA IZBIRO PONUDNIKOV</w:t>
      </w:r>
    </w:p>
    <w:p w:rsidR="00873008" w:rsidRDefault="00873008" w:rsidP="00571F15">
      <w:pPr>
        <w:keepNext/>
        <w:keepLines/>
        <w:jc w:val="both"/>
        <w:rPr>
          <w:rFonts w:ascii="Tahoma" w:hAnsi="Tahoma" w:cs="Tahoma"/>
          <w:b/>
          <w:lang w:val="x-none"/>
        </w:rPr>
      </w:pPr>
    </w:p>
    <w:p w:rsidR="00DA3ADB" w:rsidRPr="009734C9" w:rsidRDefault="00DA3ADB" w:rsidP="00571F15">
      <w:pPr>
        <w:keepNext/>
        <w:keepLines/>
        <w:jc w:val="both"/>
        <w:rPr>
          <w:rFonts w:ascii="Tahoma" w:hAnsi="Tahoma" w:cs="Tahoma"/>
        </w:rPr>
      </w:pPr>
      <w:r w:rsidRPr="009734C9">
        <w:rPr>
          <w:rFonts w:ascii="Tahoma" w:hAnsi="Tahoma" w:cs="Tahoma"/>
        </w:rPr>
        <w:t>Merilo za izbiro najugodnejše ponudbe je najnižja</w:t>
      </w:r>
      <w:r>
        <w:rPr>
          <w:rFonts w:ascii="Tahoma" w:hAnsi="Tahoma" w:cs="Tahoma"/>
        </w:rPr>
        <w:t xml:space="preserve"> skupna ponudba cena</w:t>
      </w:r>
      <w:r w:rsidRPr="009734C9">
        <w:rPr>
          <w:rFonts w:ascii="Tahoma" w:hAnsi="Tahoma" w:cs="Tahoma"/>
        </w:rPr>
        <w:t>.</w:t>
      </w:r>
    </w:p>
    <w:p w:rsidR="00DA3ADB" w:rsidRPr="009734C9" w:rsidRDefault="00DA3ADB" w:rsidP="00571F15">
      <w:pPr>
        <w:keepNext/>
        <w:keepLines/>
        <w:jc w:val="both"/>
        <w:rPr>
          <w:rFonts w:ascii="Tahoma" w:hAnsi="Tahoma" w:cs="Tahoma"/>
        </w:rPr>
      </w:pPr>
    </w:p>
    <w:p w:rsidR="00DA3ADB" w:rsidRPr="009734C9" w:rsidRDefault="00DA3ADB" w:rsidP="00571F15">
      <w:pPr>
        <w:keepNext/>
        <w:keepLines/>
        <w:jc w:val="both"/>
        <w:rPr>
          <w:rFonts w:ascii="Tahoma" w:hAnsi="Tahoma" w:cs="Tahoma"/>
        </w:rPr>
      </w:pPr>
      <w:r w:rsidRPr="009734C9">
        <w:rPr>
          <w:rFonts w:ascii="Tahoma" w:hAnsi="Tahoma" w:cs="Tahoma"/>
        </w:rPr>
        <w:t>V primeru, da bo naročnik prejel ponudbe za nižjo vrednost (</w:t>
      </w:r>
      <w:r>
        <w:rPr>
          <w:rFonts w:ascii="Tahoma" w:hAnsi="Tahoma" w:cs="Tahoma"/>
        </w:rPr>
        <w:t>6.708.876,50</w:t>
      </w:r>
      <w:r w:rsidRPr="009734C9">
        <w:rPr>
          <w:rFonts w:ascii="Tahoma" w:hAnsi="Tahoma" w:cs="Tahoma"/>
        </w:rPr>
        <w:t xml:space="preserve"> EUR) od razpisane višine bančne garancije oziroma zavarovalne police (</w:t>
      </w:r>
      <w:r>
        <w:rPr>
          <w:rFonts w:ascii="Tahoma" w:hAnsi="Tahoma" w:cs="Tahoma"/>
        </w:rPr>
        <w:t>13.417.753</w:t>
      </w:r>
      <w:r w:rsidRPr="009734C9">
        <w:rPr>
          <w:rFonts w:ascii="Tahoma" w:hAnsi="Tahoma" w:cs="Tahoma"/>
        </w:rPr>
        <w:t xml:space="preserve">,00 EUR), bo naročnik izvedel primerjavo ponudb na način, da bodo ponudbene cene preračunane na celotno višino bančne garancije oziroma zavarovalne police (to je </w:t>
      </w:r>
      <w:r>
        <w:rPr>
          <w:rFonts w:ascii="Tahoma" w:hAnsi="Tahoma" w:cs="Tahoma"/>
        </w:rPr>
        <w:t>13.417.753</w:t>
      </w:r>
      <w:r w:rsidRPr="009734C9">
        <w:rPr>
          <w:rFonts w:ascii="Tahoma" w:hAnsi="Tahoma" w:cs="Tahoma"/>
        </w:rPr>
        <w:t xml:space="preserve">,00 EUR) upoštevajoč stroške vodenja bančne garancije oziroma višine zavarovalne premije, stroške odobritve in morebitne druge stroške izražene v odstotkih (%) od zneska instrumenta zavarovanja (za obdobje trajanja instrumenta zavarovanja). </w:t>
      </w:r>
    </w:p>
    <w:p w:rsidR="00DA3ADB" w:rsidRPr="009734C9" w:rsidRDefault="00DA3ADB" w:rsidP="00571F15">
      <w:pPr>
        <w:keepNext/>
        <w:keepLines/>
        <w:jc w:val="both"/>
        <w:rPr>
          <w:rFonts w:ascii="Tahoma" w:hAnsi="Tahoma" w:cs="Tahoma"/>
        </w:rPr>
      </w:pPr>
    </w:p>
    <w:p w:rsidR="00DA3ADB" w:rsidRPr="009734C9" w:rsidRDefault="00DA3ADB" w:rsidP="00571F15">
      <w:pPr>
        <w:keepNext/>
        <w:keepLines/>
        <w:jc w:val="both"/>
        <w:rPr>
          <w:rFonts w:ascii="Tahoma" w:hAnsi="Tahoma" w:cs="Tahoma"/>
        </w:rPr>
      </w:pPr>
      <w:r w:rsidRPr="009734C9">
        <w:rPr>
          <w:rFonts w:ascii="Tahoma" w:hAnsi="Tahoma" w:cs="Tahoma"/>
        </w:rPr>
        <w:lastRenderedPageBreak/>
        <w:t>Naročnik lahko za razpisano višino bančne garancije oziroma zavarovalne police sklene 2</w:t>
      </w:r>
      <w:r w:rsidR="00DD5A85">
        <w:rPr>
          <w:rFonts w:ascii="Tahoma" w:hAnsi="Tahoma" w:cs="Tahoma"/>
        </w:rPr>
        <w:t xml:space="preserve"> (dve)</w:t>
      </w:r>
      <w:r w:rsidRPr="009734C9">
        <w:rPr>
          <w:rFonts w:ascii="Tahoma" w:hAnsi="Tahoma" w:cs="Tahoma"/>
        </w:rPr>
        <w:t xml:space="preserve"> pogodbi z dvema ponudnikoma, do razpisane višine </w:t>
      </w:r>
      <w:r>
        <w:rPr>
          <w:rFonts w:ascii="Tahoma" w:hAnsi="Tahoma" w:cs="Tahoma"/>
        </w:rPr>
        <w:t>13.417.753</w:t>
      </w:r>
      <w:r w:rsidRPr="009734C9">
        <w:rPr>
          <w:rFonts w:ascii="Tahoma" w:hAnsi="Tahoma" w:cs="Tahoma"/>
        </w:rPr>
        <w:t>,00 EUR.</w:t>
      </w:r>
    </w:p>
    <w:p w:rsidR="00DA3ADB" w:rsidRPr="009734C9" w:rsidRDefault="00DA3ADB" w:rsidP="00571F15">
      <w:pPr>
        <w:keepNext/>
        <w:keepLines/>
        <w:jc w:val="both"/>
        <w:rPr>
          <w:rFonts w:ascii="Tahoma" w:hAnsi="Tahoma" w:cs="Tahoma"/>
        </w:rPr>
      </w:pPr>
    </w:p>
    <w:p w:rsidR="00DA3ADB" w:rsidRPr="009734C9" w:rsidRDefault="00DA3ADB" w:rsidP="00571F15">
      <w:pPr>
        <w:keepNext/>
        <w:keepLines/>
        <w:jc w:val="both"/>
        <w:rPr>
          <w:rFonts w:ascii="Tahoma" w:hAnsi="Tahoma" w:cs="Tahoma"/>
          <w:color w:val="000000"/>
        </w:rPr>
      </w:pPr>
      <w:r w:rsidRPr="009734C9">
        <w:rPr>
          <w:rFonts w:ascii="Tahoma" w:hAnsi="Tahoma" w:cs="Tahoma"/>
        </w:rPr>
        <w:t xml:space="preserve">Naročnik lahko sprejme ponudbo in podpiše pogodbo pod enakimi pogoji tudi za nižji znesek od ponujene višine bančne garancije oziroma zavarovalne police, to je v primeru, da je drugi najugodnejši ponudnik po izvedbi vrednotenja ponudil bančno garancijo oziroma zavarovalno polico v celotni višini, to je </w:t>
      </w:r>
      <w:r>
        <w:rPr>
          <w:rFonts w:ascii="Tahoma" w:hAnsi="Tahoma" w:cs="Tahoma"/>
        </w:rPr>
        <w:t>13.417.753</w:t>
      </w:r>
      <w:r w:rsidRPr="009734C9">
        <w:rPr>
          <w:rFonts w:ascii="Tahoma" w:hAnsi="Tahoma" w:cs="Tahoma"/>
        </w:rPr>
        <w:t>,00 EUR. V tem primeru ima naročnik pravico, da sprejme in podpiše pogodbo za polovico višine (</w:t>
      </w:r>
      <w:r>
        <w:rPr>
          <w:rFonts w:ascii="Tahoma" w:hAnsi="Tahoma" w:cs="Tahoma"/>
        </w:rPr>
        <w:t>6.708.876,50</w:t>
      </w:r>
      <w:r w:rsidRPr="009734C9">
        <w:rPr>
          <w:rFonts w:ascii="Tahoma" w:hAnsi="Tahoma" w:cs="Tahoma"/>
        </w:rPr>
        <w:t xml:space="preserve"> EUR) bančne garancije oziroma zavarovalne police pod enakimi pogoji, kot so bili navedeni v ponudbi za celotno vrednost bančne garancije oziroma zavarovalne police, </w:t>
      </w:r>
      <w:r w:rsidRPr="009734C9">
        <w:rPr>
          <w:rFonts w:ascii="Tahoma" w:hAnsi="Tahoma" w:cs="Tahoma"/>
          <w:color w:val="000000"/>
        </w:rPr>
        <w:t>kar pomeni, da se skupna ponudbena cena zniža za polovico.</w:t>
      </w:r>
    </w:p>
    <w:p w:rsidR="00F90FE3" w:rsidRPr="00F90FE3" w:rsidRDefault="00F90FE3" w:rsidP="00571F15">
      <w:pPr>
        <w:keepNext/>
        <w:keepLines/>
        <w:jc w:val="both"/>
        <w:rPr>
          <w:rFonts w:ascii="Tahoma" w:hAnsi="Tahoma" w:cs="Tahoma"/>
          <w:bCs/>
        </w:rPr>
      </w:pPr>
    </w:p>
    <w:p w:rsidR="00363E6C" w:rsidRPr="00C8579C" w:rsidRDefault="00363E6C" w:rsidP="00571F15">
      <w:pPr>
        <w:keepNext/>
        <w:keepLines/>
        <w:numPr>
          <w:ilvl w:val="0"/>
          <w:numId w:val="2"/>
        </w:numPr>
        <w:jc w:val="both"/>
        <w:rPr>
          <w:rFonts w:ascii="Tahoma" w:hAnsi="Tahoma" w:cs="Tahoma"/>
          <w:b/>
          <w:sz w:val="24"/>
        </w:rPr>
      </w:pPr>
      <w:r w:rsidRPr="00C8579C">
        <w:rPr>
          <w:rFonts w:ascii="Tahoma" w:hAnsi="Tahoma" w:cs="Tahoma"/>
          <w:b/>
          <w:sz w:val="24"/>
        </w:rPr>
        <w:t>ROK ZA PREDLOŽITEV PONUDB IN ODPIRANJE PONUDB, NAVODILA PONUDNIKOM ZA IZDELAVO PONUDBE, NAČIN ZA PREDLOŽITEV PONUDB in VSEBINA PONUDB</w:t>
      </w:r>
    </w:p>
    <w:p w:rsidR="007C70A1" w:rsidRPr="00C8579C" w:rsidRDefault="007C70A1" w:rsidP="00571F15">
      <w:pPr>
        <w:keepNext/>
        <w:keepLines/>
        <w:ind w:left="360"/>
        <w:jc w:val="both"/>
        <w:rPr>
          <w:rFonts w:ascii="Tahoma" w:hAnsi="Tahoma" w:cs="Tahoma"/>
          <w:b/>
          <w:sz w:val="24"/>
        </w:rPr>
      </w:pPr>
    </w:p>
    <w:p w:rsidR="00363E6C" w:rsidRPr="00C8579C" w:rsidRDefault="00363E6C" w:rsidP="00571F15">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rsidR="00363E6C" w:rsidRPr="00C8579C" w:rsidRDefault="00363E6C" w:rsidP="00571F15">
      <w:pPr>
        <w:keepNext/>
        <w:keepLines/>
        <w:jc w:val="both"/>
        <w:rPr>
          <w:rFonts w:ascii="Tahoma" w:hAnsi="Tahoma" w:cs="Tahoma"/>
        </w:rPr>
      </w:pPr>
    </w:p>
    <w:p w:rsidR="0027442C" w:rsidRPr="00D45EF1" w:rsidRDefault="0027442C" w:rsidP="00571F15">
      <w:pPr>
        <w:pStyle w:val="Telobesedila3"/>
        <w:keepNext/>
        <w:keepLines/>
        <w:rPr>
          <w:rFonts w:ascii="Tahoma" w:hAnsi="Tahoma" w:cs="Tahoma"/>
          <w:color w:val="000000" w:themeColor="text1"/>
          <w:lang w:val="sl-SI"/>
        </w:rPr>
      </w:pPr>
      <w:r w:rsidRPr="00C8579C">
        <w:rPr>
          <w:rFonts w:ascii="Tahoma" w:hAnsi="Tahoma" w:cs="Tahoma"/>
          <w:lang w:val="sl-SI"/>
        </w:rPr>
        <w:t xml:space="preserve">Ponudba se šteje za pravočasno oddano, če jo naročnik prejme preko sistema e-JN </w:t>
      </w:r>
      <w:hyperlink r:id="rId12" w:history="1">
        <w:r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C8579C">
        <w:rPr>
          <w:rFonts w:ascii="Tahoma" w:hAnsi="Tahoma" w:cs="Tahoma"/>
          <w:b/>
          <w:lang w:val="sl-SI"/>
        </w:rPr>
        <w:t xml:space="preserve">najkasneje </w:t>
      </w:r>
      <w:r w:rsidRPr="00D45EF1">
        <w:rPr>
          <w:rFonts w:ascii="Tahoma" w:hAnsi="Tahoma" w:cs="Tahoma"/>
          <w:b/>
          <w:color w:val="000000" w:themeColor="text1"/>
          <w:lang w:val="sl-SI"/>
        </w:rPr>
        <w:t xml:space="preserve">do </w:t>
      </w:r>
      <w:r w:rsidR="005C4217" w:rsidRPr="00D45EF1">
        <w:rPr>
          <w:rFonts w:ascii="Tahoma" w:hAnsi="Tahoma" w:cs="Tahoma"/>
          <w:b/>
          <w:color w:val="000000" w:themeColor="text1"/>
          <w:lang w:val="sl-SI"/>
        </w:rPr>
        <w:t>16</w:t>
      </w:r>
      <w:r w:rsidRPr="00D45EF1">
        <w:rPr>
          <w:rFonts w:ascii="Tahoma" w:hAnsi="Tahoma" w:cs="Tahoma"/>
          <w:b/>
          <w:color w:val="000000" w:themeColor="text1"/>
          <w:lang w:val="sl-SI"/>
        </w:rPr>
        <w:t xml:space="preserve">. </w:t>
      </w:r>
      <w:r w:rsidR="005C4217" w:rsidRPr="00D45EF1">
        <w:rPr>
          <w:rFonts w:ascii="Tahoma" w:hAnsi="Tahoma" w:cs="Tahoma"/>
          <w:b/>
          <w:color w:val="000000" w:themeColor="text1"/>
          <w:lang w:val="sl-SI"/>
        </w:rPr>
        <w:t>3</w:t>
      </w:r>
      <w:r w:rsidRPr="00D45EF1">
        <w:rPr>
          <w:rFonts w:ascii="Tahoma" w:hAnsi="Tahoma" w:cs="Tahoma"/>
          <w:b/>
          <w:color w:val="000000" w:themeColor="text1"/>
          <w:lang w:val="sl-SI"/>
        </w:rPr>
        <w:t>. 202</w:t>
      </w:r>
      <w:r w:rsidR="00DD5A85" w:rsidRPr="00D45EF1">
        <w:rPr>
          <w:rFonts w:ascii="Tahoma" w:hAnsi="Tahoma" w:cs="Tahoma"/>
          <w:b/>
          <w:color w:val="000000" w:themeColor="text1"/>
          <w:lang w:val="sl-SI"/>
        </w:rPr>
        <w:t>3</w:t>
      </w:r>
      <w:r w:rsidRPr="00D45EF1">
        <w:rPr>
          <w:rFonts w:ascii="Tahoma" w:hAnsi="Tahoma" w:cs="Tahoma"/>
          <w:b/>
          <w:i/>
          <w:color w:val="000000" w:themeColor="text1"/>
          <w:lang w:val="sl-SI"/>
        </w:rPr>
        <w:t xml:space="preserve"> </w:t>
      </w:r>
      <w:r w:rsidRPr="00D45EF1">
        <w:rPr>
          <w:rFonts w:ascii="Tahoma" w:hAnsi="Tahoma" w:cs="Tahoma"/>
          <w:b/>
          <w:color w:val="000000" w:themeColor="text1"/>
          <w:lang w:val="sl-SI"/>
        </w:rPr>
        <w:t xml:space="preserve">do </w:t>
      </w:r>
      <w:r w:rsidR="009834B4" w:rsidRPr="00D45EF1">
        <w:rPr>
          <w:rFonts w:ascii="Tahoma" w:hAnsi="Tahoma" w:cs="Tahoma"/>
          <w:b/>
          <w:color w:val="000000" w:themeColor="text1"/>
          <w:lang w:val="sl-SI"/>
        </w:rPr>
        <w:t>9</w:t>
      </w:r>
      <w:r w:rsidRPr="00D45EF1">
        <w:rPr>
          <w:rFonts w:ascii="Tahoma" w:hAnsi="Tahoma" w:cs="Tahoma"/>
          <w:b/>
          <w:color w:val="000000" w:themeColor="text1"/>
          <w:lang w:val="sl-SI"/>
        </w:rPr>
        <w:t>.00</w:t>
      </w:r>
      <w:r w:rsidRPr="00D45EF1">
        <w:rPr>
          <w:rFonts w:ascii="Tahoma" w:hAnsi="Tahoma" w:cs="Tahoma"/>
          <w:color w:val="000000" w:themeColor="text1"/>
          <w:lang w:val="sl-SI"/>
        </w:rPr>
        <w:t xml:space="preserve"> </w:t>
      </w:r>
      <w:r w:rsidRPr="00D45EF1">
        <w:rPr>
          <w:rFonts w:ascii="Tahoma" w:hAnsi="Tahoma" w:cs="Tahoma"/>
          <w:b/>
          <w:color w:val="000000" w:themeColor="text1"/>
          <w:lang w:val="sl-SI"/>
        </w:rPr>
        <w:t>ure</w:t>
      </w:r>
      <w:r w:rsidRPr="00D45EF1">
        <w:rPr>
          <w:rFonts w:ascii="Tahoma" w:hAnsi="Tahoma" w:cs="Tahoma"/>
          <w:color w:val="000000" w:themeColor="text1"/>
          <w:lang w:val="sl-SI"/>
        </w:rPr>
        <w:t>. Za oddano ponudbo se šteje ponudba, ki je v informacijskem sistemu e-JN označena s statusom »ODDANO«. Ponudnik nosi vse stroške priprave in predložitve ponudbe.</w:t>
      </w:r>
    </w:p>
    <w:p w:rsidR="0027442C" w:rsidRPr="00D45EF1" w:rsidRDefault="0027442C" w:rsidP="00571F15">
      <w:pPr>
        <w:pStyle w:val="Telobesedila3"/>
        <w:keepNext/>
        <w:keepLines/>
        <w:rPr>
          <w:rFonts w:ascii="Tahoma" w:hAnsi="Tahoma" w:cs="Tahoma"/>
          <w:color w:val="000000" w:themeColor="text1"/>
          <w:lang w:val="sl-SI"/>
        </w:rPr>
      </w:pPr>
      <w:r w:rsidRPr="00D45EF1">
        <w:rPr>
          <w:rFonts w:ascii="Tahoma" w:hAnsi="Tahoma" w:cs="Tahoma"/>
          <w:color w:val="000000" w:themeColor="text1"/>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27442C" w:rsidRPr="00D45EF1" w:rsidRDefault="0027442C" w:rsidP="00571F15">
      <w:pPr>
        <w:pStyle w:val="Telobesedila3"/>
        <w:keepNext/>
        <w:keepLines/>
        <w:rPr>
          <w:rFonts w:ascii="Tahoma" w:hAnsi="Tahoma" w:cs="Tahoma"/>
          <w:color w:val="000000" w:themeColor="text1"/>
          <w:lang w:val="sl-SI"/>
        </w:rPr>
      </w:pPr>
    </w:p>
    <w:p w:rsidR="0027442C" w:rsidRPr="00D45EF1" w:rsidRDefault="0027442C" w:rsidP="00571F15">
      <w:pPr>
        <w:pStyle w:val="Telobesedila3"/>
        <w:keepNext/>
        <w:keepLines/>
        <w:rPr>
          <w:rFonts w:ascii="Tahoma" w:hAnsi="Tahoma" w:cs="Tahoma"/>
          <w:color w:val="000000" w:themeColor="text1"/>
          <w:lang w:val="sl-SI"/>
        </w:rPr>
      </w:pPr>
      <w:r w:rsidRPr="00D45EF1">
        <w:rPr>
          <w:rFonts w:ascii="Tahoma" w:hAnsi="Tahoma" w:cs="Tahoma"/>
          <w:color w:val="000000" w:themeColor="text1"/>
          <w:lang w:val="sl-SI"/>
        </w:rPr>
        <w:t>Po preteku roka za predložitev ponudb ponudbe ne bo več mogoče oddati.</w:t>
      </w:r>
    </w:p>
    <w:p w:rsidR="0027442C" w:rsidRPr="00D45EF1" w:rsidRDefault="0027442C" w:rsidP="00571F15">
      <w:pPr>
        <w:pStyle w:val="Telobesedila3"/>
        <w:keepNext/>
        <w:keepLines/>
        <w:rPr>
          <w:rFonts w:ascii="Tahoma" w:hAnsi="Tahoma" w:cs="Tahoma"/>
          <w:color w:val="000000" w:themeColor="text1"/>
          <w:lang w:val="sl-SI"/>
        </w:rPr>
      </w:pPr>
    </w:p>
    <w:p w:rsidR="0027442C" w:rsidRPr="00D45EF1" w:rsidRDefault="0027442C" w:rsidP="00571F15">
      <w:pPr>
        <w:pStyle w:val="Telobesedila3"/>
        <w:keepNext/>
        <w:keepLines/>
        <w:rPr>
          <w:rFonts w:ascii="Tahoma" w:hAnsi="Tahoma" w:cs="Tahoma"/>
          <w:i/>
          <w:color w:val="000000" w:themeColor="text1"/>
          <w:lang w:val="sl-SI"/>
        </w:rPr>
      </w:pPr>
      <w:r w:rsidRPr="00D45EF1">
        <w:rPr>
          <w:rFonts w:ascii="Tahoma" w:hAnsi="Tahoma" w:cs="Tahoma"/>
          <w:color w:val="000000" w:themeColor="text1"/>
          <w:lang w:val="sl-SI"/>
        </w:rPr>
        <w:t xml:space="preserve">Dostop do povezave za oddajo elektronske ponudbe v tem postopku javnega naročila je ponudnikom na voljo </w:t>
      </w:r>
      <w:r w:rsidRPr="00D45EF1">
        <w:rPr>
          <w:rFonts w:ascii="Tahoma" w:hAnsi="Tahoma" w:cs="Tahoma"/>
          <w:color w:val="000000" w:themeColor="text1"/>
          <w:u w:val="single"/>
          <w:lang w:val="sl-SI"/>
        </w:rPr>
        <w:t xml:space="preserve">v predmetnem Obvestilu o javnem naročilu Portala JN </w:t>
      </w:r>
      <w:r w:rsidRPr="00D45EF1">
        <w:rPr>
          <w:rFonts w:ascii="Tahoma" w:hAnsi="Tahoma" w:cs="Tahoma"/>
          <w:b/>
          <w:color w:val="000000" w:themeColor="text1"/>
          <w:u w:val="single"/>
          <w:lang w:val="sl-SI"/>
        </w:rPr>
        <w:t>v razdelku »1.3 Sporočanje«</w:t>
      </w:r>
      <w:r w:rsidRPr="00D45EF1">
        <w:rPr>
          <w:rFonts w:ascii="Tahoma" w:hAnsi="Tahoma" w:cs="Tahoma"/>
          <w:color w:val="000000" w:themeColor="text1"/>
          <w:lang w:val="sl-SI"/>
        </w:rPr>
        <w:t xml:space="preserve">. </w:t>
      </w:r>
    </w:p>
    <w:p w:rsidR="0027442C" w:rsidRPr="00D45EF1" w:rsidRDefault="0027442C" w:rsidP="00571F15">
      <w:pPr>
        <w:keepNext/>
        <w:keepLines/>
        <w:jc w:val="both"/>
        <w:rPr>
          <w:rFonts w:ascii="Tahoma" w:hAnsi="Tahoma" w:cs="Tahoma"/>
          <w:b/>
          <w:color w:val="000000" w:themeColor="text1"/>
        </w:rPr>
      </w:pPr>
    </w:p>
    <w:p w:rsidR="0027442C" w:rsidRPr="00C8579C" w:rsidRDefault="0027442C" w:rsidP="00571F15">
      <w:pPr>
        <w:keepNext/>
        <w:keepLines/>
        <w:jc w:val="both"/>
        <w:rPr>
          <w:rFonts w:ascii="Tahoma" w:hAnsi="Tahoma" w:cs="Tahoma"/>
        </w:rPr>
      </w:pPr>
      <w:r w:rsidRPr="00D45EF1">
        <w:rPr>
          <w:rFonts w:ascii="Tahoma" w:hAnsi="Tahoma" w:cs="Tahoma"/>
          <w:color w:val="000000" w:themeColor="text1"/>
        </w:rPr>
        <w:t xml:space="preserve">Odpiranje ponudb bo potekalo avtomatično v informacijskem sistemu e-JN dne </w:t>
      </w:r>
      <w:r w:rsidR="005C4217" w:rsidRPr="00D45EF1">
        <w:rPr>
          <w:rFonts w:ascii="Tahoma" w:hAnsi="Tahoma" w:cs="Tahoma"/>
          <w:b/>
          <w:color w:val="000000" w:themeColor="text1"/>
        </w:rPr>
        <w:t>16</w:t>
      </w:r>
      <w:r w:rsidR="00E76250" w:rsidRPr="00D45EF1">
        <w:rPr>
          <w:rFonts w:ascii="Tahoma" w:hAnsi="Tahoma" w:cs="Tahoma"/>
          <w:b/>
          <w:color w:val="000000" w:themeColor="text1"/>
        </w:rPr>
        <w:t xml:space="preserve">. </w:t>
      </w:r>
      <w:r w:rsidR="005C4217" w:rsidRPr="00D45EF1">
        <w:rPr>
          <w:rFonts w:ascii="Tahoma" w:hAnsi="Tahoma" w:cs="Tahoma"/>
          <w:b/>
          <w:color w:val="000000" w:themeColor="text1"/>
        </w:rPr>
        <w:t>3</w:t>
      </w:r>
      <w:r w:rsidR="00E76250" w:rsidRPr="00D45EF1">
        <w:rPr>
          <w:rFonts w:ascii="Tahoma" w:hAnsi="Tahoma" w:cs="Tahoma"/>
          <w:b/>
          <w:color w:val="000000" w:themeColor="text1"/>
        </w:rPr>
        <w:t>. 202</w:t>
      </w:r>
      <w:r w:rsidR="00DD5A85" w:rsidRPr="00D45EF1">
        <w:rPr>
          <w:rFonts w:ascii="Tahoma" w:hAnsi="Tahoma" w:cs="Tahoma"/>
          <w:b/>
          <w:color w:val="000000" w:themeColor="text1"/>
        </w:rPr>
        <w:t>3</w:t>
      </w:r>
      <w:r w:rsidR="00E76250" w:rsidRPr="00D45EF1">
        <w:rPr>
          <w:rFonts w:ascii="Tahoma" w:hAnsi="Tahoma" w:cs="Tahoma"/>
          <w:b/>
          <w:i/>
          <w:color w:val="000000" w:themeColor="text1"/>
        </w:rPr>
        <w:t xml:space="preserve"> </w:t>
      </w:r>
      <w:r w:rsidRPr="00D45EF1">
        <w:rPr>
          <w:rFonts w:ascii="Tahoma" w:hAnsi="Tahoma" w:cs="Tahoma"/>
          <w:color w:val="000000" w:themeColor="text1"/>
        </w:rPr>
        <w:t xml:space="preserve">in se bo </w:t>
      </w:r>
      <w:r w:rsidRPr="00C8579C">
        <w:rPr>
          <w:rFonts w:ascii="Tahoma" w:hAnsi="Tahoma" w:cs="Tahoma"/>
        </w:rPr>
        <w:t xml:space="preserve">začelo </w:t>
      </w:r>
      <w:r w:rsidRPr="004D2034">
        <w:rPr>
          <w:rFonts w:ascii="Tahoma" w:hAnsi="Tahoma" w:cs="Tahoma"/>
          <w:b/>
        </w:rPr>
        <w:t>ob 1</w:t>
      </w:r>
      <w:r w:rsidR="008622EC">
        <w:rPr>
          <w:rFonts w:ascii="Tahoma" w:hAnsi="Tahoma" w:cs="Tahoma"/>
          <w:b/>
        </w:rPr>
        <w:t>1</w:t>
      </w:r>
      <w:r w:rsidRPr="004D2034">
        <w:rPr>
          <w:rFonts w:ascii="Tahoma" w:hAnsi="Tahoma" w:cs="Tahoma"/>
          <w:b/>
        </w:rPr>
        <w:t>.00 uri</w:t>
      </w:r>
      <w:r w:rsidRPr="00C8579C">
        <w:rPr>
          <w:rFonts w:ascii="Tahoma" w:hAnsi="Tahoma" w:cs="Tahoma"/>
        </w:rPr>
        <w:t xml:space="preserve"> na spletnem naslovu </w:t>
      </w:r>
      <w:hyperlink r:id="rId13" w:history="1">
        <w:r w:rsidRPr="00346C6B">
          <w:rPr>
            <w:rFonts w:ascii="Arial" w:eastAsia="Calibri" w:hAnsi="Arial" w:cs="Arial"/>
            <w:color w:val="0000FF"/>
            <w:u w:val="single"/>
          </w:rPr>
          <w:t>https://ejn.gov.si</w:t>
        </w:r>
      </w:hyperlink>
      <w:r w:rsidRPr="00C8579C">
        <w:rPr>
          <w:rFonts w:ascii="Tahoma" w:hAnsi="Tahoma" w:cs="Tahoma"/>
        </w:rPr>
        <w:t xml:space="preserve">. </w:t>
      </w:r>
    </w:p>
    <w:p w:rsidR="0027442C" w:rsidRPr="00C8579C" w:rsidRDefault="0027442C" w:rsidP="00571F15">
      <w:pPr>
        <w:keepNext/>
        <w:keepLines/>
        <w:jc w:val="both"/>
        <w:rPr>
          <w:rFonts w:ascii="Tahoma" w:hAnsi="Tahoma" w:cs="Tahoma"/>
        </w:rPr>
      </w:pPr>
    </w:p>
    <w:p w:rsidR="00696616" w:rsidRDefault="0027442C" w:rsidP="00571F15">
      <w:pPr>
        <w:keepNext/>
        <w:keepLines/>
        <w:jc w:val="both"/>
        <w:rPr>
          <w:rFonts w:ascii="Tahoma" w:hAnsi="Tahoma" w:cs="Tahoma"/>
        </w:rPr>
      </w:pPr>
      <w:r w:rsidRPr="002F4A49">
        <w:rPr>
          <w:rFonts w:ascii="Tahoma" w:hAnsi="Tahoma" w:cs="Tahoma"/>
        </w:rPr>
        <w:t>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w:t>
      </w:r>
    </w:p>
    <w:p w:rsidR="00DD5A85" w:rsidRPr="00C8579C" w:rsidRDefault="00DD5A85" w:rsidP="00571F15">
      <w:pPr>
        <w:keepNext/>
        <w:keepLines/>
        <w:jc w:val="both"/>
        <w:rPr>
          <w:rFonts w:ascii="Tahoma" w:hAnsi="Tahoma" w:cs="Tahoma"/>
        </w:rPr>
      </w:pPr>
    </w:p>
    <w:p w:rsidR="00363E6C" w:rsidRPr="00C8579C" w:rsidRDefault="00363E6C" w:rsidP="00571F15">
      <w:pPr>
        <w:keepNext/>
        <w:keepLines/>
        <w:numPr>
          <w:ilvl w:val="1"/>
          <w:numId w:val="2"/>
        </w:numPr>
        <w:jc w:val="both"/>
        <w:rPr>
          <w:rFonts w:ascii="Tahoma" w:hAnsi="Tahoma" w:cs="Tahoma"/>
          <w:b/>
        </w:rPr>
      </w:pPr>
      <w:r w:rsidRPr="00C8579C">
        <w:rPr>
          <w:rFonts w:ascii="Tahoma" w:hAnsi="Tahoma" w:cs="Tahoma"/>
          <w:b/>
        </w:rPr>
        <w:t>Način in navodila za predložitev ponudb</w:t>
      </w:r>
    </w:p>
    <w:p w:rsidR="00363E6C" w:rsidRPr="00C8579C" w:rsidRDefault="00363E6C" w:rsidP="00571F15">
      <w:pPr>
        <w:keepNext/>
        <w:keepLines/>
        <w:jc w:val="both"/>
        <w:rPr>
          <w:rFonts w:ascii="Tahoma" w:hAnsi="Tahoma" w:cs="Tahoma"/>
          <w:b/>
        </w:rPr>
      </w:pPr>
    </w:p>
    <w:p w:rsidR="0027442C" w:rsidRPr="008A3D17" w:rsidRDefault="0027442C" w:rsidP="00571F15">
      <w:pPr>
        <w:keepNext/>
        <w:keepLines/>
        <w:numPr>
          <w:ilvl w:val="2"/>
          <w:numId w:val="2"/>
        </w:numPr>
        <w:jc w:val="both"/>
        <w:rPr>
          <w:rFonts w:ascii="Tahoma" w:hAnsi="Tahoma" w:cs="Tahoma"/>
          <w:b/>
          <w:bCs/>
        </w:rPr>
      </w:pPr>
      <w:r w:rsidRPr="008A3D17">
        <w:rPr>
          <w:rFonts w:ascii="Tahoma" w:hAnsi="Tahoma" w:cs="Tahoma"/>
          <w:b/>
          <w:bCs/>
        </w:rPr>
        <w:t xml:space="preserve">Splošno </w:t>
      </w:r>
    </w:p>
    <w:p w:rsidR="0027442C" w:rsidRPr="008A3D17" w:rsidRDefault="0027442C" w:rsidP="00571F15">
      <w:pPr>
        <w:keepNext/>
        <w:keepLines/>
        <w:jc w:val="both"/>
        <w:rPr>
          <w:rFonts w:ascii="Tahoma" w:hAnsi="Tahoma" w:cs="Tahoma"/>
        </w:rPr>
      </w:pPr>
    </w:p>
    <w:p w:rsidR="0027442C" w:rsidRPr="008A3D17" w:rsidRDefault="0027442C" w:rsidP="00571F15">
      <w:pPr>
        <w:keepNext/>
        <w:keepLines/>
        <w:jc w:val="both"/>
        <w:rPr>
          <w:rFonts w:ascii="Tahoma" w:hAnsi="Tahoma" w:cs="Tahoma"/>
        </w:rPr>
      </w:pPr>
      <w:r w:rsidRPr="008A3D17">
        <w:rPr>
          <w:rFonts w:ascii="Tahoma" w:hAnsi="Tahoma" w:cs="Tahoma"/>
        </w:rPr>
        <w:t xml:space="preserve">Ponudnik </w:t>
      </w:r>
      <w:r w:rsidRPr="008A3D17">
        <w:rPr>
          <w:rFonts w:ascii="Tahoma" w:hAnsi="Tahoma" w:cs="Tahoma"/>
          <w:b/>
          <w:u w:val="single"/>
        </w:rPr>
        <w:t>mora</w:t>
      </w:r>
      <w:r w:rsidRPr="008A3D17">
        <w:rPr>
          <w:rFonts w:ascii="Tahoma" w:hAnsi="Tahoma" w:cs="Tahoma"/>
        </w:rPr>
        <w:t xml:space="preserve"> ponudbo </w:t>
      </w:r>
      <w:r w:rsidRPr="008A3D17">
        <w:rPr>
          <w:rFonts w:ascii="Tahoma" w:hAnsi="Tahoma" w:cs="Tahoma"/>
          <w:b/>
        </w:rPr>
        <w:t>predložiti v informacijski sistem e-JN</w:t>
      </w:r>
      <w:r w:rsidRPr="008A3D17">
        <w:rPr>
          <w:rFonts w:ascii="Tahoma" w:hAnsi="Tahoma" w:cs="Tahoma"/>
        </w:rPr>
        <w:t xml:space="preserve"> (v nadaljevanju sistem e-JN) </w:t>
      </w:r>
      <w:r w:rsidRPr="008A3D17">
        <w:rPr>
          <w:rFonts w:ascii="Tahoma" w:hAnsi="Tahoma" w:cs="Tahoma"/>
          <w:u w:val="single"/>
        </w:rPr>
        <w:t>na spletnem naslovu</w:t>
      </w:r>
      <w:r>
        <w:t xml:space="preserve"> </w:t>
      </w:r>
      <w:hyperlink r:id="rId14" w:history="1">
        <w:r w:rsidRPr="00346C6B">
          <w:rPr>
            <w:rFonts w:ascii="Arial" w:eastAsia="Calibri" w:hAnsi="Arial" w:cs="Arial"/>
            <w:color w:val="0000FF"/>
            <w:u w:val="single"/>
          </w:rPr>
          <w:t>https://ejn.gov.si</w:t>
        </w:r>
      </w:hyperlink>
      <w:r w:rsidRPr="008A3D17">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5" w:history="1">
        <w:r w:rsidRPr="00346C6B">
          <w:rPr>
            <w:rFonts w:ascii="Arial" w:eastAsia="Calibri" w:hAnsi="Arial" w:cs="Arial"/>
            <w:color w:val="0000FF"/>
            <w:u w:val="single"/>
          </w:rPr>
          <w:t>https://ejn.gov.si</w:t>
        </w:r>
      </w:hyperlink>
      <w:r w:rsidRPr="008A3D17">
        <w:rPr>
          <w:rFonts w:ascii="Tahoma" w:hAnsi="Tahoma" w:cs="Tahoma"/>
        </w:rPr>
        <w:t xml:space="preserve">. </w:t>
      </w:r>
    </w:p>
    <w:p w:rsidR="0027442C" w:rsidRPr="008A3D17" w:rsidRDefault="0027442C" w:rsidP="00571F15">
      <w:pPr>
        <w:keepNext/>
        <w:keepLines/>
        <w:jc w:val="both"/>
        <w:rPr>
          <w:rFonts w:ascii="Tahoma" w:hAnsi="Tahoma" w:cs="Tahoma"/>
        </w:rPr>
      </w:pPr>
      <w:r w:rsidRPr="008A3D17">
        <w:rPr>
          <w:rFonts w:ascii="Tahoma" w:hAnsi="Tahoma" w:cs="Tahoma"/>
          <w:u w:val="single"/>
        </w:rPr>
        <w:t>Ponudnik se mora pred oddajo ponudbe registrirati na spletnem naslovu</w:t>
      </w:r>
      <w:r w:rsidRPr="008A3D17">
        <w:rPr>
          <w:rFonts w:ascii="Tahoma" w:hAnsi="Tahoma" w:cs="Tahoma"/>
        </w:rPr>
        <w:t xml:space="preserve"> </w:t>
      </w:r>
      <w:hyperlink r:id="rId16" w:history="1">
        <w:r w:rsidRPr="00346C6B">
          <w:rPr>
            <w:rFonts w:ascii="Arial" w:eastAsia="Calibri" w:hAnsi="Arial" w:cs="Arial"/>
            <w:color w:val="0000FF"/>
            <w:u w:val="single"/>
          </w:rPr>
          <w:t>https://ejn.gov.si</w:t>
        </w:r>
      </w:hyperlink>
      <w:r w:rsidRPr="00C8579C">
        <w:rPr>
          <w:rFonts w:ascii="Tahoma" w:hAnsi="Tahoma" w:cs="Tahoma"/>
        </w:rPr>
        <w:t>.</w:t>
      </w:r>
      <w:r w:rsidRPr="008A3D17">
        <w:rPr>
          <w:rFonts w:ascii="Tahoma" w:hAnsi="Tahoma" w:cs="Tahoma"/>
        </w:rPr>
        <w:t xml:space="preserve">, v skladu z Navodili za uporabo e-JN. Če je ponudnik že registriran v informacijski sistem e-JN, se v aplikacijo prijavi na istem naslovu. </w:t>
      </w:r>
    </w:p>
    <w:p w:rsidR="0027442C" w:rsidRPr="008A3D17" w:rsidRDefault="0027442C" w:rsidP="00571F15">
      <w:pPr>
        <w:keepNext/>
        <w:keepLines/>
        <w:jc w:val="both"/>
        <w:rPr>
          <w:rFonts w:ascii="Tahoma" w:hAnsi="Tahoma" w:cs="Tahoma"/>
          <w:sz w:val="18"/>
        </w:rPr>
      </w:pPr>
    </w:p>
    <w:p w:rsidR="0027442C" w:rsidRPr="008A3D17" w:rsidRDefault="0027442C" w:rsidP="00571F15">
      <w:pPr>
        <w:keepNext/>
        <w:keepLines/>
        <w:jc w:val="both"/>
        <w:rPr>
          <w:rFonts w:ascii="Tahoma" w:hAnsi="Tahoma" w:cs="Tahoma"/>
        </w:rPr>
      </w:pPr>
      <w:r w:rsidRPr="008A3D17">
        <w:rPr>
          <w:rFonts w:ascii="Tahoma" w:hAnsi="Tahoma" w:cs="Tahoma"/>
        </w:rPr>
        <w:lastRenderedPageBreak/>
        <w:t xml:space="preserve">Uporabnik ponudnika, ki je v informacijskem sistemu e-JN pooblaščen za oddajanje ponudb, ponudbo odda s klikom na gumb »Oddaj«. Informacijski sistem e-JN ob oddaji ponudb zabeleži identiteto uporabnika in čas oddaje ponudbe. </w:t>
      </w:r>
      <w:r w:rsidRPr="008A3D17">
        <w:rPr>
          <w:rFonts w:ascii="Tahoma" w:hAnsi="Tahoma" w:cs="Tahoma"/>
          <w:u w:val="single"/>
        </w:rPr>
        <w:t>Uporabnik z dejanjem oddaje ponudbe izkaže in izjavi voljo v imenu ponudnika oddati zavezujočo ponudbo</w:t>
      </w:r>
      <w:r w:rsidRPr="008A3D17">
        <w:rPr>
          <w:rFonts w:ascii="Tahoma" w:hAnsi="Tahoma" w:cs="Tahoma"/>
        </w:rPr>
        <w:t xml:space="preserve"> (18. člen Obligacijskega zakonika;</w:t>
      </w:r>
      <w:r w:rsidRPr="008A3D17">
        <w:t xml:space="preserve"> </w:t>
      </w:r>
      <w:r w:rsidRPr="008A3D17">
        <w:rPr>
          <w:rFonts w:ascii="Tahoma" w:hAnsi="Tahoma" w:cs="Tahoma"/>
        </w:rPr>
        <w:t>Uradni list RS, št. 97/07 – uradno prečiščeno besedilo, 64/16 – odl. US in 20/18 – OROZ631). Z oddajo ponudbe je le-ta zavezujoča za čas, naveden v ponudbi, razen če jo uporabnik ponudnika umakne ali spremeni pred potekom roka za oddajo ponudb.</w:t>
      </w:r>
    </w:p>
    <w:p w:rsidR="0027442C" w:rsidRPr="008A3D17" w:rsidRDefault="0027442C" w:rsidP="00571F15">
      <w:pPr>
        <w:keepNext/>
        <w:keepLines/>
        <w:jc w:val="both"/>
        <w:rPr>
          <w:rFonts w:ascii="Tahoma" w:hAnsi="Tahoma" w:cs="Tahoma"/>
        </w:rPr>
      </w:pPr>
    </w:p>
    <w:p w:rsidR="0027442C" w:rsidRPr="008A3D17" w:rsidRDefault="0027442C" w:rsidP="00571F15">
      <w:pPr>
        <w:keepNext/>
        <w:keepLines/>
        <w:jc w:val="both"/>
        <w:rPr>
          <w:rFonts w:ascii="Tahoma" w:hAnsi="Tahoma" w:cs="Tahoma"/>
        </w:rPr>
      </w:pPr>
      <w:r w:rsidRPr="008A3D17">
        <w:rPr>
          <w:rFonts w:ascii="Tahoma" w:hAnsi="Tahoma" w:cs="Tahoma"/>
        </w:rPr>
        <w:t xml:space="preserve">Ponudba se šteje za pravočasno oddano, če jo naročnik prejme preko sistema e-JN </w:t>
      </w:r>
      <w:hyperlink r:id="rId17" w:history="1">
        <w:r w:rsidRPr="00346C6B">
          <w:rPr>
            <w:rFonts w:ascii="Arial" w:eastAsia="Calibri" w:hAnsi="Arial" w:cs="Arial"/>
            <w:color w:val="0000FF"/>
            <w:u w:val="single"/>
          </w:rPr>
          <w:t>https://ejn.gov.si</w:t>
        </w:r>
      </w:hyperlink>
      <w:r w:rsidRPr="00C8579C">
        <w:rPr>
          <w:rFonts w:ascii="Tahoma" w:hAnsi="Tahoma" w:cs="Tahoma"/>
        </w:rPr>
        <w:t xml:space="preserve">. </w:t>
      </w:r>
      <w:r w:rsidRPr="008A3D17">
        <w:rPr>
          <w:rFonts w:ascii="Tahoma" w:hAnsi="Tahoma" w:cs="Tahoma"/>
        </w:rPr>
        <w:t xml:space="preserve"> najkasneje do roka za predložitev ponudbe. Za oddano ponudbo se šteje ponudba, ki je v informacijskem sistemu e-JN označena s statusom »ODDANO«. </w:t>
      </w:r>
      <w:r w:rsidRPr="008A3D17">
        <w:rPr>
          <w:rFonts w:ascii="Tahoma" w:hAnsi="Tahoma" w:cs="Tahoma"/>
          <w:u w:val="single"/>
        </w:rPr>
        <w:t>Po preteku roka za predložitev ponudb le te ne bo več mogoče oddati.</w:t>
      </w:r>
    </w:p>
    <w:p w:rsidR="0027442C" w:rsidRDefault="0027442C" w:rsidP="00571F15">
      <w:pPr>
        <w:keepNext/>
        <w:keepLines/>
        <w:jc w:val="both"/>
        <w:rPr>
          <w:rFonts w:ascii="Tahoma" w:hAnsi="Tahoma" w:cs="Tahoma"/>
        </w:rPr>
      </w:pPr>
    </w:p>
    <w:p w:rsidR="0027442C" w:rsidRPr="00065251" w:rsidRDefault="0027442C" w:rsidP="00571F15">
      <w:pPr>
        <w:keepNext/>
        <w:keepLines/>
        <w:jc w:val="both"/>
        <w:rPr>
          <w:rFonts w:ascii="Tahoma" w:hAnsi="Tahoma" w:cs="Tahoma"/>
        </w:rPr>
      </w:pPr>
      <w:r w:rsidRPr="00065251">
        <w:rPr>
          <w:rFonts w:ascii="Tahoma" w:hAnsi="Tahoma" w:cs="Tahoma"/>
        </w:rPr>
        <w:t>Ponudba naj bo izdelana tako, da vsebuje vse zahtevane dokumente in obrazce.</w:t>
      </w:r>
    </w:p>
    <w:p w:rsidR="0027442C" w:rsidRPr="00065251" w:rsidRDefault="0027442C" w:rsidP="00571F15">
      <w:pPr>
        <w:keepNext/>
        <w:keepLines/>
        <w:jc w:val="both"/>
        <w:rPr>
          <w:rFonts w:ascii="Tahoma" w:hAnsi="Tahoma" w:cs="Tahoma"/>
          <w:b/>
        </w:rPr>
      </w:pPr>
    </w:p>
    <w:p w:rsidR="0027442C" w:rsidRPr="00065251" w:rsidRDefault="0027442C" w:rsidP="00571F15">
      <w:pPr>
        <w:keepNext/>
        <w:keepLines/>
        <w:jc w:val="both"/>
        <w:rPr>
          <w:rFonts w:ascii="Tahoma" w:hAnsi="Tahoma" w:cs="Tahoma"/>
        </w:rPr>
      </w:pPr>
      <w:r w:rsidRPr="00065251">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rsidR="0027442C" w:rsidRPr="00065251" w:rsidRDefault="0027442C" w:rsidP="00571F15">
      <w:pPr>
        <w:keepNext/>
        <w:keepLines/>
        <w:jc w:val="both"/>
        <w:rPr>
          <w:rFonts w:ascii="Tahoma" w:hAnsi="Tahoma" w:cs="Tahoma"/>
        </w:rPr>
      </w:pPr>
    </w:p>
    <w:p w:rsidR="0027442C" w:rsidRDefault="0027442C" w:rsidP="00571F15">
      <w:pPr>
        <w:keepNext/>
        <w:keepLines/>
        <w:jc w:val="both"/>
        <w:rPr>
          <w:rFonts w:ascii="Tahoma" w:hAnsi="Tahoma" w:cs="Tahoma"/>
        </w:rPr>
      </w:pPr>
      <w:r w:rsidRPr="00065251">
        <w:rPr>
          <w:rFonts w:ascii="Tahoma" w:hAnsi="Tahoma" w:cs="Tahoma"/>
        </w:rPr>
        <w:t xml:space="preserve">Sestavni del razpisne dokumentacije so tudi vse morebitne spremembe, dopolnitve in popravki razpisne dokumentacije ter pojasnila in odgovori na vprašanja ponudnikov, objavljena na portalu javnih naročil in na spletni strani </w:t>
      </w:r>
      <w:r w:rsidRPr="00065251">
        <w:rPr>
          <w:rFonts w:ascii="Tahoma" w:hAnsi="Tahoma" w:cs="Tahoma"/>
          <w:u w:val="single"/>
        </w:rPr>
        <w:t>http://www.jhl.si/javna-narocila-iz-podjetij</w:t>
      </w:r>
      <w:r w:rsidRPr="00065251">
        <w:rPr>
          <w:rFonts w:ascii="Tahoma" w:hAnsi="Tahoma" w:cs="Tahoma"/>
        </w:rPr>
        <w:t>, kjer je objavljena razpisna dokumentacija, ki jih morajo ponudniki upoštevati pri pripravi ponudbene dokumentacije.</w:t>
      </w:r>
    </w:p>
    <w:p w:rsidR="00BB3CB5" w:rsidRPr="00065251" w:rsidRDefault="00BB3CB5" w:rsidP="00571F15">
      <w:pPr>
        <w:keepNext/>
        <w:keepLines/>
        <w:jc w:val="both"/>
        <w:rPr>
          <w:rFonts w:ascii="Tahoma" w:hAnsi="Tahoma" w:cs="Tahoma"/>
        </w:rPr>
      </w:pPr>
    </w:p>
    <w:p w:rsidR="0027442C" w:rsidRPr="008A3D17" w:rsidRDefault="0027442C" w:rsidP="00571F15">
      <w:pPr>
        <w:keepNext/>
        <w:keepLines/>
        <w:numPr>
          <w:ilvl w:val="2"/>
          <w:numId w:val="2"/>
        </w:numPr>
        <w:jc w:val="both"/>
        <w:rPr>
          <w:rFonts w:ascii="Tahoma" w:hAnsi="Tahoma" w:cs="Tahoma"/>
          <w:b/>
          <w:bCs/>
        </w:rPr>
      </w:pPr>
      <w:r w:rsidRPr="008A3D17">
        <w:rPr>
          <w:rFonts w:ascii="Tahoma" w:hAnsi="Tahoma" w:cs="Tahoma"/>
          <w:b/>
          <w:bCs/>
        </w:rPr>
        <w:t>Format ponudbe</w:t>
      </w:r>
    </w:p>
    <w:p w:rsidR="0027442C" w:rsidRPr="008A3D17" w:rsidRDefault="0027442C" w:rsidP="00571F15">
      <w:pPr>
        <w:keepNext/>
        <w:keepLines/>
        <w:jc w:val="both"/>
        <w:rPr>
          <w:rFonts w:ascii="Tahoma" w:hAnsi="Tahoma" w:cs="Tahoma"/>
        </w:rPr>
      </w:pPr>
    </w:p>
    <w:p w:rsidR="0027442C" w:rsidRPr="008A3D17" w:rsidRDefault="0027442C" w:rsidP="00571F15">
      <w:pPr>
        <w:keepNext/>
        <w:keepLines/>
        <w:jc w:val="both"/>
        <w:rPr>
          <w:rFonts w:ascii="Tahoma" w:hAnsi="Tahoma" w:cs="Tahoma"/>
        </w:rPr>
      </w:pPr>
      <w:r w:rsidRPr="008A3D17">
        <w:rPr>
          <w:rFonts w:ascii="Tahoma" w:hAnsi="Tahoma" w:cs="Tahoma"/>
          <w:u w:val="single"/>
        </w:rPr>
        <w:t xml:space="preserve">Ponudba </w:t>
      </w:r>
      <w:r w:rsidRPr="008A3D17">
        <w:rPr>
          <w:rFonts w:ascii="Tahoma" w:hAnsi="Tahoma" w:cs="Tahoma"/>
          <w:b/>
          <w:u w:val="single"/>
        </w:rPr>
        <w:t>mora</w:t>
      </w:r>
      <w:r w:rsidRPr="008A3D17">
        <w:rPr>
          <w:rFonts w:ascii="Tahoma" w:hAnsi="Tahoma" w:cs="Tahoma"/>
          <w:u w:val="single"/>
        </w:rPr>
        <w:t xml:space="preserve"> </w:t>
      </w:r>
      <w:r w:rsidRPr="008A3D17">
        <w:rPr>
          <w:rFonts w:ascii="Tahoma" w:hAnsi="Tahoma" w:cs="Tahoma"/>
          <w:b/>
          <w:u w:val="single"/>
        </w:rPr>
        <w:t>biti priložena v "pdf" formatu/zapisu/datoteki</w:t>
      </w:r>
      <w:r w:rsidRPr="008A3D17">
        <w:rPr>
          <w:rFonts w:ascii="Tahoma" w:hAnsi="Tahoma" w:cs="Tahoma"/>
        </w:rPr>
        <w:t xml:space="preserve"> (sken celotne ponudbe z izpolnjenimi in podpisanimi ponudbenimi listinami – žig oz. žigosanje ni potrebno). Ponudnik lahko fizični podpis nadomesti z elektronskim podpisom, v kolikor e-JN to dopušča in ni drugače določeno z razpisno d</w:t>
      </w:r>
      <w:r>
        <w:rPr>
          <w:rFonts w:ascii="Tahoma" w:hAnsi="Tahoma" w:cs="Tahoma"/>
        </w:rPr>
        <w:t xml:space="preserve">okumentacijo. </w:t>
      </w:r>
      <w:r w:rsidRPr="008A3D17">
        <w:rPr>
          <w:rFonts w:ascii="Tahoma" w:hAnsi="Tahoma" w:cs="Tahoma"/>
        </w:rPr>
        <w:t>Ponudniki so obvezani priložiti vse priloge, razen če v posamezni prilogi ni drugače navedeno.</w:t>
      </w:r>
    </w:p>
    <w:p w:rsidR="0027442C" w:rsidRPr="008A3D17" w:rsidRDefault="0027442C" w:rsidP="00571F15">
      <w:pPr>
        <w:keepNext/>
        <w:keepLines/>
        <w:jc w:val="both"/>
        <w:rPr>
          <w:rFonts w:ascii="Tahoma" w:hAnsi="Tahoma" w:cs="Tahoma"/>
        </w:rPr>
      </w:pPr>
    </w:p>
    <w:p w:rsidR="0027442C" w:rsidRPr="008A3D17" w:rsidRDefault="0027442C" w:rsidP="00571F15">
      <w:pPr>
        <w:keepNext/>
        <w:keepLines/>
        <w:numPr>
          <w:ilvl w:val="2"/>
          <w:numId w:val="2"/>
        </w:numPr>
        <w:jc w:val="both"/>
        <w:rPr>
          <w:rFonts w:ascii="Tahoma" w:hAnsi="Tahoma" w:cs="Tahoma"/>
          <w:b/>
          <w:bCs/>
        </w:rPr>
      </w:pPr>
      <w:r w:rsidRPr="008A3D17">
        <w:rPr>
          <w:rFonts w:ascii="Tahoma" w:hAnsi="Tahoma" w:cs="Tahoma"/>
          <w:b/>
          <w:bCs/>
        </w:rPr>
        <w:t>Dostop do povezave za oddajo elektronske ponudbe</w:t>
      </w:r>
    </w:p>
    <w:p w:rsidR="0027442C" w:rsidRPr="008A3D17" w:rsidRDefault="0027442C" w:rsidP="00571F15">
      <w:pPr>
        <w:keepNext/>
        <w:keepLines/>
        <w:jc w:val="both"/>
        <w:rPr>
          <w:rFonts w:ascii="Tahoma" w:hAnsi="Tahoma" w:cs="Tahoma"/>
        </w:rPr>
      </w:pPr>
    </w:p>
    <w:p w:rsidR="0027442C" w:rsidRPr="008A3D17" w:rsidRDefault="0027442C" w:rsidP="00571F15">
      <w:pPr>
        <w:keepNext/>
        <w:keepLines/>
        <w:jc w:val="both"/>
        <w:rPr>
          <w:rFonts w:ascii="Tahoma" w:hAnsi="Tahoma" w:cs="Tahoma"/>
        </w:rPr>
      </w:pPr>
      <w:r w:rsidRPr="008A3D17">
        <w:rPr>
          <w:rFonts w:ascii="Tahoma" w:hAnsi="Tahoma" w:cs="Tahoma"/>
        </w:rPr>
        <w:t xml:space="preserve">Dostop do povezave (spletnega naslova) preko katerega ponudniki oddajo elektronske ponudbe v tem postopku javnega naročila, je ponudnikom na voljo </w:t>
      </w:r>
      <w:r w:rsidRPr="008A3D17">
        <w:rPr>
          <w:rFonts w:ascii="Tahoma" w:hAnsi="Tahoma" w:cs="Tahoma"/>
          <w:u w:val="single"/>
        </w:rPr>
        <w:t xml:space="preserve">v predmetnem Obvestilu o javnem naročilu Portala JN </w:t>
      </w:r>
      <w:r w:rsidRPr="008A3D17">
        <w:rPr>
          <w:rFonts w:ascii="Tahoma" w:hAnsi="Tahoma" w:cs="Tahoma"/>
          <w:b/>
          <w:sz w:val="18"/>
          <w:u w:val="single"/>
        </w:rPr>
        <w:t>v razdelku »1.3 Sporočanje«</w:t>
      </w:r>
      <w:r w:rsidRPr="008A3D17">
        <w:rPr>
          <w:rFonts w:ascii="Tahoma" w:hAnsi="Tahoma" w:cs="Tahoma"/>
        </w:rPr>
        <w:t xml:space="preserve">.  </w:t>
      </w:r>
    </w:p>
    <w:p w:rsidR="008819FA" w:rsidRPr="00C8579C" w:rsidRDefault="008819FA" w:rsidP="00571F15">
      <w:pPr>
        <w:keepNext/>
        <w:keepLines/>
        <w:jc w:val="both"/>
        <w:rPr>
          <w:rFonts w:ascii="Tahoma" w:hAnsi="Tahoma" w:cs="Tahoma"/>
        </w:rPr>
      </w:pPr>
    </w:p>
    <w:p w:rsidR="0027442C" w:rsidRPr="008A3D17" w:rsidRDefault="0027442C" w:rsidP="00571F15">
      <w:pPr>
        <w:keepNext/>
        <w:keepLines/>
        <w:numPr>
          <w:ilvl w:val="2"/>
          <w:numId w:val="2"/>
        </w:numPr>
        <w:jc w:val="both"/>
        <w:rPr>
          <w:rFonts w:ascii="Tahoma" w:hAnsi="Tahoma" w:cs="Tahoma"/>
          <w:b/>
          <w:bCs/>
        </w:rPr>
      </w:pPr>
      <w:r w:rsidRPr="008A3D17">
        <w:rPr>
          <w:rFonts w:ascii="Tahoma" w:hAnsi="Tahoma" w:cs="Tahoma"/>
          <w:b/>
          <w:bCs/>
        </w:rPr>
        <w:t>Navodila ponudniku glede nalaganja ponudbene dokumentacije v sistemu e-JN</w:t>
      </w:r>
    </w:p>
    <w:p w:rsidR="0027442C" w:rsidRDefault="0027442C" w:rsidP="00571F15">
      <w:pPr>
        <w:keepNext/>
        <w:keepLines/>
        <w:jc w:val="both"/>
        <w:rPr>
          <w:rFonts w:ascii="Tahoma" w:hAnsi="Tahoma"/>
          <w:szCs w:val="24"/>
        </w:rPr>
      </w:pPr>
    </w:p>
    <w:p w:rsidR="0027442C" w:rsidRPr="0089377A" w:rsidRDefault="0027442C" w:rsidP="00571F15">
      <w:pPr>
        <w:keepNext/>
        <w:keepLines/>
        <w:numPr>
          <w:ilvl w:val="0"/>
          <w:numId w:val="15"/>
        </w:numPr>
        <w:jc w:val="both"/>
        <w:rPr>
          <w:rFonts w:ascii="Tahoma" w:hAnsi="Tahoma" w:cs="Tahoma"/>
          <w:b/>
          <w:color w:val="00B050"/>
        </w:rPr>
      </w:pPr>
      <w:r>
        <w:rPr>
          <w:rFonts w:ascii="Tahoma" w:hAnsi="Tahoma" w:cs="Tahoma"/>
          <w:b/>
          <w:color w:val="00B050"/>
        </w:rPr>
        <w:t>Razdelek »</w:t>
      </w:r>
      <w:r w:rsidRPr="0089377A">
        <w:rPr>
          <w:rFonts w:ascii="Tahoma" w:hAnsi="Tahoma" w:cs="Tahoma"/>
          <w:b/>
          <w:color w:val="00B050"/>
        </w:rPr>
        <w:t>Osnovni podatki o ponudbi</w:t>
      </w:r>
      <w:r>
        <w:rPr>
          <w:rFonts w:ascii="Tahoma" w:hAnsi="Tahoma" w:cs="Tahoma"/>
          <w:b/>
          <w:color w:val="00B050"/>
        </w:rPr>
        <w:t>«</w:t>
      </w:r>
    </w:p>
    <w:p w:rsidR="0027442C" w:rsidRPr="004667C5" w:rsidRDefault="0027442C" w:rsidP="00571F15">
      <w:pPr>
        <w:keepNext/>
        <w:keepLines/>
        <w:jc w:val="both"/>
        <w:rPr>
          <w:rFonts w:ascii="Tahoma" w:hAnsi="Tahoma" w:cs="Tahoma"/>
        </w:rPr>
      </w:pPr>
      <w:r w:rsidRPr="004667C5">
        <w:rPr>
          <w:rFonts w:ascii="Tahoma" w:hAnsi="Tahoma" w:cs="Tahoma"/>
        </w:rPr>
        <w:t>Ponudnik vnese osnovne podatke o ponudbi. V primeru skupne ponudbe, ponudbe s podizvajalci, ponudnik označi ustrezen kvadratek. V primeru, da ponudnik samostojno oddaja ponudbo ne označi nobenega kvadratka.</w:t>
      </w:r>
    </w:p>
    <w:p w:rsidR="0027442C" w:rsidRDefault="0027442C" w:rsidP="00571F15">
      <w:pPr>
        <w:keepNext/>
        <w:keepLines/>
        <w:jc w:val="both"/>
        <w:rPr>
          <w:rFonts w:ascii="Tahoma" w:hAnsi="Tahoma" w:cs="Tahoma"/>
        </w:rPr>
      </w:pPr>
    </w:p>
    <w:p w:rsidR="0027442C" w:rsidRPr="00805701" w:rsidRDefault="0027442C" w:rsidP="00571F15">
      <w:pPr>
        <w:keepNext/>
        <w:keepLines/>
        <w:numPr>
          <w:ilvl w:val="0"/>
          <w:numId w:val="15"/>
        </w:numPr>
        <w:jc w:val="both"/>
        <w:rPr>
          <w:rFonts w:ascii="Tahoma" w:hAnsi="Tahoma" w:cs="Tahoma"/>
          <w:b/>
          <w:color w:val="00B050"/>
        </w:rPr>
      </w:pPr>
      <w:r w:rsidRPr="0089377A">
        <w:rPr>
          <w:rFonts w:ascii="Tahoma" w:hAnsi="Tahoma" w:cs="Tahoma"/>
          <w:b/>
          <w:color w:val="00B050"/>
        </w:rPr>
        <w:t>Razdelek</w:t>
      </w:r>
      <w:r w:rsidRPr="00805701">
        <w:rPr>
          <w:rFonts w:ascii="Tahoma" w:hAnsi="Tahoma" w:cs="Tahoma"/>
          <w:b/>
          <w:color w:val="00B050"/>
        </w:rPr>
        <w:t xml:space="preserve"> </w:t>
      </w:r>
      <w:r>
        <w:rPr>
          <w:rFonts w:ascii="Tahoma" w:hAnsi="Tahoma" w:cs="Tahoma"/>
          <w:b/>
          <w:color w:val="00B050"/>
        </w:rPr>
        <w:t>»Skupna ponudbena vrednost«</w:t>
      </w:r>
    </w:p>
    <w:p w:rsidR="0027442C" w:rsidRPr="0089377A" w:rsidRDefault="0027442C" w:rsidP="00571F15">
      <w:pPr>
        <w:keepNext/>
        <w:keepLines/>
        <w:ind w:left="68"/>
        <w:jc w:val="both"/>
        <w:rPr>
          <w:rFonts w:ascii="Tahoma" w:hAnsi="Tahoma" w:cs="Tahoma"/>
        </w:rPr>
      </w:pPr>
      <w:r>
        <w:rPr>
          <w:rFonts w:ascii="Tahoma" w:hAnsi="Tahoma" w:cs="Tahoma"/>
        </w:rPr>
        <w:t>Ponudnik ob oddaji ponudbe v</w:t>
      </w:r>
      <w:r w:rsidRPr="0089377A">
        <w:rPr>
          <w:rFonts w:ascii="Tahoma" w:hAnsi="Tahoma" w:cs="Tahoma"/>
        </w:rPr>
        <w:t xml:space="preserve"> informacijski sistem e-JN v razdelek S</w:t>
      </w:r>
      <w:r>
        <w:rPr>
          <w:rFonts w:ascii="Tahoma" w:hAnsi="Tahoma" w:cs="Tahoma"/>
        </w:rPr>
        <w:t>kupna ponudbena vrednost vnese ponudbeno vrednost</w:t>
      </w:r>
      <w:r w:rsidRPr="0089377A">
        <w:rPr>
          <w:rFonts w:ascii="Tahoma" w:hAnsi="Tahoma" w:cs="Tahoma"/>
        </w:rPr>
        <w:t xml:space="preserve"> brez DDV</w:t>
      </w:r>
      <w:r>
        <w:rPr>
          <w:rFonts w:ascii="Tahoma" w:hAnsi="Tahoma" w:cs="Tahoma"/>
        </w:rPr>
        <w:t xml:space="preserve">, znesek DDV in z DDV. </w:t>
      </w:r>
      <w:r w:rsidRPr="0089377A">
        <w:rPr>
          <w:rFonts w:ascii="Tahoma" w:hAnsi="Tahoma" w:cs="Tahoma"/>
        </w:rPr>
        <w:t xml:space="preserve">Ne glede na vneseno vrednost, bo naročnik </w:t>
      </w:r>
      <w:r>
        <w:rPr>
          <w:rFonts w:ascii="Tahoma" w:hAnsi="Tahoma" w:cs="Tahoma"/>
        </w:rPr>
        <w:t xml:space="preserve">kot merilo za izbor </w:t>
      </w:r>
      <w:r w:rsidRPr="0089377A">
        <w:rPr>
          <w:rFonts w:ascii="Tahoma" w:hAnsi="Tahoma" w:cs="Tahoma"/>
        </w:rPr>
        <w:t xml:space="preserve">upošteval cene navedene v obrazcu Ponudba iz priloge 2. </w:t>
      </w:r>
    </w:p>
    <w:p w:rsidR="001249B2" w:rsidRDefault="001249B2" w:rsidP="00571F15">
      <w:pPr>
        <w:keepNext/>
        <w:keepLines/>
        <w:jc w:val="both"/>
        <w:rPr>
          <w:rFonts w:ascii="Tahoma" w:hAnsi="Tahoma"/>
          <w:szCs w:val="24"/>
        </w:rPr>
      </w:pPr>
    </w:p>
    <w:p w:rsidR="0027442C" w:rsidRPr="00E72C81" w:rsidRDefault="0027442C" w:rsidP="00571F15">
      <w:pPr>
        <w:keepNext/>
        <w:keepLines/>
        <w:numPr>
          <w:ilvl w:val="0"/>
          <w:numId w:val="21"/>
        </w:numPr>
        <w:ind w:left="425" w:hanging="357"/>
        <w:jc w:val="both"/>
        <w:rPr>
          <w:rFonts w:ascii="Tahoma" w:hAnsi="Tahoma" w:cs="Tahoma"/>
          <w:b/>
          <w:color w:val="760000"/>
        </w:rPr>
      </w:pPr>
      <w:r w:rsidRPr="00E72C81">
        <w:rPr>
          <w:rFonts w:ascii="Tahoma" w:hAnsi="Tahoma" w:cs="Tahoma"/>
          <w:b/>
          <w:color w:val="760000"/>
        </w:rPr>
        <w:t>Obrazec »</w:t>
      </w:r>
      <w:r w:rsidR="00710389" w:rsidRPr="00710389">
        <w:rPr>
          <w:rFonts w:ascii="Tahoma" w:hAnsi="Tahoma" w:cs="Tahoma"/>
          <w:b/>
          <w:color w:val="760000"/>
        </w:rPr>
        <w:t>Prilogo 2/1 PONUDBA</w:t>
      </w:r>
      <w:r w:rsidRPr="00E72C81">
        <w:rPr>
          <w:rFonts w:ascii="Tahoma" w:hAnsi="Tahoma" w:cs="Tahoma"/>
          <w:b/>
          <w:color w:val="760000"/>
        </w:rPr>
        <w:t>:</w:t>
      </w:r>
    </w:p>
    <w:p w:rsidR="0027442C" w:rsidRDefault="0027442C" w:rsidP="00571F15">
      <w:pPr>
        <w:keepNext/>
        <w:keepLines/>
        <w:ind w:left="426"/>
        <w:jc w:val="both"/>
        <w:rPr>
          <w:rFonts w:ascii="Tahoma" w:hAnsi="Tahoma"/>
          <w:i/>
          <w:szCs w:val="24"/>
        </w:rPr>
      </w:pPr>
      <w:r w:rsidRPr="008A3D17">
        <w:rPr>
          <w:rFonts w:ascii="Tahoma" w:hAnsi="Tahoma"/>
          <w:szCs w:val="24"/>
        </w:rPr>
        <w:t xml:space="preserve">Ponudnik v informacijskem sistemu e-JN </w:t>
      </w:r>
      <w:r w:rsidRPr="008A3D17">
        <w:rPr>
          <w:rFonts w:ascii="Tahoma" w:hAnsi="Tahoma"/>
          <w:b/>
          <w:sz w:val="18"/>
          <w:szCs w:val="24"/>
        </w:rPr>
        <w:t xml:space="preserve">v </w:t>
      </w:r>
      <w:r>
        <w:rPr>
          <w:rFonts w:ascii="Tahoma" w:hAnsi="Tahoma"/>
          <w:b/>
          <w:sz w:val="18"/>
          <w:szCs w:val="24"/>
        </w:rPr>
        <w:t>razdelek »Skupna ponudbena vrednost - Predračun«</w:t>
      </w:r>
      <w:r w:rsidRPr="008A3D17">
        <w:rPr>
          <w:rFonts w:ascii="Tahoma" w:hAnsi="Tahoma"/>
          <w:sz w:val="18"/>
          <w:szCs w:val="24"/>
        </w:rPr>
        <w:t xml:space="preserve"> </w:t>
      </w:r>
      <w:r w:rsidRPr="008A3D17">
        <w:rPr>
          <w:rFonts w:ascii="Tahoma" w:hAnsi="Tahoma"/>
          <w:szCs w:val="24"/>
        </w:rPr>
        <w:t xml:space="preserve">naloži izpolnjen </w:t>
      </w:r>
      <w:r>
        <w:rPr>
          <w:rFonts w:ascii="Tahoma" w:hAnsi="Tahoma"/>
          <w:szCs w:val="24"/>
          <w:u w:val="single"/>
        </w:rPr>
        <w:t xml:space="preserve">obrazec </w:t>
      </w:r>
      <w:r w:rsidR="00710389" w:rsidRPr="00710389">
        <w:rPr>
          <w:rFonts w:ascii="Tahoma" w:hAnsi="Tahoma"/>
          <w:szCs w:val="24"/>
          <w:u w:val="single"/>
        </w:rPr>
        <w:t xml:space="preserve">Prilogo 2/1 PONUDBA </w:t>
      </w:r>
      <w:r w:rsidRPr="008A3D17">
        <w:rPr>
          <w:rFonts w:ascii="Tahoma" w:hAnsi="Tahoma"/>
          <w:szCs w:val="24"/>
        </w:rPr>
        <w:t>(v</w:t>
      </w:r>
      <w:r w:rsidR="00710389">
        <w:rPr>
          <w:rFonts w:ascii="Tahoma" w:hAnsi="Tahoma"/>
          <w:szCs w:val="24"/>
        </w:rPr>
        <w:t xml:space="preserve"> "pdf" formatu/zapisu/datoteki)</w:t>
      </w:r>
      <w:r w:rsidRPr="008A3D17">
        <w:rPr>
          <w:rFonts w:ascii="Tahoma" w:hAnsi="Tahoma"/>
          <w:szCs w:val="24"/>
        </w:rPr>
        <w:t xml:space="preserve">. </w:t>
      </w:r>
      <w:r w:rsidRPr="008A3D17">
        <w:rPr>
          <w:rFonts w:ascii="Tahoma" w:hAnsi="Tahoma"/>
          <w:i/>
          <w:szCs w:val="24"/>
        </w:rPr>
        <w:t xml:space="preserve">Le-ta bo tudi na voljo oz. dostopna javnosti na javnem odpiranju ponudb. </w:t>
      </w:r>
    </w:p>
    <w:p w:rsidR="0027442C" w:rsidRDefault="0027442C" w:rsidP="00571F15">
      <w:pPr>
        <w:keepNext/>
        <w:keepLines/>
        <w:jc w:val="both"/>
        <w:rPr>
          <w:rFonts w:ascii="Tahoma" w:hAnsi="Tahoma"/>
          <w:i/>
          <w:szCs w:val="24"/>
        </w:rPr>
      </w:pPr>
    </w:p>
    <w:p w:rsidR="00D45EF1" w:rsidRPr="008A3D17" w:rsidRDefault="00D45EF1" w:rsidP="00571F15">
      <w:pPr>
        <w:keepNext/>
        <w:keepLines/>
        <w:jc w:val="both"/>
        <w:rPr>
          <w:rFonts w:ascii="Tahoma" w:hAnsi="Tahoma"/>
          <w:i/>
          <w:szCs w:val="24"/>
        </w:rPr>
      </w:pPr>
    </w:p>
    <w:p w:rsidR="0027442C" w:rsidRPr="00F310F2" w:rsidRDefault="0027442C" w:rsidP="00571F15">
      <w:pPr>
        <w:keepNext/>
        <w:keepLines/>
        <w:numPr>
          <w:ilvl w:val="0"/>
          <w:numId w:val="15"/>
        </w:numPr>
        <w:jc w:val="both"/>
        <w:rPr>
          <w:rFonts w:ascii="Tahoma" w:hAnsi="Tahoma" w:cs="Tahoma"/>
          <w:b/>
          <w:color w:val="00B050"/>
        </w:rPr>
      </w:pPr>
      <w:r w:rsidRPr="00F310F2">
        <w:rPr>
          <w:rFonts w:ascii="Tahoma" w:hAnsi="Tahoma" w:cs="Tahoma"/>
          <w:b/>
          <w:color w:val="00B050"/>
        </w:rPr>
        <w:lastRenderedPageBreak/>
        <w:t>Razdelek »</w:t>
      </w:r>
      <w:r>
        <w:rPr>
          <w:rFonts w:ascii="Tahoma" w:hAnsi="Tahoma" w:cs="Tahoma"/>
          <w:b/>
          <w:color w:val="00B050"/>
        </w:rPr>
        <w:t>Dokumenti – ESPD - ponudnik</w:t>
      </w:r>
      <w:r w:rsidRPr="00F310F2">
        <w:rPr>
          <w:rFonts w:ascii="Tahoma" w:hAnsi="Tahoma" w:cs="Tahoma"/>
          <w:b/>
          <w:color w:val="00B050"/>
        </w:rPr>
        <w:t>«</w:t>
      </w:r>
    </w:p>
    <w:p w:rsidR="0027442C" w:rsidRPr="00FE5AF7" w:rsidRDefault="0027442C" w:rsidP="00571F15">
      <w:pPr>
        <w:keepNext/>
        <w:keepLines/>
        <w:jc w:val="both"/>
        <w:rPr>
          <w:rFonts w:ascii="Tahoma" w:hAnsi="Tahoma" w:cs="Tahoma"/>
        </w:rPr>
      </w:pPr>
      <w:r w:rsidRPr="00FE5AF7">
        <w:rPr>
          <w:rFonts w:ascii="Tahoma" w:hAnsi="Tahoma" w:cs="Tahoma"/>
        </w:rPr>
        <w:t>Ponudnik mora prilogo »ESPD« izpolniti ter v informacijski sistem e-JN naložiti elektronsko podpisan ESPD v xml. obliki ali nepodpisan ESPD v xml. obliki, pri čemer se v slednjem primeru v skladu Splošnimi pogoji uporabe informacijskega sistema e-JN šteje, da je oddan pravno zavezujoč dokument, ki ima enako veljavnost kot podpisan.</w:t>
      </w:r>
    </w:p>
    <w:p w:rsidR="0027442C" w:rsidRDefault="0027442C" w:rsidP="00571F15">
      <w:pPr>
        <w:keepNext/>
        <w:keepLines/>
        <w:jc w:val="both"/>
        <w:rPr>
          <w:rFonts w:ascii="Tahoma" w:hAnsi="Tahoma" w:cs="Tahoma"/>
          <w:bCs/>
          <w:i/>
          <w:sz w:val="18"/>
          <w:szCs w:val="18"/>
        </w:rPr>
      </w:pPr>
    </w:p>
    <w:p w:rsidR="0027442C" w:rsidRDefault="0027442C" w:rsidP="00571F15">
      <w:pPr>
        <w:keepNext/>
        <w:keepLines/>
        <w:jc w:val="both"/>
        <w:rPr>
          <w:rFonts w:ascii="Tahoma" w:hAnsi="Tahoma"/>
          <w:i/>
          <w:sz w:val="18"/>
          <w:szCs w:val="18"/>
        </w:rPr>
      </w:pPr>
      <w:r w:rsidRPr="008A3D17">
        <w:rPr>
          <w:rFonts w:ascii="Tahoma" w:hAnsi="Tahoma" w:cs="Tahoma"/>
          <w:bCs/>
          <w:i/>
          <w:sz w:val="18"/>
          <w:szCs w:val="18"/>
        </w:rPr>
        <w:t xml:space="preserve">Le-ta </w:t>
      </w:r>
      <w:r>
        <w:rPr>
          <w:rFonts w:ascii="Tahoma" w:hAnsi="Tahoma"/>
          <w:i/>
          <w:sz w:val="18"/>
          <w:szCs w:val="18"/>
        </w:rPr>
        <w:t xml:space="preserve">priloga </w:t>
      </w:r>
      <w:r w:rsidRPr="008A3D17">
        <w:rPr>
          <w:rFonts w:ascii="Tahoma" w:hAnsi="Tahoma"/>
          <w:i/>
          <w:sz w:val="18"/>
          <w:szCs w:val="18"/>
        </w:rPr>
        <w:t>ne bo prikazana javnosti in ostalim ponudnikom</w:t>
      </w:r>
      <w:r w:rsidRPr="008A3D17">
        <w:rPr>
          <w:rFonts w:ascii="Tahoma" w:hAnsi="Tahoma"/>
          <w:i/>
          <w:szCs w:val="24"/>
        </w:rPr>
        <w:t xml:space="preserve"> </w:t>
      </w:r>
      <w:r w:rsidRPr="008A3D17">
        <w:rPr>
          <w:rFonts w:ascii="Tahoma" w:hAnsi="Tahoma"/>
          <w:i/>
          <w:sz w:val="18"/>
          <w:szCs w:val="18"/>
        </w:rPr>
        <w:t>na javnem odpiranju ponudb.</w:t>
      </w:r>
    </w:p>
    <w:p w:rsidR="0027442C" w:rsidRPr="008A3D17" w:rsidRDefault="0027442C" w:rsidP="00571F15">
      <w:pPr>
        <w:keepNext/>
        <w:keepLines/>
        <w:jc w:val="both"/>
        <w:rPr>
          <w:rFonts w:ascii="Tahoma" w:hAnsi="Tahoma"/>
          <w:i/>
          <w:sz w:val="18"/>
          <w:szCs w:val="18"/>
        </w:rPr>
      </w:pPr>
    </w:p>
    <w:p w:rsidR="0027442C" w:rsidRPr="00976505" w:rsidRDefault="0027442C" w:rsidP="00571F15">
      <w:pPr>
        <w:keepNext/>
        <w:keepLines/>
        <w:numPr>
          <w:ilvl w:val="0"/>
          <w:numId w:val="15"/>
        </w:numPr>
        <w:jc w:val="both"/>
        <w:rPr>
          <w:rFonts w:ascii="Tahoma" w:hAnsi="Tahoma" w:cs="Tahoma"/>
          <w:b/>
          <w:color w:val="00B050"/>
        </w:rPr>
      </w:pPr>
      <w:r w:rsidRPr="00976505">
        <w:rPr>
          <w:rFonts w:ascii="Tahoma" w:hAnsi="Tahoma" w:cs="Tahoma"/>
          <w:b/>
          <w:color w:val="00B050"/>
        </w:rPr>
        <w:t>Razdelek »Sodelujoči - ESPD – ostali sodelujoči«</w:t>
      </w:r>
    </w:p>
    <w:p w:rsidR="0027442C" w:rsidRDefault="0027442C" w:rsidP="00571F15">
      <w:pPr>
        <w:keepNext/>
        <w:keepLines/>
        <w:ind w:left="426"/>
        <w:jc w:val="both"/>
        <w:rPr>
          <w:rFonts w:ascii="Tahoma" w:hAnsi="Tahoma" w:cs="Tahoma"/>
          <w:bCs/>
        </w:rPr>
      </w:pPr>
    </w:p>
    <w:p w:rsidR="0027442C" w:rsidRDefault="0027442C" w:rsidP="00571F15">
      <w:pPr>
        <w:keepNext/>
        <w:keepLines/>
        <w:suppressAutoHyphens/>
        <w:jc w:val="both"/>
        <w:rPr>
          <w:rFonts w:ascii="Tahoma" w:hAnsi="Tahoma" w:cs="Tahoma"/>
        </w:rPr>
      </w:pPr>
      <w:r w:rsidRPr="00FE5AF7">
        <w:rPr>
          <w:rFonts w:ascii="Tahoma" w:hAnsi="Tahoma" w:cs="Tahoma"/>
        </w:rPr>
        <w:t xml:space="preserve">Ponudnik mora </w:t>
      </w:r>
      <w:r w:rsidRPr="00FE5AF7">
        <w:rPr>
          <w:rFonts w:ascii="Tahoma" w:hAnsi="Tahoma" w:cs="Tahoma"/>
          <w:b/>
        </w:rPr>
        <w:t xml:space="preserve">v primeru nastopa s partnerji (skupna ponudba), s podizvajalci </w:t>
      </w:r>
      <w:r w:rsidRPr="00FE5AF7">
        <w:rPr>
          <w:rFonts w:ascii="Tahoma" w:hAnsi="Tahoma" w:cs="Tahoma"/>
        </w:rPr>
        <w:t>za posameznega sodelujočega naložiti na informacijski sistem e-JN</w:t>
      </w:r>
      <w:r w:rsidRPr="00FE5AF7">
        <w:rPr>
          <w:rFonts w:ascii="Tahoma" w:hAnsi="Tahoma" w:cs="Tahoma"/>
          <w:b/>
        </w:rPr>
        <w:t xml:space="preserve"> v razdelek »Sodelujoči«, del »ESPD – ostali sodelujoči« </w:t>
      </w:r>
      <w:r w:rsidRPr="00FE5AF7">
        <w:rPr>
          <w:rFonts w:ascii="Tahoma" w:hAnsi="Tahoma" w:cs="Tahoma"/>
          <w:u w:val="single"/>
        </w:rPr>
        <w:t>izpolnjen in podpisan</w:t>
      </w:r>
      <w:r w:rsidRPr="00FE5AF7">
        <w:rPr>
          <w:rFonts w:ascii="Tahoma" w:hAnsi="Tahoma" w:cs="Tahoma"/>
        </w:rPr>
        <w:t xml:space="preserve"> ESPD v .pdf formatu ali v elektronski obliki podpisan xml. format.</w:t>
      </w:r>
      <w:r w:rsidRPr="00FE5AF7">
        <w:rPr>
          <w:rFonts w:ascii="Tahoma" w:hAnsi="Tahoma" w:cs="Tahoma"/>
          <w:b/>
        </w:rPr>
        <w:t xml:space="preserve"> </w:t>
      </w:r>
      <w:r w:rsidRPr="00FE5AF7">
        <w:rPr>
          <w:rFonts w:ascii="Tahoma" w:hAnsi="Tahoma" w:cs="Tahoma"/>
        </w:rPr>
        <w:t>V kolikor ponudnik v predmetnem naročilu ne nastopa z partnerjem, podizvajalcem, Priloge ni treba prilagati.</w:t>
      </w:r>
    </w:p>
    <w:p w:rsidR="0027442C" w:rsidRDefault="0027442C" w:rsidP="00571F15">
      <w:pPr>
        <w:keepNext/>
        <w:keepLines/>
        <w:suppressAutoHyphens/>
        <w:jc w:val="both"/>
        <w:rPr>
          <w:rFonts w:ascii="Tahoma" w:hAnsi="Tahoma" w:cs="Tahoma"/>
        </w:rPr>
      </w:pPr>
    </w:p>
    <w:p w:rsidR="0027442C" w:rsidRPr="00FE5AF7" w:rsidRDefault="0027442C" w:rsidP="00571F15">
      <w:pPr>
        <w:keepNext/>
        <w:keepLines/>
        <w:suppressAutoHyphens/>
        <w:jc w:val="both"/>
        <w:rPr>
          <w:rFonts w:ascii="Tahoma" w:hAnsi="Tahoma" w:cs="Tahoma"/>
        </w:rPr>
      </w:pPr>
      <w:r w:rsidRPr="008A3D17">
        <w:rPr>
          <w:rFonts w:ascii="Tahoma" w:hAnsi="Tahoma" w:cs="Tahoma"/>
          <w:bCs/>
          <w:i/>
          <w:sz w:val="18"/>
          <w:szCs w:val="18"/>
        </w:rPr>
        <w:t>Le-ta</w:t>
      </w:r>
      <w:r w:rsidRPr="008A3D17">
        <w:rPr>
          <w:rFonts w:ascii="Tahoma" w:hAnsi="Tahoma"/>
          <w:i/>
          <w:sz w:val="18"/>
          <w:szCs w:val="18"/>
        </w:rPr>
        <w:t xml:space="preserve"> </w:t>
      </w:r>
      <w:r>
        <w:rPr>
          <w:rFonts w:ascii="Tahoma" w:hAnsi="Tahoma"/>
          <w:i/>
          <w:sz w:val="18"/>
          <w:szCs w:val="18"/>
        </w:rPr>
        <w:t xml:space="preserve">priloga </w:t>
      </w:r>
      <w:r w:rsidRPr="008A3D17">
        <w:rPr>
          <w:rFonts w:ascii="Tahoma" w:hAnsi="Tahoma"/>
          <w:i/>
          <w:sz w:val="18"/>
          <w:szCs w:val="18"/>
        </w:rPr>
        <w:t>ne bo prikazana javnosti in ostalim ponudnikom</w:t>
      </w:r>
      <w:r w:rsidRPr="008A3D17">
        <w:rPr>
          <w:rFonts w:ascii="Tahoma" w:hAnsi="Tahoma"/>
          <w:i/>
          <w:szCs w:val="24"/>
        </w:rPr>
        <w:t xml:space="preserve"> </w:t>
      </w:r>
      <w:r w:rsidRPr="008A3D17">
        <w:rPr>
          <w:rFonts w:ascii="Tahoma" w:hAnsi="Tahoma"/>
          <w:i/>
          <w:sz w:val="18"/>
          <w:szCs w:val="18"/>
        </w:rPr>
        <w:t>na javnem odpiranju ponudb.</w:t>
      </w:r>
      <w:r w:rsidRPr="008A3D17">
        <w:rPr>
          <w:rFonts w:ascii="Tahoma" w:hAnsi="Tahoma" w:cs="Tahoma"/>
        </w:rPr>
        <w:t xml:space="preserve"> </w:t>
      </w:r>
    </w:p>
    <w:p w:rsidR="0027442C" w:rsidRPr="008A3D17" w:rsidRDefault="0027442C" w:rsidP="00571F15">
      <w:pPr>
        <w:keepNext/>
        <w:keepLines/>
        <w:ind w:left="426"/>
        <w:jc w:val="both"/>
        <w:rPr>
          <w:rFonts w:ascii="Tahoma" w:hAnsi="Tahoma"/>
          <w:sz w:val="24"/>
          <w:szCs w:val="17"/>
        </w:rPr>
      </w:pPr>
      <w:r w:rsidRPr="008A3D17">
        <w:rPr>
          <w:rFonts w:ascii="Tahoma" w:hAnsi="Tahoma"/>
          <w:szCs w:val="17"/>
        </w:rPr>
        <w:t xml:space="preserve"> </w:t>
      </w:r>
    </w:p>
    <w:p w:rsidR="0027442C" w:rsidRPr="00976505" w:rsidRDefault="0027442C" w:rsidP="00571F15">
      <w:pPr>
        <w:keepNext/>
        <w:keepLines/>
        <w:numPr>
          <w:ilvl w:val="0"/>
          <w:numId w:val="15"/>
        </w:numPr>
        <w:jc w:val="both"/>
        <w:rPr>
          <w:rFonts w:ascii="Tahoma" w:hAnsi="Tahoma" w:cs="Tahoma"/>
          <w:b/>
          <w:color w:val="00B050"/>
        </w:rPr>
      </w:pPr>
      <w:r w:rsidRPr="00976505">
        <w:rPr>
          <w:rFonts w:ascii="Tahoma" w:hAnsi="Tahoma" w:cs="Tahoma"/>
          <w:b/>
          <w:color w:val="00B050"/>
        </w:rPr>
        <w:t xml:space="preserve">Razdelek </w:t>
      </w:r>
      <w:r w:rsidRPr="00FE5AF7">
        <w:rPr>
          <w:rFonts w:ascii="Tahoma" w:hAnsi="Tahoma" w:cs="Tahoma"/>
          <w:b/>
          <w:color w:val="00B050"/>
        </w:rPr>
        <w:t>»Dokumenti«, del »Ostale priloge«</w:t>
      </w:r>
    </w:p>
    <w:p w:rsidR="0027442C" w:rsidRDefault="0027442C" w:rsidP="00571F15">
      <w:pPr>
        <w:keepNext/>
        <w:keepLines/>
        <w:ind w:left="426"/>
        <w:jc w:val="both"/>
        <w:rPr>
          <w:rFonts w:ascii="Tahoma" w:hAnsi="Tahoma"/>
          <w:szCs w:val="24"/>
          <w:u w:val="single"/>
        </w:rPr>
      </w:pPr>
    </w:p>
    <w:p w:rsidR="0027442C" w:rsidRPr="008A3D17" w:rsidRDefault="0027442C" w:rsidP="00571F15">
      <w:pPr>
        <w:keepNext/>
        <w:keepLines/>
        <w:jc w:val="both"/>
        <w:rPr>
          <w:rFonts w:ascii="Tahoma" w:hAnsi="Tahoma"/>
          <w:szCs w:val="24"/>
        </w:rPr>
      </w:pPr>
      <w:r w:rsidRPr="008A3D17">
        <w:rPr>
          <w:rFonts w:ascii="Tahoma" w:hAnsi="Tahoma"/>
          <w:szCs w:val="24"/>
          <w:u w:val="single"/>
        </w:rPr>
        <w:t>Ostalo ponudbeno dokumentacijo/priloge</w:t>
      </w:r>
      <w:r w:rsidRPr="008A3D17">
        <w:rPr>
          <w:rFonts w:ascii="Tahoma" w:hAnsi="Tahoma"/>
          <w:szCs w:val="24"/>
        </w:rPr>
        <w:t xml:space="preserve"> ponudnik naloži </w:t>
      </w:r>
      <w:r w:rsidRPr="008A3D17">
        <w:rPr>
          <w:rFonts w:ascii="Tahoma" w:hAnsi="Tahoma"/>
          <w:b/>
          <w:szCs w:val="24"/>
        </w:rPr>
        <w:t>v razdelek »</w:t>
      </w:r>
      <w:r w:rsidRPr="00022419">
        <w:rPr>
          <w:rFonts w:ascii="Tahoma" w:hAnsi="Tahoma" w:cs="Tahoma"/>
          <w:b/>
        </w:rPr>
        <w:t>Dokumenti«, del »Ostale priloge</w:t>
      </w:r>
      <w:r w:rsidRPr="008A3D17">
        <w:rPr>
          <w:rFonts w:ascii="Tahoma" w:hAnsi="Tahoma"/>
          <w:b/>
          <w:szCs w:val="24"/>
        </w:rPr>
        <w:t>«</w:t>
      </w:r>
      <w:r w:rsidRPr="008A3D17">
        <w:rPr>
          <w:rFonts w:ascii="Tahoma" w:hAnsi="Tahoma"/>
          <w:szCs w:val="24"/>
        </w:rPr>
        <w:t xml:space="preserve">. </w:t>
      </w:r>
    </w:p>
    <w:p w:rsidR="0027442C" w:rsidRPr="008A3D17" w:rsidRDefault="0027442C" w:rsidP="00571F15">
      <w:pPr>
        <w:keepNext/>
        <w:keepLines/>
        <w:ind w:left="426"/>
        <w:jc w:val="both"/>
        <w:rPr>
          <w:rFonts w:ascii="Tahoma" w:hAnsi="Tahoma"/>
          <w:i/>
          <w:sz w:val="12"/>
          <w:szCs w:val="24"/>
        </w:rPr>
      </w:pPr>
    </w:p>
    <w:p w:rsidR="0027442C" w:rsidRPr="008A3D17" w:rsidRDefault="0027442C" w:rsidP="00571F15">
      <w:pPr>
        <w:keepNext/>
        <w:keepLines/>
        <w:jc w:val="both"/>
        <w:rPr>
          <w:rFonts w:ascii="Tahoma" w:hAnsi="Tahoma"/>
          <w:sz w:val="18"/>
          <w:szCs w:val="18"/>
        </w:rPr>
      </w:pPr>
      <w:r w:rsidRPr="008A3D17">
        <w:rPr>
          <w:rFonts w:ascii="Tahoma" w:hAnsi="Tahoma"/>
          <w:sz w:val="18"/>
          <w:szCs w:val="18"/>
        </w:rPr>
        <w:t>Zaželeno je, da je ostala ponudbena dokumentacija/priloge priložena v vrstnem redu v skladu z razpisno dokumentacijo. Ostala ponudbena dokumentacija ne bo prikazana javnosti in ostalim ponudnikom</w:t>
      </w:r>
      <w:r w:rsidRPr="008A3D17">
        <w:rPr>
          <w:rFonts w:ascii="Tahoma" w:hAnsi="Tahoma"/>
          <w:szCs w:val="24"/>
        </w:rPr>
        <w:t xml:space="preserve"> </w:t>
      </w:r>
      <w:r w:rsidRPr="008A3D17">
        <w:rPr>
          <w:rFonts w:ascii="Tahoma" w:hAnsi="Tahoma"/>
          <w:sz w:val="18"/>
          <w:szCs w:val="18"/>
        </w:rPr>
        <w:t>na javnem odpiranju ponudb.</w:t>
      </w:r>
    </w:p>
    <w:p w:rsidR="00426402" w:rsidRDefault="00426402" w:rsidP="00571F15">
      <w:pPr>
        <w:keepNext/>
        <w:keepLines/>
        <w:jc w:val="both"/>
        <w:rPr>
          <w:rFonts w:ascii="Tahoma" w:hAnsi="Tahoma" w:cs="Tahoma"/>
        </w:rPr>
      </w:pPr>
    </w:p>
    <w:p w:rsidR="0027442C" w:rsidRPr="008A3D17" w:rsidRDefault="0027442C" w:rsidP="00571F15">
      <w:pPr>
        <w:keepNext/>
        <w:keepLines/>
        <w:numPr>
          <w:ilvl w:val="1"/>
          <w:numId w:val="2"/>
        </w:numPr>
        <w:jc w:val="both"/>
        <w:rPr>
          <w:rFonts w:ascii="Tahoma" w:hAnsi="Tahoma" w:cs="Tahoma"/>
          <w:b/>
        </w:rPr>
      </w:pPr>
      <w:r w:rsidRPr="008A3D17">
        <w:rPr>
          <w:rFonts w:ascii="Tahoma" w:hAnsi="Tahoma" w:cs="Tahoma"/>
          <w:b/>
        </w:rPr>
        <w:t>Vsebina ponudbene dokumentacije</w:t>
      </w:r>
    </w:p>
    <w:p w:rsidR="0027442C" w:rsidRPr="008A3D17" w:rsidRDefault="0027442C" w:rsidP="00571F15">
      <w:pPr>
        <w:pStyle w:val="Telobesedila3"/>
        <w:keepNext/>
        <w:keepLines/>
        <w:tabs>
          <w:tab w:val="clear" w:pos="142"/>
        </w:tabs>
        <w:rPr>
          <w:rFonts w:ascii="Tahoma" w:hAnsi="Tahoma" w:cs="Tahoma"/>
          <w:lang w:val="sl-SI"/>
        </w:rPr>
      </w:pPr>
    </w:p>
    <w:p w:rsidR="0027442C" w:rsidRPr="0027442C" w:rsidRDefault="0027442C" w:rsidP="00571F15">
      <w:pPr>
        <w:keepNext/>
        <w:keepLines/>
        <w:jc w:val="both"/>
        <w:rPr>
          <w:rFonts w:ascii="Tahoma" w:hAnsi="Tahoma" w:cs="Tahoma"/>
          <w:b/>
        </w:rPr>
      </w:pPr>
      <w:r w:rsidRPr="0027442C">
        <w:rPr>
          <w:rFonts w:ascii="Tahoma" w:hAnsi="Tahoma" w:cs="Tahoma"/>
          <w:b/>
          <w:i/>
        </w:rPr>
        <w:t>Ponudnik, ki odda ponudbo, pod kazensko in materialno odgovornostjo jamči, da so vsi podatki in dokumenti, podani v ponudbi, resnični in da ustrezajo originalu.</w:t>
      </w:r>
    </w:p>
    <w:p w:rsidR="0027442C" w:rsidRPr="008A3D17" w:rsidRDefault="0027442C" w:rsidP="00571F15">
      <w:pPr>
        <w:keepNext/>
        <w:keepLines/>
        <w:jc w:val="both"/>
        <w:rPr>
          <w:rFonts w:ascii="Tahoma" w:hAnsi="Tahoma" w:cs="Tahoma"/>
          <w:sz w:val="16"/>
        </w:rPr>
      </w:pPr>
    </w:p>
    <w:p w:rsidR="0027442C" w:rsidRDefault="0027442C" w:rsidP="00571F15">
      <w:pPr>
        <w:keepNext/>
        <w:keepLines/>
        <w:jc w:val="both"/>
        <w:rPr>
          <w:rFonts w:ascii="Tahoma" w:hAnsi="Tahoma" w:cs="Tahoma"/>
          <w:b/>
        </w:rPr>
      </w:pPr>
      <w:r w:rsidRPr="008A3D17">
        <w:rPr>
          <w:rFonts w:ascii="Tahoma" w:hAnsi="Tahoma" w:cs="Tahoma"/>
          <w:b/>
        </w:rPr>
        <w:t xml:space="preserve">Ponudbena dokumentacija, ki jo naročnik zahteva z javnim razpisom je navedena v </w:t>
      </w:r>
      <w:r w:rsidRPr="00814B42">
        <w:rPr>
          <w:rFonts w:ascii="Tahoma" w:hAnsi="Tahoma" w:cs="Tahoma"/>
          <w:b/>
        </w:rPr>
        <w:t>nadaljevanju:</w:t>
      </w:r>
    </w:p>
    <w:p w:rsidR="00702CE2" w:rsidRDefault="00702CE2" w:rsidP="00571F15">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27442C" w:rsidRPr="00814B42" w:rsidTr="007A766D">
        <w:tc>
          <w:tcPr>
            <w:tcW w:w="7933" w:type="dxa"/>
          </w:tcPr>
          <w:p w:rsidR="0027442C" w:rsidRPr="00814B42" w:rsidRDefault="0027442C" w:rsidP="00571F15">
            <w:pPr>
              <w:keepNext/>
              <w:keepLines/>
              <w:jc w:val="both"/>
              <w:rPr>
                <w:rFonts w:ascii="Tahoma" w:hAnsi="Tahoma" w:cs="Tahoma"/>
              </w:rPr>
            </w:pPr>
            <w:r w:rsidRPr="00814B42">
              <w:rPr>
                <w:rFonts w:ascii="Tahoma" w:hAnsi="Tahoma" w:cs="Tahoma"/>
              </w:rPr>
              <w:t xml:space="preserve">PODATKI O PONUDNIKU </w:t>
            </w:r>
          </w:p>
        </w:tc>
        <w:tc>
          <w:tcPr>
            <w:tcW w:w="1418" w:type="dxa"/>
          </w:tcPr>
          <w:p w:rsidR="0027442C" w:rsidRPr="00814B42" w:rsidRDefault="0027442C" w:rsidP="00571F15">
            <w:pPr>
              <w:keepNext/>
              <w:keepLines/>
              <w:jc w:val="both"/>
              <w:rPr>
                <w:rFonts w:ascii="Tahoma" w:hAnsi="Tahoma" w:cs="Tahoma"/>
                <w:b/>
                <w:i/>
              </w:rPr>
            </w:pPr>
            <w:r w:rsidRPr="00814B42">
              <w:rPr>
                <w:rFonts w:ascii="Tahoma" w:hAnsi="Tahoma" w:cs="Tahoma"/>
                <w:b/>
                <w:i/>
              </w:rPr>
              <w:t>Priloga 1</w:t>
            </w:r>
          </w:p>
        </w:tc>
      </w:tr>
    </w:tbl>
    <w:p w:rsidR="0027442C" w:rsidRPr="00FE5AF7" w:rsidRDefault="0027442C" w:rsidP="00571F15">
      <w:pPr>
        <w:keepNext/>
        <w:keepLines/>
        <w:jc w:val="both"/>
        <w:rPr>
          <w:rFonts w:ascii="Tahoma" w:hAnsi="Tahoma" w:cs="Tahoma"/>
        </w:rPr>
      </w:pPr>
      <w:r w:rsidRPr="00FE5AF7">
        <w:rPr>
          <w:rFonts w:ascii="Tahoma" w:hAnsi="Tahoma" w:cs="Tahoma"/>
        </w:rPr>
        <w:t xml:space="preserve">Prilogo je potrebno izpolniti, podpisati in žigosati </w:t>
      </w:r>
      <w:r w:rsidRPr="00FE5AF7">
        <w:rPr>
          <w:rFonts w:ascii="Tahoma" w:hAnsi="Tahoma" w:cs="Tahoma"/>
          <w:u w:val="single"/>
        </w:rPr>
        <w:t>ter naložiti v</w:t>
      </w:r>
      <w:r w:rsidRPr="00FE5AF7">
        <w:rPr>
          <w:rFonts w:ascii="Tahoma" w:hAnsi="Tahoma" w:cs="Tahoma"/>
          <w:b/>
          <w:u w:val="single"/>
        </w:rPr>
        <w:t xml:space="preserve"> razdelek </w:t>
      </w:r>
      <w:r w:rsidRPr="00FE5AF7">
        <w:rPr>
          <w:rFonts w:ascii="Tahoma" w:hAnsi="Tahoma" w:cs="Tahoma"/>
          <w:b/>
        </w:rPr>
        <w:t>»Dokumenti«, del »Ostale priloge«</w:t>
      </w:r>
      <w:r w:rsidRPr="00FE5AF7">
        <w:rPr>
          <w:rFonts w:ascii="Tahoma" w:hAnsi="Tahoma" w:cs="Tahoma"/>
        </w:rPr>
        <w:t xml:space="preserve">. </w:t>
      </w:r>
    </w:p>
    <w:p w:rsidR="0027442C" w:rsidRPr="00814B42" w:rsidRDefault="0027442C" w:rsidP="00571F15">
      <w:pPr>
        <w:keepNext/>
        <w:keepLines/>
        <w:jc w:val="both"/>
        <w:rPr>
          <w:rFonts w:ascii="Tahoma" w:hAnsi="Tahoma" w:cs="Tahoma"/>
        </w:rPr>
      </w:pPr>
    </w:p>
    <w:p w:rsidR="0027442C" w:rsidRPr="00814B42" w:rsidRDefault="0027442C" w:rsidP="00571F15">
      <w:pPr>
        <w:keepNext/>
        <w:keepLines/>
        <w:jc w:val="both"/>
        <w:rPr>
          <w:rFonts w:ascii="Tahoma" w:hAnsi="Tahoma" w:cs="Tahoma"/>
          <w:i/>
        </w:rPr>
      </w:pPr>
      <w:r w:rsidRPr="00814B42">
        <w:rPr>
          <w:rFonts w:ascii="Tahoma" w:hAnsi="Tahoma" w:cs="Tahoma"/>
          <w:i/>
        </w:rPr>
        <w:t>V primeru, da odda več ponudnikov skupno - partnersko pon</w:t>
      </w:r>
      <w:r w:rsidR="007A766D">
        <w:rPr>
          <w:rFonts w:ascii="Tahoma" w:hAnsi="Tahoma" w:cs="Tahoma"/>
          <w:i/>
        </w:rPr>
        <w:t>udbo, morajo razmnožen obrazec P</w:t>
      </w:r>
      <w:r w:rsidRPr="00814B42">
        <w:rPr>
          <w:rFonts w:ascii="Tahoma" w:hAnsi="Tahoma" w:cs="Tahoma"/>
          <w:i/>
        </w:rPr>
        <w:t xml:space="preserve">riloge 1 izpolniti vsi ponudniki - partnerji. K prilogi 1 se priloži tudi potrjen pravni akt o skupni izvedbi naročila. </w:t>
      </w:r>
    </w:p>
    <w:p w:rsidR="00363E6C" w:rsidRDefault="00363E6C" w:rsidP="00571F15">
      <w:pPr>
        <w:keepNext/>
        <w:keepLines/>
        <w:jc w:val="both"/>
        <w:rPr>
          <w:rFonts w:ascii="Tahoma" w:hAnsi="Tahoma" w:cs="Tahoma"/>
          <w:b/>
          <w:color w:val="C00000"/>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7A766D" w:rsidRPr="00814B42" w:rsidTr="00DD5A85">
        <w:trPr>
          <w:trHeight w:val="211"/>
        </w:trPr>
        <w:tc>
          <w:tcPr>
            <w:tcW w:w="7933" w:type="dxa"/>
          </w:tcPr>
          <w:p w:rsidR="007A766D" w:rsidRPr="00814B42" w:rsidRDefault="007A766D" w:rsidP="00571F15">
            <w:pPr>
              <w:keepNext/>
              <w:keepLines/>
              <w:jc w:val="both"/>
              <w:rPr>
                <w:rFonts w:ascii="Tahoma" w:hAnsi="Tahoma" w:cs="Tahoma"/>
              </w:rPr>
            </w:pPr>
            <w:r w:rsidRPr="00814B42">
              <w:rPr>
                <w:rFonts w:ascii="Tahoma" w:hAnsi="Tahoma" w:cs="Tahoma"/>
              </w:rPr>
              <w:t>PONUDBA</w:t>
            </w:r>
          </w:p>
        </w:tc>
        <w:tc>
          <w:tcPr>
            <w:tcW w:w="1418" w:type="dxa"/>
          </w:tcPr>
          <w:p w:rsidR="007A766D" w:rsidRPr="00814B42" w:rsidRDefault="007A766D" w:rsidP="00571F15">
            <w:pPr>
              <w:keepNext/>
              <w:keepLines/>
              <w:jc w:val="both"/>
              <w:rPr>
                <w:rFonts w:ascii="Tahoma" w:hAnsi="Tahoma" w:cs="Tahoma"/>
                <w:b/>
                <w:i/>
              </w:rPr>
            </w:pPr>
            <w:r>
              <w:rPr>
                <w:rFonts w:ascii="Tahoma" w:hAnsi="Tahoma" w:cs="Tahoma"/>
                <w:b/>
                <w:i/>
              </w:rPr>
              <w:t>Priloga 2</w:t>
            </w:r>
            <w:r w:rsidR="00DD5A85">
              <w:rPr>
                <w:rFonts w:ascii="Tahoma" w:hAnsi="Tahoma" w:cs="Tahoma"/>
                <w:b/>
                <w:i/>
              </w:rPr>
              <w:t>/1</w:t>
            </w:r>
          </w:p>
        </w:tc>
      </w:tr>
    </w:tbl>
    <w:p w:rsidR="007A766D" w:rsidRPr="00FE5AF7" w:rsidRDefault="007A766D" w:rsidP="00571F15">
      <w:pPr>
        <w:keepNext/>
        <w:keepLines/>
        <w:jc w:val="both"/>
        <w:rPr>
          <w:rFonts w:ascii="Tahoma" w:hAnsi="Tahoma" w:cs="Tahoma"/>
          <w:b/>
          <w:u w:val="single"/>
        </w:rPr>
      </w:pPr>
      <w:r w:rsidRPr="00FE5AF7">
        <w:rPr>
          <w:rFonts w:ascii="Tahoma" w:hAnsi="Tahoma" w:cs="Tahoma"/>
        </w:rPr>
        <w:t xml:space="preserve">Ponudnik mora </w:t>
      </w:r>
      <w:r>
        <w:rPr>
          <w:rFonts w:ascii="Tahoma" w:hAnsi="Tahoma" w:cs="Tahoma"/>
        </w:rPr>
        <w:t>prilogo</w:t>
      </w:r>
      <w:r w:rsidRPr="00FE5AF7">
        <w:rPr>
          <w:rFonts w:ascii="Tahoma" w:hAnsi="Tahoma" w:cs="Tahoma"/>
        </w:rPr>
        <w:t xml:space="preserve"> izpolniti, podpisati in žigosati. Prilogo 2 se </w:t>
      </w:r>
      <w:r>
        <w:rPr>
          <w:rFonts w:ascii="Tahoma" w:hAnsi="Tahoma" w:cs="Tahoma"/>
        </w:rPr>
        <w:t>v pdf. formatu naloži</w:t>
      </w:r>
      <w:r w:rsidRPr="00FE5AF7">
        <w:rPr>
          <w:rFonts w:ascii="Tahoma" w:hAnsi="Tahoma" w:cs="Tahoma"/>
        </w:rPr>
        <w:t xml:space="preserve"> </w:t>
      </w:r>
      <w:r w:rsidRPr="00FE5AF7">
        <w:rPr>
          <w:rFonts w:ascii="Tahoma" w:hAnsi="Tahoma" w:cs="Tahoma"/>
          <w:u w:val="single"/>
        </w:rPr>
        <w:t xml:space="preserve">v </w:t>
      </w:r>
      <w:r w:rsidRPr="00FE5AF7">
        <w:rPr>
          <w:rFonts w:ascii="Tahoma" w:hAnsi="Tahoma" w:cs="Tahoma"/>
          <w:b/>
          <w:u w:val="single"/>
        </w:rPr>
        <w:t>razdelek »DOKUMENTI«, del »Ostale priloge«</w:t>
      </w:r>
      <w:r w:rsidRPr="007A766D">
        <w:rPr>
          <w:rFonts w:ascii="Tahoma" w:hAnsi="Tahoma" w:cs="Tahoma"/>
        </w:rPr>
        <w:t xml:space="preserve">. </w:t>
      </w:r>
      <w:r w:rsidRPr="00814B42">
        <w:rPr>
          <w:rFonts w:ascii="Tahoma" w:hAnsi="Tahoma" w:cs="Tahoma"/>
        </w:rPr>
        <w:t>Le-ta ne bo prikazana javnosti in ostalim ponudnikom na javnem odpiranju ponudb.</w:t>
      </w:r>
    </w:p>
    <w:p w:rsidR="00710389" w:rsidRDefault="00710389" w:rsidP="00571F15">
      <w:pPr>
        <w:keepNext/>
        <w:keepLines/>
        <w:ind w:right="-284"/>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DD5A85" w:rsidRPr="00814B42" w:rsidTr="00FC6045">
        <w:trPr>
          <w:trHeight w:val="211"/>
        </w:trPr>
        <w:tc>
          <w:tcPr>
            <w:tcW w:w="7933" w:type="dxa"/>
          </w:tcPr>
          <w:p w:rsidR="00DD5A85" w:rsidRPr="00814B42" w:rsidRDefault="00DD5A85" w:rsidP="00571F15">
            <w:pPr>
              <w:keepNext/>
              <w:keepLines/>
              <w:jc w:val="both"/>
              <w:rPr>
                <w:rFonts w:ascii="Tahoma" w:hAnsi="Tahoma" w:cs="Tahoma"/>
              </w:rPr>
            </w:pPr>
            <w:r w:rsidRPr="009734C9">
              <w:rPr>
                <w:rFonts w:ascii="Tahoma" w:hAnsi="Tahoma" w:cs="Tahoma"/>
              </w:rPr>
              <w:t>IZJAVA O ZAGOTAVLJANJU ENAKIH POGOJEV</w:t>
            </w:r>
          </w:p>
        </w:tc>
        <w:tc>
          <w:tcPr>
            <w:tcW w:w="1418" w:type="dxa"/>
          </w:tcPr>
          <w:p w:rsidR="00DD5A85" w:rsidRPr="00814B42" w:rsidRDefault="00DD5A85" w:rsidP="00571F15">
            <w:pPr>
              <w:keepNext/>
              <w:keepLines/>
              <w:jc w:val="both"/>
              <w:rPr>
                <w:rFonts w:ascii="Tahoma" w:hAnsi="Tahoma" w:cs="Tahoma"/>
                <w:b/>
                <w:i/>
              </w:rPr>
            </w:pPr>
            <w:r>
              <w:rPr>
                <w:rFonts w:ascii="Tahoma" w:hAnsi="Tahoma" w:cs="Tahoma"/>
                <w:b/>
                <w:i/>
              </w:rPr>
              <w:t>Priloga 2/2</w:t>
            </w:r>
          </w:p>
        </w:tc>
      </w:tr>
    </w:tbl>
    <w:p w:rsidR="00DD5A85" w:rsidRPr="00FE5AF7" w:rsidRDefault="00DD5A85" w:rsidP="00571F15">
      <w:pPr>
        <w:keepNext/>
        <w:keepLines/>
        <w:jc w:val="both"/>
        <w:rPr>
          <w:rFonts w:ascii="Tahoma" w:hAnsi="Tahoma" w:cs="Tahoma"/>
          <w:b/>
          <w:u w:val="single"/>
        </w:rPr>
      </w:pPr>
      <w:r w:rsidRPr="00FE5AF7">
        <w:rPr>
          <w:rFonts w:ascii="Tahoma" w:hAnsi="Tahoma" w:cs="Tahoma"/>
        </w:rPr>
        <w:t xml:space="preserve">Ponudnik mora </w:t>
      </w:r>
      <w:r>
        <w:rPr>
          <w:rFonts w:ascii="Tahoma" w:hAnsi="Tahoma" w:cs="Tahoma"/>
        </w:rPr>
        <w:t>prilogo</w:t>
      </w:r>
      <w:r w:rsidRPr="00FE5AF7">
        <w:rPr>
          <w:rFonts w:ascii="Tahoma" w:hAnsi="Tahoma" w:cs="Tahoma"/>
        </w:rPr>
        <w:t xml:space="preserve"> izpolniti, podpisati in žigosati</w:t>
      </w:r>
      <w:r w:rsidRPr="001249B2">
        <w:rPr>
          <w:rFonts w:ascii="Tahoma" w:hAnsi="Tahoma" w:cs="Tahoma"/>
        </w:rPr>
        <w:t>, v kolikor oddaja ponudbo za celoten razpisan znesek</w:t>
      </w:r>
      <w:r w:rsidRPr="00FE5AF7">
        <w:rPr>
          <w:rFonts w:ascii="Tahoma" w:hAnsi="Tahoma" w:cs="Tahoma"/>
        </w:rPr>
        <w:t xml:space="preserve">. Prilogo </w:t>
      </w:r>
      <w:r>
        <w:rPr>
          <w:rFonts w:ascii="Tahoma" w:hAnsi="Tahoma" w:cs="Tahoma"/>
        </w:rPr>
        <w:t>2/</w:t>
      </w:r>
      <w:r w:rsidRPr="00FE5AF7">
        <w:rPr>
          <w:rFonts w:ascii="Tahoma" w:hAnsi="Tahoma" w:cs="Tahoma"/>
        </w:rPr>
        <w:t xml:space="preserve">2 se </w:t>
      </w:r>
      <w:r>
        <w:rPr>
          <w:rFonts w:ascii="Tahoma" w:hAnsi="Tahoma" w:cs="Tahoma"/>
        </w:rPr>
        <w:t>v pdf. formatu naloži</w:t>
      </w:r>
      <w:r w:rsidRPr="00FE5AF7">
        <w:rPr>
          <w:rFonts w:ascii="Tahoma" w:hAnsi="Tahoma" w:cs="Tahoma"/>
        </w:rPr>
        <w:t xml:space="preserve"> </w:t>
      </w:r>
      <w:r w:rsidRPr="00FE5AF7">
        <w:rPr>
          <w:rFonts w:ascii="Tahoma" w:hAnsi="Tahoma" w:cs="Tahoma"/>
          <w:u w:val="single"/>
        </w:rPr>
        <w:t xml:space="preserve">v </w:t>
      </w:r>
      <w:r w:rsidRPr="00FE5AF7">
        <w:rPr>
          <w:rFonts w:ascii="Tahoma" w:hAnsi="Tahoma" w:cs="Tahoma"/>
          <w:b/>
          <w:u w:val="single"/>
        </w:rPr>
        <w:t>razdelek »DOKUMENTI«, del »Ostale priloge«</w:t>
      </w:r>
      <w:r w:rsidRPr="007A766D">
        <w:rPr>
          <w:rFonts w:ascii="Tahoma" w:hAnsi="Tahoma" w:cs="Tahoma"/>
        </w:rPr>
        <w:t xml:space="preserve">. </w:t>
      </w:r>
      <w:r w:rsidRPr="00814B42">
        <w:rPr>
          <w:rFonts w:ascii="Tahoma" w:hAnsi="Tahoma" w:cs="Tahoma"/>
        </w:rPr>
        <w:t>Le-ta ne bo prikazana javnosti in ostalim ponudnikom na javnem odpiranju ponudb.</w:t>
      </w:r>
    </w:p>
    <w:p w:rsidR="003F256A" w:rsidRPr="00814B42" w:rsidRDefault="003F256A" w:rsidP="00571F15">
      <w:pPr>
        <w:keepNext/>
        <w:keepLines/>
        <w:ind w:right="-284"/>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92"/>
        <w:gridCol w:w="1059"/>
      </w:tblGrid>
      <w:tr w:rsidR="007A766D" w:rsidRPr="00814B42" w:rsidTr="007A766D">
        <w:tc>
          <w:tcPr>
            <w:tcW w:w="8292" w:type="dxa"/>
            <w:tcBorders>
              <w:top w:val="single" w:sz="4" w:space="0" w:color="auto"/>
              <w:left w:val="single" w:sz="4" w:space="0" w:color="auto"/>
              <w:bottom w:val="single" w:sz="4" w:space="0" w:color="auto"/>
              <w:right w:val="single" w:sz="4" w:space="0" w:color="808080"/>
            </w:tcBorders>
          </w:tcPr>
          <w:p w:rsidR="007A766D" w:rsidRPr="00814B42" w:rsidRDefault="007A766D" w:rsidP="00571F15">
            <w:pPr>
              <w:keepNext/>
              <w:keepLines/>
              <w:jc w:val="both"/>
              <w:rPr>
                <w:rFonts w:ascii="Tahoma" w:hAnsi="Tahoma" w:cs="Tahoma"/>
              </w:rPr>
            </w:pPr>
            <w:r w:rsidRPr="00814B42">
              <w:rPr>
                <w:rFonts w:ascii="Tahoma" w:hAnsi="Tahoma" w:cs="Tahoma"/>
              </w:rPr>
              <w:t xml:space="preserve">ESPD – PONUDNIK/GLAVNI PARTNER </w:t>
            </w:r>
          </w:p>
        </w:tc>
        <w:tc>
          <w:tcPr>
            <w:tcW w:w="1059" w:type="dxa"/>
            <w:tcBorders>
              <w:top w:val="single" w:sz="4" w:space="0" w:color="auto"/>
              <w:left w:val="single" w:sz="4" w:space="0" w:color="808080"/>
              <w:bottom w:val="single" w:sz="4" w:space="0" w:color="auto"/>
              <w:right w:val="single" w:sz="4" w:space="0" w:color="auto"/>
            </w:tcBorders>
            <w:hideMark/>
          </w:tcPr>
          <w:p w:rsidR="007A766D" w:rsidRPr="00814B42" w:rsidRDefault="007A766D" w:rsidP="00571F15">
            <w:pPr>
              <w:keepNext/>
              <w:keepLines/>
              <w:jc w:val="both"/>
              <w:rPr>
                <w:rFonts w:ascii="Tahoma" w:hAnsi="Tahoma" w:cs="Tahoma"/>
                <w:b/>
                <w:i/>
              </w:rPr>
            </w:pPr>
            <w:r w:rsidRPr="00814B42">
              <w:rPr>
                <w:rFonts w:ascii="Tahoma" w:hAnsi="Tahoma" w:cs="Tahoma"/>
                <w:b/>
                <w:i/>
              </w:rPr>
              <w:t>Priloga</w:t>
            </w:r>
            <w:r>
              <w:rPr>
                <w:rFonts w:ascii="Tahoma" w:hAnsi="Tahoma" w:cs="Tahoma"/>
                <w:b/>
                <w:i/>
              </w:rPr>
              <w:t xml:space="preserve"> 3</w:t>
            </w:r>
          </w:p>
        </w:tc>
      </w:tr>
    </w:tbl>
    <w:p w:rsidR="007A766D" w:rsidRPr="00FE5AF7" w:rsidRDefault="007A766D" w:rsidP="00571F15">
      <w:pPr>
        <w:keepNext/>
        <w:keepLines/>
        <w:jc w:val="both"/>
        <w:rPr>
          <w:rFonts w:ascii="Tahoma" w:hAnsi="Tahoma" w:cs="Tahoma"/>
        </w:rPr>
      </w:pPr>
      <w:r w:rsidRPr="00814B42">
        <w:rPr>
          <w:rFonts w:ascii="Tahoma" w:hAnsi="Tahoma" w:cs="Tahoma"/>
        </w:rPr>
        <w:t xml:space="preserve">Ponudnik (oz. glavni partner v primeru skupne ponudbe) mora svoj obrazec ESPD </w:t>
      </w:r>
      <w:r w:rsidRPr="00FE5AF7">
        <w:rPr>
          <w:rFonts w:ascii="Tahoma" w:hAnsi="Tahoma" w:cs="Tahoma"/>
        </w:rPr>
        <w:t>izpolniti ter v informacijski sistem e-JN naložiti elektronsko podpisan ESPD v xml. obliki ali nepodpisan ESPD v xml. obliki, pri čemer se v slednjem primeru v skladu Splošnimi pogoji uporabe informacijskega sistema e-JN šteje, da je oddan pravno zavezujoč dokument, ki ima enako veljavnost kot podpisan.</w:t>
      </w:r>
    </w:p>
    <w:p w:rsidR="007A766D" w:rsidRPr="00814B42" w:rsidRDefault="007A766D" w:rsidP="00571F15">
      <w:pPr>
        <w:keepNext/>
        <w:keepLines/>
        <w:jc w:val="both"/>
        <w:rPr>
          <w:rFonts w:ascii="Tahoma" w:hAnsi="Tahoma" w:cs="Tahoma"/>
        </w:rPr>
      </w:pPr>
    </w:p>
    <w:p w:rsidR="007A766D" w:rsidRPr="00814B42" w:rsidRDefault="007A766D" w:rsidP="00571F15">
      <w:pPr>
        <w:keepNext/>
        <w:keepLines/>
        <w:jc w:val="both"/>
        <w:rPr>
          <w:rFonts w:ascii="Tahoma" w:hAnsi="Tahoma" w:cs="Tahoma"/>
          <w:i/>
        </w:rPr>
      </w:pPr>
      <w:r w:rsidRPr="00814B42">
        <w:rPr>
          <w:rFonts w:ascii="Tahoma" w:hAnsi="Tahoma" w:cs="Tahoma"/>
          <w:i/>
        </w:rPr>
        <w:lastRenderedPageBreak/>
        <w:t xml:space="preserve">Posamezni član/i skupine ponudnikov v okviru skupne ponudbe (partner/ji) mora/jo ESPD </w:t>
      </w:r>
      <w:r w:rsidRPr="00814B42">
        <w:rPr>
          <w:rFonts w:ascii="Tahoma" w:hAnsi="Tahoma" w:cs="Tahoma"/>
          <w:i/>
          <w:u w:val="single"/>
        </w:rPr>
        <w:t>naložiti v</w:t>
      </w:r>
      <w:r w:rsidRPr="00814B42">
        <w:rPr>
          <w:rFonts w:ascii="Tahoma" w:hAnsi="Tahoma" w:cs="Tahoma"/>
          <w:b/>
          <w:i/>
          <w:u w:val="single"/>
        </w:rPr>
        <w:t xml:space="preserve"> </w:t>
      </w:r>
      <w:r w:rsidRPr="00814B42">
        <w:rPr>
          <w:rFonts w:ascii="Tahoma" w:hAnsi="Tahoma" w:cs="Tahoma"/>
          <w:i/>
          <w:u w:val="single"/>
        </w:rPr>
        <w:t xml:space="preserve">razdelek </w:t>
      </w:r>
      <w:r w:rsidRPr="00FE5AF7">
        <w:rPr>
          <w:rFonts w:ascii="Tahoma" w:hAnsi="Tahoma" w:cs="Tahoma"/>
          <w:b/>
          <w:i/>
          <w:u w:val="single"/>
        </w:rPr>
        <w:t>»Sodelujoči«, del »ESPD – ostali sodelujoči«</w:t>
      </w:r>
      <w:r>
        <w:rPr>
          <w:rFonts w:ascii="Tahoma" w:hAnsi="Tahoma" w:cs="Tahoma"/>
          <w:i/>
          <w:u w:val="single"/>
        </w:rPr>
        <w:t xml:space="preserve"> (Priloga 3</w:t>
      </w:r>
      <w:r w:rsidRPr="00814B42">
        <w:rPr>
          <w:rFonts w:ascii="Tahoma" w:hAnsi="Tahoma" w:cs="Tahoma"/>
          <w:i/>
          <w:u w:val="single"/>
        </w:rPr>
        <w:t>)</w:t>
      </w:r>
      <w:r w:rsidRPr="00814B42">
        <w:rPr>
          <w:rFonts w:ascii="Tahoma" w:hAnsi="Tahoma" w:cs="Tahoma"/>
          <w:i/>
        </w:rPr>
        <w:t xml:space="preserve">.   </w:t>
      </w:r>
    </w:p>
    <w:p w:rsidR="007A766D" w:rsidRPr="00814B42" w:rsidRDefault="007A766D" w:rsidP="00571F15">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276"/>
      </w:tblGrid>
      <w:tr w:rsidR="007A766D" w:rsidRPr="00814B42" w:rsidTr="007A766D">
        <w:tc>
          <w:tcPr>
            <w:tcW w:w="8075" w:type="dxa"/>
            <w:tcBorders>
              <w:top w:val="single" w:sz="4" w:space="0" w:color="auto"/>
              <w:left w:val="single" w:sz="4" w:space="0" w:color="auto"/>
              <w:bottom w:val="single" w:sz="4" w:space="0" w:color="auto"/>
              <w:right w:val="single" w:sz="4" w:space="0" w:color="808080"/>
            </w:tcBorders>
          </w:tcPr>
          <w:p w:rsidR="007A766D" w:rsidRPr="00814B42" w:rsidRDefault="007A766D" w:rsidP="00571F15">
            <w:pPr>
              <w:keepNext/>
              <w:keepLines/>
              <w:jc w:val="both"/>
              <w:rPr>
                <w:rFonts w:ascii="Tahoma" w:hAnsi="Tahoma" w:cs="Tahoma"/>
              </w:rPr>
            </w:pPr>
            <w:r w:rsidRPr="00814B42">
              <w:rPr>
                <w:rFonts w:ascii="Tahoma" w:hAnsi="Tahoma" w:cs="Tahoma"/>
              </w:rPr>
              <w:t>ESPD – OSTALI SODELUJOČI</w:t>
            </w:r>
          </w:p>
        </w:tc>
        <w:tc>
          <w:tcPr>
            <w:tcW w:w="1276" w:type="dxa"/>
            <w:tcBorders>
              <w:top w:val="single" w:sz="4" w:space="0" w:color="auto"/>
              <w:left w:val="single" w:sz="4" w:space="0" w:color="808080"/>
              <w:bottom w:val="single" w:sz="4" w:space="0" w:color="auto"/>
              <w:right w:val="single" w:sz="4" w:space="0" w:color="auto"/>
            </w:tcBorders>
            <w:hideMark/>
          </w:tcPr>
          <w:p w:rsidR="007A766D" w:rsidRPr="00814B42" w:rsidRDefault="007A766D" w:rsidP="00571F15">
            <w:pPr>
              <w:keepNext/>
              <w:keepLines/>
              <w:jc w:val="both"/>
              <w:rPr>
                <w:rFonts w:ascii="Tahoma" w:hAnsi="Tahoma" w:cs="Tahoma"/>
                <w:b/>
                <w:i/>
              </w:rPr>
            </w:pPr>
            <w:r w:rsidRPr="00814B42">
              <w:rPr>
                <w:rFonts w:ascii="Tahoma" w:hAnsi="Tahoma" w:cs="Tahoma"/>
                <w:b/>
                <w:i/>
              </w:rPr>
              <w:t>Priloga</w:t>
            </w:r>
            <w:r>
              <w:rPr>
                <w:rFonts w:ascii="Tahoma" w:hAnsi="Tahoma" w:cs="Tahoma"/>
                <w:b/>
                <w:i/>
              </w:rPr>
              <w:t xml:space="preserve"> 3</w:t>
            </w:r>
          </w:p>
        </w:tc>
      </w:tr>
    </w:tbl>
    <w:p w:rsidR="007A766D" w:rsidRPr="00FE5AF7" w:rsidRDefault="007A766D" w:rsidP="00571F15">
      <w:pPr>
        <w:keepNext/>
        <w:keepLines/>
        <w:jc w:val="both"/>
        <w:rPr>
          <w:rFonts w:ascii="Tahoma" w:hAnsi="Tahoma" w:cs="Tahoma"/>
        </w:rPr>
      </w:pPr>
      <w:r w:rsidRPr="00FE5AF7">
        <w:rPr>
          <w:rFonts w:ascii="Tahoma" w:hAnsi="Tahoma" w:cs="Tahoma"/>
        </w:rPr>
        <w:t xml:space="preserve">Ponudnik mora </w:t>
      </w:r>
      <w:r w:rsidRPr="00FE5AF7">
        <w:rPr>
          <w:rFonts w:ascii="Tahoma" w:hAnsi="Tahoma" w:cs="Tahoma"/>
          <w:b/>
        </w:rPr>
        <w:t xml:space="preserve">v primeru nastopa s partnerji (skupna ponudba), s podizvajalci </w:t>
      </w:r>
      <w:r w:rsidRPr="00FE5AF7">
        <w:rPr>
          <w:rFonts w:ascii="Tahoma" w:hAnsi="Tahoma" w:cs="Tahoma"/>
        </w:rPr>
        <w:t>za posameznega sodelujočega naložiti na informacijski sistem e-JN</w:t>
      </w:r>
      <w:r w:rsidRPr="00FE5AF7">
        <w:rPr>
          <w:rFonts w:ascii="Tahoma" w:hAnsi="Tahoma" w:cs="Tahoma"/>
          <w:b/>
        </w:rPr>
        <w:t xml:space="preserve"> v razdelek »Sodelujoči«, del »ESPD – ostali sodelujoči« </w:t>
      </w:r>
      <w:r w:rsidRPr="00FE5AF7">
        <w:rPr>
          <w:rFonts w:ascii="Tahoma" w:hAnsi="Tahoma" w:cs="Tahoma"/>
          <w:u w:val="single"/>
        </w:rPr>
        <w:t>izpolnjen in podpisan</w:t>
      </w:r>
      <w:r w:rsidRPr="00FE5AF7">
        <w:rPr>
          <w:rFonts w:ascii="Tahoma" w:hAnsi="Tahoma" w:cs="Tahoma"/>
        </w:rPr>
        <w:t xml:space="preserve"> ESPD v .pdf formatu ali v elektronski obliki podpisan xml. format.</w:t>
      </w:r>
      <w:r w:rsidRPr="00FE5AF7">
        <w:rPr>
          <w:rFonts w:ascii="Tahoma" w:hAnsi="Tahoma" w:cs="Tahoma"/>
          <w:b/>
        </w:rPr>
        <w:t xml:space="preserve"> </w:t>
      </w:r>
      <w:r w:rsidRPr="00FE5AF7">
        <w:rPr>
          <w:rFonts w:ascii="Tahoma" w:hAnsi="Tahoma" w:cs="Tahoma"/>
        </w:rPr>
        <w:t>V kolikor ponudnik v predmetnem naročilu ne nastopa z partnerjem, podizvajalcem, Priloge ni treba prilagati.</w:t>
      </w:r>
    </w:p>
    <w:p w:rsidR="007A766D" w:rsidRPr="00C8579C" w:rsidRDefault="007A766D" w:rsidP="00571F15">
      <w:pPr>
        <w:keepNext/>
        <w:keepLines/>
        <w:jc w:val="both"/>
        <w:rPr>
          <w:rFonts w:ascii="Tahoma" w:hAnsi="Tahoma" w:cs="Tahoma"/>
          <w:b/>
          <w:color w:val="C00000"/>
        </w:rPr>
      </w:pPr>
    </w:p>
    <w:tbl>
      <w:tblPr>
        <w:tblW w:w="934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3"/>
        <w:gridCol w:w="1843"/>
      </w:tblGrid>
      <w:tr w:rsidR="00110CA3" w:rsidRPr="00C8579C" w:rsidTr="007A766D">
        <w:tc>
          <w:tcPr>
            <w:tcW w:w="7503" w:type="dxa"/>
          </w:tcPr>
          <w:p w:rsidR="00110CA3" w:rsidRPr="00C8579C" w:rsidRDefault="00110CA3" w:rsidP="00571F15">
            <w:pPr>
              <w:keepNext/>
              <w:keepLines/>
              <w:jc w:val="both"/>
              <w:rPr>
                <w:rFonts w:ascii="Tahoma" w:hAnsi="Tahoma" w:cs="Tahoma"/>
              </w:rPr>
            </w:pPr>
            <w:r w:rsidRPr="00C8579C">
              <w:rPr>
                <w:rFonts w:ascii="Tahoma" w:hAnsi="Tahoma" w:cs="Tahoma"/>
              </w:rPr>
              <w:t>POOBLASTILA IN IZJAVA PRAVNIH IN FIZIČNIH OSEB</w:t>
            </w:r>
          </w:p>
        </w:tc>
        <w:tc>
          <w:tcPr>
            <w:tcW w:w="1843" w:type="dxa"/>
          </w:tcPr>
          <w:p w:rsidR="00110CA3" w:rsidRPr="00C8579C" w:rsidRDefault="00110CA3" w:rsidP="00571F15">
            <w:pPr>
              <w:keepNext/>
              <w:keepLines/>
              <w:jc w:val="both"/>
              <w:rPr>
                <w:rFonts w:ascii="Tahoma" w:hAnsi="Tahoma" w:cs="Tahoma"/>
                <w:b/>
                <w:i/>
              </w:rPr>
            </w:pPr>
            <w:r w:rsidRPr="00C8579C">
              <w:rPr>
                <w:rFonts w:ascii="Tahoma" w:hAnsi="Tahoma" w:cs="Tahoma"/>
                <w:b/>
                <w:i/>
              </w:rPr>
              <w:t>Priloga 3/1-3/3</w:t>
            </w:r>
          </w:p>
        </w:tc>
      </w:tr>
    </w:tbl>
    <w:p w:rsidR="007A766D" w:rsidRDefault="007A766D" w:rsidP="00571F15">
      <w:pPr>
        <w:keepNext/>
        <w:keepLines/>
        <w:jc w:val="both"/>
        <w:rPr>
          <w:rFonts w:ascii="Tahoma" w:hAnsi="Tahoma" w:cs="Tahoma"/>
          <w:color w:val="000000" w:themeColor="text1"/>
        </w:rPr>
      </w:pPr>
      <w:r w:rsidRPr="003E11C3">
        <w:rPr>
          <w:rFonts w:ascii="Tahoma" w:hAnsi="Tahoma" w:cs="Tahoma"/>
          <w:color w:val="000000" w:themeColor="text1"/>
        </w:rPr>
        <w:t xml:space="preserve">Pooblastila (Priloga 3/1, Priloga 3/2) in izjavo (Priloga 3/3) izpolnijo in podpišejo vsi gospodarski subjekti in vse osebe, ki so člani upravnega, vodstvenega ali nadzornega organa ponudnika (v primeru skupne prijave velja za vse člane skupine kandidatov – partnerje), podizvajalca ali ki imajo pooblastila za njegovo zastopanje ali odločanje ali nadzor v njem. Priloge se naloži v </w:t>
      </w:r>
      <w:r w:rsidRPr="003E11C3">
        <w:rPr>
          <w:rFonts w:ascii="Tahoma" w:hAnsi="Tahoma" w:cs="Tahoma"/>
          <w:b/>
          <w:color w:val="000000" w:themeColor="text1"/>
          <w:u w:val="single"/>
        </w:rPr>
        <w:t xml:space="preserve">razdelek </w:t>
      </w:r>
      <w:r w:rsidRPr="003E11C3">
        <w:rPr>
          <w:rFonts w:ascii="Tahoma" w:hAnsi="Tahoma" w:cs="Tahoma"/>
          <w:b/>
          <w:color w:val="000000" w:themeColor="text1"/>
        </w:rPr>
        <w:t>»Dokumenti«, del »Ostale priloge«</w:t>
      </w:r>
      <w:r w:rsidRPr="003E11C3">
        <w:rPr>
          <w:rFonts w:ascii="Tahoma" w:hAnsi="Tahoma" w:cs="Tahoma"/>
          <w:color w:val="000000" w:themeColor="text1"/>
        </w:rPr>
        <w:t>.</w:t>
      </w:r>
    </w:p>
    <w:p w:rsidR="007A766D" w:rsidRDefault="007A766D" w:rsidP="00571F15">
      <w:pPr>
        <w:keepNext/>
        <w:keepLines/>
        <w:ind w:left="142"/>
        <w:jc w:val="both"/>
        <w:rPr>
          <w:rFonts w:ascii="Tahoma" w:hAnsi="Tahoma" w:cs="Tahoma"/>
          <w:color w:val="000000" w:themeColor="text1"/>
        </w:rPr>
      </w:pPr>
    </w:p>
    <w:tbl>
      <w:tblPr>
        <w:tblW w:w="934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28"/>
        <w:gridCol w:w="1418"/>
      </w:tblGrid>
      <w:tr w:rsidR="007A766D" w:rsidRPr="007A766D" w:rsidTr="007A766D">
        <w:tc>
          <w:tcPr>
            <w:tcW w:w="7928" w:type="dxa"/>
          </w:tcPr>
          <w:p w:rsidR="007A766D" w:rsidRPr="00FD6E2B" w:rsidRDefault="001E1851" w:rsidP="00571F15">
            <w:pPr>
              <w:keepNext/>
              <w:keepLines/>
              <w:jc w:val="both"/>
              <w:rPr>
                <w:rFonts w:ascii="Tahoma" w:hAnsi="Tahoma" w:cs="Tahoma"/>
              </w:rPr>
            </w:pPr>
            <w:r w:rsidRPr="00FD6E2B">
              <w:rPr>
                <w:rFonts w:ascii="Tahoma" w:hAnsi="Tahoma" w:cs="Tahoma"/>
              </w:rPr>
              <w:t xml:space="preserve">IZJAVA O </w:t>
            </w:r>
            <w:r w:rsidR="007A766D" w:rsidRPr="00FD6E2B">
              <w:rPr>
                <w:rFonts w:ascii="Tahoma" w:hAnsi="Tahoma" w:cs="Tahoma"/>
              </w:rPr>
              <w:t>SPREJEMANJ</w:t>
            </w:r>
            <w:r w:rsidRPr="00FD6E2B">
              <w:rPr>
                <w:rFonts w:ascii="Tahoma" w:hAnsi="Tahoma" w:cs="Tahoma"/>
              </w:rPr>
              <w:t>U</w:t>
            </w:r>
            <w:r w:rsidR="007A766D" w:rsidRPr="00FD6E2B">
              <w:rPr>
                <w:rFonts w:ascii="Tahoma" w:hAnsi="Tahoma" w:cs="Tahoma"/>
              </w:rPr>
              <w:t xml:space="preserve"> POGOJEV RAZPISNE DOKUMENTACIJE</w:t>
            </w:r>
          </w:p>
        </w:tc>
        <w:tc>
          <w:tcPr>
            <w:tcW w:w="1418" w:type="dxa"/>
          </w:tcPr>
          <w:p w:rsidR="007A766D" w:rsidRPr="00FD6E2B" w:rsidRDefault="007A766D" w:rsidP="00571F15">
            <w:pPr>
              <w:keepNext/>
              <w:keepLines/>
              <w:jc w:val="both"/>
              <w:rPr>
                <w:rFonts w:ascii="Tahoma" w:hAnsi="Tahoma" w:cs="Tahoma"/>
                <w:b/>
                <w:i/>
              </w:rPr>
            </w:pPr>
            <w:r w:rsidRPr="00FD6E2B">
              <w:rPr>
                <w:rFonts w:ascii="Tahoma" w:hAnsi="Tahoma" w:cs="Tahoma"/>
                <w:b/>
                <w:i/>
              </w:rPr>
              <w:t>Priloga 3/4</w:t>
            </w:r>
          </w:p>
        </w:tc>
      </w:tr>
    </w:tbl>
    <w:p w:rsidR="007A766D" w:rsidRDefault="00E809A6" w:rsidP="00571F15">
      <w:pPr>
        <w:keepNext/>
        <w:keepLines/>
        <w:jc w:val="both"/>
        <w:rPr>
          <w:rFonts w:ascii="Tahoma" w:hAnsi="Tahoma" w:cs="Tahoma"/>
          <w:color w:val="000000" w:themeColor="text1"/>
        </w:rPr>
      </w:pPr>
      <w:r>
        <w:rPr>
          <w:rFonts w:ascii="Tahoma" w:hAnsi="Tahoma" w:cs="Tahoma"/>
        </w:rPr>
        <w:t xml:space="preserve">Priloga se izpolni ločeno za vsakega gospodarskega subjekta ki nastopa v ponudbi ter naloži </w:t>
      </w:r>
      <w:r w:rsidRPr="003E11C3">
        <w:rPr>
          <w:rFonts w:ascii="Tahoma" w:hAnsi="Tahoma" w:cs="Tahoma"/>
          <w:color w:val="000000" w:themeColor="text1"/>
        </w:rPr>
        <w:t xml:space="preserve">v </w:t>
      </w:r>
      <w:r w:rsidRPr="003E11C3">
        <w:rPr>
          <w:rFonts w:ascii="Tahoma" w:hAnsi="Tahoma" w:cs="Tahoma"/>
          <w:b/>
          <w:color w:val="000000" w:themeColor="text1"/>
          <w:u w:val="single"/>
        </w:rPr>
        <w:t xml:space="preserve">razdelek </w:t>
      </w:r>
      <w:r w:rsidRPr="003E11C3">
        <w:rPr>
          <w:rFonts w:ascii="Tahoma" w:hAnsi="Tahoma" w:cs="Tahoma"/>
          <w:b/>
          <w:color w:val="000000" w:themeColor="text1"/>
        </w:rPr>
        <w:t>»Dokumenti«, del »Ostale priloge«</w:t>
      </w:r>
      <w:r w:rsidRPr="003E11C3">
        <w:rPr>
          <w:rFonts w:ascii="Tahoma" w:hAnsi="Tahoma" w:cs="Tahoma"/>
          <w:color w:val="000000" w:themeColor="text1"/>
        </w:rPr>
        <w:t>.</w:t>
      </w:r>
    </w:p>
    <w:p w:rsidR="00E809A6" w:rsidRPr="00C8579C" w:rsidRDefault="00E809A6" w:rsidP="00571F15">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E533B8" w:rsidRPr="00C8579C" w:rsidTr="00DD5A85">
        <w:tc>
          <w:tcPr>
            <w:tcW w:w="7933" w:type="dxa"/>
          </w:tcPr>
          <w:p w:rsidR="00E533B8" w:rsidRPr="00C8579C" w:rsidRDefault="00E533B8" w:rsidP="00571F15">
            <w:pPr>
              <w:keepNext/>
              <w:keepLines/>
              <w:jc w:val="both"/>
              <w:rPr>
                <w:rFonts w:ascii="Tahoma" w:hAnsi="Tahoma" w:cs="Tahoma"/>
              </w:rPr>
            </w:pPr>
            <w:r w:rsidRPr="00C8579C">
              <w:rPr>
                <w:rFonts w:ascii="Tahoma" w:hAnsi="Tahoma" w:cs="Tahoma"/>
              </w:rPr>
              <w:t>UDELEŽBA PODIZVAJALCA</w:t>
            </w:r>
          </w:p>
        </w:tc>
        <w:tc>
          <w:tcPr>
            <w:tcW w:w="1418" w:type="dxa"/>
          </w:tcPr>
          <w:p w:rsidR="00E533B8" w:rsidRPr="00C8579C" w:rsidRDefault="00DD5A85" w:rsidP="00571F15">
            <w:pPr>
              <w:keepNext/>
              <w:keepLines/>
              <w:jc w:val="both"/>
              <w:rPr>
                <w:rFonts w:ascii="Tahoma" w:hAnsi="Tahoma" w:cs="Tahoma"/>
                <w:b/>
                <w:i/>
              </w:rPr>
            </w:pPr>
            <w:r>
              <w:rPr>
                <w:rFonts w:ascii="Tahoma" w:hAnsi="Tahoma" w:cs="Tahoma"/>
                <w:b/>
                <w:i/>
              </w:rPr>
              <w:t>Priloga 4</w:t>
            </w:r>
          </w:p>
        </w:tc>
      </w:tr>
    </w:tbl>
    <w:p w:rsidR="007A766D" w:rsidRPr="003E11C3" w:rsidRDefault="00D92424" w:rsidP="00571F15">
      <w:pPr>
        <w:keepNext/>
        <w:keepLines/>
        <w:jc w:val="both"/>
        <w:rPr>
          <w:rFonts w:ascii="Tahoma" w:hAnsi="Tahoma" w:cs="Tahoma"/>
          <w:color w:val="000000" w:themeColor="text1"/>
        </w:rPr>
      </w:pPr>
      <w:r w:rsidRPr="00C8579C">
        <w:rPr>
          <w:rFonts w:ascii="Tahoma" w:hAnsi="Tahoma" w:cs="Tahoma"/>
        </w:rPr>
        <w:t>Podizvajalec izpolni vse zahtevane podatke, v kolikor ponudnik del javnega naročila odda v podizvajanje.</w:t>
      </w:r>
      <w:r w:rsidR="00F229CA">
        <w:rPr>
          <w:rFonts w:ascii="Tahoma" w:hAnsi="Tahoma" w:cs="Tahoma"/>
        </w:rPr>
        <w:t xml:space="preserve"> </w:t>
      </w:r>
      <w:r w:rsidR="007A766D" w:rsidRPr="003E11C3">
        <w:rPr>
          <w:rFonts w:ascii="Tahoma" w:hAnsi="Tahoma" w:cs="Tahoma"/>
          <w:color w:val="000000" w:themeColor="text1"/>
        </w:rPr>
        <w:t xml:space="preserve">Priloga se v pdf. formatu naloži v </w:t>
      </w:r>
      <w:r w:rsidR="007A766D" w:rsidRPr="003E11C3">
        <w:rPr>
          <w:rFonts w:ascii="Tahoma" w:hAnsi="Tahoma" w:cs="Tahoma"/>
          <w:b/>
          <w:color w:val="000000" w:themeColor="text1"/>
          <w:u w:val="single"/>
        </w:rPr>
        <w:t>razdelek »DOKUMENTI«, del »Ostale priloge«</w:t>
      </w:r>
      <w:r w:rsidR="007A766D" w:rsidRPr="003E11C3">
        <w:rPr>
          <w:rFonts w:ascii="Tahoma" w:hAnsi="Tahoma" w:cs="Tahoma"/>
          <w:color w:val="000000" w:themeColor="text1"/>
        </w:rPr>
        <w:t>.</w:t>
      </w:r>
      <w:r w:rsidR="007A766D">
        <w:rPr>
          <w:rFonts w:ascii="Tahoma" w:hAnsi="Tahoma" w:cs="Tahoma"/>
          <w:color w:val="000000" w:themeColor="text1"/>
        </w:rPr>
        <w:t xml:space="preserve"> </w:t>
      </w:r>
      <w:r w:rsidR="007A766D" w:rsidRPr="003E11C3">
        <w:rPr>
          <w:rFonts w:ascii="Tahoma" w:hAnsi="Tahoma" w:cs="Tahoma"/>
          <w:color w:val="000000" w:themeColor="text1"/>
          <w:u w:val="single"/>
        </w:rPr>
        <w:t>V kolikor ponudnik v predmetnem naročilu ne nastopa z nobenim podizvajalcem, priloge ni treba prilagati.</w:t>
      </w:r>
    </w:p>
    <w:p w:rsidR="00B25DEB" w:rsidRDefault="00B25DEB" w:rsidP="00571F15">
      <w:pPr>
        <w:keepNext/>
        <w:keepLines/>
        <w:jc w:val="both"/>
        <w:rPr>
          <w:rFonts w:ascii="Tahoma" w:hAnsi="Tahoma" w:cs="Tahoma"/>
        </w:rPr>
      </w:pPr>
    </w:p>
    <w:p w:rsidR="007A766D" w:rsidRPr="00112425" w:rsidRDefault="007A766D" w:rsidP="00571F15">
      <w:pPr>
        <w:keepNext/>
        <w:keepLines/>
        <w:jc w:val="both"/>
        <w:rPr>
          <w:rFonts w:ascii="Tahoma" w:hAnsi="Tahoma" w:cs="Tahoma"/>
        </w:rPr>
      </w:pPr>
      <w:r w:rsidRPr="00112425">
        <w:rPr>
          <w:rFonts w:ascii="Tahoma" w:hAnsi="Tahoma" w:cs="Tahoma"/>
        </w:rPr>
        <w:t>V kolikor pon</w:t>
      </w:r>
      <w:r w:rsidR="00FD6E2B">
        <w:rPr>
          <w:rFonts w:ascii="Tahoma" w:hAnsi="Tahoma" w:cs="Tahoma"/>
        </w:rPr>
        <w:t>udnik namerava izvajati predmet</w:t>
      </w:r>
      <w:r w:rsidRPr="00112425">
        <w:rPr>
          <w:rFonts w:ascii="Tahoma" w:hAnsi="Tahoma" w:cs="Tahoma"/>
        </w:rPr>
        <w:t xml:space="preserve"> javnega naročila s podizvajalci, mora ravnati v skladu s 94. členom ZJN-3 ter </w:t>
      </w:r>
      <w:r w:rsidRPr="00112425">
        <w:rPr>
          <w:rFonts w:ascii="Tahoma" w:eastAsia="Calibri" w:hAnsi="Tahoma" w:cs="Tahoma"/>
        </w:rPr>
        <w:t>za vse navedene podizvajalce predložiti izpolnjeno, podpisani in žigosano Prilog</w:t>
      </w:r>
      <w:r w:rsidR="00DD5A85">
        <w:rPr>
          <w:rFonts w:ascii="Tahoma" w:eastAsia="Calibri" w:hAnsi="Tahoma" w:cs="Tahoma"/>
        </w:rPr>
        <w:t>o 4 in Obrazec 3 k Prilogi 4</w:t>
      </w:r>
      <w:r w:rsidRPr="00112425">
        <w:rPr>
          <w:rFonts w:ascii="Tahoma" w:eastAsia="Calibri" w:hAnsi="Tahoma" w:cs="Tahoma"/>
        </w:rPr>
        <w:t xml:space="preserve"> (sporazum o medsebojnem sodelovanju). </w:t>
      </w:r>
      <w:r w:rsidRPr="00112425">
        <w:rPr>
          <w:rFonts w:ascii="Tahoma" w:hAnsi="Tahoma" w:cs="Tahoma"/>
        </w:rPr>
        <w:t xml:space="preserve">Kadar namerava ponudnik izvajati predmet javnega naročila </w:t>
      </w:r>
      <w:r w:rsidRPr="00112425">
        <w:rPr>
          <w:rFonts w:ascii="Tahoma" w:hAnsi="Tahoma" w:cs="Tahoma"/>
          <w:u w:val="single"/>
        </w:rPr>
        <w:t xml:space="preserve">s podizvajalcem, ki zahteva neposredno plačilo </w:t>
      </w:r>
      <w:r w:rsidRPr="00112425">
        <w:rPr>
          <w:rFonts w:ascii="Tahoma" w:hAnsi="Tahoma" w:cs="Tahoma"/>
        </w:rPr>
        <w:t>v skladu s 94. členom ZJN-3, mora k ponudbi priložiti Obrazec 1 k Prilogi 4/1 (pooblastilo ponud</w:t>
      </w:r>
      <w:r w:rsidR="00DD5A85">
        <w:rPr>
          <w:rFonts w:ascii="Tahoma" w:hAnsi="Tahoma" w:cs="Tahoma"/>
        </w:rPr>
        <w:t>nika) in Obrazec 2 k Prilogi 4</w:t>
      </w:r>
      <w:r w:rsidRPr="00112425">
        <w:rPr>
          <w:rFonts w:ascii="Tahoma" w:hAnsi="Tahoma" w:cs="Tahoma"/>
        </w:rPr>
        <w:t xml:space="preserve"> (soglasje podizvajalcev).</w:t>
      </w:r>
    </w:p>
    <w:p w:rsidR="00AF7EF7" w:rsidRPr="001E0C11" w:rsidRDefault="00AF7EF7" w:rsidP="00571F15">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912"/>
        <w:gridCol w:w="572"/>
      </w:tblGrid>
      <w:tr w:rsidR="00C23AD1" w:rsidRPr="00C8579C" w:rsidTr="007A766D">
        <w:tc>
          <w:tcPr>
            <w:tcW w:w="7867" w:type="dxa"/>
          </w:tcPr>
          <w:p w:rsidR="00C23AD1" w:rsidRPr="00C8579C" w:rsidRDefault="00C23AD1" w:rsidP="00571F15">
            <w:pPr>
              <w:keepNext/>
              <w:keepLines/>
              <w:jc w:val="both"/>
              <w:rPr>
                <w:rFonts w:ascii="Tahoma" w:hAnsi="Tahoma" w:cs="Tahoma"/>
              </w:rPr>
            </w:pPr>
            <w:r w:rsidRPr="00C8579C">
              <w:rPr>
                <w:rFonts w:ascii="Tahoma" w:hAnsi="Tahoma" w:cs="Tahoma"/>
              </w:rPr>
              <w:t xml:space="preserve">VZOREC </w:t>
            </w:r>
            <w:r w:rsidR="00DD5A85">
              <w:rPr>
                <w:rFonts w:ascii="Tahoma" w:hAnsi="Tahoma" w:cs="Tahoma"/>
              </w:rPr>
              <w:t>POGODBE</w:t>
            </w:r>
          </w:p>
        </w:tc>
        <w:tc>
          <w:tcPr>
            <w:tcW w:w="912" w:type="dxa"/>
            <w:tcBorders>
              <w:right w:val="nil"/>
            </w:tcBorders>
          </w:tcPr>
          <w:p w:rsidR="00C23AD1" w:rsidRPr="00C8579C" w:rsidRDefault="00C23AD1" w:rsidP="00571F15">
            <w:pPr>
              <w:keepNext/>
              <w:keepLines/>
              <w:ind w:left="-455" w:firstLine="455"/>
              <w:jc w:val="both"/>
              <w:rPr>
                <w:rFonts w:ascii="Tahoma" w:hAnsi="Tahoma" w:cs="Tahoma"/>
                <w:b/>
              </w:rPr>
            </w:pPr>
            <w:r w:rsidRPr="00C8579C">
              <w:rPr>
                <w:rFonts w:ascii="Tahoma" w:hAnsi="Tahoma" w:cs="Tahoma"/>
                <w:b/>
                <w:i/>
              </w:rPr>
              <w:t xml:space="preserve">Priloga </w:t>
            </w:r>
          </w:p>
        </w:tc>
        <w:tc>
          <w:tcPr>
            <w:tcW w:w="572" w:type="dxa"/>
            <w:tcBorders>
              <w:left w:val="nil"/>
            </w:tcBorders>
          </w:tcPr>
          <w:p w:rsidR="00C23AD1" w:rsidRPr="00C8579C" w:rsidRDefault="00DD5A85" w:rsidP="00571F15">
            <w:pPr>
              <w:keepNext/>
              <w:keepLines/>
              <w:jc w:val="both"/>
              <w:rPr>
                <w:rFonts w:ascii="Tahoma" w:hAnsi="Tahoma" w:cs="Tahoma"/>
                <w:b/>
                <w:i/>
              </w:rPr>
            </w:pPr>
            <w:r>
              <w:rPr>
                <w:rFonts w:ascii="Tahoma" w:hAnsi="Tahoma" w:cs="Tahoma"/>
                <w:b/>
                <w:i/>
              </w:rPr>
              <w:t>5</w:t>
            </w:r>
          </w:p>
        </w:tc>
      </w:tr>
    </w:tbl>
    <w:p w:rsidR="00C23AD1" w:rsidRPr="00C8579C" w:rsidRDefault="00C23AD1" w:rsidP="00571F15">
      <w:pPr>
        <w:keepNext/>
        <w:keepLines/>
        <w:jc w:val="both"/>
        <w:rPr>
          <w:rFonts w:ascii="Tahoma" w:hAnsi="Tahoma" w:cs="Tahoma"/>
        </w:rPr>
      </w:pPr>
      <w:r w:rsidRPr="00E809A6">
        <w:rPr>
          <w:rFonts w:ascii="Tahoma" w:hAnsi="Tahoma" w:cs="Tahoma"/>
        </w:rPr>
        <w:t xml:space="preserve">Ponudnik </w:t>
      </w:r>
      <w:r w:rsidR="00DD5A85">
        <w:rPr>
          <w:rFonts w:ascii="Tahoma" w:hAnsi="Tahoma" w:cs="Tahoma"/>
        </w:rPr>
        <w:t xml:space="preserve"> za to stranjo priloži svoj (lasten) izpolnjen in parafiran vzorec pogodbe, </w:t>
      </w:r>
      <w:r w:rsidR="00DD5A85" w:rsidRPr="009734C9">
        <w:rPr>
          <w:rFonts w:ascii="Tahoma" w:hAnsi="Tahoma" w:cs="Tahoma"/>
        </w:rPr>
        <w:t>ki mora biti pripravljen v skladu z vsemi zahtevami naročnika iz razpisne dokumentacije.</w:t>
      </w:r>
    </w:p>
    <w:p w:rsidR="00787220" w:rsidRDefault="00787220" w:rsidP="00571F15">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895645" w:rsidRPr="00667509" w:rsidTr="00495D4E">
        <w:tc>
          <w:tcPr>
            <w:tcW w:w="7933" w:type="dxa"/>
            <w:tcBorders>
              <w:top w:val="single" w:sz="4" w:space="0" w:color="auto"/>
              <w:bottom w:val="single" w:sz="4" w:space="0" w:color="auto"/>
            </w:tcBorders>
          </w:tcPr>
          <w:p w:rsidR="00895645" w:rsidRPr="00512963" w:rsidRDefault="00DD5A85" w:rsidP="00571F15">
            <w:pPr>
              <w:keepNext/>
              <w:keepLines/>
              <w:rPr>
                <w:rFonts w:ascii="Tahoma" w:hAnsi="Tahoma" w:cs="Tahoma"/>
              </w:rPr>
            </w:pPr>
            <w:r>
              <w:rPr>
                <w:rFonts w:ascii="Tahoma" w:hAnsi="Tahoma" w:cs="Tahoma"/>
              </w:rPr>
              <w:t>VZOREC INSTRUMENTA ZAVAROVANJA</w:t>
            </w:r>
          </w:p>
        </w:tc>
        <w:tc>
          <w:tcPr>
            <w:tcW w:w="1418" w:type="dxa"/>
            <w:tcBorders>
              <w:top w:val="single" w:sz="4" w:space="0" w:color="auto"/>
              <w:bottom w:val="single" w:sz="4" w:space="0" w:color="auto"/>
            </w:tcBorders>
          </w:tcPr>
          <w:p w:rsidR="00895645" w:rsidRPr="008A2081" w:rsidRDefault="00895645" w:rsidP="00571F15">
            <w:pPr>
              <w:keepNext/>
              <w:keepLines/>
              <w:ind w:left="-353"/>
              <w:jc w:val="center"/>
              <w:rPr>
                <w:rFonts w:ascii="Tahoma" w:hAnsi="Tahoma" w:cs="Tahoma"/>
                <w:b/>
                <w:i/>
              </w:rPr>
            </w:pPr>
            <w:r>
              <w:rPr>
                <w:rFonts w:ascii="Tahoma" w:hAnsi="Tahoma" w:cs="Tahoma"/>
                <w:b/>
                <w:i/>
              </w:rPr>
              <w:t xml:space="preserve">  P</w:t>
            </w:r>
            <w:r w:rsidRPr="008A2081">
              <w:rPr>
                <w:rFonts w:ascii="Tahoma" w:hAnsi="Tahoma" w:cs="Tahoma"/>
                <w:b/>
                <w:i/>
              </w:rPr>
              <w:t>riloga</w:t>
            </w:r>
            <w:r>
              <w:rPr>
                <w:rFonts w:ascii="Tahoma" w:hAnsi="Tahoma" w:cs="Tahoma"/>
                <w:b/>
                <w:i/>
              </w:rPr>
              <w:t xml:space="preserve"> </w:t>
            </w:r>
            <w:r w:rsidR="00DD5A85">
              <w:rPr>
                <w:rFonts w:ascii="Tahoma" w:hAnsi="Tahoma" w:cs="Tahoma"/>
                <w:b/>
                <w:i/>
              </w:rPr>
              <w:t>6</w:t>
            </w:r>
          </w:p>
        </w:tc>
      </w:tr>
    </w:tbl>
    <w:p w:rsidR="00895645" w:rsidRDefault="00895645" w:rsidP="00571F15">
      <w:pPr>
        <w:keepNext/>
        <w:keepLines/>
        <w:jc w:val="both"/>
        <w:rPr>
          <w:rFonts w:ascii="Tahoma" w:hAnsi="Tahoma" w:cs="Tahoma"/>
        </w:rPr>
      </w:pPr>
      <w:r>
        <w:rPr>
          <w:rFonts w:ascii="Tahoma" w:hAnsi="Tahoma" w:cs="Tahoma"/>
        </w:rPr>
        <w:t>Razpisni</w:t>
      </w:r>
      <w:r w:rsidRPr="00001A3E">
        <w:rPr>
          <w:rFonts w:ascii="Tahoma" w:hAnsi="Tahoma" w:cs="Tahoma"/>
        </w:rPr>
        <w:t xml:space="preserve"> </w:t>
      </w:r>
      <w:r>
        <w:rPr>
          <w:rFonts w:ascii="Tahoma" w:hAnsi="Tahoma" w:cs="Tahoma"/>
        </w:rPr>
        <w:t xml:space="preserve">dokumentaciji v zvezi z oddajo javnega naročila je priložen vzorec </w:t>
      </w:r>
      <w:r w:rsidR="00DD5A85">
        <w:rPr>
          <w:rFonts w:ascii="Tahoma" w:hAnsi="Tahoma" w:cs="Tahoma"/>
        </w:rPr>
        <w:t>instrumenta zavarovanja</w:t>
      </w:r>
      <w:r w:rsidRPr="00CE1BAD">
        <w:rPr>
          <w:rFonts w:ascii="Tahoma" w:hAnsi="Tahoma" w:cs="Tahoma"/>
        </w:rPr>
        <w:t>.</w:t>
      </w:r>
      <w:r w:rsidR="00DD5A85">
        <w:rPr>
          <w:rFonts w:ascii="Tahoma" w:hAnsi="Tahoma" w:cs="Tahoma"/>
        </w:rPr>
        <w:t xml:space="preserve"> </w:t>
      </w:r>
      <w:r w:rsidR="00DD5A85" w:rsidRPr="009734C9">
        <w:rPr>
          <w:rFonts w:ascii="Tahoma" w:hAnsi="Tahoma" w:cs="Tahoma"/>
        </w:rPr>
        <w:t xml:space="preserve">Ponudnik mora v ponudbi predložiti svoj parafiran vzorec </w:t>
      </w:r>
      <w:r w:rsidR="00DD5A85">
        <w:rPr>
          <w:rFonts w:ascii="Tahoma" w:hAnsi="Tahoma" w:cs="Tahoma"/>
        </w:rPr>
        <w:t>instrumenta</w:t>
      </w:r>
      <w:r w:rsidR="00DD5A85" w:rsidRPr="009734C9">
        <w:rPr>
          <w:rFonts w:ascii="Tahoma" w:hAnsi="Tahoma" w:cs="Tahoma"/>
        </w:rPr>
        <w:t xml:space="preserve"> zavarovanja, ki ne sme odstopati od zahtev iz razpisne dokumentacije in priloženega vzorca v Prilogi 6</w:t>
      </w:r>
      <w:r>
        <w:rPr>
          <w:rFonts w:ascii="Tahoma" w:hAnsi="Tahoma" w:cs="Tahoma"/>
        </w:rPr>
        <w:t>.</w:t>
      </w:r>
      <w:r w:rsidR="00F229CA">
        <w:rPr>
          <w:rFonts w:ascii="Tahoma" w:hAnsi="Tahoma" w:cs="Tahoma"/>
        </w:rPr>
        <w:t xml:space="preserve"> Ponudnik </w:t>
      </w:r>
      <w:r w:rsidR="00DD5A85">
        <w:rPr>
          <w:rFonts w:ascii="Tahoma" w:hAnsi="Tahoma" w:cs="Tahoma"/>
        </w:rPr>
        <w:t xml:space="preserve">vzorec </w:t>
      </w:r>
      <w:r w:rsidR="00F229CA">
        <w:rPr>
          <w:rFonts w:ascii="Tahoma" w:hAnsi="Tahoma" w:cs="Tahoma"/>
        </w:rPr>
        <w:t>zavarovanj</w:t>
      </w:r>
      <w:r w:rsidR="00DD5A85">
        <w:rPr>
          <w:rFonts w:ascii="Tahoma" w:hAnsi="Tahoma" w:cs="Tahoma"/>
        </w:rPr>
        <w:t>a</w:t>
      </w:r>
      <w:r w:rsidR="00F229CA" w:rsidRPr="00F229CA">
        <w:rPr>
          <w:rFonts w:ascii="Tahoma" w:hAnsi="Tahoma" w:cs="Tahoma"/>
        </w:rPr>
        <w:t xml:space="preserve"> v pdf. formatu </w:t>
      </w:r>
      <w:r w:rsidR="00F229CA">
        <w:rPr>
          <w:rFonts w:ascii="Tahoma" w:hAnsi="Tahoma" w:cs="Tahoma"/>
          <w:u w:val="single"/>
        </w:rPr>
        <w:t>naloži</w:t>
      </w:r>
      <w:r w:rsidR="00F229CA" w:rsidRPr="00F229CA">
        <w:rPr>
          <w:rFonts w:ascii="Tahoma" w:hAnsi="Tahoma" w:cs="Tahoma"/>
          <w:u w:val="single"/>
        </w:rPr>
        <w:t xml:space="preserve"> v</w:t>
      </w:r>
      <w:r w:rsidR="00F229CA" w:rsidRPr="00F229CA">
        <w:rPr>
          <w:rFonts w:ascii="Tahoma" w:hAnsi="Tahoma" w:cs="Tahoma"/>
          <w:b/>
          <w:u w:val="single"/>
        </w:rPr>
        <w:t xml:space="preserve"> razdelek </w:t>
      </w:r>
      <w:r w:rsidR="00495D4E" w:rsidRPr="00EF0751">
        <w:rPr>
          <w:rFonts w:ascii="Tahoma" w:hAnsi="Tahoma" w:cs="Tahoma"/>
          <w:b/>
          <w:u w:val="single"/>
        </w:rPr>
        <w:t>»DOKUMENTI«, del »Ostale priloge«</w:t>
      </w:r>
      <w:r w:rsidR="00F229CA" w:rsidRPr="00F229CA">
        <w:rPr>
          <w:rFonts w:ascii="Tahoma" w:hAnsi="Tahoma" w:cs="Tahoma"/>
        </w:rPr>
        <w:t>.</w:t>
      </w:r>
    </w:p>
    <w:p w:rsidR="00895645" w:rsidRPr="00C8579C" w:rsidRDefault="00895645" w:rsidP="00571F15">
      <w:pPr>
        <w:keepNext/>
        <w:keepLines/>
        <w:jc w:val="both"/>
        <w:rPr>
          <w:rFonts w:ascii="Tahoma" w:hAnsi="Tahoma" w:cs="Tahoma"/>
        </w:rPr>
      </w:pPr>
    </w:p>
    <w:p w:rsidR="00097F8C" w:rsidRPr="00C8579C" w:rsidRDefault="00097F8C" w:rsidP="00571F15">
      <w:pPr>
        <w:keepNext/>
        <w:keepLines/>
        <w:jc w:val="both"/>
        <w:rPr>
          <w:rFonts w:ascii="Tahoma" w:hAnsi="Tahoma" w:cs="Tahoma"/>
        </w:rPr>
      </w:pPr>
    </w:p>
    <w:p w:rsidR="00205398" w:rsidRDefault="00205398" w:rsidP="00571F15">
      <w:pPr>
        <w:keepNext/>
        <w:keepLines/>
        <w:jc w:val="both"/>
        <w:rPr>
          <w:rFonts w:ascii="Tahoma" w:hAnsi="Tahoma" w:cs="Tahoma"/>
        </w:rPr>
      </w:pPr>
    </w:p>
    <w:p w:rsidR="001249B2" w:rsidRDefault="001249B2" w:rsidP="00571F15">
      <w:pPr>
        <w:keepNext/>
        <w:keepLines/>
        <w:jc w:val="both"/>
        <w:rPr>
          <w:rFonts w:ascii="Tahoma" w:hAnsi="Tahoma" w:cs="Tahoma"/>
        </w:rPr>
      </w:pPr>
    </w:p>
    <w:p w:rsidR="001249B2" w:rsidRDefault="001249B2" w:rsidP="00571F15">
      <w:pPr>
        <w:keepNext/>
        <w:keepLines/>
        <w:jc w:val="both"/>
        <w:rPr>
          <w:rFonts w:ascii="Tahoma" w:hAnsi="Tahoma" w:cs="Tahoma"/>
        </w:rPr>
      </w:pPr>
    </w:p>
    <w:p w:rsidR="001249B2" w:rsidRDefault="001249B2" w:rsidP="00571F15">
      <w:pPr>
        <w:keepNext/>
        <w:keepLines/>
        <w:jc w:val="both"/>
        <w:rPr>
          <w:rFonts w:ascii="Tahoma" w:hAnsi="Tahoma" w:cs="Tahoma"/>
        </w:rPr>
      </w:pPr>
    </w:p>
    <w:p w:rsidR="001249B2" w:rsidRDefault="001249B2" w:rsidP="00571F15">
      <w:pPr>
        <w:keepNext/>
        <w:keepLines/>
        <w:jc w:val="both"/>
        <w:rPr>
          <w:rFonts w:ascii="Tahoma" w:hAnsi="Tahoma" w:cs="Tahoma"/>
        </w:rPr>
      </w:pPr>
    </w:p>
    <w:p w:rsidR="001249B2" w:rsidRDefault="001249B2" w:rsidP="00571F15">
      <w:pPr>
        <w:keepNext/>
        <w:keepLines/>
        <w:jc w:val="both"/>
        <w:rPr>
          <w:rFonts w:ascii="Tahoma" w:hAnsi="Tahoma" w:cs="Tahoma"/>
        </w:rPr>
      </w:pPr>
    </w:p>
    <w:p w:rsidR="001249B2" w:rsidRDefault="001249B2" w:rsidP="00571F15">
      <w:pPr>
        <w:keepNext/>
        <w:keepLines/>
        <w:jc w:val="both"/>
        <w:rPr>
          <w:rFonts w:ascii="Tahoma" w:hAnsi="Tahoma" w:cs="Tahoma"/>
        </w:rPr>
      </w:pPr>
    </w:p>
    <w:p w:rsidR="001249B2" w:rsidRDefault="001249B2" w:rsidP="00571F15">
      <w:pPr>
        <w:keepNext/>
        <w:keepLines/>
        <w:jc w:val="both"/>
        <w:rPr>
          <w:rFonts w:ascii="Tahoma" w:hAnsi="Tahoma" w:cs="Tahoma"/>
        </w:rPr>
      </w:pPr>
    </w:p>
    <w:p w:rsidR="008622EC" w:rsidRDefault="008622EC" w:rsidP="00571F15">
      <w:pPr>
        <w:keepNext/>
        <w:keepLines/>
        <w:jc w:val="both"/>
        <w:rPr>
          <w:rFonts w:ascii="Tahoma" w:hAnsi="Tahoma" w:cs="Tahoma"/>
        </w:rPr>
      </w:pPr>
    </w:p>
    <w:p w:rsidR="008622EC" w:rsidRDefault="008622EC" w:rsidP="00571F15">
      <w:pPr>
        <w:keepNext/>
        <w:keepLines/>
        <w:jc w:val="both"/>
        <w:rPr>
          <w:rFonts w:ascii="Tahoma" w:hAnsi="Tahoma" w:cs="Tahoma"/>
        </w:rPr>
      </w:pPr>
    </w:p>
    <w:p w:rsidR="008622EC" w:rsidRDefault="008622EC" w:rsidP="00571F15">
      <w:pPr>
        <w:keepNext/>
        <w:keepLines/>
        <w:jc w:val="both"/>
        <w:rPr>
          <w:rFonts w:ascii="Tahoma" w:hAnsi="Tahoma" w:cs="Tahoma"/>
        </w:rPr>
      </w:pPr>
    </w:p>
    <w:p w:rsidR="008622EC" w:rsidRDefault="008622EC" w:rsidP="00571F15">
      <w:pPr>
        <w:keepNext/>
        <w:keepLines/>
        <w:jc w:val="both"/>
        <w:rPr>
          <w:rFonts w:ascii="Tahoma" w:hAnsi="Tahoma" w:cs="Tahoma"/>
        </w:rPr>
      </w:pPr>
    </w:p>
    <w:p w:rsidR="008622EC" w:rsidRDefault="008622EC" w:rsidP="00571F15">
      <w:pPr>
        <w:keepNext/>
        <w:keepLines/>
        <w:jc w:val="both"/>
        <w:rPr>
          <w:rFonts w:ascii="Tahoma" w:hAnsi="Tahoma" w:cs="Tahoma"/>
        </w:rPr>
      </w:pPr>
    </w:p>
    <w:p w:rsidR="008622EC" w:rsidRDefault="008622EC" w:rsidP="00571F15">
      <w:pPr>
        <w:keepNext/>
        <w:keepLines/>
        <w:jc w:val="both"/>
        <w:rPr>
          <w:rFonts w:ascii="Tahoma" w:hAnsi="Tahoma" w:cs="Tahoma"/>
        </w:rPr>
      </w:pPr>
    </w:p>
    <w:p w:rsidR="008622EC" w:rsidRDefault="008622EC" w:rsidP="00571F15">
      <w:pPr>
        <w:keepNext/>
        <w:keepLines/>
        <w:jc w:val="both"/>
        <w:rPr>
          <w:rFonts w:ascii="Tahoma" w:hAnsi="Tahoma" w:cs="Tahoma"/>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C96FD7" w:rsidRPr="008A3D17" w:rsidTr="00C96FD7">
        <w:tc>
          <w:tcPr>
            <w:tcW w:w="741" w:type="dxa"/>
            <w:tcBorders>
              <w:right w:val="nil"/>
            </w:tcBorders>
          </w:tcPr>
          <w:p w:rsidR="00C96FD7" w:rsidRPr="008A3D17" w:rsidRDefault="00C96FD7" w:rsidP="00571F15">
            <w:pPr>
              <w:keepNext/>
              <w:keepLines/>
              <w:jc w:val="both"/>
              <w:rPr>
                <w:rFonts w:ascii="Tahoma" w:hAnsi="Tahoma" w:cs="Tahoma"/>
              </w:rPr>
            </w:pPr>
            <w:r w:rsidRPr="008A3D17">
              <w:br w:type="page"/>
            </w:r>
            <w:r w:rsidRPr="008A3D17">
              <w:rPr>
                <w:rFonts w:ascii="Tahoma" w:hAnsi="Tahoma" w:cs="Tahoma"/>
              </w:rPr>
              <w:br w:type="page"/>
            </w:r>
          </w:p>
        </w:tc>
        <w:tc>
          <w:tcPr>
            <w:tcW w:w="7623" w:type="dxa"/>
            <w:tcBorders>
              <w:left w:val="nil"/>
            </w:tcBorders>
            <w:vAlign w:val="bottom"/>
          </w:tcPr>
          <w:p w:rsidR="00C96FD7" w:rsidRPr="008A3D17" w:rsidRDefault="00C96FD7" w:rsidP="00571F15">
            <w:pPr>
              <w:keepNext/>
              <w:keepLines/>
              <w:jc w:val="both"/>
              <w:rPr>
                <w:rFonts w:ascii="Tahoma" w:hAnsi="Tahoma" w:cs="Tahoma"/>
              </w:rPr>
            </w:pPr>
            <w:r w:rsidRPr="008A3D17">
              <w:rPr>
                <w:rFonts w:ascii="Tahoma" w:hAnsi="Tahoma" w:cs="Tahoma"/>
              </w:rPr>
              <w:t xml:space="preserve">PODATKI O PONUDNIKU </w:t>
            </w:r>
          </w:p>
        </w:tc>
        <w:tc>
          <w:tcPr>
            <w:tcW w:w="850" w:type="dxa"/>
            <w:tcBorders>
              <w:right w:val="nil"/>
            </w:tcBorders>
          </w:tcPr>
          <w:p w:rsidR="00C96FD7" w:rsidRPr="008A3D17" w:rsidRDefault="00C96FD7" w:rsidP="00571F15">
            <w:pPr>
              <w:keepNext/>
              <w:keepLines/>
              <w:jc w:val="both"/>
              <w:rPr>
                <w:rFonts w:ascii="Tahoma" w:hAnsi="Tahoma" w:cs="Tahoma"/>
                <w:b/>
              </w:rPr>
            </w:pPr>
            <w:r w:rsidRPr="008A3D17">
              <w:rPr>
                <w:rFonts w:ascii="Tahoma" w:hAnsi="Tahoma" w:cs="Tahoma"/>
                <w:b/>
                <w:i/>
              </w:rPr>
              <w:t xml:space="preserve">Priloga </w:t>
            </w:r>
          </w:p>
        </w:tc>
        <w:tc>
          <w:tcPr>
            <w:tcW w:w="567" w:type="dxa"/>
            <w:tcBorders>
              <w:left w:val="nil"/>
            </w:tcBorders>
          </w:tcPr>
          <w:p w:rsidR="00C96FD7" w:rsidRPr="008A3D17" w:rsidRDefault="00C96FD7" w:rsidP="00571F15">
            <w:pPr>
              <w:keepNext/>
              <w:keepLines/>
              <w:jc w:val="both"/>
              <w:rPr>
                <w:rFonts w:ascii="Tahoma" w:hAnsi="Tahoma" w:cs="Tahoma"/>
                <w:b/>
                <w:i/>
              </w:rPr>
            </w:pPr>
            <w:r w:rsidRPr="008A3D17">
              <w:rPr>
                <w:rFonts w:ascii="Tahoma" w:hAnsi="Tahoma" w:cs="Tahoma"/>
                <w:b/>
                <w:i/>
              </w:rPr>
              <w:t>1</w:t>
            </w:r>
          </w:p>
        </w:tc>
      </w:tr>
    </w:tbl>
    <w:p w:rsidR="00C96FD7" w:rsidRPr="008A3D17" w:rsidRDefault="00C96FD7" w:rsidP="00571F15">
      <w:pPr>
        <w:keepNext/>
        <w:keepLines/>
        <w:tabs>
          <w:tab w:val="left" w:pos="567"/>
          <w:tab w:val="num" w:pos="851"/>
          <w:tab w:val="left" w:pos="993"/>
        </w:tabs>
        <w:jc w:val="both"/>
        <w:rPr>
          <w:rFonts w:ascii="Tahoma" w:hAnsi="Tahoma" w:cs="Tahoma"/>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2993"/>
        <w:gridCol w:w="28"/>
      </w:tblGrid>
      <w:tr w:rsidR="00C96FD7" w:rsidRPr="008A3D17" w:rsidTr="00C96FD7">
        <w:trPr>
          <w:gridBefore w:val="1"/>
          <w:wBefore w:w="48" w:type="dxa"/>
          <w:trHeight w:val="427"/>
        </w:trPr>
        <w:tc>
          <w:tcPr>
            <w:tcW w:w="9699" w:type="dxa"/>
            <w:gridSpan w:val="6"/>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jc w:val="center"/>
              <w:rPr>
                <w:sz w:val="18"/>
                <w:szCs w:val="18"/>
              </w:rPr>
            </w:pPr>
            <w:r w:rsidRPr="008A3D17">
              <w:rPr>
                <w:rFonts w:ascii="Tahoma" w:hAnsi="Tahoma" w:cs="Tahoma"/>
                <w:b/>
                <w:sz w:val="18"/>
                <w:szCs w:val="18"/>
              </w:rPr>
              <w:t>Javno naročilo</w:t>
            </w:r>
            <w:r w:rsidRPr="008A3D17">
              <w:rPr>
                <w:rFonts w:ascii="Tahoma" w:hAnsi="Tahoma" w:cs="Tahoma"/>
                <w:sz w:val="18"/>
                <w:szCs w:val="18"/>
              </w:rPr>
              <w:t xml:space="preserve">: </w:t>
            </w:r>
            <w:r w:rsidR="00DC1C02">
              <w:rPr>
                <w:rFonts w:ascii="Tahoma" w:hAnsi="Tahoma" w:cs="Tahoma"/>
                <w:b/>
                <w:sz w:val="18"/>
              </w:rPr>
              <w:t>VKS-36/23</w:t>
            </w:r>
            <w:r w:rsidR="00B22835">
              <w:rPr>
                <w:rFonts w:ascii="Tahoma" w:hAnsi="Tahoma" w:cs="Tahoma"/>
                <w:b/>
                <w:sz w:val="18"/>
              </w:rPr>
              <w:t xml:space="preserve"> </w:t>
            </w:r>
            <w:r w:rsidRPr="00C96FD7">
              <w:rPr>
                <w:rFonts w:ascii="Tahoma" w:hAnsi="Tahoma" w:cs="Tahoma"/>
                <w:b/>
                <w:sz w:val="18"/>
              </w:rPr>
              <w:t xml:space="preserve">– </w:t>
            </w:r>
            <w:r w:rsidR="00284C34">
              <w:rPr>
                <w:rFonts w:ascii="Tahoma" w:hAnsi="Tahoma" w:cs="Tahoma"/>
                <w:b/>
                <w:bCs/>
                <w:sz w:val="18"/>
              </w:rPr>
              <w:t>Pridobitev instrumenta finančnega zavarovanja v obliki bančne garancije oziroma zavarovalne police za leto 2023</w:t>
            </w:r>
          </w:p>
        </w:tc>
      </w:tr>
      <w:tr w:rsidR="00C96FD7" w:rsidRPr="008A3D17" w:rsidTr="00C96FD7">
        <w:trPr>
          <w:gridBefore w:val="1"/>
          <w:wBefore w:w="48" w:type="dxa"/>
          <w:trHeight w:val="251"/>
        </w:trPr>
        <w:tc>
          <w:tcPr>
            <w:tcW w:w="9699" w:type="dxa"/>
            <w:gridSpan w:val="6"/>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rFonts w:ascii="Tahoma" w:hAnsi="Tahoma" w:cs="Tahoma"/>
                <w:sz w:val="18"/>
                <w:szCs w:val="18"/>
              </w:rPr>
            </w:pPr>
            <w:r w:rsidRPr="008A3D17">
              <w:rPr>
                <w:rFonts w:ascii="Tahoma" w:hAnsi="Tahoma" w:cs="Tahoma"/>
                <w:b/>
                <w:sz w:val="18"/>
                <w:szCs w:val="18"/>
              </w:rPr>
              <w:t>PODATKI O PONUDNIKU</w:t>
            </w:r>
          </w:p>
        </w:tc>
      </w:tr>
      <w:tr w:rsidR="00C96FD7" w:rsidRPr="008A3D17" w:rsidTr="00C96FD7">
        <w:trPr>
          <w:gridBefore w:val="1"/>
          <w:wBefore w:w="48" w:type="dxa"/>
          <w:trHeight w:val="720"/>
        </w:trPr>
        <w:tc>
          <w:tcPr>
            <w:tcW w:w="3701" w:type="dxa"/>
            <w:gridSpan w:val="2"/>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rFonts w:ascii="Tahoma" w:hAnsi="Tahoma" w:cs="Tahoma"/>
                <w:sz w:val="18"/>
                <w:szCs w:val="18"/>
              </w:rPr>
            </w:pPr>
            <w:r w:rsidRPr="008A3D17">
              <w:rPr>
                <w:rFonts w:ascii="Tahoma" w:hAnsi="Tahoma" w:cs="Tahoma"/>
                <w:sz w:val="18"/>
                <w:szCs w:val="18"/>
              </w:rPr>
              <w:t>Naziv ponudnika</w:t>
            </w:r>
          </w:p>
        </w:tc>
        <w:tc>
          <w:tcPr>
            <w:tcW w:w="5998" w:type="dxa"/>
            <w:gridSpan w:val="4"/>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rFonts w:ascii="Tahoma" w:hAnsi="Tahoma" w:cs="Tahoma"/>
                <w:sz w:val="18"/>
                <w:szCs w:val="18"/>
              </w:rPr>
            </w:pPr>
          </w:p>
          <w:p w:rsidR="00C96FD7" w:rsidRPr="008A3D17" w:rsidRDefault="00C96FD7" w:rsidP="00571F15">
            <w:pPr>
              <w:keepNext/>
              <w:keepLines/>
              <w:rPr>
                <w:rFonts w:ascii="Tahoma" w:hAnsi="Tahoma" w:cs="Tahoma"/>
                <w:sz w:val="18"/>
                <w:szCs w:val="18"/>
              </w:rPr>
            </w:pPr>
          </w:p>
          <w:p w:rsidR="00C96FD7" w:rsidRPr="008A3D17" w:rsidRDefault="00C96FD7" w:rsidP="00571F15">
            <w:pPr>
              <w:keepNext/>
              <w:keepLines/>
              <w:rPr>
                <w:rFonts w:ascii="Tahoma" w:hAnsi="Tahoma" w:cs="Tahoma"/>
                <w:sz w:val="18"/>
                <w:szCs w:val="18"/>
              </w:rPr>
            </w:pPr>
          </w:p>
        </w:tc>
      </w:tr>
      <w:tr w:rsidR="00C96FD7" w:rsidRPr="008A3D17" w:rsidTr="00C96FD7">
        <w:trPr>
          <w:gridBefore w:val="1"/>
          <w:wBefore w:w="48" w:type="dxa"/>
          <w:trHeight w:val="702"/>
        </w:trPr>
        <w:tc>
          <w:tcPr>
            <w:tcW w:w="3701" w:type="dxa"/>
            <w:gridSpan w:val="2"/>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rFonts w:ascii="Tahoma" w:hAnsi="Tahoma" w:cs="Tahoma"/>
                <w:sz w:val="18"/>
                <w:szCs w:val="18"/>
              </w:rPr>
            </w:pPr>
            <w:r w:rsidRPr="008A3D17">
              <w:rPr>
                <w:rFonts w:ascii="Tahoma" w:hAnsi="Tahoma" w:cs="Tahoma"/>
                <w:sz w:val="18"/>
                <w:szCs w:val="18"/>
              </w:rPr>
              <w:t>Polni naslov</w:t>
            </w:r>
            <w:r>
              <w:rPr>
                <w:rFonts w:ascii="Tahoma" w:hAnsi="Tahoma" w:cs="Tahoma"/>
                <w:sz w:val="18"/>
                <w:szCs w:val="18"/>
              </w:rPr>
              <w:t xml:space="preserve"> (sedež)</w:t>
            </w:r>
          </w:p>
        </w:tc>
        <w:tc>
          <w:tcPr>
            <w:tcW w:w="5998" w:type="dxa"/>
            <w:gridSpan w:val="4"/>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rFonts w:ascii="Tahoma" w:hAnsi="Tahoma" w:cs="Tahoma"/>
                <w:sz w:val="18"/>
                <w:szCs w:val="18"/>
              </w:rPr>
            </w:pPr>
          </w:p>
          <w:p w:rsidR="00C96FD7" w:rsidRPr="008A3D17" w:rsidRDefault="00C96FD7" w:rsidP="00571F15">
            <w:pPr>
              <w:keepNext/>
              <w:keepLines/>
              <w:rPr>
                <w:rFonts w:ascii="Tahoma" w:hAnsi="Tahoma" w:cs="Tahoma"/>
                <w:sz w:val="18"/>
                <w:szCs w:val="18"/>
              </w:rPr>
            </w:pPr>
          </w:p>
          <w:p w:rsidR="00C96FD7" w:rsidRPr="008A3D17" w:rsidRDefault="00C96FD7" w:rsidP="00571F15">
            <w:pPr>
              <w:keepNext/>
              <w:keepLines/>
              <w:rPr>
                <w:rFonts w:ascii="Tahoma" w:hAnsi="Tahoma" w:cs="Tahoma"/>
                <w:sz w:val="18"/>
                <w:szCs w:val="18"/>
              </w:rPr>
            </w:pPr>
          </w:p>
        </w:tc>
      </w:tr>
      <w:tr w:rsidR="00C96FD7" w:rsidRPr="008A3D17" w:rsidTr="00C96FD7">
        <w:trPr>
          <w:gridBefore w:val="1"/>
          <w:wBefore w:w="48" w:type="dxa"/>
          <w:trHeight w:val="417"/>
        </w:trPr>
        <w:tc>
          <w:tcPr>
            <w:tcW w:w="3701" w:type="dxa"/>
            <w:gridSpan w:val="2"/>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rFonts w:ascii="Tahoma" w:hAnsi="Tahoma" w:cs="Tahoma"/>
                <w:sz w:val="18"/>
                <w:szCs w:val="18"/>
              </w:rPr>
            </w:pPr>
            <w:r w:rsidRPr="008A3D17">
              <w:rPr>
                <w:rFonts w:ascii="Tahoma" w:hAnsi="Tahoma" w:cs="Tahoma"/>
                <w:sz w:val="18"/>
                <w:szCs w:val="18"/>
              </w:rPr>
              <w:t xml:space="preserve">Matična </w:t>
            </w:r>
            <w:r w:rsidRPr="008A3D17">
              <w:rPr>
                <w:rFonts w:ascii="Tahoma" w:hAnsi="Tahoma" w:cs="Tahoma"/>
                <w:sz w:val="18"/>
                <w:szCs w:val="18"/>
                <w:u w:val="single"/>
              </w:rPr>
              <w:t>in</w:t>
            </w:r>
            <w:r w:rsidRPr="008A3D17">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rFonts w:ascii="Tahoma" w:hAnsi="Tahoma" w:cs="Tahoma"/>
                <w:sz w:val="18"/>
                <w:szCs w:val="18"/>
              </w:rPr>
            </w:pPr>
          </w:p>
        </w:tc>
        <w:tc>
          <w:tcPr>
            <w:tcW w:w="3021" w:type="dxa"/>
            <w:gridSpan w:val="2"/>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rFonts w:ascii="Tahoma" w:hAnsi="Tahoma" w:cs="Tahoma"/>
                <w:sz w:val="18"/>
                <w:szCs w:val="18"/>
              </w:rPr>
            </w:pPr>
          </w:p>
        </w:tc>
      </w:tr>
      <w:tr w:rsidR="00C96FD7" w:rsidRPr="008A3D17" w:rsidTr="00C96FD7">
        <w:trPr>
          <w:gridBefore w:val="1"/>
          <w:wBefore w:w="48" w:type="dxa"/>
          <w:trHeight w:val="376"/>
        </w:trPr>
        <w:tc>
          <w:tcPr>
            <w:tcW w:w="3701" w:type="dxa"/>
            <w:gridSpan w:val="2"/>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rFonts w:ascii="Tahoma" w:hAnsi="Tahoma" w:cs="Tahoma"/>
                <w:sz w:val="18"/>
                <w:szCs w:val="18"/>
              </w:rPr>
            </w:pPr>
            <w:r w:rsidRPr="008A3D17">
              <w:rPr>
                <w:rFonts w:ascii="Tahoma" w:hAnsi="Tahoma" w:cs="Tahoma"/>
                <w:sz w:val="18"/>
                <w:szCs w:val="18"/>
              </w:rPr>
              <w:t>Transakcijski račun ponudnika</w:t>
            </w:r>
          </w:p>
        </w:tc>
        <w:tc>
          <w:tcPr>
            <w:tcW w:w="5998" w:type="dxa"/>
            <w:gridSpan w:val="4"/>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rFonts w:ascii="Tahoma" w:hAnsi="Tahoma" w:cs="Tahoma"/>
                <w:sz w:val="18"/>
                <w:szCs w:val="18"/>
              </w:rPr>
            </w:pPr>
          </w:p>
        </w:tc>
      </w:tr>
      <w:tr w:rsidR="00C96FD7" w:rsidRPr="008A3D17" w:rsidTr="00C96FD7">
        <w:trPr>
          <w:gridBefore w:val="1"/>
          <w:wBefore w:w="48" w:type="dxa"/>
          <w:trHeight w:val="291"/>
        </w:trPr>
        <w:tc>
          <w:tcPr>
            <w:tcW w:w="9699" w:type="dxa"/>
            <w:gridSpan w:val="6"/>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sz w:val="18"/>
                <w:szCs w:val="18"/>
              </w:rPr>
            </w:pPr>
            <w:r w:rsidRPr="008A3D17">
              <w:rPr>
                <w:rFonts w:ascii="Tahoma" w:hAnsi="Tahoma" w:cs="Tahoma"/>
                <w:b/>
                <w:sz w:val="18"/>
                <w:szCs w:val="18"/>
              </w:rPr>
              <w:t>ODGOVORNA OSEBA PONUDNIKA</w:t>
            </w:r>
          </w:p>
        </w:tc>
      </w:tr>
      <w:tr w:rsidR="00C96FD7" w:rsidRPr="008A3D17" w:rsidTr="00C96FD7">
        <w:trPr>
          <w:gridBefore w:val="1"/>
          <w:wBefore w:w="48" w:type="dxa"/>
          <w:trHeight w:val="588"/>
        </w:trPr>
        <w:tc>
          <w:tcPr>
            <w:tcW w:w="3701" w:type="dxa"/>
            <w:gridSpan w:val="2"/>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rFonts w:ascii="Tahoma" w:hAnsi="Tahoma" w:cs="Tahoma"/>
                <w:sz w:val="18"/>
                <w:szCs w:val="18"/>
              </w:rPr>
            </w:pPr>
            <w:r w:rsidRPr="008A3D17">
              <w:rPr>
                <w:rFonts w:ascii="Tahoma" w:hAnsi="Tahoma" w:cs="Tahoma"/>
                <w:sz w:val="18"/>
                <w:szCs w:val="18"/>
              </w:rPr>
              <w:t>Naziv odgovorne osebe</w:t>
            </w:r>
          </w:p>
          <w:p w:rsidR="00C96FD7" w:rsidRPr="008A3D17" w:rsidRDefault="00C96FD7" w:rsidP="00571F15">
            <w:pPr>
              <w:keepNext/>
              <w:keepLines/>
              <w:rPr>
                <w:rFonts w:ascii="Tahoma" w:hAnsi="Tahoma" w:cs="Tahoma"/>
                <w:sz w:val="18"/>
                <w:szCs w:val="18"/>
              </w:rPr>
            </w:pPr>
            <w:r w:rsidRPr="008A3D17">
              <w:rPr>
                <w:rFonts w:ascii="Tahoma" w:hAnsi="Tahoma" w:cs="Tahoma"/>
                <w:sz w:val="18"/>
                <w:szCs w:val="18"/>
              </w:rPr>
              <w:t>(podpisnik pogodbe/okvirnega sporazuma)</w:t>
            </w:r>
          </w:p>
        </w:tc>
        <w:tc>
          <w:tcPr>
            <w:tcW w:w="5998" w:type="dxa"/>
            <w:gridSpan w:val="4"/>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sz w:val="18"/>
                <w:szCs w:val="18"/>
              </w:rPr>
            </w:pPr>
          </w:p>
          <w:p w:rsidR="00C96FD7" w:rsidRPr="008A3D17" w:rsidRDefault="00C96FD7" w:rsidP="00571F15">
            <w:pPr>
              <w:keepNext/>
              <w:keepLines/>
              <w:rPr>
                <w:sz w:val="18"/>
                <w:szCs w:val="18"/>
              </w:rPr>
            </w:pPr>
          </w:p>
        </w:tc>
      </w:tr>
      <w:tr w:rsidR="00C96FD7" w:rsidRPr="008A3D17" w:rsidTr="00C96FD7">
        <w:trPr>
          <w:gridBefore w:val="1"/>
          <w:wBefore w:w="48" w:type="dxa"/>
          <w:trHeight w:val="409"/>
        </w:trPr>
        <w:tc>
          <w:tcPr>
            <w:tcW w:w="3701" w:type="dxa"/>
            <w:gridSpan w:val="2"/>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rFonts w:ascii="Tahoma" w:hAnsi="Tahoma" w:cs="Tahoma"/>
                <w:sz w:val="18"/>
                <w:szCs w:val="18"/>
              </w:rPr>
            </w:pPr>
            <w:r w:rsidRPr="008A3D17">
              <w:rPr>
                <w:rFonts w:ascii="Tahoma" w:hAnsi="Tahoma" w:cs="Tahoma"/>
                <w:sz w:val="18"/>
                <w:szCs w:val="18"/>
              </w:rPr>
              <w:t>Funkcija</w:t>
            </w:r>
          </w:p>
        </w:tc>
        <w:tc>
          <w:tcPr>
            <w:tcW w:w="5998" w:type="dxa"/>
            <w:gridSpan w:val="4"/>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sz w:val="18"/>
                <w:szCs w:val="18"/>
              </w:rPr>
            </w:pPr>
          </w:p>
        </w:tc>
      </w:tr>
      <w:tr w:rsidR="00C96FD7" w:rsidRPr="008A3D17" w:rsidTr="00C96FD7">
        <w:trPr>
          <w:gridBefore w:val="1"/>
          <w:wBefore w:w="48" w:type="dxa"/>
          <w:trHeight w:val="414"/>
        </w:trPr>
        <w:tc>
          <w:tcPr>
            <w:tcW w:w="3701" w:type="dxa"/>
            <w:gridSpan w:val="2"/>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rFonts w:ascii="Tahoma" w:hAnsi="Tahoma" w:cs="Tahoma"/>
                <w:sz w:val="18"/>
                <w:szCs w:val="18"/>
              </w:rPr>
            </w:pPr>
            <w:r w:rsidRPr="008A3D17">
              <w:rPr>
                <w:rFonts w:ascii="Tahoma" w:hAnsi="Tahoma" w:cs="Tahoma"/>
                <w:sz w:val="18"/>
                <w:szCs w:val="18"/>
              </w:rPr>
              <w:t xml:space="preserve">Elektronska pošta </w:t>
            </w:r>
            <w:r w:rsidRPr="008A3D17">
              <w:rPr>
                <w:rFonts w:ascii="Tahoma" w:hAnsi="Tahoma" w:cs="Tahoma"/>
                <w:sz w:val="18"/>
                <w:szCs w:val="18"/>
                <w:u w:val="single"/>
              </w:rPr>
              <w:t>in</w:t>
            </w:r>
            <w:r w:rsidRPr="008A3D17">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sz w:val="18"/>
                <w:szCs w:val="18"/>
              </w:rPr>
            </w:pPr>
          </w:p>
        </w:tc>
        <w:tc>
          <w:tcPr>
            <w:tcW w:w="3021" w:type="dxa"/>
            <w:gridSpan w:val="2"/>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sz w:val="18"/>
                <w:szCs w:val="18"/>
              </w:rPr>
            </w:pPr>
          </w:p>
        </w:tc>
      </w:tr>
      <w:tr w:rsidR="00C96FD7" w:rsidRPr="008A3D17" w:rsidTr="00C96FD7">
        <w:trPr>
          <w:gridBefore w:val="1"/>
          <w:wBefore w:w="48" w:type="dxa"/>
          <w:trHeight w:val="245"/>
        </w:trPr>
        <w:tc>
          <w:tcPr>
            <w:tcW w:w="9699" w:type="dxa"/>
            <w:gridSpan w:val="6"/>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sz w:val="18"/>
                <w:szCs w:val="18"/>
              </w:rPr>
            </w:pPr>
            <w:r w:rsidRPr="008A3D17">
              <w:rPr>
                <w:rFonts w:ascii="Tahoma" w:hAnsi="Tahoma" w:cs="Tahoma"/>
                <w:b/>
                <w:sz w:val="18"/>
                <w:szCs w:val="18"/>
              </w:rPr>
              <w:t>KONTAKTNA OSEBA PONUDNIKA</w:t>
            </w:r>
          </w:p>
        </w:tc>
      </w:tr>
      <w:tr w:rsidR="00C96FD7" w:rsidRPr="008A3D17" w:rsidTr="00C96FD7">
        <w:trPr>
          <w:gridBefore w:val="1"/>
          <w:wBefore w:w="48" w:type="dxa"/>
          <w:trHeight w:val="413"/>
        </w:trPr>
        <w:tc>
          <w:tcPr>
            <w:tcW w:w="3701" w:type="dxa"/>
            <w:gridSpan w:val="2"/>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rFonts w:ascii="Tahoma" w:hAnsi="Tahoma" w:cs="Tahoma"/>
                <w:sz w:val="18"/>
                <w:szCs w:val="18"/>
              </w:rPr>
            </w:pPr>
            <w:r w:rsidRPr="008A3D17">
              <w:rPr>
                <w:rFonts w:ascii="Tahoma" w:hAnsi="Tahoma" w:cs="Tahoma"/>
                <w:sz w:val="18"/>
                <w:szCs w:val="18"/>
              </w:rPr>
              <w:t>Naziv kontaktne osebe (v zvezi s ponudbo)</w:t>
            </w:r>
          </w:p>
        </w:tc>
        <w:tc>
          <w:tcPr>
            <w:tcW w:w="5998" w:type="dxa"/>
            <w:gridSpan w:val="4"/>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sz w:val="18"/>
                <w:szCs w:val="18"/>
              </w:rPr>
            </w:pPr>
          </w:p>
        </w:tc>
      </w:tr>
      <w:tr w:rsidR="00C96FD7" w:rsidRPr="008A3D17" w:rsidTr="00C96FD7">
        <w:trPr>
          <w:gridBefore w:val="1"/>
          <w:wBefore w:w="48" w:type="dxa"/>
          <w:trHeight w:val="409"/>
        </w:trPr>
        <w:tc>
          <w:tcPr>
            <w:tcW w:w="3701" w:type="dxa"/>
            <w:gridSpan w:val="2"/>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rFonts w:ascii="Tahoma" w:hAnsi="Tahoma" w:cs="Tahoma"/>
                <w:sz w:val="18"/>
                <w:szCs w:val="18"/>
              </w:rPr>
            </w:pPr>
            <w:r w:rsidRPr="008A3D17">
              <w:rPr>
                <w:rFonts w:ascii="Tahoma" w:hAnsi="Tahoma" w:cs="Tahoma"/>
                <w:sz w:val="18"/>
                <w:szCs w:val="18"/>
              </w:rPr>
              <w:t>Funkcija</w:t>
            </w:r>
          </w:p>
        </w:tc>
        <w:tc>
          <w:tcPr>
            <w:tcW w:w="5998" w:type="dxa"/>
            <w:gridSpan w:val="4"/>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sz w:val="18"/>
                <w:szCs w:val="18"/>
              </w:rPr>
            </w:pPr>
          </w:p>
        </w:tc>
      </w:tr>
      <w:tr w:rsidR="00C96FD7" w:rsidRPr="008A3D17" w:rsidTr="00C96FD7">
        <w:trPr>
          <w:gridBefore w:val="1"/>
          <w:wBefore w:w="48" w:type="dxa"/>
          <w:trHeight w:val="414"/>
        </w:trPr>
        <w:tc>
          <w:tcPr>
            <w:tcW w:w="3701" w:type="dxa"/>
            <w:gridSpan w:val="2"/>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rFonts w:ascii="Tahoma" w:hAnsi="Tahoma" w:cs="Tahoma"/>
                <w:sz w:val="18"/>
                <w:szCs w:val="18"/>
              </w:rPr>
            </w:pPr>
            <w:r w:rsidRPr="008A3D17">
              <w:rPr>
                <w:rFonts w:ascii="Tahoma" w:hAnsi="Tahoma" w:cs="Tahoma"/>
                <w:sz w:val="18"/>
                <w:szCs w:val="18"/>
              </w:rPr>
              <w:t xml:space="preserve">Elektronska pošta </w:t>
            </w:r>
            <w:r w:rsidRPr="008A3D17">
              <w:rPr>
                <w:rFonts w:ascii="Tahoma" w:hAnsi="Tahoma" w:cs="Tahoma"/>
                <w:sz w:val="18"/>
                <w:szCs w:val="18"/>
                <w:u w:val="single"/>
              </w:rPr>
              <w:t>in</w:t>
            </w:r>
            <w:r w:rsidRPr="008A3D17">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sz w:val="18"/>
                <w:szCs w:val="18"/>
              </w:rPr>
            </w:pPr>
          </w:p>
        </w:tc>
        <w:tc>
          <w:tcPr>
            <w:tcW w:w="3021" w:type="dxa"/>
            <w:gridSpan w:val="2"/>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sz w:val="18"/>
                <w:szCs w:val="18"/>
              </w:rPr>
            </w:pPr>
          </w:p>
        </w:tc>
      </w:tr>
      <w:tr w:rsidR="00C96FD7" w:rsidRPr="008A3D17" w:rsidTr="00C96FD7">
        <w:trPr>
          <w:gridBefore w:val="1"/>
          <w:wBefore w:w="48" w:type="dxa"/>
          <w:trHeight w:val="197"/>
        </w:trPr>
        <w:tc>
          <w:tcPr>
            <w:tcW w:w="9699" w:type="dxa"/>
            <w:gridSpan w:val="6"/>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sz w:val="18"/>
                <w:szCs w:val="18"/>
              </w:rPr>
            </w:pPr>
            <w:r w:rsidRPr="008A3D17">
              <w:rPr>
                <w:rFonts w:ascii="Tahoma" w:hAnsi="Tahoma" w:cs="Tahoma"/>
                <w:b/>
                <w:sz w:val="18"/>
                <w:szCs w:val="18"/>
              </w:rPr>
              <w:t xml:space="preserve">OSTALI PODATKI </w:t>
            </w:r>
          </w:p>
        </w:tc>
      </w:tr>
      <w:tr w:rsidR="00C96FD7" w:rsidRPr="008A3D17" w:rsidTr="00C96FD7">
        <w:trPr>
          <w:gridBefore w:val="1"/>
          <w:wBefore w:w="48" w:type="dxa"/>
          <w:trHeight w:val="582"/>
        </w:trPr>
        <w:tc>
          <w:tcPr>
            <w:tcW w:w="6678" w:type="dxa"/>
            <w:gridSpan w:val="4"/>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rFonts w:ascii="Tahoma" w:hAnsi="Tahoma" w:cs="Tahoma"/>
                <w:sz w:val="18"/>
                <w:szCs w:val="18"/>
              </w:rPr>
            </w:pPr>
            <w:r w:rsidRPr="008A3D17">
              <w:rPr>
                <w:rFonts w:ascii="Tahoma" w:hAnsi="Tahoma" w:cs="Tahoma"/>
                <w:sz w:val="18"/>
                <w:szCs w:val="18"/>
              </w:rPr>
              <w:t>Ponudnik je MSP* (</w:t>
            </w:r>
            <w:r w:rsidRPr="008A3D17">
              <w:rPr>
                <w:rFonts w:ascii="Tahoma" w:hAnsi="Tahoma" w:cs="Tahoma"/>
                <w:sz w:val="18"/>
                <w:szCs w:val="18"/>
                <w:u w:val="single"/>
              </w:rPr>
              <w:t>DA/NE</w:t>
            </w:r>
            <w:r w:rsidRPr="008A3D17">
              <w:rPr>
                <w:rFonts w:ascii="Tahoma" w:hAnsi="Tahoma" w:cs="Tahoma"/>
                <w:sz w:val="18"/>
                <w:szCs w:val="18"/>
              </w:rPr>
              <w:t xml:space="preserve">): </w:t>
            </w:r>
            <w:r w:rsidRPr="008A3D17">
              <w:rPr>
                <w:rFonts w:ascii="Tahoma" w:hAnsi="Tahoma" w:cs="Tahoma"/>
                <w:i/>
                <w:sz w:val="16"/>
                <w:szCs w:val="18"/>
              </w:rPr>
              <w:t>*MSP: mikro, mala in srednje velika podjetja kot so opredeljena v Priporočilu Komisije 2003/361/ES</w:t>
            </w:r>
          </w:p>
        </w:tc>
        <w:tc>
          <w:tcPr>
            <w:tcW w:w="3021" w:type="dxa"/>
            <w:gridSpan w:val="2"/>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sz w:val="18"/>
                <w:szCs w:val="18"/>
              </w:rPr>
            </w:pPr>
          </w:p>
        </w:tc>
      </w:tr>
      <w:tr w:rsidR="00C96FD7" w:rsidRPr="008A3D17" w:rsidTr="00C96FD7">
        <w:trPr>
          <w:gridBefore w:val="1"/>
          <w:wBefore w:w="48" w:type="dxa"/>
          <w:trHeight w:val="1952"/>
        </w:trPr>
        <w:tc>
          <w:tcPr>
            <w:tcW w:w="3701" w:type="dxa"/>
            <w:gridSpan w:val="2"/>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rPr>
                <w:rFonts w:ascii="Tahoma" w:hAnsi="Tahoma" w:cs="Tahoma"/>
                <w:sz w:val="18"/>
                <w:szCs w:val="18"/>
              </w:rPr>
            </w:pPr>
            <w:r w:rsidRPr="008A3D17">
              <w:rPr>
                <w:rFonts w:ascii="Tahoma" w:hAnsi="Tahoma" w:cs="Tahoma"/>
                <w:sz w:val="18"/>
                <w:szCs w:val="18"/>
              </w:rPr>
              <w:t xml:space="preserve">Predstavnik/i ponudnika, ki bo/do urejali izvajanje predmetne pogodbe/ okvirnega sporazuma </w:t>
            </w:r>
            <w:r w:rsidRPr="008A3D17">
              <w:rPr>
                <w:rFonts w:ascii="Tahoma" w:hAnsi="Tahoma" w:cs="Tahoma"/>
                <w:i/>
                <w:sz w:val="18"/>
                <w:szCs w:val="18"/>
              </w:rPr>
              <w:t>(lahko je ista oseba)</w:t>
            </w:r>
          </w:p>
        </w:tc>
        <w:tc>
          <w:tcPr>
            <w:tcW w:w="5998" w:type="dxa"/>
            <w:gridSpan w:val="4"/>
            <w:tcBorders>
              <w:top w:val="single" w:sz="4" w:space="0" w:color="auto"/>
              <w:left w:val="single" w:sz="4" w:space="0" w:color="auto"/>
              <w:bottom w:val="single" w:sz="4" w:space="0" w:color="auto"/>
              <w:right w:val="single" w:sz="4" w:space="0" w:color="auto"/>
            </w:tcBorders>
            <w:vAlign w:val="center"/>
          </w:tcPr>
          <w:p w:rsidR="00C96FD7" w:rsidRPr="008A3D17" w:rsidRDefault="00C96FD7" w:rsidP="00571F15">
            <w:pPr>
              <w:keepNext/>
              <w:keepLines/>
              <w:jc w:val="both"/>
              <w:rPr>
                <w:rFonts w:ascii="Tahoma" w:hAnsi="Tahoma" w:cs="Tahoma"/>
                <w:sz w:val="18"/>
                <w:szCs w:val="18"/>
              </w:rPr>
            </w:pPr>
            <w:r w:rsidRPr="008A3D17">
              <w:rPr>
                <w:rFonts w:ascii="Tahoma" w:hAnsi="Tahoma" w:cs="Tahoma"/>
                <w:sz w:val="18"/>
                <w:szCs w:val="18"/>
              </w:rPr>
              <w:t>Skrbnik pogodbe/okvirnega sporazuma:</w:t>
            </w:r>
          </w:p>
          <w:p w:rsidR="00C96FD7" w:rsidRPr="008A3D17" w:rsidRDefault="00C96FD7" w:rsidP="00571F15">
            <w:pPr>
              <w:keepNext/>
              <w:keepLines/>
              <w:ind w:right="-47"/>
              <w:jc w:val="both"/>
              <w:rPr>
                <w:rFonts w:ascii="Tahoma" w:hAnsi="Tahoma" w:cs="Tahoma"/>
                <w:sz w:val="17"/>
                <w:szCs w:val="17"/>
              </w:rPr>
            </w:pPr>
            <w:r w:rsidRPr="008A3D17">
              <w:rPr>
                <w:rFonts w:ascii="Tahoma" w:hAnsi="Tahoma" w:cs="Tahoma"/>
                <w:sz w:val="17"/>
                <w:szCs w:val="17"/>
              </w:rPr>
              <w:t xml:space="preserve">g./ga.________________________________; tel.: ____________________; </w:t>
            </w:r>
          </w:p>
          <w:p w:rsidR="00C96FD7" w:rsidRPr="008A3D17" w:rsidRDefault="00C96FD7" w:rsidP="00571F15">
            <w:pPr>
              <w:keepNext/>
              <w:keepLines/>
              <w:jc w:val="both"/>
              <w:rPr>
                <w:rFonts w:ascii="Tahoma" w:hAnsi="Tahoma" w:cs="Tahoma"/>
                <w:sz w:val="17"/>
                <w:szCs w:val="17"/>
              </w:rPr>
            </w:pPr>
            <w:r w:rsidRPr="008A3D17">
              <w:rPr>
                <w:rFonts w:ascii="Tahoma" w:hAnsi="Tahoma" w:cs="Tahoma"/>
                <w:sz w:val="17"/>
                <w:szCs w:val="17"/>
              </w:rPr>
              <w:t>e - mail: ___________________________________.</w:t>
            </w:r>
          </w:p>
          <w:p w:rsidR="00C96FD7" w:rsidRPr="008A3D17" w:rsidRDefault="00C96FD7" w:rsidP="00571F15">
            <w:pPr>
              <w:keepNext/>
              <w:keepLines/>
              <w:jc w:val="both"/>
              <w:rPr>
                <w:rFonts w:ascii="Tahoma" w:hAnsi="Tahoma" w:cs="Tahoma"/>
                <w:snapToGrid w:val="0"/>
                <w:sz w:val="16"/>
                <w:szCs w:val="18"/>
              </w:rPr>
            </w:pPr>
          </w:p>
          <w:p w:rsidR="00C96FD7" w:rsidRPr="008A3D17" w:rsidRDefault="00C96FD7" w:rsidP="00571F15">
            <w:pPr>
              <w:keepNext/>
              <w:keepLines/>
              <w:jc w:val="both"/>
              <w:rPr>
                <w:rFonts w:ascii="Tahoma" w:hAnsi="Tahoma" w:cs="Tahoma"/>
                <w:sz w:val="18"/>
                <w:szCs w:val="18"/>
              </w:rPr>
            </w:pPr>
            <w:r w:rsidRPr="008A3D17">
              <w:rPr>
                <w:rFonts w:ascii="Tahoma" w:hAnsi="Tahoma" w:cs="Tahoma"/>
                <w:sz w:val="18"/>
                <w:szCs w:val="18"/>
              </w:rPr>
              <w:t xml:space="preserve">Kontaktna oseba pogodbe/okvirnega sporazuma: </w:t>
            </w:r>
          </w:p>
          <w:p w:rsidR="00C96FD7" w:rsidRPr="008A3D17" w:rsidRDefault="00C96FD7" w:rsidP="00571F15">
            <w:pPr>
              <w:keepNext/>
              <w:keepLines/>
              <w:ind w:right="-47"/>
              <w:jc w:val="both"/>
              <w:rPr>
                <w:rFonts w:ascii="Tahoma" w:hAnsi="Tahoma" w:cs="Tahoma"/>
                <w:sz w:val="17"/>
                <w:szCs w:val="17"/>
              </w:rPr>
            </w:pPr>
            <w:r w:rsidRPr="008A3D17">
              <w:rPr>
                <w:rFonts w:ascii="Tahoma" w:hAnsi="Tahoma" w:cs="Tahoma"/>
                <w:sz w:val="17"/>
                <w:szCs w:val="17"/>
              </w:rPr>
              <w:t xml:space="preserve">g./ga.________________________________; tel.: ____________________; </w:t>
            </w:r>
          </w:p>
          <w:p w:rsidR="00C96FD7" w:rsidRPr="008A3D17" w:rsidRDefault="00C96FD7" w:rsidP="00571F15">
            <w:pPr>
              <w:keepNext/>
              <w:keepLines/>
              <w:jc w:val="both"/>
              <w:rPr>
                <w:rFonts w:ascii="Tahoma" w:hAnsi="Tahoma" w:cs="Tahoma"/>
                <w:sz w:val="18"/>
                <w:szCs w:val="18"/>
              </w:rPr>
            </w:pPr>
            <w:r w:rsidRPr="008A3D17">
              <w:rPr>
                <w:rFonts w:ascii="Tahoma" w:hAnsi="Tahoma" w:cs="Tahoma"/>
                <w:sz w:val="17"/>
                <w:szCs w:val="17"/>
              </w:rPr>
              <w:t>e - mail: ___________________________________.</w:t>
            </w:r>
          </w:p>
        </w:tc>
      </w:tr>
      <w:tr w:rsidR="00C96FD7" w:rsidRPr="008A3D17" w:rsidTr="00C96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8" w:type="dxa"/>
          <w:trHeight w:val="235"/>
        </w:trPr>
        <w:tc>
          <w:tcPr>
            <w:tcW w:w="3430" w:type="dxa"/>
            <w:gridSpan w:val="2"/>
            <w:tcBorders>
              <w:bottom w:val="single" w:sz="4" w:space="0" w:color="auto"/>
            </w:tcBorders>
          </w:tcPr>
          <w:p w:rsidR="00C96FD7" w:rsidRPr="008A3D17" w:rsidRDefault="00C96FD7" w:rsidP="00571F15">
            <w:pPr>
              <w:keepNext/>
              <w:keepLines/>
              <w:jc w:val="both"/>
              <w:rPr>
                <w:rFonts w:ascii="Tahoma" w:hAnsi="Tahoma" w:cs="Tahoma"/>
                <w:snapToGrid w:val="0"/>
                <w:color w:val="000000"/>
              </w:rPr>
            </w:pPr>
          </w:p>
          <w:p w:rsidR="00C96FD7" w:rsidRPr="008A3D17" w:rsidRDefault="00C96FD7" w:rsidP="00571F15">
            <w:pPr>
              <w:keepNext/>
              <w:keepLines/>
              <w:jc w:val="both"/>
              <w:rPr>
                <w:rFonts w:ascii="Tahoma" w:hAnsi="Tahoma" w:cs="Tahoma"/>
                <w:snapToGrid w:val="0"/>
                <w:color w:val="000000"/>
              </w:rPr>
            </w:pPr>
          </w:p>
          <w:p w:rsidR="00C96FD7" w:rsidRPr="008A3D17" w:rsidRDefault="00C96FD7" w:rsidP="00571F15">
            <w:pPr>
              <w:keepNext/>
              <w:keepLines/>
              <w:jc w:val="both"/>
              <w:rPr>
                <w:rFonts w:ascii="Tahoma" w:hAnsi="Tahoma" w:cs="Tahoma"/>
                <w:snapToGrid w:val="0"/>
                <w:color w:val="000000"/>
              </w:rPr>
            </w:pPr>
          </w:p>
        </w:tc>
        <w:tc>
          <w:tcPr>
            <w:tcW w:w="2574" w:type="dxa"/>
            <w:gridSpan w:val="2"/>
          </w:tcPr>
          <w:p w:rsidR="00C96FD7" w:rsidRPr="008A3D17" w:rsidRDefault="00C96FD7" w:rsidP="00571F15">
            <w:pPr>
              <w:keepNext/>
              <w:keepLines/>
              <w:jc w:val="center"/>
              <w:rPr>
                <w:rFonts w:ascii="Tahoma" w:hAnsi="Tahoma" w:cs="Tahoma"/>
                <w:snapToGrid w:val="0"/>
                <w:color w:val="000000"/>
              </w:rPr>
            </w:pPr>
          </w:p>
        </w:tc>
        <w:tc>
          <w:tcPr>
            <w:tcW w:w="3715" w:type="dxa"/>
            <w:gridSpan w:val="2"/>
            <w:tcBorders>
              <w:bottom w:val="single" w:sz="4" w:space="0" w:color="auto"/>
            </w:tcBorders>
          </w:tcPr>
          <w:p w:rsidR="00C96FD7" w:rsidRPr="008A3D17" w:rsidRDefault="00C96FD7" w:rsidP="00571F15">
            <w:pPr>
              <w:keepNext/>
              <w:keepLines/>
              <w:tabs>
                <w:tab w:val="left" w:pos="567"/>
                <w:tab w:val="num" w:pos="851"/>
                <w:tab w:val="left" w:pos="993"/>
              </w:tabs>
              <w:jc w:val="both"/>
              <w:rPr>
                <w:rFonts w:ascii="Tahoma" w:hAnsi="Tahoma" w:cs="Tahoma"/>
                <w:snapToGrid w:val="0"/>
                <w:color w:val="000000"/>
              </w:rPr>
            </w:pPr>
          </w:p>
        </w:tc>
      </w:tr>
      <w:tr w:rsidR="00C96FD7" w:rsidRPr="008A3D17" w:rsidTr="00C96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8" w:type="dxa"/>
          <w:trHeight w:val="235"/>
        </w:trPr>
        <w:tc>
          <w:tcPr>
            <w:tcW w:w="3430" w:type="dxa"/>
            <w:gridSpan w:val="2"/>
            <w:tcBorders>
              <w:top w:val="single" w:sz="4" w:space="0" w:color="auto"/>
            </w:tcBorders>
          </w:tcPr>
          <w:p w:rsidR="00C96FD7" w:rsidRPr="008A3D17" w:rsidRDefault="00C96FD7" w:rsidP="00571F15">
            <w:pPr>
              <w:keepNext/>
              <w:keepLines/>
              <w:jc w:val="center"/>
              <w:rPr>
                <w:rFonts w:ascii="Tahoma" w:hAnsi="Tahoma" w:cs="Tahoma"/>
                <w:snapToGrid w:val="0"/>
                <w:color w:val="000000"/>
              </w:rPr>
            </w:pPr>
            <w:r w:rsidRPr="008A3D17">
              <w:rPr>
                <w:rFonts w:ascii="Tahoma" w:hAnsi="Tahoma" w:cs="Tahoma"/>
                <w:snapToGrid w:val="0"/>
                <w:color w:val="000000"/>
              </w:rPr>
              <w:t>(</w:t>
            </w:r>
            <w:r w:rsidRPr="008A3D17">
              <w:rPr>
                <w:rFonts w:ascii="Tahoma" w:hAnsi="Tahoma" w:cs="Tahoma"/>
                <w:snapToGrid w:val="0"/>
                <w:color w:val="000000"/>
                <w:sz w:val="18"/>
              </w:rPr>
              <w:t>kraj, datum</w:t>
            </w:r>
            <w:r w:rsidRPr="008A3D17">
              <w:rPr>
                <w:rFonts w:ascii="Tahoma" w:hAnsi="Tahoma" w:cs="Tahoma"/>
                <w:snapToGrid w:val="0"/>
                <w:color w:val="000000"/>
              </w:rPr>
              <w:t>)</w:t>
            </w:r>
          </w:p>
        </w:tc>
        <w:tc>
          <w:tcPr>
            <w:tcW w:w="2574" w:type="dxa"/>
            <w:gridSpan w:val="2"/>
          </w:tcPr>
          <w:p w:rsidR="00C96FD7" w:rsidRPr="008A3D17" w:rsidRDefault="00C96FD7" w:rsidP="00571F15">
            <w:pPr>
              <w:keepNext/>
              <w:keepLines/>
              <w:jc w:val="center"/>
              <w:rPr>
                <w:rFonts w:ascii="Tahoma" w:hAnsi="Tahoma" w:cs="Tahoma"/>
                <w:snapToGrid w:val="0"/>
                <w:color w:val="000000"/>
              </w:rPr>
            </w:pPr>
            <w:r w:rsidRPr="008A3D17">
              <w:rPr>
                <w:rFonts w:ascii="Tahoma" w:hAnsi="Tahoma" w:cs="Tahoma"/>
                <w:snapToGrid w:val="0"/>
                <w:color w:val="000000"/>
              </w:rPr>
              <w:t>žig</w:t>
            </w:r>
          </w:p>
        </w:tc>
        <w:tc>
          <w:tcPr>
            <w:tcW w:w="3715" w:type="dxa"/>
            <w:gridSpan w:val="2"/>
            <w:tcBorders>
              <w:top w:val="single" w:sz="4" w:space="0" w:color="auto"/>
            </w:tcBorders>
          </w:tcPr>
          <w:p w:rsidR="00C96FD7" w:rsidRPr="008A3D17" w:rsidRDefault="00C96FD7" w:rsidP="00571F15">
            <w:pPr>
              <w:keepNext/>
              <w:keepLines/>
              <w:jc w:val="both"/>
              <w:rPr>
                <w:rFonts w:ascii="Tahoma" w:hAnsi="Tahoma" w:cs="Tahoma"/>
                <w:snapToGrid w:val="0"/>
                <w:color w:val="000000"/>
              </w:rPr>
            </w:pPr>
            <w:r w:rsidRPr="008A3D17">
              <w:rPr>
                <w:rFonts w:ascii="Tahoma" w:hAnsi="Tahoma" w:cs="Tahoma"/>
                <w:snapToGrid w:val="0"/>
                <w:color w:val="000000"/>
              </w:rPr>
              <w:t>(</w:t>
            </w:r>
            <w:r w:rsidRPr="008A3D17">
              <w:rPr>
                <w:rFonts w:ascii="Tahoma" w:hAnsi="Tahoma" w:cs="Tahoma"/>
                <w:snapToGrid w:val="0"/>
                <w:color w:val="000000"/>
                <w:sz w:val="18"/>
              </w:rPr>
              <w:t>Naziv in podpis odgovorne osebe ponudnika</w:t>
            </w:r>
            <w:r w:rsidRPr="008A3D17">
              <w:rPr>
                <w:rFonts w:ascii="Tahoma" w:hAnsi="Tahoma" w:cs="Tahoma"/>
                <w:snapToGrid w:val="0"/>
                <w:color w:val="000000"/>
              </w:rPr>
              <w:t>)</w:t>
            </w:r>
          </w:p>
        </w:tc>
      </w:tr>
    </w:tbl>
    <w:p w:rsidR="00C96FD7" w:rsidRPr="008A3D17" w:rsidRDefault="00C96FD7" w:rsidP="00571F15">
      <w:pPr>
        <w:keepNext/>
        <w:keepLines/>
        <w:tabs>
          <w:tab w:val="left" w:pos="2835"/>
        </w:tabs>
        <w:ind w:left="284" w:hanging="284"/>
        <w:jc w:val="both"/>
        <w:rPr>
          <w:rFonts w:ascii="Tahoma" w:hAnsi="Tahoma" w:cs="Tahoma"/>
        </w:rPr>
      </w:pPr>
    </w:p>
    <w:p w:rsidR="00C96FD7" w:rsidRPr="008A3D17" w:rsidRDefault="00C96FD7" w:rsidP="00571F15">
      <w:pPr>
        <w:keepNext/>
        <w:keepLines/>
        <w:tabs>
          <w:tab w:val="left" w:pos="567"/>
          <w:tab w:val="num" w:pos="851"/>
          <w:tab w:val="left" w:pos="993"/>
        </w:tabs>
        <w:jc w:val="both"/>
        <w:rPr>
          <w:rFonts w:ascii="Tahoma" w:hAnsi="Tahoma" w:cs="Tahoma"/>
          <w:b/>
          <w:i/>
          <w:sz w:val="16"/>
          <w:szCs w:val="18"/>
        </w:rPr>
      </w:pPr>
    </w:p>
    <w:p w:rsidR="00C96FD7" w:rsidRPr="008A3D17" w:rsidRDefault="00C96FD7" w:rsidP="00571F15">
      <w:pPr>
        <w:keepNext/>
        <w:keepLines/>
        <w:tabs>
          <w:tab w:val="left" w:pos="567"/>
          <w:tab w:val="num" w:pos="851"/>
          <w:tab w:val="left" w:pos="993"/>
        </w:tabs>
        <w:jc w:val="both"/>
        <w:rPr>
          <w:rFonts w:ascii="Tahoma" w:hAnsi="Tahoma" w:cs="Tahoma"/>
          <w:b/>
          <w:i/>
          <w:sz w:val="16"/>
          <w:szCs w:val="18"/>
        </w:rPr>
      </w:pPr>
    </w:p>
    <w:p w:rsidR="00C96FD7" w:rsidRPr="008A3D17" w:rsidRDefault="00C96FD7" w:rsidP="00571F15">
      <w:pPr>
        <w:keepNext/>
        <w:keepLines/>
        <w:tabs>
          <w:tab w:val="left" w:pos="567"/>
          <w:tab w:val="num" w:pos="851"/>
          <w:tab w:val="left" w:pos="993"/>
        </w:tabs>
        <w:jc w:val="both"/>
        <w:rPr>
          <w:rFonts w:ascii="Tahoma" w:hAnsi="Tahoma" w:cs="Tahoma"/>
          <w:i/>
          <w:sz w:val="17"/>
          <w:szCs w:val="17"/>
        </w:rPr>
      </w:pPr>
      <w:r w:rsidRPr="008A3D17">
        <w:rPr>
          <w:rFonts w:ascii="Tahoma" w:hAnsi="Tahoma" w:cs="Tahoma"/>
          <w:b/>
          <w:i/>
          <w:sz w:val="17"/>
          <w:szCs w:val="17"/>
        </w:rPr>
        <w:t xml:space="preserve">Navodilo: </w:t>
      </w:r>
      <w:r w:rsidRPr="008A3D17">
        <w:rPr>
          <w:rFonts w:ascii="Tahoma" w:hAnsi="Tahoma" w:cs="Tahoma"/>
          <w:i/>
          <w:sz w:val="17"/>
          <w:szCs w:val="17"/>
        </w:rPr>
        <w:t xml:space="preserve">V primeru, da odda več ponudnikov </w:t>
      </w:r>
      <w:r w:rsidRPr="008A3D17">
        <w:rPr>
          <w:rFonts w:ascii="Tahoma" w:hAnsi="Tahoma" w:cs="Tahoma"/>
          <w:i/>
          <w:sz w:val="17"/>
          <w:szCs w:val="17"/>
          <w:u w:val="single"/>
        </w:rPr>
        <w:t>skupno ponudbo</w:t>
      </w:r>
      <w:r w:rsidRPr="008A3D17">
        <w:rPr>
          <w:rFonts w:ascii="Tahoma" w:hAnsi="Tahoma" w:cs="Tahoma"/>
          <w:i/>
          <w:sz w:val="17"/>
          <w:szCs w:val="17"/>
        </w:rPr>
        <w:t xml:space="preserve">, morajo razmnožen obrazec priloge 1 izpolniti vsi ponudniki – partnerji. V primeru </w:t>
      </w:r>
      <w:r w:rsidRPr="008A3D17">
        <w:rPr>
          <w:rFonts w:ascii="Tahoma" w:hAnsi="Tahoma" w:cs="Tahoma"/>
          <w:i/>
          <w:sz w:val="17"/>
          <w:szCs w:val="17"/>
          <w:u w:val="single"/>
        </w:rPr>
        <w:t>skupne ponudbe</w:t>
      </w:r>
      <w:r w:rsidRPr="008A3D17">
        <w:rPr>
          <w:rFonts w:ascii="Tahoma" w:hAnsi="Tahoma" w:cs="Tahoma"/>
          <w:i/>
          <w:sz w:val="17"/>
          <w:szCs w:val="17"/>
        </w:rPr>
        <w:t xml:space="preserve"> se k prilogi 1 priloži </w:t>
      </w:r>
      <w:r w:rsidRPr="008A3D17">
        <w:rPr>
          <w:rFonts w:ascii="Tahoma" w:hAnsi="Tahoma" w:cs="Tahoma"/>
          <w:i/>
          <w:sz w:val="17"/>
          <w:szCs w:val="17"/>
          <w:u w:val="single"/>
        </w:rPr>
        <w:t>pravni akt o skupni izvedbi naročila</w:t>
      </w:r>
      <w:r w:rsidRPr="008A3D17">
        <w:rPr>
          <w:rFonts w:ascii="Tahoma" w:hAnsi="Tahoma" w:cs="Tahoma"/>
          <w:i/>
          <w:sz w:val="17"/>
          <w:szCs w:val="17"/>
        </w:rPr>
        <w:t>.</w:t>
      </w:r>
    </w:p>
    <w:p w:rsidR="00C96FD7" w:rsidRPr="008A3D17" w:rsidRDefault="00C96FD7" w:rsidP="00571F15">
      <w:pPr>
        <w:keepNext/>
        <w:keepLines/>
        <w:tabs>
          <w:tab w:val="left" w:pos="567"/>
          <w:tab w:val="num" w:pos="851"/>
          <w:tab w:val="left" w:pos="993"/>
        </w:tabs>
        <w:jc w:val="both"/>
        <w:rPr>
          <w:rFonts w:ascii="Tahoma" w:hAnsi="Tahoma" w:cs="Tahoma"/>
          <w:b/>
          <w:i/>
          <w:sz w:val="17"/>
          <w:szCs w:val="17"/>
          <w:u w:val="single"/>
        </w:rPr>
      </w:pPr>
    </w:p>
    <w:p w:rsidR="00C96FD7" w:rsidRPr="008A3D17" w:rsidRDefault="00C96FD7" w:rsidP="00571F15">
      <w:pPr>
        <w:keepNext/>
        <w:keepLines/>
        <w:tabs>
          <w:tab w:val="left" w:pos="567"/>
          <w:tab w:val="num" w:pos="851"/>
          <w:tab w:val="left" w:pos="993"/>
        </w:tabs>
        <w:jc w:val="both"/>
        <w:rPr>
          <w:rFonts w:ascii="Tahoma" w:hAnsi="Tahoma" w:cs="Tahoma"/>
          <w:b/>
          <w:i/>
          <w:sz w:val="17"/>
          <w:szCs w:val="17"/>
          <w:u w:val="single"/>
        </w:rPr>
      </w:pPr>
      <w:r w:rsidRPr="008A3D17">
        <w:rPr>
          <w:rFonts w:ascii="Tahoma" w:hAnsi="Tahoma" w:cs="Tahoma"/>
          <w:i/>
          <w:iCs/>
          <w:sz w:val="17"/>
          <w:szCs w:val="17"/>
        </w:rPr>
        <w:t xml:space="preserve">Ponudnik </w:t>
      </w:r>
      <w:r w:rsidRPr="008A3D17">
        <w:rPr>
          <w:rFonts w:ascii="Tahoma" w:hAnsi="Tahoma" w:cs="Tahoma"/>
          <w:i/>
          <w:iCs/>
          <w:sz w:val="17"/>
          <w:szCs w:val="17"/>
          <w:u w:val="single"/>
        </w:rPr>
        <w:t>obrazec</w:t>
      </w:r>
      <w:r w:rsidRPr="008A3D17">
        <w:rPr>
          <w:rFonts w:ascii="Tahoma" w:hAnsi="Tahoma" w:cs="Tahoma"/>
          <w:b/>
          <w:i/>
          <w:iCs/>
          <w:sz w:val="17"/>
          <w:szCs w:val="17"/>
        </w:rPr>
        <w:t xml:space="preserve"> </w:t>
      </w:r>
      <w:r w:rsidRPr="008A3D17">
        <w:rPr>
          <w:rFonts w:ascii="Tahoma" w:hAnsi="Tahoma" w:cs="Tahoma"/>
          <w:i/>
          <w:iCs/>
          <w:sz w:val="17"/>
          <w:szCs w:val="17"/>
        </w:rPr>
        <w:t>v okviru sistema e-JN</w:t>
      </w:r>
      <w:r w:rsidRPr="008A3D17">
        <w:rPr>
          <w:rFonts w:ascii="Tahoma" w:hAnsi="Tahoma" w:cs="Tahoma"/>
          <w:b/>
          <w:i/>
          <w:iCs/>
          <w:sz w:val="17"/>
          <w:szCs w:val="17"/>
        </w:rPr>
        <w:t xml:space="preserve"> </w:t>
      </w:r>
      <w:r w:rsidRPr="008A3D17">
        <w:rPr>
          <w:rFonts w:ascii="Tahoma" w:hAnsi="Tahoma" w:cs="Tahoma"/>
          <w:b/>
          <w:i/>
          <w:iCs/>
          <w:sz w:val="17"/>
          <w:szCs w:val="17"/>
          <w:u w:val="single"/>
        </w:rPr>
        <w:t>naloži v razdelek »</w:t>
      </w:r>
      <w:r w:rsidRPr="0072148D">
        <w:rPr>
          <w:rFonts w:ascii="Tahoma" w:hAnsi="Tahoma" w:cs="Tahoma"/>
          <w:b/>
          <w:i/>
          <w:iCs/>
          <w:sz w:val="17"/>
          <w:szCs w:val="17"/>
          <w:u w:val="single"/>
        </w:rPr>
        <w:t>Dokumenti«, del »Ostale priloge«</w:t>
      </w:r>
      <w:r>
        <w:rPr>
          <w:rFonts w:ascii="Tahoma" w:hAnsi="Tahoma" w:cs="Tahoma"/>
          <w:b/>
          <w:i/>
          <w:iCs/>
          <w:sz w:val="17"/>
          <w:szCs w:val="17"/>
          <w:u w:val="single"/>
        </w:rPr>
        <w:t>.</w:t>
      </w:r>
    </w:p>
    <w:p w:rsidR="00C96FD7" w:rsidRPr="008A3D17" w:rsidRDefault="00C96FD7" w:rsidP="00571F15">
      <w:pPr>
        <w:keepNext/>
        <w:keepLines/>
        <w:tabs>
          <w:tab w:val="left" w:pos="567"/>
          <w:tab w:val="num" w:pos="851"/>
          <w:tab w:val="left" w:pos="993"/>
        </w:tabs>
        <w:jc w:val="both"/>
        <w:rPr>
          <w:rFonts w:ascii="Tahoma" w:hAnsi="Tahoma" w:cs="Tahoma"/>
          <w:i/>
          <w:sz w:val="17"/>
          <w:szCs w:val="17"/>
        </w:rPr>
      </w:pPr>
    </w:p>
    <w:p w:rsidR="00495D4E" w:rsidRDefault="00495D4E"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710389" w:rsidRDefault="00710389" w:rsidP="00571F15">
      <w:pPr>
        <w:keepNext/>
        <w:keepLines/>
        <w:tabs>
          <w:tab w:val="left" w:pos="567"/>
          <w:tab w:val="num" w:pos="851"/>
          <w:tab w:val="left" w:pos="993"/>
        </w:tabs>
        <w:jc w:val="right"/>
        <w:rPr>
          <w:rFonts w:ascii="Tahoma" w:hAnsi="Tahoma" w:cs="Tahoma"/>
          <w:b/>
        </w:rPr>
      </w:pPr>
    </w:p>
    <w:p w:rsidR="00C96FD7" w:rsidRPr="00112425" w:rsidRDefault="00C96FD7" w:rsidP="00571F15">
      <w:pPr>
        <w:keepNext/>
        <w:keepLines/>
        <w:tabs>
          <w:tab w:val="left" w:pos="567"/>
          <w:tab w:val="num" w:pos="851"/>
          <w:tab w:val="left" w:pos="993"/>
        </w:tabs>
        <w:jc w:val="right"/>
        <w:rPr>
          <w:rFonts w:ascii="Tahoma" w:hAnsi="Tahoma" w:cs="Tahoma"/>
          <w:b/>
        </w:rPr>
      </w:pPr>
      <w:r w:rsidRPr="00112425">
        <w:rPr>
          <w:rFonts w:ascii="Tahoma" w:hAnsi="Tahoma" w:cs="Tahoma"/>
          <w:b/>
        </w:rPr>
        <w:t xml:space="preserve">Obrazec 1 k Prilogi 1 </w:t>
      </w:r>
    </w:p>
    <w:p w:rsidR="00C96FD7" w:rsidRPr="00112425" w:rsidRDefault="00C96FD7" w:rsidP="00571F15">
      <w:pPr>
        <w:pStyle w:val="Naslov"/>
        <w:keepNext/>
        <w:keepLines/>
        <w:jc w:val="both"/>
        <w:rPr>
          <w:rFonts w:ascii="Tahoma" w:hAnsi="Tahoma" w:cs="Tahoma"/>
          <w:b w:val="0"/>
          <w:sz w:val="20"/>
        </w:rPr>
      </w:pPr>
    </w:p>
    <w:p w:rsidR="00C96FD7" w:rsidRPr="00112425" w:rsidRDefault="00C96FD7" w:rsidP="00571F15">
      <w:pPr>
        <w:pStyle w:val="Naslov"/>
        <w:keepNext/>
        <w:keepLines/>
        <w:jc w:val="both"/>
        <w:rPr>
          <w:rFonts w:ascii="Tahoma" w:hAnsi="Tahoma" w:cs="Tahoma"/>
          <w:b w:val="0"/>
          <w:sz w:val="20"/>
        </w:rPr>
      </w:pPr>
    </w:p>
    <w:p w:rsidR="00C96FD7" w:rsidRPr="00112425" w:rsidRDefault="00C96FD7" w:rsidP="00571F15">
      <w:pPr>
        <w:keepNext/>
        <w:keepLines/>
        <w:jc w:val="center"/>
        <w:rPr>
          <w:rFonts w:ascii="Tahoma" w:hAnsi="Tahoma" w:cs="Tahoma"/>
          <w:b/>
          <w:sz w:val="22"/>
          <w:szCs w:val="22"/>
        </w:rPr>
      </w:pPr>
      <w:r w:rsidRPr="00112425">
        <w:rPr>
          <w:rFonts w:ascii="Tahoma" w:hAnsi="Tahoma" w:cs="Tahoma"/>
          <w:b/>
          <w:sz w:val="22"/>
          <w:szCs w:val="22"/>
        </w:rPr>
        <w:t>PRAVNI AKT O SKUPNI IZVEDBI NAROČILA</w:t>
      </w:r>
    </w:p>
    <w:p w:rsidR="00C96FD7" w:rsidRPr="00112425" w:rsidRDefault="00C96FD7" w:rsidP="00571F15">
      <w:pPr>
        <w:pStyle w:val="Naslov"/>
        <w:keepNext/>
        <w:keepLines/>
        <w:jc w:val="both"/>
        <w:rPr>
          <w:rFonts w:ascii="Tahoma" w:hAnsi="Tahoma" w:cs="Tahoma"/>
          <w:b w:val="0"/>
          <w:sz w:val="20"/>
        </w:rPr>
      </w:pPr>
    </w:p>
    <w:p w:rsidR="00C96FD7" w:rsidRPr="00112425" w:rsidRDefault="00C96FD7" w:rsidP="00571F15">
      <w:pPr>
        <w:pStyle w:val="Naslov"/>
        <w:keepNext/>
        <w:keepLines/>
        <w:jc w:val="both"/>
        <w:rPr>
          <w:rFonts w:ascii="Tahoma" w:hAnsi="Tahoma" w:cs="Tahoma"/>
          <w:b w:val="0"/>
          <w:sz w:val="20"/>
        </w:rPr>
      </w:pPr>
      <w:r w:rsidRPr="00112425">
        <w:rPr>
          <w:rFonts w:ascii="Tahoma" w:hAnsi="Tahoma" w:cs="Tahoma"/>
          <w:b w:val="0"/>
          <w:sz w:val="20"/>
        </w:rPr>
        <w:t>Za Obrazcem 1 k prilogi 1 se priloži pravni akt o skupni izvedbi naročila, podpisan in žigosan s strani vseh ponudnikov, ki sodelujejo pri izvedbi naročila.</w:t>
      </w:r>
    </w:p>
    <w:p w:rsidR="00C96FD7" w:rsidRDefault="00C96FD7" w:rsidP="00571F15">
      <w:pPr>
        <w:keepNext/>
        <w:keepLines/>
        <w:rPr>
          <w:rFonts w:ascii="Tahoma" w:hAnsi="Tahoma" w:cs="Tahoma"/>
        </w:rPr>
      </w:pPr>
    </w:p>
    <w:p w:rsidR="00495D4E" w:rsidRDefault="00495D4E" w:rsidP="00571F15">
      <w:pPr>
        <w:keepNext/>
        <w:keepLines/>
        <w:rPr>
          <w:rFonts w:ascii="Tahoma" w:hAnsi="Tahoma" w:cs="Tahoma"/>
        </w:rPr>
      </w:pPr>
    </w:p>
    <w:p w:rsidR="00495D4E" w:rsidRDefault="00495D4E" w:rsidP="00571F15">
      <w:pPr>
        <w:keepNext/>
        <w:keepLines/>
        <w:rPr>
          <w:rFonts w:ascii="Tahoma" w:hAnsi="Tahoma" w:cs="Tahoma"/>
        </w:rPr>
      </w:pPr>
    </w:p>
    <w:p w:rsidR="00495D4E" w:rsidRDefault="00495D4E" w:rsidP="00571F15">
      <w:pPr>
        <w:keepNext/>
        <w:keepLines/>
        <w:rPr>
          <w:rFonts w:ascii="Tahoma" w:hAnsi="Tahoma" w:cs="Tahoma"/>
        </w:rPr>
      </w:pPr>
    </w:p>
    <w:p w:rsidR="00495D4E" w:rsidRDefault="00495D4E" w:rsidP="00571F15">
      <w:pPr>
        <w:keepNext/>
        <w:keepLines/>
        <w:rPr>
          <w:rFonts w:ascii="Tahoma" w:hAnsi="Tahoma" w:cs="Tahoma"/>
        </w:rPr>
      </w:pPr>
    </w:p>
    <w:p w:rsidR="00495D4E" w:rsidRPr="00C8579C" w:rsidRDefault="00495D4E" w:rsidP="00571F15">
      <w:pPr>
        <w:keepNext/>
        <w:keepLines/>
        <w:rPr>
          <w:rFonts w:ascii="Tahoma" w:hAnsi="Tahoma" w:cs="Tahoma"/>
        </w:rPr>
      </w:pPr>
    </w:p>
    <w:p w:rsidR="00C23AD1" w:rsidRDefault="00C23AD1"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p w:rsidR="00C96FD7" w:rsidRDefault="00C96FD7" w:rsidP="00571F15">
      <w:pPr>
        <w:keepNext/>
        <w:keepLines/>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4244EE" w:rsidRPr="00C8579C" w:rsidTr="00C96FD7">
        <w:tc>
          <w:tcPr>
            <w:tcW w:w="7725" w:type="dxa"/>
          </w:tcPr>
          <w:p w:rsidR="004244EE" w:rsidRPr="00C8579C" w:rsidRDefault="00993FEA" w:rsidP="00571F15">
            <w:pPr>
              <w:keepNext/>
              <w:keepLines/>
              <w:jc w:val="both"/>
              <w:rPr>
                <w:rFonts w:ascii="Tahoma" w:hAnsi="Tahoma" w:cs="Tahoma"/>
              </w:rPr>
            </w:pPr>
            <w:r>
              <w:rPr>
                <w:rFonts w:ascii="Tahoma" w:hAnsi="Tahoma" w:cs="Tahoma"/>
              </w:rPr>
              <w:lastRenderedPageBreak/>
              <w:t>PONUDB</w:t>
            </w:r>
            <w:r w:rsidR="000807A3">
              <w:rPr>
                <w:rFonts w:ascii="Tahoma" w:hAnsi="Tahoma" w:cs="Tahoma"/>
              </w:rPr>
              <w:t xml:space="preserve">A </w:t>
            </w:r>
          </w:p>
        </w:tc>
        <w:tc>
          <w:tcPr>
            <w:tcW w:w="1626" w:type="dxa"/>
          </w:tcPr>
          <w:p w:rsidR="004244EE" w:rsidRPr="00C8579C" w:rsidRDefault="004244EE" w:rsidP="00571F15">
            <w:pPr>
              <w:keepNext/>
              <w:keepLines/>
              <w:ind w:left="-211" w:firstLine="211"/>
              <w:jc w:val="both"/>
              <w:rPr>
                <w:rFonts w:ascii="Tahoma" w:hAnsi="Tahoma" w:cs="Tahoma"/>
                <w:b/>
                <w:i/>
              </w:rPr>
            </w:pPr>
            <w:r w:rsidRPr="00C8579C">
              <w:rPr>
                <w:rFonts w:ascii="Tahoma" w:hAnsi="Tahoma" w:cs="Tahoma"/>
                <w:b/>
                <w:i/>
              </w:rPr>
              <w:t>Priloga 2</w:t>
            </w:r>
            <w:r w:rsidR="00710389">
              <w:rPr>
                <w:rFonts w:ascii="Tahoma" w:hAnsi="Tahoma" w:cs="Tahoma"/>
                <w:b/>
                <w:i/>
              </w:rPr>
              <w:t>/1</w:t>
            </w:r>
          </w:p>
        </w:tc>
      </w:tr>
    </w:tbl>
    <w:p w:rsidR="00C76334" w:rsidRDefault="00C76334" w:rsidP="00571F15">
      <w:pPr>
        <w:keepNext/>
        <w:keepLines/>
        <w:jc w:val="both"/>
        <w:rPr>
          <w:rFonts w:ascii="Tahoma" w:hAnsi="Tahoma" w:cs="Tahoma"/>
          <w:b/>
        </w:rPr>
      </w:pPr>
    </w:p>
    <w:p w:rsidR="00110E02" w:rsidRDefault="000807A3" w:rsidP="00571F15">
      <w:pPr>
        <w:keepNext/>
        <w:keepLines/>
        <w:jc w:val="both"/>
        <w:rPr>
          <w:rFonts w:ascii="Tahoma" w:hAnsi="Tahoma" w:cs="Tahoma"/>
          <w:b/>
        </w:rPr>
      </w:pPr>
      <w:r>
        <w:rPr>
          <w:rFonts w:ascii="Tahoma" w:hAnsi="Tahoma" w:cs="Tahoma"/>
          <w:b/>
        </w:rPr>
        <w:t>PONUDBA</w:t>
      </w:r>
      <w:r w:rsidR="00FF7983">
        <w:rPr>
          <w:rFonts w:ascii="Tahoma" w:hAnsi="Tahoma" w:cs="Tahoma"/>
          <w:b/>
        </w:rPr>
        <w:t xml:space="preserve"> ŠT. _________________ za javno naročilo št. </w:t>
      </w:r>
      <w:r w:rsidR="005C4217">
        <w:rPr>
          <w:rFonts w:ascii="Tahoma" w:hAnsi="Tahoma" w:cs="Tahoma"/>
          <w:b/>
        </w:rPr>
        <w:t>VKS-36/23 – Pridobitev instrumenta finančnega zavarovanja v obliki bančne garancije oziroma zavarovalne police za leto 2023</w:t>
      </w:r>
    </w:p>
    <w:p w:rsidR="000807A3" w:rsidRDefault="000807A3" w:rsidP="00571F15">
      <w:pPr>
        <w:keepNext/>
        <w:keepLines/>
        <w:jc w:val="both"/>
        <w:rPr>
          <w:rFonts w:ascii="Tahoma" w:hAnsi="Tahoma" w:cs="Tahoma"/>
          <w:b/>
        </w:rPr>
      </w:pPr>
    </w:p>
    <w:p w:rsidR="00FF7983" w:rsidRPr="00FF7983" w:rsidRDefault="00FF7983" w:rsidP="00571F15">
      <w:pPr>
        <w:keepNext/>
        <w:keepLines/>
        <w:ind w:left="1080" w:hanging="1080"/>
        <w:jc w:val="both"/>
        <w:rPr>
          <w:rFonts w:ascii="Tahoma" w:hAnsi="Tahoma" w:cs="Tahoma"/>
          <w:b/>
        </w:rPr>
      </w:pPr>
      <w:r w:rsidRPr="00FF7983">
        <w:rPr>
          <w:rFonts w:ascii="Tahoma" w:hAnsi="Tahoma" w:cs="Tahoma"/>
        </w:rPr>
        <w:t>Ponudbo oddajamo (označi):</w:t>
      </w:r>
      <w:r w:rsidRPr="00FF7983">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FF7983" w:rsidRPr="00FF7983" w:rsidTr="001212A2">
        <w:tc>
          <w:tcPr>
            <w:tcW w:w="1688" w:type="dxa"/>
          </w:tcPr>
          <w:p w:rsidR="00FF7983" w:rsidRPr="00FF7983" w:rsidRDefault="00FF7983" w:rsidP="00571F15">
            <w:pPr>
              <w:keepNext/>
              <w:keepLines/>
              <w:numPr>
                <w:ilvl w:val="0"/>
                <w:numId w:val="8"/>
              </w:numPr>
              <w:ind w:left="318" w:hanging="426"/>
              <w:jc w:val="both"/>
              <w:rPr>
                <w:rFonts w:ascii="Tahoma" w:hAnsi="Tahoma" w:cs="Tahoma"/>
                <w:b/>
              </w:rPr>
            </w:pPr>
            <w:r w:rsidRPr="00FF7983">
              <w:rPr>
                <w:rFonts w:ascii="Tahoma" w:hAnsi="Tahoma" w:cs="Tahoma"/>
              </w:rPr>
              <w:t>samostojno</w:t>
            </w:r>
          </w:p>
        </w:tc>
        <w:tc>
          <w:tcPr>
            <w:tcW w:w="2507" w:type="dxa"/>
          </w:tcPr>
          <w:p w:rsidR="00FF7983" w:rsidRPr="00FF7983" w:rsidRDefault="00FF7983" w:rsidP="00571F15">
            <w:pPr>
              <w:keepNext/>
              <w:keepLines/>
              <w:numPr>
                <w:ilvl w:val="0"/>
                <w:numId w:val="8"/>
              </w:numPr>
              <w:ind w:left="601" w:hanging="425"/>
              <w:jc w:val="both"/>
              <w:rPr>
                <w:rFonts w:ascii="Tahoma" w:hAnsi="Tahoma" w:cs="Tahoma"/>
                <w:b/>
              </w:rPr>
            </w:pPr>
            <w:r w:rsidRPr="00FF7983">
              <w:rPr>
                <w:rFonts w:ascii="Tahoma" w:hAnsi="Tahoma" w:cs="Tahoma"/>
              </w:rPr>
              <w:t>skupna ponudba</w:t>
            </w:r>
          </w:p>
        </w:tc>
        <w:tc>
          <w:tcPr>
            <w:tcW w:w="2184" w:type="dxa"/>
          </w:tcPr>
          <w:p w:rsidR="00FF7983" w:rsidRPr="00FF7983" w:rsidRDefault="00FF7983" w:rsidP="00571F15">
            <w:pPr>
              <w:keepNext/>
              <w:keepLines/>
              <w:numPr>
                <w:ilvl w:val="0"/>
                <w:numId w:val="8"/>
              </w:numPr>
              <w:ind w:left="601" w:hanging="426"/>
              <w:jc w:val="both"/>
              <w:rPr>
                <w:rFonts w:ascii="Tahoma" w:hAnsi="Tahoma" w:cs="Tahoma"/>
                <w:b/>
              </w:rPr>
            </w:pPr>
            <w:r w:rsidRPr="00FF7983">
              <w:rPr>
                <w:rFonts w:ascii="Tahoma" w:hAnsi="Tahoma" w:cs="Tahoma"/>
              </w:rPr>
              <w:t>s podizvajalci</w:t>
            </w:r>
          </w:p>
        </w:tc>
        <w:tc>
          <w:tcPr>
            <w:tcW w:w="2605" w:type="dxa"/>
          </w:tcPr>
          <w:p w:rsidR="00FF7983" w:rsidRPr="00FF7983" w:rsidRDefault="00FF7983" w:rsidP="00571F15">
            <w:pPr>
              <w:keepNext/>
              <w:keepLines/>
              <w:ind w:left="601"/>
              <w:jc w:val="both"/>
              <w:rPr>
                <w:rFonts w:ascii="Tahoma" w:hAnsi="Tahoma" w:cs="Tahoma"/>
              </w:rPr>
            </w:pPr>
          </w:p>
        </w:tc>
      </w:tr>
      <w:tr w:rsidR="00710389" w:rsidRPr="00FF7983" w:rsidTr="001212A2">
        <w:tc>
          <w:tcPr>
            <w:tcW w:w="1688" w:type="dxa"/>
          </w:tcPr>
          <w:p w:rsidR="00710389" w:rsidRPr="00FF7983" w:rsidRDefault="00710389" w:rsidP="00571F15">
            <w:pPr>
              <w:keepNext/>
              <w:keepLines/>
              <w:ind w:left="318"/>
              <w:jc w:val="both"/>
              <w:rPr>
                <w:rFonts w:ascii="Tahoma" w:hAnsi="Tahoma" w:cs="Tahoma"/>
              </w:rPr>
            </w:pPr>
          </w:p>
        </w:tc>
        <w:tc>
          <w:tcPr>
            <w:tcW w:w="2507" w:type="dxa"/>
          </w:tcPr>
          <w:p w:rsidR="00710389" w:rsidRPr="00FF7983" w:rsidRDefault="00710389" w:rsidP="00571F15">
            <w:pPr>
              <w:keepNext/>
              <w:keepLines/>
              <w:ind w:left="601"/>
              <w:jc w:val="both"/>
              <w:rPr>
                <w:rFonts w:ascii="Tahoma" w:hAnsi="Tahoma" w:cs="Tahoma"/>
              </w:rPr>
            </w:pPr>
          </w:p>
        </w:tc>
        <w:tc>
          <w:tcPr>
            <w:tcW w:w="2184" w:type="dxa"/>
          </w:tcPr>
          <w:p w:rsidR="00710389" w:rsidRPr="00FF7983" w:rsidRDefault="00710389" w:rsidP="00571F15">
            <w:pPr>
              <w:keepNext/>
              <w:keepLines/>
              <w:ind w:left="601"/>
              <w:jc w:val="both"/>
              <w:rPr>
                <w:rFonts w:ascii="Tahoma" w:hAnsi="Tahoma" w:cs="Tahoma"/>
              </w:rPr>
            </w:pPr>
          </w:p>
        </w:tc>
        <w:tc>
          <w:tcPr>
            <w:tcW w:w="2605" w:type="dxa"/>
          </w:tcPr>
          <w:p w:rsidR="00710389" w:rsidRPr="00FF7983" w:rsidRDefault="00710389" w:rsidP="00571F15">
            <w:pPr>
              <w:keepNext/>
              <w:keepLines/>
              <w:ind w:left="601"/>
              <w:jc w:val="both"/>
              <w:rPr>
                <w:rFonts w:ascii="Tahoma" w:hAnsi="Tahoma" w:cs="Tahoma"/>
              </w:rPr>
            </w:pPr>
          </w:p>
        </w:tc>
      </w:tr>
    </w:tbl>
    <w:p w:rsidR="00710389" w:rsidRPr="009734C9" w:rsidRDefault="00710389" w:rsidP="00571F15">
      <w:pPr>
        <w:keepNext/>
        <w:keepLines/>
        <w:jc w:val="both"/>
        <w:rPr>
          <w:rFonts w:ascii="Tahoma" w:hAnsi="Tahoma" w:cs="Tahoma"/>
          <w:b/>
          <w:sz w:val="8"/>
          <w:szCs w:val="8"/>
        </w:rPr>
      </w:pPr>
    </w:p>
    <w:p w:rsidR="00710389" w:rsidRPr="009734C9" w:rsidRDefault="00710389" w:rsidP="00571F15">
      <w:pPr>
        <w:keepNext/>
        <w:keepLines/>
        <w:numPr>
          <w:ilvl w:val="0"/>
          <w:numId w:val="25"/>
        </w:numPr>
        <w:tabs>
          <w:tab w:val="clear" w:pos="720"/>
          <w:tab w:val="num" w:pos="567"/>
        </w:tabs>
        <w:ind w:hanging="720"/>
        <w:rPr>
          <w:rFonts w:ascii="Tahoma" w:hAnsi="Tahoma" w:cs="Tahoma"/>
          <w:b/>
        </w:rPr>
      </w:pPr>
      <w:r w:rsidRPr="009734C9">
        <w:rPr>
          <w:rFonts w:ascii="Tahoma" w:hAnsi="Tahoma" w:cs="Tahoma"/>
          <w:b/>
        </w:rPr>
        <w:t>PONUDBENA CENA</w:t>
      </w:r>
    </w:p>
    <w:p w:rsidR="00710389" w:rsidRPr="009734C9" w:rsidRDefault="00710389" w:rsidP="00571F15">
      <w:pPr>
        <w:keepNext/>
        <w:keepLines/>
        <w:jc w:val="both"/>
        <w:rPr>
          <w:rFonts w:ascii="Tahoma" w:hAnsi="Tahoma" w:cs="Tahoma"/>
        </w:rPr>
      </w:pPr>
    </w:p>
    <w:p w:rsidR="00710389" w:rsidRPr="009734C9" w:rsidRDefault="00710389" w:rsidP="00571F15">
      <w:pPr>
        <w:keepNext/>
        <w:keepLines/>
        <w:numPr>
          <w:ilvl w:val="0"/>
          <w:numId w:val="26"/>
        </w:numPr>
        <w:ind w:left="360"/>
        <w:jc w:val="both"/>
        <w:rPr>
          <w:rFonts w:ascii="Tahoma" w:hAnsi="Tahoma" w:cs="Tahoma"/>
        </w:rPr>
      </w:pPr>
      <w:r w:rsidRPr="009734C9">
        <w:rPr>
          <w:rFonts w:ascii="Tahoma" w:hAnsi="Tahoma" w:cs="Tahoma"/>
        </w:rPr>
        <w:t>Naročnik instrumenta zavarovanja: JAVNO PODJETJE VODOVOD KANALIZACIJA SNAGA d.o.o.</w:t>
      </w:r>
    </w:p>
    <w:p w:rsidR="00710389" w:rsidRPr="009734C9" w:rsidRDefault="00710389" w:rsidP="00571F15">
      <w:pPr>
        <w:keepNext/>
        <w:keepLines/>
        <w:contextualSpacing/>
        <w:rPr>
          <w:rFonts w:ascii="Tahoma" w:hAnsi="Tahoma" w:cs="Tahoma"/>
          <w:sz w:val="8"/>
          <w:szCs w:val="8"/>
        </w:rPr>
      </w:pPr>
    </w:p>
    <w:p w:rsidR="00710389" w:rsidRPr="009734C9" w:rsidRDefault="00710389" w:rsidP="00571F15">
      <w:pPr>
        <w:keepNext/>
        <w:keepLines/>
        <w:numPr>
          <w:ilvl w:val="0"/>
          <w:numId w:val="26"/>
        </w:numPr>
        <w:ind w:left="360"/>
        <w:contextualSpacing/>
        <w:jc w:val="both"/>
        <w:rPr>
          <w:rFonts w:ascii="Tahoma" w:hAnsi="Tahoma" w:cs="Tahoma"/>
        </w:rPr>
      </w:pPr>
      <w:r w:rsidRPr="009734C9">
        <w:rPr>
          <w:rFonts w:ascii="Tahoma" w:hAnsi="Tahoma" w:cs="Tahoma"/>
        </w:rPr>
        <w:t xml:space="preserve">Upravičenec  instrumenta zavarovanja:  </w:t>
      </w:r>
      <w:r w:rsidR="00426878" w:rsidRPr="001203DF">
        <w:rPr>
          <w:rFonts w:ascii="Tahoma" w:hAnsi="Tahoma" w:cs="Tahoma"/>
        </w:rPr>
        <w:t>REPUBLIKA SLOVENIJA, MINISTRSTVO ZA OKOLJE, PODNEBJE IN ENERGIJO, Langusova 4, 1535 Ljubljana</w:t>
      </w:r>
    </w:p>
    <w:p w:rsidR="00710389" w:rsidRPr="009734C9" w:rsidRDefault="00710389" w:rsidP="00571F15">
      <w:pPr>
        <w:pStyle w:val="Odstavekseznama"/>
        <w:keepNext/>
        <w:keepLines/>
        <w:ind w:left="348"/>
        <w:rPr>
          <w:rFonts w:ascii="Tahoma" w:hAnsi="Tahoma" w:cs="Tahoma"/>
          <w:sz w:val="8"/>
          <w:szCs w:val="8"/>
        </w:rPr>
      </w:pPr>
    </w:p>
    <w:p w:rsidR="00710389" w:rsidRPr="009734C9" w:rsidRDefault="00710389" w:rsidP="00571F15">
      <w:pPr>
        <w:keepNext/>
        <w:keepLines/>
        <w:numPr>
          <w:ilvl w:val="0"/>
          <w:numId w:val="26"/>
        </w:numPr>
        <w:ind w:left="360"/>
        <w:jc w:val="both"/>
        <w:rPr>
          <w:rFonts w:ascii="Tahoma" w:hAnsi="Tahoma" w:cs="Tahoma"/>
        </w:rPr>
      </w:pPr>
      <w:r w:rsidRPr="009734C9">
        <w:rPr>
          <w:rFonts w:ascii="Tahoma" w:hAnsi="Tahoma" w:cs="Tahoma"/>
        </w:rPr>
        <w:t xml:space="preserve">Vrsta instrumenta zavarovanja: bančna garancija, </w:t>
      </w:r>
      <w:r w:rsidRPr="009734C9">
        <w:rPr>
          <w:rFonts w:ascii="Arial" w:hAnsi="Arial" w:cs="Arial"/>
        </w:rPr>
        <w:t xml:space="preserve">skladna s pravili EPGP 758, </w:t>
      </w:r>
      <w:r w:rsidRPr="009734C9">
        <w:rPr>
          <w:rFonts w:ascii="Tahoma" w:hAnsi="Tahoma" w:cs="Tahoma"/>
        </w:rPr>
        <w:t>oziroma zavarovalna polica</w:t>
      </w:r>
    </w:p>
    <w:p w:rsidR="00710389" w:rsidRPr="009734C9" w:rsidRDefault="00710389" w:rsidP="00571F15">
      <w:pPr>
        <w:keepNext/>
        <w:keepLines/>
        <w:rPr>
          <w:rFonts w:ascii="Tahoma" w:hAnsi="Tahoma" w:cs="Tahoma"/>
          <w:sz w:val="8"/>
          <w:szCs w:val="8"/>
        </w:rPr>
      </w:pPr>
    </w:p>
    <w:p w:rsidR="00710389" w:rsidRPr="009734C9" w:rsidRDefault="00710389" w:rsidP="00571F15">
      <w:pPr>
        <w:keepNext/>
        <w:keepLines/>
        <w:numPr>
          <w:ilvl w:val="0"/>
          <w:numId w:val="26"/>
        </w:numPr>
        <w:ind w:left="360"/>
        <w:jc w:val="both"/>
        <w:rPr>
          <w:rFonts w:ascii="Tahoma" w:hAnsi="Tahoma" w:cs="Tahoma"/>
        </w:rPr>
      </w:pPr>
      <w:r w:rsidRPr="009734C9">
        <w:rPr>
          <w:rFonts w:ascii="Tahoma" w:hAnsi="Tahoma" w:cs="Tahoma"/>
        </w:rPr>
        <w:t>Predmet zavarovanja: izvedba ukrepov, določenih v okoljevarstvenem dovoljenju za obratovanje odlagališča nenevarnih odpadkov Barje</w:t>
      </w:r>
    </w:p>
    <w:p w:rsidR="00710389" w:rsidRPr="009734C9" w:rsidRDefault="00710389" w:rsidP="00571F15">
      <w:pPr>
        <w:keepNext/>
        <w:keepLines/>
        <w:jc w:val="both"/>
        <w:rPr>
          <w:rFonts w:ascii="Tahoma" w:hAnsi="Tahoma" w:cs="Tahoma"/>
        </w:rPr>
      </w:pPr>
    </w:p>
    <w:p w:rsidR="00710389" w:rsidRPr="009734C9" w:rsidRDefault="00710389" w:rsidP="00571F15">
      <w:pPr>
        <w:keepNext/>
        <w:keepLines/>
        <w:numPr>
          <w:ilvl w:val="0"/>
          <w:numId w:val="26"/>
        </w:numPr>
        <w:ind w:left="360"/>
        <w:jc w:val="both"/>
        <w:rPr>
          <w:rFonts w:ascii="Tahoma" w:hAnsi="Tahoma" w:cs="Tahoma"/>
        </w:rPr>
      </w:pPr>
      <w:r w:rsidRPr="009734C9">
        <w:rPr>
          <w:rFonts w:ascii="Tahoma" w:hAnsi="Tahoma" w:cs="Tahoma"/>
        </w:rPr>
        <w:t>Vrednost instrumenta zavarovanja (</w:t>
      </w:r>
      <w:r w:rsidRPr="00710389">
        <w:rPr>
          <w:rFonts w:ascii="Tahoma" w:hAnsi="Tahoma" w:cs="Tahoma"/>
          <w:i/>
        </w:rPr>
        <w:t>ponudnik ustrezno obkroži/označi višino ponujene bančne garancije oziroma zavarovalne police</w:t>
      </w:r>
      <w:r w:rsidRPr="009734C9">
        <w:rPr>
          <w:rFonts w:ascii="Tahoma" w:hAnsi="Tahoma" w:cs="Tahoma"/>
        </w:rPr>
        <w:t xml:space="preserve">): </w:t>
      </w:r>
    </w:p>
    <w:p w:rsidR="00710389" w:rsidRPr="009734C9" w:rsidRDefault="00710389" w:rsidP="00571F15">
      <w:pPr>
        <w:keepNext/>
        <w:keepLines/>
        <w:ind w:left="1797"/>
        <w:jc w:val="both"/>
        <w:rPr>
          <w:rFonts w:ascii="Tahoma" w:hAnsi="Tahoma" w:cs="Tahoma"/>
        </w:rPr>
      </w:pPr>
      <w:r w:rsidRPr="009734C9">
        <w:rPr>
          <w:rFonts w:ascii="Tahoma" w:hAnsi="Tahoma" w:cs="Tahoma"/>
        </w:rPr>
        <w:t xml:space="preserve">a) </w:t>
      </w:r>
      <w:r>
        <w:rPr>
          <w:rFonts w:ascii="Tahoma" w:hAnsi="Tahoma" w:cs="Tahoma"/>
        </w:rPr>
        <w:t>13.417.753</w:t>
      </w:r>
      <w:r w:rsidRPr="009734C9">
        <w:rPr>
          <w:rFonts w:ascii="Tahoma" w:hAnsi="Tahoma" w:cs="Tahoma"/>
        </w:rPr>
        <w:t>,00 EUR</w:t>
      </w:r>
      <w:r w:rsidRPr="009734C9">
        <w:rPr>
          <w:rFonts w:ascii="Tahoma" w:hAnsi="Tahoma" w:cs="Tahoma"/>
        </w:rPr>
        <w:tab/>
      </w:r>
      <w:r w:rsidRPr="009734C9">
        <w:rPr>
          <w:rFonts w:ascii="Tahoma" w:hAnsi="Tahoma" w:cs="Tahoma"/>
        </w:rPr>
        <w:tab/>
      </w:r>
      <w:r w:rsidRPr="009734C9">
        <w:rPr>
          <w:rFonts w:ascii="Tahoma" w:hAnsi="Tahoma" w:cs="Tahoma"/>
        </w:rPr>
        <w:tab/>
        <w:t xml:space="preserve">b) </w:t>
      </w:r>
      <w:r>
        <w:rPr>
          <w:rFonts w:ascii="Tahoma" w:hAnsi="Tahoma" w:cs="Tahoma"/>
        </w:rPr>
        <w:t>6.708.876,50</w:t>
      </w:r>
      <w:r w:rsidRPr="009734C9">
        <w:rPr>
          <w:rFonts w:ascii="Tahoma" w:hAnsi="Tahoma" w:cs="Tahoma"/>
        </w:rPr>
        <w:t>,00 EUR</w:t>
      </w:r>
      <w:r w:rsidRPr="009734C9">
        <w:rPr>
          <w:rFonts w:ascii="Tahoma" w:hAnsi="Tahoma" w:cs="Tahoma"/>
        </w:rPr>
        <w:tab/>
      </w:r>
    </w:p>
    <w:p w:rsidR="00710389" w:rsidRPr="009734C9" w:rsidRDefault="00710389" w:rsidP="00571F15">
      <w:pPr>
        <w:keepNext/>
        <w:keepLines/>
        <w:ind w:left="1341" w:firstLine="1905"/>
        <w:jc w:val="both"/>
        <w:rPr>
          <w:rFonts w:ascii="Tahoma" w:hAnsi="Tahoma" w:cs="Tahoma"/>
        </w:rPr>
      </w:pPr>
    </w:p>
    <w:p w:rsidR="00710389" w:rsidRPr="009734C9" w:rsidRDefault="00710389" w:rsidP="00571F15">
      <w:pPr>
        <w:keepNext/>
        <w:keepLines/>
        <w:numPr>
          <w:ilvl w:val="0"/>
          <w:numId w:val="26"/>
        </w:numPr>
        <w:ind w:left="360"/>
        <w:jc w:val="both"/>
        <w:rPr>
          <w:rFonts w:ascii="Tahoma" w:hAnsi="Tahoma" w:cs="Tahoma"/>
        </w:rPr>
      </w:pPr>
      <w:r w:rsidRPr="009734C9">
        <w:rPr>
          <w:rFonts w:ascii="Tahoma" w:hAnsi="Tahoma" w:cs="Tahoma"/>
        </w:rPr>
        <w:t>Obdobje trajanja  instrume</w:t>
      </w:r>
      <w:r>
        <w:rPr>
          <w:rFonts w:ascii="Tahoma" w:hAnsi="Tahoma" w:cs="Tahoma"/>
        </w:rPr>
        <w:t>nta zavarovanja:  od 6. 4. 2023 do vključno 6. 4. 2024</w:t>
      </w:r>
    </w:p>
    <w:p w:rsidR="00710389" w:rsidRPr="009734C9" w:rsidRDefault="00710389" w:rsidP="00571F15">
      <w:pPr>
        <w:keepNext/>
        <w:keepLines/>
        <w:ind w:left="66"/>
        <w:jc w:val="both"/>
        <w:rPr>
          <w:rFonts w:ascii="Tahoma" w:hAnsi="Tahoma" w:cs="Tahoma"/>
          <w:sz w:val="8"/>
          <w:szCs w:val="8"/>
        </w:rPr>
      </w:pPr>
    </w:p>
    <w:p w:rsidR="00710389" w:rsidRPr="009734C9" w:rsidRDefault="00BA7F77" w:rsidP="00571F15">
      <w:pPr>
        <w:keepNext/>
        <w:keepLines/>
        <w:numPr>
          <w:ilvl w:val="0"/>
          <w:numId w:val="26"/>
        </w:numPr>
        <w:ind w:left="360"/>
        <w:rPr>
          <w:rFonts w:ascii="Tahoma" w:hAnsi="Tahoma" w:cs="Tahoma"/>
        </w:rPr>
      </w:pPr>
      <w:r>
        <w:rPr>
          <w:rFonts w:ascii="Tahoma" w:hAnsi="Tahoma" w:cs="Tahoma"/>
        </w:rPr>
        <w:t xml:space="preserve">SKUPNA </w:t>
      </w:r>
      <w:r w:rsidR="00710389" w:rsidRPr="009734C9">
        <w:rPr>
          <w:rFonts w:ascii="Tahoma" w:hAnsi="Tahoma" w:cs="Tahoma"/>
        </w:rPr>
        <w:t>PONUDBENA CENA: ______________________ EUR</w:t>
      </w:r>
    </w:p>
    <w:p w:rsidR="00710389" w:rsidRPr="009734C9" w:rsidRDefault="00710389" w:rsidP="00571F15">
      <w:pPr>
        <w:keepNext/>
        <w:keepLines/>
        <w:ind w:left="66" w:hanging="426"/>
        <w:rPr>
          <w:rFonts w:ascii="Tahoma" w:hAnsi="Tahoma" w:cs="Tahoma"/>
          <w:sz w:val="8"/>
          <w:szCs w:val="8"/>
        </w:rPr>
      </w:pPr>
    </w:p>
    <w:p w:rsidR="00710389" w:rsidRPr="009734C9" w:rsidRDefault="00710389" w:rsidP="00571F15">
      <w:pPr>
        <w:keepNext/>
        <w:keepLines/>
        <w:numPr>
          <w:ilvl w:val="0"/>
          <w:numId w:val="26"/>
        </w:numPr>
        <w:ind w:left="360"/>
        <w:rPr>
          <w:rFonts w:ascii="Tahoma" w:hAnsi="Tahoma" w:cs="Tahoma"/>
        </w:rPr>
      </w:pPr>
      <w:r w:rsidRPr="009734C9">
        <w:rPr>
          <w:rFonts w:ascii="Tahoma" w:hAnsi="Tahoma" w:cs="Tahoma"/>
        </w:rPr>
        <w:t>Stroški instrumenta zavarovanja</w:t>
      </w:r>
      <w:r w:rsidR="00C76334">
        <w:rPr>
          <w:rFonts w:ascii="Tahoma" w:hAnsi="Tahoma" w:cs="Tahoma"/>
        </w:rPr>
        <w:t>:</w:t>
      </w:r>
    </w:p>
    <w:p w:rsidR="00710389" w:rsidRPr="009734C9" w:rsidRDefault="00710389" w:rsidP="00571F15">
      <w:pPr>
        <w:keepNext/>
        <w:keepLines/>
        <w:rPr>
          <w:rFonts w:ascii="Tahoma" w:hAnsi="Tahoma" w:cs="Tahoma"/>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28"/>
        <w:gridCol w:w="2406"/>
        <w:gridCol w:w="2555"/>
      </w:tblGrid>
      <w:tr w:rsidR="00710389" w:rsidRPr="009734C9" w:rsidTr="00131E34">
        <w:trPr>
          <w:trHeight w:val="1529"/>
        </w:trPr>
        <w:tc>
          <w:tcPr>
            <w:tcW w:w="675" w:type="dxa"/>
            <w:shd w:val="clear" w:color="auto" w:fill="auto"/>
            <w:vAlign w:val="center"/>
          </w:tcPr>
          <w:p w:rsidR="00710389" w:rsidRPr="009734C9" w:rsidRDefault="00710389" w:rsidP="00571F15">
            <w:pPr>
              <w:keepNext/>
              <w:keepLines/>
              <w:rPr>
                <w:rFonts w:ascii="Tahoma" w:eastAsia="Calibri" w:hAnsi="Tahoma" w:cs="Tahoma"/>
                <w:sz w:val="19"/>
                <w:szCs w:val="19"/>
              </w:rPr>
            </w:pPr>
            <w:r w:rsidRPr="009734C9">
              <w:rPr>
                <w:rFonts w:ascii="Tahoma" w:hAnsi="Tahoma" w:cs="Tahoma"/>
                <w:sz w:val="19"/>
                <w:szCs w:val="19"/>
              </w:rPr>
              <w:t>Zap. št.</w:t>
            </w:r>
          </w:p>
        </w:tc>
        <w:tc>
          <w:tcPr>
            <w:tcW w:w="3828" w:type="dxa"/>
            <w:tcBorders>
              <w:bottom w:val="single" w:sz="4" w:space="0" w:color="auto"/>
              <w:right w:val="single" w:sz="4" w:space="0" w:color="auto"/>
            </w:tcBorders>
            <w:shd w:val="clear" w:color="auto" w:fill="auto"/>
            <w:vAlign w:val="center"/>
          </w:tcPr>
          <w:p w:rsidR="00710389" w:rsidRPr="009734C9" w:rsidRDefault="00710389" w:rsidP="00571F15">
            <w:pPr>
              <w:keepNext/>
              <w:keepLines/>
              <w:rPr>
                <w:rFonts w:ascii="Tahoma" w:eastAsia="Calibri" w:hAnsi="Tahoma" w:cs="Tahoma"/>
                <w:sz w:val="19"/>
                <w:szCs w:val="19"/>
              </w:rPr>
            </w:pPr>
            <w:r w:rsidRPr="009734C9">
              <w:rPr>
                <w:rFonts w:ascii="Tahoma" w:hAnsi="Tahoma" w:cs="Tahoma"/>
                <w:sz w:val="19"/>
                <w:szCs w:val="19"/>
              </w:rPr>
              <w:t>Postavka</w:t>
            </w:r>
          </w:p>
        </w:tc>
        <w:tc>
          <w:tcPr>
            <w:tcW w:w="2406" w:type="dxa"/>
            <w:tcBorders>
              <w:top w:val="single" w:sz="4" w:space="0" w:color="auto"/>
              <w:left w:val="single" w:sz="4" w:space="0" w:color="auto"/>
              <w:bottom w:val="single" w:sz="4" w:space="0" w:color="auto"/>
              <w:right w:val="single" w:sz="4" w:space="0" w:color="auto"/>
            </w:tcBorders>
            <w:shd w:val="clear" w:color="auto" w:fill="auto"/>
            <w:vAlign w:val="center"/>
          </w:tcPr>
          <w:p w:rsidR="00710389" w:rsidRPr="009734C9" w:rsidRDefault="00710389" w:rsidP="00571F15">
            <w:pPr>
              <w:keepNext/>
              <w:keepLines/>
              <w:rPr>
                <w:rFonts w:ascii="Tahoma" w:hAnsi="Tahoma" w:cs="Tahoma"/>
                <w:sz w:val="19"/>
                <w:szCs w:val="19"/>
              </w:rPr>
            </w:pPr>
            <w:r w:rsidRPr="009734C9">
              <w:rPr>
                <w:rFonts w:ascii="Tahoma" w:hAnsi="Tahoma" w:cs="Tahoma"/>
                <w:sz w:val="19"/>
                <w:szCs w:val="19"/>
              </w:rPr>
              <w:t>V % od zneska instrumenta zavarovanja________</w:t>
            </w:r>
          </w:p>
          <w:p w:rsidR="00710389" w:rsidRPr="009734C9" w:rsidRDefault="00710389" w:rsidP="00571F15">
            <w:pPr>
              <w:keepNext/>
              <w:keepLines/>
              <w:rPr>
                <w:rFonts w:ascii="Tahoma" w:hAnsi="Tahoma" w:cs="Tahoma"/>
                <w:sz w:val="19"/>
                <w:szCs w:val="19"/>
              </w:rPr>
            </w:pPr>
            <w:r w:rsidRPr="009734C9">
              <w:rPr>
                <w:rFonts w:ascii="Tahoma" w:hAnsi="Tahoma" w:cs="Tahoma"/>
                <w:noProof/>
                <w:sz w:val="19"/>
                <w:szCs w:val="19"/>
              </w:rPr>
              <mc:AlternateContent>
                <mc:Choice Requires="wps">
                  <w:drawing>
                    <wp:anchor distT="0" distB="0" distL="114300" distR="114300" simplePos="0" relativeHeight="251659264" behindDoc="0" locked="0" layoutInCell="1" allowOverlap="1" wp14:anchorId="21C4FB0C" wp14:editId="1CDFB5A8">
                      <wp:simplePos x="0" y="0"/>
                      <wp:positionH relativeFrom="column">
                        <wp:posOffset>-24130</wp:posOffset>
                      </wp:positionH>
                      <wp:positionV relativeFrom="paragraph">
                        <wp:posOffset>27305</wp:posOffset>
                      </wp:positionV>
                      <wp:extent cx="97155" cy="90805"/>
                      <wp:effectExtent l="6985" t="6350" r="10160" b="7620"/>
                      <wp:wrapNone/>
                      <wp:docPr id="3" name="Polje z besedilom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 cy="90805"/>
                              </a:xfrm>
                              <a:prstGeom prst="rect">
                                <a:avLst/>
                              </a:prstGeom>
                              <a:solidFill>
                                <a:srgbClr val="FFFFFF"/>
                              </a:solidFill>
                              <a:ln w="9525">
                                <a:solidFill>
                                  <a:srgbClr val="000000"/>
                                </a:solidFill>
                                <a:miter lim="800000"/>
                                <a:headEnd/>
                                <a:tailEnd/>
                              </a:ln>
                            </wps:spPr>
                            <wps:txbx>
                              <w:txbxContent>
                                <w:p w:rsidR="00DC1C02" w:rsidRDefault="00DC1C02" w:rsidP="007103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C4FB0C" id="_x0000_t202" coordsize="21600,21600" o:spt="202" path="m,l,21600r21600,l21600,xe">
                      <v:stroke joinstyle="miter"/>
                      <v:path gradientshapeok="t" o:connecttype="rect"/>
                    </v:shapetype>
                    <v:shape id="Polje z besedilom 3" o:spid="_x0000_s1026" type="#_x0000_t202" style="position:absolute;margin-left:-1.9pt;margin-top:2.15pt;width:7.6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">
                      <v:textbox>
                        <w:txbxContent>
                          <w:p w:rsidR="00DC1C02" w:rsidRDefault="00DC1C02" w:rsidP="00710389"/>
                        </w:txbxContent>
                      </v:textbox>
                    </v:shape>
                  </w:pict>
                </mc:Fallback>
              </mc:AlternateContent>
            </w:r>
            <w:r w:rsidRPr="009734C9">
              <w:rPr>
                <w:rFonts w:ascii="Tahoma" w:hAnsi="Tahoma" w:cs="Tahoma"/>
                <w:sz w:val="19"/>
                <w:szCs w:val="19"/>
              </w:rPr>
              <w:t xml:space="preserve">    mesečno</w:t>
            </w:r>
          </w:p>
          <w:p w:rsidR="00710389" w:rsidRPr="009734C9" w:rsidRDefault="00710389" w:rsidP="00571F15">
            <w:pPr>
              <w:keepNext/>
              <w:keepLines/>
              <w:rPr>
                <w:rFonts w:ascii="Tahoma" w:hAnsi="Tahoma" w:cs="Tahoma"/>
                <w:sz w:val="19"/>
                <w:szCs w:val="19"/>
              </w:rPr>
            </w:pPr>
            <w:r w:rsidRPr="009734C9">
              <w:rPr>
                <w:rFonts w:ascii="Tahoma" w:hAnsi="Tahoma" w:cs="Tahoma"/>
                <w:noProof/>
                <w:sz w:val="19"/>
                <w:szCs w:val="19"/>
              </w:rPr>
              <mc:AlternateContent>
                <mc:Choice Requires="wps">
                  <w:drawing>
                    <wp:anchor distT="0" distB="0" distL="114300" distR="114300" simplePos="0" relativeHeight="251660288" behindDoc="0" locked="0" layoutInCell="1" allowOverlap="1" wp14:anchorId="4D48ADA5" wp14:editId="783A74F2">
                      <wp:simplePos x="0" y="0"/>
                      <wp:positionH relativeFrom="column">
                        <wp:posOffset>-22225</wp:posOffset>
                      </wp:positionH>
                      <wp:positionV relativeFrom="paragraph">
                        <wp:posOffset>26670</wp:posOffset>
                      </wp:positionV>
                      <wp:extent cx="97155" cy="90805"/>
                      <wp:effectExtent l="8890" t="8255" r="8255" b="5715"/>
                      <wp:wrapNone/>
                      <wp:docPr id="2"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 cy="90805"/>
                              </a:xfrm>
                              <a:prstGeom prst="rect">
                                <a:avLst/>
                              </a:prstGeom>
                              <a:solidFill>
                                <a:srgbClr val="FFFFFF"/>
                              </a:solidFill>
                              <a:ln w="9525">
                                <a:solidFill>
                                  <a:srgbClr val="000000"/>
                                </a:solidFill>
                                <a:miter lim="800000"/>
                                <a:headEnd/>
                                <a:tailEnd/>
                              </a:ln>
                            </wps:spPr>
                            <wps:txbx>
                              <w:txbxContent>
                                <w:p w:rsidR="00DC1C02" w:rsidRDefault="00DC1C02" w:rsidP="007103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48ADA5" id="Polje z besedilom 2" o:spid="_x0000_s1027" type="#_x0000_t202" style="position:absolute;margin-left:-1.75pt;margin-top:2.1pt;width:7.6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">
                      <v:textbox>
                        <w:txbxContent>
                          <w:p w:rsidR="00DC1C02" w:rsidRDefault="00DC1C02" w:rsidP="00710389"/>
                        </w:txbxContent>
                      </v:textbox>
                    </v:shape>
                  </w:pict>
                </mc:Fallback>
              </mc:AlternateContent>
            </w:r>
            <w:r w:rsidRPr="009734C9">
              <w:rPr>
                <w:rFonts w:ascii="Tahoma" w:hAnsi="Tahoma" w:cs="Tahoma"/>
                <w:sz w:val="19"/>
                <w:szCs w:val="19"/>
              </w:rPr>
              <w:t xml:space="preserve">    kvartalno</w:t>
            </w:r>
            <w:r w:rsidRPr="009734C9">
              <w:rPr>
                <w:rFonts w:ascii="Tahoma" w:hAnsi="Tahoma" w:cs="Tahoma"/>
                <w:noProof/>
                <w:sz w:val="19"/>
                <w:szCs w:val="19"/>
              </w:rPr>
              <mc:AlternateContent>
                <mc:Choice Requires="wps">
                  <w:drawing>
                    <wp:anchor distT="0" distB="0" distL="114300" distR="114300" simplePos="0" relativeHeight="251661312" behindDoc="0" locked="0" layoutInCell="1" allowOverlap="1" wp14:anchorId="75A5583B" wp14:editId="6336B40F">
                      <wp:simplePos x="0" y="0"/>
                      <wp:positionH relativeFrom="column">
                        <wp:posOffset>-22225</wp:posOffset>
                      </wp:positionH>
                      <wp:positionV relativeFrom="paragraph">
                        <wp:posOffset>26670</wp:posOffset>
                      </wp:positionV>
                      <wp:extent cx="97155" cy="90805"/>
                      <wp:effectExtent l="8890" t="8255" r="8255" b="5715"/>
                      <wp:wrapNone/>
                      <wp:docPr id="1" name="Polje z besedilom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 cy="90805"/>
                              </a:xfrm>
                              <a:prstGeom prst="rect">
                                <a:avLst/>
                              </a:prstGeom>
                              <a:solidFill>
                                <a:srgbClr val="FFFFFF"/>
                              </a:solidFill>
                              <a:ln w="9525">
                                <a:solidFill>
                                  <a:srgbClr val="000000"/>
                                </a:solidFill>
                                <a:miter lim="800000"/>
                                <a:headEnd/>
                                <a:tailEnd/>
                              </a:ln>
                            </wps:spPr>
                            <wps:txbx>
                              <w:txbxContent>
                                <w:p w:rsidR="00DC1C02" w:rsidRDefault="00DC1C02" w:rsidP="00710389">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5583B" id="Polje z besedilom 1" o:spid="_x0000_s1028" type="#_x0000_t202" style="position:absolute;margin-left:-1.75pt;margin-top:2.1pt;width:7.65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">
                      <v:textbox>
                        <w:txbxContent>
                          <w:p w:rsidR="00DC1C02" w:rsidRDefault="00DC1C02" w:rsidP="00710389">
                            <w:r>
                              <w:t xml:space="preserve"> </w:t>
                            </w:r>
                          </w:p>
                        </w:txbxContent>
                      </v:textbox>
                    </v:shape>
                  </w:pict>
                </mc:Fallback>
              </mc:AlternateContent>
            </w:r>
          </w:p>
          <w:p w:rsidR="00710389" w:rsidRPr="009734C9" w:rsidRDefault="00710389" w:rsidP="00571F15">
            <w:pPr>
              <w:keepNext/>
              <w:keepLines/>
              <w:rPr>
                <w:rFonts w:ascii="Tahoma" w:eastAsia="Calibri" w:hAnsi="Tahoma" w:cs="Tahoma"/>
                <w:sz w:val="19"/>
                <w:szCs w:val="19"/>
              </w:rPr>
            </w:pPr>
            <w:r w:rsidRPr="009734C9">
              <w:rPr>
                <w:rFonts w:ascii="Tahoma" w:hAnsi="Tahoma" w:cs="Tahoma"/>
                <w:sz w:val="19"/>
                <w:szCs w:val="19"/>
              </w:rPr>
              <w:t xml:space="preserve"> </w:t>
            </w:r>
            <w:r w:rsidRPr="009734C9">
              <w:rPr>
                <w:rFonts w:ascii="Tahoma" w:hAnsi="Tahoma" w:cs="Tahoma"/>
                <w:b/>
                <w:sz w:val="19"/>
                <w:szCs w:val="19"/>
              </w:rPr>
              <w:t>(obvezno označi!)</w:t>
            </w:r>
          </w:p>
        </w:tc>
        <w:tc>
          <w:tcPr>
            <w:tcW w:w="2555" w:type="dxa"/>
            <w:tcBorders>
              <w:left w:val="single" w:sz="4" w:space="0" w:color="auto"/>
              <w:bottom w:val="single" w:sz="4" w:space="0" w:color="auto"/>
            </w:tcBorders>
            <w:shd w:val="clear" w:color="auto" w:fill="auto"/>
            <w:vAlign w:val="center"/>
          </w:tcPr>
          <w:p w:rsidR="00710389" w:rsidRPr="009734C9" w:rsidRDefault="00710389" w:rsidP="00571F15">
            <w:pPr>
              <w:keepNext/>
              <w:keepLines/>
              <w:rPr>
                <w:rFonts w:ascii="Tahoma" w:hAnsi="Tahoma" w:cs="Tahoma"/>
                <w:sz w:val="19"/>
                <w:szCs w:val="19"/>
              </w:rPr>
            </w:pPr>
            <w:r w:rsidRPr="009734C9">
              <w:rPr>
                <w:rFonts w:ascii="Tahoma" w:hAnsi="Tahoma" w:cs="Tahoma"/>
                <w:sz w:val="19"/>
                <w:szCs w:val="19"/>
              </w:rPr>
              <w:t>Znesek v EUR za celotno obdobje veljavnosti instrumenta zavarovanja</w:t>
            </w:r>
          </w:p>
        </w:tc>
      </w:tr>
      <w:tr w:rsidR="00710389" w:rsidRPr="009734C9" w:rsidTr="00131E34">
        <w:tc>
          <w:tcPr>
            <w:tcW w:w="675" w:type="dxa"/>
            <w:shd w:val="clear" w:color="auto" w:fill="auto"/>
            <w:vAlign w:val="center"/>
          </w:tcPr>
          <w:p w:rsidR="00710389" w:rsidRPr="009734C9" w:rsidRDefault="00710389" w:rsidP="00571F15">
            <w:pPr>
              <w:keepNext/>
              <w:keepLines/>
              <w:rPr>
                <w:rFonts w:ascii="Tahoma" w:eastAsia="Calibri" w:hAnsi="Tahoma" w:cs="Tahoma"/>
                <w:sz w:val="19"/>
                <w:szCs w:val="19"/>
              </w:rPr>
            </w:pPr>
            <w:r w:rsidRPr="009734C9">
              <w:rPr>
                <w:rFonts w:ascii="Tahoma" w:hAnsi="Tahoma" w:cs="Tahoma"/>
                <w:sz w:val="19"/>
                <w:szCs w:val="19"/>
              </w:rPr>
              <w:t>1.</w:t>
            </w:r>
          </w:p>
          <w:p w:rsidR="00710389" w:rsidRPr="009734C9" w:rsidRDefault="00710389" w:rsidP="00571F15">
            <w:pPr>
              <w:keepNext/>
              <w:keepLines/>
              <w:rPr>
                <w:rFonts w:ascii="Tahoma" w:eastAsia="Calibri" w:hAnsi="Tahoma" w:cs="Tahoma"/>
                <w:sz w:val="19"/>
                <w:szCs w:val="19"/>
              </w:rPr>
            </w:pPr>
          </w:p>
        </w:tc>
        <w:tc>
          <w:tcPr>
            <w:tcW w:w="3828" w:type="dxa"/>
            <w:tcBorders>
              <w:top w:val="single" w:sz="4" w:space="0" w:color="auto"/>
            </w:tcBorders>
            <w:shd w:val="clear" w:color="auto" w:fill="auto"/>
          </w:tcPr>
          <w:p w:rsidR="00710389" w:rsidRPr="009734C9" w:rsidRDefault="00710389" w:rsidP="00571F15">
            <w:pPr>
              <w:keepNext/>
              <w:keepLines/>
              <w:jc w:val="both"/>
              <w:rPr>
                <w:rFonts w:ascii="Tahoma" w:eastAsia="Calibri" w:hAnsi="Tahoma" w:cs="Tahoma"/>
                <w:sz w:val="19"/>
                <w:szCs w:val="19"/>
              </w:rPr>
            </w:pPr>
            <w:r w:rsidRPr="009734C9">
              <w:rPr>
                <w:rFonts w:ascii="Tahoma" w:hAnsi="Tahoma" w:cs="Tahoma"/>
                <w:sz w:val="19"/>
                <w:szCs w:val="19"/>
              </w:rPr>
              <w:t>STROŠKI VODENJA BANČNE GARANCIJE oziroma ZAVAROVALNA PREMIJA</w:t>
            </w:r>
          </w:p>
        </w:tc>
        <w:tc>
          <w:tcPr>
            <w:tcW w:w="2406" w:type="dxa"/>
            <w:tcBorders>
              <w:top w:val="single" w:sz="4" w:space="0" w:color="auto"/>
            </w:tcBorders>
            <w:shd w:val="clear" w:color="auto" w:fill="auto"/>
          </w:tcPr>
          <w:p w:rsidR="00710389" w:rsidRPr="009734C9" w:rsidRDefault="00710389" w:rsidP="00571F15">
            <w:pPr>
              <w:keepNext/>
              <w:keepLines/>
              <w:jc w:val="both"/>
              <w:rPr>
                <w:rFonts w:ascii="Tahoma" w:hAnsi="Tahoma" w:cs="Tahoma"/>
                <w:sz w:val="19"/>
                <w:szCs w:val="19"/>
              </w:rPr>
            </w:pPr>
          </w:p>
        </w:tc>
        <w:tc>
          <w:tcPr>
            <w:tcW w:w="2555" w:type="dxa"/>
            <w:tcBorders>
              <w:top w:val="single" w:sz="4" w:space="0" w:color="auto"/>
            </w:tcBorders>
            <w:shd w:val="clear" w:color="auto" w:fill="auto"/>
          </w:tcPr>
          <w:p w:rsidR="00710389" w:rsidRPr="009734C9" w:rsidRDefault="00710389" w:rsidP="00571F15">
            <w:pPr>
              <w:keepNext/>
              <w:keepLines/>
              <w:jc w:val="both"/>
              <w:rPr>
                <w:rFonts w:ascii="Tahoma" w:hAnsi="Tahoma" w:cs="Tahoma"/>
                <w:sz w:val="19"/>
                <w:szCs w:val="19"/>
              </w:rPr>
            </w:pPr>
          </w:p>
        </w:tc>
      </w:tr>
      <w:tr w:rsidR="00710389" w:rsidRPr="009734C9" w:rsidTr="00FC6045">
        <w:tc>
          <w:tcPr>
            <w:tcW w:w="675" w:type="dxa"/>
            <w:shd w:val="clear" w:color="auto" w:fill="auto"/>
            <w:vAlign w:val="center"/>
          </w:tcPr>
          <w:p w:rsidR="00710389" w:rsidRPr="009734C9" w:rsidRDefault="00710389" w:rsidP="00571F15">
            <w:pPr>
              <w:keepNext/>
              <w:keepLines/>
              <w:rPr>
                <w:rFonts w:ascii="Tahoma" w:eastAsia="Calibri" w:hAnsi="Tahoma" w:cs="Tahoma"/>
                <w:sz w:val="19"/>
                <w:szCs w:val="19"/>
              </w:rPr>
            </w:pPr>
            <w:r w:rsidRPr="009734C9">
              <w:rPr>
                <w:rFonts w:ascii="Tahoma" w:hAnsi="Tahoma" w:cs="Tahoma"/>
                <w:sz w:val="19"/>
                <w:szCs w:val="19"/>
              </w:rPr>
              <w:t>2.</w:t>
            </w:r>
          </w:p>
          <w:p w:rsidR="00710389" w:rsidRPr="009734C9" w:rsidRDefault="00710389" w:rsidP="00571F15">
            <w:pPr>
              <w:keepNext/>
              <w:keepLines/>
              <w:rPr>
                <w:rFonts w:ascii="Tahoma" w:eastAsia="Calibri" w:hAnsi="Tahoma" w:cs="Tahoma"/>
                <w:sz w:val="19"/>
                <w:szCs w:val="19"/>
              </w:rPr>
            </w:pPr>
          </w:p>
        </w:tc>
        <w:tc>
          <w:tcPr>
            <w:tcW w:w="3828" w:type="dxa"/>
            <w:shd w:val="clear" w:color="auto" w:fill="auto"/>
          </w:tcPr>
          <w:p w:rsidR="00710389" w:rsidRPr="009734C9" w:rsidRDefault="00710389" w:rsidP="00571F15">
            <w:pPr>
              <w:keepNext/>
              <w:keepLines/>
              <w:jc w:val="both"/>
              <w:rPr>
                <w:rFonts w:ascii="Tahoma" w:hAnsi="Tahoma" w:cs="Tahoma"/>
                <w:sz w:val="19"/>
                <w:szCs w:val="19"/>
              </w:rPr>
            </w:pPr>
            <w:r w:rsidRPr="009734C9">
              <w:rPr>
                <w:rFonts w:ascii="Tahoma" w:hAnsi="Tahoma" w:cs="Tahoma"/>
                <w:sz w:val="19"/>
                <w:szCs w:val="19"/>
              </w:rPr>
              <w:t>STROŠKI ODOBRITVE instrumenta zavarovanja (</w:t>
            </w:r>
            <w:r w:rsidRPr="009734C9">
              <w:rPr>
                <w:rFonts w:ascii="Tahoma" w:hAnsi="Tahoma" w:cs="Tahoma"/>
                <w:b/>
                <w:sz w:val="19"/>
                <w:szCs w:val="19"/>
              </w:rPr>
              <w:t>enkraten strošek</w:t>
            </w:r>
            <w:r w:rsidRPr="009734C9">
              <w:rPr>
                <w:rFonts w:ascii="Tahoma" w:hAnsi="Tahoma" w:cs="Tahoma"/>
                <w:sz w:val="19"/>
                <w:szCs w:val="19"/>
              </w:rPr>
              <w:t xml:space="preserve"> v času veljavnosti  instrumenta zavarovanja)</w:t>
            </w:r>
          </w:p>
        </w:tc>
        <w:tc>
          <w:tcPr>
            <w:tcW w:w="2406" w:type="dxa"/>
            <w:shd w:val="clear" w:color="auto" w:fill="auto"/>
          </w:tcPr>
          <w:p w:rsidR="00710389" w:rsidRPr="009734C9" w:rsidRDefault="00710389" w:rsidP="00571F15">
            <w:pPr>
              <w:keepNext/>
              <w:keepLines/>
              <w:rPr>
                <w:rFonts w:ascii="Tahoma" w:hAnsi="Tahoma" w:cs="Tahoma"/>
                <w:sz w:val="19"/>
                <w:szCs w:val="19"/>
              </w:rPr>
            </w:pPr>
            <w:r w:rsidRPr="009734C9">
              <w:rPr>
                <w:rFonts w:ascii="Tahoma" w:hAnsi="Tahoma" w:cs="Tahoma"/>
                <w:sz w:val="19"/>
                <w:szCs w:val="19"/>
              </w:rPr>
              <w:t>V % od instrumenta zavarovanja _______</w:t>
            </w:r>
          </w:p>
        </w:tc>
        <w:tc>
          <w:tcPr>
            <w:tcW w:w="2555" w:type="dxa"/>
            <w:shd w:val="clear" w:color="auto" w:fill="auto"/>
          </w:tcPr>
          <w:p w:rsidR="00710389" w:rsidRPr="009734C9" w:rsidRDefault="00710389" w:rsidP="00571F15">
            <w:pPr>
              <w:keepNext/>
              <w:keepLines/>
              <w:jc w:val="both"/>
              <w:rPr>
                <w:rFonts w:ascii="Tahoma" w:hAnsi="Tahoma" w:cs="Tahoma"/>
                <w:sz w:val="19"/>
                <w:szCs w:val="19"/>
              </w:rPr>
            </w:pPr>
          </w:p>
        </w:tc>
      </w:tr>
      <w:tr w:rsidR="00710389" w:rsidRPr="009734C9" w:rsidTr="00FC6045">
        <w:tc>
          <w:tcPr>
            <w:tcW w:w="675" w:type="dxa"/>
            <w:shd w:val="clear" w:color="auto" w:fill="auto"/>
            <w:vAlign w:val="center"/>
          </w:tcPr>
          <w:p w:rsidR="00710389" w:rsidRPr="009734C9" w:rsidRDefault="00710389" w:rsidP="00571F15">
            <w:pPr>
              <w:keepNext/>
              <w:keepLines/>
              <w:rPr>
                <w:rFonts w:ascii="Tahoma" w:eastAsia="Calibri" w:hAnsi="Tahoma" w:cs="Tahoma"/>
                <w:sz w:val="19"/>
                <w:szCs w:val="19"/>
              </w:rPr>
            </w:pPr>
            <w:r w:rsidRPr="009734C9">
              <w:rPr>
                <w:rFonts w:ascii="Tahoma" w:hAnsi="Tahoma" w:cs="Tahoma"/>
                <w:sz w:val="19"/>
                <w:szCs w:val="19"/>
              </w:rPr>
              <w:t>3.</w:t>
            </w:r>
          </w:p>
          <w:p w:rsidR="00710389" w:rsidRPr="009734C9" w:rsidRDefault="00710389" w:rsidP="00571F15">
            <w:pPr>
              <w:keepNext/>
              <w:keepLines/>
              <w:rPr>
                <w:rFonts w:ascii="Tahoma" w:eastAsia="Calibri" w:hAnsi="Tahoma" w:cs="Tahoma"/>
                <w:sz w:val="19"/>
                <w:szCs w:val="19"/>
              </w:rPr>
            </w:pPr>
          </w:p>
        </w:tc>
        <w:tc>
          <w:tcPr>
            <w:tcW w:w="3828" w:type="dxa"/>
            <w:shd w:val="clear" w:color="auto" w:fill="auto"/>
          </w:tcPr>
          <w:p w:rsidR="00710389" w:rsidRPr="009734C9" w:rsidRDefault="00710389" w:rsidP="00571F15">
            <w:pPr>
              <w:keepNext/>
              <w:keepLines/>
              <w:jc w:val="both"/>
              <w:rPr>
                <w:rFonts w:ascii="Tahoma" w:hAnsi="Tahoma" w:cs="Tahoma"/>
                <w:sz w:val="19"/>
                <w:szCs w:val="19"/>
              </w:rPr>
            </w:pPr>
            <w:r w:rsidRPr="009734C9">
              <w:rPr>
                <w:rFonts w:ascii="Tahoma" w:hAnsi="Tahoma" w:cs="Tahoma"/>
                <w:sz w:val="19"/>
                <w:szCs w:val="19"/>
              </w:rPr>
              <w:t>MOREBITNI DRUGI STROŠKI(</w:t>
            </w:r>
            <w:r w:rsidRPr="009734C9">
              <w:rPr>
                <w:rFonts w:ascii="Tahoma" w:hAnsi="Tahoma" w:cs="Tahoma"/>
                <w:b/>
                <w:sz w:val="19"/>
                <w:szCs w:val="19"/>
              </w:rPr>
              <w:t>enkraten strošek</w:t>
            </w:r>
            <w:r w:rsidRPr="009734C9">
              <w:rPr>
                <w:rFonts w:ascii="Tahoma" w:hAnsi="Tahoma" w:cs="Tahoma"/>
                <w:sz w:val="19"/>
                <w:szCs w:val="19"/>
              </w:rPr>
              <w:t xml:space="preserve"> v času veljavnosti instrumenta zavarovanja)</w:t>
            </w:r>
          </w:p>
        </w:tc>
        <w:tc>
          <w:tcPr>
            <w:tcW w:w="2406" w:type="dxa"/>
            <w:shd w:val="clear" w:color="auto" w:fill="auto"/>
          </w:tcPr>
          <w:p w:rsidR="00710389" w:rsidRPr="009734C9" w:rsidRDefault="00710389" w:rsidP="00571F15">
            <w:pPr>
              <w:keepNext/>
              <w:keepLines/>
              <w:rPr>
                <w:rFonts w:ascii="Tahoma" w:hAnsi="Tahoma" w:cs="Tahoma"/>
                <w:sz w:val="19"/>
                <w:szCs w:val="19"/>
              </w:rPr>
            </w:pPr>
            <w:r w:rsidRPr="009734C9">
              <w:rPr>
                <w:rFonts w:ascii="Tahoma" w:hAnsi="Tahoma" w:cs="Tahoma"/>
                <w:sz w:val="19"/>
                <w:szCs w:val="19"/>
              </w:rPr>
              <w:t>V % od instrumenta zavarovanja _______</w:t>
            </w:r>
          </w:p>
        </w:tc>
        <w:tc>
          <w:tcPr>
            <w:tcW w:w="2555" w:type="dxa"/>
            <w:shd w:val="clear" w:color="auto" w:fill="auto"/>
          </w:tcPr>
          <w:p w:rsidR="00710389" w:rsidRPr="009734C9" w:rsidRDefault="00710389" w:rsidP="00571F15">
            <w:pPr>
              <w:keepNext/>
              <w:keepLines/>
              <w:jc w:val="both"/>
              <w:rPr>
                <w:rFonts w:ascii="Tahoma" w:hAnsi="Tahoma" w:cs="Tahoma"/>
                <w:sz w:val="19"/>
                <w:szCs w:val="19"/>
              </w:rPr>
            </w:pPr>
          </w:p>
        </w:tc>
      </w:tr>
      <w:tr w:rsidR="00710389" w:rsidRPr="009734C9" w:rsidTr="00FC6045">
        <w:tc>
          <w:tcPr>
            <w:tcW w:w="675" w:type="dxa"/>
            <w:shd w:val="clear" w:color="auto" w:fill="auto"/>
            <w:vAlign w:val="center"/>
          </w:tcPr>
          <w:p w:rsidR="00710389" w:rsidRPr="009734C9" w:rsidRDefault="00710389" w:rsidP="00571F15">
            <w:pPr>
              <w:keepNext/>
              <w:keepLines/>
              <w:rPr>
                <w:rFonts w:ascii="Tahoma" w:hAnsi="Tahoma" w:cs="Tahoma"/>
                <w:sz w:val="19"/>
                <w:szCs w:val="19"/>
              </w:rPr>
            </w:pPr>
            <w:r w:rsidRPr="009734C9">
              <w:rPr>
                <w:rFonts w:ascii="Tahoma" w:hAnsi="Tahoma" w:cs="Tahoma"/>
                <w:sz w:val="19"/>
                <w:szCs w:val="19"/>
              </w:rPr>
              <w:t>4.</w:t>
            </w:r>
          </w:p>
        </w:tc>
        <w:tc>
          <w:tcPr>
            <w:tcW w:w="6234" w:type="dxa"/>
            <w:gridSpan w:val="2"/>
            <w:shd w:val="clear" w:color="auto" w:fill="auto"/>
          </w:tcPr>
          <w:p w:rsidR="00710389" w:rsidRPr="009734C9" w:rsidRDefault="00710389" w:rsidP="00571F15">
            <w:pPr>
              <w:keepNext/>
              <w:keepLines/>
              <w:jc w:val="both"/>
              <w:rPr>
                <w:rFonts w:ascii="Tahoma" w:eastAsia="Calibri" w:hAnsi="Tahoma" w:cs="Tahoma"/>
                <w:sz w:val="19"/>
                <w:szCs w:val="19"/>
              </w:rPr>
            </w:pPr>
            <w:r w:rsidRPr="009734C9">
              <w:rPr>
                <w:rFonts w:ascii="Tahoma" w:hAnsi="Tahoma" w:cs="Tahoma"/>
                <w:sz w:val="19"/>
                <w:szCs w:val="19"/>
              </w:rPr>
              <w:t>SKUPNA PONUDBENA CENA*</w:t>
            </w:r>
          </w:p>
          <w:p w:rsidR="00710389" w:rsidRPr="009734C9" w:rsidRDefault="00710389" w:rsidP="00571F15">
            <w:pPr>
              <w:keepNext/>
              <w:keepLines/>
              <w:jc w:val="both"/>
              <w:rPr>
                <w:rFonts w:ascii="Tahoma" w:hAnsi="Tahoma" w:cs="Tahoma"/>
                <w:sz w:val="19"/>
                <w:szCs w:val="19"/>
              </w:rPr>
            </w:pPr>
            <w:r w:rsidRPr="009734C9">
              <w:rPr>
                <w:rFonts w:ascii="Tahoma" w:hAnsi="Tahoma" w:cs="Tahoma"/>
                <w:sz w:val="19"/>
                <w:szCs w:val="19"/>
              </w:rPr>
              <w:t>(4=1+2+3)</w:t>
            </w:r>
          </w:p>
        </w:tc>
        <w:tc>
          <w:tcPr>
            <w:tcW w:w="2555" w:type="dxa"/>
            <w:shd w:val="clear" w:color="auto" w:fill="auto"/>
          </w:tcPr>
          <w:p w:rsidR="00710389" w:rsidRPr="009734C9" w:rsidRDefault="00710389" w:rsidP="00571F15">
            <w:pPr>
              <w:keepNext/>
              <w:keepLines/>
              <w:jc w:val="both"/>
              <w:rPr>
                <w:rFonts w:ascii="Tahoma" w:hAnsi="Tahoma" w:cs="Tahoma"/>
                <w:sz w:val="19"/>
                <w:szCs w:val="19"/>
              </w:rPr>
            </w:pPr>
          </w:p>
        </w:tc>
      </w:tr>
    </w:tbl>
    <w:p w:rsidR="00710389" w:rsidRPr="00C76334" w:rsidRDefault="00710389" w:rsidP="00571F15">
      <w:pPr>
        <w:keepNext/>
        <w:keepLines/>
        <w:jc w:val="both"/>
        <w:rPr>
          <w:rFonts w:ascii="Tahoma" w:hAnsi="Tahoma" w:cs="Tahoma"/>
          <w:i/>
        </w:rPr>
      </w:pPr>
      <w:r w:rsidRPr="00C76334">
        <w:rPr>
          <w:rFonts w:ascii="Tahoma" w:hAnsi="Tahoma" w:cs="Tahoma"/>
          <w:i/>
        </w:rPr>
        <w:t>*V kolikor ponudbo oddaja zavarovalnica, mora ponudbena cena vključevati DPZP (davek od prometa zavarovalnih poslov).</w:t>
      </w:r>
    </w:p>
    <w:p w:rsidR="00710389" w:rsidRPr="009734C9" w:rsidRDefault="00710389" w:rsidP="00571F15">
      <w:pPr>
        <w:keepNext/>
        <w:keepLines/>
        <w:jc w:val="both"/>
        <w:rPr>
          <w:rFonts w:ascii="Tahoma" w:hAnsi="Tahoma" w:cs="Tahoma"/>
          <w:b/>
        </w:rPr>
      </w:pPr>
    </w:p>
    <w:p w:rsidR="00C76334" w:rsidRDefault="00710389" w:rsidP="00571F15">
      <w:pPr>
        <w:keepNext/>
        <w:keepLines/>
        <w:numPr>
          <w:ilvl w:val="0"/>
          <w:numId w:val="25"/>
        </w:numPr>
        <w:tabs>
          <w:tab w:val="clear" w:pos="720"/>
          <w:tab w:val="num" w:pos="567"/>
        </w:tabs>
        <w:ind w:hanging="720"/>
        <w:rPr>
          <w:rFonts w:ascii="Tahoma" w:hAnsi="Tahoma" w:cs="Tahoma"/>
          <w:b/>
        </w:rPr>
      </w:pPr>
      <w:r>
        <w:rPr>
          <w:rFonts w:ascii="Tahoma" w:hAnsi="Tahoma" w:cs="Tahoma"/>
          <w:b/>
        </w:rPr>
        <w:t>VELJAVNOST PONUDBE:</w:t>
      </w:r>
    </w:p>
    <w:p w:rsidR="00C76334" w:rsidRDefault="00C76334" w:rsidP="00571F15">
      <w:pPr>
        <w:keepNext/>
        <w:keepLines/>
        <w:rPr>
          <w:rFonts w:ascii="Tahoma" w:hAnsi="Tahoma" w:cs="Tahoma"/>
          <w:b/>
        </w:rPr>
      </w:pPr>
    </w:p>
    <w:p w:rsidR="00710389" w:rsidRPr="00C76334" w:rsidRDefault="00C76334" w:rsidP="00571F15">
      <w:pPr>
        <w:keepNext/>
        <w:keepLines/>
        <w:rPr>
          <w:rFonts w:ascii="Tahoma" w:hAnsi="Tahoma" w:cs="Tahoma"/>
        </w:rPr>
      </w:pPr>
      <w:r w:rsidRPr="00C76334">
        <w:rPr>
          <w:rFonts w:ascii="Tahoma" w:hAnsi="Tahoma" w:cs="Tahoma"/>
        </w:rPr>
        <w:t>Ponudba je veljavna do __________________ (</w:t>
      </w:r>
      <w:r w:rsidRPr="00C76334">
        <w:rPr>
          <w:rFonts w:ascii="Tahoma" w:hAnsi="Tahoma" w:cs="Tahoma"/>
          <w:i/>
        </w:rPr>
        <w:t xml:space="preserve">najmanj do </w:t>
      </w:r>
      <w:r w:rsidR="00710389" w:rsidRPr="00C76334">
        <w:rPr>
          <w:rFonts w:ascii="Tahoma" w:hAnsi="Tahoma" w:cs="Tahoma"/>
          <w:i/>
        </w:rPr>
        <w:t>31. 5. 2023</w:t>
      </w:r>
      <w:r w:rsidRPr="00C76334">
        <w:rPr>
          <w:rFonts w:ascii="Tahoma" w:hAnsi="Tahoma" w:cs="Tahoma"/>
        </w:rPr>
        <w:t>).</w:t>
      </w:r>
    </w:p>
    <w:p w:rsidR="00710389" w:rsidRPr="009734C9" w:rsidRDefault="00710389" w:rsidP="00571F15">
      <w:pPr>
        <w:keepNext/>
        <w:keepLines/>
        <w:jc w:val="both"/>
        <w:rPr>
          <w:rFonts w:ascii="Tahoma" w:hAnsi="Tahoma" w:cs="Tahoma"/>
          <w:bCs/>
          <w:i/>
          <w:noProof/>
          <w:sz w:val="18"/>
          <w:szCs w:val="18"/>
        </w:rPr>
      </w:pPr>
    </w:p>
    <w:tbl>
      <w:tblPr>
        <w:tblW w:w="9719" w:type="dxa"/>
        <w:tblInd w:w="-50" w:type="dxa"/>
        <w:tblLayout w:type="fixed"/>
        <w:tblCellMar>
          <w:left w:w="30" w:type="dxa"/>
          <w:right w:w="30" w:type="dxa"/>
        </w:tblCellMar>
        <w:tblLook w:val="0000" w:firstRow="0" w:lastRow="0" w:firstColumn="0" w:lastColumn="0" w:noHBand="0" w:noVBand="0"/>
      </w:tblPr>
      <w:tblGrid>
        <w:gridCol w:w="3430"/>
        <w:gridCol w:w="2574"/>
        <w:gridCol w:w="3715"/>
      </w:tblGrid>
      <w:tr w:rsidR="00710389" w:rsidRPr="009734C9" w:rsidTr="00FC6045">
        <w:trPr>
          <w:trHeight w:val="235"/>
        </w:trPr>
        <w:tc>
          <w:tcPr>
            <w:tcW w:w="3430" w:type="dxa"/>
            <w:tcBorders>
              <w:bottom w:val="single" w:sz="4" w:space="0" w:color="auto"/>
            </w:tcBorders>
          </w:tcPr>
          <w:p w:rsidR="00710389" w:rsidRPr="009734C9" w:rsidRDefault="00710389" w:rsidP="00571F15">
            <w:pPr>
              <w:keepNext/>
              <w:keepLines/>
              <w:jc w:val="both"/>
              <w:rPr>
                <w:rFonts w:ascii="Tahoma" w:hAnsi="Tahoma" w:cs="Tahoma"/>
                <w:snapToGrid w:val="0"/>
                <w:color w:val="000000"/>
              </w:rPr>
            </w:pPr>
          </w:p>
        </w:tc>
        <w:tc>
          <w:tcPr>
            <w:tcW w:w="2574" w:type="dxa"/>
          </w:tcPr>
          <w:p w:rsidR="00710389" w:rsidRPr="009734C9" w:rsidRDefault="00710389" w:rsidP="00571F15">
            <w:pPr>
              <w:keepNext/>
              <w:keepLines/>
              <w:jc w:val="center"/>
              <w:rPr>
                <w:rFonts w:ascii="Tahoma" w:hAnsi="Tahoma" w:cs="Tahoma"/>
                <w:snapToGrid w:val="0"/>
                <w:color w:val="000000"/>
              </w:rPr>
            </w:pPr>
          </w:p>
        </w:tc>
        <w:tc>
          <w:tcPr>
            <w:tcW w:w="3715" w:type="dxa"/>
            <w:tcBorders>
              <w:bottom w:val="single" w:sz="4" w:space="0" w:color="auto"/>
            </w:tcBorders>
          </w:tcPr>
          <w:p w:rsidR="00710389" w:rsidRPr="009734C9" w:rsidRDefault="00710389" w:rsidP="00571F15">
            <w:pPr>
              <w:keepNext/>
              <w:keepLines/>
              <w:tabs>
                <w:tab w:val="left" w:pos="567"/>
                <w:tab w:val="num" w:pos="851"/>
                <w:tab w:val="left" w:pos="993"/>
              </w:tabs>
              <w:jc w:val="both"/>
              <w:rPr>
                <w:rFonts w:ascii="Tahoma" w:hAnsi="Tahoma" w:cs="Tahoma"/>
                <w:snapToGrid w:val="0"/>
                <w:color w:val="000000"/>
              </w:rPr>
            </w:pPr>
          </w:p>
        </w:tc>
      </w:tr>
      <w:tr w:rsidR="00710389" w:rsidRPr="009734C9" w:rsidTr="00FC6045">
        <w:trPr>
          <w:trHeight w:val="235"/>
        </w:trPr>
        <w:tc>
          <w:tcPr>
            <w:tcW w:w="3430" w:type="dxa"/>
            <w:tcBorders>
              <w:top w:val="single" w:sz="4" w:space="0" w:color="auto"/>
            </w:tcBorders>
          </w:tcPr>
          <w:p w:rsidR="00710389" w:rsidRPr="009734C9" w:rsidRDefault="00710389" w:rsidP="00571F15">
            <w:pPr>
              <w:keepNext/>
              <w:keepLines/>
              <w:jc w:val="center"/>
              <w:rPr>
                <w:rFonts w:ascii="Tahoma" w:hAnsi="Tahoma" w:cs="Tahoma"/>
                <w:snapToGrid w:val="0"/>
                <w:color w:val="000000"/>
              </w:rPr>
            </w:pPr>
            <w:r w:rsidRPr="009734C9">
              <w:rPr>
                <w:rFonts w:ascii="Tahoma" w:hAnsi="Tahoma" w:cs="Tahoma"/>
                <w:snapToGrid w:val="0"/>
                <w:color w:val="000000"/>
              </w:rPr>
              <w:t>(kraj, datum)</w:t>
            </w:r>
          </w:p>
        </w:tc>
        <w:tc>
          <w:tcPr>
            <w:tcW w:w="2574" w:type="dxa"/>
          </w:tcPr>
          <w:p w:rsidR="00710389" w:rsidRPr="009734C9" w:rsidRDefault="00710389" w:rsidP="00571F15">
            <w:pPr>
              <w:keepNext/>
              <w:keepLines/>
              <w:jc w:val="center"/>
              <w:rPr>
                <w:rFonts w:ascii="Tahoma" w:hAnsi="Tahoma" w:cs="Tahoma"/>
                <w:snapToGrid w:val="0"/>
                <w:color w:val="000000"/>
              </w:rPr>
            </w:pPr>
            <w:r w:rsidRPr="009734C9">
              <w:rPr>
                <w:rFonts w:ascii="Tahoma" w:hAnsi="Tahoma" w:cs="Tahoma"/>
                <w:snapToGrid w:val="0"/>
                <w:color w:val="000000"/>
              </w:rPr>
              <w:t>žig</w:t>
            </w:r>
          </w:p>
        </w:tc>
        <w:tc>
          <w:tcPr>
            <w:tcW w:w="3715" w:type="dxa"/>
            <w:tcBorders>
              <w:top w:val="single" w:sz="4" w:space="0" w:color="auto"/>
            </w:tcBorders>
          </w:tcPr>
          <w:p w:rsidR="00710389" w:rsidRPr="009734C9" w:rsidRDefault="00710389" w:rsidP="00571F15">
            <w:pPr>
              <w:keepNext/>
              <w:keepLines/>
              <w:jc w:val="both"/>
              <w:rPr>
                <w:rFonts w:ascii="Tahoma" w:hAnsi="Tahoma" w:cs="Tahoma"/>
                <w:snapToGrid w:val="0"/>
                <w:color w:val="000000"/>
              </w:rPr>
            </w:pPr>
            <w:r w:rsidRPr="009734C9">
              <w:rPr>
                <w:rFonts w:ascii="Tahoma" w:hAnsi="Tahoma" w:cs="Tahoma"/>
                <w:snapToGrid w:val="0"/>
                <w:color w:val="000000"/>
              </w:rPr>
              <w:t>(ime in priimek ter podpis ponudnika)</w:t>
            </w:r>
          </w:p>
        </w:tc>
      </w:tr>
    </w:tbl>
    <w:p w:rsidR="00710389" w:rsidRDefault="00710389" w:rsidP="00571F15">
      <w:pPr>
        <w:keepNext/>
        <w:keepLines/>
      </w:pPr>
    </w:p>
    <w:p w:rsidR="002750E9" w:rsidRDefault="002750E9" w:rsidP="00571F15">
      <w:pPr>
        <w:keepNext/>
        <w:keepLines/>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C76334" w:rsidRPr="00C8579C" w:rsidTr="00FC6045">
        <w:tc>
          <w:tcPr>
            <w:tcW w:w="7725" w:type="dxa"/>
          </w:tcPr>
          <w:p w:rsidR="00C76334" w:rsidRPr="00C8579C" w:rsidRDefault="00C76334" w:rsidP="00571F15">
            <w:pPr>
              <w:keepNext/>
              <w:keepLines/>
              <w:jc w:val="both"/>
              <w:rPr>
                <w:rFonts w:ascii="Tahoma" w:hAnsi="Tahoma" w:cs="Tahoma"/>
              </w:rPr>
            </w:pPr>
            <w:r w:rsidRPr="009734C9">
              <w:rPr>
                <w:rFonts w:ascii="Tahoma" w:hAnsi="Tahoma" w:cs="Tahoma"/>
              </w:rPr>
              <w:lastRenderedPageBreak/>
              <w:t>IZJAVA O ZAGOTAVLJANJU ENAKIH POGOJEV</w:t>
            </w:r>
          </w:p>
        </w:tc>
        <w:tc>
          <w:tcPr>
            <w:tcW w:w="1626" w:type="dxa"/>
          </w:tcPr>
          <w:p w:rsidR="00C76334" w:rsidRPr="00C8579C" w:rsidRDefault="00C76334" w:rsidP="00571F15">
            <w:pPr>
              <w:keepNext/>
              <w:keepLines/>
              <w:ind w:left="-211" w:firstLine="211"/>
              <w:jc w:val="both"/>
              <w:rPr>
                <w:rFonts w:ascii="Tahoma" w:hAnsi="Tahoma" w:cs="Tahoma"/>
                <w:b/>
                <w:i/>
              </w:rPr>
            </w:pPr>
            <w:r w:rsidRPr="00C8579C">
              <w:rPr>
                <w:rFonts w:ascii="Tahoma" w:hAnsi="Tahoma" w:cs="Tahoma"/>
                <w:b/>
                <w:i/>
              </w:rPr>
              <w:t>Priloga 2</w:t>
            </w:r>
            <w:r>
              <w:rPr>
                <w:rFonts w:ascii="Tahoma" w:hAnsi="Tahoma" w:cs="Tahoma"/>
                <w:b/>
                <w:i/>
              </w:rPr>
              <w:t>/2</w:t>
            </w:r>
          </w:p>
        </w:tc>
      </w:tr>
    </w:tbl>
    <w:p w:rsidR="00710389" w:rsidRDefault="00710389" w:rsidP="00571F15">
      <w:pPr>
        <w:keepNext/>
        <w:keepLines/>
      </w:pPr>
    </w:p>
    <w:p w:rsidR="00C76334" w:rsidRPr="009734C9" w:rsidRDefault="00C76334" w:rsidP="00571F15">
      <w:pPr>
        <w:keepNext/>
        <w:keepLines/>
        <w:rPr>
          <w:rFonts w:ascii="Tahoma" w:hAnsi="Tahoma" w:cs="Tahoma"/>
          <w:szCs w:val="21"/>
        </w:rPr>
      </w:pPr>
      <w:r w:rsidRPr="009734C9">
        <w:rPr>
          <w:rFonts w:ascii="Tahoma" w:hAnsi="Tahoma" w:cs="Tahoma"/>
          <w:szCs w:val="21"/>
        </w:rPr>
        <w:t>Ponudnik:</w:t>
      </w:r>
      <w:r w:rsidRPr="009734C9">
        <w:rPr>
          <w:rFonts w:ascii="Tahoma" w:hAnsi="Tahoma" w:cs="Tahoma"/>
          <w:szCs w:val="21"/>
        </w:rPr>
        <w:tab/>
        <w:t>__________________________________</w:t>
      </w:r>
    </w:p>
    <w:p w:rsidR="00C76334" w:rsidRPr="009734C9" w:rsidRDefault="00C76334" w:rsidP="00571F15">
      <w:pPr>
        <w:keepNext/>
        <w:keepLines/>
        <w:rPr>
          <w:rFonts w:ascii="Tahoma" w:hAnsi="Tahoma" w:cs="Tahoma"/>
          <w:szCs w:val="21"/>
        </w:rPr>
      </w:pPr>
    </w:p>
    <w:p w:rsidR="00C76334" w:rsidRPr="009734C9" w:rsidRDefault="00C76334" w:rsidP="00571F15">
      <w:pPr>
        <w:keepNext/>
        <w:keepLines/>
        <w:rPr>
          <w:rFonts w:ascii="Tahoma" w:hAnsi="Tahoma" w:cs="Tahoma"/>
          <w:szCs w:val="21"/>
        </w:rPr>
      </w:pPr>
      <w:r w:rsidRPr="009734C9">
        <w:rPr>
          <w:rFonts w:ascii="Tahoma" w:hAnsi="Tahoma" w:cs="Tahoma"/>
          <w:szCs w:val="21"/>
        </w:rPr>
        <w:tab/>
      </w:r>
      <w:r w:rsidRPr="009734C9">
        <w:rPr>
          <w:rFonts w:ascii="Tahoma" w:hAnsi="Tahoma" w:cs="Tahoma"/>
          <w:szCs w:val="21"/>
        </w:rPr>
        <w:tab/>
        <w:t>__________________________________</w:t>
      </w:r>
    </w:p>
    <w:p w:rsidR="00C76334" w:rsidRPr="009734C9" w:rsidRDefault="00C76334" w:rsidP="00571F15">
      <w:pPr>
        <w:keepNext/>
        <w:keepLines/>
        <w:rPr>
          <w:rFonts w:ascii="Tahoma" w:hAnsi="Tahoma" w:cs="Tahoma"/>
          <w:szCs w:val="21"/>
        </w:rPr>
      </w:pPr>
    </w:p>
    <w:p w:rsidR="00C76334" w:rsidRPr="009734C9" w:rsidRDefault="00C76334" w:rsidP="00571F15">
      <w:pPr>
        <w:keepNext/>
        <w:keepLines/>
        <w:rPr>
          <w:rFonts w:ascii="Tahoma" w:hAnsi="Tahoma" w:cs="Tahoma"/>
          <w:szCs w:val="21"/>
        </w:rPr>
      </w:pPr>
      <w:r w:rsidRPr="009734C9">
        <w:rPr>
          <w:rFonts w:ascii="Tahoma" w:hAnsi="Tahoma" w:cs="Tahoma"/>
          <w:szCs w:val="21"/>
        </w:rPr>
        <w:tab/>
      </w:r>
      <w:r w:rsidRPr="009734C9">
        <w:rPr>
          <w:rFonts w:ascii="Tahoma" w:hAnsi="Tahoma" w:cs="Tahoma"/>
          <w:szCs w:val="21"/>
        </w:rPr>
        <w:tab/>
        <w:t>__________________________________</w:t>
      </w:r>
    </w:p>
    <w:p w:rsidR="00C76334" w:rsidRPr="009734C9" w:rsidRDefault="00C76334" w:rsidP="00571F15">
      <w:pPr>
        <w:keepNext/>
        <w:keepLines/>
        <w:rPr>
          <w:rFonts w:ascii="Tahoma" w:hAnsi="Tahoma" w:cs="Tahoma"/>
          <w:szCs w:val="21"/>
        </w:rPr>
      </w:pPr>
    </w:p>
    <w:p w:rsidR="00C76334" w:rsidRPr="009734C9" w:rsidRDefault="00C76334" w:rsidP="00571F15">
      <w:pPr>
        <w:keepNext/>
        <w:keepLines/>
        <w:rPr>
          <w:rFonts w:ascii="Tahoma" w:hAnsi="Tahoma" w:cs="Tahoma"/>
          <w:szCs w:val="21"/>
        </w:rPr>
      </w:pPr>
    </w:p>
    <w:p w:rsidR="00C76334" w:rsidRPr="009734C9" w:rsidRDefault="00C76334" w:rsidP="00571F15">
      <w:pPr>
        <w:keepNext/>
        <w:keepLines/>
        <w:rPr>
          <w:rFonts w:ascii="Tahoma" w:hAnsi="Tahoma" w:cs="Tahoma"/>
          <w:szCs w:val="21"/>
        </w:rPr>
      </w:pPr>
    </w:p>
    <w:p w:rsidR="00C76334" w:rsidRPr="009734C9" w:rsidRDefault="00C76334" w:rsidP="00571F15">
      <w:pPr>
        <w:keepNext/>
        <w:keepLines/>
        <w:jc w:val="both"/>
        <w:rPr>
          <w:rFonts w:ascii="Tahoma" w:hAnsi="Tahoma" w:cs="Tahoma"/>
          <w:sz w:val="16"/>
          <w:szCs w:val="16"/>
        </w:rPr>
      </w:pPr>
      <w:r w:rsidRPr="009734C9">
        <w:rPr>
          <w:rFonts w:ascii="Tahoma" w:hAnsi="Tahoma" w:cs="Tahoma"/>
          <w:szCs w:val="21"/>
        </w:rPr>
        <w:t>Naročnik:</w:t>
      </w:r>
      <w:r w:rsidRPr="009734C9">
        <w:rPr>
          <w:rFonts w:ascii="Tahoma" w:hAnsi="Tahoma" w:cs="Tahoma"/>
          <w:szCs w:val="21"/>
        </w:rPr>
        <w:tab/>
      </w:r>
      <w:r w:rsidRPr="009734C9">
        <w:rPr>
          <w:rFonts w:ascii="Tahoma" w:hAnsi="Tahoma" w:cs="Tahoma"/>
          <w:b/>
        </w:rPr>
        <w:t>JAVNO PODJETJE VODOVOD KANALIZACIJA SNAGA d.o.o.</w:t>
      </w:r>
    </w:p>
    <w:p w:rsidR="00C76334" w:rsidRPr="009734C9" w:rsidRDefault="00C76334" w:rsidP="00571F15">
      <w:pPr>
        <w:keepNext/>
        <w:keepLines/>
        <w:rPr>
          <w:rFonts w:ascii="Tahoma" w:hAnsi="Tahoma" w:cs="Tahoma"/>
        </w:rPr>
      </w:pPr>
    </w:p>
    <w:p w:rsidR="00C76334" w:rsidRPr="009734C9" w:rsidRDefault="00C76334" w:rsidP="00571F15">
      <w:pPr>
        <w:keepNext/>
        <w:keepLines/>
        <w:rPr>
          <w:rFonts w:ascii="Tahoma" w:hAnsi="Tahoma" w:cs="Tahoma"/>
        </w:rPr>
      </w:pPr>
    </w:p>
    <w:p w:rsidR="00C76334" w:rsidRPr="009734C9" w:rsidRDefault="00C76334" w:rsidP="00571F15">
      <w:pPr>
        <w:keepNext/>
        <w:keepLines/>
        <w:jc w:val="both"/>
        <w:rPr>
          <w:rFonts w:ascii="Tahoma" w:hAnsi="Tahoma" w:cs="Tahoma"/>
          <w:sz w:val="16"/>
          <w:szCs w:val="16"/>
        </w:rPr>
      </w:pPr>
      <w:r w:rsidRPr="003734C5">
        <w:rPr>
          <w:rFonts w:ascii="Tahoma" w:hAnsi="Tahoma" w:cs="Tahoma"/>
        </w:rPr>
        <w:t xml:space="preserve">JAVNO NAROČILO: </w:t>
      </w:r>
      <w:r w:rsidR="005C4217">
        <w:rPr>
          <w:rFonts w:ascii="Tahoma" w:hAnsi="Tahoma" w:cs="Tahoma"/>
          <w:b/>
        </w:rPr>
        <w:t>VKS-36/23 – Pridobitev instrumenta finančnega zavarovanja v obliki bančne garancije oziroma zavarovalne police za leto 2023</w:t>
      </w:r>
    </w:p>
    <w:p w:rsidR="00C76334" w:rsidRPr="009734C9" w:rsidRDefault="00C76334" w:rsidP="00571F15">
      <w:pPr>
        <w:keepNext/>
        <w:keepLines/>
        <w:jc w:val="both"/>
        <w:rPr>
          <w:rFonts w:ascii="Tahoma" w:hAnsi="Tahoma" w:cs="Tahoma"/>
          <w:szCs w:val="21"/>
        </w:rPr>
      </w:pPr>
    </w:p>
    <w:p w:rsidR="00C76334" w:rsidRPr="009734C9" w:rsidRDefault="00C76334" w:rsidP="00571F15">
      <w:pPr>
        <w:keepNext/>
        <w:keepLines/>
        <w:rPr>
          <w:rFonts w:ascii="Tahoma" w:hAnsi="Tahoma" w:cs="Tahoma"/>
          <w:b/>
          <w:color w:val="000000"/>
        </w:rPr>
      </w:pPr>
    </w:p>
    <w:p w:rsidR="00C76334" w:rsidRPr="009734C9" w:rsidRDefault="00C76334" w:rsidP="00571F15">
      <w:pPr>
        <w:keepNext/>
        <w:keepLines/>
        <w:jc w:val="center"/>
        <w:rPr>
          <w:rFonts w:ascii="Tahoma" w:hAnsi="Tahoma" w:cs="Tahoma"/>
          <w:b/>
          <w:szCs w:val="21"/>
        </w:rPr>
      </w:pPr>
    </w:p>
    <w:p w:rsidR="00C76334" w:rsidRPr="009734C9" w:rsidRDefault="00C76334" w:rsidP="00571F15">
      <w:pPr>
        <w:keepNext/>
        <w:keepLines/>
        <w:jc w:val="both"/>
        <w:rPr>
          <w:rFonts w:ascii="Tahoma" w:hAnsi="Tahoma" w:cs="Tahoma"/>
          <w:color w:val="000000"/>
          <w:szCs w:val="21"/>
        </w:rPr>
      </w:pPr>
      <w:r w:rsidRPr="009734C9">
        <w:rPr>
          <w:rFonts w:ascii="Tahoma" w:hAnsi="Tahoma" w:cs="Tahoma"/>
          <w:color w:val="000000"/>
          <w:szCs w:val="21"/>
        </w:rPr>
        <w:t>Izjavljamo, da zagotavljamo enake pogoje, kot so navedeni v podtočki H) 1. točke Priloge 2/1, tudi za polovični znesek instrumenta zavarovanja v obliki bančne garancije oziroma zavarovalne police, kot je ponujen v podtočki E) 1. točke Priloge 2/1.</w:t>
      </w:r>
    </w:p>
    <w:p w:rsidR="00C76334" w:rsidRPr="009734C9" w:rsidRDefault="00C76334" w:rsidP="00571F15">
      <w:pPr>
        <w:keepNext/>
        <w:keepLines/>
        <w:rPr>
          <w:rFonts w:ascii="Tahoma" w:hAnsi="Tahoma" w:cs="Tahoma"/>
          <w:szCs w:val="21"/>
        </w:rPr>
      </w:pPr>
    </w:p>
    <w:p w:rsidR="00C76334" w:rsidRPr="009734C9" w:rsidRDefault="00C76334" w:rsidP="00571F15">
      <w:pPr>
        <w:keepNext/>
        <w:keepLines/>
        <w:rPr>
          <w:rFonts w:ascii="Tahoma" w:hAnsi="Tahoma" w:cs="Tahoma"/>
          <w:szCs w:val="21"/>
        </w:rPr>
      </w:pPr>
    </w:p>
    <w:p w:rsidR="00C76334" w:rsidRPr="009734C9" w:rsidRDefault="00C76334" w:rsidP="00571F15">
      <w:pPr>
        <w:keepNext/>
        <w:keepLines/>
        <w:rPr>
          <w:rFonts w:ascii="Tahoma" w:hAnsi="Tahoma" w:cs="Tahoma"/>
          <w:szCs w:val="21"/>
        </w:rPr>
      </w:pPr>
      <w:r w:rsidRPr="009734C9">
        <w:rPr>
          <w:rFonts w:ascii="Tahoma" w:hAnsi="Tahoma" w:cs="Tahoma"/>
          <w:szCs w:val="21"/>
        </w:rPr>
        <w:t>V ___________________, dne ____________</w:t>
      </w:r>
    </w:p>
    <w:p w:rsidR="00C76334" w:rsidRPr="009734C9" w:rsidRDefault="00C76334" w:rsidP="00571F15">
      <w:pPr>
        <w:keepNext/>
        <w:keepLines/>
        <w:rPr>
          <w:rFonts w:ascii="Tahoma" w:hAnsi="Tahoma" w:cs="Tahoma"/>
          <w:szCs w:val="21"/>
        </w:rPr>
      </w:pPr>
    </w:p>
    <w:p w:rsidR="00C76334" w:rsidRPr="009734C9" w:rsidRDefault="00C76334" w:rsidP="00571F15">
      <w:pPr>
        <w:keepNext/>
        <w:keepLines/>
        <w:rPr>
          <w:rFonts w:ascii="Tahoma" w:hAnsi="Tahoma" w:cs="Tahoma"/>
          <w:szCs w:val="21"/>
        </w:rPr>
      </w:pPr>
    </w:p>
    <w:p w:rsidR="00C76334" w:rsidRPr="009734C9" w:rsidRDefault="00C76334" w:rsidP="00571F15">
      <w:pPr>
        <w:keepNext/>
        <w:keepLines/>
        <w:rPr>
          <w:rFonts w:ascii="Tahoma" w:hAnsi="Tahoma" w:cs="Tahoma"/>
          <w:szCs w:val="21"/>
        </w:rPr>
      </w:pP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t>Podpis ponudnika:</w:t>
      </w:r>
    </w:p>
    <w:p w:rsidR="00C76334" w:rsidRPr="009734C9" w:rsidRDefault="00C76334" w:rsidP="00571F15">
      <w:pPr>
        <w:keepNext/>
        <w:keepLines/>
        <w:rPr>
          <w:rFonts w:ascii="Tahoma" w:hAnsi="Tahoma" w:cs="Tahoma"/>
          <w:szCs w:val="21"/>
        </w:rPr>
      </w:pPr>
    </w:p>
    <w:p w:rsidR="00C76334" w:rsidRPr="009734C9" w:rsidRDefault="00C76334" w:rsidP="00571F15">
      <w:pPr>
        <w:keepNext/>
        <w:keepLines/>
        <w:rPr>
          <w:rFonts w:ascii="Tahoma" w:hAnsi="Tahoma" w:cs="Tahoma"/>
          <w:szCs w:val="21"/>
        </w:rPr>
      </w:pPr>
    </w:p>
    <w:p w:rsidR="00C76334" w:rsidRPr="009734C9" w:rsidRDefault="00C76334" w:rsidP="00571F15">
      <w:pPr>
        <w:keepNext/>
        <w:keepLines/>
        <w:ind w:right="-468"/>
        <w:rPr>
          <w:rFonts w:ascii="Tahoma" w:hAnsi="Tahoma" w:cs="Tahoma"/>
          <w:szCs w:val="21"/>
        </w:rPr>
      </w:pP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t>___________________________</w:t>
      </w:r>
    </w:p>
    <w:p w:rsidR="00C76334" w:rsidRPr="009734C9" w:rsidRDefault="00C76334" w:rsidP="00571F15">
      <w:pPr>
        <w:keepNext/>
        <w:keepLines/>
        <w:rPr>
          <w:rFonts w:ascii="Tahoma" w:hAnsi="Tahoma" w:cs="Tahoma"/>
          <w:szCs w:val="21"/>
        </w:rPr>
      </w:pPr>
    </w:p>
    <w:p w:rsidR="00C76334" w:rsidRPr="009734C9" w:rsidRDefault="00C76334" w:rsidP="00571F15">
      <w:pPr>
        <w:keepNext/>
        <w:keepLines/>
        <w:rPr>
          <w:rFonts w:ascii="Tahoma" w:hAnsi="Tahoma" w:cs="Tahoma"/>
          <w:szCs w:val="21"/>
        </w:rPr>
      </w:pPr>
    </w:p>
    <w:p w:rsidR="00C76334" w:rsidRPr="009734C9" w:rsidRDefault="00C76334" w:rsidP="00571F15">
      <w:pPr>
        <w:keepNext/>
        <w:keepLines/>
        <w:rPr>
          <w:rFonts w:ascii="Tahoma" w:hAnsi="Tahoma" w:cs="Tahoma"/>
          <w:szCs w:val="21"/>
        </w:rPr>
      </w:pP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t>M.P.</w:t>
      </w:r>
    </w:p>
    <w:p w:rsidR="00C76334" w:rsidRDefault="00C76334" w:rsidP="00571F15">
      <w:pPr>
        <w:keepNext/>
        <w:keepLines/>
      </w:pPr>
    </w:p>
    <w:p w:rsidR="00566B73" w:rsidRDefault="00566B73" w:rsidP="00571F15">
      <w:pPr>
        <w:keepNext/>
        <w:keepLines/>
      </w:pPr>
    </w:p>
    <w:p w:rsidR="00C76334" w:rsidRDefault="00C76334" w:rsidP="00571F15">
      <w:pPr>
        <w:keepNext/>
        <w:keepLines/>
      </w:pPr>
    </w:p>
    <w:p w:rsidR="00C76334" w:rsidRDefault="00C76334" w:rsidP="00571F15">
      <w:pPr>
        <w:keepNext/>
        <w:keepLines/>
      </w:pPr>
    </w:p>
    <w:p w:rsidR="00C76334" w:rsidRDefault="00C76334" w:rsidP="00571F15">
      <w:pPr>
        <w:keepNext/>
        <w:keepLines/>
      </w:pPr>
    </w:p>
    <w:p w:rsidR="00C76334" w:rsidRDefault="00C76334" w:rsidP="00571F15">
      <w:pPr>
        <w:keepNext/>
        <w:keepLines/>
      </w:pPr>
    </w:p>
    <w:p w:rsidR="00C76334" w:rsidRDefault="00C76334" w:rsidP="00571F15">
      <w:pPr>
        <w:keepNext/>
        <w:keepLines/>
      </w:pPr>
    </w:p>
    <w:p w:rsidR="00C76334" w:rsidRDefault="00C76334" w:rsidP="00571F15">
      <w:pPr>
        <w:keepNext/>
        <w:keepLines/>
      </w:pPr>
    </w:p>
    <w:p w:rsidR="00C76334" w:rsidRDefault="00C76334" w:rsidP="00571F15">
      <w:pPr>
        <w:keepNext/>
        <w:keepLines/>
      </w:pPr>
    </w:p>
    <w:p w:rsidR="00C76334" w:rsidRDefault="00C76334" w:rsidP="00571F15">
      <w:pPr>
        <w:keepNext/>
        <w:keepLines/>
      </w:pPr>
    </w:p>
    <w:p w:rsidR="00C76334" w:rsidRDefault="00C76334" w:rsidP="00571F15">
      <w:pPr>
        <w:keepNext/>
        <w:keepLines/>
      </w:pPr>
    </w:p>
    <w:p w:rsidR="00C76334" w:rsidRDefault="00C76334" w:rsidP="00571F15">
      <w:pPr>
        <w:keepNext/>
        <w:keepLines/>
      </w:pPr>
    </w:p>
    <w:p w:rsidR="00C76334" w:rsidRDefault="00C76334" w:rsidP="00571F15">
      <w:pPr>
        <w:keepNext/>
        <w:keepLines/>
      </w:pPr>
    </w:p>
    <w:p w:rsidR="00C76334" w:rsidRDefault="00C76334" w:rsidP="00571F15">
      <w:pPr>
        <w:keepNext/>
        <w:keepLines/>
      </w:pPr>
    </w:p>
    <w:p w:rsidR="00C76334" w:rsidRDefault="00C76334" w:rsidP="00571F15">
      <w:pPr>
        <w:keepNext/>
        <w:keepLines/>
      </w:pPr>
    </w:p>
    <w:p w:rsidR="00C76334" w:rsidRDefault="00C76334" w:rsidP="00571F15">
      <w:pPr>
        <w:keepNext/>
        <w:keepLines/>
      </w:pPr>
    </w:p>
    <w:p w:rsidR="00C76334" w:rsidRDefault="00C76334" w:rsidP="00571F15">
      <w:pPr>
        <w:keepNext/>
        <w:keepLines/>
      </w:pPr>
    </w:p>
    <w:p w:rsidR="00C76334" w:rsidRDefault="00C76334" w:rsidP="00571F15">
      <w:pPr>
        <w:keepNext/>
        <w:keepLines/>
      </w:pPr>
    </w:p>
    <w:p w:rsidR="00C76334" w:rsidRDefault="00C76334" w:rsidP="00571F15">
      <w:pPr>
        <w:keepNext/>
        <w:keepLines/>
      </w:pPr>
    </w:p>
    <w:p w:rsidR="00C76334" w:rsidRDefault="00C76334" w:rsidP="00571F15">
      <w:pPr>
        <w:keepNext/>
        <w:keepLines/>
      </w:pPr>
    </w:p>
    <w:p w:rsidR="00C76334" w:rsidRDefault="00C76334" w:rsidP="00571F15">
      <w:pPr>
        <w:keepNext/>
        <w:keepLines/>
      </w:pPr>
    </w:p>
    <w:p w:rsidR="00C76334" w:rsidRDefault="00C76334" w:rsidP="00571F15">
      <w:pPr>
        <w:keepNext/>
        <w:keepLines/>
      </w:pPr>
    </w:p>
    <w:p w:rsidR="00D45EF1" w:rsidRDefault="00D45EF1" w:rsidP="00571F15">
      <w:pPr>
        <w:keepNext/>
        <w:keepLines/>
      </w:pPr>
    </w:p>
    <w:p w:rsidR="00C76334" w:rsidRPr="00C8579C" w:rsidRDefault="00C76334" w:rsidP="00571F15">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241"/>
      </w:tblGrid>
      <w:tr w:rsidR="00C96FD7" w:rsidRPr="008A3D17" w:rsidTr="00C96FD7">
        <w:tc>
          <w:tcPr>
            <w:tcW w:w="8252" w:type="dxa"/>
          </w:tcPr>
          <w:p w:rsidR="00C96FD7" w:rsidRPr="008A3D17" w:rsidRDefault="00C96FD7" w:rsidP="00571F15">
            <w:pPr>
              <w:keepNext/>
              <w:keepLines/>
              <w:jc w:val="both"/>
              <w:rPr>
                <w:rFonts w:ascii="Tahoma" w:hAnsi="Tahoma" w:cs="Tahoma"/>
              </w:rPr>
            </w:pPr>
            <w:r w:rsidRPr="008A3D17">
              <w:rPr>
                <w:rFonts w:ascii="Tahoma" w:hAnsi="Tahoma" w:cs="Tahoma"/>
              </w:rPr>
              <w:lastRenderedPageBreak/>
              <w:t>ESPD – PONUDNIK/GLAVNI PARTNER</w:t>
            </w:r>
          </w:p>
        </w:tc>
        <w:tc>
          <w:tcPr>
            <w:tcW w:w="1241" w:type="dxa"/>
          </w:tcPr>
          <w:p w:rsidR="00C96FD7" w:rsidRPr="008A3D17" w:rsidRDefault="00C96FD7" w:rsidP="00571F15">
            <w:pPr>
              <w:keepNext/>
              <w:keepLines/>
              <w:jc w:val="both"/>
              <w:rPr>
                <w:rFonts w:ascii="Tahoma" w:hAnsi="Tahoma" w:cs="Tahoma"/>
                <w:b/>
                <w:i/>
              </w:rPr>
            </w:pPr>
            <w:r w:rsidRPr="008A3D17">
              <w:rPr>
                <w:rFonts w:ascii="Tahoma" w:hAnsi="Tahoma" w:cs="Tahoma"/>
                <w:b/>
                <w:i/>
              </w:rPr>
              <w:t xml:space="preserve">Priloga </w:t>
            </w:r>
            <w:r>
              <w:rPr>
                <w:rFonts w:ascii="Tahoma" w:hAnsi="Tahoma" w:cs="Tahoma"/>
                <w:b/>
                <w:i/>
              </w:rPr>
              <w:t>3</w:t>
            </w:r>
          </w:p>
        </w:tc>
      </w:tr>
    </w:tbl>
    <w:p w:rsidR="00C96FD7" w:rsidRPr="008A3D17" w:rsidRDefault="00C96FD7" w:rsidP="00571F15">
      <w:pPr>
        <w:keepNext/>
        <w:keepLines/>
        <w:jc w:val="both"/>
        <w:rPr>
          <w:rFonts w:ascii="Tahoma" w:hAnsi="Tahoma" w:cs="Tahoma"/>
        </w:rPr>
      </w:pPr>
    </w:p>
    <w:p w:rsidR="00C96FD7" w:rsidRPr="008A3D17" w:rsidRDefault="00C96FD7" w:rsidP="00571F15">
      <w:pPr>
        <w:keepNext/>
        <w:keepLines/>
        <w:jc w:val="both"/>
        <w:rPr>
          <w:rFonts w:ascii="Tahoma" w:hAnsi="Tahoma" w:cs="Tahoma"/>
        </w:rPr>
      </w:pPr>
      <w:r w:rsidRPr="008A3D17">
        <w:rPr>
          <w:rFonts w:ascii="Tahoma" w:hAnsi="Tahoma" w:cs="Tahoma"/>
        </w:rPr>
        <w:t xml:space="preserve">Ponudnik (oz. glavni partner v primeru skupne ponudbe) mora svoj obrazec ESPD izpolniti ter ga v .pdf formatu ali v elektronski obliki (nepodpisan .xml format, ki bo podpisan hkrati z oddajo ponudbe) naložiti na informacijski sistem e-JN </w:t>
      </w:r>
      <w:r w:rsidRPr="008A3D17">
        <w:rPr>
          <w:rFonts w:ascii="Tahoma" w:hAnsi="Tahoma" w:cs="Tahoma"/>
          <w:b/>
          <w:u w:val="single"/>
        </w:rPr>
        <w:t>v razdelek</w:t>
      </w:r>
      <w:r>
        <w:rPr>
          <w:rFonts w:ascii="Tahoma" w:hAnsi="Tahoma" w:cs="Tahoma"/>
          <w:b/>
          <w:u w:val="single"/>
        </w:rPr>
        <w:t xml:space="preserve"> </w:t>
      </w:r>
      <w:r w:rsidRPr="00976505">
        <w:rPr>
          <w:rFonts w:ascii="Tahoma" w:hAnsi="Tahoma" w:cs="Tahoma"/>
          <w:b/>
          <w:u w:val="single"/>
        </w:rPr>
        <w:t>»Dokumenti - ESPD - ponudnik</w:t>
      </w:r>
      <w:r w:rsidRPr="008A3D17">
        <w:rPr>
          <w:rFonts w:ascii="Tahoma" w:hAnsi="Tahoma" w:cs="Tahoma"/>
          <w:b/>
          <w:u w:val="single"/>
        </w:rPr>
        <w:t>«</w:t>
      </w:r>
      <w:r w:rsidRPr="008A3D17">
        <w:rPr>
          <w:rFonts w:ascii="Tahoma" w:hAnsi="Tahoma" w:cs="Tahoma"/>
          <w:u w:val="single"/>
        </w:rPr>
        <w:t>.</w:t>
      </w:r>
      <w:r w:rsidRPr="008A3D17">
        <w:rPr>
          <w:rFonts w:ascii="Tahoma" w:hAnsi="Tahoma" w:cs="Tahoma"/>
        </w:rPr>
        <w:t xml:space="preserve"> </w:t>
      </w:r>
    </w:p>
    <w:p w:rsidR="00C96FD7" w:rsidRPr="008A3D17" w:rsidRDefault="00C96FD7" w:rsidP="00571F15">
      <w:pPr>
        <w:keepNext/>
        <w:keepLines/>
        <w:jc w:val="both"/>
        <w:rPr>
          <w:rFonts w:ascii="Tahoma" w:hAnsi="Tahoma" w:cs="Tahoma"/>
          <w:i/>
          <w:sz w:val="14"/>
          <w:szCs w:val="18"/>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p w:rsidR="004C7D68" w:rsidRDefault="004C7D68" w:rsidP="00571F15">
      <w:pPr>
        <w:keepNext/>
        <w:keepLines/>
        <w:jc w:val="both"/>
        <w:rPr>
          <w:rFonts w:ascii="Tahoma" w:hAnsi="Tahoma" w:cs="Tahoma"/>
          <w:u w:val="single"/>
        </w:rPr>
      </w:pPr>
    </w:p>
    <w:p w:rsidR="00C96FD7" w:rsidRDefault="00C96FD7" w:rsidP="00571F15">
      <w:pPr>
        <w:keepNext/>
        <w:keepLines/>
        <w:jc w:val="both"/>
        <w:rPr>
          <w:rFonts w:ascii="Tahoma" w:hAnsi="Tahoma" w:cs="Tahoma"/>
          <w:u w:val="single"/>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50"/>
        <w:gridCol w:w="851"/>
        <w:gridCol w:w="567"/>
      </w:tblGrid>
      <w:tr w:rsidR="00C96FD7" w:rsidRPr="008A3D17" w:rsidTr="00C96FD7">
        <w:tc>
          <w:tcPr>
            <w:tcW w:w="8150" w:type="dxa"/>
            <w:tcBorders>
              <w:top w:val="single" w:sz="4" w:space="0" w:color="auto"/>
              <w:left w:val="single" w:sz="4" w:space="0" w:color="auto"/>
              <w:bottom w:val="single" w:sz="4" w:space="0" w:color="auto"/>
              <w:right w:val="single" w:sz="4" w:space="0" w:color="808080"/>
            </w:tcBorders>
          </w:tcPr>
          <w:p w:rsidR="00C96FD7" w:rsidRPr="008A3D17" w:rsidRDefault="00C96FD7" w:rsidP="00571F15">
            <w:pPr>
              <w:keepNext/>
              <w:keepLines/>
              <w:jc w:val="both"/>
              <w:rPr>
                <w:rFonts w:ascii="Tahoma" w:hAnsi="Tahoma" w:cs="Tahoma"/>
              </w:rPr>
            </w:pPr>
            <w:r w:rsidRPr="008A3D17">
              <w:rPr>
                <w:rFonts w:ascii="Tahoma" w:hAnsi="Tahoma" w:cs="Tahoma"/>
              </w:rPr>
              <w:t>ESPD – OSTALI SODELUJOČI</w:t>
            </w:r>
          </w:p>
        </w:tc>
        <w:tc>
          <w:tcPr>
            <w:tcW w:w="851" w:type="dxa"/>
            <w:tcBorders>
              <w:top w:val="single" w:sz="4" w:space="0" w:color="auto"/>
              <w:left w:val="single" w:sz="4" w:space="0" w:color="808080"/>
              <w:bottom w:val="single" w:sz="4" w:space="0" w:color="auto"/>
              <w:right w:val="nil"/>
            </w:tcBorders>
            <w:hideMark/>
          </w:tcPr>
          <w:p w:rsidR="00C96FD7" w:rsidRPr="008A3D17" w:rsidRDefault="00C96FD7" w:rsidP="00571F15">
            <w:pPr>
              <w:keepNext/>
              <w:keepLines/>
              <w:jc w:val="both"/>
              <w:rPr>
                <w:rFonts w:ascii="Tahoma" w:hAnsi="Tahoma" w:cs="Tahoma"/>
                <w:b/>
              </w:rPr>
            </w:pPr>
            <w:r w:rsidRPr="008A3D17">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rsidR="00C96FD7" w:rsidRPr="008A3D17" w:rsidRDefault="00C96FD7" w:rsidP="00571F15">
            <w:pPr>
              <w:keepNext/>
              <w:keepLines/>
              <w:jc w:val="both"/>
              <w:rPr>
                <w:rFonts w:ascii="Tahoma" w:hAnsi="Tahoma" w:cs="Tahoma"/>
                <w:b/>
                <w:i/>
              </w:rPr>
            </w:pPr>
            <w:r w:rsidRPr="008A3D17">
              <w:rPr>
                <w:rFonts w:ascii="Tahoma" w:hAnsi="Tahoma" w:cs="Tahoma"/>
                <w:b/>
                <w:i/>
              </w:rPr>
              <w:t>3</w:t>
            </w:r>
          </w:p>
        </w:tc>
      </w:tr>
    </w:tbl>
    <w:p w:rsidR="00C96FD7" w:rsidRPr="008A3D17" w:rsidRDefault="00C96FD7" w:rsidP="00571F15">
      <w:pPr>
        <w:keepNext/>
        <w:keepLines/>
        <w:jc w:val="both"/>
        <w:rPr>
          <w:rFonts w:ascii="Tahoma" w:hAnsi="Tahoma" w:cs="Tahoma"/>
        </w:rPr>
      </w:pPr>
    </w:p>
    <w:p w:rsidR="00C96FD7" w:rsidRPr="008A3D17" w:rsidRDefault="00C96FD7" w:rsidP="00571F15">
      <w:pPr>
        <w:keepNext/>
        <w:keepLines/>
        <w:jc w:val="both"/>
        <w:rPr>
          <w:rFonts w:ascii="Tahoma" w:hAnsi="Tahoma" w:cs="Tahoma"/>
          <w:bCs/>
          <w:noProof/>
          <w:szCs w:val="18"/>
        </w:rPr>
      </w:pPr>
      <w:r w:rsidRPr="008A3D17">
        <w:rPr>
          <w:rFonts w:ascii="Tahoma" w:hAnsi="Tahoma" w:cs="Tahoma"/>
        </w:rPr>
        <w:t xml:space="preserve">Za vse v ponudbi navedene </w:t>
      </w:r>
      <w:r w:rsidRPr="008A3D17">
        <w:rPr>
          <w:rFonts w:ascii="Tahoma" w:hAnsi="Tahoma" w:cs="Tahoma"/>
          <w:u w:val="single"/>
        </w:rPr>
        <w:t>partnerje</w:t>
      </w:r>
      <w:r w:rsidRPr="008A3D17">
        <w:rPr>
          <w:rFonts w:ascii="Tahoma" w:hAnsi="Tahoma" w:cs="Tahoma"/>
        </w:rPr>
        <w:t xml:space="preserve"> </w:t>
      </w:r>
      <w:r w:rsidRPr="008A3D17">
        <w:rPr>
          <w:rFonts w:ascii="Tahoma" w:hAnsi="Tahoma" w:cs="Tahoma"/>
          <w:i/>
          <w:sz w:val="18"/>
        </w:rPr>
        <w:t>(v primeru skupne ponudbe)</w:t>
      </w:r>
      <w:r w:rsidRPr="008A3D17">
        <w:rPr>
          <w:rFonts w:ascii="Tahoma" w:hAnsi="Tahoma" w:cs="Tahoma"/>
        </w:rPr>
        <w:t xml:space="preserve">, in/ali </w:t>
      </w:r>
      <w:r w:rsidRPr="008A3D17">
        <w:rPr>
          <w:rFonts w:ascii="Tahoma" w:hAnsi="Tahoma" w:cs="Tahoma"/>
          <w:u w:val="single"/>
        </w:rPr>
        <w:t>podizvajalce</w:t>
      </w:r>
      <w:r w:rsidRPr="008A3D17">
        <w:rPr>
          <w:rFonts w:ascii="Tahoma" w:hAnsi="Tahoma" w:cs="Tahoma"/>
          <w:iCs/>
          <w:sz w:val="18"/>
          <w:szCs w:val="22"/>
        </w:rPr>
        <w:t xml:space="preserve"> </w:t>
      </w:r>
      <w:r w:rsidRPr="008A3D17">
        <w:rPr>
          <w:rFonts w:ascii="Tahoma" w:hAnsi="Tahoma" w:cs="Tahoma"/>
          <w:i/>
          <w:iCs/>
          <w:sz w:val="16"/>
          <w:szCs w:val="22"/>
        </w:rPr>
        <w:t>(</w:t>
      </w:r>
      <w:r w:rsidRPr="008A3D17">
        <w:rPr>
          <w:rFonts w:ascii="Tahoma" w:hAnsi="Tahoma" w:cs="Tahoma"/>
          <w:i/>
          <w:iCs/>
          <w:sz w:val="18"/>
        </w:rPr>
        <w:t>če ponudnik izvaja javno naročilo s podizvajalci)</w:t>
      </w:r>
      <w:r w:rsidR="007910BA">
        <w:rPr>
          <w:rFonts w:ascii="Tahoma" w:hAnsi="Tahoma" w:cs="Tahoma"/>
          <w:iCs/>
        </w:rPr>
        <w:t xml:space="preserve">, </w:t>
      </w:r>
      <w:r w:rsidRPr="008A3D17">
        <w:rPr>
          <w:rFonts w:ascii="Tahoma" w:hAnsi="Tahoma" w:cs="Tahoma"/>
        </w:rPr>
        <w:t xml:space="preserve">mora ponudnik ročno/fizično podpisane ESPD obrazce (za vsakega od ostalih sodelujočih) v .pdf obliki ali v .xml formatu (elektronsko podpisan) naložiti na informacijski sistem e-JN </w:t>
      </w:r>
      <w:r w:rsidRPr="008A3D17">
        <w:rPr>
          <w:rFonts w:ascii="Tahoma" w:hAnsi="Tahoma" w:cs="Tahoma"/>
          <w:b/>
        </w:rPr>
        <w:t>v razdelek »</w:t>
      </w:r>
      <w:r w:rsidRPr="00976505">
        <w:rPr>
          <w:rFonts w:ascii="Tahoma" w:hAnsi="Tahoma" w:cs="Tahoma"/>
          <w:b/>
        </w:rPr>
        <w:t xml:space="preserve">Sodelujoči - </w:t>
      </w:r>
      <w:r w:rsidRPr="008A3D17">
        <w:rPr>
          <w:rFonts w:ascii="Tahoma" w:hAnsi="Tahoma" w:cs="Tahoma"/>
          <w:b/>
        </w:rPr>
        <w:t>ESPD – ostali sodelujoči«</w:t>
      </w:r>
      <w:r w:rsidRPr="008A3D17">
        <w:rPr>
          <w:rFonts w:ascii="Tahoma" w:hAnsi="Tahoma" w:cs="Tahoma"/>
        </w:rPr>
        <w:t>.</w:t>
      </w:r>
    </w:p>
    <w:p w:rsidR="00C96FD7" w:rsidRPr="008A3D17" w:rsidRDefault="00C96FD7" w:rsidP="00571F15">
      <w:pPr>
        <w:keepNext/>
        <w:keepLines/>
        <w:jc w:val="both"/>
        <w:rPr>
          <w:rFonts w:ascii="Tahoma" w:hAnsi="Tahoma" w:cs="Tahoma"/>
          <w:u w:val="single"/>
        </w:rPr>
      </w:pPr>
    </w:p>
    <w:p w:rsidR="00BA17E1" w:rsidRDefault="00BA17E1"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C96FD7" w:rsidRDefault="00C96FD7" w:rsidP="00571F15">
      <w:pPr>
        <w:keepNext/>
        <w:keepLines/>
      </w:pPr>
    </w:p>
    <w:p w:rsidR="007910BA" w:rsidRDefault="007910BA" w:rsidP="00571F15">
      <w:pPr>
        <w:keepNext/>
        <w:keepLines/>
      </w:pPr>
    </w:p>
    <w:p w:rsidR="007910BA" w:rsidRPr="00C8579C" w:rsidRDefault="007910BA" w:rsidP="00571F15">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276"/>
      </w:tblGrid>
      <w:tr w:rsidR="004244EE" w:rsidRPr="00C8579C" w:rsidTr="00C96FD7">
        <w:tc>
          <w:tcPr>
            <w:tcW w:w="8217" w:type="dxa"/>
          </w:tcPr>
          <w:p w:rsidR="004244EE" w:rsidRPr="00C8579C" w:rsidRDefault="004244EE" w:rsidP="00571F15">
            <w:pPr>
              <w:keepNext/>
              <w:keepLines/>
              <w:jc w:val="both"/>
              <w:rPr>
                <w:rFonts w:ascii="Tahoma" w:hAnsi="Tahoma" w:cs="Tahoma"/>
              </w:rPr>
            </w:pPr>
            <w:r w:rsidRPr="00C8579C">
              <w:rPr>
                <w:rFonts w:ascii="Tahoma" w:hAnsi="Tahoma" w:cs="Tahoma"/>
              </w:rPr>
              <w:t>POOBLASTILO ZA PRIDOBITEV POTRDILA IZ KAZENSKE EVIDENCE – ZA PRAVNE OSEBE</w:t>
            </w:r>
          </w:p>
        </w:tc>
        <w:tc>
          <w:tcPr>
            <w:tcW w:w="1276" w:type="dxa"/>
          </w:tcPr>
          <w:p w:rsidR="004244EE" w:rsidRPr="00C8579C" w:rsidRDefault="004244EE" w:rsidP="00571F15">
            <w:pPr>
              <w:keepNext/>
              <w:keepLines/>
              <w:jc w:val="both"/>
              <w:rPr>
                <w:rFonts w:ascii="Tahoma" w:hAnsi="Tahoma" w:cs="Tahoma"/>
                <w:b/>
              </w:rPr>
            </w:pPr>
            <w:r w:rsidRPr="00C8579C">
              <w:rPr>
                <w:rFonts w:ascii="Tahoma" w:hAnsi="Tahoma" w:cs="Tahoma"/>
                <w:b/>
              </w:rPr>
              <w:t>Priloga 3/1</w:t>
            </w:r>
          </w:p>
        </w:tc>
      </w:tr>
    </w:tbl>
    <w:p w:rsidR="00D92424" w:rsidRPr="00C8579C" w:rsidRDefault="00D92424" w:rsidP="00571F15">
      <w:pPr>
        <w:keepNext/>
        <w:keepLines/>
        <w:jc w:val="both"/>
        <w:rPr>
          <w:rFonts w:ascii="Tahoma" w:hAnsi="Tahoma" w:cs="Tahoma"/>
        </w:rPr>
      </w:pPr>
    </w:p>
    <w:p w:rsidR="00AA184C" w:rsidRPr="00C8579C" w:rsidRDefault="00AA184C" w:rsidP="00571F15">
      <w:pPr>
        <w:keepNext/>
        <w:keepLines/>
        <w:rPr>
          <w:rFonts w:ascii="Tahoma" w:hAnsi="Tahoma" w:cs="Tahoma"/>
          <w:sz w:val="22"/>
          <w:szCs w:val="22"/>
        </w:rPr>
      </w:pPr>
    </w:p>
    <w:p w:rsidR="00AA184C" w:rsidRPr="00C8579C" w:rsidRDefault="00AA184C" w:rsidP="00571F15">
      <w:pPr>
        <w:keepNext/>
        <w:keepLines/>
        <w:jc w:val="both"/>
        <w:rPr>
          <w:rFonts w:ascii="Tahoma" w:hAnsi="Tahoma" w:cs="Tahoma"/>
        </w:rPr>
      </w:pPr>
      <w:r w:rsidRPr="00C8579C">
        <w:rPr>
          <w:rFonts w:ascii="Tahoma" w:hAnsi="Tahoma" w:cs="Tahoma"/>
          <w:b/>
        </w:rPr>
        <w:t>__________________________</w:t>
      </w:r>
      <w:r w:rsidRPr="00C8579C">
        <w:rPr>
          <w:rFonts w:ascii="Tahoma" w:hAnsi="Tahoma" w:cs="Tahoma"/>
        </w:rPr>
        <w:t xml:space="preserve">(naziv pooblastitelja) pooblaščam JAVNI HOLDING Ljubljana, d.o.o., Verovškova ulica 70, 1000 Ljubljana, da za potrebe preverjanja izpolnjevanja pogojev v postopku oddaje javnega naročila z oznako </w:t>
      </w:r>
      <w:r w:rsidR="005C4217">
        <w:rPr>
          <w:rFonts w:ascii="Tahoma" w:hAnsi="Tahoma" w:cs="Tahoma"/>
          <w:b/>
        </w:rPr>
        <w:t>VKS-36/23 – Pridobitev instrumenta finančnega zavarovanja v obliki bančne garancije oziroma zavarovalne police za leto 2023</w:t>
      </w:r>
      <w:r w:rsidRPr="00C8579C">
        <w:rPr>
          <w:rFonts w:ascii="Tahoma" w:hAnsi="Tahoma" w:cs="Tahoma"/>
        </w:rPr>
        <w:t xml:space="preserve"> od Ministrstva za pravosodje pridobi potrdilo iz kazenske evidence.</w:t>
      </w:r>
    </w:p>
    <w:p w:rsidR="00AA184C" w:rsidRPr="00C8579C" w:rsidRDefault="00AA184C" w:rsidP="00571F15">
      <w:pPr>
        <w:keepNext/>
        <w:keepLines/>
        <w:rPr>
          <w:rFonts w:ascii="Tahoma" w:hAnsi="Tahoma" w:cs="Tahoma"/>
        </w:rPr>
      </w:pPr>
    </w:p>
    <w:p w:rsidR="00AA184C" w:rsidRPr="00C8579C" w:rsidRDefault="00AA184C" w:rsidP="00571F15">
      <w:pPr>
        <w:keepNext/>
        <w:keepLines/>
        <w:rPr>
          <w:rFonts w:ascii="Tahoma" w:hAnsi="Tahoma" w:cs="Tahoma"/>
        </w:rPr>
      </w:pPr>
    </w:p>
    <w:p w:rsidR="00AA184C" w:rsidRPr="00C8579C" w:rsidRDefault="00AA184C" w:rsidP="00571F15">
      <w:pPr>
        <w:keepNext/>
        <w:keepLines/>
        <w:rPr>
          <w:rFonts w:ascii="Tahoma" w:hAnsi="Tahoma" w:cs="Tahoma"/>
        </w:rPr>
      </w:pPr>
      <w:r w:rsidRPr="00C8579C">
        <w:rPr>
          <w:rFonts w:ascii="Tahoma" w:hAnsi="Tahoma" w:cs="Tahoma"/>
        </w:rPr>
        <w:t>Podatki o pravni osebi:</w:t>
      </w:r>
    </w:p>
    <w:p w:rsidR="00AA184C" w:rsidRPr="00C8579C" w:rsidRDefault="00AA184C" w:rsidP="00571F15">
      <w:pPr>
        <w:keepNext/>
        <w:keepLines/>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_____________________________________________________________</w:t>
      </w:r>
    </w:p>
    <w:p w:rsidR="00AA184C" w:rsidRPr="00C8579C" w:rsidRDefault="00AA184C" w:rsidP="00571F15">
      <w:pPr>
        <w:keepNext/>
        <w:keepLines/>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________________________________________________________________</w:t>
      </w:r>
    </w:p>
    <w:p w:rsidR="00AA184C" w:rsidRPr="00C8579C" w:rsidRDefault="00AA184C" w:rsidP="00571F15">
      <w:pPr>
        <w:keepNext/>
        <w:keepLines/>
        <w:rPr>
          <w:rFonts w:ascii="Tahoma" w:hAnsi="Tahoma" w:cs="Tahoma"/>
        </w:rPr>
      </w:pPr>
      <w:r w:rsidRPr="00C8579C">
        <w:rPr>
          <w:rFonts w:ascii="Tahoma" w:hAnsi="Tahoma" w:cs="Tahoma"/>
          <w:bCs/>
        </w:rPr>
        <w:t>Občina sedeža podjetja</w:t>
      </w:r>
      <w:r w:rsidRPr="00C8579C">
        <w:rPr>
          <w:rFonts w:ascii="Tahoma" w:hAnsi="Tahoma" w:cs="Tahoma"/>
        </w:rPr>
        <w:t>: _________________________________________________________</w:t>
      </w:r>
    </w:p>
    <w:p w:rsidR="00AA184C" w:rsidRPr="00C8579C" w:rsidRDefault="00AA184C" w:rsidP="00571F15">
      <w:pPr>
        <w:keepNext/>
        <w:keepLines/>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___________________________________________</w:t>
      </w:r>
    </w:p>
    <w:p w:rsidR="00AA184C" w:rsidRPr="00C8579C" w:rsidRDefault="00AA184C" w:rsidP="00571F15">
      <w:pPr>
        <w:keepNext/>
        <w:keepLines/>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w:t>
      </w:r>
    </w:p>
    <w:p w:rsidR="00AA184C" w:rsidRPr="00C8579C" w:rsidRDefault="00AA184C" w:rsidP="00571F15">
      <w:pPr>
        <w:keepNext/>
        <w:keepLines/>
        <w:rPr>
          <w:rFonts w:ascii="Tahoma" w:hAnsi="Tahoma" w:cs="Tahoma"/>
        </w:rPr>
      </w:pPr>
    </w:p>
    <w:p w:rsidR="00AA184C" w:rsidRPr="00C8579C" w:rsidRDefault="00AA184C" w:rsidP="00571F15">
      <w:pPr>
        <w:keepNext/>
        <w:keepLines/>
        <w:rPr>
          <w:rFonts w:ascii="Tahoma" w:hAnsi="Tahoma" w:cs="Tahoma"/>
        </w:rPr>
      </w:pPr>
    </w:p>
    <w:p w:rsidR="00AA184C" w:rsidRPr="00C8579C" w:rsidRDefault="00AA184C" w:rsidP="00571F15">
      <w:pPr>
        <w:keepNext/>
        <w:keepLines/>
        <w:tabs>
          <w:tab w:val="left" w:pos="284"/>
        </w:tabs>
        <w:jc w:val="both"/>
        <w:rPr>
          <w:rFonts w:ascii="Tahoma" w:hAnsi="Tahoma" w:cs="Tahoma"/>
        </w:rPr>
      </w:pPr>
    </w:p>
    <w:tbl>
      <w:tblPr>
        <w:tblW w:w="8931" w:type="dxa"/>
        <w:tblInd w:w="30" w:type="dxa"/>
        <w:tblLayout w:type="fixed"/>
        <w:tblCellMar>
          <w:left w:w="30" w:type="dxa"/>
          <w:right w:w="30" w:type="dxa"/>
        </w:tblCellMar>
        <w:tblLook w:val="0000" w:firstRow="0" w:lastRow="0" w:firstColumn="0" w:lastColumn="0" w:noHBand="0" w:noVBand="0"/>
      </w:tblPr>
      <w:tblGrid>
        <w:gridCol w:w="3402"/>
        <w:gridCol w:w="2268"/>
        <w:gridCol w:w="3261"/>
      </w:tblGrid>
      <w:tr w:rsidR="00AA184C" w:rsidRPr="00C8579C" w:rsidTr="00FF7983">
        <w:trPr>
          <w:trHeight w:val="235"/>
        </w:trPr>
        <w:tc>
          <w:tcPr>
            <w:tcW w:w="3402" w:type="dxa"/>
            <w:tcBorders>
              <w:bottom w:val="single" w:sz="4" w:space="0" w:color="auto"/>
            </w:tcBorders>
          </w:tcPr>
          <w:p w:rsidR="00AA184C" w:rsidRPr="00C8579C" w:rsidRDefault="00AA184C" w:rsidP="00571F15">
            <w:pPr>
              <w:keepNext/>
              <w:keepLines/>
              <w:jc w:val="both"/>
              <w:rPr>
                <w:rFonts w:ascii="Tahoma" w:hAnsi="Tahoma" w:cs="Tahoma"/>
                <w:snapToGrid w:val="0"/>
                <w:color w:val="000000"/>
              </w:rPr>
            </w:pPr>
          </w:p>
        </w:tc>
        <w:tc>
          <w:tcPr>
            <w:tcW w:w="2268" w:type="dxa"/>
          </w:tcPr>
          <w:p w:rsidR="00AA184C" w:rsidRPr="00C8579C" w:rsidRDefault="00AA184C" w:rsidP="00571F15">
            <w:pPr>
              <w:keepNext/>
              <w:keepLines/>
              <w:jc w:val="center"/>
              <w:rPr>
                <w:rFonts w:ascii="Tahoma" w:hAnsi="Tahoma" w:cs="Tahoma"/>
                <w:snapToGrid w:val="0"/>
                <w:color w:val="000000"/>
              </w:rPr>
            </w:pPr>
          </w:p>
        </w:tc>
        <w:tc>
          <w:tcPr>
            <w:tcW w:w="3261" w:type="dxa"/>
            <w:tcBorders>
              <w:bottom w:val="single" w:sz="4" w:space="0" w:color="auto"/>
            </w:tcBorders>
          </w:tcPr>
          <w:p w:rsidR="00AA184C" w:rsidRPr="00C8579C" w:rsidRDefault="00AA184C" w:rsidP="00571F15">
            <w:pPr>
              <w:keepNext/>
              <w:keepLines/>
              <w:tabs>
                <w:tab w:val="left" w:pos="567"/>
                <w:tab w:val="num" w:pos="851"/>
                <w:tab w:val="left" w:pos="993"/>
              </w:tabs>
              <w:jc w:val="both"/>
              <w:rPr>
                <w:rFonts w:ascii="Tahoma" w:hAnsi="Tahoma" w:cs="Tahoma"/>
                <w:snapToGrid w:val="0"/>
                <w:color w:val="000000"/>
                <w:sz w:val="28"/>
              </w:rPr>
            </w:pPr>
          </w:p>
        </w:tc>
      </w:tr>
      <w:tr w:rsidR="00AA184C" w:rsidRPr="00C8579C" w:rsidTr="00FF7983">
        <w:trPr>
          <w:trHeight w:val="235"/>
        </w:trPr>
        <w:tc>
          <w:tcPr>
            <w:tcW w:w="3402" w:type="dxa"/>
            <w:tcBorders>
              <w:top w:val="single" w:sz="4" w:space="0" w:color="auto"/>
            </w:tcBorders>
          </w:tcPr>
          <w:p w:rsidR="00AA184C" w:rsidRPr="00C8579C" w:rsidRDefault="00AA184C" w:rsidP="00571F15">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268" w:type="dxa"/>
          </w:tcPr>
          <w:p w:rsidR="00AA184C" w:rsidRPr="00C8579C" w:rsidRDefault="00AA184C" w:rsidP="00571F15">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261" w:type="dxa"/>
            <w:tcBorders>
              <w:top w:val="single" w:sz="4" w:space="0" w:color="auto"/>
            </w:tcBorders>
          </w:tcPr>
          <w:p w:rsidR="00AA184C" w:rsidRPr="00C8579C" w:rsidRDefault="00AA184C" w:rsidP="00571F15">
            <w:pPr>
              <w:keepNext/>
              <w:keepLines/>
              <w:jc w:val="center"/>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003F7FCC" w:rsidRPr="00C8579C">
              <w:rPr>
                <w:rFonts w:ascii="Tahoma" w:hAnsi="Tahoma" w:cs="Tahoma"/>
                <w:snapToGrid w:val="0"/>
                <w:color w:val="000000"/>
              </w:rPr>
              <w:t xml:space="preserve"> in podpis </w:t>
            </w:r>
            <w:r w:rsidR="009C60FD" w:rsidRPr="00C8579C">
              <w:rPr>
                <w:rFonts w:ascii="Tahoma" w:hAnsi="Tahoma" w:cs="Tahoma"/>
                <w:snapToGrid w:val="0"/>
                <w:color w:val="000000"/>
              </w:rPr>
              <w:t>ponudnika, partnerja, podizvajalca, subjekta</w:t>
            </w:r>
            <w:r w:rsidRPr="00C8579C">
              <w:rPr>
                <w:rFonts w:ascii="Tahoma" w:hAnsi="Tahoma" w:cs="Tahoma"/>
                <w:snapToGrid w:val="0"/>
                <w:color w:val="000000"/>
              </w:rPr>
              <w:t>)</w:t>
            </w:r>
          </w:p>
        </w:tc>
      </w:tr>
    </w:tbl>
    <w:p w:rsidR="00AA184C" w:rsidRPr="00C8579C" w:rsidRDefault="00AA184C" w:rsidP="00571F15">
      <w:pPr>
        <w:keepNext/>
        <w:keepLines/>
        <w:tabs>
          <w:tab w:val="left" w:pos="284"/>
        </w:tabs>
        <w:jc w:val="both"/>
        <w:rPr>
          <w:rFonts w:ascii="Tahoma" w:hAnsi="Tahoma" w:cs="Tahoma"/>
        </w:rPr>
      </w:pPr>
    </w:p>
    <w:p w:rsidR="00AA184C" w:rsidRPr="00C8579C" w:rsidRDefault="00AA184C" w:rsidP="00571F15">
      <w:pPr>
        <w:keepNext/>
        <w:keepLines/>
        <w:tabs>
          <w:tab w:val="left" w:pos="284"/>
        </w:tabs>
        <w:jc w:val="both"/>
        <w:rPr>
          <w:rFonts w:ascii="Tahoma" w:hAnsi="Tahoma" w:cs="Tahoma"/>
        </w:rPr>
      </w:pPr>
    </w:p>
    <w:p w:rsidR="00AA184C" w:rsidRPr="00C8579C" w:rsidRDefault="00AA184C" w:rsidP="00571F15">
      <w:pPr>
        <w:keepNext/>
        <w:keepLines/>
        <w:tabs>
          <w:tab w:val="left" w:pos="284"/>
        </w:tabs>
        <w:jc w:val="both"/>
        <w:rPr>
          <w:rFonts w:ascii="Tahoma" w:hAnsi="Tahoma" w:cs="Tahoma"/>
        </w:rPr>
      </w:pPr>
    </w:p>
    <w:p w:rsidR="00AA184C" w:rsidRPr="00C8579C" w:rsidRDefault="00AA184C" w:rsidP="00571F15">
      <w:pPr>
        <w:keepNext/>
        <w:keepLines/>
        <w:tabs>
          <w:tab w:val="left" w:pos="284"/>
        </w:tabs>
        <w:jc w:val="both"/>
        <w:rPr>
          <w:rFonts w:ascii="Tahoma" w:hAnsi="Tahoma" w:cs="Tahoma"/>
        </w:rPr>
      </w:pPr>
    </w:p>
    <w:p w:rsidR="00AA184C" w:rsidRPr="00C8579C" w:rsidRDefault="00AA184C" w:rsidP="00571F15">
      <w:pPr>
        <w:keepNext/>
        <w:keepLines/>
        <w:tabs>
          <w:tab w:val="left" w:pos="284"/>
        </w:tabs>
        <w:jc w:val="both"/>
        <w:rPr>
          <w:rFonts w:ascii="Tahoma" w:hAnsi="Tahoma" w:cs="Tahoma"/>
        </w:rPr>
      </w:pPr>
    </w:p>
    <w:p w:rsidR="00AA184C" w:rsidRPr="00C8579C" w:rsidRDefault="00AA184C" w:rsidP="00571F15">
      <w:pPr>
        <w:keepNext/>
        <w:keepLines/>
        <w:tabs>
          <w:tab w:val="left" w:pos="284"/>
        </w:tabs>
        <w:jc w:val="both"/>
        <w:rPr>
          <w:rFonts w:ascii="Tahoma" w:hAnsi="Tahoma" w:cs="Tahoma"/>
        </w:rPr>
      </w:pPr>
    </w:p>
    <w:p w:rsidR="00AA184C" w:rsidRPr="00C8579C" w:rsidRDefault="00AA184C" w:rsidP="00571F15">
      <w:pPr>
        <w:keepNext/>
        <w:keepLines/>
        <w:jc w:val="both"/>
        <w:rPr>
          <w:rFonts w:ascii="Tahoma" w:hAnsi="Tahoma" w:cs="Tahoma"/>
          <w:bCs/>
          <w:i/>
          <w:noProof/>
          <w:sz w:val="18"/>
          <w:szCs w:val="18"/>
        </w:rPr>
      </w:pPr>
    </w:p>
    <w:p w:rsidR="009F35FE" w:rsidRPr="00C8579C" w:rsidRDefault="009F35FE" w:rsidP="00571F15">
      <w:pPr>
        <w:keepNext/>
        <w:keepLines/>
        <w:jc w:val="both"/>
        <w:rPr>
          <w:rFonts w:ascii="Tahoma" w:hAnsi="Tahoma" w:cs="Tahoma"/>
          <w:bCs/>
          <w:i/>
          <w:noProof/>
          <w:sz w:val="18"/>
          <w:szCs w:val="18"/>
        </w:rPr>
      </w:pPr>
    </w:p>
    <w:p w:rsidR="00330EED" w:rsidRPr="00C8579C" w:rsidRDefault="00330EED" w:rsidP="00571F15">
      <w:pPr>
        <w:keepNext/>
        <w:keepLines/>
        <w:tabs>
          <w:tab w:val="left" w:pos="284"/>
        </w:tabs>
        <w:jc w:val="both"/>
        <w:rPr>
          <w:rFonts w:ascii="Tahoma" w:hAnsi="Tahoma" w:cs="Tahoma"/>
          <w:sz w:val="18"/>
          <w:szCs w:val="18"/>
        </w:rPr>
      </w:pPr>
    </w:p>
    <w:p w:rsidR="00330EED" w:rsidRPr="00C8579C" w:rsidRDefault="00330EED" w:rsidP="00571F15">
      <w:pPr>
        <w:keepNext/>
        <w:keepLines/>
        <w:tabs>
          <w:tab w:val="left" w:pos="284"/>
        </w:tabs>
        <w:jc w:val="both"/>
        <w:rPr>
          <w:rFonts w:ascii="Tahoma" w:hAnsi="Tahoma" w:cs="Tahoma"/>
          <w:sz w:val="18"/>
          <w:szCs w:val="18"/>
        </w:rPr>
      </w:pPr>
    </w:p>
    <w:p w:rsidR="00330EED" w:rsidRPr="00C8579C" w:rsidRDefault="00330EED" w:rsidP="00571F15">
      <w:pPr>
        <w:keepNext/>
        <w:keepLines/>
        <w:tabs>
          <w:tab w:val="left" w:pos="284"/>
        </w:tabs>
        <w:jc w:val="both"/>
        <w:rPr>
          <w:rFonts w:ascii="Tahoma" w:hAnsi="Tahoma" w:cs="Tahoma"/>
          <w:sz w:val="18"/>
          <w:szCs w:val="18"/>
        </w:rPr>
      </w:pPr>
    </w:p>
    <w:p w:rsidR="00330EED" w:rsidRPr="00C8579C" w:rsidRDefault="00330EED" w:rsidP="00571F15">
      <w:pPr>
        <w:keepNext/>
        <w:keepLines/>
        <w:rPr>
          <w:rFonts w:ascii="Tahoma" w:hAnsi="Tahoma" w:cs="Tahoma"/>
          <w:sz w:val="18"/>
          <w:szCs w:val="18"/>
        </w:rPr>
      </w:pPr>
      <w:r w:rsidRPr="00C8579C">
        <w:rPr>
          <w:rFonts w:ascii="Tahoma" w:hAnsi="Tahoma" w:cs="Tahoma"/>
          <w:sz w:val="18"/>
          <w:szCs w:val="18"/>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276"/>
      </w:tblGrid>
      <w:tr w:rsidR="004244EE" w:rsidRPr="00BA17E1" w:rsidTr="00C96FD7">
        <w:tc>
          <w:tcPr>
            <w:tcW w:w="8075" w:type="dxa"/>
          </w:tcPr>
          <w:p w:rsidR="004244EE" w:rsidRPr="00BA17E1" w:rsidRDefault="00172798" w:rsidP="00571F15">
            <w:pPr>
              <w:keepNext/>
              <w:keepLines/>
              <w:jc w:val="both"/>
              <w:rPr>
                <w:rFonts w:ascii="Tahoma" w:hAnsi="Tahoma" w:cs="Tahoma"/>
              </w:rPr>
            </w:pPr>
            <w:r w:rsidRPr="00BA17E1">
              <w:rPr>
                <w:rFonts w:ascii="Tahoma" w:hAnsi="Tahoma" w:cs="Tahoma"/>
                <w:bCs/>
                <w:i/>
                <w:noProof/>
              </w:rPr>
              <w:lastRenderedPageBreak/>
              <w:br w:type="page"/>
            </w:r>
            <w:r w:rsidR="004244EE" w:rsidRPr="00BA17E1">
              <w:rPr>
                <w:rFonts w:ascii="Tahoma" w:hAnsi="Tahoma" w:cs="Tahoma"/>
              </w:rPr>
              <w:t>POOBLASTILO ZA PRIDOBITEV POTRDILA IZ KAZENSKE EVIDENCE – ZA FIZIČNE OSEBE</w:t>
            </w:r>
          </w:p>
        </w:tc>
        <w:tc>
          <w:tcPr>
            <w:tcW w:w="1276" w:type="dxa"/>
          </w:tcPr>
          <w:p w:rsidR="004244EE" w:rsidRPr="00BA17E1" w:rsidRDefault="004244EE" w:rsidP="00571F15">
            <w:pPr>
              <w:keepNext/>
              <w:keepLines/>
              <w:jc w:val="both"/>
              <w:rPr>
                <w:rFonts w:ascii="Tahoma" w:hAnsi="Tahoma" w:cs="Tahoma"/>
                <w:b/>
              </w:rPr>
            </w:pPr>
            <w:r w:rsidRPr="00BA17E1">
              <w:rPr>
                <w:rFonts w:ascii="Tahoma" w:hAnsi="Tahoma" w:cs="Tahoma"/>
                <w:b/>
              </w:rPr>
              <w:t>Priloga 3/2</w:t>
            </w:r>
          </w:p>
        </w:tc>
      </w:tr>
    </w:tbl>
    <w:p w:rsidR="00D6227E" w:rsidRPr="00C8579C" w:rsidRDefault="00D6227E" w:rsidP="00571F15">
      <w:pPr>
        <w:keepNext/>
        <w:keepLines/>
        <w:jc w:val="both"/>
        <w:rPr>
          <w:rFonts w:ascii="Tahoma" w:hAnsi="Tahoma" w:cs="Tahoma"/>
        </w:rPr>
      </w:pPr>
    </w:p>
    <w:p w:rsidR="00D6227E" w:rsidRPr="00C8579C" w:rsidRDefault="00D6227E" w:rsidP="00571F15">
      <w:pPr>
        <w:keepNext/>
        <w:keepLines/>
        <w:jc w:val="both"/>
        <w:rPr>
          <w:rFonts w:ascii="Tahoma" w:hAnsi="Tahoma" w:cs="Tahoma"/>
          <w:b/>
          <w:color w:val="000000"/>
        </w:rPr>
      </w:pPr>
      <w:r w:rsidRPr="00C8579C">
        <w:rPr>
          <w:rFonts w:ascii="Tahoma" w:hAnsi="Tahoma" w:cs="Tahoma"/>
        </w:rPr>
        <w:t xml:space="preserve">Spodaj podpisani </w:t>
      </w:r>
      <w:r w:rsidRPr="00C8579C">
        <w:rPr>
          <w:rFonts w:ascii="Tahoma" w:hAnsi="Tahoma" w:cs="Tahoma"/>
          <w:b/>
        </w:rPr>
        <w:t>__________________________</w:t>
      </w:r>
      <w:r w:rsidRPr="00C8579C">
        <w:rPr>
          <w:rFonts w:ascii="Tahoma" w:hAnsi="Tahoma" w:cs="Tahoma"/>
        </w:rPr>
        <w:t xml:space="preserve"> (ime in priimek) pooblaščam JAVNI HOLDING Ljubljana, d.o.o., Verovškova ulica 70, 1000 Ljubljana, da za potrebe preverjanja izpolnjevanja pogojev v postopku oddaje javnega naročila z oznako </w:t>
      </w:r>
      <w:r w:rsidR="005C4217">
        <w:rPr>
          <w:rFonts w:ascii="Tahoma" w:hAnsi="Tahoma" w:cs="Tahoma"/>
          <w:b/>
        </w:rPr>
        <w:t>VKS-36/23 – Pridobitev instrumenta finančnega zavarovanja v obliki bančne garancije oziroma zavarovalne police za leto 2023</w:t>
      </w:r>
      <w:r w:rsidRPr="00C8579C">
        <w:rPr>
          <w:rFonts w:ascii="Tahoma" w:hAnsi="Tahoma" w:cs="Tahoma"/>
        </w:rPr>
        <w:t xml:space="preserve"> od Ministrstva za pravosodje pridobi potrdilo iz kazenske evidence </w:t>
      </w:r>
      <w:r w:rsidRPr="00C8579C">
        <w:rPr>
          <w:rFonts w:ascii="Tahoma" w:hAnsi="Tahoma" w:cs="Tahoma"/>
          <w:bCs/>
        </w:rPr>
        <w:t>za fizične osebe</w:t>
      </w:r>
      <w:r w:rsidRPr="00C8579C">
        <w:rPr>
          <w:rFonts w:ascii="Tahoma" w:hAnsi="Tahoma" w:cs="Tahoma"/>
        </w:rPr>
        <w:t>.</w:t>
      </w:r>
    </w:p>
    <w:p w:rsidR="00D6227E" w:rsidRPr="00C8579C" w:rsidRDefault="00D6227E" w:rsidP="00571F15">
      <w:pPr>
        <w:keepNext/>
        <w:keepLines/>
        <w:rPr>
          <w:rFonts w:ascii="Tahoma" w:hAnsi="Tahoma" w:cs="Tahoma"/>
        </w:rPr>
      </w:pPr>
    </w:p>
    <w:p w:rsidR="00D6227E" w:rsidRPr="00C8579C" w:rsidRDefault="00D6227E" w:rsidP="00571F15">
      <w:pPr>
        <w:keepNext/>
        <w:keepLines/>
        <w:rPr>
          <w:rFonts w:ascii="Tahoma" w:hAnsi="Tahoma" w:cs="Tahoma"/>
        </w:rPr>
      </w:pPr>
      <w:r w:rsidRPr="00C8579C">
        <w:rPr>
          <w:rFonts w:ascii="Tahoma" w:hAnsi="Tahoma" w:cs="Tahoma"/>
        </w:rPr>
        <w:t>Moji osebni podatki so naslednji:</w:t>
      </w:r>
    </w:p>
    <w:p w:rsidR="00D6227E" w:rsidRPr="00C8579C" w:rsidRDefault="00D6227E" w:rsidP="00571F15">
      <w:pPr>
        <w:keepNext/>
        <w:keepLines/>
        <w:rPr>
          <w:rFonts w:ascii="Tahoma" w:hAnsi="Tahoma" w:cs="Tahoma"/>
        </w:rPr>
      </w:pPr>
      <w:r w:rsidRPr="00C8579C">
        <w:rPr>
          <w:rFonts w:ascii="Tahoma" w:hAnsi="Tahoma" w:cs="Tahoma"/>
        </w:rPr>
        <w:t>EMŠO (obvezen podatek): ________________________________________________________</w:t>
      </w:r>
    </w:p>
    <w:p w:rsidR="00D6227E" w:rsidRPr="00C8579C" w:rsidRDefault="00D6227E" w:rsidP="00571F15">
      <w:pPr>
        <w:keepNext/>
        <w:keepLines/>
        <w:rPr>
          <w:rFonts w:ascii="Tahoma" w:hAnsi="Tahoma" w:cs="Tahoma"/>
        </w:rPr>
      </w:pPr>
      <w:r w:rsidRPr="00C8579C">
        <w:rPr>
          <w:rFonts w:ascii="Tahoma" w:hAnsi="Tahoma" w:cs="Tahoma"/>
        </w:rPr>
        <w:t>DATUM ROJSTVA: __________________________________________________________________</w:t>
      </w:r>
    </w:p>
    <w:p w:rsidR="00D6227E" w:rsidRPr="00C8579C" w:rsidRDefault="00D6227E" w:rsidP="00571F15">
      <w:pPr>
        <w:keepNext/>
        <w:keepLines/>
        <w:rPr>
          <w:rFonts w:ascii="Tahoma" w:hAnsi="Tahoma" w:cs="Tahoma"/>
        </w:rPr>
      </w:pPr>
      <w:r w:rsidRPr="00C8579C">
        <w:rPr>
          <w:rFonts w:ascii="Tahoma" w:hAnsi="Tahoma" w:cs="Tahoma"/>
        </w:rPr>
        <w:t>KRAJ ROJSTVA: ____________________________________________________________________</w:t>
      </w:r>
    </w:p>
    <w:p w:rsidR="00D6227E" w:rsidRPr="00C8579C" w:rsidRDefault="00D6227E" w:rsidP="00571F15">
      <w:pPr>
        <w:keepNext/>
        <w:keepLines/>
        <w:rPr>
          <w:rFonts w:ascii="Tahoma" w:hAnsi="Tahoma" w:cs="Tahoma"/>
        </w:rPr>
      </w:pPr>
      <w:r w:rsidRPr="00C8579C">
        <w:rPr>
          <w:rFonts w:ascii="Tahoma" w:hAnsi="Tahoma" w:cs="Tahoma"/>
        </w:rPr>
        <w:t>OBČINA ROJSTVA: __________________________________________________________________</w:t>
      </w:r>
    </w:p>
    <w:p w:rsidR="00D6227E" w:rsidRPr="00C8579C" w:rsidRDefault="00D6227E" w:rsidP="00571F15">
      <w:pPr>
        <w:keepNext/>
        <w:keepLines/>
        <w:rPr>
          <w:rFonts w:ascii="Tahoma" w:hAnsi="Tahoma" w:cs="Tahoma"/>
        </w:rPr>
      </w:pPr>
      <w:r w:rsidRPr="00C8579C">
        <w:rPr>
          <w:rFonts w:ascii="Tahoma" w:hAnsi="Tahoma" w:cs="Tahoma"/>
        </w:rPr>
        <w:t>DRŽAVA ROJSTVA: _________________________________________________________________</w:t>
      </w:r>
    </w:p>
    <w:p w:rsidR="00D6227E" w:rsidRPr="00C8579C" w:rsidRDefault="00D6227E" w:rsidP="00571F15">
      <w:pPr>
        <w:keepNext/>
        <w:keepLines/>
        <w:rPr>
          <w:rFonts w:ascii="Tahoma" w:hAnsi="Tahoma" w:cs="Tahoma"/>
        </w:rPr>
      </w:pPr>
      <w:r w:rsidRPr="00C8579C">
        <w:rPr>
          <w:rFonts w:ascii="Tahoma" w:hAnsi="Tahoma" w:cs="Tahoma"/>
        </w:rPr>
        <w:t>NASLOV STALNEGA/ZAČASNEGA BIVALIŠČA:</w:t>
      </w:r>
    </w:p>
    <w:p w:rsidR="00D6227E" w:rsidRPr="00C8579C" w:rsidRDefault="00D6227E" w:rsidP="00571F15">
      <w:pPr>
        <w:keepNext/>
        <w:keepLines/>
        <w:numPr>
          <w:ilvl w:val="0"/>
          <w:numId w:val="11"/>
        </w:numPr>
        <w:rPr>
          <w:rFonts w:ascii="Tahoma" w:hAnsi="Tahoma" w:cs="Tahoma"/>
        </w:rPr>
      </w:pPr>
      <w:r w:rsidRPr="00C8579C">
        <w:rPr>
          <w:rFonts w:ascii="Tahoma" w:hAnsi="Tahoma" w:cs="Tahoma"/>
        </w:rPr>
        <w:t>(ulica in hišna številka) ________________________________</w:t>
      </w:r>
    </w:p>
    <w:p w:rsidR="00D6227E" w:rsidRPr="00C8579C" w:rsidRDefault="00D6227E" w:rsidP="00571F15">
      <w:pPr>
        <w:keepNext/>
        <w:keepLines/>
        <w:numPr>
          <w:ilvl w:val="0"/>
          <w:numId w:val="11"/>
        </w:numPr>
        <w:rPr>
          <w:rFonts w:ascii="Tahoma" w:hAnsi="Tahoma" w:cs="Tahoma"/>
        </w:rPr>
      </w:pPr>
      <w:r w:rsidRPr="00C8579C">
        <w:rPr>
          <w:rFonts w:ascii="Tahoma" w:hAnsi="Tahoma" w:cs="Tahoma"/>
        </w:rPr>
        <w:t>(poštna številka in pošta) ______________________________</w:t>
      </w:r>
    </w:p>
    <w:p w:rsidR="00D6227E" w:rsidRPr="00C8579C" w:rsidRDefault="00D6227E" w:rsidP="00571F15">
      <w:pPr>
        <w:keepNext/>
        <w:keepLines/>
        <w:rPr>
          <w:rFonts w:ascii="Tahoma" w:hAnsi="Tahoma" w:cs="Tahoma"/>
        </w:rPr>
      </w:pPr>
      <w:r w:rsidRPr="00C8579C">
        <w:rPr>
          <w:rFonts w:ascii="Tahoma" w:hAnsi="Tahoma" w:cs="Tahoma"/>
        </w:rPr>
        <w:t>DRŽAVLJANSTVO: __________________________________________________________________</w:t>
      </w:r>
    </w:p>
    <w:p w:rsidR="00D6227E" w:rsidRPr="00C8579C" w:rsidRDefault="00D6227E" w:rsidP="00571F15">
      <w:pPr>
        <w:keepNext/>
        <w:keepLines/>
        <w:rPr>
          <w:rFonts w:ascii="Tahoma" w:hAnsi="Tahoma" w:cs="Tahoma"/>
        </w:rPr>
      </w:pPr>
      <w:r w:rsidRPr="00C8579C">
        <w:rPr>
          <w:rFonts w:ascii="Tahoma" w:hAnsi="Tahoma" w:cs="Tahoma"/>
        </w:rPr>
        <w:t>MOJ PREJŠNJI PRIIMEK SE JE GLASIL: _________________________________________________</w:t>
      </w:r>
    </w:p>
    <w:p w:rsidR="00D6227E" w:rsidRPr="00C8579C" w:rsidRDefault="00D6227E" w:rsidP="00571F15">
      <w:pPr>
        <w:keepNext/>
        <w:keepLines/>
        <w:rPr>
          <w:rFonts w:ascii="Tahoma" w:hAnsi="Tahoma" w:cs="Tahoma"/>
        </w:rPr>
      </w:pPr>
    </w:p>
    <w:p w:rsidR="00D6227E" w:rsidRPr="00C8579C" w:rsidRDefault="00D6227E" w:rsidP="00571F15">
      <w:pPr>
        <w:keepNext/>
        <w:keepLines/>
        <w:rPr>
          <w:rFonts w:ascii="Tahoma" w:hAnsi="Tahoma" w:cs="Tahoma"/>
        </w:rPr>
      </w:pPr>
    </w:p>
    <w:p w:rsidR="00D6227E" w:rsidRPr="00C8579C" w:rsidRDefault="00D6227E" w:rsidP="00571F15">
      <w:pPr>
        <w:keepNext/>
        <w:keepLines/>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977"/>
        <w:gridCol w:w="2693"/>
      </w:tblGrid>
      <w:tr w:rsidR="00D6227E" w:rsidRPr="00C8579C" w:rsidTr="00745A83">
        <w:trPr>
          <w:trHeight w:val="235"/>
        </w:trPr>
        <w:tc>
          <w:tcPr>
            <w:tcW w:w="3402" w:type="dxa"/>
            <w:tcBorders>
              <w:bottom w:val="single" w:sz="4" w:space="0" w:color="auto"/>
            </w:tcBorders>
          </w:tcPr>
          <w:p w:rsidR="00D6227E" w:rsidRPr="00C8579C" w:rsidRDefault="00D6227E" w:rsidP="00571F15">
            <w:pPr>
              <w:keepNext/>
              <w:keepLines/>
              <w:jc w:val="both"/>
              <w:rPr>
                <w:rFonts w:ascii="Tahoma" w:hAnsi="Tahoma" w:cs="Tahoma"/>
                <w:snapToGrid w:val="0"/>
                <w:color w:val="000000"/>
              </w:rPr>
            </w:pPr>
          </w:p>
        </w:tc>
        <w:tc>
          <w:tcPr>
            <w:tcW w:w="2977" w:type="dxa"/>
          </w:tcPr>
          <w:p w:rsidR="00D6227E" w:rsidRPr="00C8579C" w:rsidRDefault="00D6227E" w:rsidP="00571F15">
            <w:pPr>
              <w:keepNext/>
              <w:keepLines/>
              <w:jc w:val="center"/>
              <w:rPr>
                <w:rFonts w:ascii="Tahoma" w:hAnsi="Tahoma" w:cs="Tahoma"/>
                <w:snapToGrid w:val="0"/>
                <w:color w:val="000000"/>
              </w:rPr>
            </w:pPr>
          </w:p>
        </w:tc>
        <w:tc>
          <w:tcPr>
            <w:tcW w:w="2693" w:type="dxa"/>
            <w:tcBorders>
              <w:bottom w:val="single" w:sz="4" w:space="0" w:color="auto"/>
            </w:tcBorders>
          </w:tcPr>
          <w:p w:rsidR="00D6227E" w:rsidRPr="00C8579C" w:rsidRDefault="00D6227E" w:rsidP="00571F15">
            <w:pPr>
              <w:keepNext/>
              <w:keepLines/>
              <w:jc w:val="both"/>
              <w:rPr>
                <w:rFonts w:ascii="Tahoma" w:hAnsi="Tahoma" w:cs="Tahoma"/>
                <w:snapToGrid w:val="0"/>
                <w:color w:val="000000"/>
              </w:rPr>
            </w:pPr>
          </w:p>
        </w:tc>
      </w:tr>
      <w:tr w:rsidR="00D6227E" w:rsidRPr="00C8579C" w:rsidTr="00745A83">
        <w:trPr>
          <w:trHeight w:val="235"/>
        </w:trPr>
        <w:tc>
          <w:tcPr>
            <w:tcW w:w="3402" w:type="dxa"/>
            <w:tcBorders>
              <w:top w:val="single" w:sz="4" w:space="0" w:color="auto"/>
            </w:tcBorders>
          </w:tcPr>
          <w:p w:rsidR="00D6227E" w:rsidRPr="00C8579C" w:rsidRDefault="00D6227E" w:rsidP="00571F15">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977" w:type="dxa"/>
          </w:tcPr>
          <w:p w:rsidR="00D6227E" w:rsidRPr="00C8579C" w:rsidRDefault="00D6227E" w:rsidP="00571F15">
            <w:pPr>
              <w:keepNext/>
              <w:keepLines/>
              <w:jc w:val="center"/>
              <w:rPr>
                <w:rFonts w:ascii="Tahoma" w:hAnsi="Tahoma" w:cs="Tahoma"/>
                <w:snapToGrid w:val="0"/>
                <w:color w:val="000000"/>
              </w:rPr>
            </w:pPr>
          </w:p>
        </w:tc>
        <w:tc>
          <w:tcPr>
            <w:tcW w:w="2693" w:type="dxa"/>
            <w:tcBorders>
              <w:top w:val="single" w:sz="4" w:space="0" w:color="auto"/>
            </w:tcBorders>
          </w:tcPr>
          <w:p w:rsidR="00D6227E" w:rsidRPr="00C8579C" w:rsidRDefault="00D6227E" w:rsidP="00571F15">
            <w:pPr>
              <w:keepNext/>
              <w:keepLines/>
              <w:jc w:val="center"/>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Pr="00C8579C">
              <w:rPr>
                <w:rFonts w:ascii="Tahoma" w:hAnsi="Tahoma" w:cs="Tahoma"/>
                <w:snapToGrid w:val="0"/>
                <w:color w:val="000000"/>
              </w:rPr>
              <w:t>podpis pooblastitelja)</w:t>
            </w:r>
          </w:p>
        </w:tc>
      </w:tr>
    </w:tbl>
    <w:p w:rsidR="00D6227E" w:rsidRPr="00C8579C" w:rsidRDefault="00D6227E" w:rsidP="00571F15">
      <w:pPr>
        <w:keepNext/>
        <w:keepLines/>
        <w:rPr>
          <w:rFonts w:ascii="Tahoma" w:hAnsi="Tahoma" w:cs="Tahoma"/>
        </w:rPr>
      </w:pP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p>
    <w:p w:rsidR="00D6227E" w:rsidRPr="00C8579C" w:rsidRDefault="00D6227E" w:rsidP="00571F15">
      <w:pPr>
        <w:keepNext/>
        <w:keepLines/>
        <w:rPr>
          <w:rFonts w:ascii="Tahoma" w:hAnsi="Tahoma" w:cs="Tahoma"/>
        </w:rPr>
      </w:pPr>
    </w:p>
    <w:p w:rsidR="00D6227E" w:rsidRPr="00C8579C" w:rsidRDefault="00D6227E" w:rsidP="00571F15">
      <w:pPr>
        <w:keepNext/>
        <w:keepLines/>
        <w:tabs>
          <w:tab w:val="left" w:pos="284"/>
        </w:tabs>
        <w:jc w:val="both"/>
        <w:rPr>
          <w:rFonts w:ascii="Tahoma" w:hAnsi="Tahoma" w:cs="Tahoma"/>
        </w:rPr>
      </w:pPr>
    </w:p>
    <w:p w:rsidR="00D6227E" w:rsidRPr="00C8579C" w:rsidRDefault="00D6227E" w:rsidP="00571F15">
      <w:pPr>
        <w:keepNext/>
        <w:keepLines/>
      </w:pPr>
    </w:p>
    <w:p w:rsidR="00D6227E" w:rsidRPr="00C8579C" w:rsidRDefault="00D6227E" w:rsidP="00571F15">
      <w:pPr>
        <w:keepNext/>
        <w:keepLines/>
      </w:pPr>
    </w:p>
    <w:p w:rsidR="00B976DC" w:rsidRPr="00C8579C" w:rsidRDefault="00B976DC" w:rsidP="00571F15">
      <w:pPr>
        <w:keepNext/>
        <w:keepLines/>
        <w:tabs>
          <w:tab w:val="left" w:pos="284"/>
        </w:tabs>
        <w:jc w:val="both"/>
        <w:rPr>
          <w:rFonts w:ascii="Tahoma" w:hAnsi="Tahoma" w:cs="Tahoma"/>
          <w:i/>
          <w:sz w:val="18"/>
          <w:szCs w:val="18"/>
        </w:rPr>
      </w:pPr>
      <w:r w:rsidRPr="00C8579C">
        <w:rPr>
          <w:rFonts w:ascii="Tahoma" w:hAnsi="Tahoma" w:cs="Tahoma"/>
          <w:b/>
          <w:i/>
          <w:sz w:val="18"/>
          <w:szCs w:val="18"/>
        </w:rPr>
        <w:t>Navodilo:</w:t>
      </w:r>
      <w:r w:rsidRPr="00C8579C">
        <w:rPr>
          <w:rFonts w:ascii="Tahoma" w:hAnsi="Tahoma" w:cs="Tahoma"/>
          <w:i/>
          <w:sz w:val="18"/>
          <w:szCs w:val="18"/>
        </w:rPr>
        <w:t xml:space="preserve"> Obrazec pooblastila morajo izpolniti in podpisati osebe, ki so član upravnega, vodstvenega ali nadzornega organa tega gospodarskega subjekta (ponudnik, partner v skupni ponudbi, podizvajalec) ali ki ima pooblastila za njegovo zastopanje ali odločanje ali nadzor v</w:t>
      </w:r>
      <w:r w:rsidR="009F69BE">
        <w:rPr>
          <w:rFonts w:ascii="Tahoma" w:hAnsi="Tahoma" w:cs="Tahoma"/>
          <w:i/>
          <w:sz w:val="18"/>
          <w:szCs w:val="18"/>
        </w:rPr>
        <w:t xml:space="preserve"> njem.</w:t>
      </w:r>
    </w:p>
    <w:p w:rsidR="00C87794" w:rsidRPr="00C8579C" w:rsidRDefault="00C87794" w:rsidP="00571F15">
      <w:pPr>
        <w:keepNext/>
        <w:keepLines/>
        <w:tabs>
          <w:tab w:val="left" w:pos="284"/>
        </w:tabs>
        <w:jc w:val="both"/>
        <w:rPr>
          <w:rFonts w:ascii="Tahoma" w:hAnsi="Tahoma" w:cs="Tahoma"/>
          <w:i/>
          <w:sz w:val="18"/>
          <w:szCs w:val="18"/>
        </w:rPr>
      </w:pPr>
    </w:p>
    <w:p w:rsidR="00C87794" w:rsidRDefault="00C87794" w:rsidP="00571F15">
      <w:pPr>
        <w:keepNext/>
        <w:keepLines/>
        <w:tabs>
          <w:tab w:val="left" w:pos="284"/>
        </w:tabs>
        <w:jc w:val="both"/>
        <w:rPr>
          <w:rFonts w:ascii="Tahoma" w:hAnsi="Tahoma" w:cs="Tahoma"/>
        </w:rPr>
      </w:pPr>
    </w:p>
    <w:p w:rsidR="001E2613" w:rsidRDefault="001E2613" w:rsidP="00571F15">
      <w:pPr>
        <w:keepNext/>
        <w:keepLines/>
        <w:tabs>
          <w:tab w:val="left" w:pos="284"/>
        </w:tabs>
        <w:jc w:val="both"/>
        <w:rPr>
          <w:rFonts w:ascii="Tahoma" w:hAnsi="Tahoma" w:cs="Tahoma"/>
        </w:rPr>
      </w:pPr>
    </w:p>
    <w:p w:rsidR="001E2613" w:rsidRDefault="001E2613" w:rsidP="00571F15">
      <w:pPr>
        <w:keepNext/>
        <w:keepLines/>
        <w:tabs>
          <w:tab w:val="left" w:pos="284"/>
        </w:tabs>
        <w:jc w:val="both"/>
        <w:rPr>
          <w:rFonts w:ascii="Tahoma" w:hAnsi="Tahoma" w:cs="Tahoma"/>
        </w:rPr>
      </w:pPr>
    </w:p>
    <w:p w:rsidR="00FF7983" w:rsidRDefault="00FF7983" w:rsidP="00571F15">
      <w:pPr>
        <w:keepNext/>
        <w:keepLines/>
        <w:tabs>
          <w:tab w:val="left" w:pos="284"/>
        </w:tabs>
        <w:jc w:val="both"/>
        <w:rPr>
          <w:rFonts w:ascii="Tahoma" w:hAnsi="Tahoma" w:cs="Tahoma"/>
        </w:rPr>
      </w:pPr>
    </w:p>
    <w:p w:rsidR="00D33ED9" w:rsidRDefault="00D33ED9" w:rsidP="00571F15">
      <w:pPr>
        <w:keepNext/>
        <w:keepLines/>
        <w:tabs>
          <w:tab w:val="left" w:pos="284"/>
        </w:tabs>
        <w:jc w:val="both"/>
        <w:rPr>
          <w:rFonts w:ascii="Tahoma" w:hAnsi="Tahoma" w:cs="Tahoma"/>
        </w:rPr>
      </w:pPr>
    </w:p>
    <w:p w:rsidR="00C96FD7" w:rsidRDefault="00C96FD7" w:rsidP="00571F15">
      <w:pPr>
        <w:keepNext/>
        <w:keepLines/>
        <w:tabs>
          <w:tab w:val="left" w:pos="284"/>
        </w:tabs>
        <w:jc w:val="both"/>
        <w:rPr>
          <w:rFonts w:ascii="Tahoma" w:hAnsi="Tahoma" w:cs="Tahoma"/>
        </w:rPr>
      </w:pPr>
    </w:p>
    <w:p w:rsidR="007910BA" w:rsidRDefault="007910BA" w:rsidP="00571F15">
      <w:pPr>
        <w:keepNext/>
        <w:keepLines/>
        <w:tabs>
          <w:tab w:val="left" w:pos="284"/>
        </w:tabs>
        <w:jc w:val="both"/>
        <w:rPr>
          <w:rFonts w:ascii="Tahoma" w:hAnsi="Tahoma" w:cs="Tahoma"/>
        </w:rPr>
      </w:pPr>
    </w:p>
    <w:p w:rsidR="007910BA" w:rsidRDefault="007910BA" w:rsidP="00571F15">
      <w:pPr>
        <w:keepNext/>
        <w:keepLines/>
        <w:tabs>
          <w:tab w:val="left" w:pos="284"/>
        </w:tabs>
        <w:jc w:val="both"/>
        <w:rPr>
          <w:rFonts w:ascii="Tahoma" w:hAnsi="Tahoma" w:cs="Tahoma"/>
        </w:rPr>
      </w:pPr>
    </w:p>
    <w:p w:rsidR="007910BA" w:rsidRDefault="007910BA" w:rsidP="00571F15">
      <w:pPr>
        <w:keepNext/>
        <w:keepLines/>
        <w:tabs>
          <w:tab w:val="left" w:pos="284"/>
        </w:tabs>
        <w:jc w:val="both"/>
        <w:rPr>
          <w:rFonts w:ascii="Tahoma" w:hAnsi="Tahoma" w:cs="Tahoma"/>
        </w:rPr>
      </w:pPr>
    </w:p>
    <w:p w:rsidR="007910BA" w:rsidRDefault="007910BA" w:rsidP="00571F15">
      <w:pPr>
        <w:keepNext/>
        <w:keepLines/>
        <w:tabs>
          <w:tab w:val="left" w:pos="284"/>
        </w:tabs>
        <w:jc w:val="both"/>
        <w:rPr>
          <w:rFonts w:ascii="Tahoma" w:hAnsi="Tahoma" w:cs="Tahoma"/>
        </w:rPr>
      </w:pPr>
    </w:p>
    <w:p w:rsidR="007910BA" w:rsidRDefault="007910BA" w:rsidP="00571F15">
      <w:pPr>
        <w:keepNext/>
        <w:keepLines/>
        <w:tabs>
          <w:tab w:val="left" w:pos="284"/>
        </w:tabs>
        <w:jc w:val="both"/>
        <w:rPr>
          <w:rFonts w:ascii="Tahoma" w:hAnsi="Tahoma" w:cs="Tahoma"/>
        </w:rPr>
      </w:pPr>
    </w:p>
    <w:p w:rsidR="009F69BE" w:rsidRDefault="009F69BE" w:rsidP="00571F15">
      <w:pPr>
        <w:keepNext/>
        <w:keepLines/>
        <w:tabs>
          <w:tab w:val="left" w:pos="284"/>
        </w:tabs>
        <w:jc w:val="both"/>
        <w:rPr>
          <w:rFonts w:ascii="Tahoma" w:hAnsi="Tahoma" w:cs="Tahoma"/>
        </w:rPr>
      </w:pPr>
    </w:p>
    <w:p w:rsidR="009F69BE" w:rsidRDefault="009F69BE" w:rsidP="00571F15">
      <w:pPr>
        <w:keepNext/>
        <w:keepLines/>
        <w:tabs>
          <w:tab w:val="left" w:pos="284"/>
        </w:tabs>
        <w:jc w:val="both"/>
        <w:rPr>
          <w:rFonts w:ascii="Tahoma" w:hAnsi="Tahoma" w:cs="Tahoma"/>
        </w:rPr>
      </w:pPr>
    </w:p>
    <w:p w:rsidR="009F69BE" w:rsidRDefault="009F69BE" w:rsidP="00571F15">
      <w:pPr>
        <w:keepNext/>
        <w:keepLines/>
        <w:tabs>
          <w:tab w:val="left" w:pos="284"/>
        </w:tabs>
        <w:jc w:val="both"/>
        <w:rPr>
          <w:rFonts w:ascii="Tahoma" w:hAnsi="Tahoma" w:cs="Tahoma"/>
        </w:rPr>
      </w:pPr>
    </w:p>
    <w:p w:rsidR="009F69BE" w:rsidRDefault="009F69BE" w:rsidP="00571F15">
      <w:pPr>
        <w:keepNext/>
        <w:keepLines/>
        <w:tabs>
          <w:tab w:val="left" w:pos="284"/>
        </w:tabs>
        <w:jc w:val="both"/>
        <w:rPr>
          <w:rFonts w:ascii="Tahoma" w:hAnsi="Tahoma" w:cs="Tahoma"/>
        </w:rPr>
      </w:pPr>
    </w:p>
    <w:p w:rsidR="00C96FD7" w:rsidRDefault="00C96FD7" w:rsidP="00571F15">
      <w:pPr>
        <w:keepNext/>
        <w:keepLines/>
        <w:tabs>
          <w:tab w:val="left" w:pos="284"/>
        </w:tabs>
        <w:jc w:val="both"/>
        <w:rPr>
          <w:rFonts w:ascii="Tahoma" w:hAnsi="Tahoma" w:cs="Tahoma"/>
        </w:rPr>
      </w:pPr>
    </w:p>
    <w:p w:rsidR="004C7D68" w:rsidRDefault="004C7D68" w:rsidP="00571F15">
      <w:pPr>
        <w:keepNext/>
        <w:keepLines/>
        <w:tabs>
          <w:tab w:val="left" w:pos="284"/>
        </w:tabs>
        <w:jc w:val="both"/>
        <w:rPr>
          <w:rFonts w:ascii="Tahoma" w:hAnsi="Tahoma" w:cs="Tahoma"/>
        </w:rPr>
      </w:pPr>
    </w:p>
    <w:p w:rsidR="004C7D68" w:rsidRDefault="004C7D68" w:rsidP="00571F15">
      <w:pPr>
        <w:keepNext/>
        <w:keepLines/>
        <w:tabs>
          <w:tab w:val="left" w:pos="284"/>
        </w:tabs>
        <w:jc w:val="both"/>
        <w:rPr>
          <w:rFonts w:ascii="Tahoma" w:hAnsi="Tahoma" w:cs="Tahoma"/>
        </w:rPr>
      </w:pPr>
    </w:p>
    <w:p w:rsidR="004C7D68" w:rsidRDefault="004C7D68" w:rsidP="00571F15">
      <w:pPr>
        <w:keepNext/>
        <w:keepLines/>
        <w:tabs>
          <w:tab w:val="left" w:pos="284"/>
        </w:tabs>
        <w:jc w:val="both"/>
        <w:rPr>
          <w:rFonts w:ascii="Tahoma" w:hAnsi="Tahoma" w:cs="Tahoma"/>
        </w:rPr>
      </w:pPr>
    </w:p>
    <w:p w:rsidR="004C7D68" w:rsidRDefault="004C7D68" w:rsidP="00571F15">
      <w:pPr>
        <w:keepNext/>
        <w:keepLines/>
        <w:tabs>
          <w:tab w:val="left" w:pos="284"/>
        </w:tabs>
        <w:jc w:val="both"/>
        <w:rPr>
          <w:rFonts w:ascii="Tahoma" w:hAnsi="Tahoma" w:cs="Tahoma"/>
        </w:rPr>
      </w:pPr>
    </w:p>
    <w:p w:rsidR="004C7D68" w:rsidRDefault="004C7D68" w:rsidP="00571F15">
      <w:pPr>
        <w:keepNext/>
        <w:keepLines/>
        <w:tabs>
          <w:tab w:val="left" w:pos="284"/>
        </w:tabs>
        <w:jc w:val="both"/>
        <w:rPr>
          <w:rFonts w:ascii="Tahoma" w:hAnsi="Tahoma" w:cs="Tahoma"/>
        </w:rPr>
      </w:pPr>
    </w:p>
    <w:p w:rsidR="004C7D68" w:rsidRPr="00C8579C" w:rsidRDefault="004C7D68" w:rsidP="00571F15">
      <w:pPr>
        <w:keepNext/>
        <w:keepLines/>
        <w:tabs>
          <w:tab w:val="left" w:pos="284"/>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276"/>
      </w:tblGrid>
      <w:tr w:rsidR="00B976DC" w:rsidRPr="00C8579C" w:rsidTr="00C96FD7">
        <w:tc>
          <w:tcPr>
            <w:tcW w:w="8217" w:type="dxa"/>
          </w:tcPr>
          <w:p w:rsidR="00B976DC" w:rsidRPr="00C8579C" w:rsidRDefault="00B976DC" w:rsidP="00571F15">
            <w:pPr>
              <w:keepNext/>
              <w:keepLines/>
              <w:tabs>
                <w:tab w:val="left" w:pos="2694"/>
                <w:tab w:val="left" w:pos="2977"/>
              </w:tabs>
              <w:ind w:right="1"/>
              <w:jc w:val="both"/>
              <w:rPr>
                <w:rFonts w:ascii="Tahoma" w:hAnsi="Tahoma" w:cs="Tahoma"/>
                <w:b/>
              </w:rPr>
            </w:pPr>
            <w:r w:rsidRPr="00C8579C">
              <w:rPr>
                <w:rFonts w:ascii="Tahoma" w:hAnsi="Tahoma" w:cs="Tahoma"/>
              </w:rPr>
              <w:lastRenderedPageBreak/>
              <w:t>IZJAVA O UDELEŽBI FIZIČNIH IN PRAVNIH OSEB V LASTNIŠTVU GOSPODARSKEGA SUBJEKTA</w:t>
            </w:r>
          </w:p>
        </w:tc>
        <w:tc>
          <w:tcPr>
            <w:tcW w:w="1276" w:type="dxa"/>
          </w:tcPr>
          <w:p w:rsidR="00B976DC" w:rsidRPr="00C8579C" w:rsidRDefault="00B976DC" w:rsidP="00571F15">
            <w:pPr>
              <w:keepNext/>
              <w:keepLines/>
              <w:jc w:val="both"/>
              <w:rPr>
                <w:rFonts w:ascii="Tahoma" w:hAnsi="Tahoma" w:cs="Tahoma"/>
                <w:b/>
              </w:rPr>
            </w:pPr>
            <w:r w:rsidRPr="00C8579C">
              <w:rPr>
                <w:rFonts w:ascii="Tahoma" w:hAnsi="Tahoma" w:cs="Tahoma"/>
                <w:b/>
              </w:rPr>
              <w:t>Priloga 3/3</w:t>
            </w:r>
          </w:p>
        </w:tc>
      </w:tr>
    </w:tbl>
    <w:p w:rsidR="00A539F0" w:rsidRPr="00C8579C" w:rsidRDefault="00A539F0" w:rsidP="00571F15">
      <w:pPr>
        <w:keepNext/>
        <w:keepLines/>
        <w:jc w:val="both"/>
        <w:rPr>
          <w:rFonts w:ascii="Tahoma" w:hAnsi="Tahoma" w:cs="Tahoma"/>
          <w:bCs/>
          <w:i/>
          <w:noProof/>
          <w:sz w:val="18"/>
          <w:szCs w:val="18"/>
        </w:rPr>
      </w:pPr>
    </w:p>
    <w:p w:rsidR="00A539F0" w:rsidRPr="00C8579C" w:rsidRDefault="00A539F0" w:rsidP="00571F15">
      <w:pPr>
        <w:keepNext/>
        <w:keepLines/>
        <w:tabs>
          <w:tab w:val="left" w:pos="284"/>
        </w:tabs>
        <w:jc w:val="both"/>
        <w:rPr>
          <w:rFonts w:ascii="Tahoma" w:hAnsi="Tahoma" w:cs="Tahoma"/>
        </w:rPr>
      </w:pPr>
    </w:p>
    <w:p w:rsidR="00A539F0" w:rsidRPr="00C8579C" w:rsidRDefault="00A539F0" w:rsidP="00571F15">
      <w:pPr>
        <w:keepNext/>
        <w:keepLines/>
        <w:ind w:right="1"/>
        <w:jc w:val="both"/>
        <w:rPr>
          <w:rFonts w:ascii="Tahoma" w:hAnsi="Tahoma" w:cs="Tahoma"/>
          <w:i/>
        </w:rPr>
      </w:pPr>
      <w:r w:rsidRPr="00C8579C">
        <w:rPr>
          <w:rFonts w:ascii="Tahoma" w:hAnsi="Tahoma" w:cs="Tahoma"/>
          <w:i/>
        </w:rPr>
        <w:t>Podatki o pravni osebi (</w:t>
      </w:r>
      <w:r w:rsidR="00D6227E" w:rsidRPr="00C8579C">
        <w:rPr>
          <w:rFonts w:ascii="Tahoma" w:hAnsi="Tahoma" w:cs="Tahoma"/>
          <w:i/>
        </w:rPr>
        <w:t>gospodarskem subjektu</w:t>
      </w:r>
      <w:r w:rsidRPr="00C8579C">
        <w:rPr>
          <w:rFonts w:ascii="Tahoma" w:hAnsi="Tahoma" w:cs="Tahoma"/>
          <w:i/>
        </w:rPr>
        <w:t>):</w:t>
      </w:r>
    </w:p>
    <w:p w:rsidR="00A539F0" w:rsidRPr="00C8579C" w:rsidRDefault="00A539F0" w:rsidP="00571F15">
      <w:pPr>
        <w:keepNext/>
        <w:keepLines/>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rsidR="00A539F0" w:rsidRPr="00C8579C" w:rsidRDefault="00A539F0" w:rsidP="00571F15">
      <w:pPr>
        <w:keepNext/>
        <w:keepLines/>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rsidR="00A539F0" w:rsidRPr="00C8579C" w:rsidRDefault="00A539F0" w:rsidP="00571F15">
      <w:pPr>
        <w:keepNext/>
        <w:keepLines/>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rsidR="00A539F0" w:rsidRPr="00C8579C" w:rsidRDefault="00A539F0" w:rsidP="00571F15">
      <w:pPr>
        <w:keepNext/>
        <w:keepLines/>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rsidR="00A539F0" w:rsidRPr="00C8579C" w:rsidRDefault="00A539F0" w:rsidP="00571F15">
      <w:pPr>
        <w:keepNext/>
        <w:keepLines/>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rsidR="00A539F0" w:rsidRPr="00C8579C" w:rsidRDefault="00A539F0" w:rsidP="00571F15">
      <w:pPr>
        <w:keepNext/>
        <w:keepLines/>
        <w:ind w:right="1"/>
        <w:jc w:val="both"/>
        <w:rPr>
          <w:rFonts w:ascii="Tahoma" w:hAnsi="Tahoma" w:cs="Tahoma"/>
        </w:rPr>
      </w:pPr>
      <w:r w:rsidRPr="00C8579C">
        <w:rPr>
          <w:rFonts w:ascii="Tahoma" w:hAnsi="Tahoma" w:cs="Tahoma"/>
          <w:bCs/>
        </w:rPr>
        <w:t>ID ZA DDV:</w:t>
      </w:r>
      <w:r w:rsidRPr="00C8579C">
        <w:rPr>
          <w:rFonts w:ascii="Tahoma" w:hAnsi="Tahoma" w:cs="Tahoma"/>
        </w:rPr>
        <w:t>: _________________________________________________________</w:t>
      </w:r>
      <w:r w:rsidR="00D6227E" w:rsidRPr="00C8579C">
        <w:rPr>
          <w:rFonts w:ascii="Tahoma" w:hAnsi="Tahoma" w:cs="Tahoma"/>
        </w:rPr>
        <w:t>______________</w:t>
      </w:r>
    </w:p>
    <w:p w:rsidR="00A539F0" w:rsidRPr="00C8579C" w:rsidRDefault="00A539F0" w:rsidP="00571F15">
      <w:pPr>
        <w:keepNext/>
        <w:keepLines/>
        <w:ind w:right="1"/>
        <w:jc w:val="both"/>
        <w:rPr>
          <w:rFonts w:ascii="Tahoma" w:hAnsi="Tahoma" w:cs="Tahoma"/>
        </w:rPr>
      </w:pPr>
    </w:p>
    <w:p w:rsidR="00A539F0" w:rsidRPr="00C8579C" w:rsidRDefault="00A539F0" w:rsidP="00571F15">
      <w:pPr>
        <w:keepNext/>
        <w:keepLines/>
        <w:jc w:val="both"/>
        <w:rPr>
          <w:rFonts w:ascii="Tahoma" w:hAnsi="Tahoma" w:cs="Tahoma"/>
        </w:rPr>
      </w:pPr>
      <w:r w:rsidRPr="00C8579C">
        <w:rPr>
          <w:rFonts w:ascii="Tahoma" w:hAnsi="Tahoma" w:cs="Tahoma"/>
        </w:rPr>
        <w:t xml:space="preserve">V zvezi z javnim naročilom </w:t>
      </w:r>
      <w:r w:rsidR="00DC1C02">
        <w:rPr>
          <w:rFonts w:ascii="Tahoma" w:hAnsi="Tahoma" w:cs="Tahoma"/>
          <w:b/>
        </w:rPr>
        <w:t>VKS-36/23</w:t>
      </w:r>
      <w:r w:rsidR="00B22835">
        <w:rPr>
          <w:rFonts w:ascii="Tahoma" w:hAnsi="Tahoma" w:cs="Tahoma"/>
          <w:b/>
        </w:rPr>
        <w:t xml:space="preserve"> </w:t>
      </w:r>
      <w:r w:rsidRPr="00C8579C">
        <w:rPr>
          <w:rFonts w:ascii="Tahoma" w:hAnsi="Tahoma" w:cs="Tahoma"/>
          <w:b/>
        </w:rPr>
        <w:t xml:space="preserve">– </w:t>
      </w:r>
      <w:r w:rsidR="00284C34">
        <w:rPr>
          <w:rFonts w:ascii="Tahoma" w:hAnsi="Tahoma" w:cs="Tahoma"/>
          <w:b/>
          <w:bCs/>
        </w:rPr>
        <w:t>Pridobitev instrumenta finančnega zavarovanja v obliki bančne garancije oziroma zavarovalne police za leto 2023</w:t>
      </w:r>
      <w:r w:rsidRPr="00C8579C">
        <w:rPr>
          <w:rFonts w:ascii="Tahoma" w:hAnsi="Tahoma" w:cs="Tahoma"/>
          <w:b/>
        </w:rPr>
        <w:t xml:space="preserve"> </w:t>
      </w:r>
      <w:r w:rsidRPr="00C8579C">
        <w:rPr>
          <w:rFonts w:ascii="Tahoma" w:hAnsi="Tahoma" w:cs="Tahoma"/>
        </w:rPr>
        <w:t xml:space="preserve">posredujemo na osnovi šestega odstavka 14. člena ZIntPK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 družbenikov, ter gospodarskih subjektih, za katere se glede na določbe zakona, ki ureja gospodarske družbe šteje, da so povezane družbe s ponudnikom.</w:t>
      </w:r>
    </w:p>
    <w:p w:rsidR="00A539F0" w:rsidRPr="00C8579C" w:rsidRDefault="00A539F0" w:rsidP="00571F15">
      <w:pPr>
        <w:keepNext/>
        <w:keepLines/>
        <w:jc w:val="both"/>
      </w:pPr>
    </w:p>
    <w:p w:rsidR="00A539F0" w:rsidRPr="00C8579C" w:rsidRDefault="00A539F0" w:rsidP="00571F15">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rsidR="00A539F0" w:rsidRPr="00C8579C" w:rsidRDefault="00A539F0" w:rsidP="00571F15">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A539F0" w:rsidRPr="00C8579C" w:rsidTr="00A16DD0">
        <w:tc>
          <w:tcPr>
            <w:tcW w:w="533" w:type="dxa"/>
            <w:shd w:val="clear" w:color="auto" w:fill="auto"/>
          </w:tcPr>
          <w:p w:rsidR="00A539F0" w:rsidRPr="00C8579C" w:rsidRDefault="00A539F0" w:rsidP="00571F15">
            <w:pPr>
              <w:keepNext/>
              <w:keepLines/>
              <w:jc w:val="both"/>
              <w:rPr>
                <w:rFonts w:ascii="Tahoma" w:hAnsi="Tahoma" w:cs="Tahoma"/>
                <w:b/>
              </w:rPr>
            </w:pPr>
            <w:r w:rsidRPr="00C8579C">
              <w:rPr>
                <w:rFonts w:ascii="Tahoma" w:hAnsi="Tahoma" w:cs="Tahoma"/>
                <w:b/>
              </w:rPr>
              <w:t>Št.</w:t>
            </w:r>
          </w:p>
        </w:tc>
        <w:tc>
          <w:tcPr>
            <w:tcW w:w="3403" w:type="dxa"/>
            <w:shd w:val="clear" w:color="auto" w:fill="auto"/>
          </w:tcPr>
          <w:p w:rsidR="00A539F0" w:rsidRPr="00C8579C" w:rsidRDefault="00A539F0" w:rsidP="00571F15">
            <w:pPr>
              <w:keepNext/>
              <w:keepLines/>
              <w:jc w:val="both"/>
              <w:rPr>
                <w:rFonts w:ascii="Tahoma" w:hAnsi="Tahoma" w:cs="Tahoma"/>
                <w:b/>
              </w:rPr>
            </w:pPr>
            <w:r w:rsidRPr="00C8579C">
              <w:rPr>
                <w:rFonts w:ascii="Tahoma" w:hAnsi="Tahoma" w:cs="Tahoma"/>
                <w:b/>
              </w:rPr>
              <w:t>Naziv</w:t>
            </w:r>
          </w:p>
        </w:tc>
        <w:tc>
          <w:tcPr>
            <w:tcW w:w="3402" w:type="dxa"/>
          </w:tcPr>
          <w:p w:rsidR="00A539F0" w:rsidRPr="00C8579C" w:rsidRDefault="00A539F0" w:rsidP="00571F15">
            <w:pPr>
              <w:keepNext/>
              <w:keepLines/>
              <w:jc w:val="both"/>
              <w:rPr>
                <w:rFonts w:ascii="Tahoma" w:hAnsi="Tahoma" w:cs="Tahoma"/>
                <w:b/>
              </w:rPr>
            </w:pPr>
            <w:r w:rsidRPr="00C8579C">
              <w:rPr>
                <w:rFonts w:ascii="Tahoma" w:hAnsi="Tahoma" w:cs="Tahoma"/>
                <w:b/>
              </w:rPr>
              <w:t>Sedež</w:t>
            </w:r>
          </w:p>
        </w:tc>
        <w:tc>
          <w:tcPr>
            <w:tcW w:w="1843" w:type="dxa"/>
            <w:shd w:val="clear" w:color="auto" w:fill="auto"/>
          </w:tcPr>
          <w:p w:rsidR="00A539F0" w:rsidRPr="00C8579C" w:rsidRDefault="00A539F0" w:rsidP="00571F15">
            <w:pPr>
              <w:keepNext/>
              <w:keepLines/>
              <w:jc w:val="both"/>
              <w:rPr>
                <w:rFonts w:ascii="Tahoma" w:hAnsi="Tahoma" w:cs="Tahoma"/>
                <w:b/>
              </w:rPr>
            </w:pPr>
            <w:r w:rsidRPr="00C8579C">
              <w:rPr>
                <w:rFonts w:ascii="Tahoma" w:hAnsi="Tahoma" w:cs="Tahoma"/>
                <w:b/>
              </w:rPr>
              <w:t>Delež lastništva v %</w:t>
            </w:r>
          </w:p>
        </w:tc>
      </w:tr>
      <w:tr w:rsidR="00A539F0" w:rsidRPr="00C8579C" w:rsidTr="00A16DD0">
        <w:tc>
          <w:tcPr>
            <w:tcW w:w="533" w:type="dxa"/>
            <w:shd w:val="clear" w:color="auto" w:fill="auto"/>
          </w:tcPr>
          <w:p w:rsidR="00A539F0" w:rsidRPr="00C8579C" w:rsidRDefault="00A539F0" w:rsidP="00571F15">
            <w:pPr>
              <w:keepNext/>
              <w:keepLines/>
              <w:jc w:val="both"/>
              <w:rPr>
                <w:rFonts w:ascii="Tahoma" w:hAnsi="Tahoma" w:cs="Tahoma"/>
                <w:b/>
              </w:rPr>
            </w:pPr>
            <w:r w:rsidRPr="00C8579C">
              <w:rPr>
                <w:rFonts w:ascii="Tahoma" w:hAnsi="Tahoma" w:cs="Tahoma"/>
                <w:b/>
              </w:rPr>
              <w:t>1.</w:t>
            </w:r>
          </w:p>
        </w:tc>
        <w:tc>
          <w:tcPr>
            <w:tcW w:w="3403" w:type="dxa"/>
            <w:shd w:val="clear" w:color="auto" w:fill="auto"/>
          </w:tcPr>
          <w:p w:rsidR="00A539F0" w:rsidRPr="00C8579C" w:rsidRDefault="00A539F0" w:rsidP="00571F15">
            <w:pPr>
              <w:keepNext/>
              <w:keepLines/>
              <w:jc w:val="both"/>
              <w:rPr>
                <w:rFonts w:ascii="Tahoma" w:hAnsi="Tahoma" w:cs="Tahoma"/>
                <w:b/>
              </w:rPr>
            </w:pPr>
          </w:p>
        </w:tc>
        <w:tc>
          <w:tcPr>
            <w:tcW w:w="3402" w:type="dxa"/>
          </w:tcPr>
          <w:p w:rsidR="00A539F0" w:rsidRPr="00C8579C" w:rsidRDefault="00A539F0" w:rsidP="00571F15">
            <w:pPr>
              <w:keepNext/>
              <w:keepLines/>
              <w:jc w:val="both"/>
              <w:rPr>
                <w:rFonts w:ascii="Tahoma" w:hAnsi="Tahoma" w:cs="Tahoma"/>
                <w:b/>
              </w:rPr>
            </w:pPr>
          </w:p>
        </w:tc>
        <w:tc>
          <w:tcPr>
            <w:tcW w:w="1843" w:type="dxa"/>
            <w:shd w:val="clear" w:color="auto" w:fill="auto"/>
          </w:tcPr>
          <w:p w:rsidR="00A539F0" w:rsidRPr="00C8579C" w:rsidRDefault="00A539F0" w:rsidP="00571F15">
            <w:pPr>
              <w:keepNext/>
              <w:keepLines/>
              <w:jc w:val="both"/>
              <w:rPr>
                <w:rFonts w:ascii="Tahoma" w:hAnsi="Tahoma" w:cs="Tahoma"/>
                <w:b/>
              </w:rPr>
            </w:pPr>
          </w:p>
        </w:tc>
      </w:tr>
      <w:tr w:rsidR="00A539F0" w:rsidRPr="00C8579C" w:rsidTr="00A16DD0">
        <w:tc>
          <w:tcPr>
            <w:tcW w:w="533" w:type="dxa"/>
            <w:shd w:val="clear" w:color="auto" w:fill="auto"/>
          </w:tcPr>
          <w:p w:rsidR="00A539F0" w:rsidRPr="00C8579C" w:rsidRDefault="00A539F0" w:rsidP="00571F15">
            <w:pPr>
              <w:keepNext/>
              <w:keepLines/>
              <w:jc w:val="both"/>
              <w:rPr>
                <w:rFonts w:ascii="Tahoma" w:hAnsi="Tahoma" w:cs="Tahoma"/>
                <w:b/>
              </w:rPr>
            </w:pPr>
            <w:r w:rsidRPr="00C8579C">
              <w:rPr>
                <w:rFonts w:ascii="Tahoma" w:hAnsi="Tahoma" w:cs="Tahoma"/>
                <w:b/>
              </w:rPr>
              <w:t>2.</w:t>
            </w:r>
          </w:p>
        </w:tc>
        <w:tc>
          <w:tcPr>
            <w:tcW w:w="3403" w:type="dxa"/>
            <w:shd w:val="clear" w:color="auto" w:fill="auto"/>
          </w:tcPr>
          <w:p w:rsidR="00A539F0" w:rsidRPr="00C8579C" w:rsidRDefault="00A539F0" w:rsidP="00571F15">
            <w:pPr>
              <w:keepNext/>
              <w:keepLines/>
              <w:jc w:val="both"/>
              <w:rPr>
                <w:rFonts w:ascii="Tahoma" w:hAnsi="Tahoma" w:cs="Tahoma"/>
                <w:b/>
              </w:rPr>
            </w:pPr>
          </w:p>
        </w:tc>
        <w:tc>
          <w:tcPr>
            <w:tcW w:w="3402" w:type="dxa"/>
          </w:tcPr>
          <w:p w:rsidR="00A539F0" w:rsidRPr="00C8579C" w:rsidRDefault="00A539F0" w:rsidP="00571F15">
            <w:pPr>
              <w:keepNext/>
              <w:keepLines/>
              <w:jc w:val="both"/>
              <w:rPr>
                <w:rFonts w:ascii="Tahoma" w:hAnsi="Tahoma" w:cs="Tahoma"/>
                <w:b/>
              </w:rPr>
            </w:pPr>
          </w:p>
        </w:tc>
        <w:tc>
          <w:tcPr>
            <w:tcW w:w="1843" w:type="dxa"/>
            <w:shd w:val="clear" w:color="auto" w:fill="auto"/>
          </w:tcPr>
          <w:p w:rsidR="00A539F0" w:rsidRPr="00C8579C" w:rsidRDefault="00A539F0" w:rsidP="00571F15">
            <w:pPr>
              <w:keepNext/>
              <w:keepLines/>
              <w:jc w:val="both"/>
              <w:rPr>
                <w:rFonts w:ascii="Tahoma" w:hAnsi="Tahoma" w:cs="Tahoma"/>
                <w:b/>
              </w:rPr>
            </w:pPr>
          </w:p>
        </w:tc>
      </w:tr>
      <w:tr w:rsidR="00A539F0" w:rsidRPr="00C8579C" w:rsidTr="00A16DD0">
        <w:tc>
          <w:tcPr>
            <w:tcW w:w="533" w:type="dxa"/>
            <w:shd w:val="clear" w:color="auto" w:fill="auto"/>
          </w:tcPr>
          <w:p w:rsidR="00A539F0" w:rsidRPr="00C8579C" w:rsidRDefault="00A539F0" w:rsidP="00571F15">
            <w:pPr>
              <w:keepNext/>
              <w:keepLines/>
              <w:jc w:val="both"/>
              <w:rPr>
                <w:rFonts w:ascii="Tahoma" w:hAnsi="Tahoma" w:cs="Tahoma"/>
                <w:b/>
              </w:rPr>
            </w:pPr>
            <w:r w:rsidRPr="00C8579C">
              <w:rPr>
                <w:rFonts w:ascii="Tahoma" w:hAnsi="Tahoma" w:cs="Tahoma"/>
                <w:b/>
              </w:rPr>
              <w:t>3.</w:t>
            </w:r>
          </w:p>
        </w:tc>
        <w:tc>
          <w:tcPr>
            <w:tcW w:w="3403" w:type="dxa"/>
            <w:shd w:val="clear" w:color="auto" w:fill="auto"/>
          </w:tcPr>
          <w:p w:rsidR="00A539F0" w:rsidRPr="00C8579C" w:rsidRDefault="00A539F0" w:rsidP="00571F15">
            <w:pPr>
              <w:keepNext/>
              <w:keepLines/>
              <w:jc w:val="both"/>
              <w:rPr>
                <w:rFonts w:ascii="Tahoma" w:hAnsi="Tahoma" w:cs="Tahoma"/>
                <w:b/>
              </w:rPr>
            </w:pPr>
          </w:p>
        </w:tc>
        <w:tc>
          <w:tcPr>
            <w:tcW w:w="3402" w:type="dxa"/>
          </w:tcPr>
          <w:p w:rsidR="00A539F0" w:rsidRPr="00C8579C" w:rsidRDefault="00A539F0" w:rsidP="00571F15">
            <w:pPr>
              <w:keepNext/>
              <w:keepLines/>
              <w:jc w:val="both"/>
              <w:rPr>
                <w:rFonts w:ascii="Tahoma" w:hAnsi="Tahoma" w:cs="Tahoma"/>
                <w:b/>
              </w:rPr>
            </w:pPr>
          </w:p>
        </w:tc>
        <w:tc>
          <w:tcPr>
            <w:tcW w:w="1843" w:type="dxa"/>
            <w:shd w:val="clear" w:color="auto" w:fill="auto"/>
          </w:tcPr>
          <w:p w:rsidR="00A539F0" w:rsidRPr="00C8579C" w:rsidRDefault="00A539F0" w:rsidP="00571F15">
            <w:pPr>
              <w:keepNext/>
              <w:keepLines/>
              <w:jc w:val="both"/>
              <w:rPr>
                <w:rFonts w:ascii="Tahoma" w:hAnsi="Tahoma" w:cs="Tahoma"/>
                <w:b/>
              </w:rPr>
            </w:pPr>
          </w:p>
        </w:tc>
      </w:tr>
      <w:tr w:rsidR="00A539F0" w:rsidRPr="00C8579C" w:rsidTr="00A16DD0">
        <w:tc>
          <w:tcPr>
            <w:tcW w:w="533" w:type="dxa"/>
            <w:shd w:val="clear" w:color="auto" w:fill="auto"/>
          </w:tcPr>
          <w:p w:rsidR="00A539F0" w:rsidRPr="00C8579C" w:rsidRDefault="00A539F0" w:rsidP="00571F15">
            <w:pPr>
              <w:keepNext/>
              <w:keepLines/>
              <w:jc w:val="both"/>
              <w:rPr>
                <w:rFonts w:ascii="Tahoma" w:hAnsi="Tahoma" w:cs="Tahoma"/>
                <w:b/>
              </w:rPr>
            </w:pPr>
            <w:r w:rsidRPr="00C8579C">
              <w:rPr>
                <w:rFonts w:ascii="Tahoma" w:hAnsi="Tahoma" w:cs="Tahoma"/>
                <w:b/>
              </w:rPr>
              <w:t>….</w:t>
            </w:r>
          </w:p>
        </w:tc>
        <w:tc>
          <w:tcPr>
            <w:tcW w:w="3403" w:type="dxa"/>
            <w:shd w:val="clear" w:color="auto" w:fill="auto"/>
          </w:tcPr>
          <w:p w:rsidR="00A539F0" w:rsidRPr="00C8579C" w:rsidRDefault="00A539F0" w:rsidP="00571F15">
            <w:pPr>
              <w:keepNext/>
              <w:keepLines/>
              <w:jc w:val="both"/>
              <w:rPr>
                <w:rFonts w:ascii="Tahoma" w:hAnsi="Tahoma" w:cs="Tahoma"/>
                <w:b/>
              </w:rPr>
            </w:pPr>
          </w:p>
        </w:tc>
        <w:tc>
          <w:tcPr>
            <w:tcW w:w="3402" w:type="dxa"/>
          </w:tcPr>
          <w:p w:rsidR="00A539F0" w:rsidRPr="00C8579C" w:rsidRDefault="00A539F0" w:rsidP="00571F15">
            <w:pPr>
              <w:keepNext/>
              <w:keepLines/>
              <w:jc w:val="both"/>
              <w:rPr>
                <w:rFonts w:ascii="Tahoma" w:hAnsi="Tahoma" w:cs="Tahoma"/>
                <w:b/>
              </w:rPr>
            </w:pPr>
          </w:p>
        </w:tc>
        <w:tc>
          <w:tcPr>
            <w:tcW w:w="1843" w:type="dxa"/>
            <w:shd w:val="clear" w:color="auto" w:fill="auto"/>
          </w:tcPr>
          <w:p w:rsidR="00A539F0" w:rsidRPr="00C8579C" w:rsidRDefault="00A539F0" w:rsidP="00571F15">
            <w:pPr>
              <w:keepNext/>
              <w:keepLines/>
              <w:jc w:val="both"/>
              <w:rPr>
                <w:rFonts w:ascii="Tahoma" w:hAnsi="Tahoma" w:cs="Tahoma"/>
                <w:b/>
              </w:rPr>
            </w:pPr>
          </w:p>
        </w:tc>
      </w:tr>
    </w:tbl>
    <w:p w:rsidR="00A539F0" w:rsidRPr="00C8579C" w:rsidRDefault="00A539F0" w:rsidP="00571F15">
      <w:pPr>
        <w:keepNext/>
        <w:keepLines/>
        <w:jc w:val="both"/>
        <w:rPr>
          <w:rFonts w:ascii="Tahoma" w:hAnsi="Tahoma" w:cs="Tahoma"/>
          <w:b/>
        </w:rPr>
      </w:pPr>
    </w:p>
    <w:p w:rsidR="00890C57" w:rsidRPr="00C8579C" w:rsidRDefault="00890C57" w:rsidP="00571F15">
      <w:pPr>
        <w:keepNext/>
        <w:keepLines/>
        <w:jc w:val="both"/>
        <w:rPr>
          <w:rFonts w:ascii="Tahoma" w:hAnsi="Tahoma" w:cs="Tahoma"/>
          <w:b/>
        </w:rPr>
      </w:pPr>
    </w:p>
    <w:p w:rsidR="00A539F0" w:rsidRPr="00C8579C" w:rsidRDefault="00A539F0" w:rsidP="00571F15">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fizične osebe</w:t>
      </w:r>
      <w:r w:rsidRPr="00C8579C">
        <w:rPr>
          <w:rFonts w:ascii="Tahoma" w:hAnsi="Tahoma" w:cs="Tahoma"/>
        </w:rPr>
        <w:t>, vključno z udeležbo tihih družbenikov:</w:t>
      </w:r>
    </w:p>
    <w:p w:rsidR="00A539F0" w:rsidRPr="00C8579C" w:rsidRDefault="00A539F0" w:rsidP="00571F15">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6"/>
        <w:gridCol w:w="3646"/>
        <w:gridCol w:w="1801"/>
      </w:tblGrid>
      <w:tr w:rsidR="00A539F0" w:rsidRPr="00C8579C" w:rsidTr="003C0E5D">
        <w:tc>
          <w:tcPr>
            <w:tcW w:w="534" w:type="dxa"/>
            <w:shd w:val="clear" w:color="auto" w:fill="auto"/>
          </w:tcPr>
          <w:p w:rsidR="00A539F0" w:rsidRPr="00C8579C" w:rsidRDefault="00A539F0" w:rsidP="00571F15">
            <w:pPr>
              <w:keepNext/>
              <w:keepLines/>
              <w:jc w:val="both"/>
              <w:rPr>
                <w:rFonts w:ascii="Tahoma" w:hAnsi="Tahoma" w:cs="Tahoma"/>
                <w:b/>
              </w:rPr>
            </w:pPr>
            <w:r w:rsidRPr="00C8579C">
              <w:rPr>
                <w:rFonts w:ascii="Tahoma" w:hAnsi="Tahoma" w:cs="Tahoma"/>
                <w:b/>
              </w:rPr>
              <w:t>Št.</w:t>
            </w:r>
          </w:p>
        </w:tc>
        <w:tc>
          <w:tcPr>
            <w:tcW w:w="3402" w:type="dxa"/>
            <w:shd w:val="clear" w:color="auto" w:fill="auto"/>
          </w:tcPr>
          <w:p w:rsidR="00A539F0" w:rsidRPr="00C8579C" w:rsidRDefault="00A539F0" w:rsidP="00571F15">
            <w:pPr>
              <w:keepNext/>
              <w:keepLines/>
              <w:jc w:val="both"/>
              <w:rPr>
                <w:rFonts w:ascii="Tahoma" w:hAnsi="Tahoma" w:cs="Tahoma"/>
                <w:b/>
              </w:rPr>
            </w:pPr>
            <w:r w:rsidRPr="00C8579C">
              <w:rPr>
                <w:rFonts w:ascii="Tahoma" w:hAnsi="Tahoma" w:cs="Tahoma"/>
                <w:b/>
              </w:rPr>
              <w:t>Ime in priimek</w:t>
            </w:r>
          </w:p>
        </w:tc>
        <w:tc>
          <w:tcPr>
            <w:tcW w:w="3685" w:type="dxa"/>
            <w:shd w:val="clear" w:color="auto" w:fill="auto"/>
          </w:tcPr>
          <w:p w:rsidR="00A539F0" w:rsidRPr="00C8579C" w:rsidRDefault="00A539F0" w:rsidP="00571F15">
            <w:pPr>
              <w:keepNext/>
              <w:keepLines/>
              <w:jc w:val="both"/>
              <w:rPr>
                <w:rFonts w:ascii="Tahoma" w:hAnsi="Tahoma" w:cs="Tahoma"/>
                <w:b/>
              </w:rPr>
            </w:pPr>
            <w:r w:rsidRPr="00C8579C">
              <w:rPr>
                <w:rFonts w:ascii="Tahoma" w:hAnsi="Tahoma" w:cs="Tahoma"/>
                <w:b/>
              </w:rPr>
              <w:t>Naslov stalnega bivališča</w:t>
            </w:r>
          </w:p>
        </w:tc>
        <w:tc>
          <w:tcPr>
            <w:tcW w:w="1810" w:type="dxa"/>
            <w:shd w:val="clear" w:color="auto" w:fill="auto"/>
          </w:tcPr>
          <w:p w:rsidR="00A539F0" w:rsidRPr="00C8579C" w:rsidRDefault="00A539F0" w:rsidP="00571F15">
            <w:pPr>
              <w:keepNext/>
              <w:keepLines/>
              <w:jc w:val="both"/>
              <w:rPr>
                <w:rFonts w:ascii="Tahoma" w:hAnsi="Tahoma" w:cs="Tahoma"/>
                <w:b/>
              </w:rPr>
            </w:pPr>
            <w:r w:rsidRPr="00C8579C">
              <w:rPr>
                <w:rFonts w:ascii="Tahoma" w:hAnsi="Tahoma" w:cs="Tahoma"/>
                <w:b/>
              </w:rPr>
              <w:t>Delež lastništva v %</w:t>
            </w:r>
          </w:p>
        </w:tc>
      </w:tr>
      <w:tr w:rsidR="00A539F0" w:rsidRPr="00C8579C" w:rsidTr="003C0E5D">
        <w:tc>
          <w:tcPr>
            <w:tcW w:w="534" w:type="dxa"/>
            <w:shd w:val="clear" w:color="auto" w:fill="auto"/>
          </w:tcPr>
          <w:p w:rsidR="00A539F0" w:rsidRPr="00C8579C" w:rsidRDefault="00A539F0" w:rsidP="00571F15">
            <w:pPr>
              <w:keepNext/>
              <w:keepLines/>
              <w:jc w:val="both"/>
              <w:rPr>
                <w:rFonts w:ascii="Tahoma" w:hAnsi="Tahoma" w:cs="Tahoma"/>
                <w:b/>
              </w:rPr>
            </w:pPr>
            <w:r w:rsidRPr="00C8579C">
              <w:rPr>
                <w:rFonts w:ascii="Tahoma" w:hAnsi="Tahoma" w:cs="Tahoma"/>
                <w:b/>
              </w:rPr>
              <w:t>1.</w:t>
            </w:r>
          </w:p>
        </w:tc>
        <w:tc>
          <w:tcPr>
            <w:tcW w:w="3402" w:type="dxa"/>
            <w:shd w:val="clear" w:color="auto" w:fill="auto"/>
          </w:tcPr>
          <w:p w:rsidR="00A539F0" w:rsidRPr="00C8579C" w:rsidRDefault="00A539F0" w:rsidP="00571F15">
            <w:pPr>
              <w:keepNext/>
              <w:keepLines/>
              <w:jc w:val="both"/>
              <w:rPr>
                <w:rFonts w:ascii="Tahoma" w:hAnsi="Tahoma" w:cs="Tahoma"/>
                <w:b/>
              </w:rPr>
            </w:pPr>
          </w:p>
        </w:tc>
        <w:tc>
          <w:tcPr>
            <w:tcW w:w="3685" w:type="dxa"/>
            <w:shd w:val="clear" w:color="auto" w:fill="auto"/>
          </w:tcPr>
          <w:p w:rsidR="00A539F0" w:rsidRPr="00C8579C" w:rsidRDefault="00A539F0" w:rsidP="00571F15">
            <w:pPr>
              <w:keepNext/>
              <w:keepLines/>
              <w:jc w:val="both"/>
              <w:rPr>
                <w:rFonts w:ascii="Tahoma" w:hAnsi="Tahoma" w:cs="Tahoma"/>
                <w:b/>
              </w:rPr>
            </w:pPr>
          </w:p>
        </w:tc>
        <w:tc>
          <w:tcPr>
            <w:tcW w:w="1810" w:type="dxa"/>
            <w:shd w:val="clear" w:color="auto" w:fill="auto"/>
          </w:tcPr>
          <w:p w:rsidR="00A539F0" w:rsidRPr="00C8579C" w:rsidRDefault="00A539F0" w:rsidP="00571F15">
            <w:pPr>
              <w:keepNext/>
              <w:keepLines/>
              <w:jc w:val="both"/>
              <w:rPr>
                <w:rFonts w:ascii="Tahoma" w:hAnsi="Tahoma" w:cs="Tahoma"/>
                <w:b/>
              </w:rPr>
            </w:pPr>
          </w:p>
        </w:tc>
      </w:tr>
      <w:tr w:rsidR="00A539F0" w:rsidRPr="00C8579C" w:rsidTr="003C0E5D">
        <w:tc>
          <w:tcPr>
            <w:tcW w:w="534" w:type="dxa"/>
            <w:shd w:val="clear" w:color="auto" w:fill="auto"/>
          </w:tcPr>
          <w:p w:rsidR="00A539F0" w:rsidRPr="00C8579C" w:rsidRDefault="00A539F0" w:rsidP="00571F15">
            <w:pPr>
              <w:keepNext/>
              <w:keepLines/>
              <w:jc w:val="both"/>
              <w:rPr>
                <w:rFonts w:ascii="Tahoma" w:hAnsi="Tahoma" w:cs="Tahoma"/>
                <w:b/>
              </w:rPr>
            </w:pPr>
            <w:r w:rsidRPr="00C8579C">
              <w:rPr>
                <w:rFonts w:ascii="Tahoma" w:hAnsi="Tahoma" w:cs="Tahoma"/>
                <w:b/>
              </w:rPr>
              <w:t>2.</w:t>
            </w:r>
          </w:p>
        </w:tc>
        <w:tc>
          <w:tcPr>
            <w:tcW w:w="3402" w:type="dxa"/>
            <w:shd w:val="clear" w:color="auto" w:fill="auto"/>
          </w:tcPr>
          <w:p w:rsidR="00A539F0" w:rsidRPr="00C8579C" w:rsidRDefault="00A539F0" w:rsidP="00571F15">
            <w:pPr>
              <w:keepNext/>
              <w:keepLines/>
              <w:jc w:val="both"/>
              <w:rPr>
                <w:rFonts w:ascii="Tahoma" w:hAnsi="Tahoma" w:cs="Tahoma"/>
                <w:b/>
              </w:rPr>
            </w:pPr>
          </w:p>
        </w:tc>
        <w:tc>
          <w:tcPr>
            <w:tcW w:w="3685" w:type="dxa"/>
            <w:shd w:val="clear" w:color="auto" w:fill="auto"/>
          </w:tcPr>
          <w:p w:rsidR="00A539F0" w:rsidRPr="00C8579C" w:rsidRDefault="00A539F0" w:rsidP="00571F15">
            <w:pPr>
              <w:keepNext/>
              <w:keepLines/>
              <w:jc w:val="both"/>
              <w:rPr>
                <w:rFonts w:ascii="Tahoma" w:hAnsi="Tahoma" w:cs="Tahoma"/>
                <w:b/>
              </w:rPr>
            </w:pPr>
          </w:p>
        </w:tc>
        <w:tc>
          <w:tcPr>
            <w:tcW w:w="1810" w:type="dxa"/>
            <w:shd w:val="clear" w:color="auto" w:fill="auto"/>
          </w:tcPr>
          <w:p w:rsidR="00A539F0" w:rsidRPr="00C8579C" w:rsidRDefault="00A539F0" w:rsidP="00571F15">
            <w:pPr>
              <w:keepNext/>
              <w:keepLines/>
              <w:jc w:val="both"/>
              <w:rPr>
                <w:rFonts w:ascii="Tahoma" w:hAnsi="Tahoma" w:cs="Tahoma"/>
                <w:b/>
              </w:rPr>
            </w:pPr>
          </w:p>
        </w:tc>
      </w:tr>
      <w:tr w:rsidR="00A539F0" w:rsidRPr="00C8579C" w:rsidTr="003C0E5D">
        <w:tc>
          <w:tcPr>
            <w:tcW w:w="534" w:type="dxa"/>
            <w:shd w:val="clear" w:color="auto" w:fill="auto"/>
          </w:tcPr>
          <w:p w:rsidR="00A539F0" w:rsidRPr="00C8579C" w:rsidRDefault="00A539F0" w:rsidP="00571F15">
            <w:pPr>
              <w:keepNext/>
              <w:keepLines/>
              <w:jc w:val="both"/>
              <w:rPr>
                <w:rFonts w:ascii="Tahoma" w:hAnsi="Tahoma" w:cs="Tahoma"/>
                <w:b/>
              </w:rPr>
            </w:pPr>
            <w:r w:rsidRPr="00C8579C">
              <w:rPr>
                <w:rFonts w:ascii="Tahoma" w:hAnsi="Tahoma" w:cs="Tahoma"/>
                <w:b/>
              </w:rPr>
              <w:t>3.</w:t>
            </w:r>
          </w:p>
        </w:tc>
        <w:tc>
          <w:tcPr>
            <w:tcW w:w="3402" w:type="dxa"/>
            <w:shd w:val="clear" w:color="auto" w:fill="auto"/>
          </w:tcPr>
          <w:p w:rsidR="00A539F0" w:rsidRPr="00C8579C" w:rsidRDefault="00A539F0" w:rsidP="00571F15">
            <w:pPr>
              <w:keepNext/>
              <w:keepLines/>
              <w:jc w:val="both"/>
              <w:rPr>
                <w:rFonts w:ascii="Tahoma" w:hAnsi="Tahoma" w:cs="Tahoma"/>
                <w:b/>
              </w:rPr>
            </w:pPr>
          </w:p>
        </w:tc>
        <w:tc>
          <w:tcPr>
            <w:tcW w:w="3685" w:type="dxa"/>
            <w:shd w:val="clear" w:color="auto" w:fill="auto"/>
          </w:tcPr>
          <w:p w:rsidR="00A539F0" w:rsidRPr="00C8579C" w:rsidRDefault="00A539F0" w:rsidP="00571F15">
            <w:pPr>
              <w:keepNext/>
              <w:keepLines/>
              <w:jc w:val="both"/>
              <w:rPr>
                <w:rFonts w:ascii="Tahoma" w:hAnsi="Tahoma" w:cs="Tahoma"/>
                <w:b/>
              </w:rPr>
            </w:pPr>
          </w:p>
        </w:tc>
        <w:tc>
          <w:tcPr>
            <w:tcW w:w="1810" w:type="dxa"/>
            <w:shd w:val="clear" w:color="auto" w:fill="auto"/>
          </w:tcPr>
          <w:p w:rsidR="00A539F0" w:rsidRPr="00C8579C" w:rsidRDefault="00A539F0" w:rsidP="00571F15">
            <w:pPr>
              <w:keepNext/>
              <w:keepLines/>
              <w:jc w:val="both"/>
              <w:rPr>
                <w:rFonts w:ascii="Tahoma" w:hAnsi="Tahoma" w:cs="Tahoma"/>
                <w:b/>
              </w:rPr>
            </w:pPr>
          </w:p>
        </w:tc>
      </w:tr>
      <w:tr w:rsidR="00A539F0" w:rsidRPr="00C8579C" w:rsidTr="003C0E5D">
        <w:tc>
          <w:tcPr>
            <w:tcW w:w="534" w:type="dxa"/>
            <w:shd w:val="clear" w:color="auto" w:fill="auto"/>
          </w:tcPr>
          <w:p w:rsidR="00A539F0" w:rsidRPr="00C8579C" w:rsidRDefault="00A539F0" w:rsidP="00571F15">
            <w:pPr>
              <w:keepNext/>
              <w:keepLines/>
              <w:jc w:val="both"/>
              <w:rPr>
                <w:rFonts w:ascii="Tahoma" w:hAnsi="Tahoma" w:cs="Tahoma"/>
                <w:b/>
              </w:rPr>
            </w:pPr>
            <w:r w:rsidRPr="00C8579C">
              <w:rPr>
                <w:rFonts w:ascii="Tahoma" w:hAnsi="Tahoma" w:cs="Tahoma"/>
                <w:b/>
              </w:rPr>
              <w:t>…</w:t>
            </w:r>
          </w:p>
        </w:tc>
        <w:tc>
          <w:tcPr>
            <w:tcW w:w="3402" w:type="dxa"/>
            <w:shd w:val="clear" w:color="auto" w:fill="auto"/>
          </w:tcPr>
          <w:p w:rsidR="00A539F0" w:rsidRPr="00C8579C" w:rsidRDefault="00A539F0" w:rsidP="00571F15">
            <w:pPr>
              <w:keepNext/>
              <w:keepLines/>
              <w:jc w:val="both"/>
              <w:rPr>
                <w:rFonts w:ascii="Tahoma" w:hAnsi="Tahoma" w:cs="Tahoma"/>
                <w:b/>
              </w:rPr>
            </w:pPr>
          </w:p>
        </w:tc>
        <w:tc>
          <w:tcPr>
            <w:tcW w:w="3685" w:type="dxa"/>
            <w:shd w:val="clear" w:color="auto" w:fill="auto"/>
          </w:tcPr>
          <w:p w:rsidR="00A539F0" w:rsidRPr="00C8579C" w:rsidRDefault="00A539F0" w:rsidP="00571F15">
            <w:pPr>
              <w:keepNext/>
              <w:keepLines/>
              <w:jc w:val="both"/>
              <w:rPr>
                <w:rFonts w:ascii="Tahoma" w:hAnsi="Tahoma" w:cs="Tahoma"/>
                <w:b/>
              </w:rPr>
            </w:pPr>
          </w:p>
        </w:tc>
        <w:tc>
          <w:tcPr>
            <w:tcW w:w="1810" w:type="dxa"/>
            <w:shd w:val="clear" w:color="auto" w:fill="auto"/>
          </w:tcPr>
          <w:p w:rsidR="00A539F0" w:rsidRPr="00C8579C" w:rsidRDefault="00A539F0" w:rsidP="00571F15">
            <w:pPr>
              <w:keepNext/>
              <w:keepLines/>
              <w:jc w:val="both"/>
              <w:rPr>
                <w:rFonts w:ascii="Tahoma" w:hAnsi="Tahoma" w:cs="Tahoma"/>
                <w:b/>
              </w:rPr>
            </w:pPr>
          </w:p>
        </w:tc>
      </w:tr>
    </w:tbl>
    <w:p w:rsidR="0009065C" w:rsidRDefault="0009065C" w:rsidP="00571F15">
      <w:pPr>
        <w:keepNext/>
        <w:keepLines/>
        <w:jc w:val="both"/>
        <w:rPr>
          <w:rFonts w:ascii="Tahoma" w:hAnsi="Tahoma" w:cs="Tahoma"/>
          <w:b/>
        </w:rPr>
      </w:pPr>
    </w:p>
    <w:p w:rsidR="0009065C" w:rsidRPr="00C8579C" w:rsidRDefault="0009065C" w:rsidP="00571F15">
      <w:pPr>
        <w:keepNext/>
        <w:keepLines/>
        <w:jc w:val="both"/>
        <w:rPr>
          <w:rFonts w:ascii="Tahoma" w:hAnsi="Tahoma" w:cs="Tahoma"/>
          <w:b/>
        </w:rPr>
      </w:pPr>
    </w:p>
    <w:p w:rsidR="00A539F0" w:rsidRPr="00C8579C" w:rsidRDefault="00A539F0" w:rsidP="00571F15">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skladno z določbami zakona, ki ureja gospodarske družbe, </w:t>
      </w:r>
      <w:r w:rsidRPr="00C8579C">
        <w:rPr>
          <w:rFonts w:ascii="Tahoma" w:hAnsi="Tahoma" w:cs="Tahoma"/>
          <w:u w:val="single"/>
        </w:rPr>
        <w:t>povezane družbe</w:t>
      </w:r>
      <w:r w:rsidRPr="00C8579C">
        <w:rPr>
          <w:rFonts w:ascii="Tahoma" w:hAnsi="Tahoma" w:cs="Tahoma"/>
        </w:rPr>
        <w:t xml:space="preserve"> z zgoraj navedenim </w:t>
      </w:r>
      <w:r w:rsidR="00D6227E" w:rsidRPr="00C8579C">
        <w:rPr>
          <w:rFonts w:ascii="Tahoma" w:hAnsi="Tahoma" w:cs="Tahoma"/>
        </w:rPr>
        <w:t>gospodarskim subjektom</w:t>
      </w:r>
      <w:r w:rsidRPr="00C8579C">
        <w:rPr>
          <w:rFonts w:ascii="Tahoma" w:hAnsi="Tahoma" w:cs="Tahoma"/>
        </w:rPr>
        <w:t>, naslednji gospodarski subjekti:</w:t>
      </w:r>
    </w:p>
    <w:p w:rsidR="00A539F0" w:rsidRPr="00C8579C" w:rsidRDefault="00A539F0" w:rsidP="00571F15">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1"/>
        <w:gridCol w:w="3619"/>
        <w:gridCol w:w="1854"/>
      </w:tblGrid>
      <w:tr w:rsidR="00A539F0" w:rsidRPr="00C8579C" w:rsidTr="003C0E5D">
        <w:tc>
          <w:tcPr>
            <w:tcW w:w="533" w:type="dxa"/>
            <w:shd w:val="clear" w:color="auto" w:fill="auto"/>
          </w:tcPr>
          <w:p w:rsidR="00A539F0" w:rsidRPr="00C8579C" w:rsidRDefault="00A539F0" w:rsidP="00571F15">
            <w:pPr>
              <w:keepNext/>
              <w:keepLines/>
              <w:jc w:val="both"/>
              <w:rPr>
                <w:rFonts w:ascii="Tahoma" w:hAnsi="Tahoma" w:cs="Tahoma"/>
                <w:b/>
              </w:rPr>
            </w:pPr>
            <w:r w:rsidRPr="00C8579C">
              <w:rPr>
                <w:rFonts w:ascii="Tahoma" w:hAnsi="Tahoma" w:cs="Tahoma"/>
                <w:b/>
              </w:rPr>
              <w:t>Št.</w:t>
            </w:r>
          </w:p>
        </w:tc>
        <w:tc>
          <w:tcPr>
            <w:tcW w:w="3376" w:type="dxa"/>
            <w:shd w:val="clear" w:color="auto" w:fill="auto"/>
          </w:tcPr>
          <w:p w:rsidR="00A539F0" w:rsidRPr="00C8579C" w:rsidRDefault="00A539F0" w:rsidP="00571F15">
            <w:pPr>
              <w:keepNext/>
              <w:keepLines/>
              <w:jc w:val="both"/>
              <w:rPr>
                <w:rFonts w:ascii="Tahoma" w:hAnsi="Tahoma" w:cs="Tahoma"/>
                <w:b/>
              </w:rPr>
            </w:pPr>
            <w:r w:rsidRPr="00C8579C">
              <w:rPr>
                <w:rFonts w:ascii="Tahoma" w:hAnsi="Tahoma" w:cs="Tahoma"/>
                <w:b/>
              </w:rPr>
              <w:t xml:space="preserve">Naziv </w:t>
            </w:r>
          </w:p>
        </w:tc>
        <w:tc>
          <w:tcPr>
            <w:tcW w:w="3657" w:type="dxa"/>
            <w:shd w:val="clear" w:color="auto" w:fill="auto"/>
          </w:tcPr>
          <w:p w:rsidR="00A539F0" w:rsidRPr="00C8579C" w:rsidRDefault="00A539F0" w:rsidP="00571F15">
            <w:pPr>
              <w:keepNext/>
              <w:keepLines/>
              <w:jc w:val="both"/>
              <w:rPr>
                <w:rFonts w:ascii="Tahoma" w:hAnsi="Tahoma" w:cs="Tahoma"/>
                <w:b/>
              </w:rPr>
            </w:pPr>
            <w:r w:rsidRPr="00C8579C">
              <w:rPr>
                <w:rFonts w:ascii="Tahoma" w:hAnsi="Tahoma" w:cs="Tahoma"/>
                <w:b/>
              </w:rPr>
              <w:t xml:space="preserve">Sedež </w:t>
            </w:r>
          </w:p>
        </w:tc>
        <w:tc>
          <w:tcPr>
            <w:tcW w:w="1865" w:type="dxa"/>
            <w:shd w:val="clear" w:color="auto" w:fill="auto"/>
          </w:tcPr>
          <w:p w:rsidR="00A539F0" w:rsidRPr="00C8579C" w:rsidRDefault="00A539F0" w:rsidP="00571F15">
            <w:pPr>
              <w:keepNext/>
              <w:keepLines/>
              <w:jc w:val="both"/>
              <w:rPr>
                <w:rFonts w:ascii="Tahoma" w:hAnsi="Tahoma" w:cs="Tahoma"/>
                <w:b/>
              </w:rPr>
            </w:pPr>
            <w:r w:rsidRPr="00C8579C">
              <w:rPr>
                <w:rFonts w:ascii="Tahoma" w:hAnsi="Tahoma" w:cs="Tahoma"/>
                <w:b/>
              </w:rPr>
              <w:t>Matična številka</w:t>
            </w:r>
          </w:p>
        </w:tc>
      </w:tr>
      <w:tr w:rsidR="00A539F0" w:rsidRPr="00C8579C" w:rsidTr="003C0E5D">
        <w:tc>
          <w:tcPr>
            <w:tcW w:w="533" w:type="dxa"/>
            <w:shd w:val="clear" w:color="auto" w:fill="auto"/>
          </w:tcPr>
          <w:p w:rsidR="00A539F0" w:rsidRPr="00C8579C" w:rsidRDefault="00A539F0" w:rsidP="00571F15">
            <w:pPr>
              <w:keepNext/>
              <w:keepLines/>
              <w:jc w:val="both"/>
              <w:rPr>
                <w:rFonts w:ascii="Tahoma" w:hAnsi="Tahoma" w:cs="Tahoma"/>
                <w:b/>
              </w:rPr>
            </w:pPr>
            <w:r w:rsidRPr="00C8579C">
              <w:rPr>
                <w:rFonts w:ascii="Tahoma" w:hAnsi="Tahoma" w:cs="Tahoma"/>
                <w:b/>
              </w:rPr>
              <w:t>1.</w:t>
            </w:r>
          </w:p>
        </w:tc>
        <w:tc>
          <w:tcPr>
            <w:tcW w:w="3376" w:type="dxa"/>
            <w:shd w:val="clear" w:color="auto" w:fill="auto"/>
          </w:tcPr>
          <w:p w:rsidR="00A539F0" w:rsidRPr="00C8579C" w:rsidRDefault="00A539F0" w:rsidP="00571F15">
            <w:pPr>
              <w:keepNext/>
              <w:keepLines/>
              <w:jc w:val="both"/>
              <w:rPr>
                <w:rFonts w:ascii="Tahoma" w:hAnsi="Tahoma" w:cs="Tahoma"/>
                <w:b/>
              </w:rPr>
            </w:pPr>
          </w:p>
        </w:tc>
        <w:tc>
          <w:tcPr>
            <w:tcW w:w="3657" w:type="dxa"/>
            <w:shd w:val="clear" w:color="auto" w:fill="auto"/>
          </w:tcPr>
          <w:p w:rsidR="00A539F0" w:rsidRPr="00C8579C" w:rsidRDefault="00A539F0" w:rsidP="00571F15">
            <w:pPr>
              <w:keepNext/>
              <w:keepLines/>
              <w:jc w:val="both"/>
              <w:rPr>
                <w:rFonts w:ascii="Tahoma" w:hAnsi="Tahoma" w:cs="Tahoma"/>
                <w:b/>
              </w:rPr>
            </w:pPr>
          </w:p>
        </w:tc>
        <w:tc>
          <w:tcPr>
            <w:tcW w:w="1865" w:type="dxa"/>
            <w:shd w:val="clear" w:color="auto" w:fill="auto"/>
          </w:tcPr>
          <w:p w:rsidR="00A539F0" w:rsidRPr="00C8579C" w:rsidRDefault="00A539F0" w:rsidP="00571F15">
            <w:pPr>
              <w:keepNext/>
              <w:keepLines/>
              <w:jc w:val="both"/>
              <w:rPr>
                <w:rFonts w:ascii="Tahoma" w:hAnsi="Tahoma" w:cs="Tahoma"/>
                <w:b/>
              </w:rPr>
            </w:pPr>
          </w:p>
        </w:tc>
      </w:tr>
      <w:tr w:rsidR="00A539F0" w:rsidRPr="00C8579C" w:rsidTr="003C0E5D">
        <w:tc>
          <w:tcPr>
            <w:tcW w:w="533" w:type="dxa"/>
            <w:shd w:val="clear" w:color="auto" w:fill="auto"/>
          </w:tcPr>
          <w:p w:rsidR="00A539F0" w:rsidRPr="00C8579C" w:rsidRDefault="00A539F0" w:rsidP="00571F15">
            <w:pPr>
              <w:keepNext/>
              <w:keepLines/>
              <w:jc w:val="both"/>
              <w:rPr>
                <w:rFonts w:ascii="Tahoma" w:hAnsi="Tahoma" w:cs="Tahoma"/>
                <w:b/>
              </w:rPr>
            </w:pPr>
            <w:r w:rsidRPr="00C8579C">
              <w:rPr>
                <w:rFonts w:ascii="Tahoma" w:hAnsi="Tahoma" w:cs="Tahoma"/>
                <w:b/>
              </w:rPr>
              <w:t>2.</w:t>
            </w:r>
          </w:p>
        </w:tc>
        <w:tc>
          <w:tcPr>
            <w:tcW w:w="3376" w:type="dxa"/>
            <w:shd w:val="clear" w:color="auto" w:fill="auto"/>
          </w:tcPr>
          <w:p w:rsidR="00A539F0" w:rsidRPr="00C8579C" w:rsidRDefault="00A539F0" w:rsidP="00571F15">
            <w:pPr>
              <w:keepNext/>
              <w:keepLines/>
              <w:jc w:val="both"/>
              <w:rPr>
                <w:rFonts w:ascii="Tahoma" w:hAnsi="Tahoma" w:cs="Tahoma"/>
                <w:b/>
              </w:rPr>
            </w:pPr>
          </w:p>
        </w:tc>
        <w:tc>
          <w:tcPr>
            <w:tcW w:w="3657" w:type="dxa"/>
            <w:shd w:val="clear" w:color="auto" w:fill="auto"/>
          </w:tcPr>
          <w:p w:rsidR="00A539F0" w:rsidRPr="00C8579C" w:rsidRDefault="00A539F0" w:rsidP="00571F15">
            <w:pPr>
              <w:keepNext/>
              <w:keepLines/>
              <w:jc w:val="both"/>
              <w:rPr>
                <w:rFonts w:ascii="Tahoma" w:hAnsi="Tahoma" w:cs="Tahoma"/>
                <w:b/>
              </w:rPr>
            </w:pPr>
          </w:p>
        </w:tc>
        <w:tc>
          <w:tcPr>
            <w:tcW w:w="1865" w:type="dxa"/>
            <w:shd w:val="clear" w:color="auto" w:fill="auto"/>
          </w:tcPr>
          <w:p w:rsidR="00A539F0" w:rsidRPr="00C8579C" w:rsidRDefault="00A539F0" w:rsidP="00571F15">
            <w:pPr>
              <w:keepNext/>
              <w:keepLines/>
              <w:jc w:val="both"/>
              <w:rPr>
                <w:rFonts w:ascii="Tahoma" w:hAnsi="Tahoma" w:cs="Tahoma"/>
                <w:b/>
              </w:rPr>
            </w:pPr>
          </w:p>
        </w:tc>
      </w:tr>
      <w:tr w:rsidR="00A539F0" w:rsidRPr="00C8579C" w:rsidTr="003C0E5D">
        <w:tc>
          <w:tcPr>
            <w:tcW w:w="533" w:type="dxa"/>
            <w:shd w:val="clear" w:color="auto" w:fill="auto"/>
          </w:tcPr>
          <w:p w:rsidR="00A539F0" w:rsidRPr="00C8579C" w:rsidRDefault="00A539F0" w:rsidP="00571F15">
            <w:pPr>
              <w:keepNext/>
              <w:keepLines/>
              <w:jc w:val="both"/>
              <w:rPr>
                <w:rFonts w:ascii="Tahoma" w:hAnsi="Tahoma" w:cs="Tahoma"/>
                <w:b/>
              </w:rPr>
            </w:pPr>
            <w:r w:rsidRPr="00C8579C">
              <w:rPr>
                <w:rFonts w:ascii="Tahoma" w:hAnsi="Tahoma" w:cs="Tahoma"/>
                <w:b/>
              </w:rPr>
              <w:t>3.</w:t>
            </w:r>
          </w:p>
        </w:tc>
        <w:tc>
          <w:tcPr>
            <w:tcW w:w="3376" w:type="dxa"/>
            <w:shd w:val="clear" w:color="auto" w:fill="auto"/>
          </w:tcPr>
          <w:p w:rsidR="00A539F0" w:rsidRPr="00C8579C" w:rsidRDefault="00A539F0" w:rsidP="00571F15">
            <w:pPr>
              <w:keepNext/>
              <w:keepLines/>
              <w:jc w:val="both"/>
              <w:rPr>
                <w:rFonts w:ascii="Tahoma" w:hAnsi="Tahoma" w:cs="Tahoma"/>
                <w:b/>
              </w:rPr>
            </w:pPr>
          </w:p>
        </w:tc>
        <w:tc>
          <w:tcPr>
            <w:tcW w:w="3657" w:type="dxa"/>
            <w:shd w:val="clear" w:color="auto" w:fill="auto"/>
          </w:tcPr>
          <w:p w:rsidR="00A539F0" w:rsidRPr="00C8579C" w:rsidRDefault="00A539F0" w:rsidP="00571F15">
            <w:pPr>
              <w:keepNext/>
              <w:keepLines/>
              <w:jc w:val="both"/>
              <w:rPr>
                <w:rFonts w:ascii="Tahoma" w:hAnsi="Tahoma" w:cs="Tahoma"/>
                <w:b/>
              </w:rPr>
            </w:pPr>
          </w:p>
        </w:tc>
        <w:tc>
          <w:tcPr>
            <w:tcW w:w="1865" w:type="dxa"/>
            <w:shd w:val="clear" w:color="auto" w:fill="auto"/>
          </w:tcPr>
          <w:p w:rsidR="00A539F0" w:rsidRPr="00C8579C" w:rsidRDefault="00A539F0" w:rsidP="00571F15">
            <w:pPr>
              <w:keepNext/>
              <w:keepLines/>
              <w:jc w:val="both"/>
              <w:rPr>
                <w:rFonts w:ascii="Tahoma" w:hAnsi="Tahoma" w:cs="Tahoma"/>
                <w:b/>
              </w:rPr>
            </w:pPr>
          </w:p>
        </w:tc>
      </w:tr>
      <w:tr w:rsidR="00A539F0" w:rsidRPr="00C8579C" w:rsidTr="003C0E5D">
        <w:tc>
          <w:tcPr>
            <w:tcW w:w="533" w:type="dxa"/>
            <w:shd w:val="clear" w:color="auto" w:fill="auto"/>
          </w:tcPr>
          <w:p w:rsidR="00A539F0" w:rsidRPr="00C8579C" w:rsidRDefault="00A539F0" w:rsidP="00571F15">
            <w:pPr>
              <w:keepNext/>
              <w:keepLines/>
              <w:jc w:val="both"/>
              <w:rPr>
                <w:rFonts w:ascii="Tahoma" w:hAnsi="Tahoma" w:cs="Tahoma"/>
                <w:b/>
              </w:rPr>
            </w:pPr>
            <w:r w:rsidRPr="00C8579C">
              <w:rPr>
                <w:rFonts w:ascii="Tahoma" w:hAnsi="Tahoma" w:cs="Tahoma"/>
                <w:b/>
              </w:rPr>
              <w:t>….</w:t>
            </w:r>
          </w:p>
        </w:tc>
        <w:tc>
          <w:tcPr>
            <w:tcW w:w="3376" w:type="dxa"/>
            <w:shd w:val="clear" w:color="auto" w:fill="auto"/>
          </w:tcPr>
          <w:p w:rsidR="00A539F0" w:rsidRPr="00C8579C" w:rsidRDefault="00A539F0" w:rsidP="00571F15">
            <w:pPr>
              <w:keepNext/>
              <w:keepLines/>
              <w:jc w:val="both"/>
              <w:rPr>
                <w:rFonts w:ascii="Tahoma" w:hAnsi="Tahoma" w:cs="Tahoma"/>
                <w:b/>
              </w:rPr>
            </w:pPr>
          </w:p>
        </w:tc>
        <w:tc>
          <w:tcPr>
            <w:tcW w:w="3657" w:type="dxa"/>
            <w:shd w:val="clear" w:color="auto" w:fill="auto"/>
          </w:tcPr>
          <w:p w:rsidR="00A539F0" w:rsidRPr="00C8579C" w:rsidRDefault="00A539F0" w:rsidP="00571F15">
            <w:pPr>
              <w:keepNext/>
              <w:keepLines/>
              <w:jc w:val="both"/>
              <w:rPr>
                <w:rFonts w:ascii="Tahoma" w:hAnsi="Tahoma" w:cs="Tahoma"/>
                <w:b/>
              </w:rPr>
            </w:pPr>
          </w:p>
        </w:tc>
        <w:tc>
          <w:tcPr>
            <w:tcW w:w="1865" w:type="dxa"/>
            <w:shd w:val="clear" w:color="auto" w:fill="auto"/>
          </w:tcPr>
          <w:p w:rsidR="00A539F0" w:rsidRPr="00C8579C" w:rsidRDefault="00A539F0" w:rsidP="00571F15">
            <w:pPr>
              <w:keepNext/>
              <w:keepLines/>
              <w:jc w:val="both"/>
              <w:rPr>
                <w:rFonts w:ascii="Tahoma" w:hAnsi="Tahoma" w:cs="Tahoma"/>
                <w:b/>
              </w:rPr>
            </w:pPr>
          </w:p>
        </w:tc>
      </w:tr>
    </w:tbl>
    <w:p w:rsidR="00890C57" w:rsidRPr="00C8579C" w:rsidRDefault="00890C57" w:rsidP="00571F15">
      <w:pPr>
        <w:keepNext/>
        <w:keepLines/>
        <w:jc w:val="both"/>
        <w:rPr>
          <w:rFonts w:ascii="Tahoma" w:hAnsi="Tahoma" w:cs="Tahoma"/>
        </w:rPr>
      </w:pPr>
    </w:p>
    <w:p w:rsidR="00A539F0" w:rsidRPr="00C8579C" w:rsidRDefault="00A539F0" w:rsidP="00571F15">
      <w:pPr>
        <w:keepNext/>
        <w:keepLines/>
        <w:jc w:val="both"/>
        <w:rPr>
          <w:rFonts w:ascii="Tahoma" w:hAnsi="Tahoma" w:cs="Tahoma"/>
        </w:rPr>
      </w:pPr>
      <w:r w:rsidRPr="00C8579C">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A539F0" w:rsidRPr="00C8579C" w:rsidRDefault="00A539F0" w:rsidP="00571F15">
      <w:pPr>
        <w:keepNext/>
        <w:keepLines/>
        <w:jc w:val="both"/>
        <w:rPr>
          <w:rFonts w:ascii="Tahoma" w:hAnsi="Tahoma" w:cs="Tahoma"/>
        </w:rPr>
      </w:pPr>
    </w:p>
    <w:p w:rsidR="00A539F0" w:rsidRPr="00C8579C" w:rsidRDefault="00A539F0" w:rsidP="00571F15">
      <w:pPr>
        <w:keepNext/>
        <w:keepLines/>
        <w:jc w:val="both"/>
        <w:rPr>
          <w:rFonts w:ascii="Tahoma" w:hAnsi="Tahoma" w:cs="Tahoma"/>
        </w:rPr>
      </w:pPr>
      <w:r w:rsidRPr="00C8579C">
        <w:rPr>
          <w:rFonts w:ascii="Tahoma" w:hAnsi="Tahoma" w:cs="Tahoma"/>
        </w:rPr>
        <w:lastRenderedPageBreak/>
        <w:t>S podpisom te izjave jamčim za točnost in resničnost podatkov ter se zavedam, da je okvirni sporazuma v primeru lažne izjave ali neresničnih podatkov o dejstvih v izjavi ničen. Zavezujem se, da bom naročnika obvestil o vsaki spremembi posredovanih podatkov.</w:t>
      </w:r>
    </w:p>
    <w:p w:rsidR="00A539F0" w:rsidRPr="00C8579C" w:rsidRDefault="00A539F0" w:rsidP="00571F15">
      <w:pPr>
        <w:keepNext/>
        <w:keepLines/>
        <w:jc w:val="both"/>
        <w:rPr>
          <w:rFonts w:ascii="Tahoma" w:hAnsi="Tahoma" w:cs="Tahoma"/>
          <w:b/>
        </w:rPr>
      </w:pPr>
    </w:p>
    <w:p w:rsidR="00A539F0" w:rsidRPr="00C8579C" w:rsidRDefault="00A539F0" w:rsidP="00571F15">
      <w:pPr>
        <w:keepNext/>
        <w:keepLines/>
        <w:jc w:val="both"/>
        <w:rPr>
          <w:rFonts w:ascii="Tahoma" w:hAnsi="Tahoma" w:cs="Tahoma"/>
          <w:i/>
          <w:u w:val="single"/>
        </w:rPr>
      </w:pPr>
    </w:p>
    <w:p w:rsidR="00A539F0" w:rsidRPr="00C8579C" w:rsidRDefault="00A539F0" w:rsidP="00571F15">
      <w:pPr>
        <w:keepNext/>
        <w:keepLines/>
        <w:jc w:val="both"/>
        <w:rPr>
          <w:rFonts w:ascii="Tahoma" w:hAnsi="Tahoma" w:cs="Tahoma"/>
          <w:i/>
          <w:u w:val="single"/>
        </w:rPr>
      </w:pPr>
      <w:r w:rsidRPr="00C8579C">
        <w:rPr>
          <w:rFonts w:ascii="Tahoma" w:hAnsi="Tahoma" w:cs="Tahoma"/>
          <w:i/>
          <w:u w:val="single"/>
        </w:rPr>
        <w:t>Vse izjave podajamo pod kazensko in materialno odgovornostjo.</w:t>
      </w:r>
    </w:p>
    <w:p w:rsidR="00A539F0" w:rsidRPr="00C8579C" w:rsidRDefault="00A539F0" w:rsidP="00571F15">
      <w:pPr>
        <w:keepNext/>
        <w:keepLines/>
        <w:jc w:val="both"/>
        <w:rPr>
          <w:rFonts w:ascii="Tahoma" w:hAnsi="Tahoma" w:cs="Tahoma"/>
          <w:b/>
        </w:rPr>
      </w:pPr>
    </w:p>
    <w:p w:rsidR="00A539F0" w:rsidRPr="00C8579C" w:rsidRDefault="00A539F0" w:rsidP="00571F15">
      <w:pPr>
        <w:keepNext/>
        <w:keepLines/>
        <w:jc w:val="both"/>
        <w:rPr>
          <w:rFonts w:ascii="Tahoma" w:hAnsi="Tahoma" w:cs="Tahoma"/>
          <w:b/>
        </w:rPr>
      </w:pPr>
    </w:p>
    <w:p w:rsidR="00A539F0" w:rsidRPr="00C8579C" w:rsidRDefault="00A539F0" w:rsidP="00571F15">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A539F0" w:rsidRPr="00C8579C" w:rsidTr="00A16DD0">
        <w:trPr>
          <w:trHeight w:val="235"/>
        </w:trPr>
        <w:tc>
          <w:tcPr>
            <w:tcW w:w="3402" w:type="dxa"/>
            <w:tcBorders>
              <w:bottom w:val="single" w:sz="4" w:space="0" w:color="auto"/>
            </w:tcBorders>
          </w:tcPr>
          <w:p w:rsidR="00A539F0" w:rsidRPr="00C8579C" w:rsidRDefault="00A539F0" w:rsidP="00571F15">
            <w:pPr>
              <w:keepNext/>
              <w:keepLines/>
              <w:jc w:val="both"/>
              <w:rPr>
                <w:rFonts w:ascii="Tahoma" w:hAnsi="Tahoma" w:cs="Tahoma"/>
                <w:snapToGrid w:val="0"/>
                <w:color w:val="000000"/>
              </w:rPr>
            </w:pPr>
          </w:p>
        </w:tc>
        <w:tc>
          <w:tcPr>
            <w:tcW w:w="2552" w:type="dxa"/>
          </w:tcPr>
          <w:p w:rsidR="00A539F0" w:rsidRPr="00C8579C" w:rsidRDefault="00A539F0" w:rsidP="00571F15">
            <w:pPr>
              <w:keepNext/>
              <w:keepLines/>
              <w:jc w:val="center"/>
              <w:rPr>
                <w:rFonts w:ascii="Tahoma" w:hAnsi="Tahoma" w:cs="Tahoma"/>
                <w:snapToGrid w:val="0"/>
                <w:color w:val="000000"/>
              </w:rPr>
            </w:pPr>
          </w:p>
        </w:tc>
        <w:tc>
          <w:tcPr>
            <w:tcW w:w="3119" w:type="dxa"/>
            <w:tcBorders>
              <w:bottom w:val="single" w:sz="4" w:space="0" w:color="auto"/>
            </w:tcBorders>
          </w:tcPr>
          <w:p w:rsidR="00A539F0" w:rsidRPr="00C8579C" w:rsidRDefault="00A539F0" w:rsidP="00571F15">
            <w:pPr>
              <w:keepNext/>
              <w:keepLines/>
              <w:tabs>
                <w:tab w:val="left" w:pos="567"/>
                <w:tab w:val="num" w:pos="851"/>
                <w:tab w:val="left" w:pos="993"/>
              </w:tabs>
              <w:ind w:left="-30"/>
              <w:jc w:val="both"/>
              <w:rPr>
                <w:rFonts w:ascii="Tahoma" w:hAnsi="Tahoma" w:cs="Tahoma"/>
                <w:snapToGrid w:val="0"/>
                <w:color w:val="000000"/>
                <w:sz w:val="28"/>
              </w:rPr>
            </w:pPr>
          </w:p>
        </w:tc>
      </w:tr>
      <w:tr w:rsidR="00A539F0" w:rsidRPr="00C8579C" w:rsidTr="00A16DD0">
        <w:trPr>
          <w:trHeight w:val="235"/>
        </w:trPr>
        <w:tc>
          <w:tcPr>
            <w:tcW w:w="3402" w:type="dxa"/>
            <w:tcBorders>
              <w:top w:val="single" w:sz="4" w:space="0" w:color="auto"/>
            </w:tcBorders>
          </w:tcPr>
          <w:p w:rsidR="00A539F0" w:rsidRPr="00C8579C" w:rsidRDefault="00A539F0" w:rsidP="00571F15">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rsidR="00A539F0" w:rsidRPr="00C8579C" w:rsidRDefault="00A539F0" w:rsidP="00571F15">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9" w:type="dxa"/>
            <w:tcBorders>
              <w:top w:val="single" w:sz="4" w:space="0" w:color="auto"/>
            </w:tcBorders>
          </w:tcPr>
          <w:p w:rsidR="00A539F0" w:rsidRPr="00C8579C" w:rsidRDefault="00A539F0" w:rsidP="00571F15">
            <w:pPr>
              <w:keepNext/>
              <w:keepLines/>
              <w:ind w:left="-3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w:t>
            </w:r>
            <w:r w:rsidR="003F7FCC" w:rsidRPr="00C8579C">
              <w:rPr>
                <w:rFonts w:ascii="Tahoma" w:hAnsi="Tahoma" w:cs="Tahoma"/>
                <w:snapToGrid w:val="0"/>
                <w:color w:val="000000"/>
              </w:rPr>
              <w:t xml:space="preserve"> </w:t>
            </w:r>
            <w:r w:rsidR="00FF7983">
              <w:rPr>
                <w:rFonts w:ascii="Tahoma" w:hAnsi="Tahoma" w:cs="Tahoma"/>
                <w:snapToGrid w:val="0"/>
                <w:color w:val="000000"/>
              </w:rPr>
              <w:t>ter</w:t>
            </w:r>
            <w:r w:rsidR="003F7FCC" w:rsidRPr="00C8579C">
              <w:rPr>
                <w:rFonts w:ascii="Tahoma" w:hAnsi="Tahoma" w:cs="Tahoma"/>
                <w:snapToGrid w:val="0"/>
                <w:color w:val="000000"/>
              </w:rPr>
              <w:t xml:space="preserve"> podpis </w:t>
            </w:r>
            <w:r w:rsidR="009C60FD" w:rsidRPr="00C8579C">
              <w:rPr>
                <w:rFonts w:ascii="Tahoma" w:hAnsi="Tahoma" w:cs="Tahoma"/>
                <w:snapToGrid w:val="0"/>
                <w:color w:val="000000"/>
              </w:rPr>
              <w:t>ponudnika, partnerja, podizvajalca</w:t>
            </w:r>
            <w:r w:rsidRPr="00C8579C">
              <w:rPr>
                <w:rFonts w:ascii="Tahoma" w:hAnsi="Tahoma" w:cs="Tahoma"/>
                <w:snapToGrid w:val="0"/>
                <w:color w:val="000000"/>
              </w:rPr>
              <w:t>)</w:t>
            </w:r>
          </w:p>
        </w:tc>
      </w:tr>
    </w:tbl>
    <w:p w:rsidR="00A539F0" w:rsidRPr="00C8579C" w:rsidRDefault="00A539F0" w:rsidP="00571F15">
      <w:pPr>
        <w:keepNext/>
        <w:keepLines/>
        <w:tabs>
          <w:tab w:val="left" w:pos="284"/>
        </w:tabs>
        <w:jc w:val="both"/>
        <w:rPr>
          <w:rFonts w:ascii="Tahoma" w:hAnsi="Tahoma" w:cs="Tahoma"/>
        </w:rPr>
      </w:pPr>
    </w:p>
    <w:p w:rsidR="00A539F0" w:rsidRPr="00C8579C" w:rsidRDefault="00A539F0" w:rsidP="00571F15">
      <w:pPr>
        <w:keepNext/>
        <w:keepLines/>
        <w:tabs>
          <w:tab w:val="left" w:pos="284"/>
        </w:tabs>
        <w:jc w:val="both"/>
        <w:rPr>
          <w:rFonts w:ascii="Tahoma" w:hAnsi="Tahoma" w:cs="Tahoma"/>
        </w:rPr>
      </w:pPr>
    </w:p>
    <w:p w:rsidR="00A539F0" w:rsidRPr="00C8579C" w:rsidRDefault="00A539F0" w:rsidP="00571F15">
      <w:pPr>
        <w:keepNext/>
        <w:keepLines/>
        <w:tabs>
          <w:tab w:val="left" w:pos="284"/>
        </w:tabs>
        <w:jc w:val="both"/>
        <w:rPr>
          <w:rFonts w:ascii="Tahoma" w:hAnsi="Tahoma" w:cs="Tahoma"/>
        </w:rPr>
      </w:pPr>
    </w:p>
    <w:p w:rsidR="00A539F0" w:rsidRPr="00C8579C" w:rsidRDefault="00A539F0" w:rsidP="00571F15">
      <w:pPr>
        <w:keepNext/>
        <w:keepLines/>
        <w:tabs>
          <w:tab w:val="left" w:pos="284"/>
        </w:tabs>
        <w:jc w:val="both"/>
        <w:rPr>
          <w:rFonts w:ascii="Tahoma" w:hAnsi="Tahoma" w:cs="Tahoma"/>
        </w:rPr>
      </w:pPr>
    </w:p>
    <w:p w:rsidR="00A539F0" w:rsidRPr="00C8579C" w:rsidRDefault="00A539F0" w:rsidP="00571F15">
      <w:pPr>
        <w:keepNext/>
        <w:keepLines/>
        <w:tabs>
          <w:tab w:val="left" w:pos="284"/>
        </w:tabs>
        <w:jc w:val="both"/>
        <w:rPr>
          <w:rFonts w:ascii="Tahoma" w:hAnsi="Tahoma" w:cs="Tahoma"/>
        </w:rPr>
      </w:pPr>
    </w:p>
    <w:p w:rsidR="006B3C81" w:rsidRPr="008A3D17" w:rsidRDefault="006B3C81" w:rsidP="00571F15">
      <w:pPr>
        <w:keepNext/>
        <w:keepLines/>
        <w:jc w:val="both"/>
        <w:rPr>
          <w:rFonts w:ascii="Tahoma" w:hAnsi="Tahoma" w:cs="Tahoma"/>
          <w:b/>
          <w:i/>
          <w:sz w:val="18"/>
          <w:szCs w:val="18"/>
          <w:u w:val="single"/>
        </w:rPr>
      </w:pPr>
      <w:r w:rsidRPr="008A3D17">
        <w:rPr>
          <w:rFonts w:ascii="Tahoma" w:hAnsi="Tahoma" w:cs="Tahoma"/>
          <w:b/>
          <w:i/>
          <w:sz w:val="18"/>
          <w:szCs w:val="18"/>
          <w:u w:val="single"/>
        </w:rPr>
        <w:t xml:space="preserve">Navodilo: </w:t>
      </w:r>
    </w:p>
    <w:p w:rsidR="006B3C81" w:rsidRPr="008A3D17" w:rsidRDefault="006B3C81" w:rsidP="00571F15">
      <w:pPr>
        <w:keepNext/>
        <w:keepLines/>
        <w:jc w:val="both"/>
        <w:rPr>
          <w:rFonts w:ascii="Tahoma" w:hAnsi="Tahoma" w:cs="Tahoma"/>
          <w:i/>
          <w:iCs/>
          <w:sz w:val="18"/>
          <w:szCs w:val="22"/>
        </w:rPr>
      </w:pPr>
      <w:r w:rsidRPr="008A3D17">
        <w:rPr>
          <w:rFonts w:ascii="Tahoma" w:hAnsi="Tahoma" w:cs="Tahoma"/>
          <w:i/>
          <w:iCs/>
          <w:sz w:val="18"/>
          <w:szCs w:val="22"/>
        </w:rPr>
        <w:t xml:space="preserve">Izjavo izpolni in podpiše </w:t>
      </w:r>
      <w:r w:rsidRPr="008A3D17">
        <w:rPr>
          <w:rFonts w:ascii="Tahoma" w:hAnsi="Tahoma" w:cs="Tahoma"/>
          <w:i/>
          <w:iCs/>
          <w:sz w:val="18"/>
          <w:szCs w:val="22"/>
          <w:u w:val="single"/>
        </w:rPr>
        <w:t>ponudnik</w:t>
      </w:r>
      <w:r w:rsidRPr="008A3D17">
        <w:rPr>
          <w:rFonts w:ascii="Tahoma" w:hAnsi="Tahoma" w:cs="Tahoma"/>
          <w:i/>
          <w:iCs/>
          <w:sz w:val="18"/>
          <w:szCs w:val="22"/>
        </w:rPr>
        <w:t xml:space="preserve">, kot tudi vsi </w:t>
      </w:r>
      <w:r w:rsidRPr="008A3D17">
        <w:rPr>
          <w:rFonts w:ascii="Tahoma" w:hAnsi="Tahoma" w:cs="Tahoma"/>
          <w:i/>
          <w:iCs/>
          <w:sz w:val="18"/>
          <w:szCs w:val="22"/>
          <w:u w:val="single"/>
        </w:rPr>
        <w:t>posamezni člani skupine ponudnikov</w:t>
      </w:r>
      <w:r w:rsidRPr="008A3D17">
        <w:rPr>
          <w:rFonts w:ascii="Tahoma" w:hAnsi="Tahoma" w:cs="Tahoma"/>
          <w:i/>
          <w:iCs/>
          <w:sz w:val="18"/>
          <w:szCs w:val="22"/>
        </w:rPr>
        <w:t xml:space="preserve"> (partnerji) v primeru skupne ponudbe, </w:t>
      </w:r>
      <w:r w:rsidRPr="008A3D17">
        <w:rPr>
          <w:rFonts w:ascii="Tahoma" w:hAnsi="Tahoma" w:cs="Tahoma"/>
          <w:b/>
          <w:i/>
          <w:iCs/>
          <w:sz w:val="18"/>
          <w:szCs w:val="22"/>
        </w:rPr>
        <w:t>ter</w:t>
      </w:r>
      <w:r w:rsidRPr="008A3D17">
        <w:rPr>
          <w:rFonts w:ascii="Tahoma" w:hAnsi="Tahoma" w:cs="Tahoma"/>
          <w:i/>
          <w:iCs/>
          <w:sz w:val="18"/>
          <w:szCs w:val="22"/>
        </w:rPr>
        <w:t xml:space="preserve"> vsi </w:t>
      </w:r>
      <w:r w:rsidRPr="008A3D17">
        <w:rPr>
          <w:rFonts w:ascii="Tahoma" w:hAnsi="Tahoma" w:cs="Tahoma"/>
          <w:i/>
          <w:iCs/>
          <w:sz w:val="18"/>
          <w:szCs w:val="22"/>
          <w:u w:val="single"/>
        </w:rPr>
        <w:t>podizvajalci</w:t>
      </w:r>
      <w:r w:rsidRPr="008A3D17">
        <w:rPr>
          <w:rFonts w:ascii="Tahoma" w:hAnsi="Tahoma" w:cs="Tahoma"/>
          <w:i/>
          <w:iCs/>
          <w:sz w:val="18"/>
          <w:szCs w:val="22"/>
        </w:rPr>
        <w:t xml:space="preserve"> (če ponudnik izvaja</w:t>
      </w:r>
      <w:r w:rsidR="009F69BE">
        <w:rPr>
          <w:rFonts w:ascii="Tahoma" w:hAnsi="Tahoma" w:cs="Tahoma"/>
          <w:i/>
          <w:iCs/>
          <w:sz w:val="18"/>
          <w:szCs w:val="22"/>
        </w:rPr>
        <w:t xml:space="preserve"> javno naročilo s podizvajalci).</w:t>
      </w:r>
    </w:p>
    <w:p w:rsidR="006B3C81" w:rsidRPr="008A3D17" w:rsidRDefault="006B3C81" w:rsidP="00571F15">
      <w:pPr>
        <w:keepNext/>
        <w:keepLines/>
        <w:tabs>
          <w:tab w:val="left" w:pos="284"/>
        </w:tabs>
        <w:jc w:val="both"/>
        <w:rPr>
          <w:rFonts w:ascii="Tahoma" w:hAnsi="Tahoma" w:cs="Tahoma"/>
        </w:rPr>
      </w:pPr>
    </w:p>
    <w:p w:rsidR="006B3C81" w:rsidRPr="008A3D17" w:rsidRDefault="006B3C81" w:rsidP="00571F15">
      <w:pPr>
        <w:keepNext/>
        <w:keepLines/>
        <w:tabs>
          <w:tab w:val="left" w:pos="284"/>
        </w:tabs>
        <w:jc w:val="both"/>
        <w:rPr>
          <w:rFonts w:ascii="Tahoma" w:hAnsi="Tahoma" w:cs="Tahoma"/>
        </w:rPr>
      </w:pPr>
      <w:r w:rsidRPr="008A3D17">
        <w:rPr>
          <w:rFonts w:ascii="Tahoma" w:hAnsi="Tahoma" w:cs="Tahoma"/>
          <w:i/>
          <w:sz w:val="18"/>
        </w:rPr>
        <w:t xml:space="preserve">Ponudnik </w:t>
      </w:r>
      <w:r w:rsidRPr="008A3D17">
        <w:rPr>
          <w:rFonts w:ascii="Tahoma" w:hAnsi="Tahoma" w:cs="Tahoma"/>
          <w:i/>
          <w:sz w:val="18"/>
          <w:u w:val="single"/>
        </w:rPr>
        <w:t>obrazec</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 xml:space="preserve">naloži v razdelek </w:t>
      </w:r>
      <w:r w:rsidRPr="006E1C40">
        <w:rPr>
          <w:rFonts w:ascii="Tahoma" w:hAnsi="Tahoma" w:cs="Tahoma"/>
          <w:b/>
          <w:i/>
          <w:sz w:val="18"/>
          <w:u w:val="single"/>
        </w:rPr>
        <w:t>»Dokumenti«, del »Ostale priloge«</w:t>
      </w:r>
      <w:r w:rsidRPr="008A3D17">
        <w:rPr>
          <w:rFonts w:ascii="Tahoma" w:hAnsi="Tahoma" w:cs="Tahoma"/>
          <w:b/>
          <w:i/>
          <w:sz w:val="18"/>
          <w:u w:val="single"/>
        </w:rPr>
        <w:t>!!</w:t>
      </w:r>
    </w:p>
    <w:p w:rsidR="006B3C81" w:rsidRPr="008A3D17" w:rsidRDefault="006B3C81" w:rsidP="00571F15">
      <w:pPr>
        <w:keepNext/>
        <w:keepLines/>
        <w:jc w:val="both"/>
        <w:rPr>
          <w:rFonts w:ascii="Tahoma" w:hAnsi="Tahoma" w:cs="Tahoma"/>
          <w:b/>
          <w:i/>
          <w:sz w:val="18"/>
          <w:szCs w:val="18"/>
          <w:u w:val="single"/>
        </w:rPr>
      </w:pPr>
    </w:p>
    <w:p w:rsidR="006B3C81" w:rsidRPr="008A3D17" w:rsidRDefault="006B3C81" w:rsidP="00571F15">
      <w:pPr>
        <w:keepNext/>
        <w:keepLines/>
        <w:jc w:val="both"/>
        <w:rPr>
          <w:rFonts w:ascii="Tahoma" w:hAnsi="Tahoma" w:cs="Tahoma"/>
          <w:b/>
          <w:i/>
          <w:sz w:val="16"/>
          <w:szCs w:val="18"/>
          <w:u w:val="single"/>
        </w:rPr>
      </w:pPr>
      <w:r w:rsidRPr="008A3D17">
        <w:rPr>
          <w:rFonts w:ascii="Tahoma" w:hAnsi="Tahoma" w:cs="Tahoma"/>
          <w:b/>
          <w:i/>
          <w:sz w:val="16"/>
          <w:szCs w:val="18"/>
          <w:u w:val="single"/>
        </w:rPr>
        <w:t xml:space="preserve">Opomba: </w:t>
      </w:r>
    </w:p>
    <w:p w:rsidR="006B3C81" w:rsidRPr="008A3D17" w:rsidRDefault="006B3C81" w:rsidP="00571F15">
      <w:pPr>
        <w:keepNext/>
        <w:keepLines/>
        <w:jc w:val="both"/>
        <w:rPr>
          <w:rFonts w:ascii="Tahoma" w:hAnsi="Tahoma" w:cs="Tahoma"/>
          <w:i/>
          <w:iCs/>
          <w:sz w:val="16"/>
          <w:szCs w:val="22"/>
        </w:rPr>
      </w:pPr>
      <w:r w:rsidRPr="008A3D17">
        <w:rPr>
          <w:rFonts w:ascii="Tahoma" w:hAnsi="Tahoma" w:cs="Tahoma"/>
          <w:i/>
          <w:iCs/>
          <w:sz w:val="16"/>
          <w:szCs w:val="22"/>
        </w:rPr>
        <w:t xml:space="preserve">V skladu z odgovorom Komisije za preprečevanje korupcije na vprašanje št. 214 z dne 23.2.2012 v zadevi pod št. 0672-1/2012-39 (objavljeno na spletni strani </w:t>
      </w:r>
      <w:hyperlink r:id="rId18" w:history="1">
        <w:r w:rsidRPr="008A3D17">
          <w:rPr>
            <w:rFonts w:ascii="Tahoma" w:hAnsi="Tahoma" w:cs="Tahoma"/>
            <w:i/>
            <w:iCs/>
            <w:sz w:val="16"/>
            <w:szCs w:val="22"/>
          </w:rPr>
          <w:t>https://www.kpk-rs.si/sl/pogosta-vprasanja</w:t>
        </w:r>
      </w:hyperlink>
      <w:r w:rsidRPr="008A3D17">
        <w:rPr>
          <w:rFonts w:ascii="Tahoma" w:hAnsi="Tahoma" w:cs="Tahoma"/>
          <w:i/>
          <w:iCs/>
          <w:sz w:val="16"/>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rsidR="00A539F0" w:rsidRPr="00C8579C" w:rsidRDefault="00A539F0" w:rsidP="00571F15">
      <w:pPr>
        <w:keepNext/>
        <w:keepLines/>
        <w:tabs>
          <w:tab w:val="left" w:pos="284"/>
        </w:tabs>
        <w:jc w:val="both"/>
        <w:rPr>
          <w:rFonts w:ascii="Tahoma" w:hAnsi="Tahoma" w:cs="Tahoma"/>
        </w:rPr>
      </w:pPr>
    </w:p>
    <w:p w:rsidR="00A539F0" w:rsidRPr="00C8579C" w:rsidRDefault="00A539F0" w:rsidP="00571F15">
      <w:pPr>
        <w:keepNext/>
        <w:keepLines/>
        <w:tabs>
          <w:tab w:val="left" w:pos="284"/>
        </w:tabs>
        <w:jc w:val="both"/>
        <w:rPr>
          <w:rFonts w:ascii="Tahoma" w:hAnsi="Tahoma" w:cs="Tahoma"/>
          <w:i/>
        </w:rPr>
      </w:pPr>
      <w:r w:rsidRPr="00C8579C">
        <w:rPr>
          <w:rFonts w:ascii="Tahoma" w:hAnsi="Tahoma" w:cs="Tahoma"/>
          <w:i/>
        </w:rPr>
        <w:t>Izjava je lahko podana tudi na lastnem obrazcu.</w:t>
      </w:r>
    </w:p>
    <w:p w:rsidR="00A539F0" w:rsidRPr="00C8579C" w:rsidRDefault="00A539F0" w:rsidP="00571F15">
      <w:pPr>
        <w:keepNext/>
        <w:keepLines/>
        <w:tabs>
          <w:tab w:val="left" w:pos="284"/>
        </w:tabs>
        <w:jc w:val="both"/>
        <w:rPr>
          <w:rFonts w:ascii="Tahoma" w:hAnsi="Tahoma" w:cs="Tahoma"/>
        </w:rPr>
      </w:pPr>
    </w:p>
    <w:p w:rsidR="00A539F0" w:rsidRPr="00C8579C" w:rsidRDefault="00A539F0" w:rsidP="00571F15">
      <w:pPr>
        <w:keepNext/>
        <w:keepLines/>
        <w:jc w:val="both"/>
        <w:rPr>
          <w:rFonts w:ascii="Tahoma" w:hAnsi="Tahoma" w:cs="Tahoma"/>
          <w:bCs/>
          <w:i/>
          <w:noProof/>
          <w:sz w:val="18"/>
          <w:szCs w:val="18"/>
        </w:rPr>
      </w:pPr>
    </w:p>
    <w:p w:rsidR="0084389E" w:rsidRPr="00C8579C" w:rsidRDefault="0084389E" w:rsidP="00571F15">
      <w:pPr>
        <w:keepNext/>
        <w:keepLines/>
        <w:jc w:val="both"/>
        <w:rPr>
          <w:rFonts w:ascii="Tahoma" w:hAnsi="Tahoma" w:cs="Tahoma"/>
          <w:bCs/>
          <w:i/>
          <w:noProof/>
          <w:sz w:val="18"/>
          <w:szCs w:val="18"/>
        </w:rPr>
      </w:pPr>
    </w:p>
    <w:p w:rsidR="00890C57" w:rsidRPr="00C8579C" w:rsidRDefault="00890C57" w:rsidP="00571F15">
      <w:pPr>
        <w:keepNext/>
        <w:keepLines/>
        <w:rPr>
          <w:rFonts w:ascii="Tahoma" w:hAnsi="Tahoma" w:cs="Tahoma"/>
          <w:bCs/>
          <w:i/>
          <w:noProof/>
          <w:sz w:val="18"/>
          <w:szCs w:val="18"/>
        </w:rPr>
      </w:pPr>
      <w:r w:rsidRPr="00C8579C">
        <w:rPr>
          <w:rFonts w:ascii="Tahoma" w:hAnsi="Tahoma" w:cs="Tahoma"/>
          <w:bCs/>
          <w:i/>
          <w:noProof/>
          <w:sz w:val="18"/>
          <w:szCs w:val="18"/>
        </w:rPr>
        <w:br w:type="page"/>
      </w:r>
    </w:p>
    <w:tbl>
      <w:tblPr>
        <w:tblW w:w="934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28"/>
        <w:gridCol w:w="1418"/>
      </w:tblGrid>
      <w:tr w:rsidR="001E1851" w:rsidRPr="007A766D" w:rsidTr="00874083">
        <w:tc>
          <w:tcPr>
            <w:tcW w:w="7928" w:type="dxa"/>
          </w:tcPr>
          <w:p w:rsidR="001E1851" w:rsidRPr="00E809A6" w:rsidRDefault="001E1851" w:rsidP="00571F15">
            <w:pPr>
              <w:keepNext/>
              <w:keepLines/>
              <w:jc w:val="both"/>
              <w:rPr>
                <w:rFonts w:ascii="Tahoma" w:hAnsi="Tahoma" w:cs="Tahoma"/>
              </w:rPr>
            </w:pPr>
            <w:r w:rsidRPr="00E809A6">
              <w:rPr>
                <w:rFonts w:ascii="Tahoma" w:hAnsi="Tahoma" w:cs="Tahoma"/>
              </w:rPr>
              <w:lastRenderedPageBreak/>
              <w:t>IZJAVA O SPREJEMANJU POGOJEV RAZPISNE DOKUMENTACIJE</w:t>
            </w:r>
          </w:p>
        </w:tc>
        <w:tc>
          <w:tcPr>
            <w:tcW w:w="1418" w:type="dxa"/>
          </w:tcPr>
          <w:p w:rsidR="001E1851" w:rsidRPr="00E809A6" w:rsidRDefault="001E1851" w:rsidP="00571F15">
            <w:pPr>
              <w:keepNext/>
              <w:keepLines/>
              <w:jc w:val="both"/>
              <w:rPr>
                <w:rFonts w:ascii="Tahoma" w:hAnsi="Tahoma" w:cs="Tahoma"/>
                <w:b/>
                <w:i/>
              </w:rPr>
            </w:pPr>
            <w:r w:rsidRPr="00E809A6">
              <w:rPr>
                <w:rFonts w:ascii="Tahoma" w:hAnsi="Tahoma" w:cs="Tahoma"/>
                <w:b/>
                <w:i/>
              </w:rPr>
              <w:t>Priloga 3/4</w:t>
            </w:r>
          </w:p>
        </w:tc>
      </w:tr>
    </w:tbl>
    <w:p w:rsidR="001E1851" w:rsidRDefault="001E1851" w:rsidP="00571F15">
      <w:pPr>
        <w:keepNext/>
        <w:keepLines/>
        <w:jc w:val="both"/>
        <w:rPr>
          <w:rFonts w:ascii="Tahoma" w:hAnsi="Tahoma" w:cs="Tahoma"/>
        </w:rPr>
      </w:pPr>
    </w:p>
    <w:p w:rsidR="001E1851" w:rsidRPr="001E1851" w:rsidRDefault="001E1851" w:rsidP="00571F15">
      <w:pPr>
        <w:keepNext/>
        <w:keepLines/>
        <w:jc w:val="both"/>
        <w:rPr>
          <w:rFonts w:ascii="Tahoma" w:hAnsi="Tahoma" w:cs="Tahoma"/>
          <w:b/>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5C4217">
        <w:rPr>
          <w:rFonts w:ascii="Tahoma" w:hAnsi="Tahoma" w:cs="Tahoma"/>
          <w:b/>
        </w:rPr>
        <w:t>VKS-36/23 – Pridobitev instrumenta finančnega zavarovanja v obliki bančne garancije oziroma zavarovalne police za leto 2023</w:t>
      </w:r>
      <w:r w:rsidRPr="00112425">
        <w:rPr>
          <w:rFonts w:ascii="Tahoma" w:hAnsi="Tahoma" w:cs="Tahoma"/>
        </w:rPr>
        <w:t xml:space="preserve"> kot </w:t>
      </w:r>
      <w:r w:rsidRPr="00F93884">
        <w:rPr>
          <w:rFonts w:ascii="Tahoma" w:hAnsi="Tahoma" w:cs="Tahoma"/>
          <w:i/>
        </w:rPr>
        <w:t>(ustrezno označi in izpolni)</w:t>
      </w:r>
    </w:p>
    <w:p w:rsidR="001E1851" w:rsidRPr="00F93884" w:rsidRDefault="001E1851" w:rsidP="00571F15">
      <w:pPr>
        <w:pStyle w:val="Odstavekseznama"/>
        <w:keepNext/>
        <w:keepLines/>
        <w:numPr>
          <w:ilvl w:val="0"/>
          <w:numId w:val="22"/>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rsidR="001E1851" w:rsidRDefault="001E1851" w:rsidP="00571F15">
      <w:pPr>
        <w:pStyle w:val="Odstavekseznama"/>
        <w:keepNext/>
        <w:keepLines/>
        <w:numPr>
          <w:ilvl w:val="0"/>
          <w:numId w:val="22"/>
        </w:numPr>
        <w:jc w:val="both"/>
        <w:rPr>
          <w:rFonts w:ascii="Tahoma" w:hAnsi="Tahoma" w:cs="Tahoma"/>
        </w:rPr>
      </w:pPr>
      <w:r w:rsidRPr="00F93884">
        <w:rPr>
          <w:rFonts w:ascii="Tahoma" w:hAnsi="Tahoma" w:cs="Tahoma"/>
          <w:b/>
        </w:rPr>
        <w:t xml:space="preserve">partner _____________________________________ </w:t>
      </w:r>
      <w:r w:rsidRPr="00F93884">
        <w:rPr>
          <w:rFonts w:ascii="Tahoma" w:hAnsi="Tahoma" w:cs="Tahoma"/>
          <w:i/>
        </w:rPr>
        <w:t xml:space="preserve">(navedba partnerja), </w:t>
      </w:r>
      <w:r w:rsidRPr="00F93884">
        <w:rPr>
          <w:rFonts w:ascii="Tahoma" w:hAnsi="Tahoma" w:cs="Tahoma"/>
        </w:rPr>
        <w:t xml:space="preserve">matična št. ____________________ </w:t>
      </w:r>
    </w:p>
    <w:p w:rsidR="001E1851" w:rsidRPr="00F93884" w:rsidRDefault="001E1851" w:rsidP="00571F15">
      <w:pPr>
        <w:pStyle w:val="Odstavekseznama"/>
        <w:keepNext/>
        <w:keepLines/>
        <w:numPr>
          <w:ilvl w:val="0"/>
          <w:numId w:val="22"/>
        </w:numPr>
        <w:jc w:val="both"/>
        <w:rPr>
          <w:rFonts w:ascii="Tahoma" w:hAnsi="Tahoma" w:cs="Tahoma"/>
        </w:rPr>
      </w:pPr>
      <w:r w:rsidRPr="00F93884">
        <w:rPr>
          <w:rFonts w:ascii="Tahoma" w:hAnsi="Tahoma" w:cs="Tahoma"/>
          <w:b/>
        </w:rPr>
        <w:t xml:space="preserve">podizvajalec ____________________ </w:t>
      </w:r>
      <w:r w:rsidRPr="00F93884">
        <w:rPr>
          <w:rFonts w:ascii="Tahoma" w:hAnsi="Tahoma" w:cs="Tahoma"/>
          <w:i/>
        </w:rPr>
        <w:t>(navedba podizvajalca</w:t>
      </w:r>
      <w:r>
        <w:rPr>
          <w:rFonts w:ascii="Tahoma" w:hAnsi="Tahoma" w:cs="Tahoma"/>
          <w:i/>
        </w:rPr>
        <w:t>)</w:t>
      </w:r>
      <w:r w:rsidRPr="00F93884">
        <w:rPr>
          <w:rFonts w:ascii="Tahoma" w:hAnsi="Tahoma" w:cs="Tahoma"/>
        </w:rPr>
        <w:t>, matična št. _______________</w:t>
      </w:r>
    </w:p>
    <w:p w:rsidR="001E1851" w:rsidRDefault="001E1851" w:rsidP="00571F15">
      <w:pPr>
        <w:pStyle w:val="Odstavekseznama"/>
        <w:keepNext/>
        <w:keepLines/>
        <w:ind w:left="720"/>
        <w:jc w:val="both"/>
        <w:rPr>
          <w:rFonts w:ascii="Tahoma" w:hAnsi="Tahoma" w:cs="Tahoma"/>
          <w:b/>
        </w:rPr>
      </w:pPr>
    </w:p>
    <w:p w:rsidR="009F69BE" w:rsidRDefault="009F69BE" w:rsidP="00571F15">
      <w:pPr>
        <w:pStyle w:val="Odstavekseznama"/>
        <w:keepNext/>
        <w:keepLines/>
        <w:ind w:left="720"/>
        <w:jc w:val="both"/>
        <w:rPr>
          <w:rFonts w:ascii="Tahoma" w:hAnsi="Tahoma" w:cs="Tahoma"/>
        </w:rPr>
      </w:pPr>
    </w:p>
    <w:p w:rsidR="001E1851" w:rsidRPr="001E1851" w:rsidRDefault="001E1851" w:rsidP="00571F15">
      <w:pPr>
        <w:keepNext/>
        <w:keepLines/>
        <w:jc w:val="both"/>
        <w:rPr>
          <w:rFonts w:ascii="Tahoma" w:hAnsi="Tahoma" w:cs="Tahoma"/>
          <w:b/>
          <w:bCs/>
          <w:i/>
          <w:noProof/>
          <w:sz w:val="18"/>
          <w:szCs w:val="18"/>
        </w:rPr>
      </w:pPr>
      <w:r w:rsidRPr="001E1851">
        <w:rPr>
          <w:rFonts w:ascii="Tahoma" w:hAnsi="Tahoma" w:cs="Tahoma"/>
          <w:i/>
        </w:rPr>
        <w:t>(</w:t>
      </w:r>
      <w:r w:rsidRPr="001E1851">
        <w:rPr>
          <w:rFonts w:ascii="Tahoma" w:hAnsi="Tahoma" w:cs="Tahoma"/>
          <w:b/>
          <w:bCs/>
          <w:i/>
          <w:noProof/>
          <w:sz w:val="18"/>
          <w:szCs w:val="18"/>
        </w:rPr>
        <w:t xml:space="preserve">Spodaj navedene izjave veljajo </w:t>
      </w:r>
      <w:r w:rsidRPr="001E1851">
        <w:rPr>
          <w:rFonts w:ascii="Tahoma" w:hAnsi="Tahoma" w:cs="Tahoma"/>
          <w:b/>
          <w:bCs/>
          <w:i/>
          <w:noProof/>
          <w:sz w:val="18"/>
          <w:szCs w:val="18"/>
          <w:u w:val="single"/>
        </w:rPr>
        <w:t>za podizvajalca</w:t>
      </w:r>
      <w:r w:rsidRPr="001E1851">
        <w:rPr>
          <w:rFonts w:ascii="Tahoma" w:hAnsi="Tahoma" w:cs="Tahoma"/>
          <w:b/>
          <w:bCs/>
          <w:i/>
          <w:noProof/>
          <w:sz w:val="18"/>
          <w:szCs w:val="18"/>
        </w:rPr>
        <w:t xml:space="preserve"> le v primeru, če ponudnik izpolnjuje pogoje za sodelovanje s podizvajalci. Spodaj navedene izjave veljajo sorazmerno, v skladu z načinom ter obsegom izpolnitve posameznega pogoja, ki se nanaša na podizvajalca. Način ter obseg izpolnitve posameznega pogoja, v skladu z zahtevami naročnika, navedenimi v razpisni dokumentaciji, v ponudbi opredeli ponudnik in priloži zahtevana oziroma ustrezna dokazila, ki bodo potrjena ali izdana s strani podizvajalca.</w:t>
      </w:r>
      <w:r w:rsidRPr="001E1851">
        <w:rPr>
          <w:rFonts w:ascii="Tahoma" w:hAnsi="Tahoma" w:cs="Tahoma"/>
          <w:bCs/>
          <w:i/>
          <w:noProof/>
          <w:sz w:val="18"/>
          <w:szCs w:val="18"/>
        </w:rPr>
        <w:t>)</w:t>
      </w:r>
    </w:p>
    <w:p w:rsidR="001E1851" w:rsidRDefault="001E1851" w:rsidP="00571F15">
      <w:pPr>
        <w:keepNext/>
        <w:keepLines/>
        <w:jc w:val="both"/>
        <w:rPr>
          <w:rFonts w:ascii="Tahoma" w:hAnsi="Tahoma" w:cs="Tahoma"/>
        </w:rPr>
      </w:pPr>
    </w:p>
    <w:p w:rsidR="001E1851" w:rsidRDefault="001E1851" w:rsidP="00571F15">
      <w:pPr>
        <w:keepNext/>
        <w:keepLines/>
        <w:jc w:val="center"/>
        <w:rPr>
          <w:rFonts w:ascii="Tahoma" w:hAnsi="Tahoma" w:cs="Tahoma"/>
        </w:rPr>
      </w:pPr>
      <w:r w:rsidRPr="001E1851">
        <w:rPr>
          <w:rFonts w:ascii="Tahoma" w:hAnsi="Tahoma" w:cs="Tahoma"/>
          <w:b/>
        </w:rPr>
        <w:t>IZJAVLJAMO</w:t>
      </w:r>
      <w:r>
        <w:rPr>
          <w:rFonts w:ascii="Tahoma" w:hAnsi="Tahoma" w:cs="Tahoma"/>
        </w:rPr>
        <w:t>,</w:t>
      </w:r>
    </w:p>
    <w:p w:rsidR="001E1851" w:rsidRDefault="001E1851" w:rsidP="00571F15">
      <w:pPr>
        <w:keepNext/>
        <w:keepLines/>
        <w:jc w:val="both"/>
        <w:rPr>
          <w:rFonts w:ascii="Tahoma" w:hAnsi="Tahoma" w:cs="Tahoma"/>
        </w:rPr>
      </w:pPr>
    </w:p>
    <w:p w:rsidR="001E1851" w:rsidRPr="001249B2" w:rsidRDefault="001E1851" w:rsidP="00571F15">
      <w:pPr>
        <w:pStyle w:val="Odstavekseznama"/>
        <w:keepNext/>
        <w:keepLines/>
        <w:numPr>
          <w:ilvl w:val="0"/>
          <w:numId w:val="15"/>
        </w:numPr>
        <w:jc w:val="both"/>
        <w:rPr>
          <w:rFonts w:ascii="Tahoma" w:hAnsi="Tahoma" w:cs="Tahoma"/>
        </w:rPr>
      </w:pPr>
      <w:r w:rsidRPr="001E1851">
        <w:rPr>
          <w:rFonts w:ascii="Tahoma" w:hAnsi="Tahoma" w:cs="Tahoma"/>
        </w:rPr>
        <w:t>pod kazensko in materialno odgovornostjo, da pri ponudbi subjekta, ki ga zastopam, ni ruske udeležbe,</w:t>
      </w:r>
      <w:r w:rsidR="001249B2">
        <w:rPr>
          <w:rFonts w:ascii="Tahoma" w:hAnsi="Tahoma" w:cs="Tahoma"/>
        </w:rPr>
        <w:t xml:space="preserve"> kot je opredeljeno v </w:t>
      </w:r>
      <w:r w:rsidR="001249B2" w:rsidRPr="001249B2">
        <w:rPr>
          <w:rFonts w:ascii="Tahoma" w:hAnsi="Tahoma" w:cs="Tahoma"/>
        </w:rPr>
        <w:t>1h členu »sklepa Sveta (SZVP) 2022/578 z dne 8. aprila 2022 o spremembi Sklepa 2014/512/SZVP o omejevalnih ukrepih zaradi delovanja Rusije, ki povzroča destabilizacijo razmer v Ukrajini« (v nadaljevanju: sklep Sveta (SZVP) 2022/578 z dne 8. aprila 2022)</w:t>
      </w:r>
      <w:r w:rsidR="001249B2">
        <w:rPr>
          <w:rFonts w:ascii="Tahoma" w:hAnsi="Tahoma" w:cs="Tahoma"/>
        </w:rPr>
        <w:t xml:space="preserve">. </w:t>
      </w:r>
      <w:r w:rsidRPr="001249B2">
        <w:rPr>
          <w:rFonts w:ascii="Tahoma" w:hAnsi="Tahoma" w:cs="Tahoma"/>
        </w:rPr>
        <w:t>Še posebej izjavljam, da:</w:t>
      </w:r>
    </w:p>
    <w:p w:rsidR="001E1851" w:rsidRDefault="001E1851" w:rsidP="00571F15">
      <w:pPr>
        <w:pStyle w:val="Odstavekseznama"/>
        <w:keepNext/>
        <w:keepLines/>
        <w:numPr>
          <w:ilvl w:val="1"/>
          <w:numId w:val="15"/>
        </w:numPr>
        <w:tabs>
          <w:tab w:val="left" w:pos="284"/>
        </w:tabs>
        <w:jc w:val="both"/>
        <w:rPr>
          <w:rFonts w:ascii="Tahoma" w:hAnsi="Tahoma" w:cs="Tahoma"/>
        </w:rPr>
      </w:pPr>
      <w:r w:rsidRPr="004A39B6">
        <w:rPr>
          <w:rFonts w:ascii="Tahoma" w:hAnsi="Tahoma" w:cs="Tahoma"/>
        </w:rPr>
        <w:t>subjekt, ki ga zastopam, ni ruski državljan ali fizična ali pravna oseba, subjekt ali organ s sedežem v Rusiji;</w:t>
      </w:r>
    </w:p>
    <w:p w:rsidR="001E1851" w:rsidRDefault="001E1851" w:rsidP="00571F15">
      <w:pPr>
        <w:pStyle w:val="Odstavekseznama"/>
        <w:keepNext/>
        <w:keepLines/>
        <w:numPr>
          <w:ilvl w:val="1"/>
          <w:numId w:val="15"/>
        </w:numPr>
        <w:tabs>
          <w:tab w:val="left" w:pos="284"/>
        </w:tabs>
        <w:jc w:val="both"/>
        <w:rPr>
          <w:rFonts w:ascii="Tahoma" w:hAnsi="Tahoma" w:cs="Tahoma"/>
        </w:rPr>
      </w:pPr>
      <w:r w:rsidRPr="004A39B6">
        <w:rPr>
          <w:rFonts w:ascii="Tahoma" w:hAnsi="Tahoma" w:cs="Tahoma"/>
        </w:rPr>
        <w:t>subjekt, ki ga zastopam, ni pravna oseba, subjekt ali organ, katerega več kot 50-odstotni delež je v neposredni ali posredni lasti subjekta iz točke (a) zgoraj;</w:t>
      </w:r>
    </w:p>
    <w:p w:rsidR="001E1851" w:rsidRDefault="001E1851" w:rsidP="00571F15">
      <w:pPr>
        <w:pStyle w:val="Odstavekseznama"/>
        <w:keepNext/>
        <w:keepLines/>
        <w:numPr>
          <w:ilvl w:val="1"/>
          <w:numId w:val="15"/>
        </w:numPr>
        <w:tabs>
          <w:tab w:val="left" w:pos="284"/>
        </w:tabs>
        <w:jc w:val="both"/>
        <w:rPr>
          <w:rFonts w:ascii="Tahoma" w:hAnsi="Tahoma" w:cs="Tahoma"/>
        </w:rPr>
      </w:pPr>
      <w:r w:rsidRPr="004A39B6">
        <w:rPr>
          <w:rFonts w:ascii="Tahoma" w:hAnsi="Tahoma" w:cs="Tahoma"/>
        </w:rPr>
        <w:t>niti jaz niti subjekt, ki ga zastopam, nisva fizična ali pravna oseba, subjekt ali organ, ki deluje v imenu ali po navodilih subjekta iz točke (a) ali (b) zgoraj;</w:t>
      </w:r>
    </w:p>
    <w:p w:rsidR="001E1851" w:rsidRDefault="001E1851" w:rsidP="00571F15">
      <w:pPr>
        <w:pStyle w:val="Odstavekseznama"/>
        <w:keepNext/>
        <w:keepLines/>
        <w:numPr>
          <w:ilvl w:val="1"/>
          <w:numId w:val="15"/>
        </w:numPr>
        <w:tabs>
          <w:tab w:val="left" w:pos="284"/>
        </w:tabs>
        <w:jc w:val="both"/>
        <w:rPr>
          <w:rFonts w:ascii="Tahoma" w:hAnsi="Tahoma" w:cs="Tahoma"/>
        </w:rPr>
      </w:pPr>
      <w:r w:rsidRPr="004A39B6">
        <w:rPr>
          <w:rFonts w:ascii="Tahoma" w:hAnsi="Tahoma" w:cs="Tahoma"/>
        </w:rPr>
        <w:t>ni udeležbe več kot 10 % ponudbene vrednosti podizvajalcev, dobaviteljev ali subjektov, katerih zmogljivosti subjekt, ki ga zastopam, uporablja, ki so subjekti, navedeni v točkah (a) do (c) zgoraj</w:t>
      </w:r>
      <w:r>
        <w:rPr>
          <w:rFonts w:ascii="Tahoma" w:hAnsi="Tahoma" w:cs="Tahoma"/>
        </w:rPr>
        <w:t>;</w:t>
      </w:r>
    </w:p>
    <w:p w:rsidR="009D001D" w:rsidRPr="009D001D" w:rsidRDefault="009D001D" w:rsidP="00571F15">
      <w:pPr>
        <w:pStyle w:val="Odstavekseznama"/>
        <w:keepNext/>
        <w:keepLines/>
        <w:widowControl w:val="0"/>
        <w:numPr>
          <w:ilvl w:val="0"/>
          <w:numId w:val="15"/>
        </w:numPr>
        <w:jc w:val="both"/>
        <w:rPr>
          <w:rFonts w:ascii="Tahoma" w:hAnsi="Tahoma" w:cs="Tahoma"/>
        </w:rPr>
      </w:pPr>
      <w:r w:rsidRPr="009D001D">
        <w:rPr>
          <w:rFonts w:ascii="Tahoma" w:hAnsi="Tahoma" w:cs="Tahoma"/>
        </w:rPr>
        <w:t>da</w:t>
      </w:r>
      <w:r>
        <w:rPr>
          <w:rFonts w:ascii="Tahoma" w:hAnsi="Tahoma" w:cs="Tahoma"/>
        </w:rPr>
        <w:t xml:space="preserve"> </w:t>
      </w:r>
      <w:r w:rsidRPr="009D001D">
        <w:rPr>
          <w:rFonts w:ascii="Tahoma" w:hAnsi="Tahoma" w:cs="Tahoma"/>
        </w:rPr>
        <w:t>nismo kršili obveznosti iz drugega odstavka 3. člena ZJN-3</w:t>
      </w:r>
      <w:r>
        <w:rPr>
          <w:rFonts w:ascii="Tahoma" w:hAnsi="Tahoma" w:cs="Tahoma"/>
        </w:rPr>
        <w:t>,</w:t>
      </w:r>
    </w:p>
    <w:p w:rsidR="009D001D" w:rsidRPr="00632361" w:rsidRDefault="009D001D" w:rsidP="00571F15">
      <w:pPr>
        <w:keepNext/>
        <w:keepLines/>
        <w:widowControl w:val="0"/>
        <w:numPr>
          <w:ilvl w:val="0"/>
          <w:numId w:val="15"/>
        </w:numPr>
        <w:jc w:val="both"/>
        <w:rPr>
          <w:rFonts w:ascii="Tahoma" w:hAnsi="Tahoma" w:cs="Tahoma"/>
        </w:rPr>
      </w:pPr>
      <w:r>
        <w:rPr>
          <w:rFonts w:ascii="Tahoma" w:hAnsi="Tahoma" w:cs="Tahoma"/>
        </w:rPr>
        <w:t xml:space="preserve">da </w:t>
      </w:r>
      <w:r w:rsidRPr="00632361">
        <w:rPr>
          <w:rFonts w:ascii="Tahoma" w:hAnsi="Tahoma" w:cs="Tahoma"/>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r>
        <w:rPr>
          <w:rFonts w:ascii="Tahoma" w:hAnsi="Tahoma" w:cs="Tahoma"/>
        </w:rPr>
        <w:t>,</w:t>
      </w:r>
    </w:p>
    <w:p w:rsidR="009D001D" w:rsidRPr="00632361" w:rsidRDefault="009D001D" w:rsidP="00571F15">
      <w:pPr>
        <w:keepNext/>
        <w:keepLines/>
        <w:widowControl w:val="0"/>
        <w:numPr>
          <w:ilvl w:val="0"/>
          <w:numId w:val="15"/>
        </w:numPr>
        <w:jc w:val="both"/>
        <w:rPr>
          <w:rFonts w:ascii="Tahoma" w:hAnsi="Tahoma" w:cs="Tahoma"/>
        </w:rPr>
      </w:pPr>
      <w:r>
        <w:rPr>
          <w:rFonts w:ascii="Tahoma" w:hAnsi="Tahoma" w:cs="Tahoma"/>
        </w:rPr>
        <w:t xml:space="preserve">da </w:t>
      </w:r>
      <w:r w:rsidRPr="00632361">
        <w:rPr>
          <w:rFonts w:ascii="Tahoma" w:hAnsi="Tahoma" w:cs="Tahoma"/>
        </w:rPr>
        <w:t>nismo zagrešili hujšo kršitev poklicnih pravil, zaradi česar je omajana naša integriteta</w:t>
      </w:r>
      <w:r>
        <w:rPr>
          <w:rFonts w:ascii="Tahoma" w:hAnsi="Tahoma" w:cs="Tahoma"/>
        </w:rPr>
        <w:t>,</w:t>
      </w:r>
    </w:p>
    <w:p w:rsidR="009D001D" w:rsidRPr="00632361" w:rsidRDefault="009D001D" w:rsidP="00571F15">
      <w:pPr>
        <w:keepNext/>
        <w:keepLines/>
        <w:widowControl w:val="0"/>
        <w:numPr>
          <w:ilvl w:val="0"/>
          <w:numId w:val="15"/>
        </w:numPr>
        <w:jc w:val="both"/>
        <w:rPr>
          <w:rFonts w:ascii="Tahoma" w:hAnsi="Tahoma" w:cs="Tahoma"/>
        </w:rPr>
      </w:pPr>
      <w:r>
        <w:rPr>
          <w:rFonts w:ascii="Tahoma" w:hAnsi="Tahoma" w:cs="Tahoma"/>
        </w:rPr>
        <w:t xml:space="preserve">da </w:t>
      </w:r>
      <w:r w:rsidRPr="00632361">
        <w:rPr>
          <w:rFonts w:ascii="Tahoma" w:hAnsi="Tahoma" w:cs="Tahoma"/>
        </w:rPr>
        <w:t>ne obstaja izkrivljanja konkurence zaradi predhodnega sodelovanja gospodarskih subjektov pri pripravi postopka javnega naročanja v skladu s 65. členom ZJN-3</w:t>
      </w:r>
      <w:r>
        <w:rPr>
          <w:rFonts w:ascii="Tahoma" w:hAnsi="Tahoma" w:cs="Tahoma"/>
        </w:rPr>
        <w:t>,</w:t>
      </w:r>
    </w:p>
    <w:p w:rsidR="009D001D" w:rsidRDefault="009D001D" w:rsidP="00571F15">
      <w:pPr>
        <w:pStyle w:val="Odstavekseznama"/>
        <w:keepNext/>
        <w:keepLines/>
        <w:ind w:left="360"/>
        <w:jc w:val="both"/>
        <w:rPr>
          <w:rFonts w:ascii="Tahoma" w:hAnsi="Tahoma" w:cs="Tahoma"/>
        </w:rPr>
      </w:pPr>
      <w:r w:rsidRPr="00632361">
        <w:rPr>
          <w:rFonts w:ascii="Tahoma" w:hAnsi="Tahoma" w:cs="Tahoma"/>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Pr>
          <w:rFonts w:ascii="Tahoma" w:hAnsi="Tahoma" w:cs="Tahoma"/>
        </w:rPr>
        <w:t>,</w:t>
      </w:r>
    </w:p>
    <w:p w:rsidR="001E1851" w:rsidRDefault="001E1851" w:rsidP="00571F15">
      <w:pPr>
        <w:pStyle w:val="Odstavekseznama"/>
        <w:keepNext/>
        <w:keepLines/>
        <w:numPr>
          <w:ilvl w:val="0"/>
          <w:numId w:val="15"/>
        </w:numPr>
        <w:jc w:val="both"/>
        <w:rPr>
          <w:rFonts w:ascii="Tahoma" w:hAnsi="Tahoma" w:cs="Tahoma"/>
        </w:rPr>
      </w:pPr>
      <w:r w:rsidRPr="001E1851">
        <w:rPr>
          <w:rFonts w:ascii="Tahoma" w:hAnsi="Tahoma" w:cs="Tahoma"/>
        </w:rPr>
        <w:lastRenderedPageBreak/>
        <w:t>da smo v celoti seznanjeni z vsebino razpisne dokumentacije ter vsemi njenimi popravki in dopolnitvami oz. spremembami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pogodbo</w:t>
      </w:r>
      <w:r>
        <w:rPr>
          <w:rFonts w:ascii="Tahoma" w:hAnsi="Tahoma" w:cs="Tahoma"/>
        </w:rPr>
        <w:t>/okvirni sporazum</w:t>
      </w:r>
      <w:r w:rsidRPr="001E1851">
        <w:rPr>
          <w:rFonts w:ascii="Tahoma" w:hAnsi="Tahoma" w:cs="Tahoma"/>
        </w:rPr>
        <w:t xml:space="preserve"> brez ugovorov.</w:t>
      </w:r>
    </w:p>
    <w:p w:rsidR="009D001D" w:rsidRDefault="009D001D" w:rsidP="00571F15">
      <w:pPr>
        <w:keepNext/>
        <w:keepLines/>
        <w:jc w:val="both"/>
        <w:rPr>
          <w:rFonts w:ascii="Tahoma" w:hAnsi="Tahoma" w:cs="Tahoma"/>
        </w:rPr>
      </w:pPr>
    </w:p>
    <w:p w:rsidR="009D001D" w:rsidRPr="009D001D" w:rsidRDefault="009D001D" w:rsidP="00571F15">
      <w:pPr>
        <w:keepNext/>
        <w:keepLines/>
        <w:jc w:val="both"/>
        <w:rPr>
          <w:rFonts w:ascii="Tahoma" w:hAnsi="Tahoma" w:cs="Tahoma"/>
        </w:rPr>
      </w:pPr>
    </w:p>
    <w:p w:rsidR="001E1851" w:rsidRDefault="001E1851" w:rsidP="00571F15">
      <w:pPr>
        <w:keepNext/>
        <w:keepLines/>
        <w:jc w:val="both"/>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1E1851" w:rsidRPr="005D5727" w:rsidTr="00874083">
        <w:trPr>
          <w:trHeight w:val="235"/>
        </w:trPr>
        <w:tc>
          <w:tcPr>
            <w:tcW w:w="3430" w:type="dxa"/>
            <w:tcBorders>
              <w:bottom w:val="single" w:sz="4" w:space="0" w:color="auto"/>
            </w:tcBorders>
          </w:tcPr>
          <w:p w:rsidR="001E1851" w:rsidRPr="00CE1BAD" w:rsidRDefault="001E1851" w:rsidP="00571F15">
            <w:pPr>
              <w:keepNext/>
              <w:keepLines/>
              <w:jc w:val="both"/>
              <w:rPr>
                <w:rFonts w:ascii="Tahoma" w:hAnsi="Tahoma" w:cs="Tahoma"/>
                <w:snapToGrid w:val="0"/>
                <w:color w:val="000000"/>
              </w:rPr>
            </w:pPr>
          </w:p>
        </w:tc>
        <w:tc>
          <w:tcPr>
            <w:tcW w:w="2574" w:type="dxa"/>
          </w:tcPr>
          <w:p w:rsidR="001E1851" w:rsidRPr="00CE1BAD" w:rsidRDefault="001E1851" w:rsidP="00571F15">
            <w:pPr>
              <w:keepNext/>
              <w:keepLines/>
              <w:jc w:val="center"/>
              <w:rPr>
                <w:rFonts w:ascii="Tahoma" w:hAnsi="Tahoma" w:cs="Tahoma"/>
                <w:snapToGrid w:val="0"/>
                <w:color w:val="000000"/>
              </w:rPr>
            </w:pPr>
          </w:p>
        </w:tc>
        <w:tc>
          <w:tcPr>
            <w:tcW w:w="3148" w:type="dxa"/>
            <w:tcBorders>
              <w:bottom w:val="single" w:sz="4" w:space="0" w:color="auto"/>
            </w:tcBorders>
          </w:tcPr>
          <w:p w:rsidR="001E1851" w:rsidRPr="005D5727" w:rsidRDefault="001E1851" w:rsidP="00571F15">
            <w:pPr>
              <w:keepNext/>
              <w:keepLines/>
              <w:tabs>
                <w:tab w:val="left" w:pos="567"/>
                <w:tab w:val="num" w:pos="851"/>
                <w:tab w:val="left" w:pos="993"/>
              </w:tabs>
              <w:jc w:val="both"/>
              <w:rPr>
                <w:rFonts w:ascii="Tahoma" w:hAnsi="Tahoma" w:cs="Tahoma"/>
                <w:snapToGrid w:val="0"/>
                <w:color w:val="000000"/>
              </w:rPr>
            </w:pPr>
          </w:p>
        </w:tc>
      </w:tr>
      <w:tr w:rsidR="001E1851" w:rsidRPr="00CE1BAD" w:rsidTr="00874083">
        <w:trPr>
          <w:trHeight w:val="235"/>
        </w:trPr>
        <w:tc>
          <w:tcPr>
            <w:tcW w:w="3430" w:type="dxa"/>
            <w:tcBorders>
              <w:top w:val="single" w:sz="4" w:space="0" w:color="auto"/>
            </w:tcBorders>
          </w:tcPr>
          <w:p w:rsidR="001E1851" w:rsidRPr="00CE1BAD" w:rsidRDefault="001E1851" w:rsidP="00571F15">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rsidR="001E1851" w:rsidRPr="00CE1BAD" w:rsidRDefault="001E1851" w:rsidP="00571F15">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rsidR="001E1851" w:rsidRPr="00CE1BAD" w:rsidRDefault="001E1851" w:rsidP="00571F15">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rsidR="001E1851" w:rsidRDefault="001E1851" w:rsidP="00571F15">
      <w:pPr>
        <w:keepNext/>
        <w:keepLines/>
        <w:jc w:val="both"/>
        <w:rPr>
          <w:rFonts w:ascii="Tahoma" w:hAnsi="Tahoma" w:cs="Tahoma"/>
        </w:rPr>
      </w:pPr>
    </w:p>
    <w:p w:rsidR="001E1851" w:rsidRDefault="001E1851" w:rsidP="00571F15">
      <w:pPr>
        <w:keepNext/>
        <w:keepLines/>
        <w:jc w:val="both"/>
        <w:rPr>
          <w:rFonts w:ascii="Tahoma" w:hAnsi="Tahoma" w:cs="Tahoma"/>
        </w:rPr>
      </w:pPr>
    </w:p>
    <w:p w:rsidR="001E1851" w:rsidRPr="00112425" w:rsidRDefault="001E1851" w:rsidP="00571F15">
      <w:pPr>
        <w:keepNext/>
        <w:keepLines/>
        <w:jc w:val="both"/>
        <w:rPr>
          <w:rFonts w:ascii="Tahoma" w:hAnsi="Tahoma" w:cs="Tahoma"/>
          <w:bCs/>
          <w:i/>
          <w:iCs/>
          <w:noProof/>
          <w:sz w:val="18"/>
          <w:szCs w:val="18"/>
        </w:rPr>
      </w:pPr>
      <w:r w:rsidRPr="00112425">
        <w:rPr>
          <w:rFonts w:ascii="Tahoma" w:hAnsi="Tahoma" w:cs="Tahoma"/>
          <w:b/>
          <w:bCs/>
          <w:i/>
          <w:noProof/>
          <w:sz w:val="18"/>
          <w:szCs w:val="18"/>
        </w:rPr>
        <w:t xml:space="preserve">Navodilo: </w:t>
      </w:r>
      <w:r w:rsidRPr="00112425">
        <w:rPr>
          <w:rFonts w:ascii="Tahoma" w:hAnsi="Tahoma" w:cs="Tahoma"/>
          <w:bCs/>
          <w:i/>
          <w:iCs/>
          <w:noProof/>
          <w:sz w:val="18"/>
          <w:szCs w:val="18"/>
        </w:rPr>
        <w:t xml:space="preserve">Izjavo izpolni in podpiše </w:t>
      </w:r>
      <w:r w:rsidRPr="00112425">
        <w:rPr>
          <w:rFonts w:ascii="Tahoma" w:hAnsi="Tahoma" w:cs="Tahoma"/>
          <w:bCs/>
          <w:i/>
          <w:iCs/>
          <w:noProof/>
          <w:sz w:val="18"/>
          <w:szCs w:val="18"/>
          <w:u w:val="single"/>
        </w:rPr>
        <w:t>ponudnik</w:t>
      </w:r>
      <w:r w:rsidRPr="00112425">
        <w:rPr>
          <w:rFonts w:ascii="Tahoma" w:hAnsi="Tahoma" w:cs="Tahoma"/>
          <w:bCs/>
          <w:i/>
          <w:iCs/>
          <w:noProof/>
          <w:sz w:val="18"/>
          <w:szCs w:val="18"/>
        </w:rPr>
        <w:t xml:space="preserve"> kot tudi vsi </w:t>
      </w:r>
      <w:r w:rsidRPr="00112425">
        <w:rPr>
          <w:rFonts w:ascii="Tahoma" w:hAnsi="Tahoma" w:cs="Tahoma"/>
          <w:bCs/>
          <w:i/>
          <w:iCs/>
          <w:noProof/>
          <w:sz w:val="18"/>
          <w:szCs w:val="18"/>
          <w:u w:val="single"/>
        </w:rPr>
        <w:t>posamezni člani skupine ponudnikov</w:t>
      </w:r>
      <w:r w:rsidRPr="00112425">
        <w:rPr>
          <w:rFonts w:ascii="Tahoma" w:hAnsi="Tahoma" w:cs="Tahoma"/>
          <w:bCs/>
          <w:i/>
          <w:iCs/>
          <w:noProof/>
          <w:sz w:val="18"/>
          <w:szCs w:val="18"/>
        </w:rPr>
        <w:t xml:space="preserve"> (partnerji) v primeru skupne ponudbe</w:t>
      </w:r>
      <w:r w:rsidR="009F69BE">
        <w:rPr>
          <w:rFonts w:ascii="Tahoma" w:hAnsi="Tahoma" w:cs="Tahoma"/>
          <w:bCs/>
          <w:i/>
          <w:iCs/>
          <w:noProof/>
          <w:sz w:val="18"/>
          <w:szCs w:val="18"/>
        </w:rPr>
        <w:t xml:space="preserve"> in podizvajalci</w:t>
      </w:r>
      <w:r w:rsidRPr="00112425">
        <w:rPr>
          <w:rFonts w:ascii="Tahoma" w:hAnsi="Tahoma" w:cs="Tahoma"/>
          <w:bCs/>
          <w:i/>
          <w:iCs/>
          <w:noProof/>
          <w:sz w:val="18"/>
          <w:szCs w:val="18"/>
        </w:rPr>
        <w:t>.</w:t>
      </w:r>
      <w:r>
        <w:rPr>
          <w:rFonts w:ascii="Tahoma" w:hAnsi="Tahoma" w:cs="Tahoma"/>
          <w:bCs/>
          <w:i/>
          <w:iCs/>
          <w:noProof/>
          <w:sz w:val="18"/>
          <w:szCs w:val="18"/>
        </w:rPr>
        <w:t xml:space="preserve"> Ponudnik priloži </w:t>
      </w:r>
      <w:r w:rsidRPr="00F93884">
        <w:rPr>
          <w:rFonts w:ascii="Tahoma" w:hAnsi="Tahoma" w:cs="Tahoma"/>
          <w:bCs/>
          <w:i/>
          <w:iCs/>
          <w:noProof/>
          <w:sz w:val="18"/>
          <w:szCs w:val="18"/>
          <w:u w:val="single"/>
        </w:rPr>
        <w:t>ločeno</w:t>
      </w:r>
      <w:r>
        <w:rPr>
          <w:rFonts w:ascii="Tahoma" w:hAnsi="Tahoma" w:cs="Tahoma"/>
          <w:bCs/>
          <w:i/>
          <w:iCs/>
          <w:noProof/>
          <w:sz w:val="18"/>
          <w:szCs w:val="18"/>
        </w:rPr>
        <w:t xml:space="preserve"> izpolnjene izjave za vsakega od gospodarskih subjektov v ponudbi.</w:t>
      </w:r>
    </w:p>
    <w:p w:rsidR="001E1851" w:rsidRDefault="001E1851" w:rsidP="00571F15">
      <w:pPr>
        <w:keepNext/>
        <w:keepLines/>
        <w:jc w:val="both"/>
        <w:rPr>
          <w:rFonts w:ascii="Tahoma" w:hAnsi="Tahoma" w:cs="Tahoma"/>
        </w:rPr>
      </w:pPr>
    </w:p>
    <w:p w:rsidR="009F69BE" w:rsidRDefault="009F69BE" w:rsidP="00571F15">
      <w:pPr>
        <w:keepNext/>
        <w:keepLines/>
        <w:jc w:val="both"/>
        <w:rPr>
          <w:rFonts w:ascii="Tahoma" w:hAnsi="Tahoma" w:cs="Tahoma"/>
        </w:rPr>
      </w:pPr>
    </w:p>
    <w:p w:rsidR="009F69BE" w:rsidRDefault="009F69BE"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p w:rsidR="00426402" w:rsidRDefault="00426402" w:rsidP="00571F15">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998"/>
      </w:tblGrid>
      <w:tr w:rsidR="001E1851" w:rsidRPr="00C8579C" w:rsidTr="00874083">
        <w:tc>
          <w:tcPr>
            <w:tcW w:w="7583" w:type="dxa"/>
          </w:tcPr>
          <w:p w:rsidR="001E1851" w:rsidRPr="00C8579C" w:rsidRDefault="001E1851" w:rsidP="00571F15">
            <w:pPr>
              <w:keepNext/>
              <w:keepLines/>
              <w:jc w:val="both"/>
              <w:rPr>
                <w:rFonts w:ascii="Tahoma" w:hAnsi="Tahoma" w:cs="Tahoma"/>
              </w:rPr>
            </w:pPr>
            <w:r w:rsidRPr="00C8579C">
              <w:rPr>
                <w:rFonts w:ascii="Tahoma" w:hAnsi="Tahoma" w:cs="Tahoma"/>
              </w:rPr>
              <w:lastRenderedPageBreak/>
              <w:t xml:space="preserve">UDELEŽBA PODIZVAJALCA </w:t>
            </w:r>
          </w:p>
        </w:tc>
        <w:tc>
          <w:tcPr>
            <w:tcW w:w="912" w:type="dxa"/>
            <w:tcBorders>
              <w:right w:val="nil"/>
            </w:tcBorders>
          </w:tcPr>
          <w:p w:rsidR="001E1851" w:rsidRPr="00C8579C" w:rsidRDefault="001E1851" w:rsidP="00571F15">
            <w:pPr>
              <w:keepNext/>
              <w:keepLines/>
              <w:jc w:val="both"/>
              <w:rPr>
                <w:rFonts w:ascii="Tahoma" w:hAnsi="Tahoma" w:cs="Tahoma"/>
                <w:b/>
              </w:rPr>
            </w:pPr>
            <w:r w:rsidRPr="00C8579C">
              <w:rPr>
                <w:rFonts w:ascii="Tahoma" w:hAnsi="Tahoma" w:cs="Tahoma"/>
                <w:b/>
                <w:i/>
              </w:rPr>
              <w:t xml:space="preserve">Priloga </w:t>
            </w:r>
          </w:p>
        </w:tc>
        <w:tc>
          <w:tcPr>
            <w:tcW w:w="998" w:type="dxa"/>
            <w:tcBorders>
              <w:left w:val="nil"/>
            </w:tcBorders>
          </w:tcPr>
          <w:p w:rsidR="001E1851" w:rsidRPr="00C8579C" w:rsidRDefault="007910BA" w:rsidP="00571F15">
            <w:pPr>
              <w:keepNext/>
              <w:keepLines/>
              <w:jc w:val="both"/>
              <w:rPr>
                <w:rFonts w:ascii="Tahoma" w:hAnsi="Tahoma" w:cs="Tahoma"/>
                <w:b/>
                <w:i/>
              </w:rPr>
            </w:pPr>
            <w:r>
              <w:rPr>
                <w:rFonts w:ascii="Tahoma" w:hAnsi="Tahoma" w:cs="Tahoma"/>
                <w:b/>
                <w:i/>
              </w:rPr>
              <w:t>4</w:t>
            </w:r>
          </w:p>
        </w:tc>
      </w:tr>
    </w:tbl>
    <w:p w:rsidR="0084389E" w:rsidRPr="00C8579C" w:rsidRDefault="00DC1C02" w:rsidP="00571F15">
      <w:pPr>
        <w:keepNext/>
        <w:keepLines/>
        <w:jc w:val="both"/>
        <w:rPr>
          <w:rFonts w:ascii="Tahoma" w:hAnsi="Tahoma" w:cs="Tahoma"/>
          <w:b/>
        </w:rPr>
      </w:pPr>
      <w:r>
        <w:rPr>
          <w:rFonts w:ascii="Tahoma" w:hAnsi="Tahoma" w:cs="Tahoma"/>
          <w:b/>
        </w:rPr>
        <w:t>VKS-36/23</w:t>
      </w:r>
      <w:r w:rsidR="00B22835">
        <w:rPr>
          <w:rFonts w:ascii="Tahoma" w:hAnsi="Tahoma" w:cs="Tahoma"/>
          <w:b/>
        </w:rPr>
        <w:t xml:space="preserve"> </w:t>
      </w:r>
      <w:r w:rsidR="0084389E" w:rsidRPr="00C8579C">
        <w:rPr>
          <w:rFonts w:ascii="Tahoma" w:hAnsi="Tahoma" w:cs="Tahoma"/>
          <w:b/>
        </w:rPr>
        <w:t xml:space="preserve">– </w:t>
      </w:r>
      <w:r w:rsidR="00284C34">
        <w:rPr>
          <w:rFonts w:ascii="Tahoma" w:hAnsi="Tahoma" w:cs="Tahoma"/>
          <w:b/>
          <w:bCs/>
        </w:rPr>
        <w:t>Pridobitev instrumenta finančnega zavarovanja v obliki bančne garancije oziroma zavarovalne police za leto 2023</w:t>
      </w:r>
    </w:p>
    <w:p w:rsidR="00C23AD1" w:rsidRDefault="00C23AD1" w:rsidP="00571F15">
      <w:pPr>
        <w:keepNext/>
        <w:keepLines/>
        <w:jc w:val="both"/>
        <w:rPr>
          <w:rFonts w:ascii="Tahoma" w:hAnsi="Tahoma" w:cs="Tahoma"/>
          <w:b/>
        </w:rPr>
      </w:pPr>
    </w:p>
    <w:p w:rsidR="00696F1B" w:rsidRPr="007D1AD5" w:rsidRDefault="00696F1B" w:rsidP="00571F15">
      <w:pPr>
        <w:keepNext/>
        <w:keepLines/>
        <w:jc w:val="both"/>
        <w:rPr>
          <w:rFonts w:ascii="Tahoma" w:hAnsi="Tahoma" w:cs="Tahoma"/>
        </w:rPr>
      </w:pPr>
      <w:r w:rsidRPr="00F5688B">
        <w:rPr>
          <w:rFonts w:ascii="Tahoma" w:hAnsi="Tahoma" w:cs="Tahoma"/>
        </w:rPr>
        <w:t xml:space="preserve">Ponudnik mora v prilogi navesti podizvajalce, s katerimi nastopa v skupnem nastopu in izpolniti vse zahtevane podatke. Prilogo podpišeta </w:t>
      </w:r>
      <w:r w:rsidR="007D1AD5">
        <w:rPr>
          <w:rFonts w:ascii="Tahoma" w:hAnsi="Tahoma" w:cs="Tahoma"/>
        </w:rPr>
        <w:t>tako ponudnik kot podizvajalec.</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40"/>
        <w:gridCol w:w="3030"/>
      </w:tblGrid>
      <w:tr w:rsidR="007D1AD5" w:rsidRPr="00112425" w:rsidTr="00874083">
        <w:trPr>
          <w:trHeight w:val="560"/>
          <w:jc w:val="center"/>
        </w:trPr>
        <w:tc>
          <w:tcPr>
            <w:tcW w:w="3256" w:type="dxa"/>
            <w:tcBorders>
              <w:top w:val="single" w:sz="4" w:space="0" w:color="auto"/>
              <w:left w:val="single" w:sz="4" w:space="0" w:color="auto"/>
              <w:bottom w:val="single" w:sz="4" w:space="0" w:color="auto"/>
              <w:right w:val="single" w:sz="4" w:space="0" w:color="auto"/>
            </w:tcBorders>
            <w:vAlign w:val="center"/>
          </w:tcPr>
          <w:p w:rsidR="007D1AD5" w:rsidRPr="00112425" w:rsidRDefault="007D1AD5" w:rsidP="00571F15">
            <w:pPr>
              <w:keepNext/>
              <w:keepLines/>
              <w:rPr>
                <w:rFonts w:ascii="Tahoma" w:hAnsi="Tahoma" w:cs="Tahoma"/>
                <w:sz w:val="18"/>
                <w:szCs w:val="18"/>
              </w:rPr>
            </w:pPr>
            <w:r w:rsidRPr="00112425">
              <w:rPr>
                <w:rFonts w:ascii="Tahoma" w:hAnsi="Tahoma" w:cs="Tahoma"/>
                <w:sz w:val="18"/>
                <w:szCs w:val="18"/>
              </w:rPr>
              <w:t>Naziv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7D1AD5" w:rsidRPr="00112425" w:rsidRDefault="007D1AD5" w:rsidP="00571F15">
            <w:pPr>
              <w:keepNext/>
              <w:keepLines/>
              <w:rPr>
                <w:rFonts w:ascii="Tahoma" w:hAnsi="Tahoma" w:cs="Tahoma"/>
                <w:sz w:val="18"/>
                <w:szCs w:val="18"/>
              </w:rPr>
            </w:pPr>
          </w:p>
          <w:p w:rsidR="007D1AD5" w:rsidRPr="00112425" w:rsidRDefault="007D1AD5" w:rsidP="00571F15">
            <w:pPr>
              <w:keepNext/>
              <w:keepLines/>
              <w:rPr>
                <w:rFonts w:ascii="Tahoma" w:hAnsi="Tahoma" w:cs="Tahoma"/>
                <w:sz w:val="18"/>
                <w:szCs w:val="18"/>
              </w:rPr>
            </w:pPr>
          </w:p>
        </w:tc>
      </w:tr>
      <w:tr w:rsidR="007D1AD5" w:rsidRPr="00112425" w:rsidTr="00874083">
        <w:trPr>
          <w:trHeight w:val="540"/>
          <w:jc w:val="center"/>
        </w:trPr>
        <w:tc>
          <w:tcPr>
            <w:tcW w:w="3256" w:type="dxa"/>
            <w:tcBorders>
              <w:top w:val="single" w:sz="4" w:space="0" w:color="auto"/>
              <w:left w:val="single" w:sz="4" w:space="0" w:color="auto"/>
              <w:bottom w:val="single" w:sz="4" w:space="0" w:color="auto"/>
              <w:right w:val="single" w:sz="4" w:space="0" w:color="auto"/>
            </w:tcBorders>
            <w:vAlign w:val="center"/>
          </w:tcPr>
          <w:p w:rsidR="007D1AD5" w:rsidRPr="00112425" w:rsidRDefault="007D1AD5" w:rsidP="00571F15">
            <w:pPr>
              <w:keepNext/>
              <w:keepLines/>
              <w:rPr>
                <w:rFonts w:ascii="Tahoma" w:hAnsi="Tahoma" w:cs="Tahoma"/>
                <w:sz w:val="18"/>
                <w:szCs w:val="18"/>
              </w:rPr>
            </w:pPr>
            <w:r w:rsidRPr="00112425">
              <w:rPr>
                <w:rFonts w:ascii="Tahoma" w:hAnsi="Tahoma" w:cs="Tahoma"/>
                <w:sz w:val="18"/>
                <w:szCs w:val="18"/>
              </w:rPr>
              <w:t>Polni naslov</w:t>
            </w:r>
            <w:r>
              <w:rPr>
                <w:rFonts w:ascii="Tahoma" w:hAnsi="Tahoma" w:cs="Tahoma"/>
                <w:sz w:val="18"/>
                <w:szCs w:val="18"/>
              </w:rPr>
              <w:t xml:space="preserve"> (sedež)</w:t>
            </w: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7D1AD5" w:rsidRPr="00112425" w:rsidRDefault="007D1AD5" w:rsidP="00571F15">
            <w:pPr>
              <w:keepNext/>
              <w:keepLines/>
              <w:rPr>
                <w:rFonts w:ascii="Tahoma" w:hAnsi="Tahoma" w:cs="Tahoma"/>
                <w:sz w:val="18"/>
                <w:szCs w:val="18"/>
              </w:rPr>
            </w:pPr>
          </w:p>
          <w:p w:rsidR="007D1AD5" w:rsidRPr="00112425" w:rsidRDefault="007D1AD5" w:rsidP="00571F15">
            <w:pPr>
              <w:keepNext/>
              <w:keepLines/>
              <w:rPr>
                <w:rFonts w:ascii="Tahoma" w:hAnsi="Tahoma" w:cs="Tahoma"/>
                <w:sz w:val="18"/>
                <w:szCs w:val="18"/>
              </w:rPr>
            </w:pPr>
          </w:p>
        </w:tc>
      </w:tr>
      <w:tr w:rsidR="007D1AD5" w:rsidRPr="00112425" w:rsidTr="00874083">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rsidR="007D1AD5" w:rsidRPr="00112425" w:rsidRDefault="007D1AD5" w:rsidP="00571F15">
            <w:pPr>
              <w:keepNext/>
              <w:keepLines/>
              <w:jc w:val="center"/>
              <w:rPr>
                <w:rFonts w:ascii="Tahoma" w:hAnsi="Tahoma" w:cs="Tahoma"/>
                <w:b/>
                <w:sz w:val="18"/>
                <w:szCs w:val="17"/>
              </w:rPr>
            </w:pPr>
            <w:r w:rsidRPr="00112425">
              <w:rPr>
                <w:rFonts w:ascii="Tahoma" w:hAnsi="Tahoma" w:cs="Tahoma"/>
                <w:b/>
                <w:sz w:val="18"/>
                <w:szCs w:val="17"/>
              </w:rPr>
              <w:t>ZAHTEVA ZA NEPOSREDNO PLAČILO PODIZVAJ</w:t>
            </w:r>
            <w:r>
              <w:rPr>
                <w:rFonts w:ascii="Tahoma" w:hAnsi="Tahoma" w:cs="Tahoma"/>
                <w:b/>
                <w:sz w:val="18"/>
                <w:szCs w:val="17"/>
              </w:rPr>
              <w:t>A</w:t>
            </w:r>
            <w:r w:rsidRPr="00112425">
              <w:rPr>
                <w:rFonts w:ascii="Tahoma" w:hAnsi="Tahoma" w:cs="Tahoma"/>
                <w:b/>
                <w:sz w:val="18"/>
                <w:szCs w:val="17"/>
              </w:rPr>
              <w:t>LČEVE TERJATVE DO PONUDNIKA (s strani naročnika)</w:t>
            </w:r>
          </w:p>
          <w:p w:rsidR="007D1AD5" w:rsidRPr="00112425" w:rsidRDefault="007D1AD5" w:rsidP="00571F15">
            <w:pPr>
              <w:keepNext/>
              <w:keepLines/>
              <w:jc w:val="center"/>
              <w:rPr>
                <w:rFonts w:ascii="Tahoma" w:hAnsi="Tahoma" w:cs="Tahoma"/>
                <w:b/>
                <w:sz w:val="18"/>
                <w:szCs w:val="17"/>
              </w:rPr>
            </w:pPr>
          </w:p>
          <w:p w:rsidR="007D1AD5" w:rsidRPr="00112425" w:rsidRDefault="007D1AD5" w:rsidP="00571F15">
            <w:pPr>
              <w:keepNext/>
              <w:keepLines/>
              <w:jc w:val="both"/>
              <w:rPr>
                <w:rFonts w:ascii="Tahoma" w:hAnsi="Tahoma" w:cs="Tahoma"/>
              </w:rPr>
            </w:pPr>
            <w:r w:rsidRPr="00112425">
              <w:rPr>
                <w:rFonts w:ascii="Tahoma" w:hAnsi="Tahoma" w:cs="Tahoma"/>
                <w:sz w:val="18"/>
                <w:szCs w:val="17"/>
              </w:rPr>
              <w:t xml:space="preserve">V skladu s 94. členom ZJN-3, kot podizvajalec, zahtevamo neposredno plačilo s strani naročnika, da le ta  </w:t>
            </w:r>
            <w:r w:rsidRPr="00112425">
              <w:rPr>
                <w:rFonts w:ascii="Tahoma" w:hAnsi="Tahoma" w:cs="Tahoma"/>
              </w:rPr>
              <w:t>plačuje naše terjatve do izvajalca neposredno na naš transakcijski račun, in sicer na podlagi izstavljenih situacij oz. računov, ki jih bo predhodno potrdil izvajalec in bodo priloga računu oz. situaciji, ki jo bo naročniku izstavil izvajalec.</w:t>
            </w:r>
          </w:p>
          <w:p w:rsidR="007D1AD5" w:rsidRPr="00112425" w:rsidRDefault="007D1AD5" w:rsidP="00571F15">
            <w:pPr>
              <w:keepNext/>
              <w:keepLines/>
              <w:jc w:val="both"/>
              <w:rPr>
                <w:rFonts w:ascii="Tahoma" w:hAnsi="Tahoma" w:cs="Tahoma"/>
              </w:rPr>
            </w:pPr>
          </w:p>
        </w:tc>
      </w:tr>
      <w:tr w:rsidR="007D1AD5" w:rsidRPr="00112425" w:rsidTr="00874083">
        <w:trPr>
          <w:trHeight w:val="334"/>
          <w:jc w:val="center"/>
        </w:trPr>
        <w:tc>
          <w:tcPr>
            <w:tcW w:w="3256" w:type="dxa"/>
            <w:tcBorders>
              <w:top w:val="nil"/>
              <w:left w:val="single" w:sz="4" w:space="0" w:color="auto"/>
              <w:bottom w:val="single" w:sz="4" w:space="0" w:color="auto"/>
              <w:right w:val="nil"/>
            </w:tcBorders>
            <w:vAlign w:val="center"/>
          </w:tcPr>
          <w:p w:rsidR="007D1AD5" w:rsidRPr="00FF5417" w:rsidRDefault="007D1AD5" w:rsidP="00571F15">
            <w:pPr>
              <w:keepNext/>
              <w:keepLines/>
              <w:jc w:val="both"/>
              <w:rPr>
                <w:rFonts w:ascii="Tahoma" w:hAnsi="Tahoma" w:cs="Tahoma"/>
                <w:i/>
                <w:sz w:val="18"/>
                <w:szCs w:val="18"/>
              </w:rPr>
            </w:pPr>
            <w:r w:rsidRPr="00FF5417">
              <w:rPr>
                <w:rFonts w:ascii="Tahoma" w:hAnsi="Tahoma" w:cs="Tahoma"/>
                <w:i/>
              </w:rPr>
              <w:t>Obkrožite/označite</w:t>
            </w:r>
          </w:p>
        </w:tc>
        <w:tc>
          <w:tcPr>
            <w:tcW w:w="3140" w:type="dxa"/>
            <w:tcBorders>
              <w:top w:val="nil"/>
              <w:left w:val="nil"/>
              <w:bottom w:val="single" w:sz="4" w:space="0" w:color="auto"/>
              <w:right w:val="nil"/>
            </w:tcBorders>
            <w:vAlign w:val="center"/>
          </w:tcPr>
          <w:p w:rsidR="007D1AD5" w:rsidRPr="00112425" w:rsidRDefault="007D1AD5" w:rsidP="00571F15">
            <w:pPr>
              <w:keepNext/>
              <w:keepLines/>
              <w:jc w:val="center"/>
              <w:rPr>
                <w:rFonts w:ascii="Tahoma" w:hAnsi="Tahoma" w:cs="Tahoma"/>
                <w:sz w:val="18"/>
                <w:szCs w:val="18"/>
              </w:rPr>
            </w:pPr>
            <w:r w:rsidRPr="00112425">
              <w:rPr>
                <w:rFonts w:ascii="Tahoma" w:hAnsi="Tahoma" w:cs="Tahoma"/>
                <w:sz w:val="18"/>
                <w:szCs w:val="18"/>
              </w:rPr>
              <w:t>DA</w:t>
            </w:r>
          </w:p>
        </w:tc>
        <w:tc>
          <w:tcPr>
            <w:tcW w:w="3030" w:type="dxa"/>
            <w:tcBorders>
              <w:top w:val="nil"/>
              <w:left w:val="nil"/>
              <w:bottom w:val="single" w:sz="4" w:space="0" w:color="auto"/>
              <w:right w:val="single" w:sz="4" w:space="0" w:color="auto"/>
            </w:tcBorders>
            <w:vAlign w:val="center"/>
          </w:tcPr>
          <w:p w:rsidR="007D1AD5" w:rsidRPr="00112425" w:rsidRDefault="007D1AD5" w:rsidP="00571F15">
            <w:pPr>
              <w:keepNext/>
              <w:keepLines/>
              <w:jc w:val="center"/>
              <w:rPr>
                <w:rFonts w:ascii="Tahoma" w:hAnsi="Tahoma" w:cs="Tahoma"/>
                <w:sz w:val="18"/>
                <w:szCs w:val="18"/>
              </w:rPr>
            </w:pPr>
            <w:r w:rsidRPr="00112425">
              <w:rPr>
                <w:rFonts w:ascii="Tahoma" w:hAnsi="Tahoma" w:cs="Tahoma"/>
                <w:sz w:val="18"/>
                <w:szCs w:val="18"/>
              </w:rPr>
              <w:t>NE</w:t>
            </w:r>
          </w:p>
        </w:tc>
      </w:tr>
      <w:tr w:rsidR="007D1AD5" w:rsidRPr="00112425" w:rsidTr="00874083">
        <w:trPr>
          <w:trHeight w:val="537"/>
          <w:jc w:val="center"/>
        </w:trPr>
        <w:tc>
          <w:tcPr>
            <w:tcW w:w="3256" w:type="dxa"/>
            <w:tcBorders>
              <w:top w:val="single" w:sz="4" w:space="0" w:color="auto"/>
              <w:left w:val="single" w:sz="4" w:space="0" w:color="auto"/>
              <w:bottom w:val="single" w:sz="4" w:space="0" w:color="auto"/>
              <w:right w:val="single" w:sz="4" w:space="0" w:color="auto"/>
            </w:tcBorders>
            <w:vAlign w:val="center"/>
          </w:tcPr>
          <w:p w:rsidR="007D1AD5" w:rsidRPr="00112425" w:rsidRDefault="007D1AD5" w:rsidP="00571F15">
            <w:pPr>
              <w:keepNext/>
              <w:keepLines/>
              <w:rPr>
                <w:rFonts w:ascii="Tahoma" w:hAnsi="Tahoma" w:cs="Tahoma"/>
                <w:sz w:val="18"/>
                <w:szCs w:val="18"/>
              </w:rPr>
            </w:pPr>
          </w:p>
          <w:p w:rsidR="007D1AD5" w:rsidRPr="00112425" w:rsidRDefault="007D1AD5" w:rsidP="00571F15">
            <w:pPr>
              <w:keepNext/>
              <w:keepLines/>
              <w:jc w:val="both"/>
              <w:rPr>
                <w:rFonts w:ascii="Tahoma" w:hAnsi="Tahoma" w:cs="Tahoma"/>
                <w:sz w:val="18"/>
                <w:szCs w:val="18"/>
              </w:rPr>
            </w:pPr>
            <w:r w:rsidRPr="00112425">
              <w:rPr>
                <w:rFonts w:ascii="Tahoma" w:hAnsi="Tahoma" w:cs="Tahoma"/>
                <w:sz w:val="18"/>
                <w:szCs w:val="18"/>
              </w:rPr>
              <w:t xml:space="preserve">Vsi zakoniti zastopniki podizvajalca </w:t>
            </w: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7D1AD5" w:rsidRPr="00112425" w:rsidRDefault="007D1AD5" w:rsidP="00571F15">
            <w:pPr>
              <w:keepNext/>
              <w:keepLines/>
              <w:rPr>
                <w:rFonts w:ascii="Tahoma" w:hAnsi="Tahoma" w:cs="Tahoma"/>
                <w:sz w:val="18"/>
                <w:szCs w:val="18"/>
              </w:rPr>
            </w:pPr>
          </w:p>
          <w:p w:rsidR="007D1AD5" w:rsidRPr="00112425" w:rsidRDefault="007D1AD5" w:rsidP="00571F15">
            <w:pPr>
              <w:keepNext/>
              <w:keepLines/>
              <w:rPr>
                <w:rFonts w:ascii="Tahoma" w:hAnsi="Tahoma" w:cs="Tahoma"/>
                <w:sz w:val="18"/>
                <w:szCs w:val="18"/>
              </w:rPr>
            </w:pPr>
          </w:p>
          <w:p w:rsidR="007D1AD5" w:rsidRPr="00112425" w:rsidRDefault="007D1AD5" w:rsidP="00571F15">
            <w:pPr>
              <w:keepNext/>
              <w:keepLines/>
              <w:rPr>
                <w:rFonts w:ascii="Tahoma" w:hAnsi="Tahoma" w:cs="Tahoma"/>
                <w:sz w:val="18"/>
                <w:szCs w:val="18"/>
              </w:rPr>
            </w:pPr>
          </w:p>
        </w:tc>
      </w:tr>
      <w:tr w:rsidR="007D1AD5" w:rsidRPr="00112425" w:rsidTr="00874083">
        <w:trPr>
          <w:trHeight w:val="417"/>
          <w:jc w:val="center"/>
        </w:trPr>
        <w:tc>
          <w:tcPr>
            <w:tcW w:w="3256" w:type="dxa"/>
            <w:tcBorders>
              <w:top w:val="single" w:sz="4" w:space="0" w:color="auto"/>
              <w:left w:val="single" w:sz="4" w:space="0" w:color="auto"/>
              <w:bottom w:val="single" w:sz="4" w:space="0" w:color="auto"/>
              <w:right w:val="single" w:sz="4" w:space="0" w:color="auto"/>
            </w:tcBorders>
            <w:vAlign w:val="center"/>
          </w:tcPr>
          <w:p w:rsidR="007D1AD5" w:rsidRPr="00112425" w:rsidRDefault="007D1AD5" w:rsidP="00571F15">
            <w:pPr>
              <w:keepNext/>
              <w:keepLines/>
              <w:rPr>
                <w:rFonts w:ascii="Tahoma" w:hAnsi="Tahoma" w:cs="Tahoma"/>
                <w:sz w:val="18"/>
                <w:szCs w:val="18"/>
              </w:rPr>
            </w:pPr>
            <w:r w:rsidRPr="00112425">
              <w:rPr>
                <w:rFonts w:ascii="Tahoma" w:hAnsi="Tahoma" w:cs="Tahoma"/>
                <w:sz w:val="18"/>
                <w:szCs w:val="18"/>
              </w:rPr>
              <w:t>Matična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7D1AD5" w:rsidRPr="00112425" w:rsidRDefault="007D1AD5" w:rsidP="00571F15">
            <w:pPr>
              <w:keepNext/>
              <w:keepLines/>
              <w:rPr>
                <w:rFonts w:ascii="Tahoma" w:hAnsi="Tahoma" w:cs="Tahoma"/>
                <w:sz w:val="18"/>
                <w:szCs w:val="18"/>
              </w:rPr>
            </w:pPr>
          </w:p>
        </w:tc>
      </w:tr>
      <w:tr w:rsidR="007D1AD5" w:rsidRPr="00112425" w:rsidTr="00874083">
        <w:trPr>
          <w:trHeight w:val="423"/>
          <w:jc w:val="center"/>
        </w:trPr>
        <w:tc>
          <w:tcPr>
            <w:tcW w:w="3256" w:type="dxa"/>
            <w:tcBorders>
              <w:top w:val="single" w:sz="4" w:space="0" w:color="auto"/>
              <w:left w:val="single" w:sz="4" w:space="0" w:color="auto"/>
              <w:bottom w:val="single" w:sz="4" w:space="0" w:color="auto"/>
              <w:right w:val="single" w:sz="4" w:space="0" w:color="auto"/>
            </w:tcBorders>
            <w:vAlign w:val="center"/>
          </w:tcPr>
          <w:p w:rsidR="007D1AD5" w:rsidRPr="00112425" w:rsidRDefault="007D1AD5" w:rsidP="00571F15">
            <w:pPr>
              <w:keepNext/>
              <w:keepLines/>
              <w:rPr>
                <w:rFonts w:ascii="Tahoma" w:hAnsi="Tahoma" w:cs="Tahoma"/>
                <w:sz w:val="18"/>
                <w:szCs w:val="18"/>
              </w:rPr>
            </w:pPr>
            <w:r w:rsidRPr="00112425">
              <w:rPr>
                <w:rFonts w:ascii="Tahoma" w:hAnsi="Tahoma" w:cs="Tahoma"/>
                <w:sz w:val="18"/>
                <w:szCs w:val="18"/>
              </w:rPr>
              <w:t>Davčna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7D1AD5" w:rsidRPr="00112425" w:rsidRDefault="007D1AD5" w:rsidP="00571F15">
            <w:pPr>
              <w:keepNext/>
              <w:keepLines/>
              <w:rPr>
                <w:rFonts w:ascii="Tahoma" w:hAnsi="Tahoma" w:cs="Tahoma"/>
                <w:sz w:val="18"/>
                <w:szCs w:val="18"/>
              </w:rPr>
            </w:pPr>
          </w:p>
        </w:tc>
      </w:tr>
      <w:tr w:rsidR="007D1AD5" w:rsidRPr="00112425" w:rsidTr="00874083">
        <w:trPr>
          <w:trHeight w:val="428"/>
          <w:jc w:val="center"/>
        </w:trPr>
        <w:tc>
          <w:tcPr>
            <w:tcW w:w="3256" w:type="dxa"/>
            <w:tcBorders>
              <w:top w:val="single" w:sz="4" w:space="0" w:color="auto"/>
              <w:left w:val="single" w:sz="4" w:space="0" w:color="auto"/>
              <w:bottom w:val="single" w:sz="4" w:space="0" w:color="auto"/>
              <w:right w:val="single" w:sz="4" w:space="0" w:color="auto"/>
            </w:tcBorders>
            <w:vAlign w:val="center"/>
          </w:tcPr>
          <w:p w:rsidR="007D1AD5" w:rsidRPr="00112425" w:rsidRDefault="007D1AD5" w:rsidP="00571F15">
            <w:pPr>
              <w:keepNext/>
              <w:keepLines/>
              <w:rPr>
                <w:rFonts w:ascii="Tahoma" w:hAnsi="Tahoma" w:cs="Tahoma"/>
                <w:sz w:val="18"/>
                <w:szCs w:val="18"/>
              </w:rPr>
            </w:pPr>
            <w:r w:rsidRPr="00112425">
              <w:rPr>
                <w:rFonts w:ascii="Tahoma" w:hAnsi="Tahoma" w:cs="Tahoma"/>
                <w:sz w:val="18"/>
                <w:szCs w:val="18"/>
              </w:rPr>
              <w:t>Transakcijski račun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7D1AD5" w:rsidRPr="00112425" w:rsidRDefault="007D1AD5" w:rsidP="00571F15">
            <w:pPr>
              <w:keepNext/>
              <w:keepLines/>
              <w:rPr>
                <w:rFonts w:ascii="Tahoma" w:hAnsi="Tahoma" w:cs="Tahoma"/>
                <w:sz w:val="18"/>
                <w:szCs w:val="18"/>
              </w:rPr>
            </w:pPr>
          </w:p>
        </w:tc>
      </w:tr>
      <w:tr w:rsidR="007D1AD5" w:rsidRPr="00112425" w:rsidTr="00874083">
        <w:trPr>
          <w:trHeight w:val="409"/>
          <w:jc w:val="center"/>
        </w:trPr>
        <w:tc>
          <w:tcPr>
            <w:tcW w:w="3256" w:type="dxa"/>
            <w:tcBorders>
              <w:top w:val="single" w:sz="4" w:space="0" w:color="auto"/>
              <w:left w:val="single" w:sz="4" w:space="0" w:color="auto"/>
              <w:right w:val="single" w:sz="4" w:space="0" w:color="auto"/>
            </w:tcBorders>
            <w:vAlign w:val="center"/>
          </w:tcPr>
          <w:p w:rsidR="007D1AD5" w:rsidRPr="00112425" w:rsidRDefault="007D1AD5" w:rsidP="00571F15">
            <w:pPr>
              <w:keepNext/>
              <w:keepLines/>
              <w:rPr>
                <w:rFonts w:ascii="Tahoma" w:hAnsi="Tahoma" w:cs="Tahoma"/>
                <w:sz w:val="18"/>
                <w:szCs w:val="18"/>
              </w:rPr>
            </w:pPr>
            <w:r w:rsidRPr="00112425">
              <w:rPr>
                <w:rFonts w:ascii="Tahoma" w:hAnsi="Tahoma" w:cs="Tahoma"/>
              </w:rPr>
              <w:t>Vsak del javnega naročila (storitev/gradnja/blago), ki se oddaja v podizvajanje (vrsta/opis del)</w:t>
            </w: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7D1AD5" w:rsidRPr="00784326" w:rsidRDefault="007D1AD5" w:rsidP="00571F15">
            <w:pPr>
              <w:keepNext/>
              <w:keepLines/>
              <w:rPr>
                <w:rFonts w:ascii="Tahoma" w:hAnsi="Tahoma" w:cs="Tahoma"/>
                <w:sz w:val="18"/>
                <w:szCs w:val="18"/>
              </w:rPr>
            </w:pPr>
          </w:p>
        </w:tc>
      </w:tr>
      <w:tr w:rsidR="007D1AD5" w:rsidRPr="00112425" w:rsidTr="00874083">
        <w:trPr>
          <w:trHeight w:val="409"/>
          <w:jc w:val="center"/>
        </w:trPr>
        <w:tc>
          <w:tcPr>
            <w:tcW w:w="3256" w:type="dxa"/>
            <w:tcBorders>
              <w:top w:val="single" w:sz="4" w:space="0" w:color="auto"/>
              <w:left w:val="single" w:sz="4" w:space="0" w:color="auto"/>
              <w:right w:val="single" w:sz="4" w:space="0" w:color="auto"/>
            </w:tcBorders>
            <w:vAlign w:val="center"/>
          </w:tcPr>
          <w:p w:rsidR="007D1AD5" w:rsidRDefault="007D1AD5" w:rsidP="00571F15">
            <w:pPr>
              <w:keepNext/>
              <w:keepLines/>
              <w:rPr>
                <w:rFonts w:ascii="Tahoma" w:hAnsi="Tahoma" w:cs="Tahoma"/>
                <w:sz w:val="18"/>
                <w:szCs w:val="18"/>
              </w:rPr>
            </w:pPr>
            <w:r w:rsidRPr="00112425">
              <w:rPr>
                <w:rFonts w:ascii="Tahoma" w:hAnsi="Tahoma" w:cs="Tahoma"/>
                <w:sz w:val="18"/>
                <w:szCs w:val="18"/>
              </w:rPr>
              <w:t>Količina/Delež (%) javnega naročila, ki se oddaja v podizvajanje</w:t>
            </w:r>
            <w:r>
              <w:rPr>
                <w:rFonts w:ascii="Tahoma" w:hAnsi="Tahoma" w:cs="Tahoma"/>
                <w:sz w:val="18"/>
                <w:szCs w:val="18"/>
              </w:rPr>
              <w:t xml:space="preserve"> </w:t>
            </w:r>
          </w:p>
          <w:p w:rsidR="007D1AD5" w:rsidRPr="00112425" w:rsidRDefault="007D1AD5" w:rsidP="00571F15">
            <w:pPr>
              <w:keepNext/>
              <w:keepLines/>
              <w:rPr>
                <w:rFonts w:ascii="Tahoma" w:hAnsi="Tahoma" w:cs="Tahoma"/>
                <w:sz w:val="18"/>
                <w:szCs w:val="18"/>
              </w:rPr>
            </w:pPr>
            <w:r w:rsidRPr="00C52A98">
              <w:rPr>
                <w:rFonts w:ascii="Tahoma" w:hAnsi="Tahoma" w:cs="Tahoma"/>
                <w:i/>
                <w:sz w:val="18"/>
                <w:szCs w:val="18"/>
              </w:rPr>
              <w:t>(</w:t>
            </w:r>
            <w:r w:rsidRPr="005C6210">
              <w:rPr>
                <w:rFonts w:ascii="Tahoma" w:hAnsi="Tahoma" w:cs="Tahoma"/>
                <w:i/>
                <w:sz w:val="18"/>
                <w:szCs w:val="18"/>
                <w:u w:val="single"/>
              </w:rPr>
              <w:t>skupaj</w:t>
            </w:r>
            <w:r>
              <w:rPr>
                <w:rFonts w:ascii="Tahoma" w:hAnsi="Tahoma" w:cs="Tahoma"/>
                <w:i/>
                <w:sz w:val="18"/>
                <w:szCs w:val="18"/>
              </w:rPr>
              <w:t xml:space="preserve"> </w:t>
            </w:r>
            <w:r w:rsidRPr="00C52A98">
              <w:rPr>
                <w:rFonts w:ascii="Tahoma" w:hAnsi="Tahoma" w:cs="Tahoma"/>
                <w:i/>
                <w:sz w:val="18"/>
                <w:szCs w:val="18"/>
              </w:rPr>
              <w:t>obligatorno manj kot 100 %)</w:t>
            </w: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7D1AD5" w:rsidRPr="00784326" w:rsidRDefault="007D1AD5" w:rsidP="00571F15">
            <w:pPr>
              <w:keepNext/>
              <w:keepLines/>
              <w:rPr>
                <w:rFonts w:ascii="Tahoma" w:hAnsi="Tahoma" w:cs="Tahoma"/>
                <w:sz w:val="18"/>
                <w:szCs w:val="18"/>
              </w:rPr>
            </w:pPr>
          </w:p>
        </w:tc>
      </w:tr>
      <w:tr w:rsidR="007D1AD5" w:rsidRPr="00112425" w:rsidTr="00874083">
        <w:trPr>
          <w:trHeight w:val="409"/>
          <w:jc w:val="center"/>
        </w:trPr>
        <w:tc>
          <w:tcPr>
            <w:tcW w:w="3256" w:type="dxa"/>
            <w:tcBorders>
              <w:top w:val="single" w:sz="4" w:space="0" w:color="auto"/>
              <w:left w:val="single" w:sz="4" w:space="0" w:color="auto"/>
              <w:right w:val="single" w:sz="4" w:space="0" w:color="auto"/>
            </w:tcBorders>
            <w:vAlign w:val="center"/>
          </w:tcPr>
          <w:p w:rsidR="007D1AD5" w:rsidRPr="00112425" w:rsidRDefault="007D1AD5" w:rsidP="00571F15">
            <w:pPr>
              <w:keepNext/>
              <w:keepLines/>
              <w:rPr>
                <w:rFonts w:ascii="Tahoma" w:hAnsi="Tahoma" w:cs="Tahoma"/>
                <w:sz w:val="18"/>
                <w:szCs w:val="18"/>
              </w:rPr>
            </w:pPr>
            <w:r>
              <w:rPr>
                <w:rFonts w:ascii="Tahoma" w:hAnsi="Tahoma" w:cs="Tahoma"/>
                <w:sz w:val="18"/>
                <w:szCs w:val="18"/>
              </w:rPr>
              <w:t>V</w:t>
            </w:r>
            <w:r w:rsidRPr="00112425">
              <w:rPr>
                <w:rFonts w:ascii="Tahoma" w:hAnsi="Tahoma" w:cs="Tahoma"/>
                <w:sz w:val="18"/>
                <w:szCs w:val="18"/>
              </w:rPr>
              <w:t>rednost del v EUR brez DDV</w:t>
            </w: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7D1AD5" w:rsidRPr="00C52A98" w:rsidRDefault="007D1AD5" w:rsidP="00571F15">
            <w:pPr>
              <w:keepNext/>
              <w:keepLines/>
              <w:rPr>
                <w:rFonts w:ascii="Tahoma" w:hAnsi="Tahoma" w:cs="Tahoma"/>
                <w:sz w:val="18"/>
                <w:szCs w:val="18"/>
              </w:rPr>
            </w:pPr>
          </w:p>
        </w:tc>
      </w:tr>
      <w:tr w:rsidR="007D1AD5" w:rsidRPr="00112425" w:rsidTr="00874083">
        <w:trPr>
          <w:trHeight w:val="414"/>
          <w:jc w:val="center"/>
        </w:trPr>
        <w:tc>
          <w:tcPr>
            <w:tcW w:w="3256" w:type="dxa"/>
            <w:tcBorders>
              <w:top w:val="single" w:sz="4" w:space="0" w:color="auto"/>
              <w:left w:val="single" w:sz="4" w:space="0" w:color="auto"/>
              <w:bottom w:val="single" w:sz="4" w:space="0" w:color="auto"/>
              <w:right w:val="single" w:sz="4" w:space="0" w:color="auto"/>
            </w:tcBorders>
            <w:vAlign w:val="center"/>
          </w:tcPr>
          <w:p w:rsidR="007D1AD5" w:rsidRPr="00112425" w:rsidRDefault="007D1AD5" w:rsidP="00571F15">
            <w:pPr>
              <w:keepNext/>
              <w:keepLines/>
              <w:rPr>
                <w:rFonts w:ascii="Tahoma" w:hAnsi="Tahoma" w:cs="Tahoma"/>
                <w:sz w:val="18"/>
                <w:szCs w:val="18"/>
              </w:rPr>
            </w:pPr>
            <w:r w:rsidRPr="00112425">
              <w:rPr>
                <w:rFonts w:ascii="Tahoma" w:hAnsi="Tahoma" w:cs="Tahoma"/>
                <w:sz w:val="18"/>
                <w:szCs w:val="18"/>
              </w:rPr>
              <w:t>Kraj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7D1AD5" w:rsidRPr="00112425" w:rsidRDefault="007D1AD5" w:rsidP="00571F15">
            <w:pPr>
              <w:keepNext/>
              <w:keepLines/>
              <w:rPr>
                <w:sz w:val="18"/>
                <w:szCs w:val="18"/>
              </w:rPr>
            </w:pPr>
          </w:p>
        </w:tc>
      </w:tr>
      <w:tr w:rsidR="007D1AD5" w:rsidRPr="00112425" w:rsidTr="00874083">
        <w:trPr>
          <w:trHeight w:val="433"/>
          <w:jc w:val="center"/>
        </w:trPr>
        <w:tc>
          <w:tcPr>
            <w:tcW w:w="3256" w:type="dxa"/>
            <w:tcBorders>
              <w:top w:val="single" w:sz="4" w:space="0" w:color="auto"/>
              <w:left w:val="single" w:sz="4" w:space="0" w:color="auto"/>
              <w:bottom w:val="single" w:sz="4" w:space="0" w:color="auto"/>
              <w:right w:val="single" w:sz="4" w:space="0" w:color="auto"/>
            </w:tcBorders>
            <w:vAlign w:val="center"/>
          </w:tcPr>
          <w:p w:rsidR="007D1AD5" w:rsidRPr="00112425" w:rsidRDefault="007D1AD5" w:rsidP="00571F15">
            <w:pPr>
              <w:keepNext/>
              <w:keepLines/>
              <w:rPr>
                <w:rFonts w:ascii="Tahoma" w:hAnsi="Tahoma" w:cs="Tahoma"/>
                <w:sz w:val="18"/>
                <w:szCs w:val="18"/>
              </w:rPr>
            </w:pPr>
            <w:r w:rsidRPr="00112425">
              <w:rPr>
                <w:rFonts w:ascii="Tahoma" w:hAnsi="Tahoma" w:cs="Tahoma"/>
                <w:sz w:val="18"/>
                <w:szCs w:val="18"/>
              </w:rPr>
              <w:t>Rok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7D1AD5" w:rsidRPr="00112425" w:rsidRDefault="007D1AD5" w:rsidP="00571F15">
            <w:pPr>
              <w:keepNext/>
              <w:keepLines/>
              <w:rPr>
                <w:sz w:val="18"/>
                <w:szCs w:val="18"/>
              </w:rPr>
            </w:pPr>
          </w:p>
        </w:tc>
      </w:tr>
    </w:tbl>
    <w:p w:rsidR="00C23AD1" w:rsidRPr="00C8579C" w:rsidRDefault="00C23AD1" w:rsidP="00571F15">
      <w:pPr>
        <w:keepNext/>
        <w:keepLines/>
        <w:jc w:val="both"/>
        <w:rPr>
          <w:rFonts w:ascii="Tahoma" w:hAnsi="Tahoma" w:cs="Tahoma"/>
        </w:rPr>
      </w:pPr>
    </w:p>
    <w:p w:rsidR="00C23AD1" w:rsidRPr="00C8579C" w:rsidRDefault="00C23AD1" w:rsidP="00571F15">
      <w:pPr>
        <w:keepNext/>
        <w:keepLines/>
        <w:tabs>
          <w:tab w:val="left" w:pos="567"/>
          <w:tab w:val="left" w:pos="851"/>
          <w:tab w:val="left" w:pos="993"/>
        </w:tabs>
        <w:jc w:val="both"/>
        <w:rPr>
          <w:rFonts w:ascii="Tahoma" w:hAnsi="Tahoma" w:cs="Tahoma"/>
          <w:i/>
          <w:sz w:val="18"/>
          <w:szCs w:val="22"/>
          <w:lang w:eastAsia="ar-SA"/>
        </w:rPr>
      </w:pPr>
      <w:r w:rsidRPr="00C8579C">
        <w:rPr>
          <w:rFonts w:ascii="Tahoma" w:hAnsi="Tahoma" w:cs="Tahoma"/>
          <w:b/>
          <w:i/>
          <w:sz w:val="18"/>
          <w:szCs w:val="22"/>
          <w:lang w:eastAsia="ar-SA"/>
        </w:rPr>
        <w:t>Navodilo</w:t>
      </w:r>
      <w:r w:rsidRPr="00C8579C">
        <w:rPr>
          <w:rFonts w:ascii="Tahoma" w:hAnsi="Tahoma" w:cs="Tahoma"/>
          <w:i/>
          <w:sz w:val="18"/>
          <w:szCs w:val="22"/>
          <w:lang w:eastAsia="ar-SA"/>
        </w:rPr>
        <w:t>: Obrazec se po potrebi kopira!</w:t>
      </w: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C23AD1" w:rsidRPr="00C8579C" w:rsidTr="00CD53CE">
        <w:trPr>
          <w:trHeight w:val="235"/>
        </w:trPr>
        <w:tc>
          <w:tcPr>
            <w:tcW w:w="2835" w:type="dxa"/>
            <w:tcBorders>
              <w:bottom w:val="single" w:sz="4" w:space="0" w:color="auto"/>
            </w:tcBorders>
          </w:tcPr>
          <w:p w:rsidR="00C23AD1" w:rsidRPr="00C8579C" w:rsidRDefault="00C23AD1" w:rsidP="00571F15">
            <w:pPr>
              <w:keepNext/>
              <w:keepLines/>
              <w:jc w:val="both"/>
              <w:rPr>
                <w:rFonts w:ascii="Tahoma" w:hAnsi="Tahoma" w:cs="Tahoma"/>
                <w:snapToGrid w:val="0"/>
                <w:color w:val="000000"/>
              </w:rPr>
            </w:pPr>
          </w:p>
        </w:tc>
        <w:tc>
          <w:tcPr>
            <w:tcW w:w="2552" w:type="dxa"/>
          </w:tcPr>
          <w:p w:rsidR="00C23AD1" w:rsidRPr="00C8579C" w:rsidRDefault="00C23AD1" w:rsidP="00571F15">
            <w:pPr>
              <w:keepNext/>
              <w:keepLines/>
              <w:jc w:val="center"/>
              <w:rPr>
                <w:rFonts w:ascii="Tahoma" w:hAnsi="Tahoma" w:cs="Tahoma"/>
                <w:snapToGrid w:val="0"/>
                <w:color w:val="000000"/>
              </w:rPr>
            </w:pPr>
          </w:p>
        </w:tc>
        <w:tc>
          <w:tcPr>
            <w:tcW w:w="3685" w:type="dxa"/>
            <w:tcBorders>
              <w:bottom w:val="single" w:sz="4" w:space="0" w:color="auto"/>
            </w:tcBorders>
          </w:tcPr>
          <w:p w:rsidR="00C23AD1" w:rsidRPr="00C8579C" w:rsidRDefault="00C23AD1" w:rsidP="00571F15">
            <w:pPr>
              <w:keepNext/>
              <w:keepLines/>
              <w:tabs>
                <w:tab w:val="left" w:pos="567"/>
                <w:tab w:val="num" w:pos="851"/>
                <w:tab w:val="left" w:pos="993"/>
              </w:tabs>
              <w:jc w:val="both"/>
              <w:rPr>
                <w:rFonts w:ascii="Tahoma" w:hAnsi="Tahoma" w:cs="Tahoma"/>
                <w:snapToGrid w:val="0"/>
                <w:color w:val="000000"/>
                <w:sz w:val="28"/>
              </w:rPr>
            </w:pPr>
          </w:p>
        </w:tc>
      </w:tr>
      <w:tr w:rsidR="00C23AD1" w:rsidRPr="00C8579C" w:rsidTr="00CD53CE">
        <w:trPr>
          <w:trHeight w:val="235"/>
        </w:trPr>
        <w:tc>
          <w:tcPr>
            <w:tcW w:w="2835" w:type="dxa"/>
            <w:tcBorders>
              <w:top w:val="single" w:sz="4" w:space="0" w:color="auto"/>
            </w:tcBorders>
          </w:tcPr>
          <w:p w:rsidR="00C23AD1" w:rsidRPr="00C8579C" w:rsidRDefault="00C23AD1" w:rsidP="00571F15">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rsidR="00C23AD1" w:rsidRPr="00C8579C" w:rsidRDefault="00C23AD1" w:rsidP="00571F15">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rsidR="00C23AD1" w:rsidRPr="00C8579C" w:rsidRDefault="00C23AD1" w:rsidP="00571F15">
            <w:pPr>
              <w:keepNext/>
              <w:keepLines/>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Pr="00C8579C">
              <w:rPr>
                <w:rFonts w:ascii="Tahoma" w:hAnsi="Tahoma" w:cs="Tahoma"/>
                <w:snapToGrid w:val="0"/>
                <w:color w:val="000000"/>
              </w:rPr>
              <w:t xml:space="preserve"> podpis</w:t>
            </w:r>
            <w:r w:rsidR="00750E7B">
              <w:rPr>
                <w:rFonts w:ascii="Tahoma" w:hAnsi="Tahoma" w:cs="Tahoma"/>
                <w:snapToGrid w:val="0"/>
                <w:color w:val="000000"/>
              </w:rPr>
              <w:t xml:space="preserve"> odgovorne osebe</w:t>
            </w:r>
            <w:r w:rsidR="005F1B04">
              <w:rPr>
                <w:rFonts w:ascii="Tahoma" w:hAnsi="Tahoma" w:cs="Tahoma"/>
                <w:snapToGrid w:val="0"/>
                <w:color w:val="000000"/>
              </w:rPr>
              <w:t xml:space="preserve"> </w:t>
            </w:r>
            <w:r w:rsidR="00FF7983">
              <w:rPr>
                <w:rFonts w:ascii="Tahoma" w:hAnsi="Tahoma" w:cs="Tahoma"/>
                <w:b/>
                <w:snapToGrid w:val="0"/>
                <w:color w:val="000000"/>
              </w:rPr>
              <w:t>podizvajalca</w:t>
            </w:r>
            <w:r w:rsidRPr="00C8579C">
              <w:rPr>
                <w:rFonts w:ascii="Tahoma" w:hAnsi="Tahoma" w:cs="Tahoma"/>
                <w:snapToGrid w:val="0"/>
                <w:color w:val="000000"/>
              </w:rPr>
              <w:t>)</w:t>
            </w:r>
          </w:p>
        </w:tc>
      </w:tr>
      <w:tr w:rsidR="00C23AD1" w:rsidRPr="00C8579C" w:rsidTr="00CD53CE">
        <w:trPr>
          <w:trHeight w:val="235"/>
        </w:trPr>
        <w:tc>
          <w:tcPr>
            <w:tcW w:w="2835" w:type="dxa"/>
            <w:tcBorders>
              <w:bottom w:val="single" w:sz="4" w:space="0" w:color="auto"/>
            </w:tcBorders>
          </w:tcPr>
          <w:p w:rsidR="00C23AD1" w:rsidRPr="00C8579C" w:rsidRDefault="00C23AD1" w:rsidP="00571F15">
            <w:pPr>
              <w:keepNext/>
              <w:keepLines/>
              <w:jc w:val="both"/>
              <w:rPr>
                <w:rFonts w:ascii="Tahoma" w:hAnsi="Tahoma" w:cs="Tahoma"/>
                <w:snapToGrid w:val="0"/>
                <w:color w:val="000000"/>
              </w:rPr>
            </w:pPr>
          </w:p>
          <w:p w:rsidR="00C23AD1" w:rsidRPr="00C8579C" w:rsidRDefault="00C23AD1" w:rsidP="00571F15">
            <w:pPr>
              <w:keepNext/>
              <w:keepLines/>
              <w:jc w:val="both"/>
              <w:rPr>
                <w:rFonts w:ascii="Tahoma" w:hAnsi="Tahoma" w:cs="Tahoma"/>
                <w:snapToGrid w:val="0"/>
                <w:color w:val="000000"/>
              </w:rPr>
            </w:pPr>
          </w:p>
          <w:p w:rsidR="00C23AD1" w:rsidRPr="00C8579C" w:rsidRDefault="00C23AD1" w:rsidP="00571F15">
            <w:pPr>
              <w:keepNext/>
              <w:keepLines/>
              <w:jc w:val="both"/>
              <w:rPr>
                <w:rFonts w:ascii="Tahoma" w:hAnsi="Tahoma" w:cs="Tahoma"/>
                <w:snapToGrid w:val="0"/>
                <w:color w:val="000000"/>
              </w:rPr>
            </w:pPr>
          </w:p>
        </w:tc>
        <w:tc>
          <w:tcPr>
            <w:tcW w:w="2552" w:type="dxa"/>
          </w:tcPr>
          <w:p w:rsidR="00C23AD1" w:rsidRPr="00C8579C" w:rsidRDefault="00C23AD1" w:rsidP="00571F15">
            <w:pPr>
              <w:keepNext/>
              <w:keepLines/>
              <w:jc w:val="center"/>
              <w:rPr>
                <w:rFonts w:ascii="Tahoma" w:hAnsi="Tahoma" w:cs="Tahoma"/>
                <w:snapToGrid w:val="0"/>
                <w:color w:val="000000"/>
              </w:rPr>
            </w:pPr>
          </w:p>
        </w:tc>
        <w:tc>
          <w:tcPr>
            <w:tcW w:w="3685" w:type="dxa"/>
            <w:tcBorders>
              <w:bottom w:val="single" w:sz="4" w:space="0" w:color="auto"/>
            </w:tcBorders>
          </w:tcPr>
          <w:p w:rsidR="00C23AD1" w:rsidRPr="00C8579C" w:rsidRDefault="00C23AD1" w:rsidP="00571F15">
            <w:pPr>
              <w:keepNext/>
              <w:keepLines/>
              <w:tabs>
                <w:tab w:val="left" w:pos="567"/>
                <w:tab w:val="num" w:pos="851"/>
                <w:tab w:val="left" w:pos="993"/>
              </w:tabs>
              <w:jc w:val="both"/>
              <w:rPr>
                <w:rFonts w:ascii="Tahoma" w:hAnsi="Tahoma" w:cs="Tahoma"/>
                <w:snapToGrid w:val="0"/>
                <w:color w:val="000000"/>
                <w:sz w:val="28"/>
              </w:rPr>
            </w:pPr>
          </w:p>
        </w:tc>
      </w:tr>
      <w:tr w:rsidR="00C23AD1" w:rsidRPr="00C8579C" w:rsidTr="00CD53CE">
        <w:trPr>
          <w:trHeight w:val="235"/>
        </w:trPr>
        <w:tc>
          <w:tcPr>
            <w:tcW w:w="2835" w:type="dxa"/>
            <w:tcBorders>
              <w:top w:val="single" w:sz="4" w:space="0" w:color="auto"/>
            </w:tcBorders>
          </w:tcPr>
          <w:p w:rsidR="00C23AD1" w:rsidRPr="00C8579C" w:rsidRDefault="00C23AD1" w:rsidP="00571F15">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rsidR="00C23AD1" w:rsidRPr="00C8579C" w:rsidRDefault="00C23AD1" w:rsidP="00571F15">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rsidR="00C23AD1" w:rsidRPr="00C8579C" w:rsidRDefault="00C23AD1" w:rsidP="00571F15">
            <w:pPr>
              <w:keepNext/>
              <w:keepLines/>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00FF7983" w:rsidRPr="00C8579C">
              <w:rPr>
                <w:rFonts w:ascii="Tahoma" w:hAnsi="Tahoma" w:cs="Tahoma"/>
                <w:snapToGrid w:val="0"/>
                <w:color w:val="000000"/>
              </w:rPr>
              <w:t>podpis</w:t>
            </w:r>
            <w:r w:rsidR="00750E7B">
              <w:rPr>
                <w:rFonts w:ascii="Tahoma" w:hAnsi="Tahoma" w:cs="Tahoma"/>
                <w:snapToGrid w:val="0"/>
                <w:color w:val="000000"/>
              </w:rPr>
              <w:t xml:space="preserve"> odgovorne osebe</w:t>
            </w:r>
            <w:r w:rsidR="00FF7983" w:rsidRPr="00C8579C">
              <w:rPr>
                <w:rFonts w:ascii="Tahoma" w:hAnsi="Tahoma" w:cs="Tahoma"/>
                <w:snapToGrid w:val="0"/>
                <w:color w:val="000000"/>
              </w:rPr>
              <w:t xml:space="preserve"> </w:t>
            </w:r>
            <w:r w:rsidR="00FF7983" w:rsidRPr="00FF7983">
              <w:rPr>
                <w:rFonts w:ascii="Tahoma" w:hAnsi="Tahoma" w:cs="Tahoma"/>
                <w:b/>
                <w:snapToGrid w:val="0"/>
                <w:color w:val="000000"/>
              </w:rPr>
              <w:t>ponudnika</w:t>
            </w:r>
            <w:r w:rsidRPr="00C8579C">
              <w:rPr>
                <w:rFonts w:ascii="Tahoma" w:hAnsi="Tahoma" w:cs="Tahoma"/>
                <w:snapToGrid w:val="0"/>
                <w:color w:val="000000"/>
              </w:rPr>
              <w:t>)</w:t>
            </w:r>
          </w:p>
        </w:tc>
      </w:tr>
    </w:tbl>
    <w:p w:rsidR="00C23AD1" w:rsidRPr="00C8579C" w:rsidRDefault="00C23AD1" w:rsidP="00571F15">
      <w:pPr>
        <w:keepNext/>
        <w:keepLines/>
        <w:jc w:val="both"/>
        <w:rPr>
          <w:rFonts w:ascii="Tahoma" w:hAnsi="Tahoma" w:cs="Tahoma"/>
        </w:rPr>
      </w:pPr>
    </w:p>
    <w:p w:rsidR="007D1AD5" w:rsidRPr="008A3D17" w:rsidRDefault="007D1AD5" w:rsidP="00571F15">
      <w:pPr>
        <w:keepNext/>
        <w:keepLines/>
        <w:rPr>
          <w:rFonts w:ascii="Tahoma" w:hAnsi="Tahoma" w:cs="Tahoma"/>
          <w:sz w:val="16"/>
          <w:szCs w:val="18"/>
          <w:lang w:eastAsia="ar-SA"/>
        </w:rPr>
      </w:pPr>
    </w:p>
    <w:p w:rsidR="007D1AD5" w:rsidRPr="008A3D17" w:rsidRDefault="007D1AD5" w:rsidP="00571F15">
      <w:pPr>
        <w:keepNext/>
        <w:keepLines/>
        <w:tabs>
          <w:tab w:val="left" w:pos="851"/>
        </w:tabs>
        <w:rPr>
          <w:sz w:val="18"/>
        </w:rPr>
      </w:pPr>
      <w:r w:rsidRPr="008A3D17">
        <w:rPr>
          <w:rFonts w:ascii="Tahoma" w:hAnsi="Tahoma" w:cs="Tahoma"/>
          <w:b/>
          <w:i/>
          <w:sz w:val="16"/>
          <w:szCs w:val="18"/>
          <w:lang w:eastAsia="ar-SA"/>
        </w:rPr>
        <w:t>Navodilo</w:t>
      </w:r>
      <w:r w:rsidRPr="008A3D17">
        <w:rPr>
          <w:rFonts w:ascii="Tahoma" w:hAnsi="Tahoma" w:cs="Tahoma"/>
          <w:i/>
          <w:sz w:val="16"/>
          <w:szCs w:val="18"/>
          <w:lang w:eastAsia="ar-SA"/>
        </w:rPr>
        <w:t xml:space="preserve">: </w:t>
      </w:r>
      <w:r w:rsidRPr="008A3D17">
        <w:rPr>
          <w:rFonts w:ascii="Tahoma" w:hAnsi="Tahoma" w:cs="Tahoma"/>
          <w:i/>
          <w:sz w:val="16"/>
          <w:szCs w:val="18"/>
          <w:lang w:eastAsia="ar-SA"/>
        </w:rPr>
        <w:tab/>
        <w:t>Obrazec se po potrebi kopira!</w:t>
      </w:r>
      <w:r w:rsidRPr="008A3D17">
        <w:rPr>
          <w:sz w:val="18"/>
        </w:rPr>
        <w:t xml:space="preserve"> </w:t>
      </w:r>
    </w:p>
    <w:p w:rsidR="007D1AD5" w:rsidRPr="008A3D17" w:rsidRDefault="007D1AD5" w:rsidP="00571F15">
      <w:pPr>
        <w:keepNext/>
        <w:keepLines/>
        <w:tabs>
          <w:tab w:val="left" w:pos="851"/>
        </w:tabs>
        <w:rPr>
          <w:sz w:val="18"/>
        </w:rPr>
      </w:pPr>
      <w:r w:rsidRPr="008A3D17">
        <w:rPr>
          <w:rFonts w:ascii="Tahoma" w:hAnsi="Tahoma" w:cs="Tahoma"/>
          <w:i/>
          <w:sz w:val="16"/>
        </w:rPr>
        <w:tab/>
        <w:t xml:space="preserve">Ponudnik </w:t>
      </w:r>
      <w:r w:rsidRPr="008A3D17">
        <w:rPr>
          <w:rFonts w:ascii="Tahoma" w:hAnsi="Tahoma" w:cs="Tahoma"/>
          <w:i/>
          <w:sz w:val="16"/>
          <w:u w:val="single"/>
        </w:rPr>
        <w:t>obrazec</w:t>
      </w:r>
      <w:r w:rsidRPr="008A3D17">
        <w:rPr>
          <w:rFonts w:ascii="Tahoma" w:hAnsi="Tahoma" w:cs="Tahoma"/>
          <w:b/>
          <w:i/>
          <w:sz w:val="16"/>
        </w:rPr>
        <w:t xml:space="preserve"> </w:t>
      </w:r>
      <w:r w:rsidRPr="008A3D17">
        <w:rPr>
          <w:rFonts w:ascii="Tahoma" w:hAnsi="Tahoma" w:cs="Tahoma"/>
          <w:i/>
          <w:sz w:val="16"/>
        </w:rPr>
        <w:t>v okviru sistema e-JN</w:t>
      </w:r>
      <w:r w:rsidRPr="008A3D17">
        <w:rPr>
          <w:rFonts w:ascii="Tahoma" w:hAnsi="Tahoma" w:cs="Tahoma"/>
          <w:b/>
          <w:i/>
          <w:sz w:val="16"/>
        </w:rPr>
        <w:t xml:space="preserve"> </w:t>
      </w:r>
      <w:r w:rsidRPr="008A3D17">
        <w:rPr>
          <w:rFonts w:ascii="Tahoma" w:hAnsi="Tahoma" w:cs="Tahoma"/>
          <w:b/>
          <w:i/>
          <w:sz w:val="16"/>
          <w:u w:val="single"/>
        </w:rPr>
        <w:t xml:space="preserve">naloži ločeno v razdelek </w:t>
      </w:r>
      <w:r w:rsidRPr="006E1C40">
        <w:rPr>
          <w:rFonts w:ascii="Tahoma" w:hAnsi="Tahoma" w:cs="Tahoma"/>
          <w:b/>
          <w:i/>
          <w:sz w:val="16"/>
          <w:u w:val="single"/>
        </w:rPr>
        <w:t>»Dokumenti«, del »Ostale priloge«</w:t>
      </w:r>
      <w:r w:rsidRPr="008A3D17">
        <w:rPr>
          <w:rFonts w:ascii="Tahoma" w:hAnsi="Tahoma" w:cs="Tahoma"/>
          <w:b/>
          <w:i/>
          <w:sz w:val="16"/>
          <w:u w:val="single"/>
        </w:rPr>
        <w:t>!!</w:t>
      </w:r>
    </w:p>
    <w:p w:rsidR="00B976DC" w:rsidRDefault="00B976DC" w:rsidP="00571F15">
      <w:pPr>
        <w:keepNext/>
        <w:keepLines/>
        <w:jc w:val="both"/>
        <w:rPr>
          <w:rFonts w:ascii="Tahoma" w:hAnsi="Tahoma" w:cs="Tahoma"/>
        </w:rPr>
      </w:pPr>
    </w:p>
    <w:p w:rsidR="007C3F96" w:rsidRPr="00C8579C" w:rsidRDefault="007C3F96" w:rsidP="00571F15">
      <w:pPr>
        <w:keepNext/>
        <w:keepLines/>
        <w:jc w:val="both"/>
        <w:rPr>
          <w:rFonts w:ascii="Tahoma" w:hAnsi="Tahoma" w:cs="Tahoma"/>
        </w:rPr>
      </w:pPr>
    </w:p>
    <w:tbl>
      <w:tblPr>
        <w:tblW w:w="9634" w:type="dxa"/>
        <w:tblLayout w:type="fixed"/>
        <w:tblCellMar>
          <w:left w:w="70" w:type="dxa"/>
          <w:right w:w="70" w:type="dxa"/>
        </w:tblCellMar>
        <w:tblLook w:val="0000" w:firstRow="0" w:lastRow="0" w:firstColumn="0" w:lastColumn="0" w:noHBand="0" w:noVBand="0"/>
      </w:tblPr>
      <w:tblGrid>
        <w:gridCol w:w="7083"/>
        <w:gridCol w:w="2551"/>
      </w:tblGrid>
      <w:tr w:rsidR="007D1AD5" w:rsidRPr="008A3D17" w:rsidTr="00874083">
        <w:tc>
          <w:tcPr>
            <w:tcW w:w="7083" w:type="dxa"/>
            <w:tcBorders>
              <w:top w:val="single" w:sz="4" w:space="0" w:color="000000"/>
              <w:left w:val="single" w:sz="4" w:space="0" w:color="000000"/>
              <w:bottom w:val="single" w:sz="4" w:space="0" w:color="000000"/>
            </w:tcBorders>
          </w:tcPr>
          <w:p w:rsidR="007D1AD5" w:rsidRPr="008A3D17" w:rsidRDefault="007D1AD5" w:rsidP="00571F15">
            <w:pPr>
              <w:keepNext/>
              <w:keepLines/>
              <w:snapToGrid w:val="0"/>
              <w:rPr>
                <w:rFonts w:ascii="Tahoma" w:eastAsia="Calibri" w:hAnsi="Tahoma" w:cs="Tahoma"/>
              </w:rPr>
            </w:pPr>
            <w:r w:rsidRPr="008A3D17">
              <w:rPr>
                <w:rFonts w:ascii="Tahoma" w:eastAsia="Calibri" w:hAnsi="Tahoma" w:cs="Tahoma"/>
              </w:rPr>
              <w:lastRenderedPageBreak/>
              <w:t>POOBLASTILO PONUDNIKA</w:t>
            </w:r>
          </w:p>
        </w:tc>
        <w:tc>
          <w:tcPr>
            <w:tcW w:w="2551" w:type="dxa"/>
            <w:tcBorders>
              <w:top w:val="single" w:sz="4" w:space="0" w:color="000000"/>
              <w:left w:val="single" w:sz="4" w:space="0" w:color="808080"/>
              <w:bottom w:val="single" w:sz="4" w:space="0" w:color="000000"/>
              <w:right w:val="single" w:sz="4" w:space="0" w:color="000000"/>
            </w:tcBorders>
          </w:tcPr>
          <w:p w:rsidR="007D1AD5" w:rsidRPr="008A3D17" w:rsidRDefault="007D1AD5" w:rsidP="00571F15">
            <w:pPr>
              <w:keepNext/>
              <w:keepLines/>
              <w:rPr>
                <w:rFonts w:ascii="Tahoma" w:eastAsia="Calibri" w:hAnsi="Tahoma" w:cs="Tahoma"/>
              </w:rPr>
            </w:pPr>
            <w:r w:rsidRPr="008A3D17">
              <w:rPr>
                <w:rFonts w:ascii="Tahoma" w:eastAsia="Calibri" w:hAnsi="Tahoma" w:cs="Tahoma"/>
                <w:b/>
              </w:rPr>
              <w:t xml:space="preserve">Obrazec 1 k </w:t>
            </w:r>
            <w:r w:rsidR="007910BA">
              <w:rPr>
                <w:rFonts w:ascii="Tahoma" w:eastAsia="Calibri" w:hAnsi="Tahoma" w:cs="Tahoma"/>
                <w:b/>
              </w:rPr>
              <w:t>Prilogi 4</w:t>
            </w:r>
          </w:p>
        </w:tc>
      </w:tr>
    </w:tbl>
    <w:p w:rsidR="007D1AD5" w:rsidRPr="008A3D17" w:rsidRDefault="007D1AD5" w:rsidP="00571F15">
      <w:pPr>
        <w:keepNext/>
        <w:keepLines/>
        <w:ind w:right="-143"/>
        <w:jc w:val="both"/>
        <w:rPr>
          <w:rFonts w:ascii="Tahoma" w:hAnsi="Tahoma" w:cs="Tahoma"/>
          <w:sz w:val="24"/>
        </w:rPr>
      </w:pPr>
    </w:p>
    <w:p w:rsidR="007D1AD5" w:rsidRPr="008A3D17" w:rsidRDefault="007D1AD5" w:rsidP="00571F15">
      <w:pPr>
        <w:keepNext/>
        <w:keepLines/>
        <w:rPr>
          <w:rFonts w:ascii="Tahoma" w:hAnsi="Tahoma" w:cs="Tahoma"/>
        </w:rPr>
      </w:pPr>
      <w:r w:rsidRPr="008A3D17">
        <w:rPr>
          <w:rFonts w:ascii="Tahoma" w:hAnsi="Tahoma" w:cs="Tahoma"/>
        </w:rPr>
        <w:t>Ponudnik: _____________________________________________________________________________</w:t>
      </w:r>
    </w:p>
    <w:p w:rsidR="007D1AD5" w:rsidRPr="008A3D17" w:rsidRDefault="007D1AD5" w:rsidP="00571F15">
      <w:pPr>
        <w:keepNext/>
        <w:keepLines/>
        <w:rPr>
          <w:rFonts w:ascii="Tahoma" w:hAnsi="Tahoma" w:cs="Tahoma"/>
        </w:rPr>
      </w:pPr>
    </w:p>
    <w:p w:rsidR="007D1AD5" w:rsidRPr="008A3D17" w:rsidRDefault="007D1AD5" w:rsidP="00571F15">
      <w:pPr>
        <w:keepNext/>
        <w:keepLines/>
        <w:ind w:right="-143"/>
        <w:jc w:val="both"/>
        <w:rPr>
          <w:rFonts w:ascii="Tahoma" w:hAnsi="Tahoma" w:cs="Tahoma"/>
          <w:b/>
        </w:rPr>
      </w:pPr>
      <w:r w:rsidRPr="008A3D17">
        <w:rPr>
          <w:rFonts w:ascii="Tahoma" w:hAnsi="Tahoma" w:cs="Tahoma"/>
        </w:rPr>
        <w:t>za izvedbo javnega naročila</w:t>
      </w:r>
      <w:r w:rsidRPr="008A3D17">
        <w:rPr>
          <w:rFonts w:ascii="Tahoma" w:hAnsi="Tahoma" w:cs="Tahoma"/>
          <w:b/>
        </w:rPr>
        <w:t xml:space="preserve"> </w:t>
      </w:r>
      <w:r w:rsidRPr="008A3D17">
        <w:rPr>
          <w:rFonts w:ascii="Tahoma" w:hAnsi="Tahoma" w:cs="Tahoma"/>
        </w:rPr>
        <w:t>št.</w:t>
      </w:r>
      <w:r w:rsidRPr="008A3D17">
        <w:rPr>
          <w:rFonts w:ascii="Tahoma" w:hAnsi="Tahoma" w:cs="Tahoma"/>
          <w:b/>
          <w:sz w:val="24"/>
        </w:rPr>
        <w:t xml:space="preserve"> </w:t>
      </w:r>
      <w:r w:rsidR="00DC1C02">
        <w:rPr>
          <w:rFonts w:ascii="Tahoma" w:hAnsi="Tahoma" w:cs="Tahoma"/>
          <w:b/>
        </w:rPr>
        <w:t>VKS-36/23</w:t>
      </w:r>
      <w:r w:rsidR="00B22835">
        <w:rPr>
          <w:rFonts w:ascii="Tahoma" w:hAnsi="Tahoma" w:cs="Tahoma"/>
          <w:b/>
        </w:rPr>
        <w:t xml:space="preserve"> </w:t>
      </w:r>
      <w:r w:rsidRPr="00C8579C">
        <w:rPr>
          <w:rFonts w:ascii="Tahoma" w:hAnsi="Tahoma" w:cs="Tahoma"/>
          <w:b/>
        </w:rPr>
        <w:t xml:space="preserve">– </w:t>
      </w:r>
      <w:r w:rsidR="00284C34">
        <w:rPr>
          <w:rFonts w:ascii="Tahoma" w:hAnsi="Tahoma" w:cs="Tahoma"/>
          <w:b/>
          <w:bCs/>
        </w:rPr>
        <w:t>Pridobitev instrumenta finančnega zavarovanja v obliki bančne garancije oziroma zavarovalne police za leto 2023</w:t>
      </w:r>
      <w:r>
        <w:rPr>
          <w:rFonts w:ascii="Tahoma" w:hAnsi="Tahoma" w:cs="Tahoma"/>
          <w:b/>
          <w:bCs/>
        </w:rPr>
        <w:t xml:space="preserve"> </w:t>
      </w:r>
      <w:r w:rsidRPr="008A3D17">
        <w:rPr>
          <w:rFonts w:ascii="Tahoma" w:hAnsi="Tahoma" w:cs="Tahoma"/>
        </w:rPr>
        <w:t>ter v skladu s 94. členom ZJN-3</w:t>
      </w:r>
    </w:p>
    <w:p w:rsidR="007D1AD5" w:rsidRPr="008A3D17" w:rsidRDefault="007D1AD5" w:rsidP="00571F15">
      <w:pPr>
        <w:keepNext/>
        <w:keepLines/>
        <w:rPr>
          <w:rFonts w:ascii="Tahoma" w:hAnsi="Tahoma" w:cs="Tahoma"/>
        </w:rPr>
      </w:pPr>
    </w:p>
    <w:p w:rsidR="007D1AD5" w:rsidRPr="008A3D17" w:rsidRDefault="007D1AD5" w:rsidP="00571F15">
      <w:pPr>
        <w:keepNext/>
        <w:keepLines/>
        <w:jc w:val="center"/>
        <w:rPr>
          <w:rFonts w:ascii="Tahoma" w:hAnsi="Tahoma" w:cs="Tahoma"/>
          <w:b/>
          <w:sz w:val="22"/>
          <w:szCs w:val="22"/>
        </w:rPr>
      </w:pPr>
      <w:r w:rsidRPr="008A3D17">
        <w:rPr>
          <w:rFonts w:ascii="Tahoma" w:hAnsi="Tahoma" w:cs="Tahoma"/>
          <w:b/>
          <w:sz w:val="22"/>
          <w:szCs w:val="22"/>
        </w:rPr>
        <w:t>POOBLAŠČAMO</w:t>
      </w:r>
    </w:p>
    <w:p w:rsidR="007D1AD5" w:rsidRPr="008A3D17" w:rsidRDefault="007D1AD5" w:rsidP="00571F15">
      <w:pPr>
        <w:keepNext/>
        <w:keepLines/>
        <w:rPr>
          <w:rFonts w:ascii="Tahoma" w:hAnsi="Tahoma" w:cs="Tahoma"/>
          <w:sz w:val="28"/>
        </w:rPr>
      </w:pPr>
    </w:p>
    <w:p w:rsidR="00750E7B" w:rsidRPr="009968AA" w:rsidRDefault="007D1AD5" w:rsidP="00571F15">
      <w:pPr>
        <w:keepNext/>
        <w:keepLines/>
        <w:jc w:val="both"/>
        <w:rPr>
          <w:rFonts w:ascii="Tahoma" w:hAnsi="Tahoma" w:cs="Tahoma"/>
        </w:rPr>
      </w:pPr>
      <w:r w:rsidRPr="008A3D17">
        <w:rPr>
          <w:rFonts w:ascii="Tahoma" w:hAnsi="Tahoma" w:cs="Tahoma"/>
        </w:rPr>
        <w:t xml:space="preserve">naročnika </w:t>
      </w:r>
      <w:r w:rsidRPr="008A3D17">
        <w:rPr>
          <w:rFonts w:ascii="Tahoma" w:hAnsi="Tahoma" w:cs="Tahoma"/>
          <w:bCs/>
        </w:rPr>
        <w:t>JAVNO PODJETJE VODOVOD KANALIZACIJA SNAGA d.o.o., Vodovodna cesta 90, 1000 Ljubljana</w:t>
      </w:r>
      <w:r w:rsidRPr="008A3D17">
        <w:rPr>
          <w:rFonts w:ascii="Tahoma" w:hAnsi="Tahoma" w:cs="Tahoma"/>
        </w:rPr>
        <w:t xml:space="preserve">, da na podlagi potrjenega računa oziroma situacije neposredno plačuje naše obveznosti do naslednjih podizvajalcev: </w:t>
      </w:r>
    </w:p>
    <w:p w:rsidR="00750E7B" w:rsidRPr="009968AA" w:rsidRDefault="00750E7B" w:rsidP="00571F15">
      <w:pPr>
        <w:keepNext/>
        <w:keepLines/>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675"/>
      </w:tblGrid>
      <w:tr w:rsidR="00750E7B" w:rsidRPr="009968AA" w:rsidTr="00750E7B">
        <w:tc>
          <w:tcPr>
            <w:tcW w:w="392" w:type="dxa"/>
            <w:tcBorders>
              <w:top w:val="single" w:sz="4" w:space="0" w:color="auto"/>
              <w:left w:val="single" w:sz="4" w:space="0" w:color="auto"/>
              <w:bottom w:val="single" w:sz="4" w:space="0" w:color="auto"/>
              <w:right w:val="single" w:sz="4" w:space="0" w:color="auto"/>
            </w:tcBorders>
            <w:vAlign w:val="center"/>
            <w:hideMark/>
          </w:tcPr>
          <w:p w:rsidR="00750E7B" w:rsidRPr="009968AA" w:rsidRDefault="00750E7B" w:rsidP="00571F15">
            <w:pPr>
              <w:keepNext/>
              <w:keepLines/>
              <w:ind w:right="-108"/>
              <w:rPr>
                <w:rFonts w:ascii="Tahoma" w:hAnsi="Tahoma" w:cs="Tahoma"/>
                <w:szCs w:val="22"/>
                <w:lang w:eastAsia="en-US"/>
              </w:rPr>
            </w:pPr>
            <w:r w:rsidRPr="009968AA">
              <w:rPr>
                <w:rFonts w:ascii="Tahoma" w:hAnsi="Tahoma" w:cs="Tahoma"/>
                <w:sz w:val="18"/>
                <w:szCs w:val="22"/>
                <w:lang w:eastAsia="en-US"/>
              </w:rPr>
              <w:t>Št.</w:t>
            </w:r>
            <w:r w:rsidRPr="009968AA">
              <w:rPr>
                <w:rFonts w:ascii="Tahoma" w:hAnsi="Tahoma" w:cs="Tahoma"/>
                <w:szCs w:val="22"/>
                <w:lang w:eastAsia="en-US"/>
              </w:rPr>
              <w:t xml:space="preserve"> </w:t>
            </w:r>
          </w:p>
        </w:tc>
        <w:tc>
          <w:tcPr>
            <w:tcW w:w="8675" w:type="dxa"/>
            <w:tcBorders>
              <w:top w:val="single" w:sz="4" w:space="0" w:color="auto"/>
              <w:left w:val="single" w:sz="4" w:space="0" w:color="auto"/>
              <w:bottom w:val="single" w:sz="4" w:space="0" w:color="auto"/>
              <w:right w:val="single" w:sz="4" w:space="0" w:color="auto"/>
            </w:tcBorders>
            <w:vAlign w:val="center"/>
            <w:hideMark/>
          </w:tcPr>
          <w:p w:rsidR="00750E7B" w:rsidRPr="009968AA" w:rsidRDefault="00750E7B" w:rsidP="00571F15">
            <w:pPr>
              <w:keepNext/>
              <w:keepLines/>
              <w:jc w:val="center"/>
              <w:rPr>
                <w:rFonts w:ascii="Tahoma" w:hAnsi="Tahoma" w:cs="Tahoma"/>
                <w:szCs w:val="22"/>
                <w:lang w:eastAsia="en-US"/>
              </w:rPr>
            </w:pPr>
            <w:r w:rsidRPr="009968AA">
              <w:rPr>
                <w:rFonts w:ascii="Tahoma" w:hAnsi="Tahoma" w:cs="Tahoma"/>
                <w:sz w:val="18"/>
                <w:szCs w:val="22"/>
                <w:lang w:eastAsia="en-US"/>
              </w:rPr>
              <w:t>NAZIV PODIZVAJALCA</w:t>
            </w:r>
          </w:p>
        </w:tc>
      </w:tr>
      <w:tr w:rsidR="00750E7B" w:rsidRPr="009968AA" w:rsidTr="00750E7B">
        <w:tc>
          <w:tcPr>
            <w:tcW w:w="392" w:type="dxa"/>
            <w:tcBorders>
              <w:top w:val="single" w:sz="4" w:space="0" w:color="auto"/>
              <w:left w:val="single" w:sz="4" w:space="0" w:color="auto"/>
              <w:bottom w:val="single" w:sz="4" w:space="0" w:color="auto"/>
              <w:right w:val="single" w:sz="4" w:space="0" w:color="auto"/>
            </w:tcBorders>
            <w:vAlign w:val="center"/>
          </w:tcPr>
          <w:p w:rsidR="00750E7B" w:rsidRPr="009968AA" w:rsidRDefault="00750E7B" w:rsidP="00571F15">
            <w:pPr>
              <w:keepNext/>
              <w:keepLines/>
              <w:jc w:val="center"/>
              <w:rPr>
                <w:rFonts w:ascii="Tahoma" w:hAnsi="Tahoma" w:cs="Tahoma"/>
                <w:sz w:val="16"/>
                <w:szCs w:val="22"/>
                <w:lang w:eastAsia="en-US"/>
              </w:rPr>
            </w:pPr>
          </w:p>
          <w:p w:rsidR="00750E7B" w:rsidRPr="009968AA" w:rsidRDefault="00750E7B" w:rsidP="00571F15">
            <w:pPr>
              <w:keepNext/>
              <w:keepLines/>
              <w:jc w:val="center"/>
              <w:rPr>
                <w:rFonts w:ascii="Tahoma" w:hAnsi="Tahoma" w:cs="Tahoma"/>
                <w:sz w:val="16"/>
                <w:szCs w:val="22"/>
                <w:lang w:eastAsia="en-US"/>
              </w:rPr>
            </w:pPr>
            <w:r w:rsidRPr="009968AA">
              <w:rPr>
                <w:rFonts w:ascii="Tahoma" w:hAnsi="Tahoma" w:cs="Tahoma"/>
                <w:sz w:val="16"/>
                <w:szCs w:val="22"/>
                <w:lang w:eastAsia="en-US"/>
              </w:rPr>
              <w:t>1.</w:t>
            </w:r>
          </w:p>
          <w:p w:rsidR="00750E7B" w:rsidRPr="009968AA" w:rsidRDefault="00750E7B" w:rsidP="00571F15">
            <w:pPr>
              <w:keepNext/>
              <w:keepLines/>
              <w:jc w:val="center"/>
              <w:rPr>
                <w:rFonts w:ascii="Tahoma" w:hAnsi="Tahoma" w:cs="Tahoma"/>
                <w:sz w:val="16"/>
                <w:szCs w:val="22"/>
                <w:lang w:eastAsia="en-US"/>
              </w:rPr>
            </w:pPr>
          </w:p>
        </w:tc>
        <w:tc>
          <w:tcPr>
            <w:tcW w:w="8675" w:type="dxa"/>
            <w:tcBorders>
              <w:top w:val="single" w:sz="4" w:space="0" w:color="auto"/>
              <w:left w:val="single" w:sz="4" w:space="0" w:color="auto"/>
              <w:bottom w:val="single" w:sz="4" w:space="0" w:color="auto"/>
              <w:right w:val="single" w:sz="4" w:space="0" w:color="auto"/>
            </w:tcBorders>
            <w:vAlign w:val="center"/>
          </w:tcPr>
          <w:p w:rsidR="00750E7B" w:rsidRPr="009968AA" w:rsidRDefault="00750E7B" w:rsidP="00571F15">
            <w:pPr>
              <w:keepNext/>
              <w:keepLines/>
              <w:rPr>
                <w:rFonts w:ascii="Tahoma" w:hAnsi="Tahoma" w:cs="Tahoma"/>
                <w:sz w:val="22"/>
                <w:szCs w:val="22"/>
                <w:lang w:eastAsia="en-US"/>
              </w:rPr>
            </w:pPr>
          </w:p>
          <w:p w:rsidR="00750E7B" w:rsidRPr="009968AA" w:rsidRDefault="00750E7B" w:rsidP="00571F15">
            <w:pPr>
              <w:keepNext/>
              <w:keepLines/>
              <w:rPr>
                <w:rFonts w:ascii="Tahoma" w:hAnsi="Tahoma" w:cs="Tahoma"/>
                <w:sz w:val="22"/>
                <w:szCs w:val="22"/>
                <w:lang w:eastAsia="en-US"/>
              </w:rPr>
            </w:pPr>
          </w:p>
        </w:tc>
      </w:tr>
      <w:tr w:rsidR="00750E7B" w:rsidRPr="009968AA" w:rsidTr="00750E7B">
        <w:trPr>
          <w:trHeight w:val="589"/>
        </w:trPr>
        <w:tc>
          <w:tcPr>
            <w:tcW w:w="392" w:type="dxa"/>
            <w:tcBorders>
              <w:top w:val="single" w:sz="4" w:space="0" w:color="auto"/>
              <w:left w:val="single" w:sz="4" w:space="0" w:color="auto"/>
              <w:bottom w:val="single" w:sz="4" w:space="0" w:color="auto"/>
              <w:right w:val="single" w:sz="4" w:space="0" w:color="auto"/>
            </w:tcBorders>
            <w:vAlign w:val="center"/>
          </w:tcPr>
          <w:p w:rsidR="00750E7B" w:rsidRPr="009968AA" w:rsidRDefault="00750E7B" w:rsidP="00571F15">
            <w:pPr>
              <w:keepNext/>
              <w:keepLines/>
              <w:jc w:val="center"/>
              <w:rPr>
                <w:rFonts w:ascii="Tahoma" w:hAnsi="Tahoma" w:cs="Tahoma"/>
                <w:sz w:val="16"/>
                <w:szCs w:val="22"/>
                <w:lang w:eastAsia="en-US"/>
              </w:rPr>
            </w:pPr>
          </w:p>
          <w:p w:rsidR="00750E7B" w:rsidRPr="009968AA" w:rsidRDefault="00750E7B" w:rsidP="00571F15">
            <w:pPr>
              <w:keepNext/>
              <w:keepLines/>
              <w:jc w:val="center"/>
              <w:rPr>
                <w:rFonts w:ascii="Tahoma" w:hAnsi="Tahoma" w:cs="Tahoma"/>
                <w:sz w:val="16"/>
                <w:szCs w:val="22"/>
                <w:lang w:eastAsia="en-US"/>
              </w:rPr>
            </w:pPr>
            <w:r w:rsidRPr="009968AA">
              <w:rPr>
                <w:rFonts w:ascii="Tahoma" w:hAnsi="Tahoma" w:cs="Tahoma"/>
                <w:sz w:val="16"/>
                <w:szCs w:val="22"/>
                <w:lang w:eastAsia="en-US"/>
              </w:rPr>
              <w:t>2.</w:t>
            </w:r>
          </w:p>
          <w:p w:rsidR="00750E7B" w:rsidRPr="009968AA" w:rsidRDefault="00750E7B" w:rsidP="00571F15">
            <w:pPr>
              <w:keepNext/>
              <w:keepLines/>
              <w:jc w:val="center"/>
              <w:rPr>
                <w:rFonts w:ascii="Tahoma" w:hAnsi="Tahoma" w:cs="Tahoma"/>
                <w:sz w:val="16"/>
                <w:szCs w:val="22"/>
                <w:lang w:eastAsia="en-US"/>
              </w:rPr>
            </w:pPr>
          </w:p>
        </w:tc>
        <w:tc>
          <w:tcPr>
            <w:tcW w:w="8675" w:type="dxa"/>
            <w:tcBorders>
              <w:top w:val="single" w:sz="4" w:space="0" w:color="auto"/>
              <w:left w:val="single" w:sz="4" w:space="0" w:color="auto"/>
              <w:bottom w:val="single" w:sz="4" w:space="0" w:color="auto"/>
              <w:right w:val="single" w:sz="4" w:space="0" w:color="auto"/>
            </w:tcBorders>
            <w:vAlign w:val="center"/>
          </w:tcPr>
          <w:p w:rsidR="00750E7B" w:rsidRPr="009968AA" w:rsidRDefault="00750E7B" w:rsidP="00571F15">
            <w:pPr>
              <w:keepNext/>
              <w:keepLines/>
              <w:rPr>
                <w:rFonts w:ascii="Tahoma" w:hAnsi="Tahoma" w:cs="Tahoma"/>
                <w:sz w:val="22"/>
                <w:szCs w:val="22"/>
                <w:lang w:eastAsia="en-US"/>
              </w:rPr>
            </w:pPr>
          </w:p>
          <w:p w:rsidR="00750E7B" w:rsidRPr="009968AA" w:rsidRDefault="00750E7B" w:rsidP="00571F15">
            <w:pPr>
              <w:keepNext/>
              <w:keepLines/>
              <w:rPr>
                <w:rFonts w:ascii="Tahoma" w:hAnsi="Tahoma" w:cs="Tahoma"/>
                <w:sz w:val="22"/>
                <w:szCs w:val="22"/>
                <w:lang w:eastAsia="en-US"/>
              </w:rPr>
            </w:pPr>
          </w:p>
        </w:tc>
      </w:tr>
      <w:tr w:rsidR="00750E7B" w:rsidRPr="009968AA" w:rsidTr="00750E7B">
        <w:trPr>
          <w:trHeight w:val="801"/>
        </w:trPr>
        <w:tc>
          <w:tcPr>
            <w:tcW w:w="392" w:type="dxa"/>
            <w:tcBorders>
              <w:top w:val="single" w:sz="4" w:space="0" w:color="auto"/>
              <w:left w:val="single" w:sz="4" w:space="0" w:color="auto"/>
              <w:bottom w:val="single" w:sz="4" w:space="0" w:color="auto"/>
              <w:right w:val="single" w:sz="4" w:space="0" w:color="auto"/>
            </w:tcBorders>
            <w:vAlign w:val="center"/>
          </w:tcPr>
          <w:p w:rsidR="00750E7B" w:rsidRPr="009968AA" w:rsidRDefault="00750E7B" w:rsidP="00571F15">
            <w:pPr>
              <w:keepNext/>
              <w:keepLines/>
              <w:jc w:val="center"/>
              <w:rPr>
                <w:rFonts w:ascii="Tahoma" w:hAnsi="Tahoma" w:cs="Tahoma"/>
                <w:sz w:val="16"/>
                <w:szCs w:val="22"/>
                <w:lang w:eastAsia="en-US"/>
              </w:rPr>
            </w:pPr>
          </w:p>
          <w:p w:rsidR="00750E7B" w:rsidRPr="009968AA" w:rsidRDefault="00750E7B" w:rsidP="00571F15">
            <w:pPr>
              <w:keepNext/>
              <w:keepLines/>
              <w:jc w:val="center"/>
              <w:rPr>
                <w:rFonts w:ascii="Tahoma" w:hAnsi="Tahoma" w:cs="Tahoma"/>
                <w:sz w:val="16"/>
                <w:szCs w:val="22"/>
                <w:lang w:eastAsia="en-US"/>
              </w:rPr>
            </w:pPr>
            <w:r w:rsidRPr="009968AA">
              <w:rPr>
                <w:rFonts w:ascii="Tahoma" w:hAnsi="Tahoma" w:cs="Tahoma"/>
                <w:sz w:val="16"/>
                <w:szCs w:val="22"/>
                <w:lang w:eastAsia="en-US"/>
              </w:rPr>
              <w:t>3.</w:t>
            </w:r>
          </w:p>
          <w:p w:rsidR="00750E7B" w:rsidRPr="009968AA" w:rsidRDefault="00750E7B" w:rsidP="00571F15">
            <w:pPr>
              <w:keepNext/>
              <w:keepLines/>
              <w:jc w:val="center"/>
              <w:rPr>
                <w:rFonts w:ascii="Tahoma" w:hAnsi="Tahoma" w:cs="Tahoma"/>
                <w:sz w:val="16"/>
                <w:szCs w:val="22"/>
                <w:lang w:eastAsia="en-US"/>
              </w:rPr>
            </w:pPr>
          </w:p>
        </w:tc>
        <w:tc>
          <w:tcPr>
            <w:tcW w:w="8675" w:type="dxa"/>
            <w:tcBorders>
              <w:top w:val="single" w:sz="4" w:space="0" w:color="auto"/>
              <w:left w:val="single" w:sz="4" w:space="0" w:color="auto"/>
              <w:bottom w:val="single" w:sz="4" w:space="0" w:color="auto"/>
              <w:right w:val="single" w:sz="4" w:space="0" w:color="auto"/>
            </w:tcBorders>
            <w:vAlign w:val="center"/>
          </w:tcPr>
          <w:p w:rsidR="00750E7B" w:rsidRPr="009968AA" w:rsidRDefault="00750E7B" w:rsidP="00571F15">
            <w:pPr>
              <w:keepNext/>
              <w:keepLines/>
              <w:rPr>
                <w:rFonts w:ascii="Tahoma" w:hAnsi="Tahoma" w:cs="Tahoma"/>
                <w:sz w:val="22"/>
                <w:szCs w:val="22"/>
                <w:lang w:eastAsia="en-US"/>
              </w:rPr>
            </w:pPr>
          </w:p>
          <w:p w:rsidR="00750E7B" w:rsidRPr="009968AA" w:rsidRDefault="00750E7B" w:rsidP="00571F15">
            <w:pPr>
              <w:keepNext/>
              <w:keepLines/>
              <w:rPr>
                <w:rFonts w:ascii="Tahoma" w:hAnsi="Tahoma" w:cs="Tahoma"/>
                <w:sz w:val="22"/>
                <w:szCs w:val="22"/>
                <w:lang w:eastAsia="en-US"/>
              </w:rPr>
            </w:pPr>
          </w:p>
        </w:tc>
      </w:tr>
    </w:tbl>
    <w:p w:rsidR="00750E7B" w:rsidRPr="009968AA" w:rsidRDefault="00750E7B" w:rsidP="00571F15">
      <w:pPr>
        <w:keepNext/>
        <w:keepLines/>
        <w:jc w:val="both"/>
        <w:rPr>
          <w:rFonts w:ascii="Tahoma" w:hAnsi="Tahoma" w:cs="Tahoma"/>
          <w:bCs/>
          <w:i/>
          <w:noProof/>
          <w:sz w:val="18"/>
          <w:szCs w:val="18"/>
        </w:rPr>
      </w:pPr>
    </w:p>
    <w:p w:rsidR="00750E7B" w:rsidRPr="009968AA" w:rsidRDefault="00750E7B" w:rsidP="00571F15">
      <w:pPr>
        <w:keepNext/>
        <w:keepLines/>
        <w:jc w:val="both"/>
        <w:rPr>
          <w:rFonts w:ascii="Tahoma" w:hAnsi="Tahoma" w:cs="Tahoma"/>
          <w:bCs/>
          <w:i/>
          <w:noProof/>
          <w:sz w:val="18"/>
          <w:szCs w:val="18"/>
        </w:rPr>
      </w:pPr>
    </w:p>
    <w:p w:rsidR="00750E7B" w:rsidRPr="009968AA" w:rsidRDefault="00750E7B" w:rsidP="00571F15">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4A0" w:firstRow="1" w:lastRow="0" w:firstColumn="1" w:lastColumn="0" w:noHBand="0" w:noVBand="1"/>
      </w:tblPr>
      <w:tblGrid>
        <w:gridCol w:w="3189"/>
        <w:gridCol w:w="2268"/>
        <w:gridCol w:w="3615"/>
      </w:tblGrid>
      <w:tr w:rsidR="00750E7B" w:rsidRPr="009968AA" w:rsidTr="00750E7B">
        <w:tc>
          <w:tcPr>
            <w:tcW w:w="3189" w:type="dxa"/>
            <w:tcBorders>
              <w:top w:val="single" w:sz="4" w:space="0" w:color="auto"/>
              <w:left w:val="nil"/>
              <w:bottom w:val="nil"/>
              <w:right w:val="nil"/>
            </w:tcBorders>
            <w:vAlign w:val="bottom"/>
            <w:hideMark/>
          </w:tcPr>
          <w:p w:rsidR="00750E7B" w:rsidRPr="009968AA" w:rsidRDefault="00750E7B" w:rsidP="00571F15">
            <w:pPr>
              <w:keepNext/>
              <w:keepLines/>
              <w:tabs>
                <w:tab w:val="left" w:pos="567"/>
                <w:tab w:val="num" w:pos="851"/>
                <w:tab w:val="left" w:pos="993"/>
              </w:tabs>
              <w:jc w:val="center"/>
              <w:rPr>
                <w:rFonts w:ascii="Tahoma" w:hAnsi="Tahoma" w:cs="Tahoma"/>
              </w:rPr>
            </w:pPr>
            <w:r w:rsidRPr="009968AA">
              <w:rPr>
                <w:rFonts w:ascii="Tahoma" w:hAnsi="Tahoma" w:cs="Tahoma"/>
              </w:rPr>
              <w:t>Kraj, datum</w:t>
            </w:r>
          </w:p>
        </w:tc>
        <w:tc>
          <w:tcPr>
            <w:tcW w:w="2268" w:type="dxa"/>
            <w:hideMark/>
          </w:tcPr>
          <w:p w:rsidR="00750E7B" w:rsidRPr="009968AA" w:rsidRDefault="00750E7B" w:rsidP="00571F15">
            <w:pPr>
              <w:keepNext/>
              <w:keepLines/>
              <w:tabs>
                <w:tab w:val="left" w:pos="567"/>
                <w:tab w:val="num" w:pos="851"/>
                <w:tab w:val="left" w:pos="993"/>
              </w:tabs>
              <w:jc w:val="center"/>
              <w:rPr>
                <w:rFonts w:ascii="Tahoma" w:hAnsi="Tahoma" w:cs="Tahoma"/>
              </w:rPr>
            </w:pPr>
            <w:r w:rsidRPr="009968AA">
              <w:rPr>
                <w:rFonts w:ascii="Tahoma" w:hAnsi="Tahoma" w:cs="Tahoma"/>
              </w:rPr>
              <w:t>žig</w:t>
            </w:r>
          </w:p>
        </w:tc>
        <w:tc>
          <w:tcPr>
            <w:tcW w:w="3615" w:type="dxa"/>
            <w:tcBorders>
              <w:top w:val="single" w:sz="4" w:space="0" w:color="auto"/>
              <w:left w:val="nil"/>
              <w:bottom w:val="nil"/>
              <w:right w:val="nil"/>
            </w:tcBorders>
            <w:hideMark/>
          </w:tcPr>
          <w:p w:rsidR="00750E7B" w:rsidRPr="009968AA" w:rsidRDefault="00750E7B" w:rsidP="00571F15">
            <w:pPr>
              <w:keepNext/>
              <w:keepLines/>
              <w:tabs>
                <w:tab w:val="left" w:pos="567"/>
                <w:tab w:val="num" w:pos="851"/>
                <w:tab w:val="left" w:pos="993"/>
              </w:tabs>
              <w:jc w:val="center"/>
              <w:rPr>
                <w:rFonts w:ascii="Tahoma" w:hAnsi="Tahoma" w:cs="Tahoma"/>
              </w:rPr>
            </w:pPr>
            <w:r w:rsidRPr="009968AA">
              <w:rPr>
                <w:rFonts w:ascii="Tahoma" w:hAnsi="Tahoma" w:cs="Tahoma"/>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750E7B">
              <w:rPr>
                <w:rFonts w:ascii="Tahoma" w:hAnsi="Tahoma" w:cs="Tahoma"/>
                <w:snapToGrid w:val="0"/>
                <w:color w:val="000000"/>
              </w:rPr>
              <w:t>ponudnika</w:t>
            </w:r>
            <w:r w:rsidRPr="009968AA">
              <w:rPr>
                <w:rFonts w:ascii="Tahoma" w:hAnsi="Tahoma" w:cs="Tahoma"/>
              </w:rPr>
              <w:t>)</w:t>
            </w:r>
          </w:p>
        </w:tc>
      </w:tr>
    </w:tbl>
    <w:p w:rsidR="00750E7B" w:rsidRPr="009968AA" w:rsidRDefault="00750E7B" w:rsidP="00571F15">
      <w:pPr>
        <w:keepNext/>
        <w:keepLines/>
        <w:tabs>
          <w:tab w:val="left" w:pos="2835"/>
        </w:tabs>
        <w:ind w:left="284" w:hanging="284"/>
        <w:jc w:val="both"/>
        <w:rPr>
          <w:rFonts w:ascii="Tahoma" w:hAnsi="Tahoma" w:cs="Tahoma"/>
        </w:rPr>
      </w:pPr>
    </w:p>
    <w:p w:rsidR="00750E7B" w:rsidRPr="009968AA" w:rsidRDefault="00750E7B" w:rsidP="00571F15">
      <w:pPr>
        <w:keepNext/>
        <w:keepLines/>
        <w:tabs>
          <w:tab w:val="left" w:pos="2835"/>
        </w:tabs>
        <w:ind w:left="284" w:hanging="284"/>
        <w:jc w:val="both"/>
        <w:rPr>
          <w:rFonts w:ascii="Tahoma" w:hAnsi="Tahoma" w:cs="Tahoma"/>
        </w:rPr>
      </w:pPr>
    </w:p>
    <w:p w:rsidR="00750E7B" w:rsidRPr="009968AA" w:rsidRDefault="00750E7B" w:rsidP="00571F15">
      <w:pPr>
        <w:keepNext/>
        <w:keepLines/>
        <w:tabs>
          <w:tab w:val="left" w:pos="2835"/>
        </w:tabs>
        <w:ind w:left="284" w:hanging="284"/>
        <w:jc w:val="both"/>
        <w:rPr>
          <w:rFonts w:ascii="Tahoma" w:hAnsi="Tahoma" w:cs="Tahoma"/>
        </w:rPr>
      </w:pPr>
    </w:p>
    <w:p w:rsidR="007D1AD5" w:rsidRPr="008A3D17" w:rsidRDefault="007D1AD5" w:rsidP="00571F15">
      <w:pPr>
        <w:keepNext/>
        <w:keepLines/>
        <w:jc w:val="both"/>
        <w:rPr>
          <w:rFonts w:ascii="Tahoma" w:hAnsi="Tahoma" w:cs="Tahoma"/>
          <w:b/>
          <w:i/>
          <w:sz w:val="18"/>
          <w:szCs w:val="18"/>
          <w:u w:val="single"/>
        </w:rPr>
      </w:pPr>
      <w:r w:rsidRPr="008A3D17">
        <w:rPr>
          <w:rFonts w:ascii="Tahoma" w:hAnsi="Tahoma" w:cs="Tahoma"/>
          <w:b/>
          <w:i/>
          <w:sz w:val="18"/>
          <w:szCs w:val="18"/>
          <w:u w:val="single"/>
        </w:rPr>
        <w:t xml:space="preserve">Opomba: </w:t>
      </w:r>
    </w:p>
    <w:p w:rsidR="007D1AD5" w:rsidRPr="008A3D17" w:rsidRDefault="007D1AD5" w:rsidP="00571F15">
      <w:pPr>
        <w:keepNext/>
        <w:keepLines/>
        <w:jc w:val="both"/>
        <w:rPr>
          <w:b/>
        </w:rPr>
      </w:pPr>
      <w:r w:rsidRPr="008A3D17">
        <w:rPr>
          <w:rFonts w:ascii="Tahoma" w:hAnsi="Tahoma" w:cs="Tahoma"/>
          <w:i/>
          <w:iCs/>
          <w:sz w:val="18"/>
          <w:szCs w:val="22"/>
        </w:rPr>
        <w:t xml:space="preserve">Obrazec se izpolni in podpiše </w:t>
      </w:r>
      <w:r w:rsidRPr="008A3D17">
        <w:rPr>
          <w:rFonts w:ascii="Tahoma" w:hAnsi="Tahoma" w:cs="Tahoma"/>
          <w:i/>
          <w:iCs/>
          <w:sz w:val="18"/>
          <w:szCs w:val="22"/>
          <w:u w:val="single"/>
        </w:rPr>
        <w:t>kadar namerava ponudnik izvesti javno naročilo s podizvajalcem, ki zahteva neposredno plačilo</w:t>
      </w:r>
      <w:r w:rsidRPr="008A3D17">
        <w:rPr>
          <w:rFonts w:ascii="Tahoma" w:hAnsi="Tahoma" w:cs="Tahoma"/>
          <w:i/>
          <w:iCs/>
          <w:sz w:val="18"/>
          <w:szCs w:val="22"/>
        </w:rPr>
        <w:t xml:space="preserve"> v skladu s 94. členom ZJN-3, ter posledično služi kot priloga k pogodbi o izvedbi javnega naročila.</w:t>
      </w:r>
    </w:p>
    <w:p w:rsidR="007D1AD5" w:rsidRPr="008A3D17" w:rsidRDefault="007D1AD5" w:rsidP="00571F15">
      <w:pPr>
        <w:keepNext/>
        <w:keepLines/>
        <w:jc w:val="both"/>
        <w:rPr>
          <w:rFonts w:ascii="Tahoma" w:hAnsi="Tahoma" w:cs="Tahoma"/>
          <w:i/>
          <w:iCs/>
          <w:sz w:val="16"/>
          <w:szCs w:val="22"/>
        </w:rPr>
      </w:pPr>
    </w:p>
    <w:p w:rsidR="007D1AD5" w:rsidRPr="008A3D17" w:rsidRDefault="007D1AD5" w:rsidP="00571F15">
      <w:pPr>
        <w:keepNext/>
        <w:keepLines/>
        <w:jc w:val="both"/>
        <w:rPr>
          <w:rFonts w:ascii="Tahoma" w:hAnsi="Tahoma" w:cs="Tahoma"/>
          <w:i/>
          <w:iCs/>
          <w:sz w:val="18"/>
          <w:szCs w:val="22"/>
        </w:rPr>
      </w:pPr>
      <w:r w:rsidRPr="008A3D17">
        <w:rPr>
          <w:rFonts w:ascii="Tahoma" w:hAnsi="Tahoma" w:cs="Tahoma"/>
          <w:i/>
          <w:iCs/>
          <w:sz w:val="18"/>
          <w:szCs w:val="22"/>
        </w:rPr>
        <w:t xml:space="preserve">V primeru, da ponudnik </w:t>
      </w:r>
      <w:r w:rsidRPr="008A3D17">
        <w:rPr>
          <w:rFonts w:ascii="Tahoma" w:hAnsi="Tahoma" w:cs="Tahoma"/>
          <w:i/>
          <w:iCs/>
          <w:sz w:val="18"/>
          <w:szCs w:val="22"/>
          <w:u w:val="single"/>
        </w:rPr>
        <w:t>ne namerava</w:t>
      </w:r>
      <w:r w:rsidRPr="008A3D17">
        <w:rPr>
          <w:rFonts w:ascii="Tahoma" w:hAnsi="Tahoma" w:cs="Tahoma"/>
          <w:i/>
          <w:iCs/>
          <w:sz w:val="18"/>
          <w:szCs w:val="22"/>
        </w:rPr>
        <w:t xml:space="preserve"> izvesti javno naročilo s podizvajalcem, </w:t>
      </w:r>
      <w:r w:rsidRPr="008A3D17">
        <w:rPr>
          <w:rFonts w:ascii="Tahoma" w:hAnsi="Tahoma" w:cs="Tahoma"/>
          <w:i/>
          <w:iCs/>
          <w:sz w:val="18"/>
          <w:szCs w:val="22"/>
          <w:u w:val="single"/>
        </w:rPr>
        <w:t>ki zahteva neposredno plačilo</w:t>
      </w:r>
      <w:r w:rsidRPr="008A3D17">
        <w:rPr>
          <w:rFonts w:ascii="Tahoma" w:hAnsi="Tahoma" w:cs="Tahoma"/>
          <w:i/>
          <w:iCs/>
          <w:sz w:val="18"/>
          <w:szCs w:val="22"/>
        </w:rPr>
        <w:t xml:space="preserve">, obrazca ni potrebno izpolniti.  </w:t>
      </w:r>
    </w:p>
    <w:p w:rsidR="007D1AD5" w:rsidRPr="008A3D17" w:rsidRDefault="007D1AD5" w:rsidP="00571F15">
      <w:pPr>
        <w:keepNext/>
        <w:keepLines/>
        <w:jc w:val="both"/>
        <w:rPr>
          <w:rFonts w:ascii="Tahoma" w:hAnsi="Tahoma" w:cs="Tahoma"/>
          <w:i/>
          <w:iCs/>
          <w:szCs w:val="22"/>
        </w:rPr>
      </w:pPr>
    </w:p>
    <w:p w:rsidR="007D1AD5" w:rsidRPr="008A3D17" w:rsidRDefault="007D1AD5" w:rsidP="00571F15">
      <w:pPr>
        <w:keepNext/>
        <w:keepLines/>
        <w:jc w:val="both"/>
        <w:rPr>
          <w:rFonts w:ascii="Tahoma" w:hAnsi="Tahoma" w:cs="Tahoma"/>
          <w:b/>
          <w:i/>
          <w:sz w:val="18"/>
          <w:szCs w:val="18"/>
          <w:u w:val="single"/>
        </w:rPr>
      </w:pPr>
      <w:r w:rsidRPr="008A3D17">
        <w:rPr>
          <w:rFonts w:ascii="Tahoma" w:hAnsi="Tahoma" w:cs="Tahoma"/>
          <w:b/>
          <w:i/>
          <w:sz w:val="18"/>
          <w:szCs w:val="18"/>
          <w:u w:val="single"/>
        </w:rPr>
        <w:t>Navodilo:</w:t>
      </w:r>
    </w:p>
    <w:p w:rsidR="007D1AD5" w:rsidRPr="008A3D17" w:rsidRDefault="007D1AD5" w:rsidP="00571F15">
      <w:pPr>
        <w:keepNext/>
        <w:keepLines/>
        <w:jc w:val="both"/>
        <w:rPr>
          <w:rFonts w:ascii="Tahoma" w:hAnsi="Tahoma" w:cs="Tahoma"/>
          <w:i/>
          <w:iCs/>
          <w:sz w:val="18"/>
          <w:szCs w:val="22"/>
        </w:rPr>
      </w:pPr>
      <w:r w:rsidRPr="008A3D17">
        <w:rPr>
          <w:rFonts w:ascii="Tahoma" w:hAnsi="Tahoma" w:cs="Tahoma"/>
          <w:i/>
          <w:iCs/>
          <w:sz w:val="18"/>
          <w:szCs w:val="22"/>
        </w:rPr>
        <w:t>Glavni izvajalec mora svojemu računu ali situaciji priložiti račun ali situacijo podizvajalca, ki ga je predhodno potrdil.</w:t>
      </w:r>
    </w:p>
    <w:p w:rsidR="007D1AD5" w:rsidRPr="008A3D17" w:rsidRDefault="007D1AD5" w:rsidP="00571F15">
      <w:pPr>
        <w:keepNext/>
        <w:keepLines/>
        <w:jc w:val="both"/>
        <w:rPr>
          <w:rFonts w:ascii="Tahoma" w:hAnsi="Tahoma" w:cs="Tahoma"/>
          <w:b/>
          <w:i/>
          <w:iCs/>
          <w:sz w:val="12"/>
          <w:szCs w:val="22"/>
        </w:rPr>
      </w:pPr>
    </w:p>
    <w:p w:rsidR="007D1AD5" w:rsidRPr="008A3D17" w:rsidRDefault="007D1AD5" w:rsidP="00571F15">
      <w:pPr>
        <w:keepNext/>
        <w:keepLines/>
        <w:jc w:val="both"/>
        <w:rPr>
          <w:rFonts w:ascii="Tahoma" w:hAnsi="Tahoma" w:cs="Tahoma"/>
          <w:i/>
          <w:iCs/>
          <w:sz w:val="18"/>
          <w:szCs w:val="22"/>
        </w:rPr>
      </w:pPr>
      <w:r w:rsidRPr="008A3D17">
        <w:rPr>
          <w:rFonts w:ascii="Tahoma" w:hAnsi="Tahoma" w:cs="Tahoma"/>
          <w:i/>
          <w:iCs/>
          <w:sz w:val="18"/>
          <w:szCs w:val="22"/>
        </w:rPr>
        <w:t xml:space="preserve">Ponudnik </w:t>
      </w:r>
      <w:r w:rsidRPr="008A3D17">
        <w:rPr>
          <w:rFonts w:ascii="Tahoma" w:hAnsi="Tahoma" w:cs="Tahoma"/>
          <w:i/>
          <w:iCs/>
          <w:sz w:val="18"/>
          <w:szCs w:val="22"/>
          <w:u w:val="single"/>
        </w:rPr>
        <w:t>obrazec</w:t>
      </w:r>
      <w:r w:rsidRPr="008A3D17">
        <w:rPr>
          <w:rFonts w:ascii="Tahoma" w:hAnsi="Tahoma" w:cs="Tahoma"/>
          <w:b/>
          <w:i/>
          <w:iCs/>
          <w:sz w:val="18"/>
          <w:szCs w:val="22"/>
        </w:rPr>
        <w:t xml:space="preserve"> </w:t>
      </w:r>
      <w:r w:rsidRPr="008A3D17">
        <w:rPr>
          <w:rFonts w:ascii="Tahoma" w:hAnsi="Tahoma" w:cs="Tahoma"/>
          <w:i/>
          <w:iCs/>
          <w:sz w:val="18"/>
          <w:szCs w:val="22"/>
        </w:rPr>
        <w:t>v okviru sistema e-JN</w:t>
      </w:r>
      <w:r w:rsidRPr="008A3D17">
        <w:rPr>
          <w:rFonts w:ascii="Tahoma" w:hAnsi="Tahoma" w:cs="Tahoma"/>
          <w:b/>
          <w:i/>
          <w:iCs/>
          <w:sz w:val="18"/>
          <w:szCs w:val="22"/>
        </w:rPr>
        <w:t xml:space="preserve"> </w:t>
      </w:r>
      <w:r w:rsidRPr="008A3D17">
        <w:rPr>
          <w:rFonts w:ascii="Tahoma" w:hAnsi="Tahoma" w:cs="Tahoma"/>
          <w:b/>
          <w:i/>
          <w:iCs/>
          <w:sz w:val="18"/>
          <w:szCs w:val="22"/>
          <w:u w:val="single"/>
        </w:rPr>
        <w:t xml:space="preserve">naloži v razdelek </w:t>
      </w:r>
      <w:r w:rsidRPr="006E1C40">
        <w:rPr>
          <w:rFonts w:ascii="Tahoma" w:hAnsi="Tahoma" w:cs="Tahoma"/>
          <w:b/>
          <w:i/>
          <w:iCs/>
          <w:sz w:val="18"/>
          <w:szCs w:val="22"/>
          <w:u w:val="single"/>
        </w:rPr>
        <w:t>»Dokumenti«, del »Ostale priloge«</w:t>
      </w:r>
      <w:r w:rsidRPr="008A3D17">
        <w:rPr>
          <w:rFonts w:ascii="Tahoma" w:hAnsi="Tahoma" w:cs="Tahoma"/>
          <w:b/>
          <w:i/>
          <w:iCs/>
          <w:sz w:val="18"/>
          <w:szCs w:val="22"/>
          <w:u w:val="single"/>
        </w:rPr>
        <w:t>!!!</w:t>
      </w:r>
    </w:p>
    <w:p w:rsidR="00750E7B" w:rsidRDefault="00750E7B" w:rsidP="00571F15">
      <w:pPr>
        <w:keepNext/>
        <w:keepLines/>
        <w:jc w:val="both"/>
        <w:rPr>
          <w:rFonts w:ascii="Tahoma" w:hAnsi="Tahoma" w:cs="Tahoma"/>
        </w:rPr>
      </w:pPr>
    </w:p>
    <w:p w:rsidR="00750E7B" w:rsidRDefault="00750E7B" w:rsidP="00571F15">
      <w:pPr>
        <w:keepNext/>
        <w:keepLines/>
        <w:jc w:val="both"/>
        <w:rPr>
          <w:rFonts w:ascii="Tahoma" w:hAnsi="Tahoma" w:cs="Tahoma"/>
        </w:rPr>
      </w:pPr>
    </w:p>
    <w:p w:rsidR="00750E7B" w:rsidRDefault="00750E7B" w:rsidP="00571F15">
      <w:pPr>
        <w:keepNext/>
        <w:keepLines/>
        <w:jc w:val="both"/>
        <w:rPr>
          <w:rFonts w:ascii="Tahoma" w:hAnsi="Tahoma" w:cs="Tahoma"/>
        </w:rPr>
      </w:pPr>
    </w:p>
    <w:p w:rsidR="00750E7B" w:rsidRDefault="00750E7B" w:rsidP="00571F15">
      <w:pPr>
        <w:keepNext/>
        <w:keepLines/>
        <w:jc w:val="both"/>
        <w:rPr>
          <w:rFonts w:ascii="Tahoma" w:hAnsi="Tahoma" w:cs="Tahoma"/>
        </w:rPr>
      </w:pPr>
    </w:p>
    <w:p w:rsidR="00750E7B" w:rsidRDefault="00750E7B" w:rsidP="00571F15">
      <w:pPr>
        <w:keepNext/>
        <w:keepLines/>
        <w:jc w:val="both"/>
        <w:rPr>
          <w:rFonts w:ascii="Tahoma" w:hAnsi="Tahoma" w:cs="Tahoma"/>
        </w:rPr>
      </w:pPr>
    </w:p>
    <w:p w:rsidR="00750E7B" w:rsidRDefault="00750E7B" w:rsidP="00571F15">
      <w:pPr>
        <w:keepNext/>
        <w:keepLines/>
        <w:jc w:val="both"/>
        <w:rPr>
          <w:rFonts w:ascii="Tahoma" w:hAnsi="Tahoma" w:cs="Tahoma"/>
        </w:rPr>
      </w:pPr>
    </w:p>
    <w:p w:rsidR="00750E7B" w:rsidRDefault="00750E7B" w:rsidP="00571F15">
      <w:pPr>
        <w:keepNext/>
        <w:keepLines/>
        <w:jc w:val="both"/>
        <w:rPr>
          <w:rFonts w:ascii="Tahoma" w:hAnsi="Tahoma" w:cs="Tahoma"/>
        </w:rPr>
      </w:pPr>
    </w:p>
    <w:p w:rsidR="00750E7B" w:rsidRDefault="00750E7B" w:rsidP="00571F15">
      <w:pPr>
        <w:keepNext/>
        <w:keepLines/>
        <w:jc w:val="both"/>
        <w:rPr>
          <w:rFonts w:ascii="Tahoma" w:hAnsi="Tahoma" w:cs="Tahoma"/>
        </w:rPr>
      </w:pPr>
    </w:p>
    <w:p w:rsidR="00750E7B" w:rsidRDefault="00750E7B" w:rsidP="00571F15">
      <w:pPr>
        <w:keepNext/>
        <w:keepLines/>
        <w:jc w:val="both"/>
        <w:rPr>
          <w:rFonts w:ascii="Tahoma" w:hAnsi="Tahoma" w:cs="Tahoma"/>
        </w:rPr>
      </w:pPr>
    </w:p>
    <w:p w:rsidR="00750E7B" w:rsidRDefault="00750E7B" w:rsidP="00571F15">
      <w:pPr>
        <w:keepNext/>
        <w:keepLines/>
        <w:jc w:val="both"/>
        <w:rPr>
          <w:rFonts w:ascii="Tahoma" w:hAnsi="Tahoma" w:cs="Tahoma"/>
        </w:rPr>
      </w:pPr>
    </w:p>
    <w:p w:rsidR="00750E7B" w:rsidRDefault="00750E7B" w:rsidP="00571F15">
      <w:pPr>
        <w:keepNext/>
        <w:keepLines/>
        <w:jc w:val="both"/>
        <w:rPr>
          <w:rFonts w:ascii="Tahoma" w:hAnsi="Tahoma" w:cs="Tahoma"/>
        </w:rPr>
      </w:pPr>
    </w:p>
    <w:p w:rsidR="00750E7B" w:rsidRDefault="00750E7B" w:rsidP="00571F15">
      <w:pPr>
        <w:keepNext/>
        <w:keepLines/>
        <w:jc w:val="both"/>
        <w:rPr>
          <w:rFonts w:ascii="Tahoma" w:hAnsi="Tahoma" w:cs="Tahoma"/>
        </w:rPr>
      </w:pPr>
    </w:p>
    <w:p w:rsidR="00750E7B" w:rsidRDefault="00750E7B" w:rsidP="00571F15">
      <w:pPr>
        <w:keepNext/>
        <w:keepLines/>
        <w:jc w:val="both"/>
        <w:rPr>
          <w:rFonts w:ascii="Tahoma" w:hAnsi="Tahoma" w:cs="Tahoma"/>
        </w:rPr>
      </w:pPr>
    </w:p>
    <w:p w:rsidR="00456174" w:rsidRDefault="00456174" w:rsidP="00571F15">
      <w:pPr>
        <w:keepNext/>
        <w:keepLines/>
        <w:jc w:val="both"/>
        <w:rPr>
          <w:rFonts w:ascii="Tahoma" w:hAnsi="Tahoma" w:cs="Tahoma"/>
        </w:rPr>
      </w:pPr>
    </w:p>
    <w:p w:rsidR="009471D6" w:rsidRDefault="009471D6" w:rsidP="00571F15">
      <w:pPr>
        <w:keepNext/>
        <w:keepLines/>
        <w:jc w:val="both"/>
        <w:rPr>
          <w:rFonts w:ascii="Tahoma" w:hAnsi="Tahoma" w:cs="Tahoma"/>
        </w:rPr>
      </w:pPr>
    </w:p>
    <w:p w:rsidR="009471D6" w:rsidRDefault="009471D6" w:rsidP="00571F15">
      <w:pPr>
        <w:keepNext/>
        <w:keepLines/>
        <w:jc w:val="both"/>
        <w:rPr>
          <w:rFonts w:ascii="Tahoma" w:hAnsi="Tahoma" w:cs="Tahoma"/>
        </w:rPr>
      </w:pPr>
    </w:p>
    <w:tbl>
      <w:tblPr>
        <w:tblW w:w="9583" w:type="dxa"/>
        <w:tblInd w:w="-15" w:type="dxa"/>
        <w:tblLayout w:type="fixed"/>
        <w:tblCellMar>
          <w:left w:w="70" w:type="dxa"/>
          <w:right w:w="70" w:type="dxa"/>
        </w:tblCellMar>
        <w:tblLook w:val="0000" w:firstRow="0" w:lastRow="0" w:firstColumn="0" w:lastColumn="0" w:noHBand="0" w:noVBand="0"/>
      </w:tblPr>
      <w:tblGrid>
        <w:gridCol w:w="7098"/>
        <w:gridCol w:w="2485"/>
      </w:tblGrid>
      <w:tr w:rsidR="007D1AD5" w:rsidRPr="008A3D17" w:rsidTr="00874083">
        <w:tc>
          <w:tcPr>
            <w:tcW w:w="7098" w:type="dxa"/>
            <w:tcBorders>
              <w:top w:val="single" w:sz="4" w:space="0" w:color="000000"/>
              <w:left w:val="single" w:sz="4" w:space="0" w:color="000000"/>
              <w:bottom w:val="single" w:sz="4" w:space="0" w:color="000000"/>
            </w:tcBorders>
          </w:tcPr>
          <w:p w:rsidR="007D1AD5" w:rsidRPr="008A3D17" w:rsidRDefault="007D1AD5" w:rsidP="00571F15">
            <w:pPr>
              <w:keepNext/>
              <w:keepLines/>
              <w:rPr>
                <w:rFonts w:ascii="Tahoma" w:eastAsia="Calibri" w:hAnsi="Tahoma" w:cs="Tahoma"/>
              </w:rPr>
            </w:pPr>
            <w:r w:rsidRPr="008A3D17">
              <w:rPr>
                <w:rFonts w:ascii="Tahoma" w:eastAsia="Calibri" w:hAnsi="Tahoma" w:cs="Tahoma"/>
              </w:rPr>
              <w:lastRenderedPageBreak/>
              <w:t>SOGLASJE PODIZVAJALC</w:t>
            </w:r>
            <w:r>
              <w:rPr>
                <w:rFonts w:ascii="Tahoma" w:eastAsia="Calibri" w:hAnsi="Tahoma" w:cs="Tahoma"/>
              </w:rPr>
              <w:t>A ZA NEPOSREDNA PLAČILA</w:t>
            </w:r>
          </w:p>
        </w:tc>
        <w:tc>
          <w:tcPr>
            <w:tcW w:w="2485" w:type="dxa"/>
            <w:tcBorders>
              <w:top w:val="single" w:sz="4" w:space="0" w:color="000000"/>
              <w:left w:val="single" w:sz="4" w:space="0" w:color="808080"/>
              <w:bottom w:val="single" w:sz="4" w:space="0" w:color="000000"/>
              <w:right w:val="single" w:sz="4" w:space="0" w:color="000000"/>
            </w:tcBorders>
          </w:tcPr>
          <w:p w:rsidR="007D1AD5" w:rsidRPr="008A3D17" w:rsidRDefault="007D1AD5" w:rsidP="00571F15">
            <w:pPr>
              <w:keepNext/>
              <w:keepLines/>
              <w:rPr>
                <w:rFonts w:ascii="Tahoma" w:eastAsia="Calibri" w:hAnsi="Tahoma" w:cs="Tahoma"/>
                <w:b/>
              </w:rPr>
            </w:pPr>
            <w:r w:rsidRPr="008A3D17">
              <w:rPr>
                <w:rFonts w:ascii="Tahoma" w:eastAsia="Calibri" w:hAnsi="Tahoma" w:cs="Tahoma"/>
                <w:b/>
              </w:rPr>
              <w:t xml:space="preserve">Obrazec 2 k </w:t>
            </w:r>
            <w:r>
              <w:rPr>
                <w:rFonts w:ascii="Tahoma" w:eastAsia="Calibri" w:hAnsi="Tahoma" w:cs="Tahoma"/>
                <w:b/>
              </w:rPr>
              <w:t>P</w:t>
            </w:r>
            <w:r w:rsidRPr="008A3D17">
              <w:rPr>
                <w:rFonts w:ascii="Tahoma" w:eastAsia="Calibri" w:hAnsi="Tahoma" w:cs="Tahoma"/>
                <w:b/>
              </w:rPr>
              <w:t xml:space="preserve">rilogi </w:t>
            </w:r>
            <w:r w:rsidR="007910BA">
              <w:rPr>
                <w:rFonts w:ascii="Tahoma" w:eastAsia="Calibri" w:hAnsi="Tahoma" w:cs="Tahoma"/>
                <w:b/>
              </w:rPr>
              <w:t>4</w:t>
            </w:r>
          </w:p>
        </w:tc>
      </w:tr>
    </w:tbl>
    <w:p w:rsidR="007D1AD5" w:rsidRPr="008A3D17" w:rsidRDefault="007D1AD5" w:rsidP="00571F15">
      <w:pPr>
        <w:keepNext/>
        <w:keepLines/>
        <w:rPr>
          <w:rFonts w:ascii="Tahoma" w:hAnsi="Tahoma" w:cs="Tahoma"/>
          <w:b/>
          <w:sz w:val="28"/>
        </w:rPr>
      </w:pPr>
    </w:p>
    <w:p w:rsidR="007D1AD5" w:rsidRPr="008A3D17" w:rsidRDefault="007D1AD5" w:rsidP="00571F15">
      <w:pPr>
        <w:keepNext/>
        <w:keepLines/>
        <w:rPr>
          <w:rFonts w:ascii="Tahoma" w:hAnsi="Tahoma" w:cs="Tahoma"/>
        </w:rPr>
      </w:pPr>
      <w:r w:rsidRPr="008A3D17">
        <w:rPr>
          <w:rFonts w:ascii="Tahoma" w:hAnsi="Tahoma" w:cs="Tahoma"/>
        </w:rPr>
        <w:t xml:space="preserve">Podizvajalec:__________________________________________________________________________, </w:t>
      </w:r>
    </w:p>
    <w:p w:rsidR="007D1AD5" w:rsidRPr="008A3D17" w:rsidRDefault="007D1AD5" w:rsidP="00571F15">
      <w:pPr>
        <w:keepNext/>
        <w:keepLines/>
        <w:rPr>
          <w:rFonts w:ascii="Tahoma" w:hAnsi="Tahoma" w:cs="Tahoma"/>
        </w:rPr>
      </w:pPr>
    </w:p>
    <w:p w:rsidR="007D1AD5" w:rsidRPr="008A3D17" w:rsidRDefault="007D1AD5" w:rsidP="00571F15">
      <w:pPr>
        <w:keepNext/>
        <w:keepLines/>
        <w:rPr>
          <w:rFonts w:ascii="Tahoma" w:hAnsi="Tahoma" w:cs="Tahoma"/>
        </w:rPr>
      </w:pPr>
      <w:r w:rsidRPr="008A3D17">
        <w:rPr>
          <w:rFonts w:ascii="Tahoma" w:hAnsi="Tahoma" w:cs="Tahoma"/>
        </w:rPr>
        <w:t>ki nastopamo  kot podizvajalec pri ponudniku (glavnemu izvajalcu)</w:t>
      </w:r>
    </w:p>
    <w:p w:rsidR="007D1AD5" w:rsidRPr="008A3D17" w:rsidRDefault="007D1AD5" w:rsidP="00571F15">
      <w:pPr>
        <w:keepNext/>
        <w:keepLines/>
        <w:rPr>
          <w:rFonts w:ascii="Tahoma" w:hAnsi="Tahoma" w:cs="Tahoma"/>
          <w:b/>
          <w:sz w:val="8"/>
        </w:rPr>
      </w:pPr>
    </w:p>
    <w:p w:rsidR="007D1AD5" w:rsidRPr="008A3D17" w:rsidRDefault="007D1AD5" w:rsidP="00571F15">
      <w:pPr>
        <w:keepNext/>
        <w:keepLines/>
        <w:rPr>
          <w:rFonts w:ascii="Tahoma" w:hAnsi="Tahoma" w:cs="Tahoma"/>
        </w:rPr>
      </w:pPr>
      <w:r w:rsidRPr="008A3D17">
        <w:rPr>
          <w:rFonts w:ascii="Tahoma" w:hAnsi="Tahoma" w:cs="Tahoma"/>
          <w:b/>
        </w:rPr>
        <w:t xml:space="preserve">________________________________________________________________________ </w:t>
      </w:r>
    </w:p>
    <w:p w:rsidR="007D1AD5" w:rsidRPr="008A3D17" w:rsidRDefault="007D1AD5" w:rsidP="00571F15">
      <w:pPr>
        <w:keepNext/>
        <w:keepLines/>
        <w:rPr>
          <w:rFonts w:ascii="Tahoma" w:hAnsi="Tahoma" w:cs="Tahoma"/>
          <w:b/>
        </w:rPr>
      </w:pPr>
    </w:p>
    <w:p w:rsidR="007D1AD5" w:rsidRPr="008A3D17" w:rsidRDefault="007D1AD5" w:rsidP="00571F15">
      <w:pPr>
        <w:keepNext/>
        <w:keepLines/>
        <w:jc w:val="both"/>
        <w:rPr>
          <w:rFonts w:ascii="Tahoma" w:hAnsi="Tahoma" w:cs="Tahoma"/>
          <w:b/>
        </w:rPr>
      </w:pPr>
      <w:r w:rsidRPr="008A3D17">
        <w:rPr>
          <w:rFonts w:ascii="Tahoma" w:hAnsi="Tahoma" w:cs="Tahoma"/>
        </w:rPr>
        <w:t>za izvedbo javnega naročila št.</w:t>
      </w:r>
      <w:r w:rsidRPr="008A3D17">
        <w:rPr>
          <w:rFonts w:ascii="Tahoma" w:hAnsi="Tahoma" w:cs="Tahoma"/>
          <w:b/>
        </w:rPr>
        <w:t xml:space="preserve"> </w:t>
      </w:r>
      <w:r w:rsidR="00DC1C02">
        <w:rPr>
          <w:rFonts w:ascii="Tahoma" w:hAnsi="Tahoma" w:cs="Tahoma"/>
          <w:b/>
        </w:rPr>
        <w:t>VKS-36/23</w:t>
      </w:r>
      <w:r w:rsidR="00B22835">
        <w:rPr>
          <w:rFonts w:ascii="Tahoma" w:hAnsi="Tahoma" w:cs="Tahoma"/>
          <w:b/>
        </w:rPr>
        <w:t xml:space="preserve"> </w:t>
      </w:r>
      <w:r w:rsidRPr="00C8579C">
        <w:rPr>
          <w:rFonts w:ascii="Tahoma" w:hAnsi="Tahoma" w:cs="Tahoma"/>
          <w:b/>
        </w:rPr>
        <w:t xml:space="preserve">– </w:t>
      </w:r>
      <w:r w:rsidR="00284C34">
        <w:rPr>
          <w:rFonts w:ascii="Tahoma" w:hAnsi="Tahoma" w:cs="Tahoma"/>
          <w:b/>
          <w:bCs/>
        </w:rPr>
        <w:t>Pridobitev instrumenta finančnega zavarovanja v obliki bančne garancije oziroma zavarovalne police za leto 2023</w:t>
      </w:r>
    </w:p>
    <w:p w:rsidR="007D1AD5" w:rsidRPr="008A3D17" w:rsidRDefault="007D1AD5" w:rsidP="00571F15">
      <w:pPr>
        <w:keepNext/>
        <w:keepLines/>
        <w:jc w:val="center"/>
        <w:rPr>
          <w:rFonts w:ascii="Tahoma" w:hAnsi="Tahoma" w:cs="Tahoma"/>
          <w:b/>
        </w:rPr>
      </w:pPr>
    </w:p>
    <w:p w:rsidR="007D1AD5" w:rsidRPr="008A3D17" w:rsidRDefault="007D1AD5" w:rsidP="00571F15">
      <w:pPr>
        <w:keepNext/>
        <w:keepLines/>
        <w:jc w:val="center"/>
        <w:rPr>
          <w:rFonts w:ascii="Tahoma" w:hAnsi="Tahoma" w:cs="Tahoma"/>
          <w:b/>
          <w:sz w:val="22"/>
          <w:szCs w:val="22"/>
        </w:rPr>
      </w:pPr>
      <w:r w:rsidRPr="008A3D17">
        <w:rPr>
          <w:rFonts w:ascii="Tahoma" w:hAnsi="Tahoma" w:cs="Tahoma"/>
          <w:b/>
          <w:sz w:val="22"/>
          <w:szCs w:val="22"/>
        </w:rPr>
        <w:t>SOGLAŠAM,</w:t>
      </w:r>
    </w:p>
    <w:p w:rsidR="007D1AD5" w:rsidRPr="008A3D17" w:rsidRDefault="007D1AD5" w:rsidP="00571F15">
      <w:pPr>
        <w:keepNext/>
        <w:keepLines/>
        <w:rPr>
          <w:rFonts w:ascii="Tahoma" w:hAnsi="Tahoma" w:cs="Tahoma"/>
          <w:b/>
        </w:rPr>
      </w:pPr>
    </w:p>
    <w:p w:rsidR="007D1AD5" w:rsidRPr="008A3D17" w:rsidRDefault="007D1AD5" w:rsidP="00571F15">
      <w:pPr>
        <w:keepNext/>
        <w:keepLines/>
        <w:rPr>
          <w:rFonts w:ascii="Tahoma" w:hAnsi="Tahoma" w:cs="Tahoma"/>
          <w:b/>
        </w:rPr>
      </w:pPr>
    </w:p>
    <w:p w:rsidR="007D1AD5" w:rsidRPr="008A3D17" w:rsidRDefault="007D1AD5" w:rsidP="00571F15">
      <w:pPr>
        <w:keepNext/>
        <w:keepLines/>
        <w:jc w:val="both"/>
        <w:rPr>
          <w:rFonts w:ascii="Tahoma" w:hAnsi="Tahoma" w:cs="Tahoma"/>
        </w:rPr>
      </w:pPr>
      <w:r w:rsidRPr="008A3D17">
        <w:rPr>
          <w:rFonts w:ascii="Tahoma" w:hAnsi="Tahoma" w:cs="Tahoma"/>
        </w:rPr>
        <w:t xml:space="preserve">da nam naročnik </w:t>
      </w:r>
      <w:r w:rsidRPr="008A3D17">
        <w:rPr>
          <w:rFonts w:ascii="Tahoma" w:hAnsi="Tahoma" w:cs="Tahoma"/>
          <w:bCs/>
        </w:rPr>
        <w:t>JAVNO PODJETJE VODOVOD KANALIZACIJA SNAGA d.o.o., Vodovodna cesta 90, 1000 Ljubljana</w:t>
      </w:r>
      <w:r w:rsidRPr="008A3D17">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rsidR="007D1AD5" w:rsidRPr="008A3D17" w:rsidRDefault="007D1AD5" w:rsidP="00571F15">
      <w:pPr>
        <w:keepNext/>
        <w:keepLines/>
        <w:rPr>
          <w:b/>
        </w:rPr>
      </w:pPr>
      <w:r w:rsidRPr="008A3D17">
        <w:rPr>
          <w:b/>
        </w:rPr>
        <w:t xml:space="preserve"> </w:t>
      </w:r>
    </w:p>
    <w:p w:rsidR="007D1AD5" w:rsidRPr="008A3D17" w:rsidRDefault="007D1AD5" w:rsidP="00571F15">
      <w:pPr>
        <w:keepNext/>
        <w:keepLines/>
        <w:rPr>
          <w:b/>
        </w:rPr>
      </w:pPr>
    </w:p>
    <w:p w:rsidR="007D1AD5" w:rsidRPr="008A3D17" w:rsidRDefault="007D1AD5" w:rsidP="00571F15">
      <w:pPr>
        <w:keepNext/>
        <w:keepLines/>
        <w:rPr>
          <w:rFonts w:ascii="Tahoma" w:hAnsi="Tahoma" w:cs="Tahoma"/>
          <w:b/>
        </w:rPr>
      </w:pPr>
    </w:p>
    <w:p w:rsidR="007D1AD5" w:rsidRPr="008A3D17" w:rsidRDefault="007D1AD5" w:rsidP="00571F15">
      <w:pPr>
        <w:keepNext/>
        <w:keepLines/>
        <w:rPr>
          <w:rFonts w:ascii="Tahoma" w:hAnsi="Tahoma" w:cs="Tahoma"/>
        </w:rPr>
      </w:pPr>
      <w:r w:rsidRPr="008A3D17">
        <w:rPr>
          <w:rFonts w:ascii="Tahoma" w:hAnsi="Tahoma" w:cs="Tahoma"/>
        </w:rPr>
        <w:t>____________________________                     Žig                     _______________________________</w:t>
      </w:r>
    </w:p>
    <w:p w:rsidR="007D1AD5" w:rsidRPr="008A3D17" w:rsidRDefault="007D1AD5" w:rsidP="00571F15">
      <w:pPr>
        <w:keepNext/>
        <w:keepLines/>
        <w:rPr>
          <w:rFonts w:ascii="Tahoma" w:hAnsi="Tahoma" w:cs="Tahoma"/>
          <w:sz w:val="18"/>
        </w:rPr>
      </w:pPr>
      <w:r w:rsidRPr="008A3D17">
        <w:rPr>
          <w:rFonts w:ascii="Tahoma" w:hAnsi="Tahoma" w:cs="Tahoma"/>
          <w:sz w:val="18"/>
        </w:rPr>
        <w:t xml:space="preserve">            Kraj in datum                                                                             Podpis odgovorne osebe podizvajalca</w:t>
      </w:r>
    </w:p>
    <w:p w:rsidR="007D1AD5" w:rsidRPr="008A3D17" w:rsidRDefault="007D1AD5" w:rsidP="00571F15">
      <w:pPr>
        <w:keepNext/>
        <w:keepLines/>
      </w:pPr>
    </w:p>
    <w:p w:rsidR="007D1AD5" w:rsidRPr="008A3D17" w:rsidRDefault="007D1AD5" w:rsidP="00571F15">
      <w:pPr>
        <w:keepNext/>
        <w:keepLines/>
      </w:pPr>
    </w:p>
    <w:p w:rsidR="007D1AD5" w:rsidRPr="008A3D17" w:rsidRDefault="007D1AD5" w:rsidP="00571F15">
      <w:pPr>
        <w:keepNext/>
        <w:keepLines/>
      </w:pPr>
    </w:p>
    <w:p w:rsidR="007D1AD5" w:rsidRPr="008A3D17" w:rsidRDefault="007D1AD5" w:rsidP="00571F15">
      <w:pPr>
        <w:keepNext/>
        <w:keepLines/>
      </w:pPr>
    </w:p>
    <w:p w:rsidR="007D1AD5" w:rsidRPr="008A3D17" w:rsidRDefault="007D1AD5" w:rsidP="00571F15">
      <w:pPr>
        <w:keepNext/>
        <w:keepLines/>
      </w:pPr>
    </w:p>
    <w:p w:rsidR="007D1AD5" w:rsidRPr="008A3D17" w:rsidRDefault="007D1AD5" w:rsidP="00571F15">
      <w:pPr>
        <w:keepNext/>
        <w:keepLines/>
        <w:jc w:val="both"/>
        <w:rPr>
          <w:rFonts w:ascii="Tahoma" w:hAnsi="Tahoma" w:cs="Tahoma"/>
          <w:b/>
          <w:i/>
          <w:sz w:val="18"/>
          <w:szCs w:val="18"/>
          <w:u w:val="single"/>
        </w:rPr>
      </w:pPr>
      <w:r w:rsidRPr="008A3D17">
        <w:rPr>
          <w:rFonts w:ascii="Tahoma" w:hAnsi="Tahoma" w:cs="Tahoma"/>
          <w:b/>
          <w:i/>
          <w:sz w:val="18"/>
          <w:szCs w:val="18"/>
          <w:u w:val="single"/>
        </w:rPr>
        <w:t xml:space="preserve">Opomba: </w:t>
      </w:r>
    </w:p>
    <w:p w:rsidR="007D1AD5" w:rsidRPr="008A3D17" w:rsidRDefault="007D1AD5" w:rsidP="00571F15">
      <w:pPr>
        <w:keepNext/>
        <w:keepLines/>
        <w:jc w:val="both"/>
        <w:rPr>
          <w:b/>
        </w:rPr>
      </w:pPr>
      <w:r w:rsidRPr="008A3D17">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rsidR="007D1AD5" w:rsidRPr="008A3D17" w:rsidRDefault="007D1AD5" w:rsidP="00571F15">
      <w:pPr>
        <w:keepNext/>
        <w:keepLines/>
        <w:jc w:val="both"/>
        <w:rPr>
          <w:rFonts w:ascii="Tahoma" w:hAnsi="Tahoma" w:cs="Tahoma"/>
          <w:i/>
          <w:iCs/>
          <w:sz w:val="18"/>
          <w:szCs w:val="22"/>
        </w:rPr>
      </w:pPr>
    </w:p>
    <w:p w:rsidR="007D1AD5" w:rsidRPr="008A3D17" w:rsidRDefault="007D1AD5" w:rsidP="00571F15">
      <w:pPr>
        <w:keepNext/>
        <w:keepLines/>
        <w:jc w:val="both"/>
        <w:rPr>
          <w:rFonts w:ascii="Tahoma" w:hAnsi="Tahoma" w:cs="Tahoma"/>
          <w:i/>
          <w:iCs/>
          <w:sz w:val="18"/>
          <w:szCs w:val="22"/>
        </w:rPr>
      </w:pPr>
      <w:r w:rsidRPr="008A3D17">
        <w:rPr>
          <w:rFonts w:ascii="Tahoma" w:hAnsi="Tahoma" w:cs="Tahoma"/>
          <w:i/>
          <w:iCs/>
          <w:sz w:val="18"/>
          <w:szCs w:val="22"/>
        </w:rPr>
        <w:t xml:space="preserve">V primeru, da ponudnik ne namerava izvesti javno naročilo s podizvajalcem, ki zahteva neposredno plačilo, obrazca ni potrebno izpolniti.  </w:t>
      </w:r>
    </w:p>
    <w:p w:rsidR="007D1AD5" w:rsidRPr="008A3D17" w:rsidRDefault="007D1AD5" w:rsidP="00571F15">
      <w:pPr>
        <w:keepNext/>
        <w:keepLines/>
      </w:pPr>
    </w:p>
    <w:p w:rsidR="007D1AD5" w:rsidRPr="008A3D17" w:rsidRDefault="007D1AD5" w:rsidP="00571F15">
      <w:pPr>
        <w:keepNext/>
        <w:keepLines/>
      </w:pPr>
    </w:p>
    <w:p w:rsidR="007D1AD5" w:rsidRPr="008A3D17" w:rsidRDefault="007D1AD5" w:rsidP="00571F15">
      <w:pPr>
        <w:pStyle w:val="NavadenTimesNewRoman"/>
        <w:keepNext/>
        <w:keepLines/>
        <w:widowControl/>
        <w:rPr>
          <w:rFonts w:ascii="Tahoma" w:hAnsi="Tahoma" w:cs="Tahoma"/>
          <w:sz w:val="20"/>
        </w:rPr>
      </w:pPr>
      <w:r w:rsidRPr="008A3D17">
        <w:rPr>
          <w:rFonts w:ascii="Tahoma" w:hAnsi="Tahoma" w:cs="Tahoma"/>
          <w:b/>
          <w:i/>
          <w:sz w:val="18"/>
          <w:szCs w:val="18"/>
        </w:rPr>
        <w:t xml:space="preserve">Navodilo: </w:t>
      </w:r>
    </w:p>
    <w:p w:rsidR="007D1AD5" w:rsidRPr="008A3D17" w:rsidRDefault="007D1AD5" w:rsidP="00571F15">
      <w:pPr>
        <w:keepNext/>
        <w:keepLines/>
        <w:tabs>
          <w:tab w:val="left" w:pos="567"/>
          <w:tab w:val="num" w:pos="851"/>
          <w:tab w:val="left" w:pos="993"/>
        </w:tabs>
        <w:jc w:val="both"/>
        <w:rPr>
          <w:rFonts w:ascii="Tahoma" w:hAnsi="Tahoma" w:cs="Tahoma"/>
        </w:rPr>
      </w:pPr>
      <w:r w:rsidRPr="008A3D17">
        <w:rPr>
          <w:rFonts w:ascii="Tahoma" w:hAnsi="Tahoma" w:cs="Tahoma"/>
          <w:i/>
          <w:sz w:val="18"/>
        </w:rPr>
        <w:t xml:space="preserve">Ponudnik </w:t>
      </w:r>
      <w:r w:rsidRPr="008A3D17">
        <w:rPr>
          <w:rFonts w:ascii="Tahoma" w:hAnsi="Tahoma" w:cs="Tahoma"/>
          <w:i/>
          <w:sz w:val="18"/>
          <w:u w:val="single"/>
        </w:rPr>
        <w:t>obrazec</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 xml:space="preserve">naloži ločeno v razdelek </w:t>
      </w:r>
      <w:r w:rsidRPr="006E1C40">
        <w:rPr>
          <w:rFonts w:ascii="Tahoma" w:hAnsi="Tahoma" w:cs="Tahoma"/>
          <w:b/>
          <w:i/>
          <w:sz w:val="18"/>
          <w:u w:val="single"/>
        </w:rPr>
        <w:t>»Dokumenti«, del »Ostale priloge«</w:t>
      </w:r>
      <w:r w:rsidRPr="008A3D17">
        <w:rPr>
          <w:rFonts w:ascii="Tahoma" w:hAnsi="Tahoma" w:cs="Tahoma"/>
          <w:b/>
          <w:i/>
          <w:sz w:val="18"/>
          <w:u w:val="single"/>
        </w:rPr>
        <w:t>!!!</w:t>
      </w:r>
    </w:p>
    <w:p w:rsidR="00456174" w:rsidRDefault="00456174" w:rsidP="00571F15">
      <w:pPr>
        <w:keepNext/>
        <w:keepLines/>
        <w:jc w:val="both"/>
        <w:rPr>
          <w:rFonts w:ascii="Tahoma" w:hAnsi="Tahoma" w:cs="Tahoma"/>
        </w:rPr>
      </w:pPr>
    </w:p>
    <w:p w:rsidR="00750E7B" w:rsidRPr="00C8579C" w:rsidRDefault="00750E7B" w:rsidP="00571F15">
      <w:pPr>
        <w:keepNext/>
        <w:keepLines/>
        <w:jc w:val="both"/>
        <w:rPr>
          <w:rFonts w:ascii="Tahoma" w:hAnsi="Tahoma" w:cs="Tahoma"/>
        </w:rPr>
      </w:pPr>
    </w:p>
    <w:p w:rsidR="00D92424" w:rsidRPr="00C8579C" w:rsidRDefault="00D92424" w:rsidP="00571F15">
      <w:pPr>
        <w:keepNext/>
        <w:keepLines/>
        <w:rPr>
          <w:rFonts w:ascii="Tahoma" w:hAnsi="Tahoma" w:cs="Tahoma"/>
        </w:rPr>
      </w:pPr>
    </w:p>
    <w:p w:rsidR="00D92424" w:rsidRPr="00C8579C" w:rsidRDefault="00D92424" w:rsidP="00571F15">
      <w:pPr>
        <w:keepNext/>
        <w:keepLines/>
        <w:rPr>
          <w:rFonts w:ascii="Tahoma" w:hAnsi="Tahoma" w:cs="Tahoma"/>
        </w:rPr>
      </w:pPr>
    </w:p>
    <w:p w:rsidR="00D92424" w:rsidRPr="00C8579C" w:rsidRDefault="00D92424" w:rsidP="00571F15">
      <w:pPr>
        <w:keepNext/>
        <w:keepLines/>
        <w:rPr>
          <w:rFonts w:ascii="Tahoma" w:hAnsi="Tahoma" w:cs="Tahoma"/>
        </w:rPr>
      </w:pPr>
    </w:p>
    <w:p w:rsidR="00D92424" w:rsidRPr="00C8579C" w:rsidRDefault="00D92424" w:rsidP="00571F15">
      <w:pPr>
        <w:keepNext/>
        <w:keepLines/>
        <w:rPr>
          <w:rFonts w:ascii="Tahoma" w:hAnsi="Tahoma" w:cs="Tahoma"/>
        </w:rPr>
      </w:pPr>
    </w:p>
    <w:p w:rsidR="00D92424" w:rsidRPr="00C8579C" w:rsidRDefault="00D92424" w:rsidP="00571F15">
      <w:pPr>
        <w:keepNext/>
        <w:keepLines/>
        <w:rPr>
          <w:rFonts w:ascii="Tahoma" w:hAnsi="Tahoma" w:cs="Tahoma"/>
        </w:rPr>
      </w:pPr>
    </w:p>
    <w:p w:rsidR="00D92424" w:rsidRPr="00C8579C" w:rsidRDefault="00D92424" w:rsidP="00571F15">
      <w:pPr>
        <w:keepNext/>
        <w:keepLines/>
        <w:rPr>
          <w:rFonts w:ascii="Tahoma" w:hAnsi="Tahoma" w:cs="Tahoma"/>
        </w:rPr>
      </w:pPr>
    </w:p>
    <w:p w:rsidR="00D92424" w:rsidRPr="00C8579C" w:rsidRDefault="00D92424" w:rsidP="00571F15">
      <w:pPr>
        <w:keepNext/>
        <w:keepLines/>
        <w:rPr>
          <w:rFonts w:ascii="Tahoma" w:hAnsi="Tahoma" w:cs="Tahoma"/>
        </w:rPr>
      </w:pPr>
    </w:p>
    <w:p w:rsidR="00D92424" w:rsidRPr="00C8579C" w:rsidRDefault="00D92424" w:rsidP="00571F15">
      <w:pPr>
        <w:keepNext/>
        <w:keepLines/>
        <w:rPr>
          <w:rFonts w:ascii="Tahoma" w:hAnsi="Tahoma" w:cs="Tahoma"/>
        </w:rPr>
      </w:pPr>
    </w:p>
    <w:p w:rsidR="00D92424" w:rsidRPr="00C8579C" w:rsidRDefault="00D92424" w:rsidP="00571F15">
      <w:pPr>
        <w:keepNext/>
        <w:keepLines/>
        <w:rPr>
          <w:rFonts w:ascii="Tahoma" w:hAnsi="Tahoma" w:cs="Tahoma"/>
        </w:rPr>
      </w:pPr>
    </w:p>
    <w:p w:rsidR="00D92424" w:rsidRPr="00C8579C" w:rsidRDefault="00D92424" w:rsidP="00571F15">
      <w:pPr>
        <w:keepNext/>
        <w:keepLines/>
        <w:rPr>
          <w:rFonts w:ascii="Tahoma" w:hAnsi="Tahoma" w:cs="Tahoma"/>
        </w:rPr>
      </w:pPr>
    </w:p>
    <w:p w:rsidR="00D92424" w:rsidRPr="00C8579C" w:rsidRDefault="00D92424" w:rsidP="00571F15">
      <w:pPr>
        <w:keepNext/>
        <w:keepLines/>
        <w:rPr>
          <w:rFonts w:ascii="Tahoma" w:hAnsi="Tahoma" w:cs="Tahoma"/>
        </w:rPr>
      </w:pPr>
    </w:p>
    <w:p w:rsidR="00D92424" w:rsidRPr="00C8579C" w:rsidRDefault="00D92424" w:rsidP="00571F15">
      <w:pPr>
        <w:keepNext/>
        <w:keepLines/>
        <w:rPr>
          <w:rFonts w:ascii="Tahoma" w:hAnsi="Tahoma" w:cs="Tahoma"/>
        </w:rPr>
      </w:pPr>
    </w:p>
    <w:p w:rsidR="00D92424" w:rsidRPr="00C8579C" w:rsidRDefault="00D92424" w:rsidP="00571F15">
      <w:pPr>
        <w:keepNext/>
        <w:keepLines/>
        <w:rPr>
          <w:rFonts w:ascii="Tahoma" w:hAnsi="Tahoma" w:cs="Tahoma"/>
        </w:rPr>
      </w:pPr>
    </w:p>
    <w:p w:rsidR="00D92424" w:rsidRPr="00C8579C" w:rsidRDefault="00D92424" w:rsidP="00571F15">
      <w:pPr>
        <w:keepNext/>
        <w:keepLines/>
        <w:rPr>
          <w:rFonts w:ascii="Tahoma" w:hAnsi="Tahoma" w:cs="Tahoma"/>
        </w:rPr>
      </w:pPr>
    </w:p>
    <w:p w:rsidR="007D1AD5" w:rsidRDefault="007D1AD5" w:rsidP="00571F15">
      <w:pPr>
        <w:keepNext/>
        <w:keepLines/>
        <w:rPr>
          <w:rFonts w:ascii="Tahoma" w:hAnsi="Tahoma" w:cs="Tahoma"/>
        </w:rPr>
      </w:pPr>
    </w:p>
    <w:p w:rsidR="007D1AD5" w:rsidRDefault="007D1AD5" w:rsidP="00571F15">
      <w:pPr>
        <w:keepNext/>
        <w:keepLines/>
        <w:rPr>
          <w:rFonts w:ascii="Tahoma" w:hAnsi="Tahoma" w:cs="Tahoma"/>
        </w:rPr>
      </w:pPr>
    </w:p>
    <w:p w:rsidR="007D1AD5" w:rsidRDefault="007D1AD5" w:rsidP="00571F15">
      <w:pPr>
        <w:keepNext/>
        <w:keepLines/>
        <w:rPr>
          <w:rFonts w:ascii="Tahoma" w:hAnsi="Tahoma" w:cs="Tahoma"/>
        </w:rPr>
      </w:pPr>
    </w:p>
    <w:p w:rsidR="00571F15" w:rsidRDefault="00571F15" w:rsidP="00571F15">
      <w:pPr>
        <w:keepNext/>
        <w:keepLines/>
        <w:rPr>
          <w:rFonts w:ascii="Tahoma" w:hAnsi="Tahoma" w:cs="Tahoma"/>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7D1AD5" w:rsidRPr="00112425" w:rsidTr="00874083">
        <w:tc>
          <w:tcPr>
            <w:tcW w:w="6814" w:type="dxa"/>
            <w:tcBorders>
              <w:top w:val="single" w:sz="4" w:space="0" w:color="000000"/>
              <w:left w:val="single" w:sz="4" w:space="0" w:color="000000"/>
              <w:bottom w:val="single" w:sz="4" w:space="0" w:color="000000"/>
            </w:tcBorders>
          </w:tcPr>
          <w:p w:rsidR="007D1AD5" w:rsidRPr="00112425" w:rsidRDefault="007D1AD5" w:rsidP="00571F15">
            <w:pPr>
              <w:keepNext/>
              <w:keepLines/>
              <w:rPr>
                <w:rFonts w:ascii="Tahoma" w:eastAsia="Calibri" w:hAnsi="Tahoma" w:cs="Tahoma"/>
              </w:rPr>
            </w:pPr>
            <w:r w:rsidRPr="00112425">
              <w:rPr>
                <w:rFonts w:ascii="Tahoma" w:hAnsi="Tahoma" w:cs="Tahoma"/>
              </w:rPr>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rsidR="007D1AD5" w:rsidRPr="00112425" w:rsidRDefault="007910BA" w:rsidP="00571F15">
            <w:pPr>
              <w:keepNext/>
              <w:keepLines/>
              <w:rPr>
                <w:rFonts w:ascii="Tahoma" w:eastAsia="Calibri" w:hAnsi="Tahoma" w:cs="Tahoma"/>
                <w:b/>
              </w:rPr>
            </w:pPr>
            <w:r>
              <w:rPr>
                <w:rFonts w:ascii="Tahoma" w:eastAsia="Calibri" w:hAnsi="Tahoma" w:cs="Tahoma"/>
                <w:b/>
              </w:rPr>
              <w:t>Obrazec 3 k Prilogi 4</w:t>
            </w:r>
          </w:p>
        </w:tc>
      </w:tr>
    </w:tbl>
    <w:p w:rsidR="007D1AD5" w:rsidRPr="00112425" w:rsidRDefault="007D1AD5" w:rsidP="00571F15">
      <w:pPr>
        <w:keepNext/>
        <w:keepLines/>
      </w:pPr>
    </w:p>
    <w:p w:rsidR="007D1AD5" w:rsidRPr="00112425" w:rsidRDefault="007D1AD5" w:rsidP="00571F15">
      <w:pPr>
        <w:keepNext/>
        <w:keepLines/>
      </w:pPr>
    </w:p>
    <w:p w:rsidR="007D1AD5" w:rsidRPr="00112425" w:rsidRDefault="007D1AD5" w:rsidP="00571F15">
      <w:pPr>
        <w:keepNext/>
        <w:keepLines/>
        <w:jc w:val="center"/>
        <w:rPr>
          <w:rFonts w:ascii="Tahoma" w:hAnsi="Tahoma" w:cs="Tahoma"/>
          <w:b/>
          <w:i/>
        </w:rPr>
      </w:pPr>
      <w:r w:rsidRPr="00112425">
        <w:rPr>
          <w:rFonts w:ascii="Tahoma" w:hAnsi="Tahoma" w:cs="Tahoma"/>
          <w:b/>
        </w:rPr>
        <w:t>SPORAZUM</w:t>
      </w:r>
    </w:p>
    <w:p w:rsidR="007D1AD5" w:rsidRPr="00112425" w:rsidRDefault="007D1AD5" w:rsidP="00571F15">
      <w:pPr>
        <w:keepNext/>
        <w:keepLines/>
        <w:jc w:val="center"/>
        <w:rPr>
          <w:rFonts w:ascii="Tahoma" w:hAnsi="Tahoma" w:cs="Tahoma"/>
          <w:b/>
          <w:i/>
        </w:rPr>
      </w:pPr>
      <w:r w:rsidRPr="00112425">
        <w:rPr>
          <w:rFonts w:ascii="Tahoma" w:hAnsi="Tahoma" w:cs="Tahoma"/>
          <w:b/>
        </w:rPr>
        <w:t>O MEDSEBOJNEM SODELOVANJU</w:t>
      </w:r>
    </w:p>
    <w:p w:rsidR="007D1AD5" w:rsidRPr="00112425" w:rsidRDefault="007D1AD5" w:rsidP="00571F15">
      <w:pPr>
        <w:keepNext/>
        <w:keepLines/>
        <w:jc w:val="center"/>
        <w:rPr>
          <w:rFonts w:ascii="Tahoma" w:hAnsi="Tahoma" w:cs="Tahoma"/>
          <w:i/>
        </w:rPr>
      </w:pPr>
    </w:p>
    <w:p w:rsidR="007D1AD5" w:rsidRPr="00112425" w:rsidRDefault="007D1AD5" w:rsidP="00571F15">
      <w:pPr>
        <w:keepNext/>
        <w:keepLines/>
        <w:jc w:val="center"/>
        <w:rPr>
          <w:rFonts w:ascii="Tahoma" w:hAnsi="Tahoma" w:cs="Tahoma"/>
          <w:i/>
        </w:rPr>
      </w:pPr>
    </w:p>
    <w:p w:rsidR="007D1AD5" w:rsidRPr="00112425" w:rsidRDefault="007D1AD5" w:rsidP="00571F15">
      <w:pPr>
        <w:keepNext/>
        <w:keepLines/>
        <w:jc w:val="center"/>
        <w:rPr>
          <w:rFonts w:ascii="Tahoma" w:hAnsi="Tahoma" w:cs="Tahoma"/>
          <w:i/>
        </w:rPr>
      </w:pPr>
      <w:r w:rsidRPr="00112425">
        <w:rPr>
          <w:rFonts w:ascii="Tahoma" w:hAnsi="Tahoma" w:cs="Tahoma"/>
        </w:rPr>
        <w:t>(med ponudnikom in podizvajalci – priloži ponudnik)</w:t>
      </w:r>
    </w:p>
    <w:p w:rsidR="00C23AD1" w:rsidRPr="00C8579C" w:rsidRDefault="00C23AD1" w:rsidP="00571F15">
      <w:pPr>
        <w:keepNext/>
        <w:keepLines/>
        <w:rPr>
          <w:rFonts w:ascii="Tahoma" w:hAnsi="Tahoma" w:cs="Tahoma"/>
        </w:rPr>
      </w:pPr>
      <w:r w:rsidRPr="00C8579C">
        <w:rPr>
          <w:rFonts w:ascii="Tahoma" w:hAnsi="Tahoma" w:cs="Tahoma"/>
        </w:rPr>
        <w:br w:type="page"/>
      </w:r>
    </w:p>
    <w:p w:rsidR="00890C57" w:rsidRPr="00C8579C" w:rsidRDefault="00890C57" w:rsidP="00571F15">
      <w:pPr>
        <w:keepNext/>
        <w:keepLines/>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276"/>
      </w:tblGrid>
      <w:tr w:rsidR="00F11071" w:rsidRPr="00C8579C" w:rsidTr="007D1AD5">
        <w:tc>
          <w:tcPr>
            <w:tcW w:w="8217" w:type="dxa"/>
          </w:tcPr>
          <w:p w:rsidR="00F11071" w:rsidRPr="00C8579C" w:rsidRDefault="007910BA" w:rsidP="00571F15">
            <w:pPr>
              <w:keepNext/>
              <w:keepLines/>
              <w:jc w:val="both"/>
              <w:rPr>
                <w:rFonts w:ascii="Tahoma" w:hAnsi="Tahoma" w:cs="Tahoma"/>
              </w:rPr>
            </w:pPr>
            <w:r>
              <w:rPr>
                <w:rFonts w:ascii="Tahoma" w:hAnsi="Tahoma" w:cs="Tahoma"/>
              </w:rPr>
              <w:t>VZOREC POGODBE</w:t>
            </w:r>
          </w:p>
        </w:tc>
        <w:tc>
          <w:tcPr>
            <w:tcW w:w="1276" w:type="dxa"/>
          </w:tcPr>
          <w:p w:rsidR="00F11071" w:rsidRPr="00C8579C" w:rsidRDefault="00F11071" w:rsidP="00571F15">
            <w:pPr>
              <w:keepNext/>
              <w:keepLines/>
              <w:jc w:val="both"/>
              <w:rPr>
                <w:rFonts w:ascii="Tahoma" w:hAnsi="Tahoma" w:cs="Tahoma"/>
                <w:b/>
                <w:i/>
              </w:rPr>
            </w:pPr>
            <w:r w:rsidRPr="00C8579C">
              <w:rPr>
                <w:rFonts w:ascii="Tahoma" w:hAnsi="Tahoma" w:cs="Tahoma"/>
                <w:b/>
                <w:i/>
              </w:rPr>
              <w:t>Priloga 5</w:t>
            </w:r>
          </w:p>
        </w:tc>
      </w:tr>
    </w:tbl>
    <w:p w:rsidR="00AF5910" w:rsidRDefault="00AF5910" w:rsidP="00571F15">
      <w:pPr>
        <w:keepNext/>
        <w:keepLines/>
        <w:jc w:val="both"/>
        <w:rPr>
          <w:rFonts w:ascii="Tahoma" w:hAnsi="Tahoma" w:cs="Tahoma"/>
          <w:szCs w:val="22"/>
        </w:rPr>
      </w:pPr>
    </w:p>
    <w:p w:rsidR="007910BA" w:rsidRPr="007910BA" w:rsidRDefault="007910BA" w:rsidP="00571F15">
      <w:pPr>
        <w:keepNext/>
        <w:keepLines/>
        <w:jc w:val="both"/>
        <w:rPr>
          <w:rFonts w:ascii="Tahoma" w:hAnsi="Tahoma" w:cs="Tahoma"/>
          <w:b/>
        </w:rPr>
      </w:pPr>
      <w:r w:rsidRPr="007910BA">
        <w:rPr>
          <w:rFonts w:ascii="Tahoma" w:hAnsi="Tahoma" w:cs="Tahoma"/>
          <w:b/>
        </w:rPr>
        <w:t>Ponudnik mora za to stranjo predložiti lasten izpolnjen in parafiran vzorec pogodbe.</w:t>
      </w:r>
    </w:p>
    <w:p w:rsidR="007910BA" w:rsidRPr="00C8579C" w:rsidRDefault="007910BA" w:rsidP="00571F15">
      <w:pPr>
        <w:keepNext/>
        <w:keepLines/>
        <w:jc w:val="both"/>
        <w:rPr>
          <w:rFonts w:ascii="Tahoma" w:hAnsi="Tahoma" w:cs="Tahoma"/>
          <w:szCs w:val="22"/>
        </w:rPr>
      </w:pPr>
    </w:p>
    <w:p w:rsidR="007910BA" w:rsidRDefault="007910BA" w:rsidP="00571F15">
      <w:pPr>
        <w:keepNext/>
        <w:keepLines/>
        <w:jc w:val="both"/>
        <w:rPr>
          <w:rFonts w:ascii="Tahoma" w:hAnsi="Tahoma" w:cs="Tahoma"/>
          <w:szCs w:val="22"/>
        </w:rPr>
      </w:pPr>
    </w:p>
    <w:p w:rsidR="007910BA" w:rsidRDefault="007910BA" w:rsidP="00571F15">
      <w:pPr>
        <w:keepNext/>
        <w:keepLines/>
        <w:rPr>
          <w:rFonts w:ascii="Tahoma" w:hAnsi="Tahoma" w:cs="Tahoma"/>
          <w:b/>
        </w:rPr>
      </w:pPr>
      <w:r w:rsidRPr="000874B1">
        <w:rPr>
          <w:rFonts w:ascii="Tahoma" w:hAnsi="Tahoma" w:cs="Tahoma"/>
          <w:b/>
        </w:rPr>
        <w:t>Pogodba</w:t>
      </w:r>
      <w:r w:rsidR="001A79BF">
        <w:rPr>
          <w:rFonts w:ascii="Tahoma" w:hAnsi="Tahoma" w:cs="Tahoma"/>
          <w:b/>
        </w:rPr>
        <w:t>, ki jo pripravi ponudnika,</w:t>
      </w:r>
      <w:r w:rsidRPr="000874B1">
        <w:rPr>
          <w:rFonts w:ascii="Tahoma" w:hAnsi="Tahoma" w:cs="Tahoma"/>
          <w:b/>
        </w:rPr>
        <w:t xml:space="preserve"> mora vsebovati naslednja določila oziroma člene:</w:t>
      </w:r>
    </w:p>
    <w:p w:rsidR="009471D6" w:rsidRDefault="009471D6" w:rsidP="00571F15">
      <w:pPr>
        <w:keepNext/>
        <w:keepLines/>
        <w:rPr>
          <w:rFonts w:ascii="Tahoma" w:hAnsi="Tahoma" w:cs="Tahoma"/>
          <w:b/>
        </w:rPr>
      </w:pPr>
    </w:p>
    <w:p w:rsidR="0024620D" w:rsidRDefault="0024620D" w:rsidP="00571F15">
      <w:pPr>
        <w:keepNext/>
        <w:keepLines/>
        <w:jc w:val="center"/>
        <w:rPr>
          <w:rFonts w:ascii="Tahoma" w:hAnsi="Tahoma" w:cs="Tahoma"/>
          <w:b/>
        </w:rPr>
      </w:pPr>
      <w:r>
        <w:rPr>
          <w:rFonts w:ascii="Tahoma" w:hAnsi="Tahoma" w:cs="Tahoma"/>
          <w:b/>
        </w:rPr>
        <w:t>Člen</w:t>
      </w:r>
      <w:r w:rsidR="009471D6">
        <w:rPr>
          <w:rFonts w:ascii="Tahoma" w:hAnsi="Tahoma" w:cs="Tahoma"/>
          <w:b/>
        </w:rPr>
        <w:t xml:space="preserve"> – ZAŽELENO MED UVODNA DOLOČILA POGODBE</w:t>
      </w:r>
    </w:p>
    <w:p w:rsidR="0024620D" w:rsidRDefault="00900C93" w:rsidP="00571F15">
      <w:pPr>
        <w:pStyle w:val="Odstavekseznama"/>
        <w:keepNext/>
        <w:keepLines/>
        <w:numPr>
          <w:ilvl w:val="0"/>
          <w:numId w:val="18"/>
        </w:numPr>
        <w:suppressAutoHyphens/>
        <w:ind w:left="714" w:hanging="357"/>
        <w:jc w:val="both"/>
        <w:rPr>
          <w:rFonts w:ascii="Tahoma" w:hAnsi="Tahoma" w:cs="Tahoma"/>
        </w:rPr>
      </w:pPr>
      <w:r w:rsidRPr="00900C93">
        <w:rPr>
          <w:rFonts w:ascii="Tahoma" w:hAnsi="Tahoma" w:cs="Tahoma"/>
        </w:rPr>
        <w:t xml:space="preserve">da je JAVNI HOLDING Ljubljana, d.o.o., Verovškova ulica 70, 1000 Ljubljana na podlagi pooblastila naročnika in organizacijskega navodila JAVNEGA HOLDINGA Ljubljana d.o.o. in povezanih javnih podjetij o izvajanju javnih naročil, izvedel postopek oddaje javnega naročila št. </w:t>
      </w:r>
      <w:r w:rsidR="00DC1C02">
        <w:rPr>
          <w:rFonts w:ascii="Tahoma" w:hAnsi="Tahoma" w:cs="Tahoma"/>
        </w:rPr>
        <w:t>VKS-36/23</w:t>
      </w:r>
      <w:r w:rsidRPr="00900C93">
        <w:rPr>
          <w:rFonts w:ascii="Tahoma" w:hAnsi="Tahoma" w:cs="Tahoma"/>
        </w:rPr>
        <w:t>, po odprtem postopku, v skladu s 40. členom Zakona o javnem naročanju (Ur. l. RS, št. 91/15 in nadaljnji; v nadaljevanju: ZJN-3) (objavljeno na Portalu javnih naročil dne __________, pod št. objave _______________ in v Uradnem listu Evropske unije, Dokument _____/S ___-_______), z namenom sklenitve pogodbe za »</w:t>
      </w:r>
      <w:r w:rsidRPr="00900C93">
        <w:rPr>
          <w:rFonts w:ascii="Tahoma" w:hAnsi="Tahoma" w:cs="Tahoma"/>
          <w:b/>
          <w:bCs/>
        </w:rPr>
        <w:t>Pridobitev instrumenta finančnega zavarovanja v obliki bančne garancije oziroma zavarovalne police za leto 2023</w:t>
      </w:r>
      <w:r w:rsidRPr="00900C93">
        <w:rPr>
          <w:rFonts w:ascii="Tahoma" w:hAnsi="Tahoma" w:cs="Tahoma"/>
        </w:rPr>
        <w:t>«</w:t>
      </w:r>
      <w:r>
        <w:rPr>
          <w:rFonts w:ascii="Tahoma" w:hAnsi="Tahoma" w:cs="Tahoma"/>
        </w:rPr>
        <w:t>,</w:t>
      </w:r>
    </w:p>
    <w:p w:rsidR="00900C93" w:rsidRPr="00900C93" w:rsidRDefault="00900C93" w:rsidP="00571F15">
      <w:pPr>
        <w:pStyle w:val="Odstavekseznama"/>
        <w:keepNext/>
        <w:keepLines/>
        <w:numPr>
          <w:ilvl w:val="0"/>
          <w:numId w:val="18"/>
        </w:numPr>
        <w:suppressAutoHyphens/>
        <w:ind w:left="714" w:hanging="357"/>
        <w:jc w:val="both"/>
        <w:rPr>
          <w:rFonts w:ascii="Tahoma" w:hAnsi="Tahoma" w:cs="Tahoma"/>
        </w:rPr>
      </w:pPr>
      <w:r w:rsidRPr="00900C93">
        <w:rPr>
          <w:rFonts w:ascii="Tahoma" w:hAnsi="Tahoma" w:cs="Tahoma"/>
        </w:rPr>
        <w:t xml:space="preserve">da je naročnik izvajalca izbral na podlagi meril, pogojev in zahtev, opredeljenih v dokumentaciji v zvezi z oddajo javnega naročila št. </w:t>
      </w:r>
      <w:r w:rsidR="00DC1C02">
        <w:rPr>
          <w:rFonts w:ascii="Tahoma" w:hAnsi="Tahoma" w:cs="Tahoma"/>
        </w:rPr>
        <w:t>VKS-36/23</w:t>
      </w:r>
      <w:r w:rsidRPr="003F256A">
        <w:rPr>
          <w:rFonts w:ascii="Tahoma" w:hAnsi="Tahoma" w:cs="Tahoma"/>
        </w:rPr>
        <w:t xml:space="preserve"> (v nadaljevanju</w:t>
      </w:r>
      <w:r w:rsidRPr="00900C93">
        <w:rPr>
          <w:rFonts w:ascii="Tahoma" w:hAnsi="Tahoma" w:cs="Tahoma"/>
        </w:rPr>
        <w:t xml:space="preserve">: razpisna dokumentacija);      </w:t>
      </w:r>
    </w:p>
    <w:p w:rsidR="00900C93" w:rsidRDefault="00900C93" w:rsidP="00571F15">
      <w:pPr>
        <w:pStyle w:val="Odstavekseznama"/>
        <w:keepNext/>
        <w:keepLines/>
        <w:numPr>
          <w:ilvl w:val="0"/>
          <w:numId w:val="18"/>
        </w:numPr>
        <w:suppressAutoHyphens/>
        <w:ind w:left="714" w:hanging="357"/>
        <w:jc w:val="both"/>
        <w:rPr>
          <w:rFonts w:ascii="Tahoma" w:hAnsi="Tahoma" w:cs="Tahoma"/>
        </w:rPr>
      </w:pPr>
      <w:r w:rsidRPr="00900C93">
        <w:rPr>
          <w:rFonts w:ascii="Tahoma" w:hAnsi="Tahoma" w:cs="Tahoma"/>
        </w:rPr>
        <w:t>da sta ponudba izvajalca št. _______ z dne _______ z vsemi prilogami (v nadaljevanju: ponudba izvajalca), ter razpisna dokumentacija z vsemi prilogami, sestavni del te pogodbe.</w:t>
      </w:r>
    </w:p>
    <w:p w:rsidR="009471D6" w:rsidRDefault="009471D6" w:rsidP="009471D6">
      <w:pPr>
        <w:keepNext/>
        <w:keepLines/>
        <w:suppressAutoHyphens/>
        <w:jc w:val="both"/>
        <w:rPr>
          <w:rFonts w:ascii="Tahoma" w:hAnsi="Tahoma" w:cs="Tahoma"/>
        </w:rPr>
      </w:pPr>
    </w:p>
    <w:p w:rsidR="009471D6" w:rsidRPr="009471D6" w:rsidRDefault="009471D6" w:rsidP="009471D6">
      <w:pPr>
        <w:keepNext/>
        <w:keepLines/>
        <w:suppressAutoHyphens/>
        <w:jc w:val="both"/>
        <w:rPr>
          <w:rFonts w:ascii="Tahoma" w:hAnsi="Tahoma" w:cs="Tahoma"/>
        </w:rPr>
      </w:pPr>
    </w:p>
    <w:p w:rsidR="007910BA" w:rsidRPr="000874B1" w:rsidRDefault="007910BA" w:rsidP="00571F15">
      <w:pPr>
        <w:keepNext/>
        <w:keepLines/>
        <w:rPr>
          <w:rFonts w:ascii="Tahoma" w:hAnsi="Tahoma" w:cs="Tahoma"/>
          <w:b/>
        </w:rPr>
      </w:pPr>
      <w:r>
        <w:rPr>
          <w:rFonts w:ascii="Tahoma" w:hAnsi="Tahoma" w:cs="Tahoma"/>
          <w:b/>
        </w:rPr>
        <w:t>ODSTOP OD POGODBE</w:t>
      </w:r>
    </w:p>
    <w:p w:rsidR="007910BA" w:rsidRPr="009734C9" w:rsidRDefault="007910BA" w:rsidP="00571F15">
      <w:pPr>
        <w:keepNext/>
        <w:keepLines/>
        <w:suppressAutoHyphens/>
        <w:jc w:val="center"/>
        <w:rPr>
          <w:rFonts w:ascii="Tahoma" w:hAnsi="Tahoma" w:cs="Tahoma"/>
          <w:b/>
        </w:rPr>
      </w:pPr>
      <w:r>
        <w:rPr>
          <w:rFonts w:ascii="Tahoma" w:hAnsi="Tahoma" w:cs="Tahoma"/>
          <w:b/>
        </w:rPr>
        <w:t>č</w:t>
      </w:r>
      <w:r w:rsidRPr="009734C9">
        <w:rPr>
          <w:rFonts w:ascii="Tahoma" w:hAnsi="Tahoma" w:cs="Tahoma"/>
          <w:b/>
        </w:rPr>
        <w:t>len</w:t>
      </w:r>
    </w:p>
    <w:p w:rsidR="007910BA" w:rsidRPr="009734C9" w:rsidRDefault="007910BA" w:rsidP="00571F15">
      <w:pPr>
        <w:keepNext/>
        <w:keepLines/>
        <w:suppressAutoHyphens/>
        <w:jc w:val="both"/>
        <w:rPr>
          <w:rFonts w:ascii="Tahoma" w:hAnsi="Tahoma" w:cs="Tahoma"/>
        </w:rPr>
      </w:pPr>
      <w:r w:rsidRPr="009734C9">
        <w:rPr>
          <w:rFonts w:ascii="Tahoma" w:hAnsi="Tahoma" w:cs="Tahoma"/>
        </w:rPr>
        <w:t>Med veljavnostjo pogodbe lahko naročnik, ne glede na določbe zakona, ki ureja obligacijska razmerja, odstopi od pogodbe brez obveznosti do izvajalca v naslednjih okoliščinah:</w:t>
      </w:r>
    </w:p>
    <w:p w:rsidR="007910BA" w:rsidRPr="009734C9" w:rsidRDefault="007910BA" w:rsidP="00571F15">
      <w:pPr>
        <w:keepNext/>
        <w:keepLines/>
        <w:suppressAutoHyphens/>
        <w:jc w:val="both"/>
        <w:rPr>
          <w:rFonts w:ascii="Tahoma" w:hAnsi="Tahoma" w:cs="Tahoma"/>
        </w:rPr>
      </w:pPr>
      <w:r w:rsidRPr="009734C9">
        <w:rPr>
          <w:rFonts w:ascii="Tahoma" w:hAnsi="Tahoma" w:cs="Tahoma"/>
        </w:rPr>
        <w:t>a) javno naročilo je bilo bistveno spremenjeno, kar terja nov postopek javnega naročanja;</w:t>
      </w:r>
    </w:p>
    <w:p w:rsidR="007910BA" w:rsidRPr="009734C9" w:rsidRDefault="007910BA" w:rsidP="00571F15">
      <w:pPr>
        <w:keepNext/>
        <w:keepLines/>
        <w:suppressAutoHyphens/>
        <w:jc w:val="both"/>
        <w:rPr>
          <w:rFonts w:ascii="Tahoma" w:hAnsi="Tahoma" w:cs="Tahoma"/>
        </w:rPr>
      </w:pPr>
      <w:r w:rsidRPr="009734C9">
        <w:rPr>
          <w:rFonts w:ascii="Tahoma" w:hAnsi="Tahoma" w:cs="Tahoma"/>
        </w:rPr>
        <w:t>b) v času oddaje javnega naročila je bil izvajalec v enem od položajev, zaradi katerega bi ga naročnik moral izključiti iz postopka javnega naročanja, pa s tem dejstvom naročnik ni bil seznanjen v postopku javnega naročanja;</w:t>
      </w:r>
    </w:p>
    <w:p w:rsidR="007910BA" w:rsidRPr="009734C9" w:rsidRDefault="007910BA" w:rsidP="00571F15">
      <w:pPr>
        <w:keepNext/>
        <w:keepLines/>
        <w:suppressAutoHyphens/>
        <w:jc w:val="both"/>
        <w:rPr>
          <w:rFonts w:ascii="Tahoma" w:hAnsi="Tahoma" w:cs="Tahoma"/>
        </w:rPr>
      </w:pPr>
      <w:r w:rsidRPr="009734C9">
        <w:rPr>
          <w:rFonts w:ascii="Tahoma" w:hAnsi="Tahoma" w:cs="Tahoma"/>
        </w:rPr>
        <w:t>c) zaradi hudih kršitev obveznosti iz PEU, PDEU in ZJN-3, ki jih je po postopku v skladu z 258. členom PDEU ugotovilo Sodišče Evropske unije, javno naročilo ne bi smelo biti oddano izvajalcu.</w:t>
      </w:r>
    </w:p>
    <w:p w:rsidR="007910BA" w:rsidRDefault="007910BA" w:rsidP="00571F15">
      <w:pPr>
        <w:keepNext/>
        <w:keepLines/>
        <w:suppressAutoHyphens/>
        <w:jc w:val="both"/>
        <w:rPr>
          <w:rFonts w:ascii="Tahoma" w:hAnsi="Tahoma" w:cs="Tahoma"/>
        </w:rPr>
      </w:pPr>
    </w:p>
    <w:p w:rsidR="007910BA" w:rsidRPr="000874B1" w:rsidRDefault="007910BA" w:rsidP="00571F15">
      <w:pPr>
        <w:keepNext/>
        <w:keepLines/>
        <w:jc w:val="both"/>
        <w:rPr>
          <w:rFonts w:ascii="Tahoma" w:hAnsi="Tahoma" w:cs="Tahoma"/>
          <w:b/>
        </w:rPr>
      </w:pPr>
      <w:r w:rsidRPr="000874B1">
        <w:rPr>
          <w:rFonts w:ascii="Tahoma" w:hAnsi="Tahoma" w:cs="Tahoma"/>
          <w:b/>
        </w:rPr>
        <w:t>PROTIKORUPCIJSKA KLAVZULA IN RAZVEZNI POGOJ</w:t>
      </w:r>
    </w:p>
    <w:p w:rsidR="007910BA" w:rsidRPr="009734C9" w:rsidRDefault="007910BA" w:rsidP="00571F15">
      <w:pPr>
        <w:keepNext/>
        <w:keepLines/>
        <w:suppressAutoHyphens/>
        <w:jc w:val="both"/>
        <w:rPr>
          <w:rFonts w:ascii="Tahoma" w:hAnsi="Tahoma" w:cs="Tahoma"/>
        </w:rPr>
      </w:pPr>
    </w:p>
    <w:p w:rsidR="007910BA" w:rsidRPr="009734C9" w:rsidRDefault="007910BA" w:rsidP="00571F15">
      <w:pPr>
        <w:keepNext/>
        <w:keepLines/>
        <w:jc w:val="center"/>
        <w:rPr>
          <w:rFonts w:ascii="Tahoma" w:hAnsi="Tahoma" w:cs="Tahoma"/>
          <w:b/>
        </w:rPr>
      </w:pPr>
      <w:r w:rsidRPr="009734C9">
        <w:rPr>
          <w:rFonts w:ascii="Tahoma" w:hAnsi="Tahoma" w:cs="Tahoma"/>
          <w:b/>
        </w:rPr>
        <w:t>člen</w:t>
      </w:r>
    </w:p>
    <w:p w:rsidR="007910BA" w:rsidRPr="009734C9" w:rsidRDefault="007910BA" w:rsidP="00571F15">
      <w:pPr>
        <w:keepNext/>
        <w:keepLines/>
        <w:jc w:val="both"/>
        <w:rPr>
          <w:rFonts w:ascii="Tahoma" w:hAnsi="Tahoma" w:cs="Tahoma"/>
        </w:rPr>
      </w:pPr>
    </w:p>
    <w:p w:rsidR="007910BA" w:rsidRPr="009734C9" w:rsidRDefault="007910BA" w:rsidP="00571F15">
      <w:pPr>
        <w:keepNext/>
        <w:keepLines/>
        <w:jc w:val="both"/>
        <w:rPr>
          <w:rFonts w:ascii="Tahoma" w:hAnsi="Tahoma" w:cs="Tahoma"/>
        </w:rPr>
      </w:pPr>
      <w:r w:rsidRPr="009734C9">
        <w:rPr>
          <w:rFonts w:ascii="Tahoma" w:hAnsi="Tahoma" w:cs="Tahoma"/>
        </w:rPr>
        <w:t xml:space="preserve">V primeru, da se ugotovi, da je pri izvedbi javnega naročila, na podlagi katerega je sklenjena ta pogodba ali pri izvajanju </w:t>
      </w:r>
      <w:r>
        <w:rPr>
          <w:rFonts w:ascii="Tahoma" w:hAnsi="Tahoma" w:cs="Tahoma"/>
        </w:rPr>
        <w:t>te pogodbe</w:t>
      </w:r>
      <w:r w:rsidRPr="009734C9">
        <w:rPr>
          <w:rFonts w:ascii="Tahoma" w:hAnsi="Tahoma" w:cs="Tahoma"/>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w:t>
      </w:r>
      <w:r>
        <w:rPr>
          <w:rFonts w:ascii="Tahoma" w:hAnsi="Tahoma" w:cs="Tahoma"/>
        </w:rPr>
        <w:t xml:space="preserve">pogodbenih </w:t>
      </w:r>
      <w:r w:rsidRPr="009734C9">
        <w:rPr>
          <w:rFonts w:ascii="Tahoma" w:hAnsi="Tahoma" w:cs="Tahoma"/>
        </w:rPr>
        <w:t>obveznosti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rsidR="007910BA" w:rsidRPr="009734C9" w:rsidRDefault="007910BA" w:rsidP="00571F15">
      <w:pPr>
        <w:keepNext/>
        <w:keepLines/>
        <w:jc w:val="both"/>
        <w:rPr>
          <w:rFonts w:ascii="Tahoma" w:hAnsi="Tahoma" w:cs="Tahoma"/>
          <w:sz w:val="16"/>
          <w:szCs w:val="16"/>
        </w:rPr>
      </w:pPr>
    </w:p>
    <w:p w:rsidR="007910BA" w:rsidRPr="009734C9" w:rsidRDefault="007910BA" w:rsidP="00571F15">
      <w:pPr>
        <w:keepNext/>
        <w:keepLines/>
        <w:jc w:val="both"/>
        <w:rPr>
          <w:rFonts w:ascii="Tahoma" w:hAnsi="Tahoma" w:cs="Tahoma"/>
        </w:rPr>
      </w:pPr>
      <w:r w:rsidRPr="009734C9">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rsidR="007910BA" w:rsidRPr="009734C9" w:rsidRDefault="007910BA" w:rsidP="00571F15">
      <w:pPr>
        <w:keepNext/>
        <w:keepLines/>
        <w:jc w:val="both"/>
        <w:rPr>
          <w:rFonts w:ascii="Tahoma" w:hAnsi="Tahoma" w:cs="Tahoma"/>
        </w:rPr>
      </w:pPr>
    </w:p>
    <w:p w:rsidR="007910BA" w:rsidRPr="009734C9" w:rsidRDefault="007910BA" w:rsidP="00571F15">
      <w:pPr>
        <w:keepNext/>
        <w:keepLines/>
        <w:jc w:val="center"/>
        <w:rPr>
          <w:rFonts w:ascii="Tahoma" w:hAnsi="Tahoma" w:cs="Tahoma"/>
          <w:b/>
        </w:rPr>
      </w:pPr>
      <w:r w:rsidRPr="009734C9">
        <w:rPr>
          <w:rFonts w:ascii="Tahoma" w:hAnsi="Tahoma" w:cs="Tahoma"/>
          <w:b/>
        </w:rPr>
        <w:t>člen</w:t>
      </w:r>
    </w:p>
    <w:p w:rsidR="001A79BF" w:rsidRPr="00C8579C" w:rsidRDefault="001A79BF" w:rsidP="00571F15">
      <w:pPr>
        <w:keepNext/>
        <w:keepLines/>
        <w:jc w:val="both"/>
        <w:rPr>
          <w:rFonts w:ascii="Tahoma" w:hAnsi="Tahoma" w:cs="Tahoma"/>
        </w:rPr>
      </w:pPr>
      <w:r w:rsidRPr="00C8579C">
        <w:rPr>
          <w:rFonts w:ascii="Tahoma" w:hAnsi="Tahoma" w:cs="Tahoma"/>
        </w:rPr>
        <w:t xml:space="preserve">Ta </w:t>
      </w:r>
      <w:r>
        <w:rPr>
          <w:rFonts w:ascii="Tahoma" w:hAnsi="Tahoma" w:cs="Tahoma"/>
        </w:rPr>
        <w:t>pogodba</w:t>
      </w:r>
      <w:r w:rsidRPr="00C8579C">
        <w:rPr>
          <w:rFonts w:ascii="Tahoma" w:hAnsi="Tahoma" w:cs="Tahoma"/>
        </w:rPr>
        <w:t xml:space="preserve"> je sklenjen</w:t>
      </w:r>
      <w:r>
        <w:rPr>
          <w:rFonts w:ascii="Tahoma" w:hAnsi="Tahoma" w:cs="Tahoma"/>
        </w:rPr>
        <w:t>a</w:t>
      </w:r>
      <w:r w:rsidRPr="00C8579C">
        <w:rPr>
          <w:rFonts w:ascii="Tahoma" w:hAnsi="Tahoma" w:cs="Tahoma"/>
        </w:rPr>
        <w:t xml:space="preserve"> pod razveznim pogojem, ki se uresniči v primeru izpolnitve ene od naslednjih okoliščin:</w:t>
      </w:r>
    </w:p>
    <w:p w:rsidR="001A79BF" w:rsidRPr="00C8579C" w:rsidRDefault="001A79BF" w:rsidP="00571F15">
      <w:pPr>
        <w:pStyle w:val="Odstavekseznama"/>
        <w:keepNext/>
        <w:keepLines/>
        <w:numPr>
          <w:ilvl w:val="0"/>
          <w:numId w:val="10"/>
        </w:numPr>
        <w:jc w:val="both"/>
        <w:rPr>
          <w:rFonts w:ascii="Tahoma" w:hAnsi="Tahoma" w:cs="Tahoma"/>
        </w:rPr>
      </w:pPr>
      <w:r w:rsidRPr="00C8579C">
        <w:rPr>
          <w:rFonts w:ascii="Tahoma" w:hAnsi="Tahoma" w:cs="Tahoma"/>
        </w:rPr>
        <w:lastRenderedPageBreak/>
        <w:t xml:space="preserve">če bo naročnik seznanjen, da je sodišče s pravnomočno odločitvijo ugotovilo kršitev obveznosti delovne, okoljske ali socialne zakonodaje s strani izvajalca ali podizvajalca ali </w:t>
      </w:r>
    </w:p>
    <w:p w:rsidR="001A79BF" w:rsidRPr="00C8579C" w:rsidRDefault="001A79BF" w:rsidP="00571F15">
      <w:pPr>
        <w:pStyle w:val="Odstavekseznama"/>
        <w:keepNext/>
        <w:keepLines/>
        <w:numPr>
          <w:ilvl w:val="0"/>
          <w:numId w:val="10"/>
        </w:numPr>
        <w:jc w:val="both"/>
        <w:rPr>
          <w:rFonts w:ascii="Tahoma" w:hAnsi="Tahoma" w:cs="Tahoma"/>
        </w:rPr>
      </w:pPr>
      <w:r w:rsidRPr="00C8579C">
        <w:rPr>
          <w:rFonts w:ascii="Tahoma" w:hAnsi="Tahoma" w:cs="Tahoma"/>
        </w:rPr>
        <w:t xml:space="preserve">če bo naročnik seznanjen, da je pristojni državni organ pri izvajalcu ali podizvajalcu v času izvajanja </w:t>
      </w:r>
      <w:r>
        <w:rPr>
          <w:rFonts w:ascii="Tahoma" w:hAnsi="Tahoma" w:cs="Tahoma"/>
        </w:rPr>
        <w:t>pogodbe</w:t>
      </w:r>
      <w:r w:rsidRPr="00C8579C">
        <w:rPr>
          <w:rFonts w:ascii="Tahoma" w:hAnsi="Tahoma" w:cs="Tahoma"/>
        </w:rPr>
        <w:t xml:space="preserve"> ugotovil najmanj dve kršitvi v zvezi s plačilom za delo, delovnim časom, počitki, opravljanjem dela na podlagi pogodb civilnega prava kljub obstoju elementov delovnega razmerja ali v zvezi z zaposlovanjem na črno,</w:t>
      </w:r>
    </w:p>
    <w:p w:rsidR="001A79BF" w:rsidRPr="00C8579C" w:rsidRDefault="001A79BF" w:rsidP="00571F15">
      <w:pPr>
        <w:keepNext/>
        <w:keepLines/>
        <w:jc w:val="both"/>
        <w:rPr>
          <w:rFonts w:ascii="Tahoma" w:hAnsi="Tahoma" w:cs="Tahoma"/>
        </w:rPr>
      </w:pPr>
      <w:r w:rsidRPr="00C8579C">
        <w:rPr>
          <w:rFonts w:ascii="Tahoma" w:hAnsi="Tahoma" w:cs="Tahoma"/>
        </w:rPr>
        <w:t xml:space="preserve">in za kateri mu je bila s pravnomočno odločitvijo ali več pravnomočnimi odločitvami izrečena globa za prekršek, in pod pogojem, da je od seznanitve s kršitvijo in do izteka veljavnosti </w:t>
      </w:r>
      <w:r>
        <w:rPr>
          <w:rFonts w:ascii="Tahoma" w:hAnsi="Tahoma" w:cs="Tahoma"/>
        </w:rPr>
        <w:t>pogodbe</w:t>
      </w:r>
      <w:r w:rsidRPr="00C8579C">
        <w:rPr>
          <w:rFonts w:ascii="Tahoma" w:hAnsi="Tahoma" w:cs="Tahoma"/>
        </w:rPr>
        <w:t xml:space="preserve"> še najmanj 6 (šest) mesecev oziroma če izvajalec nastopa s podizvajalcem pa tudi, če zaradi ugotovljene kršitve pri podizvajalcu izvajalec ne nadomesti ali zamenja tega podizvajalca, na način določen v </w:t>
      </w:r>
      <w:r w:rsidRPr="00C8579C">
        <w:rPr>
          <w:rFonts w:ascii="Tahoma" w:hAnsi="Tahoma" w:cs="Tahoma"/>
          <w:iCs/>
        </w:rPr>
        <w:t>skladu s 94. členom ZJN-3</w:t>
      </w:r>
      <w:r w:rsidRPr="00C8579C">
        <w:rPr>
          <w:rFonts w:ascii="Tahoma" w:hAnsi="Tahoma" w:cs="Tahoma"/>
        </w:rPr>
        <w:t xml:space="preserve"> in določili </w:t>
      </w:r>
      <w:r>
        <w:rPr>
          <w:rFonts w:ascii="Tahoma" w:hAnsi="Tahoma" w:cs="Tahoma"/>
        </w:rPr>
        <w:t>te pogodbe</w:t>
      </w:r>
      <w:r w:rsidRPr="00C8579C">
        <w:rPr>
          <w:rFonts w:ascii="Tahoma" w:hAnsi="Tahoma" w:cs="Tahoma"/>
        </w:rPr>
        <w:t xml:space="preserve">, v roku 30 (trideset) dni od seznanitve s kršitvijo. </w:t>
      </w:r>
    </w:p>
    <w:p w:rsidR="001A79BF" w:rsidRPr="00C8579C" w:rsidRDefault="001A79BF" w:rsidP="00571F15">
      <w:pPr>
        <w:keepNext/>
        <w:keepLines/>
        <w:jc w:val="both"/>
        <w:rPr>
          <w:rFonts w:ascii="Tahoma" w:hAnsi="Tahoma" w:cs="Tahoma"/>
        </w:rPr>
      </w:pPr>
    </w:p>
    <w:p w:rsidR="001A79BF" w:rsidRPr="00C8579C" w:rsidRDefault="001A79BF" w:rsidP="00571F15">
      <w:pPr>
        <w:keepNext/>
        <w:keepLines/>
        <w:jc w:val="both"/>
        <w:rPr>
          <w:rFonts w:ascii="Tahoma" w:hAnsi="Tahoma" w:cs="Tahoma"/>
        </w:rPr>
      </w:pPr>
      <w:r w:rsidRPr="00C8579C">
        <w:rPr>
          <w:rFonts w:ascii="Tahoma" w:hAnsi="Tahoma" w:cs="Tahoma"/>
        </w:rPr>
        <w:t xml:space="preserve">V primeru izpolnitve okoliščine in pogojev iz prejšnjega odstavka se šteje, da je </w:t>
      </w:r>
      <w:r>
        <w:rPr>
          <w:rFonts w:ascii="Tahoma" w:hAnsi="Tahoma" w:cs="Tahoma"/>
        </w:rPr>
        <w:t>pogodba</w:t>
      </w:r>
      <w:r w:rsidRPr="00C8579C">
        <w:rPr>
          <w:rFonts w:ascii="Tahoma" w:hAnsi="Tahoma" w:cs="Tahoma"/>
        </w:rPr>
        <w:t xml:space="preserve"> razvezan</w:t>
      </w:r>
      <w:r>
        <w:rPr>
          <w:rFonts w:ascii="Tahoma" w:hAnsi="Tahoma" w:cs="Tahoma"/>
        </w:rPr>
        <w:t>a</w:t>
      </w:r>
      <w:r w:rsidRPr="00C8579C">
        <w:rPr>
          <w:rFonts w:ascii="Tahoma" w:hAnsi="Tahoma" w:cs="Tahoma"/>
        </w:rPr>
        <w:t xml:space="preserve"> z dnem sklenitve </w:t>
      </w:r>
      <w:r>
        <w:rPr>
          <w:rFonts w:ascii="Tahoma" w:hAnsi="Tahoma" w:cs="Tahoma"/>
        </w:rPr>
        <w:t>nove pogodbe</w:t>
      </w:r>
      <w:r w:rsidRPr="00C8579C">
        <w:rPr>
          <w:rFonts w:ascii="Tahoma" w:hAnsi="Tahoma" w:cs="Tahoma"/>
        </w:rPr>
        <w:t xml:space="preserve"> o izvedbi javnega naročila za predmetno naročilo. O datumu sklenitve </w:t>
      </w:r>
      <w:r>
        <w:rPr>
          <w:rFonts w:ascii="Tahoma" w:hAnsi="Tahoma" w:cs="Tahoma"/>
        </w:rPr>
        <w:t>nove pogodbe</w:t>
      </w:r>
      <w:r w:rsidRPr="00C8579C">
        <w:rPr>
          <w:rFonts w:ascii="Tahoma" w:hAnsi="Tahoma" w:cs="Tahoma"/>
        </w:rPr>
        <w:t xml:space="preserve"> bo naročnik obvestil izvajalca.</w:t>
      </w:r>
    </w:p>
    <w:p w:rsidR="001A79BF" w:rsidRPr="00C8579C" w:rsidRDefault="001A79BF" w:rsidP="00571F15">
      <w:pPr>
        <w:keepNext/>
        <w:keepLines/>
        <w:jc w:val="both"/>
        <w:rPr>
          <w:rFonts w:ascii="Tahoma" w:hAnsi="Tahoma" w:cs="Tahoma"/>
        </w:rPr>
      </w:pPr>
    </w:p>
    <w:p w:rsidR="001A79BF" w:rsidRPr="00C8579C" w:rsidRDefault="001A79BF" w:rsidP="00571F15">
      <w:pPr>
        <w:keepNext/>
        <w:keepLines/>
        <w:jc w:val="both"/>
        <w:rPr>
          <w:rFonts w:ascii="Tahoma" w:hAnsi="Tahoma" w:cs="Tahoma"/>
        </w:rPr>
      </w:pPr>
      <w:r w:rsidRPr="00C8579C">
        <w:rPr>
          <w:rFonts w:ascii="Tahoma" w:hAnsi="Tahoma" w:cs="Tahoma"/>
        </w:rPr>
        <w:t xml:space="preserve">Če naročnik v roku 30 (trideset) dni od seznanitve s kršitvijo ne začne novega postopka javnega naročila, se šteje, da je </w:t>
      </w:r>
      <w:r>
        <w:rPr>
          <w:rFonts w:ascii="Tahoma" w:hAnsi="Tahoma" w:cs="Tahoma"/>
        </w:rPr>
        <w:t>pogodba</w:t>
      </w:r>
      <w:r w:rsidRPr="00C8579C">
        <w:rPr>
          <w:rFonts w:ascii="Tahoma" w:hAnsi="Tahoma" w:cs="Tahoma"/>
        </w:rPr>
        <w:t xml:space="preserve"> razvezan</w:t>
      </w:r>
      <w:r>
        <w:rPr>
          <w:rFonts w:ascii="Tahoma" w:hAnsi="Tahoma" w:cs="Tahoma"/>
        </w:rPr>
        <w:t>a</w:t>
      </w:r>
      <w:r w:rsidRPr="00C8579C">
        <w:rPr>
          <w:rFonts w:ascii="Tahoma" w:hAnsi="Tahoma" w:cs="Tahoma"/>
        </w:rPr>
        <w:t xml:space="preserve"> 30. (trideseti) dan od seznanitve s kršitvijo.</w:t>
      </w:r>
    </w:p>
    <w:p w:rsidR="007910BA" w:rsidRDefault="007910BA" w:rsidP="00571F15">
      <w:pPr>
        <w:keepNext/>
        <w:keepLines/>
        <w:overflowPunct w:val="0"/>
        <w:autoSpaceDE w:val="0"/>
        <w:autoSpaceDN w:val="0"/>
        <w:adjustRightInd w:val="0"/>
        <w:jc w:val="both"/>
        <w:textAlignment w:val="baseline"/>
        <w:rPr>
          <w:rFonts w:ascii="Tahoma" w:hAnsi="Tahoma" w:cs="Tahoma"/>
        </w:rPr>
      </w:pPr>
    </w:p>
    <w:p w:rsidR="007910BA" w:rsidRDefault="007910BA" w:rsidP="00571F15">
      <w:pPr>
        <w:keepNext/>
        <w:keepLines/>
        <w:jc w:val="center"/>
        <w:rPr>
          <w:rFonts w:ascii="Tahoma" w:hAnsi="Tahoma" w:cs="Tahoma"/>
          <w:b/>
        </w:rPr>
      </w:pPr>
      <w:r w:rsidRPr="00071263">
        <w:rPr>
          <w:rFonts w:ascii="Tahoma" w:hAnsi="Tahoma" w:cs="Tahoma"/>
          <w:b/>
        </w:rPr>
        <w:t>Člen</w:t>
      </w:r>
    </w:p>
    <w:p w:rsidR="007910BA" w:rsidRPr="00071263" w:rsidRDefault="007910BA" w:rsidP="00571F15">
      <w:pPr>
        <w:keepNext/>
        <w:keepLines/>
        <w:jc w:val="center"/>
        <w:rPr>
          <w:rFonts w:ascii="Tahoma" w:hAnsi="Tahoma" w:cs="Tahoma"/>
          <w:b/>
        </w:rPr>
      </w:pPr>
    </w:p>
    <w:p w:rsidR="007910BA" w:rsidRPr="009F4DE2" w:rsidRDefault="007910BA" w:rsidP="00571F15">
      <w:pPr>
        <w:keepNext/>
        <w:keepLines/>
        <w:tabs>
          <w:tab w:val="left" w:pos="567"/>
          <w:tab w:val="left" w:pos="1418"/>
          <w:tab w:val="left" w:pos="1702"/>
        </w:tabs>
        <w:jc w:val="both"/>
        <w:rPr>
          <w:rFonts w:ascii="Tahoma" w:hAnsi="Tahoma" w:cs="Tahoma"/>
          <w:b/>
        </w:rPr>
      </w:pPr>
      <w:r>
        <w:rPr>
          <w:rFonts w:ascii="Tahoma" w:hAnsi="Tahoma" w:cs="Tahoma"/>
        </w:rPr>
        <w:t>Pogodbeni stranki se obvezujeta, da po tej pogodbi</w:t>
      </w:r>
      <w:r w:rsidRPr="009F4DE2">
        <w:rPr>
          <w:rFonts w:ascii="Tahoma" w:hAnsi="Tahoma" w:cs="Tahoma"/>
        </w:rPr>
        <w:t xml:space="preserve"> velja prepoved odstopa oziroma cesije denarnih terja</w:t>
      </w:r>
      <w:r>
        <w:rPr>
          <w:rFonts w:ascii="Tahoma" w:hAnsi="Tahoma" w:cs="Tahoma"/>
        </w:rPr>
        <w:t>tev, ki izvirajo iz predmetne pogodbe</w:t>
      </w:r>
      <w:r w:rsidRPr="009F4DE2">
        <w:rPr>
          <w:rFonts w:ascii="Tahoma" w:hAnsi="Tahoma" w:cs="Tahoma"/>
        </w:rPr>
        <w:t>, drugim pravnim ali fizičnim osebam, razen bankam. V primeru odstopa denarne terjatve drugim pravnim ali fizičnim osebam, razen bankam, odstop nima pravnega učinka.</w:t>
      </w:r>
    </w:p>
    <w:p w:rsidR="007910BA" w:rsidRPr="009F4DE2" w:rsidRDefault="007910BA" w:rsidP="00571F15">
      <w:pPr>
        <w:keepNext/>
        <w:keepLines/>
        <w:tabs>
          <w:tab w:val="num" w:pos="720"/>
        </w:tabs>
        <w:suppressAutoHyphens/>
        <w:rPr>
          <w:rFonts w:ascii="Tahoma" w:hAnsi="Tahoma" w:cs="Tahoma"/>
        </w:rPr>
      </w:pPr>
    </w:p>
    <w:p w:rsidR="007910BA" w:rsidRDefault="007910BA" w:rsidP="00571F15">
      <w:pPr>
        <w:keepNext/>
        <w:keepLines/>
        <w:tabs>
          <w:tab w:val="left" w:pos="567"/>
          <w:tab w:val="left" w:pos="1418"/>
          <w:tab w:val="left" w:pos="1702"/>
        </w:tabs>
        <w:jc w:val="center"/>
        <w:rPr>
          <w:rFonts w:ascii="Tahoma" w:hAnsi="Tahoma" w:cs="Tahoma"/>
        </w:rPr>
      </w:pPr>
      <w:r w:rsidRPr="00071263">
        <w:rPr>
          <w:rFonts w:ascii="Tahoma" w:hAnsi="Tahoma" w:cs="Tahoma"/>
          <w:b/>
        </w:rPr>
        <w:t>člen</w:t>
      </w:r>
    </w:p>
    <w:p w:rsidR="007910BA" w:rsidRPr="009F4DE2" w:rsidRDefault="007910BA" w:rsidP="00571F15">
      <w:pPr>
        <w:keepNext/>
        <w:keepLines/>
        <w:tabs>
          <w:tab w:val="left" w:pos="567"/>
          <w:tab w:val="left" w:pos="1418"/>
          <w:tab w:val="left" w:pos="1702"/>
        </w:tabs>
        <w:jc w:val="both"/>
        <w:rPr>
          <w:rFonts w:ascii="Tahoma" w:hAnsi="Tahoma" w:cs="Tahoma"/>
        </w:rPr>
      </w:pPr>
    </w:p>
    <w:p w:rsidR="007910BA" w:rsidRPr="009F4DE2" w:rsidRDefault="007910BA" w:rsidP="00571F15">
      <w:pPr>
        <w:keepNext/>
        <w:keepLines/>
        <w:tabs>
          <w:tab w:val="num" w:pos="0"/>
        </w:tabs>
        <w:jc w:val="both"/>
        <w:rPr>
          <w:rFonts w:ascii="Tahoma" w:hAnsi="Tahoma" w:cs="Tahoma"/>
          <w:snapToGrid w:val="0"/>
        </w:rPr>
      </w:pPr>
      <w:r>
        <w:rPr>
          <w:rFonts w:ascii="Tahoma" w:hAnsi="Tahoma" w:cs="Tahoma"/>
          <w:snapToGrid w:val="0"/>
        </w:rPr>
        <w:t>Pogodbeni s</w:t>
      </w:r>
      <w:r w:rsidRPr="009F4DE2">
        <w:rPr>
          <w:rFonts w:ascii="Tahoma" w:hAnsi="Tahoma" w:cs="Tahoma"/>
          <w:snapToGrid w:val="0"/>
        </w:rPr>
        <w:t xml:space="preserve">tranki bosta vse medsebojne dogovore, podatke in dokumentacijo, ki je predmet </w:t>
      </w:r>
      <w:r>
        <w:rPr>
          <w:rFonts w:ascii="Tahoma" w:hAnsi="Tahoma" w:cs="Tahoma"/>
          <w:snapToGrid w:val="0"/>
        </w:rPr>
        <w:t>pogodbe oziroma njenega</w:t>
      </w:r>
      <w:r w:rsidRPr="009F4DE2">
        <w:rPr>
          <w:rFonts w:ascii="Tahoma" w:hAnsi="Tahoma" w:cs="Tahoma"/>
          <w:snapToGrid w:val="0"/>
        </w:rPr>
        <w:t xml:space="preserve"> izvajanja, varovali kot poslovno skrivnost in jih ne bosta neupravičeno uporabljali v svojo korist oziroma komercialno izkoriščali ali posredovali tretjim osebam izven organizacij, ki niso vključene v izvajanje nalog predmeta </w:t>
      </w:r>
      <w:r>
        <w:rPr>
          <w:rFonts w:ascii="Tahoma" w:hAnsi="Tahoma" w:cs="Tahoma"/>
          <w:snapToGrid w:val="0"/>
        </w:rPr>
        <w:t>te pogodbe</w:t>
      </w:r>
      <w:r w:rsidRPr="009F4DE2">
        <w:rPr>
          <w:rFonts w:ascii="Tahoma" w:hAnsi="Tahoma" w:cs="Tahoma"/>
          <w:snapToGrid w:val="0"/>
        </w:rPr>
        <w:t>, razen podatkov oz. informacij, ki po veljavnih predpisih štejejo za javne.</w:t>
      </w:r>
    </w:p>
    <w:p w:rsidR="007910BA" w:rsidRDefault="007910BA" w:rsidP="00571F15">
      <w:pPr>
        <w:keepNext/>
        <w:keepLines/>
        <w:jc w:val="both"/>
        <w:rPr>
          <w:rFonts w:ascii="Tahoma" w:hAnsi="Tahoma" w:cs="Tahoma"/>
          <w:szCs w:val="22"/>
        </w:rPr>
      </w:pPr>
    </w:p>
    <w:p w:rsidR="00476C22" w:rsidRPr="00C8579C" w:rsidRDefault="00476C22" w:rsidP="00571F15">
      <w:pPr>
        <w:keepNext/>
        <w:keepLines/>
        <w:jc w:val="both"/>
        <w:rPr>
          <w:rFonts w:ascii="Tahoma" w:hAnsi="Tahoma" w:cs="Tahoma"/>
          <w:bCs/>
          <w:i/>
          <w:noProof/>
          <w:sz w:val="18"/>
          <w:szCs w:val="18"/>
        </w:rPr>
      </w:pPr>
    </w:p>
    <w:p w:rsidR="00476C22" w:rsidRPr="00C8579C" w:rsidRDefault="00476C22" w:rsidP="00571F15">
      <w:pPr>
        <w:keepNext/>
        <w:keepLines/>
        <w:jc w:val="both"/>
        <w:rPr>
          <w:rFonts w:ascii="Tahoma" w:hAnsi="Tahoma" w:cs="Tahoma"/>
          <w:bCs/>
          <w:i/>
          <w:noProof/>
          <w:sz w:val="18"/>
          <w:szCs w:val="18"/>
        </w:rPr>
      </w:pPr>
    </w:p>
    <w:p w:rsidR="00476C22" w:rsidRPr="00C8579C" w:rsidRDefault="00476C22" w:rsidP="00571F15">
      <w:pPr>
        <w:keepNext/>
        <w:keepLines/>
        <w:jc w:val="both"/>
        <w:rPr>
          <w:rFonts w:ascii="Tahoma" w:hAnsi="Tahoma" w:cs="Tahoma"/>
          <w:bCs/>
          <w:i/>
          <w:noProof/>
          <w:sz w:val="18"/>
          <w:szCs w:val="18"/>
        </w:rPr>
      </w:pPr>
    </w:p>
    <w:p w:rsidR="00476C22" w:rsidRPr="00C8579C" w:rsidRDefault="00476C22" w:rsidP="00571F15">
      <w:pPr>
        <w:keepNext/>
        <w:keepLines/>
        <w:jc w:val="both"/>
        <w:rPr>
          <w:rFonts w:ascii="Tahoma" w:hAnsi="Tahoma" w:cs="Tahoma"/>
          <w:bCs/>
          <w:i/>
          <w:noProof/>
          <w:sz w:val="18"/>
          <w:szCs w:val="18"/>
        </w:rPr>
      </w:pPr>
    </w:p>
    <w:p w:rsidR="00476C22" w:rsidRPr="00C8579C" w:rsidRDefault="00476C22" w:rsidP="00571F15">
      <w:pPr>
        <w:keepNext/>
        <w:keepLines/>
        <w:jc w:val="both"/>
        <w:rPr>
          <w:rFonts w:ascii="Tahoma" w:hAnsi="Tahoma" w:cs="Tahoma"/>
          <w:bCs/>
          <w:i/>
          <w:noProof/>
          <w:sz w:val="18"/>
          <w:szCs w:val="18"/>
        </w:rPr>
      </w:pPr>
    </w:p>
    <w:p w:rsidR="00476C22" w:rsidRPr="00C8579C" w:rsidRDefault="00476C22" w:rsidP="00571F15">
      <w:pPr>
        <w:keepNext/>
        <w:keepLines/>
        <w:jc w:val="both"/>
        <w:rPr>
          <w:rFonts w:ascii="Tahoma" w:hAnsi="Tahoma" w:cs="Tahoma"/>
          <w:bCs/>
          <w:i/>
          <w:noProof/>
          <w:sz w:val="18"/>
          <w:szCs w:val="18"/>
        </w:rPr>
      </w:pPr>
    </w:p>
    <w:p w:rsidR="00476C22" w:rsidRPr="00C8579C" w:rsidRDefault="00476C22" w:rsidP="00571F15">
      <w:pPr>
        <w:keepNext/>
        <w:keepLines/>
        <w:jc w:val="both"/>
        <w:rPr>
          <w:rFonts w:ascii="Tahoma" w:hAnsi="Tahoma" w:cs="Tahoma"/>
          <w:bCs/>
          <w:i/>
          <w:noProof/>
          <w:sz w:val="18"/>
          <w:szCs w:val="18"/>
        </w:rPr>
      </w:pPr>
    </w:p>
    <w:p w:rsidR="00476C22" w:rsidRDefault="00476C22" w:rsidP="00571F15">
      <w:pPr>
        <w:keepNext/>
        <w:keepLines/>
        <w:jc w:val="both"/>
        <w:rPr>
          <w:rFonts w:ascii="Tahoma" w:hAnsi="Tahoma" w:cs="Tahoma"/>
          <w:bCs/>
          <w:i/>
          <w:noProof/>
          <w:sz w:val="18"/>
          <w:szCs w:val="18"/>
        </w:rPr>
      </w:pPr>
    </w:p>
    <w:p w:rsidR="00AF5910" w:rsidRDefault="00AF5910" w:rsidP="00571F15">
      <w:pPr>
        <w:keepNext/>
        <w:keepLines/>
        <w:jc w:val="both"/>
        <w:rPr>
          <w:rFonts w:ascii="Tahoma" w:hAnsi="Tahoma" w:cs="Tahoma"/>
          <w:bCs/>
          <w:i/>
          <w:noProof/>
          <w:sz w:val="18"/>
          <w:szCs w:val="18"/>
        </w:rPr>
      </w:pPr>
    </w:p>
    <w:p w:rsidR="00AF5910" w:rsidRDefault="00AF5910" w:rsidP="00571F15">
      <w:pPr>
        <w:keepNext/>
        <w:keepLines/>
        <w:jc w:val="both"/>
        <w:rPr>
          <w:rFonts w:ascii="Tahoma" w:hAnsi="Tahoma" w:cs="Tahoma"/>
          <w:bCs/>
          <w:i/>
          <w:noProof/>
          <w:sz w:val="18"/>
          <w:szCs w:val="18"/>
        </w:rPr>
      </w:pPr>
    </w:p>
    <w:p w:rsidR="00AF5910" w:rsidRDefault="00AF5910" w:rsidP="00571F15">
      <w:pPr>
        <w:keepNext/>
        <w:keepLines/>
        <w:jc w:val="both"/>
        <w:rPr>
          <w:rFonts w:ascii="Tahoma" w:hAnsi="Tahoma" w:cs="Tahoma"/>
          <w:bCs/>
          <w:i/>
          <w:noProof/>
          <w:sz w:val="18"/>
          <w:szCs w:val="18"/>
        </w:rPr>
      </w:pPr>
    </w:p>
    <w:p w:rsidR="00AF5910" w:rsidRDefault="00AF5910" w:rsidP="00571F15">
      <w:pPr>
        <w:keepNext/>
        <w:keepLines/>
        <w:jc w:val="both"/>
        <w:rPr>
          <w:rFonts w:ascii="Tahoma" w:hAnsi="Tahoma" w:cs="Tahoma"/>
          <w:bCs/>
          <w:i/>
          <w:noProof/>
          <w:sz w:val="18"/>
          <w:szCs w:val="18"/>
        </w:rPr>
      </w:pPr>
    </w:p>
    <w:p w:rsidR="00AF5910" w:rsidRDefault="00AF5910" w:rsidP="00571F15">
      <w:pPr>
        <w:keepNext/>
        <w:keepLines/>
        <w:jc w:val="both"/>
        <w:rPr>
          <w:rFonts w:ascii="Tahoma" w:hAnsi="Tahoma" w:cs="Tahoma"/>
          <w:bCs/>
          <w:i/>
          <w:noProof/>
          <w:sz w:val="18"/>
          <w:szCs w:val="18"/>
        </w:rPr>
      </w:pPr>
    </w:p>
    <w:p w:rsidR="00AF5910" w:rsidRDefault="00AF5910" w:rsidP="00571F15">
      <w:pPr>
        <w:keepNext/>
        <w:keepLines/>
        <w:jc w:val="both"/>
        <w:rPr>
          <w:rFonts w:ascii="Tahoma" w:hAnsi="Tahoma" w:cs="Tahoma"/>
          <w:bCs/>
          <w:i/>
          <w:noProof/>
          <w:sz w:val="18"/>
          <w:szCs w:val="18"/>
        </w:rPr>
      </w:pPr>
    </w:p>
    <w:p w:rsidR="00AF5910" w:rsidRDefault="00AF5910" w:rsidP="00571F15">
      <w:pPr>
        <w:keepNext/>
        <w:keepLines/>
        <w:jc w:val="both"/>
        <w:rPr>
          <w:rFonts w:ascii="Tahoma" w:hAnsi="Tahoma" w:cs="Tahoma"/>
          <w:bCs/>
          <w:i/>
          <w:noProof/>
          <w:sz w:val="18"/>
          <w:szCs w:val="18"/>
        </w:rPr>
      </w:pPr>
    </w:p>
    <w:p w:rsidR="00AF5910" w:rsidRDefault="00AF5910" w:rsidP="00571F15">
      <w:pPr>
        <w:keepNext/>
        <w:keepLines/>
        <w:jc w:val="both"/>
        <w:rPr>
          <w:rFonts w:ascii="Tahoma" w:hAnsi="Tahoma" w:cs="Tahoma"/>
          <w:bCs/>
          <w:i/>
          <w:noProof/>
          <w:sz w:val="18"/>
          <w:szCs w:val="18"/>
        </w:rPr>
      </w:pPr>
    </w:p>
    <w:p w:rsidR="00AF5910" w:rsidRDefault="00AF5910" w:rsidP="00571F15">
      <w:pPr>
        <w:keepNext/>
        <w:keepLines/>
        <w:jc w:val="both"/>
        <w:rPr>
          <w:rFonts w:ascii="Tahoma" w:hAnsi="Tahoma" w:cs="Tahoma"/>
          <w:bCs/>
          <w:i/>
          <w:noProof/>
          <w:sz w:val="18"/>
          <w:szCs w:val="18"/>
        </w:rPr>
      </w:pPr>
    </w:p>
    <w:p w:rsidR="00AF5910" w:rsidRDefault="00AF5910" w:rsidP="00571F15">
      <w:pPr>
        <w:keepNext/>
        <w:keepLines/>
        <w:jc w:val="both"/>
        <w:rPr>
          <w:rFonts w:ascii="Tahoma" w:hAnsi="Tahoma" w:cs="Tahoma"/>
          <w:bCs/>
          <w:i/>
          <w:noProof/>
          <w:sz w:val="18"/>
          <w:szCs w:val="18"/>
        </w:rPr>
      </w:pPr>
    </w:p>
    <w:p w:rsidR="00AF5910" w:rsidRDefault="00AF5910" w:rsidP="00571F15">
      <w:pPr>
        <w:keepNext/>
        <w:keepLines/>
        <w:jc w:val="both"/>
        <w:rPr>
          <w:rFonts w:ascii="Tahoma" w:hAnsi="Tahoma" w:cs="Tahoma"/>
          <w:bCs/>
          <w:i/>
          <w:noProof/>
          <w:sz w:val="18"/>
          <w:szCs w:val="18"/>
        </w:rPr>
      </w:pPr>
    </w:p>
    <w:p w:rsidR="00AF5910" w:rsidRDefault="00AF5910" w:rsidP="00571F15">
      <w:pPr>
        <w:keepNext/>
        <w:keepLines/>
        <w:jc w:val="both"/>
        <w:rPr>
          <w:rFonts w:ascii="Tahoma" w:hAnsi="Tahoma" w:cs="Tahoma"/>
          <w:bCs/>
          <w:i/>
          <w:noProof/>
          <w:sz w:val="18"/>
          <w:szCs w:val="18"/>
        </w:rPr>
      </w:pPr>
    </w:p>
    <w:p w:rsidR="009471D6" w:rsidRDefault="009471D6" w:rsidP="00571F15">
      <w:pPr>
        <w:keepNext/>
        <w:keepLines/>
        <w:jc w:val="both"/>
        <w:rPr>
          <w:rFonts w:ascii="Tahoma" w:hAnsi="Tahoma" w:cs="Tahoma"/>
          <w:bCs/>
          <w:i/>
          <w:noProof/>
          <w:sz w:val="18"/>
          <w:szCs w:val="18"/>
        </w:rPr>
      </w:pPr>
    </w:p>
    <w:p w:rsidR="009471D6" w:rsidRDefault="009471D6" w:rsidP="00571F15">
      <w:pPr>
        <w:keepNext/>
        <w:keepLines/>
        <w:jc w:val="both"/>
        <w:rPr>
          <w:rFonts w:ascii="Tahoma" w:hAnsi="Tahoma" w:cs="Tahoma"/>
          <w:bCs/>
          <w:i/>
          <w:noProof/>
          <w:sz w:val="18"/>
          <w:szCs w:val="18"/>
        </w:rPr>
      </w:pPr>
    </w:p>
    <w:p w:rsidR="009471D6" w:rsidRDefault="009471D6" w:rsidP="00571F15">
      <w:pPr>
        <w:keepNext/>
        <w:keepLines/>
        <w:jc w:val="both"/>
        <w:rPr>
          <w:rFonts w:ascii="Tahoma" w:hAnsi="Tahoma" w:cs="Tahoma"/>
          <w:bCs/>
          <w:i/>
          <w:noProof/>
          <w:sz w:val="18"/>
          <w:szCs w:val="18"/>
        </w:rPr>
      </w:pPr>
    </w:p>
    <w:p w:rsidR="009471D6" w:rsidRDefault="009471D6" w:rsidP="00571F15">
      <w:pPr>
        <w:keepNext/>
        <w:keepLines/>
        <w:jc w:val="both"/>
        <w:rPr>
          <w:rFonts w:ascii="Tahoma" w:hAnsi="Tahoma" w:cs="Tahoma"/>
          <w:bCs/>
          <w:i/>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B976DC" w:rsidRPr="00C8579C" w:rsidTr="007D1AD5">
        <w:tc>
          <w:tcPr>
            <w:tcW w:w="8075" w:type="dxa"/>
            <w:tcBorders>
              <w:top w:val="single" w:sz="4" w:space="0" w:color="auto"/>
              <w:bottom w:val="single" w:sz="4" w:space="0" w:color="auto"/>
            </w:tcBorders>
          </w:tcPr>
          <w:p w:rsidR="00B976DC" w:rsidRPr="00C8579C" w:rsidRDefault="00B976DC" w:rsidP="00571F15">
            <w:pPr>
              <w:keepNext/>
              <w:keepLines/>
              <w:rPr>
                <w:rFonts w:ascii="Tahoma" w:hAnsi="Tahoma" w:cs="Tahoma"/>
              </w:rPr>
            </w:pPr>
            <w:r w:rsidRPr="00C8579C">
              <w:lastRenderedPageBreak/>
              <w:br w:type="page"/>
            </w:r>
            <w:r w:rsidRPr="00C8579C">
              <w:rPr>
                <w:rFonts w:ascii="Tahoma" w:hAnsi="Tahoma" w:cs="Tahoma"/>
                <w:sz w:val="18"/>
              </w:rPr>
              <w:br w:type="page"/>
            </w:r>
            <w:r w:rsidR="001A79BF" w:rsidRPr="009734C9">
              <w:rPr>
                <w:rFonts w:ascii="Tahoma" w:hAnsi="Tahoma" w:cs="Tahoma"/>
              </w:rPr>
              <w:t>VZOREC INSTRUMENTA FINANČNEGA ZAVAROVANJA</w:t>
            </w:r>
          </w:p>
        </w:tc>
        <w:tc>
          <w:tcPr>
            <w:tcW w:w="1418" w:type="dxa"/>
            <w:tcBorders>
              <w:top w:val="single" w:sz="4" w:space="0" w:color="auto"/>
              <w:bottom w:val="single" w:sz="4" w:space="0" w:color="auto"/>
            </w:tcBorders>
          </w:tcPr>
          <w:p w:rsidR="00B976DC" w:rsidRPr="00C8579C" w:rsidRDefault="00B976DC" w:rsidP="00571F15">
            <w:pPr>
              <w:keepNext/>
              <w:keepLines/>
              <w:rPr>
                <w:rFonts w:ascii="Tahoma" w:hAnsi="Tahoma" w:cs="Tahoma"/>
                <w:b/>
                <w:i/>
              </w:rPr>
            </w:pPr>
            <w:r w:rsidRPr="00C8579C">
              <w:rPr>
                <w:rFonts w:ascii="Tahoma" w:hAnsi="Tahoma" w:cs="Tahoma"/>
                <w:b/>
                <w:i/>
              </w:rPr>
              <w:t xml:space="preserve">Priloga </w:t>
            </w:r>
            <w:r w:rsidR="00117A38">
              <w:rPr>
                <w:rFonts w:ascii="Tahoma" w:hAnsi="Tahoma" w:cs="Tahoma"/>
                <w:b/>
                <w:i/>
              </w:rPr>
              <w:t>6</w:t>
            </w:r>
          </w:p>
        </w:tc>
      </w:tr>
    </w:tbl>
    <w:p w:rsidR="001A79BF" w:rsidRDefault="001A79BF" w:rsidP="00571F15">
      <w:pPr>
        <w:keepNext/>
        <w:keepLines/>
        <w:jc w:val="both"/>
        <w:rPr>
          <w:rFonts w:ascii="Tahoma" w:hAnsi="Tahoma" w:cs="Tahoma"/>
          <w:b/>
        </w:rPr>
      </w:pPr>
    </w:p>
    <w:p w:rsidR="001A79BF" w:rsidRPr="009734C9" w:rsidRDefault="001A79BF" w:rsidP="00571F15">
      <w:pPr>
        <w:keepNext/>
        <w:keepLines/>
        <w:jc w:val="both"/>
        <w:rPr>
          <w:rFonts w:ascii="Tahoma" w:hAnsi="Tahoma" w:cs="Tahoma"/>
          <w:b/>
        </w:rPr>
      </w:pPr>
      <w:r w:rsidRPr="009734C9">
        <w:rPr>
          <w:rFonts w:ascii="Tahoma" w:hAnsi="Tahoma" w:cs="Tahoma"/>
          <w:b/>
        </w:rPr>
        <w:t>Ponudnik mora predložiti svoj izpolnjen in parafiran vzorec instrumenta zavarovanja.</w:t>
      </w:r>
    </w:p>
    <w:p w:rsidR="001A79BF" w:rsidRPr="009734C9" w:rsidRDefault="001A79BF" w:rsidP="00571F15">
      <w:pPr>
        <w:keepNext/>
        <w:keepLines/>
        <w:jc w:val="both"/>
        <w:rPr>
          <w:rFonts w:ascii="Tahoma" w:hAnsi="Tahoma" w:cs="Tahoma"/>
          <w:b/>
        </w:rPr>
      </w:pPr>
    </w:p>
    <w:p w:rsidR="001A79BF" w:rsidRPr="009734C9" w:rsidRDefault="001A79BF" w:rsidP="00571F15">
      <w:pPr>
        <w:keepNext/>
        <w:keepLines/>
        <w:jc w:val="both"/>
        <w:rPr>
          <w:rFonts w:ascii="Tahoma" w:hAnsi="Tahoma" w:cs="Tahoma"/>
          <w:b/>
          <w:sz w:val="19"/>
          <w:szCs w:val="19"/>
        </w:rPr>
      </w:pPr>
      <w:r w:rsidRPr="009734C9">
        <w:rPr>
          <w:rFonts w:ascii="Tahoma" w:hAnsi="Tahoma" w:cs="Tahoma"/>
          <w:b/>
          <w:sz w:val="19"/>
          <w:szCs w:val="19"/>
        </w:rPr>
        <w:t xml:space="preserve">Vrsta zavarovanja: </w:t>
      </w:r>
    </w:p>
    <w:p w:rsidR="001A79BF" w:rsidRPr="009734C9" w:rsidRDefault="001A79BF" w:rsidP="00571F15">
      <w:pPr>
        <w:keepNext/>
        <w:keepLines/>
        <w:jc w:val="both"/>
        <w:rPr>
          <w:rFonts w:ascii="Tahoma" w:hAnsi="Tahoma" w:cs="Tahoma"/>
          <w:sz w:val="19"/>
          <w:szCs w:val="19"/>
        </w:rPr>
      </w:pPr>
      <w:r w:rsidRPr="009734C9">
        <w:rPr>
          <w:rFonts w:ascii="Tahoma" w:hAnsi="Tahoma" w:cs="Tahoma"/>
          <w:sz w:val="19"/>
          <w:szCs w:val="19"/>
        </w:rPr>
        <w:t>Garancija/Garantno pismo za zagotovitev finančnega jamstva družbe JAVNO PODJETJE VODOVOD KANALIZACIJA SNAGA d.o.o. za izvedbo ukrepov, določenih v okoljevarstvenem dovoljenju za obratovanje odlagališča nenevarnih odpadkov Barje</w:t>
      </w:r>
    </w:p>
    <w:p w:rsidR="001A79BF" w:rsidRPr="009734C9" w:rsidRDefault="001A79BF" w:rsidP="00571F15">
      <w:pPr>
        <w:keepNext/>
        <w:keepLines/>
        <w:jc w:val="both"/>
        <w:rPr>
          <w:rFonts w:ascii="Tahoma" w:hAnsi="Tahoma" w:cs="Tahoma"/>
          <w:b/>
          <w:sz w:val="19"/>
          <w:szCs w:val="19"/>
        </w:rPr>
      </w:pPr>
      <w:r w:rsidRPr="009734C9">
        <w:rPr>
          <w:rFonts w:ascii="Tahoma" w:hAnsi="Tahoma" w:cs="Tahoma"/>
          <w:b/>
          <w:sz w:val="19"/>
          <w:szCs w:val="19"/>
        </w:rPr>
        <w:t>Številka garancije/garantnega pisma:</w:t>
      </w:r>
    </w:p>
    <w:p w:rsidR="001A79BF" w:rsidRPr="009734C9" w:rsidRDefault="001A79BF" w:rsidP="00571F15">
      <w:pPr>
        <w:keepNext/>
        <w:keepLines/>
        <w:jc w:val="both"/>
        <w:rPr>
          <w:rFonts w:ascii="Tahoma" w:hAnsi="Tahoma" w:cs="Tahoma"/>
          <w:b/>
          <w:sz w:val="19"/>
          <w:szCs w:val="19"/>
        </w:rPr>
      </w:pPr>
      <w:r w:rsidRPr="009734C9">
        <w:rPr>
          <w:rFonts w:ascii="Tahoma" w:hAnsi="Tahoma" w:cs="Tahoma"/>
          <w:b/>
          <w:sz w:val="19"/>
          <w:szCs w:val="19"/>
        </w:rPr>
        <w:t xml:space="preserve">Številka kavcijskega zavarovanja (zavarovalne police), na podlagi katere je garantno pismo izdano: </w:t>
      </w:r>
    </w:p>
    <w:p w:rsidR="001A79BF" w:rsidRPr="009734C9" w:rsidRDefault="001A79BF" w:rsidP="00571F15">
      <w:pPr>
        <w:keepNext/>
        <w:keepLines/>
        <w:jc w:val="both"/>
        <w:rPr>
          <w:rFonts w:ascii="Tahoma" w:hAnsi="Tahoma" w:cs="Tahoma"/>
          <w:b/>
          <w:sz w:val="19"/>
          <w:szCs w:val="19"/>
        </w:rPr>
      </w:pPr>
      <w:r w:rsidRPr="009734C9">
        <w:rPr>
          <w:rFonts w:ascii="Tahoma" w:hAnsi="Tahoma" w:cs="Tahoma"/>
          <w:b/>
          <w:sz w:val="19"/>
          <w:szCs w:val="19"/>
        </w:rPr>
        <w:t>Kraj in datum:</w:t>
      </w:r>
    </w:p>
    <w:p w:rsidR="001A79BF" w:rsidRPr="009734C9" w:rsidRDefault="001A79BF" w:rsidP="00571F15">
      <w:pPr>
        <w:keepNext/>
        <w:keepLines/>
        <w:jc w:val="both"/>
        <w:rPr>
          <w:rFonts w:ascii="Tahoma" w:hAnsi="Tahoma" w:cs="Tahoma"/>
          <w:sz w:val="19"/>
          <w:szCs w:val="19"/>
        </w:rPr>
      </w:pPr>
      <w:r w:rsidRPr="009734C9">
        <w:rPr>
          <w:rFonts w:ascii="Tahoma" w:hAnsi="Tahoma" w:cs="Tahoma"/>
          <w:b/>
          <w:sz w:val="19"/>
          <w:szCs w:val="19"/>
        </w:rPr>
        <w:t xml:space="preserve">Garant: </w:t>
      </w:r>
    </w:p>
    <w:p w:rsidR="001A79BF" w:rsidRPr="009734C9" w:rsidRDefault="001A79BF" w:rsidP="00571F15">
      <w:pPr>
        <w:keepNext/>
        <w:keepLines/>
        <w:jc w:val="both"/>
        <w:rPr>
          <w:rFonts w:ascii="Tahoma" w:hAnsi="Tahoma" w:cs="Tahoma"/>
          <w:sz w:val="19"/>
          <w:szCs w:val="19"/>
        </w:rPr>
      </w:pPr>
      <w:r w:rsidRPr="00736A43">
        <w:rPr>
          <w:rFonts w:ascii="Tahoma" w:hAnsi="Tahoma" w:cs="Tahoma"/>
          <w:b/>
          <w:sz w:val="19"/>
          <w:szCs w:val="19"/>
        </w:rPr>
        <w:t xml:space="preserve">Upravičenec: </w:t>
      </w:r>
      <w:r w:rsidR="008960A3" w:rsidRPr="00736A43">
        <w:rPr>
          <w:rFonts w:ascii="Tahoma" w:hAnsi="Tahoma" w:cs="Tahoma"/>
          <w:color w:val="000000"/>
        </w:rPr>
        <w:t>REPUBLIKA SLOVENIJA, MINISTRSTVO ZA OKOLJE, PODNEBJE IN ENERGIJO, Langusova 4, 1535 Ljubljana</w:t>
      </w:r>
    </w:p>
    <w:p w:rsidR="001A79BF" w:rsidRPr="009734C9" w:rsidRDefault="001A79BF" w:rsidP="00571F15">
      <w:pPr>
        <w:keepNext/>
        <w:keepLines/>
        <w:jc w:val="both"/>
        <w:rPr>
          <w:rFonts w:ascii="Tahoma" w:hAnsi="Tahoma" w:cs="Tahoma"/>
          <w:sz w:val="19"/>
          <w:szCs w:val="19"/>
        </w:rPr>
      </w:pPr>
      <w:r w:rsidRPr="009734C9">
        <w:rPr>
          <w:rFonts w:ascii="Tahoma" w:hAnsi="Tahoma" w:cs="Tahoma"/>
          <w:b/>
          <w:sz w:val="19"/>
          <w:szCs w:val="19"/>
        </w:rPr>
        <w:t>Nalogodajalec:</w:t>
      </w:r>
      <w:r w:rsidRPr="009734C9">
        <w:t xml:space="preserve"> </w:t>
      </w:r>
      <w:r w:rsidRPr="009734C9">
        <w:rPr>
          <w:rFonts w:ascii="Tahoma" w:hAnsi="Tahoma" w:cs="Tahoma"/>
          <w:b/>
          <w:sz w:val="19"/>
          <w:szCs w:val="19"/>
        </w:rPr>
        <w:t>JAVNO PODJETJE VODOVOD KANALIZACIJA SNAGA d.o.o.</w:t>
      </w:r>
      <w:r w:rsidRPr="009734C9">
        <w:rPr>
          <w:rFonts w:ascii="Tahoma" w:hAnsi="Tahoma" w:cs="Tahoma"/>
          <w:sz w:val="19"/>
          <w:szCs w:val="19"/>
        </w:rPr>
        <w:t>, Vodovodna cesta 90, 1000 Ljubljana</w:t>
      </w:r>
    </w:p>
    <w:p w:rsidR="001A79BF" w:rsidRPr="009734C9" w:rsidRDefault="001A79BF" w:rsidP="00571F15">
      <w:pPr>
        <w:keepNext/>
        <w:keepLines/>
        <w:jc w:val="both"/>
        <w:rPr>
          <w:rFonts w:ascii="Tahoma" w:hAnsi="Tahoma" w:cs="Tahoma"/>
          <w:b/>
          <w:sz w:val="19"/>
          <w:szCs w:val="19"/>
        </w:rPr>
      </w:pPr>
      <w:r w:rsidRPr="009734C9">
        <w:rPr>
          <w:rFonts w:ascii="Tahoma" w:hAnsi="Tahoma" w:cs="Tahoma"/>
          <w:b/>
          <w:sz w:val="19"/>
          <w:szCs w:val="19"/>
        </w:rPr>
        <w:t xml:space="preserve">Osnovni posel: </w:t>
      </w:r>
    </w:p>
    <w:p w:rsidR="001A79BF" w:rsidRPr="009734C9" w:rsidRDefault="001A79BF" w:rsidP="00571F15">
      <w:pPr>
        <w:keepNext/>
        <w:keepLines/>
        <w:jc w:val="both"/>
        <w:rPr>
          <w:rFonts w:ascii="Tahoma" w:hAnsi="Tahoma" w:cs="Tahoma"/>
          <w:sz w:val="19"/>
          <w:szCs w:val="19"/>
        </w:rPr>
      </w:pPr>
      <w:r w:rsidRPr="009734C9">
        <w:rPr>
          <w:rFonts w:ascii="Tahoma" w:hAnsi="Tahoma" w:cs="Tahoma"/>
          <w:sz w:val="19"/>
          <w:szCs w:val="19"/>
        </w:rPr>
        <w:t>JAVNO PODJETJE VODOVOD KANALIZACIJA SNAGA d.o.o. mora kot upravljavec odlagališča za  nenevarne odpadke skladno z 42. členom Uredbe o odlagališčih odpadkov (Uradni list RS, št. 10/14 in 54/15, 36/16, 37/18, 13/21; v nadaljevanju: Uredba) zagotoviti finančno jamstvo za izvedbo ukrepov, določenih v okoljevarstvenem dovoljenju (št. 35407-167/2006-18 z dne 29. 11. 2007, spremenjeno z odločbo št. 35406-23/2013-13 z dne 31. 3. 2014, odločbo št. 35406-24/2015-2 z dne 30. 9. 2015, odločbo št. 35406-56/2015-11 z dne 9. 8. 2016, odločbo št. 35407-10/2016-4 z dne 10. 2. 2017, odločbo št. 35406-47/2017-5 z dne 16. 3. 2018, odločbo št. 35406-24/2018-6 z dne 11. 7. 2018, odločbo št. 35406-20/2019-2 z dne 6. 6. 2019, odločbo št. 35406-29/2020-9 z dne 12. 1. 2021</w:t>
      </w:r>
      <w:r>
        <w:rPr>
          <w:rFonts w:ascii="Tahoma" w:hAnsi="Tahoma" w:cs="Tahoma"/>
          <w:sz w:val="19"/>
          <w:szCs w:val="19"/>
        </w:rPr>
        <w:t>,</w:t>
      </w:r>
      <w:r w:rsidRPr="009734C9">
        <w:rPr>
          <w:rFonts w:ascii="Tahoma" w:hAnsi="Tahoma" w:cs="Tahoma"/>
          <w:sz w:val="19"/>
          <w:szCs w:val="19"/>
        </w:rPr>
        <w:t xml:space="preserve"> </w:t>
      </w:r>
      <w:r>
        <w:rPr>
          <w:rFonts w:ascii="Tahoma" w:hAnsi="Tahoma" w:cs="Tahoma"/>
          <w:sz w:val="19"/>
          <w:szCs w:val="19"/>
        </w:rPr>
        <w:t>o</w:t>
      </w:r>
      <w:r w:rsidRPr="009734C9">
        <w:rPr>
          <w:rFonts w:ascii="Tahoma" w:hAnsi="Tahoma" w:cs="Tahoma"/>
          <w:sz w:val="19"/>
          <w:szCs w:val="19"/>
        </w:rPr>
        <w:t>dločbo št. 35406-51/2019-8 z dne 3. 3. 2021</w:t>
      </w:r>
      <w:r>
        <w:rPr>
          <w:rFonts w:ascii="Tahoma" w:hAnsi="Tahoma" w:cs="Tahoma"/>
          <w:sz w:val="19"/>
          <w:szCs w:val="19"/>
        </w:rPr>
        <w:t>, odločbo 35406-14/2016-ARSO-34 z dne 21.7.2022 in odločbo 35406-68/2016-ARSO-26 z dne 18.11.2022.</w:t>
      </w:r>
    </w:p>
    <w:p w:rsidR="001A79BF" w:rsidRPr="009734C9" w:rsidRDefault="001A79BF" w:rsidP="00571F15">
      <w:pPr>
        <w:keepNext/>
        <w:keepLines/>
        <w:jc w:val="both"/>
        <w:rPr>
          <w:rFonts w:ascii="Tahoma" w:hAnsi="Tahoma" w:cs="Tahoma"/>
          <w:sz w:val="19"/>
          <w:szCs w:val="19"/>
        </w:rPr>
      </w:pPr>
      <w:r w:rsidRPr="009734C9">
        <w:rPr>
          <w:rFonts w:ascii="Tahoma" w:hAnsi="Tahoma" w:cs="Tahoma"/>
          <w:sz w:val="19"/>
          <w:szCs w:val="19"/>
        </w:rPr>
        <w:t>Skladno z navedeno Uredbo je nalogodajalec dolžan Upravičencu predložiti nepreklicno in brezpogojno zavarovanje na prvi poziv za zavarovanje izpolnitve obveznosti v zvezi z izvedbo ukrepov varstva okolja med obratovanjem odlagališča nenevarnih odpadkov Barje za obdobje enega leta.</w:t>
      </w:r>
    </w:p>
    <w:p w:rsidR="001A79BF" w:rsidRPr="009734C9" w:rsidRDefault="001A79BF" w:rsidP="00571F15">
      <w:pPr>
        <w:keepNext/>
        <w:keepLines/>
        <w:jc w:val="both"/>
        <w:rPr>
          <w:rFonts w:ascii="Tahoma" w:hAnsi="Tahoma" w:cs="Tahoma"/>
          <w:sz w:val="19"/>
          <w:szCs w:val="19"/>
        </w:rPr>
      </w:pPr>
      <w:r w:rsidRPr="009734C9">
        <w:rPr>
          <w:rFonts w:ascii="Tahoma" w:hAnsi="Tahoma" w:cs="Tahoma"/>
          <w:b/>
          <w:sz w:val="19"/>
          <w:szCs w:val="19"/>
        </w:rPr>
        <w:t>Znesek in valuta zavarovanja:</w:t>
      </w:r>
      <w:r w:rsidRPr="009734C9">
        <w:rPr>
          <w:rFonts w:ascii="Tahoma" w:hAnsi="Tahoma" w:cs="Tahoma"/>
          <w:sz w:val="19"/>
          <w:szCs w:val="19"/>
        </w:rPr>
        <w:t xml:space="preserve">  </w:t>
      </w:r>
      <w:r>
        <w:rPr>
          <w:rFonts w:ascii="Tahoma" w:hAnsi="Tahoma" w:cs="Tahoma"/>
          <w:sz w:val="19"/>
          <w:szCs w:val="19"/>
        </w:rPr>
        <w:t>13.417.753</w:t>
      </w:r>
      <w:r w:rsidRPr="009734C9">
        <w:rPr>
          <w:rFonts w:ascii="Tahoma" w:hAnsi="Tahoma" w:cs="Tahoma"/>
          <w:sz w:val="19"/>
          <w:szCs w:val="19"/>
        </w:rPr>
        <w:t xml:space="preserve">,00 EUR / </w:t>
      </w:r>
      <w:r>
        <w:rPr>
          <w:rFonts w:ascii="Tahoma" w:hAnsi="Tahoma" w:cs="Tahoma"/>
          <w:sz w:val="19"/>
          <w:szCs w:val="19"/>
        </w:rPr>
        <w:t>6.708.876,50</w:t>
      </w:r>
      <w:r w:rsidRPr="009734C9">
        <w:rPr>
          <w:rFonts w:ascii="Tahoma" w:hAnsi="Tahoma" w:cs="Tahoma"/>
          <w:sz w:val="19"/>
          <w:szCs w:val="19"/>
        </w:rPr>
        <w:t xml:space="preserve"> EUR </w:t>
      </w:r>
    </w:p>
    <w:p w:rsidR="001A79BF" w:rsidRPr="009734C9" w:rsidRDefault="001A79BF" w:rsidP="00571F15">
      <w:pPr>
        <w:keepNext/>
        <w:keepLines/>
        <w:jc w:val="both"/>
        <w:rPr>
          <w:rFonts w:ascii="Tahoma" w:hAnsi="Tahoma" w:cs="Tahoma"/>
          <w:sz w:val="19"/>
          <w:szCs w:val="19"/>
        </w:rPr>
      </w:pPr>
      <w:r w:rsidRPr="009734C9">
        <w:rPr>
          <w:rFonts w:ascii="Tahoma" w:hAnsi="Tahoma" w:cs="Tahoma"/>
          <w:b/>
          <w:sz w:val="19"/>
          <w:szCs w:val="19"/>
        </w:rPr>
        <w:t>Listine, ki jih je poleg izjave treba priložiti zahtevi za plačilo in se izrecno zahtevajo v spodnjem besedilu:</w:t>
      </w:r>
      <w:r w:rsidRPr="009734C9">
        <w:rPr>
          <w:rFonts w:ascii="Tahoma" w:hAnsi="Tahoma" w:cs="Tahoma"/>
          <w:sz w:val="19"/>
          <w:szCs w:val="19"/>
        </w:rPr>
        <w:t xml:space="preserve"> nobena</w:t>
      </w:r>
    </w:p>
    <w:p w:rsidR="001A79BF" w:rsidRPr="009734C9" w:rsidRDefault="001A79BF" w:rsidP="00571F15">
      <w:pPr>
        <w:keepNext/>
        <w:keepLines/>
        <w:jc w:val="both"/>
        <w:rPr>
          <w:rFonts w:ascii="Tahoma" w:hAnsi="Tahoma" w:cs="Tahoma"/>
          <w:sz w:val="19"/>
          <w:szCs w:val="19"/>
        </w:rPr>
      </w:pPr>
      <w:r w:rsidRPr="009734C9">
        <w:rPr>
          <w:rFonts w:ascii="Tahoma" w:hAnsi="Tahoma" w:cs="Tahoma"/>
          <w:b/>
          <w:sz w:val="19"/>
          <w:szCs w:val="19"/>
        </w:rPr>
        <w:t>Oblika predložitve</w:t>
      </w:r>
      <w:r w:rsidRPr="009734C9">
        <w:rPr>
          <w:rFonts w:ascii="Tahoma" w:hAnsi="Tahoma" w:cs="Tahoma"/>
          <w:sz w:val="19"/>
          <w:szCs w:val="19"/>
        </w:rPr>
        <w:t>: v papirni obliki s priporočeno pošto</w:t>
      </w:r>
      <w:r w:rsidRPr="009734C9">
        <w:rPr>
          <w:rFonts w:ascii="Tahoma" w:hAnsi="Tahoma" w:cs="Tahoma"/>
          <w:sz w:val="19"/>
          <w:szCs w:val="19"/>
        </w:rPr>
        <w:tab/>
      </w:r>
    </w:p>
    <w:p w:rsidR="001A79BF" w:rsidRPr="009734C9" w:rsidRDefault="001A79BF" w:rsidP="00571F15">
      <w:pPr>
        <w:keepNext/>
        <w:keepLines/>
        <w:jc w:val="both"/>
        <w:rPr>
          <w:rFonts w:ascii="Tahoma" w:hAnsi="Tahoma" w:cs="Tahoma"/>
          <w:sz w:val="19"/>
          <w:szCs w:val="19"/>
        </w:rPr>
      </w:pPr>
      <w:r w:rsidRPr="009734C9">
        <w:rPr>
          <w:rFonts w:ascii="Tahoma" w:hAnsi="Tahoma" w:cs="Tahoma"/>
          <w:b/>
          <w:sz w:val="19"/>
          <w:szCs w:val="19"/>
        </w:rPr>
        <w:t xml:space="preserve">Kraj predložitve: </w:t>
      </w:r>
    </w:p>
    <w:p w:rsidR="001A79BF" w:rsidRPr="009734C9" w:rsidRDefault="001A79BF" w:rsidP="00571F15">
      <w:pPr>
        <w:keepNext/>
        <w:keepLines/>
        <w:jc w:val="both"/>
        <w:rPr>
          <w:rFonts w:ascii="Tahoma" w:hAnsi="Tahoma" w:cs="Tahoma"/>
          <w:sz w:val="19"/>
          <w:szCs w:val="19"/>
        </w:rPr>
      </w:pPr>
      <w:r w:rsidRPr="009734C9">
        <w:rPr>
          <w:rFonts w:ascii="Tahoma" w:hAnsi="Tahoma" w:cs="Tahoma"/>
          <w:b/>
          <w:sz w:val="19"/>
          <w:szCs w:val="19"/>
        </w:rPr>
        <w:t xml:space="preserve">Datum izteka veljavnosti: </w:t>
      </w:r>
      <w:r>
        <w:rPr>
          <w:rFonts w:ascii="Tahoma" w:hAnsi="Tahoma" w:cs="Tahoma"/>
          <w:sz w:val="19"/>
          <w:szCs w:val="19"/>
        </w:rPr>
        <w:t>6. 4. 2024</w:t>
      </w:r>
    </w:p>
    <w:p w:rsidR="001A79BF" w:rsidRPr="009734C9" w:rsidRDefault="001A79BF" w:rsidP="00571F15">
      <w:pPr>
        <w:keepNext/>
        <w:keepLines/>
        <w:jc w:val="both"/>
        <w:rPr>
          <w:rFonts w:ascii="Tahoma" w:hAnsi="Tahoma" w:cs="Tahoma"/>
          <w:sz w:val="19"/>
          <w:szCs w:val="19"/>
        </w:rPr>
      </w:pPr>
      <w:r w:rsidRPr="009734C9">
        <w:rPr>
          <w:rFonts w:ascii="Tahoma" w:hAnsi="Tahoma" w:cs="Tahoma"/>
          <w:b/>
          <w:sz w:val="19"/>
          <w:szCs w:val="19"/>
        </w:rPr>
        <w:t>Stranka, ki je dolžna plačati stroške: JAVNO PODJETJE VODOVOD KANALIZACIJA SNAGA d.o.o.</w:t>
      </w:r>
      <w:r w:rsidRPr="009734C9">
        <w:rPr>
          <w:rFonts w:ascii="Tahoma" w:hAnsi="Tahoma" w:cs="Tahoma"/>
          <w:sz w:val="19"/>
          <w:szCs w:val="19"/>
        </w:rPr>
        <w:t>, Vodovodna cesta 90, 1000 Ljubljana</w:t>
      </w:r>
    </w:p>
    <w:p w:rsidR="001A79BF" w:rsidRDefault="001A79BF" w:rsidP="00571F15">
      <w:pPr>
        <w:keepNext/>
        <w:keepLines/>
        <w:jc w:val="both"/>
        <w:rPr>
          <w:rFonts w:ascii="Tahoma" w:hAnsi="Tahoma" w:cs="Tahoma"/>
          <w:sz w:val="19"/>
          <w:szCs w:val="19"/>
        </w:rPr>
      </w:pPr>
      <w:r w:rsidRPr="009734C9">
        <w:rPr>
          <w:rFonts w:ascii="Tahoma" w:hAnsi="Tahoma" w:cs="Tahoma"/>
          <w:sz w:val="19"/>
          <w:szCs w:val="19"/>
        </w:rPr>
        <w:t xml:space="preserve">Kot garant se s tem zavarovanjem nepreklicno in brezpogojno zavezujemo, da bomo upravičencu na prvi poziv plačali katerikoli znesek do višine zavarovanega zneska, to je do </w:t>
      </w:r>
      <w:r>
        <w:rPr>
          <w:rFonts w:ascii="Tahoma" w:hAnsi="Tahoma" w:cs="Tahoma"/>
          <w:sz w:val="19"/>
          <w:szCs w:val="19"/>
        </w:rPr>
        <w:t>13.417.753</w:t>
      </w:r>
      <w:r w:rsidRPr="009734C9">
        <w:rPr>
          <w:rFonts w:ascii="Tahoma" w:hAnsi="Tahoma" w:cs="Tahoma"/>
          <w:sz w:val="19"/>
          <w:szCs w:val="19"/>
        </w:rPr>
        <w:t xml:space="preserve">,00 EUR / </w:t>
      </w:r>
      <w:r>
        <w:rPr>
          <w:rFonts w:ascii="Tahoma" w:hAnsi="Tahoma" w:cs="Tahoma"/>
          <w:sz w:val="19"/>
          <w:szCs w:val="19"/>
        </w:rPr>
        <w:t>6.708.876,50</w:t>
      </w:r>
      <w:r w:rsidRPr="009734C9">
        <w:rPr>
          <w:rFonts w:ascii="Tahoma" w:hAnsi="Tahoma" w:cs="Tahoma"/>
          <w:sz w:val="19"/>
          <w:szCs w:val="19"/>
        </w:rPr>
        <w:t xml:space="preserve"> EUR, ko upravičenec predloži ustrezno zahtevo za plačilo v zgoraj navedeni obliki predložitve, podpisano s strani pooblaščenega (-ih) podpisnika (-ov) in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nalogodajalec ni izpolnil ukrepov, določenih v okoljevarstvenem dovoljenju za obratovanje odlagališča nenevarnih odpadkov Barje.</w:t>
      </w:r>
    </w:p>
    <w:p w:rsidR="001A79BF" w:rsidRPr="009734C9" w:rsidRDefault="001A79BF" w:rsidP="00571F15">
      <w:pPr>
        <w:keepNext/>
        <w:keepLines/>
        <w:jc w:val="both"/>
        <w:rPr>
          <w:rFonts w:ascii="Tahoma" w:hAnsi="Tahoma" w:cs="Tahoma"/>
          <w:sz w:val="19"/>
          <w:szCs w:val="19"/>
        </w:rPr>
      </w:pPr>
    </w:p>
    <w:p w:rsidR="001A79BF" w:rsidRPr="009734C9" w:rsidRDefault="001A79BF" w:rsidP="00571F15">
      <w:pPr>
        <w:keepNext/>
        <w:keepLines/>
        <w:jc w:val="both"/>
        <w:rPr>
          <w:rFonts w:ascii="Tahoma" w:hAnsi="Tahoma" w:cs="Tahoma"/>
          <w:sz w:val="19"/>
          <w:szCs w:val="19"/>
        </w:rPr>
      </w:pPr>
      <w:r w:rsidRPr="009734C9">
        <w:rPr>
          <w:rFonts w:ascii="Tahoma" w:hAnsi="Tahoma" w:cs="Tahoma"/>
          <w:sz w:val="19"/>
          <w:szCs w:val="19"/>
        </w:rPr>
        <w:t>Pisna izjava upravičenca mora vsebovati eno od naslednjih navedb:</w:t>
      </w:r>
    </w:p>
    <w:p w:rsidR="001A79BF" w:rsidRPr="009734C9" w:rsidRDefault="001A79BF" w:rsidP="00571F15">
      <w:pPr>
        <w:pStyle w:val="Odstavekseznama"/>
        <w:keepNext/>
        <w:keepLines/>
        <w:numPr>
          <w:ilvl w:val="0"/>
          <w:numId w:val="27"/>
        </w:numPr>
        <w:jc w:val="both"/>
        <w:rPr>
          <w:rFonts w:ascii="Tahoma" w:hAnsi="Tahoma" w:cs="Tahoma"/>
          <w:sz w:val="19"/>
          <w:szCs w:val="19"/>
        </w:rPr>
      </w:pPr>
      <w:r w:rsidRPr="009734C9">
        <w:rPr>
          <w:rFonts w:ascii="Tahoma" w:hAnsi="Tahoma" w:cs="Tahoma"/>
          <w:sz w:val="19"/>
          <w:szCs w:val="19"/>
        </w:rPr>
        <w:t>da nalogodajalec kot upravljavec odlagališča v primeru prenehanja upravljavca odlagališča ni izvedel predpisanih ukrepov varstva okolja skladno z Uredbo in predmetnim okoljevarstvenim dovoljenjem;</w:t>
      </w:r>
    </w:p>
    <w:p w:rsidR="001A79BF" w:rsidRPr="009734C9" w:rsidRDefault="001A79BF" w:rsidP="00571F15">
      <w:pPr>
        <w:pStyle w:val="Odstavekseznama"/>
        <w:keepNext/>
        <w:keepLines/>
        <w:numPr>
          <w:ilvl w:val="0"/>
          <w:numId w:val="27"/>
        </w:numPr>
        <w:jc w:val="both"/>
        <w:rPr>
          <w:rFonts w:ascii="Tahoma" w:hAnsi="Tahoma" w:cs="Tahoma"/>
          <w:sz w:val="19"/>
          <w:szCs w:val="19"/>
        </w:rPr>
      </w:pPr>
      <w:r w:rsidRPr="009734C9">
        <w:rPr>
          <w:rFonts w:ascii="Tahoma" w:hAnsi="Tahoma" w:cs="Tahoma"/>
          <w:sz w:val="19"/>
          <w:szCs w:val="19"/>
        </w:rPr>
        <w:t>da nalogodajalec ni predložil novega letnega finančnega jamstva  oz. dodatka s podaljšanjem veljavnosti in zvišanjem vrednosti obstoječega finančnega jamstva 30 dni pred iztekom ročnosti že predloženega veljavnega finančnega jamstva;</w:t>
      </w:r>
    </w:p>
    <w:p w:rsidR="001A79BF" w:rsidRPr="009734C9" w:rsidRDefault="001A79BF" w:rsidP="00571F15">
      <w:pPr>
        <w:pStyle w:val="Odstavekseznama"/>
        <w:keepNext/>
        <w:keepLines/>
        <w:numPr>
          <w:ilvl w:val="0"/>
          <w:numId w:val="27"/>
        </w:numPr>
        <w:jc w:val="both"/>
        <w:rPr>
          <w:rFonts w:ascii="Tahoma" w:hAnsi="Tahoma" w:cs="Tahoma"/>
          <w:sz w:val="19"/>
          <w:szCs w:val="19"/>
        </w:rPr>
      </w:pPr>
      <w:r w:rsidRPr="009734C9">
        <w:rPr>
          <w:rFonts w:ascii="Tahoma" w:hAnsi="Tahoma" w:cs="Tahoma"/>
          <w:sz w:val="19"/>
          <w:szCs w:val="19"/>
        </w:rPr>
        <w:t>da se zahteva izplačilo na podlagi izvršitve odločbe inšpektorja, pristojnega za varstvo okolja, kadar se ta izvršuje po tretji osebi.</w:t>
      </w:r>
    </w:p>
    <w:p w:rsidR="001A79BF" w:rsidRDefault="001A79BF" w:rsidP="00571F15">
      <w:pPr>
        <w:keepNext/>
        <w:keepLines/>
        <w:jc w:val="both"/>
        <w:rPr>
          <w:rFonts w:ascii="Tahoma" w:hAnsi="Tahoma" w:cs="Tahoma"/>
          <w:sz w:val="19"/>
          <w:szCs w:val="19"/>
        </w:rPr>
      </w:pPr>
    </w:p>
    <w:p w:rsidR="001A79BF" w:rsidRPr="009734C9" w:rsidRDefault="001A79BF" w:rsidP="00571F15">
      <w:pPr>
        <w:keepNext/>
        <w:keepLines/>
        <w:jc w:val="both"/>
        <w:rPr>
          <w:rFonts w:ascii="Tahoma" w:hAnsi="Tahoma" w:cs="Tahoma"/>
          <w:sz w:val="19"/>
          <w:szCs w:val="19"/>
        </w:rPr>
      </w:pPr>
      <w:r w:rsidRPr="009734C9">
        <w:rPr>
          <w:rFonts w:ascii="Tahoma" w:hAnsi="Tahoma" w:cs="Tahoma"/>
          <w:sz w:val="19"/>
          <w:szCs w:val="19"/>
        </w:rPr>
        <w:t>Katerokoli zahtevo po tem zavarovanju moramo prejeti na datum izteka zavarovanja ali pred njim v zgoraj navedenem kraju predložitve.</w:t>
      </w:r>
    </w:p>
    <w:p w:rsidR="001A79BF" w:rsidRDefault="001A79BF" w:rsidP="00571F15">
      <w:pPr>
        <w:keepNext/>
        <w:keepLines/>
        <w:jc w:val="both"/>
        <w:rPr>
          <w:rFonts w:ascii="Tahoma" w:hAnsi="Tahoma" w:cs="Tahoma"/>
          <w:sz w:val="19"/>
          <w:szCs w:val="19"/>
        </w:rPr>
      </w:pPr>
      <w:r w:rsidRPr="009734C9">
        <w:rPr>
          <w:rFonts w:ascii="Tahoma" w:hAnsi="Tahoma" w:cs="Tahoma"/>
          <w:sz w:val="19"/>
          <w:szCs w:val="19"/>
        </w:rPr>
        <w:lastRenderedPageBreak/>
        <w:t>Vse spore iz tega zavarovanja rešuje stvarno pristojno sodišče v Ljubljani, po slovenskem pravu. Za to zavarovanje (garancija) veljajo Enotna pravila za garancije na prvi poziv (EPGP), revizija iz leta 2010, izdana pri MTZ pod št. 758.</w:t>
      </w:r>
    </w:p>
    <w:p w:rsidR="001A79BF" w:rsidRDefault="001A79BF" w:rsidP="00571F15">
      <w:pPr>
        <w:keepNext/>
        <w:keepLines/>
        <w:jc w:val="both"/>
        <w:rPr>
          <w:rFonts w:ascii="Tahoma" w:hAnsi="Tahoma" w:cs="Tahoma"/>
          <w:sz w:val="19"/>
          <w:szCs w:val="19"/>
        </w:rPr>
      </w:pPr>
    </w:p>
    <w:p w:rsidR="001A79BF" w:rsidRPr="009734C9" w:rsidRDefault="001A79BF" w:rsidP="00571F15">
      <w:pPr>
        <w:keepNext/>
        <w:keepLines/>
        <w:jc w:val="both"/>
        <w:rPr>
          <w:rFonts w:ascii="Tahoma" w:hAnsi="Tahoma" w:cs="Tahoma"/>
          <w:b/>
          <w:sz w:val="19"/>
          <w:szCs w:val="19"/>
        </w:rPr>
      </w:pPr>
      <w:r w:rsidRPr="009734C9">
        <w:rPr>
          <w:rFonts w:ascii="Tahoma" w:hAnsi="Tahoma" w:cs="Tahoma"/>
          <w:sz w:val="19"/>
          <w:szCs w:val="19"/>
        </w:rPr>
        <w:tab/>
      </w:r>
      <w:r w:rsidRPr="009734C9">
        <w:rPr>
          <w:rFonts w:ascii="Tahoma" w:hAnsi="Tahoma" w:cs="Tahoma"/>
          <w:sz w:val="19"/>
          <w:szCs w:val="19"/>
        </w:rPr>
        <w:tab/>
      </w:r>
      <w:r w:rsidRPr="009734C9">
        <w:rPr>
          <w:rFonts w:ascii="Tahoma" w:hAnsi="Tahoma" w:cs="Tahoma"/>
          <w:sz w:val="19"/>
          <w:szCs w:val="19"/>
        </w:rPr>
        <w:tab/>
      </w:r>
      <w:r w:rsidRPr="009734C9">
        <w:rPr>
          <w:rFonts w:ascii="Tahoma" w:hAnsi="Tahoma" w:cs="Tahoma"/>
          <w:sz w:val="19"/>
          <w:szCs w:val="19"/>
        </w:rPr>
        <w:tab/>
      </w:r>
      <w:r w:rsidRPr="009734C9">
        <w:rPr>
          <w:rFonts w:ascii="Tahoma" w:hAnsi="Tahoma" w:cs="Tahoma"/>
          <w:sz w:val="19"/>
          <w:szCs w:val="19"/>
        </w:rPr>
        <w:tab/>
      </w:r>
      <w:r w:rsidRPr="009734C9">
        <w:rPr>
          <w:rFonts w:ascii="Tahoma" w:hAnsi="Tahoma" w:cs="Tahoma"/>
          <w:sz w:val="19"/>
          <w:szCs w:val="19"/>
        </w:rPr>
        <w:tab/>
      </w:r>
      <w:r w:rsidRPr="009734C9">
        <w:rPr>
          <w:rFonts w:ascii="Tahoma" w:hAnsi="Tahoma" w:cs="Tahoma"/>
          <w:sz w:val="19"/>
          <w:szCs w:val="19"/>
        </w:rPr>
        <w:tab/>
      </w:r>
      <w:r w:rsidRPr="009734C9">
        <w:rPr>
          <w:rFonts w:ascii="Tahoma" w:hAnsi="Tahoma" w:cs="Tahoma"/>
          <w:sz w:val="19"/>
          <w:szCs w:val="19"/>
        </w:rPr>
        <w:tab/>
        <w:t xml:space="preserve">              </w:t>
      </w:r>
      <w:r w:rsidRPr="009734C9">
        <w:rPr>
          <w:rFonts w:ascii="Tahoma" w:hAnsi="Tahoma" w:cs="Tahoma"/>
          <w:b/>
          <w:sz w:val="19"/>
          <w:szCs w:val="19"/>
        </w:rPr>
        <w:t>Garant:</w:t>
      </w:r>
    </w:p>
    <w:p w:rsidR="001A79BF" w:rsidRPr="00781BE2" w:rsidRDefault="001A79BF" w:rsidP="00571F15">
      <w:pPr>
        <w:keepNext/>
        <w:keepLines/>
        <w:jc w:val="both"/>
        <w:rPr>
          <w:rFonts w:ascii="Tahoma" w:hAnsi="Tahoma" w:cs="Tahoma"/>
          <w:b/>
          <w:sz w:val="28"/>
          <w:szCs w:val="28"/>
        </w:rPr>
      </w:pPr>
      <w:r>
        <w:rPr>
          <w:rFonts w:ascii="Tahoma" w:hAnsi="Tahoma" w:cs="Tahoma"/>
          <w:sz w:val="19"/>
          <w:szCs w:val="19"/>
        </w:rPr>
        <w:tab/>
      </w:r>
      <w:r>
        <w:rPr>
          <w:rFonts w:ascii="Tahoma" w:hAnsi="Tahoma" w:cs="Tahoma"/>
          <w:sz w:val="19"/>
          <w:szCs w:val="19"/>
        </w:rPr>
        <w:tab/>
      </w:r>
      <w:r>
        <w:rPr>
          <w:rFonts w:ascii="Tahoma" w:hAnsi="Tahoma" w:cs="Tahoma"/>
          <w:sz w:val="19"/>
          <w:szCs w:val="19"/>
        </w:rPr>
        <w:tab/>
      </w:r>
      <w:r>
        <w:rPr>
          <w:rFonts w:ascii="Tahoma" w:hAnsi="Tahoma" w:cs="Tahoma"/>
          <w:sz w:val="19"/>
          <w:szCs w:val="19"/>
        </w:rPr>
        <w:tab/>
      </w:r>
      <w:r>
        <w:rPr>
          <w:rFonts w:ascii="Tahoma" w:hAnsi="Tahoma" w:cs="Tahoma"/>
          <w:sz w:val="19"/>
          <w:szCs w:val="19"/>
        </w:rPr>
        <w:tab/>
      </w:r>
      <w:r>
        <w:rPr>
          <w:rFonts w:ascii="Tahoma" w:hAnsi="Tahoma" w:cs="Tahoma"/>
          <w:sz w:val="19"/>
          <w:szCs w:val="19"/>
        </w:rPr>
        <w:tab/>
      </w:r>
      <w:r>
        <w:rPr>
          <w:rFonts w:ascii="Tahoma" w:hAnsi="Tahoma" w:cs="Tahoma"/>
          <w:sz w:val="19"/>
          <w:szCs w:val="19"/>
        </w:rPr>
        <w:tab/>
      </w:r>
      <w:r>
        <w:rPr>
          <w:rFonts w:ascii="Tahoma" w:hAnsi="Tahoma" w:cs="Tahoma"/>
          <w:sz w:val="19"/>
          <w:szCs w:val="19"/>
        </w:rPr>
        <w:tab/>
        <w:t xml:space="preserve">          </w:t>
      </w:r>
      <w:r w:rsidRPr="009734C9">
        <w:rPr>
          <w:rFonts w:ascii="Tahoma" w:hAnsi="Tahoma" w:cs="Tahoma"/>
          <w:sz w:val="19"/>
          <w:szCs w:val="19"/>
        </w:rPr>
        <w:t xml:space="preserve"> (žig in podpis)</w:t>
      </w:r>
    </w:p>
    <w:p w:rsidR="006927C4" w:rsidRDefault="006927C4" w:rsidP="00571F15">
      <w:pPr>
        <w:keepNext/>
        <w:keepLines/>
        <w:rPr>
          <w:rFonts w:ascii="Tahoma" w:hAnsi="Tahoma" w:cs="Tahoma"/>
          <w:bCs/>
          <w:i/>
          <w:noProof/>
          <w:sz w:val="18"/>
          <w:szCs w:val="18"/>
        </w:rPr>
      </w:pPr>
    </w:p>
    <w:p w:rsidR="001A79BF" w:rsidRDefault="001A79BF" w:rsidP="00571F15">
      <w:pPr>
        <w:keepNext/>
        <w:keepLines/>
        <w:rPr>
          <w:rFonts w:ascii="Tahoma" w:hAnsi="Tahoma" w:cs="Tahoma"/>
          <w:bCs/>
          <w:i/>
          <w:noProof/>
          <w:sz w:val="18"/>
          <w:szCs w:val="18"/>
        </w:rPr>
      </w:pPr>
    </w:p>
    <w:p w:rsidR="001A79BF" w:rsidRDefault="001A79BF" w:rsidP="00571F15">
      <w:pPr>
        <w:keepNext/>
        <w:keepLines/>
        <w:rPr>
          <w:rFonts w:ascii="Tahoma" w:hAnsi="Tahoma" w:cs="Tahoma"/>
          <w:bCs/>
          <w:i/>
          <w:noProof/>
          <w:sz w:val="18"/>
          <w:szCs w:val="18"/>
        </w:rPr>
      </w:pPr>
    </w:p>
    <w:p w:rsidR="001A79BF" w:rsidRDefault="001A79BF" w:rsidP="00571F15">
      <w:pPr>
        <w:keepNext/>
        <w:keepLines/>
        <w:rPr>
          <w:rFonts w:ascii="Tahoma" w:hAnsi="Tahoma" w:cs="Tahoma"/>
          <w:bCs/>
          <w:i/>
          <w:noProof/>
          <w:sz w:val="18"/>
          <w:szCs w:val="18"/>
        </w:rPr>
      </w:pPr>
    </w:p>
    <w:p w:rsidR="001A79BF" w:rsidRDefault="001A79BF" w:rsidP="00571F15">
      <w:pPr>
        <w:keepNext/>
        <w:keepLines/>
        <w:rPr>
          <w:rFonts w:ascii="Tahoma" w:hAnsi="Tahoma" w:cs="Tahoma"/>
          <w:bCs/>
          <w:i/>
          <w:noProof/>
          <w:sz w:val="18"/>
          <w:szCs w:val="18"/>
        </w:rPr>
      </w:pPr>
    </w:p>
    <w:p w:rsidR="001A79BF" w:rsidRDefault="001A79BF" w:rsidP="00571F15">
      <w:pPr>
        <w:keepNext/>
        <w:keepLines/>
        <w:rPr>
          <w:rFonts w:ascii="Tahoma" w:hAnsi="Tahoma" w:cs="Tahoma"/>
          <w:bCs/>
          <w:i/>
          <w:noProof/>
          <w:sz w:val="18"/>
          <w:szCs w:val="18"/>
        </w:rPr>
      </w:pPr>
    </w:p>
    <w:p w:rsidR="001A79BF" w:rsidRDefault="001A79BF" w:rsidP="00571F15">
      <w:pPr>
        <w:keepNext/>
        <w:keepLines/>
        <w:rPr>
          <w:rFonts w:ascii="Tahoma" w:hAnsi="Tahoma" w:cs="Tahoma"/>
          <w:bCs/>
          <w:i/>
          <w:noProof/>
          <w:sz w:val="18"/>
          <w:szCs w:val="18"/>
        </w:rPr>
      </w:pPr>
    </w:p>
    <w:p w:rsidR="001A79BF" w:rsidRDefault="001A79BF" w:rsidP="00571F15">
      <w:pPr>
        <w:keepNext/>
        <w:keepLines/>
        <w:rPr>
          <w:rFonts w:ascii="Tahoma" w:hAnsi="Tahoma" w:cs="Tahoma"/>
          <w:bCs/>
          <w:i/>
          <w:noProof/>
          <w:sz w:val="18"/>
          <w:szCs w:val="18"/>
        </w:rPr>
      </w:pPr>
    </w:p>
    <w:p w:rsidR="001A79BF" w:rsidRDefault="001A79BF" w:rsidP="00571F15">
      <w:pPr>
        <w:keepNext/>
        <w:keepLines/>
        <w:rPr>
          <w:rFonts w:ascii="Tahoma" w:hAnsi="Tahoma" w:cs="Tahoma"/>
          <w:bCs/>
          <w:i/>
          <w:noProof/>
          <w:sz w:val="18"/>
          <w:szCs w:val="18"/>
        </w:rPr>
      </w:pPr>
    </w:p>
    <w:p w:rsidR="001A79BF" w:rsidRDefault="001A79BF" w:rsidP="00571F15">
      <w:pPr>
        <w:keepNext/>
        <w:keepLines/>
        <w:rPr>
          <w:rFonts w:ascii="Tahoma" w:hAnsi="Tahoma" w:cs="Tahoma"/>
          <w:bCs/>
          <w:i/>
          <w:noProof/>
          <w:sz w:val="18"/>
          <w:szCs w:val="18"/>
        </w:rPr>
      </w:pPr>
    </w:p>
    <w:p w:rsidR="001A79BF" w:rsidRDefault="001A79BF" w:rsidP="00571F15">
      <w:pPr>
        <w:keepNext/>
        <w:keepLines/>
        <w:rPr>
          <w:rFonts w:ascii="Tahoma" w:hAnsi="Tahoma" w:cs="Tahoma"/>
          <w:bCs/>
          <w:i/>
          <w:noProof/>
          <w:sz w:val="18"/>
          <w:szCs w:val="18"/>
        </w:rPr>
      </w:pPr>
    </w:p>
    <w:p w:rsidR="001A79BF" w:rsidRDefault="001A79BF" w:rsidP="00571F15">
      <w:pPr>
        <w:keepNext/>
        <w:keepLines/>
        <w:rPr>
          <w:rFonts w:ascii="Tahoma" w:hAnsi="Tahoma" w:cs="Tahoma"/>
          <w:bCs/>
          <w:i/>
          <w:noProof/>
          <w:sz w:val="18"/>
          <w:szCs w:val="18"/>
        </w:rPr>
      </w:pPr>
    </w:p>
    <w:p w:rsidR="001A79BF" w:rsidRDefault="001A79BF" w:rsidP="00571F15">
      <w:pPr>
        <w:keepNext/>
        <w:keepLines/>
        <w:rPr>
          <w:rFonts w:ascii="Tahoma" w:hAnsi="Tahoma" w:cs="Tahoma"/>
          <w:bCs/>
          <w:i/>
          <w:noProof/>
          <w:sz w:val="18"/>
          <w:szCs w:val="18"/>
        </w:rPr>
      </w:pPr>
    </w:p>
    <w:p w:rsidR="001A79BF" w:rsidRDefault="001A79BF" w:rsidP="00571F15">
      <w:pPr>
        <w:keepNext/>
        <w:keepLines/>
        <w:rPr>
          <w:rFonts w:ascii="Tahoma" w:hAnsi="Tahoma" w:cs="Tahoma"/>
          <w:bCs/>
          <w:i/>
          <w:noProof/>
          <w:sz w:val="18"/>
          <w:szCs w:val="18"/>
        </w:rPr>
      </w:pPr>
    </w:p>
    <w:p w:rsidR="001A79BF" w:rsidRDefault="001A79BF" w:rsidP="00571F15">
      <w:pPr>
        <w:keepNext/>
        <w:keepLines/>
        <w:rPr>
          <w:rFonts w:ascii="Tahoma" w:hAnsi="Tahoma" w:cs="Tahoma"/>
          <w:bCs/>
          <w:i/>
          <w:noProof/>
          <w:sz w:val="18"/>
          <w:szCs w:val="18"/>
        </w:rPr>
      </w:pPr>
    </w:p>
    <w:p w:rsidR="001A79BF" w:rsidRDefault="001A79BF" w:rsidP="00571F15">
      <w:pPr>
        <w:keepNext/>
        <w:keepLines/>
        <w:rPr>
          <w:rFonts w:ascii="Tahoma" w:hAnsi="Tahoma" w:cs="Tahoma"/>
          <w:bCs/>
          <w:i/>
          <w:noProof/>
          <w:sz w:val="18"/>
          <w:szCs w:val="18"/>
        </w:rPr>
      </w:pPr>
    </w:p>
    <w:p w:rsidR="00CF60EA" w:rsidRPr="00DE6B55" w:rsidRDefault="00CF60EA" w:rsidP="00571F15">
      <w:pPr>
        <w:keepNext/>
        <w:keepLines/>
        <w:sectPr w:rsidR="00CF60EA" w:rsidRPr="00DE6B55" w:rsidSect="007A766D">
          <w:headerReference w:type="default" r:id="rId19"/>
          <w:footerReference w:type="default" r:id="rId20"/>
          <w:headerReference w:type="first" r:id="rId21"/>
          <w:footerReference w:type="first" r:id="rId22"/>
          <w:pgSz w:w="11906" w:h="16838" w:code="9"/>
          <w:pgMar w:top="709" w:right="1274" w:bottom="1276" w:left="1276" w:header="567" w:footer="567" w:gutter="0"/>
          <w:cols w:space="708"/>
          <w:docGrid w:linePitch="272"/>
        </w:sectPr>
      </w:pPr>
    </w:p>
    <w:p w:rsidR="00C10089" w:rsidRDefault="00C10089" w:rsidP="00571F15">
      <w:pPr>
        <w:pStyle w:val="Telobesedila"/>
        <w:keepNext/>
        <w:keepLines/>
        <w:widowControl/>
        <w:rPr>
          <w:rFonts w:ascii="Tahoma" w:hAnsi="Tahoma" w:cs="Tahoma"/>
          <w:lang w:val="sl-SI"/>
        </w:rPr>
      </w:pPr>
    </w:p>
    <w:sectPr w:rsidR="00C10089" w:rsidSect="007F36CA">
      <w:footerReference w:type="default" r:id="rId23"/>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E8F" w:rsidRDefault="00AC1E8F">
      <w:r>
        <w:separator/>
      </w:r>
    </w:p>
  </w:endnote>
  <w:endnote w:type="continuationSeparator" w:id="0">
    <w:p w:rsidR="00AC1E8F" w:rsidRDefault="00AC1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C02" w:rsidRDefault="00DC1C02" w:rsidP="002303FA">
    <w:pPr>
      <w:pStyle w:val="Noga"/>
      <w:tabs>
        <w:tab w:val="clear" w:pos="4536"/>
        <w:tab w:val="clear" w:pos="9072"/>
      </w:tabs>
      <w:ind w:right="-1276"/>
      <w:jc w:val="right"/>
      <w:rPr>
        <w:noProof/>
        <w:lang w:val="sl-SI"/>
      </w:rPr>
    </w:pPr>
    <w:r>
      <w:rPr>
        <w:noProof/>
        <w:lang w:val="sl-SI"/>
      </w:rPr>
      <w:t xml:space="preserve">  </w:t>
    </w:r>
    <w:r>
      <w:rPr>
        <w:lang w:val="sl-SI"/>
      </w:rPr>
      <w:t xml:space="preserve">                                                                    </w:t>
    </w:r>
  </w:p>
  <w:p w:rsidR="00DC1C02" w:rsidRPr="007653AE" w:rsidRDefault="00DC1C02" w:rsidP="00200935">
    <w:pPr>
      <w:pStyle w:val="Noga"/>
      <w:tabs>
        <w:tab w:val="clear" w:pos="4536"/>
        <w:tab w:val="clear" w:pos="9072"/>
      </w:tabs>
      <w:ind w:right="-1276"/>
      <w:jc w:val="center"/>
      <w:rPr>
        <w:sz w:val="16"/>
        <w:szCs w:val="16"/>
      </w:rPr>
    </w:pPr>
    <w:r>
      <w:rPr>
        <w:sz w:val="16"/>
        <w:szCs w:val="16"/>
        <w:lang w:val="sl-SI"/>
      </w:rPr>
      <w:t xml:space="preserve">                                                                                                                                  </w:t>
    </w:r>
    <w:r w:rsidRPr="005332C6">
      <w:rPr>
        <w:noProof/>
        <w:sz w:val="16"/>
        <w:szCs w:val="16"/>
        <w:lang w:val="sl-SI"/>
      </w:rPr>
      <w:drawing>
        <wp:inline distT="0" distB="0" distL="0" distR="0" wp14:anchorId="3B54B877" wp14:editId="3C358B7E">
          <wp:extent cx="2479040" cy="798815"/>
          <wp:effectExtent l="0" t="0" r="0" b="1905"/>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C02" w:rsidRDefault="00DC1C02"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C02" w:rsidRDefault="00DC1C02" w:rsidP="00D92424">
    <w:pPr>
      <w:pStyle w:val="Noga"/>
      <w:tabs>
        <w:tab w:val="left" w:pos="4353"/>
      </w:tabs>
      <w:ind w:right="-1276"/>
      <w:jc w:val="right"/>
    </w:pPr>
    <w:r>
      <w:tab/>
    </w:r>
    <w:r>
      <w:rPr>
        <w:noProof/>
        <w:lang w:val="sl-SI"/>
      </w:rPr>
      <w:drawing>
        <wp:inline distT="0" distB="0" distL="0" distR="0" wp14:anchorId="432B6AEA" wp14:editId="73B17529">
          <wp:extent cx="3789045" cy="34925"/>
          <wp:effectExtent l="0" t="0" r="1905" b="3175"/>
          <wp:docPr id="191" name="Slika 191"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rsidR="00DC1C02" w:rsidRPr="00B1262D" w:rsidRDefault="00DC1C02" w:rsidP="002303FA">
    <w:pPr>
      <w:pStyle w:val="Noga"/>
      <w:tabs>
        <w:tab w:val="clear" w:pos="4536"/>
        <w:tab w:val="clear" w:pos="9072"/>
      </w:tabs>
      <w:ind w:right="-2"/>
      <w:jc w:val="right"/>
      <w:rPr>
        <w:sz w:val="16"/>
        <w:szCs w:val="16"/>
      </w:rPr>
    </w:pPr>
  </w:p>
  <w:p w:rsidR="00DC1C02" w:rsidRDefault="00DC1C02"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E74DB7">
      <w:rPr>
        <w:noProof/>
        <w:sz w:val="16"/>
        <w:szCs w:val="16"/>
      </w:rPr>
      <w:t>22</w:t>
    </w:r>
    <w:r w:rsidRPr="00394716">
      <w:rPr>
        <w:sz w:val="16"/>
        <w:szCs w:val="16"/>
      </w:rPr>
      <w:fldChar w:fldCharType="end"/>
    </w:r>
  </w:p>
  <w:p w:rsidR="00DC1C02" w:rsidRPr="007653AE" w:rsidRDefault="00DC1C02"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C02" w:rsidRDefault="00DC1C02" w:rsidP="0073769E">
    <w:pPr>
      <w:pStyle w:val="Noga"/>
      <w:ind w:right="-1134"/>
      <w:jc w:val="right"/>
    </w:pPr>
    <w:r>
      <w:rPr>
        <w:noProof/>
        <w:lang w:val="sl-SI"/>
      </w:rPr>
      <w:drawing>
        <wp:inline distT="0" distB="0" distL="0" distR="0" wp14:anchorId="06A28A4C" wp14:editId="24A026A8">
          <wp:extent cx="3789045" cy="34925"/>
          <wp:effectExtent l="0" t="0" r="1905" b="3175"/>
          <wp:docPr id="193" name="Slika 19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rsidR="00DC1C02" w:rsidRDefault="00DC1C02" w:rsidP="0073769E">
    <w:pPr>
      <w:pStyle w:val="Noga"/>
      <w:jc w:val="center"/>
      <w:rPr>
        <w:sz w:val="16"/>
        <w:szCs w:val="16"/>
      </w:rPr>
    </w:pPr>
  </w:p>
  <w:p w:rsidR="00DC1C02" w:rsidRDefault="00DC1C02"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rsidR="00DC1C02" w:rsidRDefault="00DC1C02"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C02" w:rsidRDefault="00DC1C02" w:rsidP="00C27A1B">
    <w:pPr>
      <w:pStyle w:val="Noga"/>
      <w:tabs>
        <w:tab w:val="left" w:pos="4353"/>
      </w:tabs>
      <w:ind w:right="-1276"/>
    </w:pPr>
    <w:r>
      <w:tab/>
    </w:r>
    <w:r>
      <w:rPr>
        <w:noProof/>
        <w:lang w:val="sl-SI"/>
      </w:rPr>
      <w:drawing>
        <wp:inline distT="0" distB="0" distL="0" distR="0" wp14:anchorId="2EF7B27B" wp14:editId="6F86DC0B">
          <wp:extent cx="3789045" cy="34925"/>
          <wp:effectExtent l="0" t="0" r="1905" b="3175"/>
          <wp:docPr id="5" name="Slika 5"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rsidR="00DC1C02" w:rsidRPr="00B1262D" w:rsidRDefault="00DC1C02" w:rsidP="002303FA">
    <w:pPr>
      <w:pStyle w:val="Noga"/>
      <w:tabs>
        <w:tab w:val="clear" w:pos="4536"/>
        <w:tab w:val="clear" w:pos="9072"/>
      </w:tabs>
      <w:ind w:right="-2"/>
      <w:jc w:val="right"/>
      <w:rPr>
        <w:sz w:val="16"/>
        <w:szCs w:val="16"/>
      </w:rPr>
    </w:pPr>
  </w:p>
  <w:p w:rsidR="00DC1C02" w:rsidRDefault="00DC1C02"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F57411">
      <w:rPr>
        <w:noProof/>
        <w:sz w:val="16"/>
        <w:szCs w:val="16"/>
      </w:rPr>
      <w:t>38</w:t>
    </w:r>
    <w:r w:rsidRPr="00394716">
      <w:rPr>
        <w:sz w:val="16"/>
        <w:szCs w:val="16"/>
      </w:rPr>
      <w:fldChar w:fldCharType="end"/>
    </w:r>
  </w:p>
  <w:p w:rsidR="00DC1C02" w:rsidRPr="007653AE" w:rsidRDefault="00DC1C02"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E8F" w:rsidRDefault="00AC1E8F">
      <w:r>
        <w:separator/>
      </w:r>
    </w:p>
  </w:footnote>
  <w:footnote w:type="continuationSeparator" w:id="0">
    <w:p w:rsidR="00AC1E8F" w:rsidRDefault="00AC1E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C02" w:rsidRDefault="00DC1C02" w:rsidP="009670F5">
    <w:pPr>
      <w:pStyle w:val="Glava"/>
      <w:jc w:val="center"/>
    </w:pPr>
    <w:r>
      <w:rPr>
        <w:lang w:val="sl-SI"/>
      </w:rPr>
      <w:t xml:space="preserve">                                                                                   </w:t>
    </w:r>
    <w:r>
      <w:rPr>
        <w:noProof/>
        <w:lang w:val="sl-SI"/>
      </w:rPr>
      <w:drawing>
        <wp:inline distT="0" distB="0" distL="0" distR="0" wp14:anchorId="53520F35" wp14:editId="0E1E4BF5">
          <wp:extent cx="3438525" cy="1823085"/>
          <wp:effectExtent l="0" t="0" r="9525" b="5715"/>
          <wp:docPr id="152" name="Slika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rsidR="00DC1C02" w:rsidRDefault="00DC1C02" w:rsidP="002303FA">
    <w:pPr>
      <w:pStyle w:val="Glava"/>
      <w:tabs>
        <w:tab w:val="clear" w:pos="4536"/>
        <w:tab w:val="clear" w:pos="9072"/>
      </w:tabs>
      <w:ind w:right="-1276"/>
      <w:jc w:val="right"/>
    </w:pPr>
  </w:p>
  <w:p w:rsidR="00DC1C02" w:rsidRPr="009670F5" w:rsidRDefault="00DC1C02"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C02" w:rsidRDefault="00DC1C02" w:rsidP="0000613B">
    <w:pPr>
      <w:pStyle w:val="Glava"/>
      <w:tabs>
        <w:tab w:val="clear" w:pos="4536"/>
        <w:tab w:val="clear" w:pos="9072"/>
      </w:tabs>
      <w:spacing w:after="120"/>
      <w:jc w:val="right"/>
    </w:pPr>
  </w:p>
  <w:p w:rsidR="00DC1C02" w:rsidRDefault="00DC1C02" w:rsidP="009670F5">
    <w:pPr>
      <w:pStyle w:val="Glava"/>
      <w:spacing w:after="120"/>
    </w:pPr>
  </w:p>
  <w:p w:rsidR="00DC1C02" w:rsidRDefault="00DC1C02"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C02" w:rsidRDefault="00DC1C02" w:rsidP="009670F5">
    <w:pPr>
      <w:pStyle w:val="Glava"/>
      <w:jc w:val="center"/>
    </w:pPr>
    <w:r>
      <w:rPr>
        <w:noProof/>
        <w:lang w:val="sl-SI"/>
      </w:rPr>
      <w:drawing>
        <wp:inline distT="0" distB="0" distL="0" distR="0" wp14:anchorId="6D352794" wp14:editId="2B3C4B8F">
          <wp:extent cx="831215" cy="609600"/>
          <wp:effectExtent l="0" t="0" r="6985" b="0"/>
          <wp:docPr id="190" name="Slika 19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rsidR="00DC1C02" w:rsidRPr="00667509" w:rsidRDefault="00DC1C02"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C02" w:rsidRDefault="00DC1C02" w:rsidP="000C1E30">
    <w:pPr>
      <w:pStyle w:val="Glava"/>
      <w:jc w:val="center"/>
    </w:pPr>
    <w:r>
      <w:rPr>
        <w:noProof/>
        <w:lang w:val="sl-SI"/>
      </w:rPr>
      <w:drawing>
        <wp:inline distT="0" distB="0" distL="0" distR="0" wp14:anchorId="79E8A425" wp14:editId="6CEE2230">
          <wp:extent cx="831215" cy="609600"/>
          <wp:effectExtent l="0" t="0" r="6985" b="0"/>
          <wp:docPr id="192" name="Slika 19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rsidR="00DC1C02" w:rsidRDefault="00DC1C02" w:rsidP="009670F5">
    <w:pPr>
      <w:pStyle w:val="Glava"/>
      <w:spacing w:after="120"/>
      <w:jc w:val="center"/>
    </w:pPr>
  </w:p>
  <w:p w:rsidR="00DC1C02" w:rsidRPr="00001A3E" w:rsidRDefault="00DC1C02"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3463F40"/>
    <w:multiLevelType w:val="hybridMultilevel"/>
    <w:tmpl w:val="F3187E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69233F9"/>
    <w:multiLevelType w:val="hybridMultilevel"/>
    <w:tmpl w:val="E4A4ECF6"/>
    <w:lvl w:ilvl="0" w:tplc="0424000B">
      <w:start w:val="1"/>
      <w:numFmt w:val="bullet"/>
      <w:lvlText w:val=""/>
      <w:lvlJc w:val="left"/>
      <w:pPr>
        <w:ind w:left="360" w:hanging="360"/>
      </w:pPr>
      <w:rPr>
        <w:rFonts w:ascii="Wingdings" w:hAnsi="Wingdings" w:hint="default"/>
      </w:rPr>
    </w:lvl>
    <w:lvl w:ilvl="1" w:tplc="4D0299A2">
      <w:start w:val="1"/>
      <w:numFmt w:val="lowerLetter"/>
      <w:lvlText w:val="(%2)"/>
      <w:lvlJc w:val="left"/>
      <w:pPr>
        <w:ind w:left="1080" w:hanging="360"/>
      </w:pPr>
      <w:rPr>
        <w:rFonts w:ascii="Tahoma" w:eastAsia="Times New Roman" w:hAnsi="Tahoma" w:cs="Tahoma"/>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8A6CF1"/>
    <w:multiLevelType w:val="hybridMultilevel"/>
    <w:tmpl w:val="BBD0B284"/>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B500509"/>
    <w:multiLevelType w:val="hybridMultilevel"/>
    <w:tmpl w:val="308256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4"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7893A87"/>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E7601FC"/>
    <w:multiLevelType w:val="hybridMultilevel"/>
    <w:tmpl w:val="BB1E0DB4"/>
    <w:lvl w:ilvl="0" w:tplc="9D8C90FA">
      <w:numFmt w:val="bullet"/>
      <w:lvlText w:val="-"/>
      <w:lvlJc w:val="left"/>
      <w:pPr>
        <w:ind w:left="1080" w:hanging="360"/>
      </w:pPr>
      <w:rPr>
        <w:rFonts w:ascii="Times New Roman" w:hAnsi="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0" w15:restartNumberingAfterBreak="0">
    <w:nsid w:val="404134F2"/>
    <w:multiLevelType w:val="hybridMultilevel"/>
    <w:tmpl w:val="D9B6A936"/>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D9D5717"/>
    <w:multiLevelType w:val="hybridMultilevel"/>
    <w:tmpl w:val="1BB2D292"/>
    <w:lvl w:ilvl="0" w:tplc="FAD0CA4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2710E87"/>
    <w:multiLevelType w:val="hybridMultilevel"/>
    <w:tmpl w:val="E482151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90E39F2"/>
    <w:multiLevelType w:val="hybridMultilevel"/>
    <w:tmpl w:val="ABB4A056"/>
    <w:lvl w:ilvl="0" w:tplc="0424000B">
      <w:start w:val="1"/>
      <w:numFmt w:val="bullet"/>
      <w:lvlText w:val=""/>
      <w:lvlJc w:val="left"/>
      <w:pPr>
        <w:ind w:left="780" w:hanging="360"/>
      </w:pPr>
      <w:rPr>
        <w:rFonts w:ascii="Wingdings" w:hAnsi="Wingdings" w:hint="default"/>
      </w:rPr>
    </w:lvl>
    <w:lvl w:ilvl="1" w:tplc="F598551C">
      <w:numFmt w:val="bullet"/>
      <w:lvlText w:val="–"/>
      <w:lvlJc w:val="left"/>
      <w:pPr>
        <w:ind w:left="1500" w:hanging="360"/>
      </w:pPr>
      <w:rPr>
        <w:rFonts w:ascii="Tahoma" w:eastAsia="Times New Roman" w:hAnsi="Tahoma" w:cs="Tahoma"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0"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F7E3116"/>
    <w:multiLevelType w:val="hybridMultilevel"/>
    <w:tmpl w:val="3964FBBE"/>
    <w:lvl w:ilvl="0" w:tplc="F5463156">
      <w:numFmt w:val="bullet"/>
      <w:lvlText w:val="-"/>
      <w:lvlJc w:val="left"/>
      <w:pPr>
        <w:ind w:left="360" w:hanging="360"/>
      </w:pPr>
      <w:rPr>
        <w:rFonts w:ascii="Tahoma" w:eastAsia="Calibri"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8"/>
  </w:num>
  <w:num w:numId="2">
    <w:abstractNumId w:val="13"/>
  </w:num>
  <w:num w:numId="3">
    <w:abstractNumId w:val="32"/>
  </w:num>
  <w:num w:numId="4">
    <w:abstractNumId w:val="17"/>
  </w:num>
  <w:num w:numId="5">
    <w:abstractNumId w:val="22"/>
  </w:num>
  <w:num w:numId="6">
    <w:abstractNumId w:val="21"/>
  </w:num>
  <w:num w:numId="7">
    <w:abstractNumId w:val="25"/>
  </w:num>
  <w:num w:numId="8">
    <w:abstractNumId w:val="15"/>
  </w:num>
  <w:num w:numId="9">
    <w:abstractNumId w:val="24"/>
  </w:num>
  <w:num w:numId="10">
    <w:abstractNumId w:val="11"/>
  </w:num>
  <w:num w:numId="11">
    <w:abstractNumId w:val="9"/>
  </w:num>
  <w:num w:numId="12">
    <w:abstractNumId w:val="26"/>
  </w:num>
  <w:num w:numId="13">
    <w:abstractNumId w:val="6"/>
  </w:num>
  <w:num w:numId="14">
    <w:abstractNumId w:val="30"/>
  </w:num>
  <w:num w:numId="15">
    <w:abstractNumId w:val="7"/>
  </w:num>
  <w:num w:numId="16">
    <w:abstractNumId w:val="12"/>
  </w:num>
  <w:num w:numId="17">
    <w:abstractNumId w:val="16"/>
  </w:num>
  <w:num w:numId="18">
    <w:abstractNumId w:val="23"/>
  </w:num>
  <w:num w:numId="19">
    <w:abstractNumId w:val="29"/>
  </w:num>
  <w:num w:numId="20">
    <w:abstractNumId w:val="27"/>
  </w:num>
  <w:num w:numId="21">
    <w:abstractNumId w:val="18"/>
  </w:num>
  <w:num w:numId="22">
    <w:abstractNumId w:val="28"/>
  </w:num>
  <w:num w:numId="23">
    <w:abstractNumId w:val="5"/>
  </w:num>
  <w:num w:numId="24">
    <w:abstractNumId w:val="19"/>
  </w:num>
  <w:num w:numId="25">
    <w:abstractNumId w:val="10"/>
  </w:num>
  <w:num w:numId="26">
    <w:abstractNumId w:val="20"/>
  </w:num>
  <w:num w:numId="27">
    <w:abstractNumId w:val="31"/>
  </w:num>
  <w:num w:numId="28">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09"/>
    <w:rsid w:val="00000C8A"/>
    <w:rsid w:val="00001A3E"/>
    <w:rsid w:val="00001D78"/>
    <w:rsid w:val="0000206B"/>
    <w:rsid w:val="000022D0"/>
    <w:rsid w:val="000034DE"/>
    <w:rsid w:val="00003A2B"/>
    <w:rsid w:val="00003E1B"/>
    <w:rsid w:val="000042FF"/>
    <w:rsid w:val="000043F8"/>
    <w:rsid w:val="000049DE"/>
    <w:rsid w:val="0000520C"/>
    <w:rsid w:val="0000613B"/>
    <w:rsid w:val="000063E6"/>
    <w:rsid w:val="00006EC6"/>
    <w:rsid w:val="000074B6"/>
    <w:rsid w:val="000075AC"/>
    <w:rsid w:val="00007700"/>
    <w:rsid w:val="00010FE1"/>
    <w:rsid w:val="00011089"/>
    <w:rsid w:val="00011993"/>
    <w:rsid w:val="00011B83"/>
    <w:rsid w:val="00012CF7"/>
    <w:rsid w:val="00012CF8"/>
    <w:rsid w:val="000132DD"/>
    <w:rsid w:val="0001373F"/>
    <w:rsid w:val="0001445A"/>
    <w:rsid w:val="000145A5"/>
    <w:rsid w:val="0001484A"/>
    <w:rsid w:val="000148D7"/>
    <w:rsid w:val="00014A6F"/>
    <w:rsid w:val="0001580C"/>
    <w:rsid w:val="00015D3D"/>
    <w:rsid w:val="00015D6E"/>
    <w:rsid w:val="0001627C"/>
    <w:rsid w:val="0001657E"/>
    <w:rsid w:val="00016656"/>
    <w:rsid w:val="00016B2B"/>
    <w:rsid w:val="00016C1F"/>
    <w:rsid w:val="0002040F"/>
    <w:rsid w:val="0002142C"/>
    <w:rsid w:val="000218D1"/>
    <w:rsid w:val="00022618"/>
    <w:rsid w:val="0002284B"/>
    <w:rsid w:val="00022F38"/>
    <w:rsid w:val="0002309C"/>
    <w:rsid w:val="00023203"/>
    <w:rsid w:val="00024685"/>
    <w:rsid w:val="00024703"/>
    <w:rsid w:val="00024BED"/>
    <w:rsid w:val="00024FEF"/>
    <w:rsid w:val="00025064"/>
    <w:rsid w:val="00025B4F"/>
    <w:rsid w:val="00026931"/>
    <w:rsid w:val="00026CAA"/>
    <w:rsid w:val="000302C2"/>
    <w:rsid w:val="00031DDA"/>
    <w:rsid w:val="0003244D"/>
    <w:rsid w:val="000325BE"/>
    <w:rsid w:val="00032754"/>
    <w:rsid w:val="00032CA0"/>
    <w:rsid w:val="00033527"/>
    <w:rsid w:val="00033E39"/>
    <w:rsid w:val="00034339"/>
    <w:rsid w:val="000368C5"/>
    <w:rsid w:val="00037AB0"/>
    <w:rsid w:val="000404C9"/>
    <w:rsid w:val="00040A8E"/>
    <w:rsid w:val="000414D7"/>
    <w:rsid w:val="000443E4"/>
    <w:rsid w:val="0004599E"/>
    <w:rsid w:val="00045E2C"/>
    <w:rsid w:val="000478FE"/>
    <w:rsid w:val="00047A4C"/>
    <w:rsid w:val="00050762"/>
    <w:rsid w:val="000514D8"/>
    <w:rsid w:val="00051E9C"/>
    <w:rsid w:val="00052493"/>
    <w:rsid w:val="0005290E"/>
    <w:rsid w:val="00052EFD"/>
    <w:rsid w:val="000538C0"/>
    <w:rsid w:val="00053CFA"/>
    <w:rsid w:val="000569BD"/>
    <w:rsid w:val="00056D91"/>
    <w:rsid w:val="0006027A"/>
    <w:rsid w:val="000606B6"/>
    <w:rsid w:val="00060F32"/>
    <w:rsid w:val="000611F7"/>
    <w:rsid w:val="00062896"/>
    <w:rsid w:val="0006349C"/>
    <w:rsid w:val="00064891"/>
    <w:rsid w:val="00064A9B"/>
    <w:rsid w:val="00064B87"/>
    <w:rsid w:val="000651CD"/>
    <w:rsid w:val="00065E94"/>
    <w:rsid w:val="00066178"/>
    <w:rsid w:val="00067254"/>
    <w:rsid w:val="00070790"/>
    <w:rsid w:val="000710B3"/>
    <w:rsid w:val="00072391"/>
    <w:rsid w:val="00072448"/>
    <w:rsid w:val="0007251E"/>
    <w:rsid w:val="000725E3"/>
    <w:rsid w:val="00072CCA"/>
    <w:rsid w:val="000731C5"/>
    <w:rsid w:val="00073387"/>
    <w:rsid w:val="000736D6"/>
    <w:rsid w:val="000737C0"/>
    <w:rsid w:val="0007392D"/>
    <w:rsid w:val="00073B9B"/>
    <w:rsid w:val="00074A90"/>
    <w:rsid w:val="0007502E"/>
    <w:rsid w:val="0007574B"/>
    <w:rsid w:val="00075B1B"/>
    <w:rsid w:val="00075CA5"/>
    <w:rsid w:val="00076A62"/>
    <w:rsid w:val="000772E5"/>
    <w:rsid w:val="00077417"/>
    <w:rsid w:val="00077583"/>
    <w:rsid w:val="000776F9"/>
    <w:rsid w:val="000777C3"/>
    <w:rsid w:val="000778AC"/>
    <w:rsid w:val="000779FC"/>
    <w:rsid w:val="00077C6D"/>
    <w:rsid w:val="0008070A"/>
    <w:rsid w:val="000807A3"/>
    <w:rsid w:val="000808BD"/>
    <w:rsid w:val="00081916"/>
    <w:rsid w:val="000822AE"/>
    <w:rsid w:val="00083AEA"/>
    <w:rsid w:val="00085465"/>
    <w:rsid w:val="0008582C"/>
    <w:rsid w:val="00085CC2"/>
    <w:rsid w:val="00086971"/>
    <w:rsid w:val="00086AF1"/>
    <w:rsid w:val="000879EB"/>
    <w:rsid w:val="00087D1D"/>
    <w:rsid w:val="00087DAE"/>
    <w:rsid w:val="00090476"/>
    <w:rsid w:val="0009065C"/>
    <w:rsid w:val="00091A95"/>
    <w:rsid w:val="00091C34"/>
    <w:rsid w:val="00094564"/>
    <w:rsid w:val="00094688"/>
    <w:rsid w:val="0009474A"/>
    <w:rsid w:val="0009631F"/>
    <w:rsid w:val="00096374"/>
    <w:rsid w:val="00096C88"/>
    <w:rsid w:val="000972BC"/>
    <w:rsid w:val="00097F8C"/>
    <w:rsid w:val="000A0069"/>
    <w:rsid w:val="000A0388"/>
    <w:rsid w:val="000A076D"/>
    <w:rsid w:val="000A104F"/>
    <w:rsid w:val="000A159C"/>
    <w:rsid w:val="000A18DF"/>
    <w:rsid w:val="000A1EC6"/>
    <w:rsid w:val="000A2619"/>
    <w:rsid w:val="000A2723"/>
    <w:rsid w:val="000A2AB7"/>
    <w:rsid w:val="000A38E2"/>
    <w:rsid w:val="000A3EF9"/>
    <w:rsid w:val="000A3F4C"/>
    <w:rsid w:val="000A6E22"/>
    <w:rsid w:val="000A6F22"/>
    <w:rsid w:val="000A7744"/>
    <w:rsid w:val="000A777D"/>
    <w:rsid w:val="000A7EC7"/>
    <w:rsid w:val="000B00D1"/>
    <w:rsid w:val="000B012B"/>
    <w:rsid w:val="000B013D"/>
    <w:rsid w:val="000B03F6"/>
    <w:rsid w:val="000B11B2"/>
    <w:rsid w:val="000B23F0"/>
    <w:rsid w:val="000B5D34"/>
    <w:rsid w:val="000B5DD8"/>
    <w:rsid w:val="000C0B43"/>
    <w:rsid w:val="000C0FD2"/>
    <w:rsid w:val="000C1856"/>
    <w:rsid w:val="000C1B19"/>
    <w:rsid w:val="000C1E30"/>
    <w:rsid w:val="000C2FE0"/>
    <w:rsid w:val="000C3344"/>
    <w:rsid w:val="000C36A2"/>
    <w:rsid w:val="000C36D4"/>
    <w:rsid w:val="000C424C"/>
    <w:rsid w:val="000C4BF7"/>
    <w:rsid w:val="000C5B08"/>
    <w:rsid w:val="000C6487"/>
    <w:rsid w:val="000C7C67"/>
    <w:rsid w:val="000D1988"/>
    <w:rsid w:val="000D1CA4"/>
    <w:rsid w:val="000D2BB0"/>
    <w:rsid w:val="000D3507"/>
    <w:rsid w:val="000D3E47"/>
    <w:rsid w:val="000D500C"/>
    <w:rsid w:val="000D55CA"/>
    <w:rsid w:val="000D5DDC"/>
    <w:rsid w:val="000D5FE9"/>
    <w:rsid w:val="000D62A3"/>
    <w:rsid w:val="000D6692"/>
    <w:rsid w:val="000D6F85"/>
    <w:rsid w:val="000D748B"/>
    <w:rsid w:val="000D79BC"/>
    <w:rsid w:val="000D7E09"/>
    <w:rsid w:val="000D7F61"/>
    <w:rsid w:val="000E0005"/>
    <w:rsid w:val="000E0371"/>
    <w:rsid w:val="000E08F3"/>
    <w:rsid w:val="000E0ABD"/>
    <w:rsid w:val="000E1097"/>
    <w:rsid w:val="000E1C4B"/>
    <w:rsid w:val="000E2191"/>
    <w:rsid w:val="000E4A63"/>
    <w:rsid w:val="000E5D6A"/>
    <w:rsid w:val="000F00A1"/>
    <w:rsid w:val="000F0AAB"/>
    <w:rsid w:val="000F12A7"/>
    <w:rsid w:val="000F210B"/>
    <w:rsid w:val="000F2296"/>
    <w:rsid w:val="000F2ACA"/>
    <w:rsid w:val="000F3D6D"/>
    <w:rsid w:val="000F5850"/>
    <w:rsid w:val="000F596A"/>
    <w:rsid w:val="000F5AE8"/>
    <w:rsid w:val="000F6570"/>
    <w:rsid w:val="000F6B53"/>
    <w:rsid w:val="000F6FD7"/>
    <w:rsid w:val="00100668"/>
    <w:rsid w:val="00100A01"/>
    <w:rsid w:val="001015DC"/>
    <w:rsid w:val="00102611"/>
    <w:rsid w:val="00102BE1"/>
    <w:rsid w:val="001031FB"/>
    <w:rsid w:val="001033B9"/>
    <w:rsid w:val="00104E2A"/>
    <w:rsid w:val="00105220"/>
    <w:rsid w:val="00105222"/>
    <w:rsid w:val="0010562B"/>
    <w:rsid w:val="0010568C"/>
    <w:rsid w:val="00105AA6"/>
    <w:rsid w:val="0010602E"/>
    <w:rsid w:val="001060E9"/>
    <w:rsid w:val="00106233"/>
    <w:rsid w:val="0010683B"/>
    <w:rsid w:val="00106A56"/>
    <w:rsid w:val="001073E4"/>
    <w:rsid w:val="001073E7"/>
    <w:rsid w:val="00107B9C"/>
    <w:rsid w:val="00110BE2"/>
    <w:rsid w:val="00110CA3"/>
    <w:rsid w:val="00110E02"/>
    <w:rsid w:val="00111389"/>
    <w:rsid w:val="00111630"/>
    <w:rsid w:val="0011190E"/>
    <w:rsid w:val="00112C33"/>
    <w:rsid w:val="00112D9C"/>
    <w:rsid w:val="001142A1"/>
    <w:rsid w:val="001154E2"/>
    <w:rsid w:val="00115E9D"/>
    <w:rsid w:val="0011652A"/>
    <w:rsid w:val="0011673C"/>
    <w:rsid w:val="00116838"/>
    <w:rsid w:val="001175D4"/>
    <w:rsid w:val="00117A38"/>
    <w:rsid w:val="00117A3E"/>
    <w:rsid w:val="00117AB9"/>
    <w:rsid w:val="001203DF"/>
    <w:rsid w:val="00120B84"/>
    <w:rsid w:val="001212A2"/>
    <w:rsid w:val="00121CF3"/>
    <w:rsid w:val="00122700"/>
    <w:rsid w:val="00122730"/>
    <w:rsid w:val="0012294E"/>
    <w:rsid w:val="00122C7F"/>
    <w:rsid w:val="00123B12"/>
    <w:rsid w:val="001249B2"/>
    <w:rsid w:val="0012574D"/>
    <w:rsid w:val="00125875"/>
    <w:rsid w:val="00126304"/>
    <w:rsid w:val="00127B2B"/>
    <w:rsid w:val="00127B82"/>
    <w:rsid w:val="0013034E"/>
    <w:rsid w:val="0013056B"/>
    <w:rsid w:val="00130F27"/>
    <w:rsid w:val="00131273"/>
    <w:rsid w:val="00131C69"/>
    <w:rsid w:val="00131E34"/>
    <w:rsid w:val="001322E7"/>
    <w:rsid w:val="001326A6"/>
    <w:rsid w:val="001329E4"/>
    <w:rsid w:val="0013381C"/>
    <w:rsid w:val="0013461E"/>
    <w:rsid w:val="00135300"/>
    <w:rsid w:val="0013536A"/>
    <w:rsid w:val="001360A5"/>
    <w:rsid w:val="0013638E"/>
    <w:rsid w:val="00136A97"/>
    <w:rsid w:val="00136DA0"/>
    <w:rsid w:val="00136F5C"/>
    <w:rsid w:val="001372AD"/>
    <w:rsid w:val="00137300"/>
    <w:rsid w:val="0013754D"/>
    <w:rsid w:val="00137AF3"/>
    <w:rsid w:val="00137B63"/>
    <w:rsid w:val="00137BF1"/>
    <w:rsid w:val="001417B7"/>
    <w:rsid w:val="00141D57"/>
    <w:rsid w:val="0014292D"/>
    <w:rsid w:val="001429DD"/>
    <w:rsid w:val="00143913"/>
    <w:rsid w:val="00143AEF"/>
    <w:rsid w:val="00143F99"/>
    <w:rsid w:val="001441BA"/>
    <w:rsid w:val="0014486A"/>
    <w:rsid w:val="0014556A"/>
    <w:rsid w:val="00145AB9"/>
    <w:rsid w:val="00145DE1"/>
    <w:rsid w:val="00146312"/>
    <w:rsid w:val="001468EB"/>
    <w:rsid w:val="00146A30"/>
    <w:rsid w:val="00146A50"/>
    <w:rsid w:val="00146BBA"/>
    <w:rsid w:val="00146E76"/>
    <w:rsid w:val="00146F1B"/>
    <w:rsid w:val="00147135"/>
    <w:rsid w:val="0014759E"/>
    <w:rsid w:val="0014775B"/>
    <w:rsid w:val="00147D46"/>
    <w:rsid w:val="001514B7"/>
    <w:rsid w:val="001521CC"/>
    <w:rsid w:val="00152C07"/>
    <w:rsid w:val="00152D21"/>
    <w:rsid w:val="0015365F"/>
    <w:rsid w:val="00153D7E"/>
    <w:rsid w:val="001554E4"/>
    <w:rsid w:val="00155ABF"/>
    <w:rsid w:val="0015636B"/>
    <w:rsid w:val="001563A4"/>
    <w:rsid w:val="00156AC3"/>
    <w:rsid w:val="00156C1E"/>
    <w:rsid w:val="0015756F"/>
    <w:rsid w:val="0015781A"/>
    <w:rsid w:val="001579DE"/>
    <w:rsid w:val="00157B4C"/>
    <w:rsid w:val="00157C20"/>
    <w:rsid w:val="001618FE"/>
    <w:rsid w:val="00162521"/>
    <w:rsid w:val="00164544"/>
    <w:rsid w:val="00164676"/>
    <w:rsid w:val="00165C5E"/>
    <w:rsid w:val="00166577"/>
    <w:rsid w:val="00167CDD"/>
    <w:rsid w:val="0017069D"/>
    <w:rsid w:val="00171035"/>
    <w:rsid w:val="0017110D"/>
    <w:rsid w:val="00171476"/>
    <w:rsid w:val="00171BAB"/>
    <w:rsid w:val="00171DC0"/>
    <w:rsid w:val="00172229"/>
    <w:rsid w:val="00172798"/>
    <w:rsid w:val="00173006"/>
    <w:rsid w:val="00173DE8"/>
    <w:rsid w:val="00175156"/>
    <w:rsid w:val="001760EC"/>
    <w:rsid w:val="00176C8C"/>
    <w:rsid w:val="00177058"/>
    <w:rsid w:val="00180C5C"/>
    <w:rsid w:val="00181CFB"/>
    <w:rsid w:val="00182036"/>
    <w:rsid w:val="0018230B"/>
    <w:rsid w:val="00182A9D"/>
    <w:rsid w:val="00182B1D"/>
    <w:rsid w:val="001835D3"/>
    <w:rsid w:val="0018369E"/>
    <w:rsid w:val="001846FA"/>
    <w:rsid w:val="00184726"/>
    <w:rsid w:val="00184D04"/>
    <w:rsid w:val="00185B2B"/>
    <w:rsid w:val="00185F8A"/>
    <w:rsid w:val="001872DC"/>
    <w:rsid w:val="00187700"/>
    <w:rsid w:val="00187759"/>
    <w:rsid w:val="00187B33"/>
    <w:rsid w:val="00190370"/>
    <w:rsid w:val="00190D97"/>
    <w:rsid w:val="0019106C"/>
    <w:rsid w:val="001917DD"/>
    <w:rsid w:val="001929AF"/>
    <w:rsid w:val="00192A0F"/>
    <w:rsid w:val="00193548"/>
    <w:rsid w:val="00193E0E"/>
    <w:rsid w:val="001940AE"/>
    <w:rsid w:val="00194AC2"/>
    <w:rsid w:val="00194C32"/>
    <w:rsid w:val="00195B85"/>
    <w:rsid w:val="00195DEF"/>
    <w:rsid w:val="00195E67"/>
    <w:rsid w:val="00196FCE"/>
    <w:rsid w:val="001A0819"/>
    <w:rsid w:val="001A0989"/>
    <w:rsid w:val="001A1717"/>
    <w:rsid w:val="001A2465"/>
    <w:rsid w:val="001A24DE"/>
    <w:rsid w:val="001A2C12"/>
    <w:rsid w:val="001A2FD4"/>
    <w:rsid w:val="001A4340"/>
    <w:rsid w:val="001A4BF6"/>
    <w:rsid w:val="001A52A4"/>
    <w:rsid w:val="001A58AB"/>
    <w:rsid w:val="001A6015"/>
    <w:rsid w:val="001A6C1F"/>
    <w:rsid w:val="001A6F6F"/>
    <w:rsid w:val="001A7314"/>
    <w:rsid w:val="001A79BF"/>
    <w:rsid w:val="001B0125"/>
    <w:rsid w:val="001B0153"/>
    <w:rsid w:val="001B10C8"/>
    <w:rsid w:val="001B257C"/>
    <w:rsid w:val="001B486A"/>
    <w:rsid w:val="001B4909"/>
    <w:rsid w:val="001B4C04"/>
    <w:rsid w:val="001B4FF4"/>
    <w:rsid w:val="001B51BF"/>
    <w:rsid w:val="001B57D4"/>
    <w:rsid w:val="001B59CB"/>
    <w:rsid w:val="001B6586"/>
    <w:rsid w:val="001B6931"/>
    <w:rsid w:val="001B6A28"/>
    <w:rsid w:val="001B7B78"/>
    <w:rsid w:val="001C0AA2"/>
    <w:rsid w:val="001C0FAC"/>
    <w:rsid w:val="001C1C16"/>
    <w:rsid w:val="001C22D4"/>
    <w:rsid w:val="001C24AB"/>
    <w:rsid w:val="001C2CC6"/>
    <w:rsid w:val="001C49D3"/>
    <w:rsid w:val="001C4D5E"/>
    <w:rsid w:val="001C5BC7"/>
    <w:rsid w:val="001C5E30"/>
    <w:rsid w:val="001C6509"/>
    <w:rsid w:val="001C7160"/>
    <w:rsid w:val="001C7C6B"/>
    <w:rsid w:val="001D1121"/>
    <w:rsid w:val="001D1811"/>
    <w:rsid w:val="001D27BC"/>
    <w:rsid w:val="001D294D"/>
    <w:rsid w:val="001D3471"/>
    <w:rsid w:val="001D381E"/>
    <w:rsid w:val="001D3B30"/>
    <w:rsid w:val="001D40F7"/>
    <w:rsid w:val="001D42EF"/>
    <w:rsid w:val="001D4BF8"/>
    <w:rsid w:val="001D5616"/>
    <w:rsid w:val="001D5681"/>
    <w:rsid w:val="001D5D59"/>
    <w:rsid w:val="001D6040"/>
    <w:rsid w:val="001D7684"/>
    <w:rsid w:val="001D7D34"/>
    <w:rsid w:val="001E0219"/>
    <w:rsid w:val="001E083D"/>
    <w:rsid w:val="001E0BE9"/>
    <w:rsid w:val="001E0C11"/>
    <w:rsid w:val="001E17B8"/>
    <w:rsid w:val="001E1851"/>
    <w:rsid w:val="001E1D46"/>
    <w:rsid w:val="001E2613"/>
    <w:rsid w:val="001E2814"/>
    <w:rsid w:val="001E2820"/>
    <w:rsid w:val="001E2B42"/>
    <w:rsid w:val="001E2E30"/>
    <w:rsid w:val="001E5FA8"/>
    <w:rsid w:val="001E6178"/>
    <w:rsid w:val="001E6327"/>
    <w:rsid w:val="001E6A01"/>
    <w:rsid w:val="001E7D61"/>
    <w:rsid w:val="001E7EEC"/>
    <w:rsid w:val="001F0767"/>
    <w:rsid w:val="001F1157"/>
    <w:rsid w:val="001F1194"/>
    <w:rsid w:val="001F195B"/>
    <w:rsid w:val="001F2140"/>
    <w:rsid w:val="001F2290"/>
    <w:rsid w:val="001F2382"/>
    <w:rsid w:val="001F2597"/>
    <w:rsid w:val="001F2D4D"/>
    <w:rsid w:val="001F39E8"/>
    <w:rsid w:val="001F47B5"/>
    <w:rsid w:val="001F4904"/>
    <w:rsid w:val="001F4C2D"/>
    <w:rsid w:val="001F5B0F"/>
    <w:rsid w:val="001F5E2F"/>
    <w:rsid w:val="001F5FDB"/>
    <w:rsid w:val="001F6EA2"/>
    <w:rsid w:val="001F738B"/>
    <w:rsid w:val="001F7820"/>
    <w:rsid w:val="001F78EC"/>
    <w:rsid w:val="001F7D65"/>
    <w:rsid w:val="0020005E"/>
    <w:rsid w:val="00200159"/>
    <w:rsid w:val="002008E0"/>
    <w:rsid w:val="00200935"/>
    <w:rsid w:val="00200AE0"/>
    <w:rsid w:val="00200B1B"/>
    <w:rsid w:val="00200C77"/>
    <w:rsid w:val="00200E97"/>
    <w:rsid w:val="0020162A"/>
    <w:rsid w:val="00201C6F"/>
    <w:rsid w:val="00203567"/>
    <w:rsid w:val="00203C40"/>
    <w:rsid w:val="00203D01"/>
    <w:rsid w:val="00203D48"/>
    <w:rsid w:val="00204E9A"/>
    <w:rsid w:val="00205398"/>
    <w:rsid w:val="00205C2D"/>
    <w:rsid w:val="00206554"/>
    <w:rsid w:val="002073EC"/>
    <w:rsid w:val="00207F2B"/>
    <w:rsid w:val="00210DC5"/>
    <w:rsid w:val="00211345"/>
    <w:rsid w:val="0021325E"/>
    <w:rsid w:val="0021341B"/>
    <w:rsid w:val="00213E93"/>
    <w:rsid w:val="002143FC"/>
    <w:rsid w:val="00214449"/>
    <w:rsid w:val="002150F8"/>
    <w:rsid w:val="0021579E"/>
    <w:rsid w:val="0021668E"/>
    <w:rsid w:val="00216802"/>
    <w:rsid w:val="00216FF9"/>
    <w:rsid w:val="00217EC0"/>
    <w:rsid w:val="002202F6"/>
    <w:rsid w:val="002229A3"/>
    <w:rsid w:val="00222AE7"/>
    <w:rsid w:val="00223656"/>
    <w:rsid w:val="00224630"/>
    <w:rsid w:val="00224914"/>
    <w:rsid w:val="002249BC"/>
    <w:rsid w:val="00224B82"/>
    <w:rsid w:val="002252FB"/>
    <w:rsid w:val="00225B3A"/>
    <w:rsid w:val="00225B84"/>
    <w:rsid w:val="00225BCA"/>
    <w:rsid w:val="00226519"/>
    <w:rsid w:val="00226D80"/>
    <w:rsid w:val="002278F1"/>
    <w:rsid w:val="00227B41"/>
    <w:rsid w:val="00227BFB"/>
    <w:rsid w:val="00227C5C"/>
    <w:rsid w:val="00227EFF"/>
    <w:rsid w:val="002301FB"/>
    <w:rsid w:val="00230317"/>
    <w:rsid w:val="002303FA"/>
    <w:rsid w:val="0023093D"/>
    <w:rsid w:val="00230C90"/>
    <w:rsid w:val="00231638"/>
    <w:rsid w:val="00231756"/>
    <w:rsid w:val="00231C1E"/>
    <w:rsid w:val="00231E11"/>
    <w:rsid w:val="00232B5A"/>
    <w:rsid w:val="002333FC"/>
    <w:rsid w:val="002334C6"/>
    <w:rsid w:val="00233E61"/>
    <w:rsid w:val="00234902"/>
    <w:rsid w:val="00234CD6"/>
    <w:rsid w:val="002353E4"/>
    <w:rsid w:val="002359A6"/>
    <w:rsid w:val="002369E7"/>
    <w:rsid w:val="00236F69"/>
    <w:rsid w:val="00237755"/>
    <w:rsid w:val="0023782F"/>
    <w:rsid w:val="00237975"/>
    <w:rsid w:val="002403E2"/>
    <w:rsid w:val="00242098"/>
    <w:rsid w:val="002420BC"/>
    <w:rsid w:val="0024288F"/>
    <w:rsid w:val="0024348D"/>
    <w:rsid w:val="002438C8"/>
    <w:rsid w:val="00245293"/>
    <w:rsid w:val="00245CB8"/>
    <w:rsid w:val="0024620D"/>
    <w:rsid w:val="002465E8"/>
    <w:rsid w:val="0024670B"/>
    <w:rsid w:val="00246CFE"/>
    <w:rsid w:val="00246FF2"/>
    <w:rsid w:val="00247211"/>
    <w:rsid w:val="002474B7"/>
    <w:rsid w:val="002476EF"/>
    <w:rsid w:val="00247D65"/>
    <w:rsid w:val="002505DE"/>
    <w:rsid w:val="0025101D"/>
    <w:rsid w:val="00251458"/>
    <w:rsid w:val="002517B1"/>
    <w:rsid w:val="00252EB9"/>
    <w:rsid w:val="00253633"/>
    <w:rsid w:val="00253AB2"/>
    <w:rsid w:val="00256589"/>
    <w:rsid w:val="002569E2"/>
    <w:rsid w:val="00256CA6"/>
    <w:rsid w:val="00256D56"/>
    <w:rsid w:val="0026110C"/>
    <w:rsid w:val="00261B00"/>
    <w:rsid w:val="002632AE"/>
    <w:rsid w:val="002635F0"/>
    <w:rsid w:val="002657B7"/>
    <w:rsid w:val="00266E53"/>
    <w:rsid w:val="0026705C"/>
    <w:rsid w:val="0026716A"/>
    <w:rsid w:val="0026746C"/>
    <w:rsid w:val="002676E3"/>
    <w:rsid w:val="00267F19"/>
    <w:rsid w:val="0027040F"/>
    <w:rsid w:val="00270EA6"/>
    <w:rsid w:val="00271C81"/>
    <w:rsid w:val="00271FD1"/>
    <w:rsid w:val="00272194"/>
    <w:rsid w:val="0027226B"/>
    <w:rsid w:val="002738D0"/>
    <w:rsid w:val="00273AD8"/>
    <w:rsid w:val="00273B64"/>
    <w:rsid w:val="00273CD4"/>
    <w:rsid w:val="00273DFF"/>
    <w:rsid w:val="0027442C"/>
    <w:rsid w:val="002750E9"/>
    <w:rsid w:val="00275625"/>
    <w:rsid w:val="0027636D"/>
    <w:rsid w:val="002768C9"/>
    <w:rsid w:val="0027731C"/>
    <w:rsid w:val="00277BDE"/>
    <w:rsid w:val="00277D7D"/>
    <w:rsid w:val="00277E1B"/>
    <w:rsid w:val="00281154"/>
    <w:rsid w:val="00281E57"/>
    <w:rsid w:val="00284C34"/>
    <w:rsid w:val="00286AA3"/>
    <w:rsid w:val="00286C9E"/>
    <w:rsid w:val="00287459"/>
    <w:rsid w:val="00290554"/>
    <w:rsid w:val="0029058B"/>
    <w:rsid w:val="00290BA8"/>
    <w:rsid w:val="00291B3D"/>
    <w:rsid w:val="00291BCA"/>
    <w:rsid w:val="00292132"/>
    <w:rsid w:val="002926DD"/>
    <w:rsid w:val="00292D87"/>
    <w:rsid w:val="002933E2"/>
    <w:rsid w:val="0029348C"/>
    <w:rsid w:val="00294185"/>
    <w:rsid w:val="00295A10"/>
    <w:rsid w:val="0029692E"/>
    <w:rsid w:val="002A0219"/>
    <w:rsid w:val="002A0B40"/>
    <w:rsid w:val="002A0BF1"/>
    <w:rsid w:val="002A0C54"/>
    <w:rsid w:val="002A1134"/>
    <w:rsid w:val="002A23A6"/>
    <w:rsid w:val="002A42DB"/>
    <w:rsid w:val="002A4426"/>
    <w:rsid w:val="002A4934"/>
    <w:rsid w:val="002A4DF3"/>
    <w:rsid w:val="002A550C"/>
    <w:rsid w:val="002A5721"/>
    <w:rsid w:val="002A5D90"/>
    <w:rsid w:val="002A6ECE"/>
    <w:rsid w:val="002A720D"/>
    <w:rsid w:val="002B0526"/>
    <w:rsid w:val="002B0FB8"/>
    <w:rsid w:val="002B2389"/>
    <w:rsid w:val="002B2593"/>
    <w:rsid w:val="002B2D0F"/>
    <w:rsid w:val="002B3693"/>
    <w:rsid w:val="002B3B18"/>
    <w:rsid w:val="002B3B8D"/>
    <w:rsid w:val="002B5329"/>
    <w:rsid w:val="002B54C0"/>
    <w:rsid w:val="002B561A"/>
    <w:rsid w:val="002B6DB7"/>
    <w:rsid w:val="002B70C2"/>
    <w:rsid w:val="002C07EF"/>
    <w:rsid w:val="002C1258"/>
    <w:rsid w:val="002C1AC4"/>
    <w:rsid w:val="002C21F5"/>
    <w:rsid w:val="002C2A8F"/>
    <w:rsid w:val="002C318E"/>
    <w:rsid w:val="002C3A4C"/>
    <w:rsid w:val="002C43CE"/>
    <w:rsid w:val="002C4EFE"/>
    <w:rsid w:val="002C56D9"/>
    <w:rsid w:val="002C5BDE"/>
    <w:rsid w:val="002C6799"/>
    <w:rsid w:val="002C6872"/>
    <w:rsid w:val="002C6A50"/>
    <w:rsid w:val="002C70CC"/>
    <w:rsid w:val="002C77F9"/>
    <w:rsid w:val="002C7D53"/>
    <w:rsid w:val="002C7FAC"/>
    <w:rsid w:val="002D05E7"/>
    <w:rsid w:val="002D1AD7"/>
    <w:rsid w:val="002D1FAE"/>
    <w:rsid w:val="002D339A"/>
    <w:rsid w:val="002D39A7"/>
    <w:rsid w:val="002D3EC8"/>
    <w:rsid w:val="002D4194"/>
    <w:rsid w:val="002D4A3C"/>
    <w:rsid w:val="002D5817"/>
    <w:rsid w:val="002D5EE1"/>
    <w:rsid w:val="002D64E0"/>
    <w:rsid w:val="002D72E4"/>
    <w:rsid w:val="002D7813"/>
    <w:rsid w:val="002E07C4"/>
    <w:rsid w:val="002E09CC"/>
    <w:rsid w:val="002E2082"/>
    <w:rsid w:val="002E50EF"/>
    <w:rsid w:val="002E5DFC"/>
    <w:rsid w:val="002E6DA4"/>
    <w:rsid w:val="002F0256"/>
    <w:rsid w:val="002F1085"/>
    <w:rsid w:val="002F248B"/>
    <w:rsid w:val="002F2738"/>
    <w:rsid w:val="002F3B96"/>
    <w:rsid w:val="002F3C63"/>
    <w:rsid w:val="002F4376"/>
    <w:rsid w:val="002F4DD2"/>
    <w:rsid w:val="002F52B9"/>
    <w:rsid w:val="002F5A87"/>
    <w:rsid w:val="002F5C8F"/>
    <w:rsid w:val="002F5EB2"/>
    <w:rsid w:val="00300381"/>
    <w:rsid w:val="003020E0"/>
    <w:rsid w:val="0030280F"/>
    <w:rsid w:val="00302FD5"/>
    <w:rsid w:val="00303280"/>
    <w:rsid w:val="00304038"/>
    <w:rsid w:val="0030461C"/>
    <w:rsid w:val="003048FC"/>
    <w:rsid w:val="0030498A"/>
    <w:rsid w:val="00304ABD"/>
    <w:rsid w:val="003050D7"/>
    <w:rsid w:val="00305132"/>
    <w:rsid w:val="003052C2"/>
    <w:rsid w:val="003059F4"/>
    <w:rsid w:val="003062C4"/>
    <w:rsid w:val="00306C62"/>
    <w:rsid w:val="003074FE"/>
    <w:rsid w:val="00307802"/>
    <w:rsid w:val="00307846"/>
    <w:rsid w:val="003079AB"/>
    <w:rsid w:val="00310917"/>
    <w:rsid w:val="0031150A"/>
    <w:rsid w:val="00311586"/>
    <w:rsid w:val="003121C3"/>
    <w:rsid w:val="00312FB5"/>
    <w:rsid w:val="00313C14"/>
    <w:rsid w:val="00313D65"/>
    <w:rsid w:val="00314066"/>
    <w:rsid w:val="0031519C"/>
    <w:rsid w:val="00315B81"/>
    <w:rsid w:val="00316474"/>
    <w:rsid w:val="003164CD"/>
    <w:rsid w:val="00317F3E"/>
    <w:rsid w:val="00320A1B"/>
    <w:rsid w:val="0032256F"/>
    <w:rsid w:val="003227B3"/>
    <w:rsid w:val="00322BBD"/>
    <w:rsid w:val="0032334A"/>
    <w:rsid w:val="0032379D"/>
    <w:rsid w:val="00324BDA"/>
    <w:rsid w:val="0032545C"/>
    <w:rsid w:val="00325548"/>
    <w:rsid w:val="00325C29"/>
    <w:rsid w:val="003262D0"/>
    <w:rsid w:val="003268CF"/>
    <w:rsid w:val="003308EB"/>
    <w:rsid w:val="00330CC1"/>
    <w:rsid w:val="00330EED"/>
    <w:rsid w:val="003312E4"/>
    <w:rsid w:val="00332110"/>
    <w:rsid w:val="0033313E"/>
    <w:rsid w:val="00333198"/>
    <w:rsid w:val="00333BF8"/>
    <w:rsid w:val="00333C26"/>
    <w:rsid w:val="00334536"/>
    <w:rsid w:val="003346CB"/>
    <w:rsid w:val="0033476A"/>
    <w:rsid w:val="0033490A"/>
    <w:rsid w:val="00334BB3"/>
    <w:rsid w:val="0033587C"/>
    <w:rsid w:val="00335D52"/>
    <w:rsid w:val="00336BA1"/>
    <w:rsid w:val="00336F0D"/>
    <w:rsid w:val="003371B6"/>
    <w:rsid w:val="00337464"/>
    <w:rsid w:val="003375F6"/>
    <w:rsid w:val="00337D19"/>
    <w:rsid w:val="00337E4A"/>
    <w:rsid w:val="0034017D"/>
    <w:rsid w:val="0034044D"/>
    <w:rsid w:val="003408B8"/>
    <w:rsid w:val="0034095F"/>
    <w:rsid w:val="003418E8"/>
    <w:rsid w:val="00341923"/>
    <w:rsid w:val="003419FC"/>
    <w:rsid w:val="00341A94"/>
    <w:rsid w:val="00342A7D"/>
    <w:rsid w:val="00343206"/>
    <w:rsid w:val="0034451F"/>
    <w:rsid w:val="00344917"/>
    <w:rsid w:val="00344CE0"/>
    <w:rsid w:val="0034637A"/>
    <w:rsid w:val="003470A3"/>
    <w:rsid w:val="0034712E"/>
    <w:rsid w:val="003504A0"/>
    <w:rsid w:val="0035149A"/>
    <w:rsid w:val="00352782"/>
    <w:rsid w:val="00352EA1"/>
    <w:rsid w:val="00353D68"/>
    <w:rsid w:val="00354EDB"/>
    <w:rsid w:val="00355386"/>
    <w:rsid w:val="00355727"/>
    <w:rsid w:val="00356B57"/>
    <w:rsid w:val="00356D48"/>
    <w:rsid w:val="00357AF8"/>
    <w:rsid w:val="00357BC9"/>
    <w:rsid w:val="003603AA"/>
    <w:rsid w:val="0036127C"/>
    <w:rsid w:val="00361C09"/>
    <w:rsid w:val="00361F67"/>
    <w:rsid w:val="003624D3"/>
    <w:rsid w:val="00362702"/>
    <w:rsid w:val="00362905"/>
    <w:rsid w:val="00362A98"/>
    <w:rsid w:val="00363745"/>
    <w:rsid w:val="00363E6C"/>
    <w:rsid w:val="003647C5"/>
    <w:rsid w:val="00364D42"/>
    <w:rsid w:val="00365056"/>
    <w:rsid w:val="003652CE"/>
    <w:rsid w:val="00365A83"/>
    <w:rsid w:val="00365DB9"/>
    <w:rsid w:val="0036621D"/>
    <w:rsid w:val="00366599"/>
    <w:rsid w:val="00367038"/>
    <w:rsid w:val="0037080C"/>
    <w:rsid w:val="003717A3"/>
    <w:rsid w:val="0037187E"/>
    <w:rsid w:val="00371A75"/>
    <w:rsid w:val="003724F1"/>
    <w:rsid w:val="003727E4"/>
    <w:rsid w:val="00373040"/>
    <w:rsid w:val="0037324E"/>
    <w:rsid w:val="0037336A"/>
    <w:rsid w:val="003747EA"/>
    <w:rsid w:val="0037483D"/>
    <w:rsid w:val="0037613B"/>
    <w:rsid w:val="003765EF"/>
    <w:rsid w:val="003768FA"/>
    <w:rsid w:val="003772AA"/>
    <w:rsid w:val="0037768D"/>
    <w:rsid w:val="00377B65"/>
    <w:rsid w:val="00377F5E"/>
    <w:rsid w:val="00377F7C"/>
    <w:rsid w:val="003802C7"/>
    <w:rsid w:val="00380EB6"/>
    <w:rsid w:val="00380ED8"/>
    <w:rsid w:val="003811D2"/>
    <w:rsid w:val="00381201"/>
    <w:rsid w:val="00381695"/>
    <w:rsid w:val="00381C52"/>
    <w:rsid w:val="00382D76"/>
    <w:rsid w:val="00382D92"/>
    <w:rsid w:val="00383246"/>
    <w:rsid w:val="003844B0"/>
    <w:rsid w:val="00385CDF"/>
    <w:rsid w:val="00385E71"/>
    <w:rsid w:val="00386EE2"/>
    <w:rsid w:val="003875B4"/>
    <w:rsid w:val="003876B3"/>
    <w:rsid w:val="0038776E"/>
    <w:rsid w:val="00391627"/>
    <w:rsid w:val="00391D6D"/>
    <w:rsid w:val="00391E13"/>
    <w:rsid w:val="00391E32"/>
    <w:rsid w:val="00391E61"/>
    <w:rsid w:val="00391FBD"/>
    <w:rsid w:val="0039233A"/>
    <w:rsid w:val="00392349"/>
    <w:rsid w:val="003924BA"/>
    <w:rsid w:val="00392AA0"/>
    <w:rsid w:val="00392AE2"/>
    <w:rsid w:val="00392C17"/>
    <w:rsid w:val="00392CD1"/>
    <w:rsid w:val="003932B9"/>
    <w:rsid w:val="003939D0"/>
    <w:rsid w:val="00394670"/>
    <w:rsid w:val="00394AAD"/>
    <w:rsid w:val="003956D1"/>
    <w:rsid w:val="00395702"/>
    <w:rsid w:val="00395842"/>
    <w:rsid w:val="00395BE7"/>
    <w:rsid w:val="003963C6"/>
    <w:rsid w:val="00396494"/>
    <w:rsid w:val="003A0338"/>
    <w:rsid w:val="003A0342"/>
    <w:rsid w:val="003A0B71"/>
    <w:rsid w:val="003A1C25"/>
    <w:rsid w:val="003A26CE"/>
    <w:rsid w:val="003A2E38"/>
    <w:rsid w:val="003A2EFE"/>
    <w:rsid w:val="003A3B08"/>
    <w:rsid w:val="003A3D29"/>
    <w:rsid w:val="003A51DB"/>
    <w:rsid w:val="003A60BF"/>
    <w:rsid w:val="003A64DB"/>
    <w:rsid w:val="003A6C89"/>
    <w:rsid w:val="003A6D8E"/>
    <w:rsid w:val="003A706B"/>
    <w:rsid w:val="003A7275"/>
    <w:rsid w:val="003A76BA"/>
    <w:rsid w:val="003A7BF3"/>
    <w:rsid w:val="003A7E29"/>
    <w:rsid w:val="003B1562"/>
    <w:rsid w:val="003B176A"/>
    <w:rsid w:val="003B2B5D"/>
    <w:rsid w:val="003B3123"/>
    <w:rsid w:val="003B34D4"/>
    <w:rsid w:val="003B38A4"/>
    <w:rsid w:val="003B4866"/>
    <w:rsid w:val="003B5F1C"/>
    <w:rsid w:val="003B60C4"/>
    <w:rsid w:val="003B620D"/>
    <w:rsid w:val="003B6810"/>
    <w:rsid w:val="003B6B37"/>
    <w:rsid w:val="003B6E3A"/>
    <w:rsid w:val="003B7267"/>
    <w:rsid w:val="003B734F"/>
    <w:rsid w:val="003C01C9"/>
    <w:rsid w:val="003C054A"/>
    <w:rsid w:val="003C0563"/>
    <w:rsid w:val="003C06CE"/>
    <w:rsid w:val="003C0E5D"/>
    <w:rsid w:val="003C1EE1"/>
    <w:rsid w:val="003C2483"/>
    <w:rsid w:val="003C29A4"/>
    <w:rsid w:val="003C3655"/>
    <w:rsid w:val="003C4A3D"/>
    <w:rsid w:val="003C5F76"/>
    <w:rsid w:val="003C64CC"/>
    <w:rsid w:val="003C774A"/>
    <w:rsid w:val="003C7CB3"/>
    <w:rsid w:val="003D0D38"/>
    <w:rsid w:val="003D1610"/>
    <w:rsid w:val="003D21B1"/>
    <w:rsid w:val="003D23F1"/>
    <w:rsid w:val="003D27BD"/>
    <w:rsid w:val="003D2C3D"/>
    <w:rsid w:val="003D2D57"/>
    <w:rsid w:val="003D2F99"/>
    <w:rsid w:val="003D3565"/>
    <w:rsid w:val="003D3C32"/>
    <w:rsid w:val="003D3E5D"/>
    <w:rsid w:val="003D474F"/>
    <w:rsid w:val="003D49F3"/>
    <w:rsid w:val="003D581F"/>
    <w:rsid w:val="003D67F9"/>
    <w:rsid w:val="003E0360"/>
    <w:rsid w:val="003E0524"/>
    <w:rsid w:val="003E0E55"/>
    <w:rsid w:val="003E0FC5"/>
    <w:rsid w:val="003E1689"/>
    <w:rsid w:val="003E1D36"/>
    <w:rsid w:val="003E1D94"/>
    <w:rsid w:val="003E2910"/>
    <w:rsid w:val="003E32E5"/>
    <w:rsid w:val="003E3489"/>
    <w:rsid w:val="003E359E"/>
    <w:rsid w:val="003E4BAC"/>
    <w:rsid w:val="003E514D"/>
    <w:rsid w:val="003E60B8"/>
    <w:rsid w:val="003E65B5"/>
    <w:rsid w:val="003E7257"/>
    <w:rsid w:val="003F10E4"/>
    <w:rsid w:val="003F16FB"/>
    <w:rsid w:val="003F16FE"/>
    <w:rsid w:val="003F1D3C"/>
    <w:rsid w:val="003F21DD"/>
    <w:rsid w:val="003F22EF"/>
    <w:rsid w:val="003F256A"/>
    <w:rsid w:val="003F2ADC"/>
    <w:rsid w:val="003F2E7C"/>
    <w:rsid w:val="003F3442"/>
    <w:rsid w:val="003F363A"/>
    <w:rsid w:val="003F38C2"/>
    <w:rsid w:val="003F3BC5"/>
    <w:rsid w:val="003F441A"/>
    <w:rsid w:val="003F4473"/>
    <w:rsid w:val="003F460A"/>
    <w:rsid w:val="003F480B"/>
    <w:rsid w:val="003F4F12"/>
    <w:rsid w:val="003F5593"/>
    <w:rsid w:val="003F7FCC"/>
    <w:rsid w:val="004004E0"/>
    <w:rsid w:val="0040123A"/>
    <w:rsid w:val="004024B1"/>
    <w:rsid w:val="00402885"/>
    <w:rsid w:val="00402E6E"/>
    <w:rsid w:val="004033A3"/>
    <w:rsid w:val="00403B46"/>
    <w:rsid w:val="004040B5"/>
    <w:rsid w:val="00404199"/>
    <w:rsid w:val="00404661"/>
    <w:rsid w:val="00404AFE"/>
    <w:rsid w:val="0040526A"/>
    <w:rsid w:val="0040530A"/>
    <w:rsid w:val="0040574C"/>
    <w:rsid w:val="00406DA8"/>
    <w:rsid w:val="004078DB"/>
    <w:rsid w:val="00411368"/>
    <w:rsid w:val="004117CD"/>
    <w:rsid w:val="004118F5"/>
    <w:rsid w:val="00411CC5"/>
    <w:rsid w:val="00412635"/>
    <w:rsid w:val="00413199"/>
    <w:rsid w:val="00413359"/>
    <w:rsid w:val="00413434"/>
    <w:rsid w:val="0041451D"/>
    <w:rsid w:val="00414FDF"/>
    <w:rsid w:val="004154CE"/>
    <w:rsid w:val="0041574F"/>
    <w:rsid w:val="00415E4D"/>
    <w:rsid w:val="00415EE4"/>
    <w:rsid w:val="00417177"/>
    <w:rsid w:val="004200A7"/>
    <w:rsid w:val="004202CC"/>
    <w:rsid w:val="00420D39"/>
    <w:rsid w:val="00421DBA"/>
    <w:rsid w:val="00422341"/>
    <w:rsid w:val="00422687"/>
    <w:rsid w:val="0042338B"/>
    <w:rsid w:val="004243D5"/>
    <w:rsid w:val="004244EE"/>
    <w:rsid w:val="004244F8"/>
    <w:rsid w:val="00424B4A"/>
    <w:rsid w:val="004255AB"/>
    <w:rsid w:val="00425A6F"/>
    <w:rsid w:val="00426402"/>
    <w:rsid w:val="00426878"/>
    <w:rsid w:val="00426E60"/>
    <w:rsid w:val="00427EF5"/>
    <w:rsid w:val="004320E0"/>
    <w:rsid w:val="00432243"/>
    <w:rsid w:val="004341E0"/>
    <w:rsid w:val="00434564"/>
    <w:rsid w:val="00435386"/>
    <w:rsid w:val="00436A36"/>
    <w:rsid w:val="00436D27"/>
    <w:rsid w:val="00437C2D"/>
    <w:rsid w:val="00440318"/>
    <w:rsid w:val="004406D2"/>
    <w:rsid w:val="00440B99"/>
    <w:rsid w:val="00440BF3"/>
    <w:rsid w:val="0044224D"/>
    <w:rsid w:val="00442DD1"/>
    <w:rsid w:val="00442F77"/>
    <w:rsid w:val="00443232"/>
    <w:rsid w:val="00444666"/>
    <w:rsid w:val="00444E72"/>
    <w:rsid w:val="00444FCD"/>
    <w:rsid w:val="00444FFA"/>
    <w:rsid w:val="0044526C"/>
    <w:rsid w:val="0044528C"/>
    <w:rsid w:val="00445ADD"/>
    <w:rsid w:val="00445FFF"/>
    <w:rsid w:val="00447181"/>
    <w:rsid w:val="004479AA"/>
    <w:rsid w:val="004502BD"/>
    <w:rsid w:val="00450B01"/>
    <w:rsid w:val="00450B33"/>
    <w:rsid w:val="00451CB9"/>
    <w:rsid w:val="0045341C"/>
    <w:rsid w:val="0045383F"/>
    <w:rsid w:val="00454346"/>
    <w:rsid w:val="00455E46"/>
    <w:rsid w:val="00456174"/>
    <w:rsid w:val="00456D33"/>
    <w:rsid w:val="00456FF4"/>
    <w:rsid w:val="004573BA"/>
    <w:rsid w:val="00457486"/>
    <w:rsid w:val="00460372"/>
    <w:rsid w:val="00460544"/>
    <w:rsid w:val="004607A5"/>
    <w:rsid w:val="00460AEF"/>
    <w:rsid w:val="00461414"/>
    <w:rsid w:val="00461504"/>
    <w:rsid w:val="00461C7C"/>
    <w:rsid w:val="00462056"/>
    <w:rsid w:val="00462275"/>
    <w:rsid w:val="00462481"/>
    <w:rsid w:val="00462DD3"/>
    <w:rsid w:val="0046357A"/>
    <w:rsid w:val="00463E11"/>
    <w:rsid w:val="00463E54"/>
    <w:rsid w:val="00465652"/>
    <w:rsid w:val="0046576E"/>
    <w:rsid w:val="00466671"/>
    <w:rsid w:val="004679FF"/>
    <w:rsid w:val="00467E39"/>
    <w:rsid w:val="00470C46"/>
    <w:rsid w:val="00470FAA"/>
    <w:rsid w:val="00471CC6"/>
    <w:rsid w:val="0047238D"/>
    <w:rsid w:val="00472446"/>
    <w:rsid w:val="004731D7"/>
    <w:rsid w:val="00473859"/>
    <w:rsid w:val="00474527"/>
    <w:rsid w:val="00474E85"/>
    <w:rsid w:val="00475828"/>
    <w:rsid w:val="004759CB"/>
    <w:rsid w:val="00475A20"/>
    <w:rsid w:val="0047610A"/>
    <w:rsid w:val="00476C22"/>
    <w:rsid w:val="00476FB1"/>
    <w:rsid w:val="00480276"/>
    <w:rsid w:val="00480AC6"/>
    <w:rsid w:val="00481853"/>
    <w:rsid w:val="004833C9"/>
    <w:rsid w:val="00483421"/>
    <w:rsid w:val="0048464E"/>
    <w:rsid w:val="00484A1F"/>
    <w:rsid w:val="00484AE9"/>
    <w:rsid w:val="00485860"/>
    <w:rsid w:val="00486232"/>
    <w:rsid w:val="00486EA4"/>
    <w:rsid w:val="00490C99"/>
    <w:rsid w:val="004914FA"/>
    <w:rsid w:val="00491E8D"/>
    <w:rsid w:val="0049306C"/>
    <w:rsid w:val="004930D6"/>
    <w:rsid w:val="00493951"/>
    <w:rsid w:val="00493CB8"/>
    <w:rsid w:val="004942AA"/>
    <w:rsid w:val="00495391"/>
    <w:rsid w:val="00495496"/>
    <w:rsid w:val="004958CB"/>
    <w:rsid w:val="00495D4E"/>
    <w:rsid w:val="00495EE0"/>
    <w:rsid w:val="0049633D"/>
    <w:rsid w:val="00496A3D"/>
    <w:rsid w:val="00497684"/>
    <w:rsid w:val="00497925"/>
    <w:rsid w:val="00497F00"/>
    <w:rsid w:val="004A1868"/>
    <w:rsid w:val="004A2430"/>
    <w:rsid w:val="004A2656"/>
    <w:rsid w:val="004A307B"/>
    <w:rsid w:val="004A32E7"/>
    <w:rsid w:val="004A3E72"/>
    <w:rsid w:val="004A4753"/>
    <w:rsid w:val="004A4A50"/>
    <w:rsid w:val="004A4F5F"/>
    <w:rsid w:val="004A5431"/>
    <w:rsid w:val="004A595E"/>
    <w:rsid w:val="004A5BEE"/>
    <w:rsid w:val="004A5D86"/>
    <w:rsid w:val="004A6156"/>
    <w:rsid w:val="004A62CA"/>
    <w:rsid w:val="004A68C5"/>
    <w:rsid w:val="004A6B70"/>
    <w:rsid w:val="004B0E70"/>
    <w:rsid w:val="004B1632"/>
    <w:rsid w:val="004B2C73"/>
    <w:rsid w:val="004B3EFC"/>
    <w:rsid w:val="004B4D9C"/>
    <w:rsid w:val="004B507E"/>
    <w:rsid w:val="004B5F6F"/>
    <w:rsid w:val="004B5F72"/>
    <w:rsid w:val="004B5FBD"/>
    <w:rsid w:val="004B6D95"/>
    <w:rsid w:val="004B6EA4"/>
    <w:rsid w:val="004B7354"/>
    <w:rsid w:val="004B7452"/>
    <w:rsid w:val="004B7C74"/>
    <w:rsid w:val="004C006D"/>
    <w:rsid w:val="004C05F8"/>
    <w:rsid w:val="004C0884"/>
    <w:rsid w:val="004C0FCA"/>
    <w:rsid w:val="004C11B3"/>
    <w:rsid w:val="004C1467"/>
    <w:rsid w:val="004C15EF"/>
    <w:rsid w:val="004C1A65"/>
    <w:rsid w:val="004C1C7F"/>
    <w:rsid w:val="004C1CDA"/>
    <w:rsid w:val="004C1F78"/>
    <w:rsid w:val="004C22FF"/>
    <w:rsid w:val="004C352F"/>
    <w:rsid w:val="004C3D17"/>
    <w:rsid w:val="004C579A"/>
    <w:rsid w:val="004C6E2B"/>
    <w:rsid w:val="004C6EEF"/>
    <w:rsid w:val="004C743F"/>
    <w:rsid w:val="004C7D68"/>
    <w:rsid w:val="004C7FF8"/>
    <w:rsid w:val="004D091E"/>
    <w:rsid w:val="004D12EC"/>
    <w:rsid w:val="004D191E"/>
    <w:rsid w:val="004D1B09"/>
    <w:rsid w:val="004D2534"/>
    <w:rsid w:val="004D38C4"/>
    <w:rsid w:val="004D4073"/>
    <w:rsid w:val="004D50A5"/>
    <w:rsid w:val="004D59B3"/>
    <w:rsid w:val="004D5FB7"/>
    <w:rsid w:val="004D63AC"/>
    <w:rsid w:val="004D6D18"/>
    <w:rsid w:val="004D735C"/>
    <w:rsid w:val="004D7442"/>
    <w:rsid w:val="004D76B4"/>
    <w:rsid w:val="004D79F5"/>
    <w:rsid w:val="004D7DCB"/>
    <w:rsid w:val="004D7E63"/>
    <w:rsid w:val="004E04E8"/>
    <w:rsid w:val="004E10F2"/>
    <w:rsid w:val="004E1670"/>
    <w:rsid w:val="004E1946"/>
    <w:rsid w:val="004E1BCA"/>
    <w:rsid w:val="004E252F"/>
    <w:rsid w:val="004E2B5F"/>
    <w:rsid w:val="004E34E4"/>
    <w:rsid w:val="004E4568"/>
    <w:rsid w:val="004E644A"/>
    <w:rsid w:val="004E6511"/>
    <w:rsid w:val="004E6B5E"/>
    <w:rsid w:val="004E7686"/>
    <w:rsid w:val="004F05EC"/>
    <w:rsid w:val="004F0A28"/>
    <w:rsid w:val="004F14B1"/>
    <w:rsid w:val="004F161D"/>
    <w:rsid w:val="004F272A"/>
    <w:rsid w:val="004F2EA8"/>
    <w:rsid w:val="004F33B3"/>
    <w:rsid w:val="004F498B"/>
    <w:rsid w:val="004F5032"/>
    <w:rsid w:val="004F523A"/>
    <w:rsid w:val="004F586D"/>
    <w:rsid w:val="004F5D5A"/>
    <w:rsid w:val="004F5FEB"/>
    <w:rsid w:val="004F675D"/>
    <w:rsid w:val="004F6AB5"/>
    <w:rsid w:val="004F741F"/>
    <w:rsid w:val="004F7C9D"/>
    <w:rsid w:val="004F7D02"/>
    <w:rsid w:val="00500A39"/>
    <w:rsid w:val="00501C51"/>
    <w:rsid w:val="00501F99"/>
    <w:rsid w:val="00502008"/>
    <w:rsid w:val="0050253B"/>
    <w:rsid w:val="005029E9"/>
    <w:rsid w:val="00502E8E"/>
    <w:rsid w:val="00503A11"/>
    <w:rsid w:val="00503E7E"/>
    <w:rsid w:val="00503EAA"/>
    <w:rsid w:val="0050476B"/>
    <w:rsid w:val="00504AA6"/>
    <w:rsid w:val="00505C46"/>
    <w:rsid w:val="00505F02"/>
    <w:rsid w:val="005061EE"/>
    <w:rsid w:val="00506247"/>
    <w:rsid w:val="005074BE"/>
    <w:rsid w:val="00507DAC"/>
    <w:rsid w:val="00507E67"/>
    <w:rsid w:val="00507E89"/>
    <w:rsid w:val="00507EAE"/>
    <w:rsid w:val="0051101C"/>
    <w:rsid w:val="005119D7"/>
    <w:rsid w:val="00511A21"/>
    <w:rsid w:val="00511A8E"/>
    <w:rsid w:val="00512008"/>
    <w:rsid w:val="00512963"/>
    <w:rsid w:val="00512B5C"/>
    <w:rsid w:val="005132B2"/>
    <w:rsid w:val="005135D4"/>
    <w:rsid w:val="005141C5"/>
    <w:rsid w:val="0051443B"/>
    <w:rsid w:val="00514460"/>
    <w:rsid w:val="0051464E"/>
    <w:rsid w:val="00514708"/>
    <w:rsid w:val="00514B94"/>
    <w:rsid w:val="005179F6"/>
    <w:rsid w:val="00520623"/>
    <w:rsid w:val="0052109E"/>
    <w:rsid w:val="005223D6"/>
    <w:rsid w:val="00522C41"/>
    <w:rsid w:val="00523498"/>
    <w:rsid w:val="005237C4"/>
    <w:rsid w:val="00523C09"/>
    <w:rsid w:val="0052447C"/>
    <w:rsid w:val="00524B42"/>
    <w:rsid w:val="005250B9"/>
    <w:rsid w:val="005251BD"/>
    <w:rsid w:val="0052563F"/>
    <w:rsid w:val="00525655"/>
    <w:rsid w:val="00525B1A"/>
    <w:rsid w:val="00526271"/>
    <w:rsid w:val="005265A3"/>
    <w:rsid w:val="00527046"/>
    <w:rsid w:val="005271CA"/>
    <w:rsid w:val="005275CD"/>
    <w:rsid w:val="00527B47"/>
    <w:rsid w:val="00527DE8"/>
    <w:rsid w:val="00530115"/>
    <w:rsid w:val="005302DC"/>
    <w:rsid w:val="00531397"/>
    <w:rsid w:val="0053192F"/>
    <w:rsid w:val="0053213B"/>
    <w:rsid w:val="0053224C"/>
    <w:rsid w:val="005325A1"/>
    <w:rsid w:val="0053285A"/>
    <w:rsid w:val="005346DF"/>
    <w:rsid w:val="00534944"/>
    <w:rsid w:val="00534E49"/>
    <w:rsid w:val="00534F99"/>
    <w:rsid w:val="00535509"/>
    <w:rsid w:val="005357BA"/>
    <w:rsid w:val="00535F21"/>
    <w:rsid w:val="00536746"/>
    <w:rsid w:val="005369A2"/>
    <w:rsid w:val="00536F5D"/>
    <w:rsid w:val="0053722A"/>
    <w:rsid w:val="0054060F"/>
    <w:rsid w:val="00540BFA"/>
    <w:rsid w:val="00540CB3"/>
    <w:rsid w:val="00541A3B"/>
    <w:rsid w:val="00542375"/>
    <w:rsid w:val="00542462"/>
    <w:rsid w:val="0054259A"/>
    <w:rsid w:val="00542C09"/>
    <w:rsid w:val="0054334F"/>
    <w:rsid w:val="00543A08"/>
    <w:rsid w:val="00544C84"/>
    <w:rsid w:val="005450C5"/>
    <w:rsid w:val="0054520B"/>
    <w:rsid w:val="00545802"/>
    <w:rsid w:val="00545BD7"/>
    <w:rsid w:val="005462AB"/>
    <w:rsid w:val="00546B3C"/>
    <w:rsid w:val="005510DA"/>
    <w:rsid w:val="005515EC"/>
    <w:rsid w:val="00551B3C"/>
    <w:rsid w:val="00551CF2"/>
    <w:rsid w:val="00552305"/>
    <w:rsid w:val="00553098"/>
    <w:rsid w:val="0055321F"/>
    <w:rsid w:val="005553C5"/>
    <w:rsid w:val="00555417"/>
    <w:rsid w:val="00555F2F"/>
    <w:rsid w:val="0056309F"/>
    <w:rsid w:val="0056348F"/>
    <w:rsid w:val="0056453C"/>
    <w:rsid w:val="00564949"/>
    <w:rsid w:val="005649BD"/>
    <w:rsid w:val="00564C1F"/>
    <w:rsid w:val="00564C84"/>
    <w:rsid w:val="00565300"/>
    <w:rsid w:val="005661CC"/>
    <w:rsid w:val="0056639B"/>
    <w:rsid w:val="005664A8"/>
    <w:rsid w:val="005668F6"/>
    <w:rsid w:val="00566B73"/>
    <w:rsid w:val="00571E8E"/>
    <w:rsid w:val="00571F15"/>
    <w:rsid w:val="00572C6A"/>
    <w:rsid w:val="00572E68"/>
    <w:rsid w:val="00573E69"/>
    <w:rsid w:val="00574C47"/>
    <w:rsid w:val="00575670"/>
    <w:rsid w:val="00575A99"/>
    <w:rsid w:val="00575CCE"/>
    <w:rsid w:val="00576F4B"/>
    <w:rsid w:val="00577BD0"/>
    <w:rsid w:val="00580017"/>
    <w:rsid w:val="00580115"/>
    <w:rsid w:val="005807AD"/>
    <w:rsid w:val="00580E37"/>
    <w:rsid w:val="00581FA8"/>
    <w:rsid w:val="00582DA7"/>
    <w:rsid w:val="00582E4F"/>
    <w:rsid w:val="0058359B"/>
    <w:rsid w:val="005836E1"/>
    <w:rsid w:val="00584F45"/>
    <w:rsid w:val="005853DD"/>
    <w:rsid w:val="00585A6B"/>
    <w:rsid w:val="00585A92"/>
    <w:rsid w:val="00585C50"/>
    <w:rsid w:val="00586216"/>
    <w:rsid w:val="00586922"/>
    <w:rsid w:val="00586A62"/>
    <w:rsid w:val="00586FCE"/>
    <w:rsid w:val="00587431"/>
    <w:rsid w:val="0058743F"/>
    <w:rsid w:val="00587512"/>
    <w:rsid w:val="00587EFB"/>
    <w:rsid w:val="00591473"/>
    <w:rsid w:val="00591A73"/>
    <w:rsid w:val="00591B2A"/>
    <w:rsid w:val="00591D89"/>
    <w:rsid w:val="0059209E"/>
    <w:rsid w:val="0059245B"/>
    <w:rsid w:val="0059468A"/>
    <w:rsid w:val="005947E7"/>
    <w:rsid w:val="0059527E"/>
    <w:rsid w:val="00596DA5"/>
    <w:rsid w:val="0059701D"/>
    <w:rsid w:val="005A0B2E"/>
    <w:rsid w:val="005A124B"/>
    <w:rsid w:val="005A13E4"/>
    <w:rsid w:val="005A1B2C"/>
    <w:rsid w:val="005A2020"/>
    <w:rsid w:val="005A2D76"/>
    <w:rsid w:val="005A2F76"/>
    <w:rsid w:val="005A3001"/>
    <w:rsid w:val="005A3AF8"/>
    <w:rsid w:val="005A468E"/>
    <w:rsid w:val="005A5E3D"/>
    <w:rsid w:val="005A78AA"/>
    <w:rsid w:val="005B02F8"/>
    <w:rsid w:val="005B03F8"/>
    <w:rsid w:val="005B1A6C"/>
    <w:rsid w:val="005B2B65"/>
    <w:rsid w:val="005B2E09"/>
    <w:rsid w:val="005B341C"/>
    <w:rsid w:val="005B43F6"/>
    <w:rsid w:val="005B4BB7"/>
    <w:rsid w:val="005B5707"/>
    <w:rsid w:val="005B67DD"/>
    <w:rsid w:val="005B78FB"/>
    <w:rsid w:val="005B7DCB"/>
    <w:rsid w:val="005C0A41"/>
    <w:rsid w:val="005C1BB3"/>
    <w:rsid w:val="005C1E29"/>
    <w:rsid w:val="005C3987"/>
    <w:rsid w:val="005C4217"/>
    <w:rsid w:val="005C4321"/>
    <w:rsid w:val="005C476A"/>
    <w:rsid w:val="005C4F9A"/>
    <w:rsid w:val="005C5602"/>
    <w:rsid w:val="005C5680"/>
    <w:rsid w:val="005C5A5A"/>
    <w:rsid w:val="005C6107"/>
    <w:rsid w:val="005C65EF"/>
    <w:rsid w:val="005C7255"/>
    <w:rsid w:val="005D04FF"/>
    <w:rsid w:val="005D0B03"/>
    <w:rsid w:val="005D10B8"/>
    <w:rsid w:val="005D188F"/>
    <w:rsid w:val="005D1D6C"/>
    <w:rsid w:val="005D2618"/>
    <w:rsid w:val="005D3298"/>
    <w:rsid w:val="005D36BF"/>
    <w:rsid w:val="005D397B"/>
    <w:rsid w:val="005D3EF5"/>
    <w:rsid w:val="005D482B"/>
    <w:rsid w:val="005D562B"/>
    <w:rsid w:val="005D5C08"/>
    <w:rsid w:val="005D61EC"/>
    <w:rsid w:val="005D64D4"/>
    <w:rsid w:val="005E0031"/>
    <w:rsid w:val="005E0EDF"/>
    <w:rsid w:val="005E1556"/>
    <w:rsid w:val="005E18AA"/>
    <w:rsid w:val="005E1F62"/>
    <w:rsid w:val="005E25C0"/>
    <w:rsid w:val="005E2F73"/>
    <w:rsid w:val="005E348D"/>
    <w:rsid w:val="005E3D51"/>
    <w:rsid w:val="005E4125"/>
    <w:rsid w:val="005E4C0C"/>
    <w:rsid w:val="005E53D4"/>
    <w:rsid w:val="005E55AB"/>
    <w:rsid w:val="005E574D"/>
    <w:rsid w:val="005E606A"/>
    <w:rsid w:val="005E6B0F"/>
    <w:rsid w:val="005E70B9"/>
    <w:rsid w:val="005E769E"/>
    <w:rsid w:val="005F0207"/>
    <w:rsid w:val="005F043B"/>
    <w:rsid w:val="005F0D1F"/>
    <w:rsid w:val="005F0DA3"/>
    <w:rsid w:val="005F148E"/>
    <w:rsid w:val="005F1B04"/>
    <w:rsid w:val="005F28EB"/>
    <w:rsid w:val="005F2BC0"/>
    <w:rsid w:val="005F34C1"/>
    <w:rsid w:val="005F39F0"/>
    <w:rsid w:val="005F4941"/>
    <w:rsid w:val="005F4DEE"/>
    <w:rsid w:val="005F5E43"/>
    <w:rsid w:val="005F712C"/>
    <w:rsid w:val="005F740B"/>
    <w:rsid w:val="0060010A"/>
    <w:rsid w:val="0060052E"/>
    <w:rsid w:val="00600663"/>
    <w:rsid w:val="006009C0"/>
    <w:rsid w:val="00600F77"/>
    <w:rsid w:val="00601DE7"/>
    <w:rsid w:val="00601E0E"/>
    <w:rsid w:val="00602361"/>
    <w:rsid w:val="006023E7"/>
    <w:rsid w:val="006025A7"/>
    <w:rsid w:val="00602BA5"/>
    <w:rsid w:val="006036E7"/>
    <w:rsid w:val="006042A7"/>
    <w:rsid w:val="0060502E"/>
    <w:rsid w:val="00606492"/>
    <w:rsid w:val="00606533"/>
    <w:rsid w:val="00606D23"/>
    <w:rsid w:val="006109AD"/>
    <w:rsid w:val="00610BE7"/>
    <w:rsid w:val="00610C6B"/>
    <w:rsid w:val="00610E3F"/>
    <w:rsid w:val="00612A96"/>
    <w:rsid w:val="00613299"/>
    <w:rsid w:val="00613CF9"/>
    <w:rsid w:val="00613E0A"/>
    <w:rsid w:val="00613FEA"/>
    <w:rsid w:val="00614DE2"/>
    <w:rsid w:val="00614F5D"/>
    <w:rsid w:val="006156E2"/>
    <w:rsid w:val="00617406"/>
    <w:rsid w:val="006175F5"/>
    <w:rsid w:val="00621688"/>
    <w:rsid w:val="00622012"/>
    <w:rsid w:val="006229C2"/>
    <w:rsid w:val="006229CC"/>
    <w:rsid w:val="00622A16"/>
    <w:rsid w:val="006230FB"/>
    <w:rsid w:val="006233C9"/>
    <w:rsid w:val="00623689"/>
    <w:rsid w:val="00623F48"/>
    <w:rsid w:val="0062423C"/>
    <w:rsid w:val="00624B0B"/>
    <w:rsid w:val="00624FCD"/>
    <w:rsid w:val="00625963"/>
    <w:rsid w:val="00625C56"/>
    <w:rsid w:val="00625D4B"/>
    <w:rsid w:val="006266F4"/>
    <w:rsid w:val="00626B08"/>
    <w:rsid w:val="00626BC8"/>
    <w:rsid w:val="00626F97"/>
    <w:rsid w:val="00627B53"/>
    <w:rsid w:val="00627BE1"/>
    <w:rsid w:val="00627F5E"/>
    <w:rsid w:val="00630109"/>
    <w:rsid w:val="006309A5"/>
    <w:rsid w:val="00630A12"/>
    <w:rsid w:val="00630B13"/>
    <w:rsid w:val="006319C9"/>
    <w:rsid w:val="00631C3B"/>
    <w:rsid w:val="0063267A"/>
    <w:rsid w:val="00632A9D"/>
    <w:rsid w:val="00632ABA"/>
    <w:rsid w:val="00632BCD"/>
    <w:rsid w:val="0063338B"/>
    <w:rsid w:val="006346C1"/>
    <w:rsid w:val="00634ABD"/>
    <w:rsid w:val="006366DE"/>
    <w:rsid w:val="006369F9"/>
    <w:rsid w:val="00636A36"/>
    <w:rsid w:val="006372F5"/>
    <w:rsid w:val="006374C6"/>
    <w:rsid w:val="00637A2C"/>
    <w:rsid w:val="00640063"/>
    <w:rsid w:val="006402A9"/>
    <w:rsid w:val="00640D45"/>
    <w:rsid w:val="00640F3C"/>
    <w:rsid w:val="006413A2"/>
    <w:rsid w:val="00641D52"/>
    <w:rsid w:val="0064381A"/>
    <w:rsid w:val="00643DDD"/>
    <w:rsid w:val="00643F04"/>
    <w:rsid w:val="006447CA"/>
    <w:rsid w:val="00644812"/>
    <w:rsid w:val="00644B81"/>
    <w:rsid w:val="006452C8"/>
    <w:rsid w:val="0064544A"/>
    <w:rsid w:val="0064590F"/>
    <w:rsid w:val="00645EF5"/>
    <w:rsid w:val="00646840"/>
    <w:rsid w:val="00646E58"/>
    <w:rsid w:val="00646FC7"/>
    <w:rsid w:val="00647468"/>
    <w:rsid w:val="00647725"/>
    <w:rsid w:val="0064780E"/>
    <w:rsid w:val="00647967"/>
    <w:rsid w:val="00650419"/>
    <w:rsid w:val="00650E5C"/>
    <w:rsid w:val="00650EEB"/>
    <w:rsid w:val="00651353"/>
    <w:rsid w:val="00651714"/>
    <w:rsid w:val="00651EE1"/>
    <w:rsid w:val="00652148"/>
    <w:rsid w:val="00652570"/>
    <w:rsid w:val="00652BEC"/>
    <w:rsid w:val="00652D98"/>
    <w:rsid w:val="00653208"/>
    <w:rsid w:val="0065320F"/>
    <w:rsid w:val="0065336D"/>
    <w:rsid w:val="00654AC8"/>
    <w:rsid w:val="006552D8"/>
    <w:rsid w:val="00655513"/>
    <w:rsid w:val="00655A37"/>
    <w:rsid w:val="00656590"/>
    <w:rsid w:val="00656A2B"/>
    <w:rsid w:val="00656B17"/>
    <w:rsid w:val="0065736F"/>
    <w:rsid w:val="00661254"/>
    <w:rsid w:val="0066161A"/>
    <w:rsid w:val="00662FA6"/>
    <w:rsid w:val="006642B0"/>
    <w:rsid w:val="00666136"/>
    <w:rsid w:val="006661E9"/>
    <w:rsid w:val="00667509"/>
    <w:rsid w:val="00670077"/>
    <w:rsid w:val="00670492"/>
    <w:rsid w:val="00670AB5"/>
    <w:rsid w:val="00670E6F"/>
    <w:rsid w:val="0067139F"/>
    <w:rsid w:val="006716FD"/>
    <w:rsid w:val="006719A1"/>
    <w:rsid w:val="00671C9A"/>
    <w:rsid w:val="0067207E"/>
    <w:rsid w:val="006725EA"/>
    <w:rsid w:val="00672611"/>
    <w:rsid w:val="00672A05"/>
    <w:rsid w:val="00673CDE"/>
    <w:rsid w:val="00673F32"/>
    <w:rsid w:val="006748B9"/>
    <w:rsid w:val="00674B58"/>
    <w:rsid w:val="00674EFC"/>
    <w:rsid w:val="006752BA"/>
    <w:rsid w:val="0067582A"/>
    <w:rsid w:val="00675D97"/>
    <w:rsid w:val="006767E5"/>
    <w:rsid w:val="00676FDC"/>
    <w:rsid w:val="006779EE"/>
    <w:rsid w:val="00680575"/>
    <w:rsid w:val="00681A84"/>
    <w:rsid w:val="00682247"/>
    <w:rsid w:val="00682FF4"/>
    <w:rsid w:val="00683F3A"/>
    <w:rsid w:val="00686279"/>
    <w:rsid w:val="0068683C"/>
    <w:rsid w:val="00686FD5"/>
    <w:rsid w:val="006871B2"/>
    <w:rsid w:val="00687E8E"/>
    <w:rsid w:val="00691583"/>
    <w:rsid w:val="006915BB"/>
    <w:rsid w:val="006927C4"/>
    <w:rsid w:val="00692BE8"/>
    <w:rsid w:val="00692E7B"/>
    <w:rsid w:val="00693F44"/>
    <w:rsid w:val="00695813"/>
    <w:rsid w:val="0069641E"/>
    <w:rsid w:val="006964F4"/>
    <w:rsid w:val="0069659C"/>
    <w:rsid w:val="00696616"/>
    <w:rsid w:val="00696F1B"/>
    <w:rsid w:val="00697821"/>
    <w:rsid w:val="006A14E1"/>
    <w:rsid w:val="006A150B"/>
    <w:rsid w:val="006A15FC"/>
    <w:rsid w:val="006A1AB1"/>
    <w:rsid w:val="006A1BB3"/>
    <w:rsid w:val="006A1CBC"/>
    <w:rsid w:val="006A26FA"/>
    <w:rsid w:val="006A2891"/>
    <w:rsid w:val="006A2935"/>
    <w:rsid w:val="006A368E"/>
    <w:rsid w:val="006A3F6C"/>
    <w:rsid w:val="006A40EC"/>
    <w:rsid w:val="006A4667"/>
    <w:rsid w:val="006A49B8"/>
    <w:rsid w:val="006A4A03"/>
    <w:rsid w:val="006A5327"/>
    <w:rsid w:val="006A5D86"/>
    <w:rsid w:val="006A6E68"/>
    <w:rsid w:val="006A7D74"/>
    <w:rsid w:val="006B0BE7"/>
    <w:rsid w:val="006B1038"/>
    <w:rsid w:val="006B107F"/>
    <w:rsid w:val="006B1B68"/>
    <w:rsid w:val="006B1EDB"/>
    <w:rsid w:val="006B30E9"/>
    <w:rsid w:val="006B3202"/>
    <w:rsid w:val="006B3825"/>
    <w:rsid w:val="006B3A9F"/>
    <w:rsid w:val="006B3C81"/>
    <w:rsid w:val="006B4477"/>
    <w:rsid w:val="006B67C5"/>
    <w:rsid w:val="006B6E4E"/>
    <w:rsid w:val="006B73DD"/>
    <w:rsid w:val="006B757D"/>
    <w:rsid w:val="006B7626"/>
    <w:rsid w:val="006C0647"/>
    <w:rsid w:val="006C1838"/>
    <w:rsid w:val="006C1AC9"/>
    <w:rsid w:val="006C27F4"/>
    <w:rsid w:val="006C286F"/>
    <w:rsid w:val="006C2FC7"/>
    <w:rsid w:val="006C2FDA"/>
    <w:rsid w:val="006C41EC"/>
    <w:rsid w:val="006C43F3"/>
    <w:rsid w:val="006C4C08"/>
    <w:rsid w:val="006C6277"/>
    <w:rsid w:val="006C6470"/>
    <w:rsid w:val="006C655E"/>
    <w:rsid w:val="006C6D4C"/>
    <w:rsid w:val="006C6E58"/>
    <w:rsid w:val="006C78C2"/>
    <w:rsid w:val="006D03DC"/>
    <w:rsid w:val="006D042C"/>
    <w:rsid w:val="006D0668"/>
    <w:rsid w:val="006D2047"/>
    <w:rsid w:val="006D20E0"/>
    <w:rsid w:val="006D2369"/>
    <w:rsid w:val="006D3CF9"/>
    <w:rsid w:val="006D4A7C"/>
    <w:rsid w:val="006D53B7"/>
    <w:rsid w:val="006D57D9"/>
    <w:rsid w:val="006E0216"/>
    <w:rsid w:val="006E0465"/>
    <w:rsid w:val="006E0A56"/>
    <w:rsid w:val="006E1B8B"/>
    <w:rsid w:val="006E23C7"/>
    <w:rsid w:val="006E3742"/>
    <w:rsid w:val="006E3F6B"/>
    <w:rsid w:val="006E3FD9"/>
    <w:rsid w:val="006E42A4"/>
    <w:rsid w:val="006E4743"/>
    <w:rsid w:val="006E49FD"/>
    <w:rsid w:val="006E5AF6"/>
    <w:rsid w:val="006E64D3"/>
    <w:rsid w:val="006E68AE"/>
    <w:rsid w:val="006E71C3"/>
    <w:rsid w:val="006E7C2D"/>
    <w:rsid w:val="006F087B"/>
    <w:rsid w:val="006F0C7F"/>
    <w:rsid w:val="006F100D"/>
    <w:rsid w:val="006F205E"/>
    <w:rsid w:val="006F2B25"/>
    <w:rsid w:val="006F4206"/>
    <w:rsid w:val="006F4B76"/>
    <w:rsid w:val="006F4DD0"/>
    <w:rsid w:val="006F53DE"/>
    <w:rsid w:val="006F6E96"/>
    <w:rsid w:val="006F6EB0"/>
    <w:rsid w:val="0070004D"/>
    <w:rsid w:val="00700175"/>
    <w:rsid w:val="00700480"/>
    <w:rsid w:val="007007B8"/>
    <w:rsid w:val="007009BF"/>
    <w:rsid w:val="00700F83"/>
    <w:rsid w:val="00702B79"/>
    <w:rsid w:val="00702C31"/>
    <w:rsid w:val="00702CE2"/>
    <w:rsid w:val="00703B47"/>
    <w:rsid w:val="00703EC3"/>
    <w:rsid w:val="00703EF9"/>
    <w:rsid w:val="007044B3"/>
    <w:rsid w:val="00704627"/>
    <w:rsid w:val="00704807"/>
    <w:rsid w:val="007049AC"/>
    <w:rsid w:val="00704DB7"/>
    <w:rsid w:val="00704DC3"/>
    <w:rsid w:val="00705C90"/>
    <w:rsid w:val="007067C8"/>
    <w:rsid w:val="00706C97"/>
    <w:rsid w:val="00706F0F"/>
    <w:rsid w:val="0070772B"/>
    <w:rsid w:val="007079C1"/>
    <w:rsid w:val="00710389"/>
    <w:rsid w:val="007103F9"/>
    <w:rsid w:val="007116AE"/>
    <w:rsid w:val="00712029"/>
    <w:rsid w:val="00712C35"/>
    <w:rsid w:val="00712EF3"/>
    <w:rsid w:val="00713B45"/>
    <w:rsid w:val="00713FEA"/>
    <w:rsid w:val="00715FDB"/>
    <w:rsid w:val="00716F57"/>
    <w:rsid w:val="007176E4"/>
    <w:rsid w:val="00717732"/>
    <w:rsid w:val="0071777F"/>
    <w:rsid w:val="00717955"/>
    <w:rsid w:val="00717F3A"/>
    <w:rsid w:val="007200F7"/>
    <w:rsid w:val="007209B7"/>
    <w:rsid w:val="0072252C"/>
    <w:rsid w:val="00722628"/>
    <w:rsid w:val="007226C9"/>
    <w:rsid w:val="00722D93"/>
    <w:rsid w:val="00722E68"/>
    <w:rsid w:val="00723283"/>
    <w:rsid w:val="00723B9D"/>
    <w:rsid w:val="00723D17"/>
    <w:rsid w:val="00723FBC"/>
    <w:rsid w:val="0072434B"/>
    <w:rsid w:val="00724726"/>
    <w:rsid w:val="00724E4E"/>
    <w:rsid w:val="00725277"/>
    <w:rsid w:val="007255A4"/>
    <w:rsid w:val="00726063"/>
    <w:rsid w:val="00727416"/>
    <w:rsid w:val="0072787D"/>
    <w:rsid w:val="00727A5C"/>
    <w:rsid w:val="00727E4A"/>
    <w:rsid w:val="0073074E"/>
    <w:rsid w:val="00730E71"/>
    <w:rsid w:val="00730FB2"/>
    <w:rsid w:val="00732720"/>
    <w:rsid w:val="0073278E"/>
    <w:rsid w:val="007327C8"/>
    <w:rsid w:val="00733011"/>
    <w:rsid w:val="007334DD"/>
    <w:rsid w:val="00733C52"/>
    <w:rsid w:val="00734BA6"/>
    <w:rsid w:val="00734DC1"/>
    <w:rsid w:val="0073512E"/>
    <w:rsid w:val="00735578"/>
    <w:rsid w:val="007359CC"/>
    <w:rsid w:val="00735A38"/>
    <w:rsid w:val="00736A43"/>
    <w:rsid w:val="00736BB3"/>
    <w:rsid w:val="0073769E"/>
    <w:rsid w:val="00737BE3"/>
    <w:rsid w:val="00740329"/>
    <w:rsid w:val="00740929"/>
    <w:rsid w:val="00741F43"/>
    <w:rsid w:val="0074265B"/>
    <w:rsid w:val="007428C4"/>
    <w:rsid w:val="007428F1"/>
    <w:rsid w:val="0074332C"/>
    <w:rsid w:val="00744808"/>
    <w:rsid w:val="00745A83"/>
    <w:rsid w:val="00745DAC"/>
    <w:rsid w:val="007464D7"/>
    <w:rsid w:val="00746757"/>
    <w:rsid w:val="00746D5E"/>
    <w:rsid w:val="00746DA9"/>
    <w:rsid w:val="00746FCD"/>
    <w:rsid w:val="00747A4D"/>
    <w:rsid w:val="00750063"/>
    <w:rsid w:val="0075012A"/>
    <w:rsid w:val="00750AE3"/>
    <w:rsid w:val="00750E7B"/>
    <w:rsid w:val="00750EE0"/>
    <w:rsid w:val="00750F4A"/>
    <w:rsid w:val="00750F5A"/>
    <w:rsid w:val="0075155A"/>
    <w:rsid w:val="007519D7"/>
    <w:rsid w:val="00752166"/>
    <w:rsid w:val="0075228B"/>
    <w:rsid w:val="00752313"/>
    <w:rsid w:val="0075292D"/>
    <w:rsid w:val="00752E51"/>
    <w:rsid w:val="007539E9"/>
    <w:rsid w:val="00753A50"/>
    <w:rsid w:val="00753BB4"/>
    <w:rsid w:val="00754508"/>
    <w:rsid w:val="00754A9D"/>
    <w:rsid w:val="00754CCC"/>
    <w:rsid w:val="00755132"/>
    <w:rsid w:val="007557BD"/>
    <w:rsid w:val="00756D23"/>
    <w:rsid w:val="00756E28"/>
    <w:rsid w:val="0075744A"/>
    <w:rsid w:val="007576D4"/>
    <w:rsid w:val="00757C03"/>
    <w:rsid w:val="00757F84"/>
    <w:rsid w:val="00760070"/>
    <w:rsid w:val="007603C9"/>
    <w:rsid w:val="0076076B"/>
    <w:rsid w:val="00762692"/>
    <w:rsid w:val="00762B2D"/>
    <w:rsid w:val="007647B4"/>
    <w:rsid w:val="00764AEC"/>
    <w:rsid w:val="00764D21"/>
    <w:rsid w:val="0076501E"/>
    <w:rsid w:val="007653AE"/>
    <w:rsid w:val="00766310"/>
    <w:rsid w:val="00766C6B"/>
    <w:rsid w:val="00767080"/>
    <w:rsid w:val="0076719B"/>
    <w:rsid w:val="00767842"/>
    <w:rsid w:val="00767C9D"/>
    <w:rsid w:val="00770BA7"/>
    <w:rsid w:val="00770FAF"/>
    <w:rsid w:val="007712DD"/>
    <w:rsid w:val="007714A3"/>
    <w:rsid w:val="007717F3"/>
    <w:rsid w:val="007721B3"/>
    <w:rsid w:val="00772523"/>
    <w:rsid w:val="00772553"/>
    <w:rsid w:val="00772773"/>
    <w:rsid w:val="007727F8"/>
    <w:rsid w:val="00772D87"/>
    <w:rsid w:val="007742F3"/>
    <w:rsid w:val="0077454C"/>
    <w:rsid w:val="0077486D"/>
    <w:rsid w:val="007762AD"/>
    <w:rsid w:val="007764EF"/>
    <w:rsid w:val="00776728"/>
    <w:rsid w:val="00777852"/>
    <w:rsid w:val="0078076A"/>
    <w:rsid w:val="007824BD"/>
    <w:rsid w:val="007825AD"/>
    <w:rsid w:val="007827C9"/>
    <w:rsid w:val="00783304"/>
    <w:rsid w:val="007847C0"/>
    <w:rsid w:val="00784D6F"/>
    <w:rsid w:val="0078503D"/>
    <w:rsid w:val="00786DE1"/>
    <w:rsid w:val="00787220"/>
    <w:rsid w:val="007879DA"/>
    <w:rsid w:val="00787A19"/>
    <w:rsid w:val="00787EE4"/>
    <w:rsid w:val="007902CA"/>
    <w:rsid w:val="007910BA"/>
    <w:rsid w:val="00792B66"/>
    <w:rsid w:val="00792CED"/>
    <w:rsid w:val="00793D49"/>
    <w:rsid w:val="00793F21"/>
    <w:rsid w:val="007946A6"/>
    <w:rsid w:val="007952C6"/>
    <w:rsid w:val="00796176"/>
    <w:rsid w:val="0079624A"/>
    <w:rsid w:val="007973F4"/>
    <w:rsid w:val="00797B65"/>
    <w:rsid w:val="00797FA7"/>
    <w:rsid w:val="007A0ACE"/>
    <w:rsid w:val="007A0F7D"/>
    <w:rsid w:val="007A1247"/>
    <w:rsid w:val="007A196E"/>
    <w:rsid w:val="007A2D6A"/>
    <w:rsid w:val="007A2F91"/>
    <w:rsid w:val="007A31A4"/>
    <w:rsid w:val="007A3F06"/>
    <w:rsid w:val="007A3F13"/>
    <w:rsid w:val="007A407F"/>
    <w:rsid w:val="007A4125"/>
    <w:rsid w:val="007A52D0"/>
    <w:rsid w:val="007A61EF"/>
    <w:rsid w:val="007A6500"/>
    <w:rsid w:val="007A766D"/>
    <w:rsid w:val="007A7D40"/>
    <w:rsid w:val="007A7E23"/>
    <w:rsid w:val="007A7F20"/>
    <w:rsid w:val="007B0F40"/>
    <w:rsid w:val="007B2E9A"/>
    <w:rsid w:val="007B3CF9"/>
    <w:rsid w:val="007B47A3"/>
    <w:rsid w:val="007B607B"/>
    <w:rsid w:val="007B6BD0"/>
    <w:rsid w:val="007B6ED8"/>
    <w:rsid w:val="007B6F8E"/>
    <w:rsid w:val="007B792F"/>
    <w:rsid w:val="007C1A68"/>
    <w:rsid w:val="007C1F65"/>
    <w:rsid w:val="007C2635"/>
    <w:rsid w:val="007C2A43"/>
    <w:rsid w:val="007C2C5D"/>
    <w:rsid w:val="007C30FC"/>
    <w:rsid w:val="007C3F96"/>
    <w:rsid w:val="007C4447"/>
    <w:rsid w:val="007C4614"/>
    <w:rsid w:val="007C4D6C"/>
    <w:rsid w:val="007C4F91"/>
    <w:rsid w:val="007C59B0"/>
    <w:rsid w:val="007C5A57"/>
    <w:rsid w:val="007C5BD5"/>
    <w:rsid w:val="007C5C74"/>
    <w:rsid w:val="007C699A"/>
    <w:rsid w:val="007C70A1"/>
    <w:rsid w:val="007C75FA"/>
    <w:rsid w:val="007C7DE5"/>
    <w:rsid w:val="007C7F02"/>
    <w:rsid w:val="007D1052"/>
    <w:rsid w:val="007D1510"/>
    <w:rsid w:val="007D153D"/>
    <w:rsid w:val="007D15FF"/>
    <w:rsid w:val="007D1AD5"/>
    <w:rsid w:val="007D1E14"/>
    <w:rsid w:val="007D24BF"/>
    <w:rsid w:val="007D2E84"/>
    <w:rsid w:val="007D2F28"/>
    <w:rsid w:val="007D2FE8"/>
    <w:rsid w:val="007D4F1A"/>
    <w:rsid w:val="007D57A1"/>
    <w:rsid w:val="007D5C7C"/>
    <w:rsid w:val="007D6772"/>
    <w:rsid w:val="007D7412"/>
    <w:rsid w:val="007D7739"/>
    <w:rsid w:val="007E02BF"/>
    <w:rsid w:val="007E075E"/>
    <w:rsid w:val="007E089B"/>
    <w:rsid w:val="007E0D26"/>
    <w:rsid w:val="007E0FDD"/>
    <w:rsid w:val="007E0FF9"/>
    <w:rsid w:val="007E1365"/>
    <w:rsid w:val="007E14B2"/>
    <w:rsid w:val="007E1752"/>
    <w:rsid w:val="007E1A7A"/>
    <w:rsid w:val="007E2F15"/>
    <w:rsid w:val="007E5354"/>
    <w:rsid w:val="007E56A2"/>
    <w:rsid w:val="007E59A6"/>
    <w:rsid w:val="007E59D7"/>
    <w:rsid w:val="007E5B51"/>
    <w:rsid w:val="007E5FCB"/>
    <w:rsid w:val="007E68A4"/>
    <w:rsid w:val="007E692C"/>
    <w:rsid w:val="007E7302"/>
    <w:rsid w:val="007E74DF"/>
    <w:rsid w:val="007E7738"/>
    <w:rsid w:val="007F0673"/>
    <w:rsid w:val="007F1692"/>
    <w:rsid w:val="007F1A87"/>
    <w:rsid w:val="007F200A"/>
    <w:rsid w:val="007F2BB2"/>
    <w:rsid w:val="007F2DA2"/>
    <w:rsid w:val="007F3093"/>
    <w:rsid w:val="007F3594"/>
    <w:rsid w:val="007F367B"/>
    <w:rsid w:val="007F36CA"/>
    <w:rsid w:val="007F3A0A"/>
    <w:rsid w:val="007F439D"/>
    <w:rsid w:val="007F5247"/>
    <w:rsid w:val="007F60DA"/>
    <w:rsid w:val="007F6B21"/>
    <w:rsid w:val="007F7344"/>
    <w:rsid w:val="007F7560"/>
    <w:rsid w:val="007F7568"/>
    <w:rsid w:val="007F76FD"/>
    <w:rsid w:val="007F79BD"/>
    <w:rsid w:val="007F7D6E"/>
    <w:rsid w:val="00800EDD"/>
    <w:rsid w:val="00802508"/>
    <w:rsid w:val="008025EB"/>
    <w:rsid w:val="00804576"/>
    <w:rsid w:val="008046B2"/>
    <w:rsid w:val="00804B15"/>
    <w:rsid w:val="0080547E"/>
    <w:rsid w:val="008057DF"/>
    <w:rsid w:val="00805B6C"/>
    <w:rsid w:val="00806CF6"/>
    <w:rsid w:val="0080784D"/>
    <w:rsid w:val="00807C43"/>
    <w:rsid w:val="008108EE"/>
    <w:rsid w:val="00810B08"/>
    <w:rsid w:val="00810C71"/>
    <w:rsid w:val="00811161"/>
    <w:rsid w:val="008113B6"/>
    <w:rsid w:val="00811555"/>
    <w:rsid w:val="008117E5"/>
    <w:rsid w:val="008123FF"/>
    <w:rsid w:val="00812E2E"/>
    <w:rsid w:val="00813A49"/>
    <w:rsid w:val="00813A8B"/>
    <w:rsid w:val="008142C7"/>
    <w:rsid w:val="0081434D"/>
    <w:rsid w:val="00814DF3"/>
    <w:rsid w:val="0081552F"/>
    <w:rsid w:val="00815E58"/>
    <w:rsid w:val="008167D8"/>
    <w:rsid w:val="00816BF5"/>
    <w:rsid w:val="00817024"/>
    <w:rsid w:val="00817F13"/>
    <w:rsid w:val="0082026A"/>
    <w:rsid w:val="00820F09"/>
    <w:rsid w:val="00821498"/>
    <w:rsid w:val="00821BE2"/>
    <w:rsid w:val="00821CE8"/>
    <w:rsid w:val="0082215F"/>
    <w:rsid w:val="008229D9"/>
    <w:rsid w:val="00822A63"/>
    <w:rsid w:val="0082421D"/>
    <w:rsid w:val="00826302"/>
    <w:rsid w:val="008279EB"/>
    <w:rsid w:val="00827A7C"/>
    <w:rsid w:val="00827BA4"/>
    <w:rsid w:val="00830637"/>
    <w:rsid w:val="00830807"/>
    <w:rsid w:val="00830818"/>
    <w:rsid w:val="00830931"/>
    <w:rsid w:val="00830BBC"/>
    <w:rsid w:val="00830E0B"/>
    <w:rsid w:val="008310C8"/>
    <w:rsid w:val="008312D7"/>
    <w:rsid w:val="0083167E"/>
    <w:rsid w:val="008317D6"/>
    <w:rsid w:val="008317EC"/>
    <w:rsid w:val="0083196D"/>
    <w:rsid w:val="008335A8"/>
    <w:rsid w:val="00834F58"/>
    <w:rsid w:val="0083566E"/>
    <w:rsid w:val="00835B1A"/>
    <w:rsid w:val="00835E31"/>
    <w:rsid w:val="0083700F"/>
    <w:rsid w:val="00837427"/>
    <w:rsid w:val="00837C77"/>
    <w:rsid w:val="00840476"/>
    <w:rsid w:val="00841111"/>
    <w:rsid w:val="00841121"/>
    <w:rsid w:val="008415C5"/>
    <w:rsid w:val="008415F9"/>
    <w:rsid w:val="00841D04"/>
    <w:rsid w:val="00841F32"/>
    <w:rsid w:val="0084247C"/>
    <w:rsid w:val="008435B3"/>
    <w:rsid w:val="0084389E"/>
    <w:rsid w:val="00845C52"/>
    <w:rsid w:val="00847A5D"/>
    <w:rsid w:val="00847B22"/>
    <w:rsid w:val="00847FC6"/>
    <w:rsid w:val="00850484"/>
    <w:rsid w:val="008507AA"/>
    <w:rsid w:val="0085097F"/>
    <w:rsid w:val="0085166A"/>
    <w:rsid w:val="00851899"/>
    <w:rsid w:val="008519DE"/>
    <w:rsid w:val="00851DE3"/>
    <w:rsid w:val="00852A31"/>
    <w:rsid w:val="00852AC7"/>
    <w:rsid w:val="00852BA7"/>
    <w:rsid w:val="00852E15"/>
    <w:rsid w:val="00854AA5"/>
    <w:rsid w:val="008550B0"/>
    <w:rsid w:val="00856B2F"/>
    <w:rsid w:val="00856F7B"/>
    <w:rsid w:val="008578A4"/>
    <w:rsid w:val="00857969"/>
    <w:rsid w:val="00857B7F"/>
    <w:rsid w:val="008600DB"/>
    <w:rsid w:val="00860D04"/>
    <w:rsid w:val="00860E46"/>
    <w:rsid w:val="0086179B"/>
    <w:rsid w:val="008619FC"/>
    <w:rsid w:val="008622EC"/>
    <w:rsid w:val="008645A4"/>
    <w:rsid w:val="008649E9"/>
    <w:rsid w:val="008653ED"/>
    <w:rsid w:val="00866041"/>
    <w:rsid w:val="0086655C"/>
    <w:rsid w:val="008668B3"/>
    <w:rsid w:val="0086757F"/>
    <w:rsid w:val="00867760"/>
    <w:rsid w:val="00870775"/>
    <w:rsid w:val="008713E7"/>
    <w:rsid w:val="008720E4"/>
    <w:rsid w:val="00873008"/>
    <w:rsid w:val="008732AA"/>
    <w:rsid w:val="00874083"/>
    <w:rsid w:val="008740AF"/>
    <w:rsid w:val="008740EB"/>
    <w:rsid w:val="0087477C"/>
    <w:rsid w:val="00876572"/>
    <w:rsid w:val="00876B59"/>
    <w:rsid w:val="00880986"/>
    <w:rsid w:val="00880BD9"/>
    <w:rsid w:val="008818EB"/>
    <w:rsid w:val="008819FA"/>
    <w:rsid w:val="00882045"/>
    <w:rsid w:val="0088204C"/>
    <w:rsid w:val="008823DE"/>
    <w:rsid w:val="008827E0"/>
    <w:rsid w:val="00882832"/>
    <w:rsid w:val="0088353E"/>
    <w:rsid w:val="0088378D"/>
    <w:rsid w:val="0088391D"/>
    <w:rsid w:val="00883B5B"/>
    <w:rsid w:val="00883E91"/>
    <w:rsid w:val="00885345"/>
    <w:rsid w:val="00885B80"/>
    <w:rsid w:val="00886163"/>
    <w:rsid w:val="00886456"/>
    <w:rsid w:val="008873D9"/>
    <w:rsid w:val="0088741F"/>
    <w:rsid w:val="008876D8"/>
    <w:rsid w:val="0089020B"/>
    <w:rsid w:val="00890395"/>
    <w:rsid w:val="00890C57"/>
    <w:rsid w:val="00890F11"/>
    <w:rsid w:val="00890FA5"/>
    <w:rsid w:val="008910EA"/>
    <w:rsid w:val="00891B39"/>
    <w:rsid w:val="00891B75"/>
    <w:rsid w:val="0089420A"/>
    <w:rsid w:val="00894ABA"/>
    <w:rsid w:val="00895276"/>
    <w:rsid w:val="00895645"/>
    <w:rsid w:val="008960A3"/>
    <w:rsid w:val="008968DF"/>
    <w:rsid w:val="00896CE9"/>
    <w:rsid w:val="00896CF6"/>
    <w:rsid w:val="008971F6"/>
    <w:rsid w:val="0089759E"/>
    <w:rsid w:val="00897660"/>
    <w:rsid w:val="00897D48"/>
    <w:rsid w:val="008A0D6E"/>
    <w:rsid w:val="008A1A75"/>
    <w:rsid w:val="008A2081"/>
    <w:rsid w:val="008A2986"/>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690E"/>
    <w:rsid w:val="008A7FE3"/>
    <w:rsid w:val="008B04F9"/>
    <w:rsid w:val="008B15BA"/>
    <w:rsid w:val="008B15FE"/>
    <w:rsid w:val="008B18D0"/>
    <w:rsid w:val="008B1B10"/>
    <w:rsid w:val="008B238F"/>
    <w:rsid w:val="008B258B"/>
    <w:rsid w:val="008B2E05"/>
    <w:rsid w:val="008B313F"/>
    <w:rsid w:val="008B325E"/>
    <w:rsid w:val="008B4F5F"/>
    <w:rsid w:val="008B4F8D"/>
    <w:rsid w:val="008B517D"/>
    <w:rsid w:val="008B5B3A"/>
    <w:rsid w:val="008B6912"/>
    <w:rsid w:val="008B71CB"/>
    <w:rsid w:val="008B756B"/>
    <w:rsid w:val="008B7D08"/>
    <w:rsid w:val="008C067D"/>
    <w:rsid w:val="008C2F86"/>
    <w:rsid w:val="008C2FE1"/>
    <w:rsid w:val="008C4CE6"/>
    <w:rsid w:val="008C6000"/>
    <w:rsid w:val="008C6118"/>
    <w:rsid w:val="008C613B"/>
    <w:rsid w:val="008C7494"/>
    <w:rsid w:val="008C77E8"/>
    <w:rsid w:val="008C7A21"/>
    <w:rsid w:val="008D1023"/>
    <w:rsid w:val="008D1188"/>
    <w:rsid w:val="008D1812"/>
    <w:rsid w:val="008D1A04"/>
    <w:rsid w:val="008D27F8"/>
    <w:rsid w:val="008D2A1A"/>
    <w:rsid w:val="008D2C80"/>
    <w:rsid w:val="008D31FA"/>
    <w:rsid w:val="008D329E"/>
    <w:rsid w:val="008D35FA"/>
    <w:rsid w:val="008D4357"/>
    <w:rsid w:val="008D501F"/>
    <w:rsid w:val="008D5E31"/>
    <w:rsid w:val="008D5E74"/>
    <w:rsid w:val="008D6CC6"/>
    <w:rsid w:val="008D6DBE"/>
    <w:rsid w:val="008D6EFE"/>
    <w:rsid w:val="008D7DE7"/>
    <w:rsid w:val="008D7E55"/>
    <w:rsid w:val="008E03EA"/>
    <w:rsid w:val="008E0D9A"/>
    <w:rsid w:val="008E0EFE"/>
    <w:rsid w:val="008E15B2"/>
    <w:rsid w:val="008E192F"/>
    <w:rsid w:val="008E3804"/>
    <w:rsid w:val="008E4095"/>
    <w:rsid w:val="008E414A"/>
    <w:rsid w:val="008E5149"/>
    <w:rsid w:val="008E5296"/>
    <w:rsid w:val="008E5D30"/>
    <w:rsid w:val="008F1101"/>
    <w:rsid w:val="008F13CA"/>
    <w:rsid w:val="008F2323"/>
    <w:rsid w:val="008F244B"/>
    <w:rsid w:val="008F342F"/>
    <w:rsid w:val="008F4A49"/>
    <w:rsid w:val="008F6099"/>
    <w:rsid w:val="008F6689"/>
    <w:rsid w:val="008F674C"/>
    <w:rsid w:val="008F6EBC"/>
    <w:rsid w:val="008F7F81"/>
    <w:rsid w:val="009000F9"/>
    <w:rsid w:val="00900C93"/>
    <w:rsid w:val="00900EA7"/>
    <w:rsid w:val="009015C1"/>
    <w:rsid w:val="009015D8"/>
    <w:rsid w:val="00902354"/>
    <w:rsid w:val="009024DB"/>
    <w:rsid w:val="0090331F"/>
    <w:rsid w:val="0090351C"/>
    <w:rsid w:val="00904741"/>
    <w:rsid w:val="009054E5"/>
    <w:rsid w:val="009058D3"/>
    <w:rsid w:val="00905A92"/>
    <w:rsid w:val="0090613F"/>
    <w:rsid w:val="00906711"/>
    <w:rsid w:val="009071B3"/>
    <w:rsid w:val="00907B69"/>
    <w:rsid w:val="00910A88"/>
    <w:rsid w:val="00910CE6"/>
    <w:rsid w:val="00910E0F"/>
    <w:rsid w:val="00912130"/>
    <w:rsid w:val="00912DA9"/>
    <w:rsid w:val="00913139"/>
    <w:rsid w:val="00913222"/>
    <w:rsid w:val="0091466D"/>
    <w:rsid w:val="009147A2"/>
    <w:rsid w:val="009159B4"/>
    <w:rsid w:val="009163DE"/>
    <w:rsid w:val="009166B4"/>
    <w:rsid w:val="00916B5D"/>
    <w:rsid w:val="00917DB7"/>
    <w:rsid w:val="00920638"/>
    <w:rsid w:val="0092288B"/>
    <w:rsid w:val="009229D0"/>
    <w:rsid w:val="009230E2"/>
    <w:rsid w:val="00923321"/>
    <w:rsid w:val="00923A51"/>
    <w:rsid w:val="00924275"/>
    <w:rsid w:val="0092548A"/>
    <w:rsid w:val="00925C34"/>
    <w:rsid w:val="00925CA9"/>
    <w:rsid w:val="00925D65"/>
    <w:rsid w:val="009263D1"/>
    <w:rsid w:val="009265E0"/>
    <w:rsid w:val="00926CE6"/>
    <w:rsid w:val="00927387"/>
    <w:rsid w:val="00931F2A"/>
    <w:rsid w:val="009325C4"/>
    <w:rsid w:val="00932798"/>
    <w:rsid w:val="00932A0D"/>
    <w:rsid w:val="0093328A"/>
    <w:rsid w:val="00933EF4"/>
    <w:rsid w:val="0093417C"/>
    <w:rsid w:val="00934562"/>
    <w:rsid w:val="00934635"/>
    <w:rsid w:val="00934719"/>
    <w:rsid w:val="00935CFC"/>
    <w:rsid w:val="00935E5D"/>
    <w:rsid w:val="00936304"/>
    <w:rsid w:val="00936EE4"/>
    <w:rsid w:val="009372A4"/>
    <w:rsid w:val="00940008"/>
    <w:rsid w:val="0094187F"/>
    <w:rsid w:val="00942528"/>
    <w:rsid w:val="0094393B"/>
    <w:rsid w:val="00943DA6"/>
    <w:rsid w:val="0094415D"/>
    <w:rsid w:val="009442A6"/>
    <w:rsid w:val="00944612"/>
    <w:rsid w:val="00945D8F"/>
    <w:rsid w:val="009460F3"/>
    <w:rsid w:val="0094613F"/>
    <w:rsid w:val="00946949"/>
    <w:rsid w:val="00946AE0"/>
    <w:rsid w:val="009471D6"/>
    <w:rsid w:val="009472A8"/>
    <w:rsid w:val="00950699"/>
    <w:rsid w:val="0095151F"/>
    <w:rsid w:val="009518A5"/>
    <w:rsid w:val="00953AE2"/>
    <w:rsid w:val="0095696E"/>
    <w:rsid w:val="00957AEB"/>
    <w:rsid w:val="00957F65"/>
    <w:rsid w:val="00960FDA"/>
    <w:rsid w:val="00961335"/>
    <w:rsid w:val="0096286C"/>
    <w:rsid w:val="00963287"/>
    <w:rsid w:val="009635FB"/>
    <w:rsid w:val="00963821"/>
    <w:rsid w:val="00963A48"/>
    <w:rsid w:val="00963C37"/>
    <w:rsid w:val="00964270"/>
    <w:rsid w:val="00964320"/>
    <w:rsid w:val="00965025"/>
    <w:rsid w:val="009654EB"/>
    <w:rsid w:val="009655FB"/>
    <w:rsid w:val="00966D0C"/>
    <w:rsid w:val="009670F5"/>
    <w:rsid w:val="009679CA"/>
    <w:rsid w:val="00970589"/>
    <w:rsid w:val="00970D2B"/>
    <w:rsid w:val="00971071"/>
    <w:rsid w:val="00971487"/>
    <w:rsid w:val="00971550"/>
    <w:rsid w:val="009718B7"/>
    <w:rsid w:val="00971BAC"/>
    <w:rsid w:val="00971DC6"/>
    <w:rsid w:val="00972129"/>
    <w:rsid w:val="0097226F"/>
    <w:rsid w:val="009729B6"/>
    <w:rsid w:val="00972A47"/>
    <w:rsid w:val="009733A0"/>
    <w:rsid w:val="0097425B"/>
    <w:rsid w:val="009745F9"/>
    <w:rsid w:val="00974EA3"/>
    <w:rsid w:val="00975D54"/>
    <w:rsid w:val="00976F1E"/>
    <w:rsid w:val="0097721A"/>
    <w:rsid w:val="00977247"/>
    <w:rsid w:val="00977549"/>
    <w:rsid w:val="00980018"/>
    <w:rsid w:val="009804F9"/>
    <w:rsid w:val="009806CD"/>
    <w:rsid w:val="0098131B"/>
    <w:rsid w:val="0098148C"/>
    <w:rsid w:val="00981555"/>
    <w:rsid w:val="0098162A"/>
    <w:rsid w:val="009828C4"/>
    <w:rsid w:val="009834B4"/>
    <w:rsid w:val="00983806"/>
    <w:rsid w:val="00985708"/>
    <w:rsid w:val="00985C29"/>
    <w:rsid w:val="00987201"/>
    <w:rsid w:val="009876E3"/>
    <w:rsid w:val="00987C8A"/>
    <w:rsid w:val="009902DC"/>
    <w:rsid w:val="009908BF"/>
    <w:rsid w:val="00990A7C"/>
    <w:rsid w:val="00990BF3"/>
    <w:rsid w:val="00992318"/>
    <w:rsid w:val="0099281C"/>
    <w:rsid w:val="009938CB"/>
    <w:rsid w:val="00993FEA"/>
    <w:rsid w:val="00994581"/>
    <w:rsid w:val="00994647"/>
    <w:rsid w:val="0099466C"/>
    <w:rsid w:val="00994FC1"/>
    <w:rsid w:val="0099508C"/>
    <w:rsid w:val="00995A41"/>
    <w:rsid w:val="009963ED"/>
    <w:rsid w:val="009969B4"/>
    <w:rsid w:val="00997488"/>
    <w:rsid w:val="009A016D"/>
    <w:rsid w:val="009A058B"/>
    <w:rsid w:val="009A05FC"/>
    <w:rsid w:val="009A0D9B"/>
    <w:rsid w:val="009A1975"/>
    <w:rsid w:val="009A1F22"/>
    <w:rsid w:val="009A1F55"/>
    <w:rsid w:val="009A3997"/>
    <w:rsid w:val="009A3DC9"/>
    <w:rsid w:val="009A4082"/>
    <w:rsid w:val="009A4131"/>
    <w:rsid w:val="009A4516"/>
    <w:rsid w:val="009A5802"/>
    <w:rsid w:val="009A5BFB"/>
    <w:rsid w:val="009A5CF0"/>
    <w:rsid w:val="009A5E57"/>
    <w:rsid w:val="009A5F76"/>
    <w:rsid w:val="009A6755"/>
    <w:rsid w:val="009A7367"/>
    <w:rsid w:val="009A7A01"/>
    <w:rsid w:val="009A7FCB"/>
    <w:rsid w:val="009B0CF3"/>
    <w:rsid w:val="009B2B6D"/>
    <w:rsid w:val="009B39D4"/>
    <w:rsid w:val="009B43CD"/>
    <w:rsid w:val="009B4580"/>
    <w:rsid w:val="009B49D7"/>
    <w:rsid w:val="009B4F4C"/>
    <w:rsid w:val="009B5D96"/>
    <w:rsid w:val="009B5DB9"/>
    <w:rsid w:val="009B6560"/>
    <w:rsid w:val="009B6C3F"/>
    <w:rsid w:val="009C01E2"/>
    <w:rsid w:val="009C0D7F"/>
    <w:rsid w:val="009C32C3"/>
    <w:rsid w:val="009C4764"/>
    <w:rsid w:val="009C4A77"/>
    <w:rsid w:val="009C525B"/>
    <w:rsid w:val="009C5278"/>
    <w:rsid w:val="009C5A07"/>
    <w:rsid w:val="009C60FD"/>
    <w:rsid w:val="009C631F"/>
    <w:rsid w:val="009C6F69"/>
    <w:rsid w:val="009D001D"/>
    <w:rsid w:val="009D0A0F"/>
    <w:rsid w:val="009D0AA7"/>
    <w:rsid w:val="009D1DC5"/>
    <w:rsid w:val="009D31A1"/>
    <w:rsid w:val="009D3D5B"/>
    <w:rsid w:val="009D3DA5"/>
    <w:rsid w:val="009D61F2"/>
    <w:rsid w:val="009D6655"/>
    <w:rsid w:val="009D6990"/>
    <w:rsid w:val="009D74C7"/>
    <w:rsid w:val="009D7F31"/>
    <w:rsid w:val="009E0299"/>
    <w:rsid w:val="009E0428"/>
    <w:rsid w:val="009E05FD"/>
    <w:rsid w:val="009E0D1C"/>
    <w:rsid w:val="009E0DC3"/>
    <w:rsid w:val="009E1058"/>
    <w:rsid w:val="009E11F3"/>
    <w:rsid w:val="009E12E4"/>
    <w:rsid w:val="009E1AED"/>
    <w:rsid w:val="009E2ED3"/>
    <w:rsid w:val="009E40ED"/>
    <w:rsid w:val="009E573B"/>
    <w:rsid w:val="009E5CA9"/>
    <w:rsid w:val="009E68BA"/>
    <w:rsid w:val="009E72F6"/>
    <w:rsid w:val="009E7377"/>
    <w:rsid w:val="009E7D2A"/>
    <w:rsid w:val="009E7F41"/>
    <w:rsid w:val="009F000B"/>
    <w:rsid w:val="009F004D"/>
    <w:rsid w:val="009F23F9"/>
    <w:rsid w:val="009F2A5D"/>
    <w:rsid w:val="009F35FE"/>
    <w:rsid w:val="009F3F22"/>
    <w:rsid w:val="009F4E76"/>
    <w:rsid w:val="009F5AC0"/>
    <w:rsid w:val="009F5C6D"/>
    <w:rsid w:val="009F60FD"/>
    <w:rsid w:val="009F69BE"/>
    <w:rsid w:val="009F6C2B"/>
    <w:rsid w:val="009F77A3"/>
    <w:rsid w:val="009F7836"/>
    <w:rsid w:val="00A0053F"/>
    <w:rsid w:val="00A00541"/>
    <w:rsid w:val="00A0078B"/>
    <w:rsid w:val="00A01538"/>
    <w:rsid w:val="00A0219C"/>
    <w:rsid w:val="00A0222F"/>
    <w:rsid w:val="00A04160"/>
    <w:rsid w:val="00A04EF0"/>
    <w:rsid w:val="00A0500E"/>
    <w:rsid w:val="00A050FD"/>
    <w:rsid w:val="00A05F2A"/>
    <w:rsid w:val="00A06DBD"/>
    <w:rsid w:val="00A06F62"/>
    <w:rsid w:val="00A07C63"/>
    <w:rsid w:val="00A10A27"/>
    <w:rsid w:val="00A10B9A"/>
    <w:rsid w:val="00A10EAC"/>
    <w:rsid w:val="00A1134E"/>
    <w:rsid w:val="00A114D9"/>
    <w:rsid w:val="00A1220B"/>
    <w:rsid w:val="00A13412"/>
    <w:rsid w:val="00A138B4"/>
    <w:rsid w:val="00A13A60"/>
    <w:rsid w:val="00A1493D"/>
    <w:rsid w:val="00A14AF0"/>
    <w:rsid w:val="00A16263"/>
    <w:rsid w:val="00A164CA"/>
    <w:rsid w:val="00A16DD0"/>
    <w:rsid w:val="00A1784D"/>
    <w:rsid w:val="00A17A92"/>
    <w:rsid w:val="00A20447"/>
    <w:rsid w:val="00A20F3F"/>
    <w:rsid w:val="00A210A0"/>
    <w:rsid w:val="00A213B5"/>
    <w:rsid w:val="00A21445"/>
    <w:rsid w:val="00A22EA3"/>
    <w:rsid w:val="00A2369F"/>
    <w:rsid w:val="00A238FA"/>
    <w:rsid w:val="00A247EA"/>
    <w:rsid w:val="00A24E9D"/>
    <w:rsid w:val="00A25059"/>
    <w:rsid w:val="00A253A7"/>
    <w:rsid w:val="00A25CE2"/>
    <w:rsid w:val="00A25DD3"/>
    <w:rsid w:val="00A26565"/>
    <w:rsid w:val="00A2667F"/>
    <w:rsid w:val="00A26BA9"/>
    <w:rsid w:val="00A26EFA"/>
    <w:rsid w:val="00A270D9"/>
    <w:rsid w:val="00A2756B"/>
    <w:rsid w:val="00A27AEF"/>
    <w:rsid w:val="00A3096A"/>
    <w:rsid w:val="00A30E13"/>
    <w:rsid w:val="00A31628"/>
    <w:rsid w:val="00A33F02"/>
    <w:rsid w:val="00A34807"/>
    <w:rsid w:val="00A35688"/>
    <w:rsid w:val="00A35B1E"/>
    <w:rsid w:val="00A362B2"/>
    <w:rsid w:val="00A3688B"/>
    <w:rsid w:val="00A37552"/>
    <w:rsid w:val="00A37ABC"/>
    <w:rsid w:val="00A40730"/>
    <w:rsid w:val="00A41B1C"/>
    <w:rsid w:val="00A41D60"/>
    <w:rsid w:val="00A41E48"/>
    <w:rsid w:val="00A41E90"/>
    <w:rsid w:val="00A42535"/>
    <w:rsid w:val="00A433F6"/>
    <w:rsid w:val="00A43BA5"/>
    <w:rsid w:val="00A43FB3"/>
    <w:rsid w:val="00A443E1"/>
    <w:rsid w:val="00A45060"/>
    <w:rsid w:val="00A45302"/>
    <w:rsid w:val="00A460F0"/>
    <w:rsid w:val="00A4632E"/>
    <w:rsid w:val="00A46D15"/>
    <w:rsid w:val="00A47809"/>
    <w:rsid w:val="00A47C0D"/>
    <w:rsid w:val="00A5202E"/>
    <w:rsid w:val="00A532A3"/>
    <w:rsid w:val="00A5370E"/>
    <w:rsid w:val="00A539F0"/>
    <w:rsid w:val="00A54316"/>
    <w:rsid w:val="00A54D5D"/>
    <w:rsid w:val="00A54D88"/>
    <w:rsid w:val="00A55A05"/>
    <w:rsid w:val="00A5657A"/>
    <w:rsid w:val="00A56875"/>
    <w:rsid w:val="00A57699"/>
    <w:rsid w:val="00A5788F"/>
    <w:rsid w:val="00A57E4F"/>
    <w:rsid w:val="00A602C3"/>
    <w:rsid w:val="00A62057"/>
    <w:rsid w:val="00A621A7"/>
    <w:rsid w:val="00A63AD7"/>
    <w:rsid w:val="00A644B2"/>
    <w:rsid w:val="00A65DE9"/>
    <w:rsid w:val="00A65EBB"/>
    <w:rsid w:val="00A65F5C"/>
    <w:rsid w:val="00A6658E"/>
    <w:rsid w:val="00A66A17"/>
    <w:rsid w:val="00A66FFD"/>
    <w:rsid w:val="00A67231"/>
    <w:rsid w:val="00A676F9"/>
    <w:rsid w:val="00A67960"/>
    <w:rsid w:val="00A67B9E"/>
    <w:rsid w:val="00A67F21"/>
    <w:rsid w:val="00A7164C"/>
    <w:rsid w:val="00A71A86"/>
    <w:rsid w:val="00A71B0A"/>
    <w:rsid w:val="00A71BA9"/>
    <w:rsid w:val="00A71E03"/>
    <w:rsid w:val="00A71E2C"/>
    <w:rsid w:val="00A71E57"/>
    <w:rsid w:val="00A7249C"/>
    <w:rsid w:val="00A72ADB"/>
    <w:rsid w:val="00A73018"/>
    <w:rsid w:val="00A7327B"/>
    <w:rsid w:val="00A73BBF"/>
    <w:rsid w:val="00A73DDE"/>
    <w:rsid w:val="00A743C9"/>
    <w:rsid w:val="00A74594"/>
    <w:rsid w:val="00A74679"/>
    <w:rsid w:val="00A747BF"/>
    <w:rsid w:val="00A7504F"/>
    <w:rsid w:val="00A758F2"/>
    <w:rsid w:val="00A75A93"/>
    <w:rsid w:val="00A76806"/>
    <w:rsid w:val="00A768DC"/>
    <w:rsid w:val="00A76D16"/>
    <w:rsid w:val="00A76F35"/>
    <w:rsid w:val="00A7715A"/>
    <w:rsid w:val="00A771EF"/>
    <w:rsid w:val="00A778C9"/>
    <w:rsid w:val="00A778DA"/>
    <w:rsid w:val="00A77A2B"/>
    <w:rsid w:val="00A77F00"/>
    <w:rsid w:val="00A80208"/>
    <w:rsid w:val="00A8094E"/>
    <w:rsid w:val="00A809DB"/>
    <w:rsid w:val="00A80B7B"/>
    <w:rsid w:val="00A80DD1"/>
    <w:rsid w:val="00A82260"/>
    <w:rsid w:val="00A82B01"/>
    <w:rsid w:val="00A85532"/>
    <w:rsid w:val="00A85940"/>
    <w:rsid w:val="00A85E4E"/>
    <w:rsid w:val="00A86453"/>
    <w:rsid w:val="00A866FD"/>
    <w:rsid w:val="00A8679C"/>
    <w:rsid w:val="00A86C20"/>
    <w:rsid w:val="00A86C41"/>
    <w:rsid w:val="00A87352"/>
    <w:rsid w:val="00A90FB7"/>
    <w:rsid w:val="00A91333"/>
    <w:rsid w:val="00A91AA1"/>
    <w:rsid w:val="00A91AA3"/>
    <w:rsid w:val="00A91D7E"/>
    <w:rsid w:val="00A91E5E"/>
    <w:rsid w:val="00A92512"/>
    <w:rsid w:val="00A9293E"/>
    <w:rsid w:val="00A92E0F"/>
    <w:rsid w:val="00A92F55"/>
    <w:rsid w:val="00A9342D"/>
    <w:rsid w:val="00A93463"/>
    <w:rsid w:val="00A9359D"/>
    <w:rsid w:val="00A9387B"/>
    <w:rsid w:val="00A948F1"/>
    <w:rsid w:val="00A9533C"/>
    <w:rsid w:val="00A95B0C"/>
    <w:rsid w:val="00A95F97"/>
    <w:rsid w:val="00A96998"/>
    <w:rsid w:val="00A96FA6"/>
    <w:rsid w:val="00AA024E"/>
    <w:rsid w:val="00AA0A25"/>
    <w:rsid w:val="00AA118C"/>
    <w:rsid w:val="00AA184C"/>
    <w:rsid w:val="00AA190E"/>
    <w:rsid w:val="00AA2710"/>
    <w:rsid w:val="00AA2A0A"/>
    <w:rsid w:val="00AA2D9E"/>
    <w:rsid w:val="00AA2F8C"/>
    <w:rsid w:val="00AA367E"/>
    <w:rsid w:val="00AA39DE"/>
    <w:rsid w:val="00AA3AD6"/>
    <w:rsid w:val="00AA4585"/>
    <w:rsid w:val="00AA539F"/>
    <w:rsid w:val="00AA589C"/>
    <w:rsid w:val="00AA6EF5"/>
    <w:rsid w:val="00AA7323"/>
    <w:rsid w:val="00AA74B7"/>
    <w:rsid w:val="00AA7D89"/>
    <w:rsid w:val="00AB0A97"/>
    <w:rsid w:val="00AB0EDA"/>
    <w:rsid w:val="00AB153D"/>
    <w:rsid w:val="00AB2040"/>
    <w:rsid w:val="00AB335B"/>
    <w:rsid w:val="00AB33EE"/>
    <w:rsid w:val="00AB4A60"/>
    <w:rsid w:val="00AB4F30"/>
    <w:rsid w:val="00AB4F4A"/>
    <w:rsid w:val="00AB574A"/>
    <w:rsid w:val="00AB5E1B"/>
    <w:rsid w:val="00AB5EB8"/>
    <w:rsid w:val="00AB6FD9"/>
    <w:rsid w:val="00AC123B"/>
    <w:rsid w:val="00AC1D05"/>
    <w:rsid w:val="00AC1E8F"/>
    <w:rsid w:val="00AC205A"/>
    <w:rsid w:val="00AC2635"/>
    <w:rsid w:val="00AC2E77"/>
    <w:rsid w:val="00AC30C9"/>
    <w:rsid w:val="00AC4259"/>
    <w:rsid w:val="00AC4341"/>
    <w:rsid w:val="00AC48C7"/>
    <w:rsid w:val="00AC49AC"/>
    <w:rsid w:val="00AC4EC2"/>
    <w:rsid w:val="00AC4F9E"/>
    <w:rsid w:val="00AC724F"/>
    <w:rsid w:val="00AC7A85"/>
    <w:rsid w:val="00AC7B78"/>
    <w:rsid w:val="00AD053B"/>
    <w:rsid w:val="00AD0AAB"/>
    <w:rsid w:val="00AD0B4B"/>
    <w:rsid w:val="00AD17BB"/>
    <w:rsid w:val="00AD1BBC"/>
    <w:rsid w:val="00AD2110"/>
    <w:rsid w:val="00AD2455"/>
    <w:rsid w:val="00AD2C56"/>
    <w:rsid w:val="00AD2E94"/>
    <w:rsid w:val="00AD3FB0"/>
    <w:rsid w:val="00AD42DB"/>
    <w:rsid w:val="00AD5412"/>
    <w:rsid w:val="00AD6180"/>
    <w:rsid w:val="00AD6544"/>
    <w:rsid w:val="00AD6596"/>
    <w:rsid w:val="00AD7483"/>
    <w:rsid w:val="00AE0704"/>
    <w:rsid w:val="00AE0D16"/>
    <w:rsid w:val="00AE0DFF"/>
    <w:rsid w:val="00AE1709"/>
    <w:rsid w:val="00AE2096"/>
    <w:rsid w:val="00AE30A5"/>
    <w:rsid w:val="00AE3131"/>
    <w:rsid w:val="00AE34D9"/>
    <w:rsid w:val="00AE3610"/>
    <w:rsid w:val="00AE3738"/>
    <w:rsid w:val="00AE3A45"/>
    <w:rsid w:val="00AE453C"/>
    <w:rsid w:val="00AE4BEB"/>
    <w:rsid w:val="00AE5C4E"/>
    <w:rsid w:val="00AE655B"/>
    <w:rsid w:val="00AE6594"/>
    <w:rsid w:val="00AE691A"/>
    <w:rsid w:val="00AE766E"/>
    <w:rsid w:val="00AE7CCF"/>
    <w:rsid w:val="00AF188A"/>
    <w:rsid w:val="00AF22EC"/>
    <w:rsid w:val="00AF2BCA"/>
    <w:rsid w:val="00AF3083"/>
    <w:rsid w:val="00AF3B72"/>
    <w:rsid w:val="00AF443F"/>
    <w:rsid w:val="00AF4DD1"/>
    <w:rsid w:val="00AF5910"/>
    <w:rsid w:val="00AF5B17"/>
    <w:rsid w:val="00AF6136"/>
    <w:rsid w:val="00AF7EF7"/>
    <w:rsid w:val="00B004C0"/>
    <w:rsid w:val="00B00630"/>
    <w:rsid w:val="00B0100E"/>
    <w:rsid w:val="00B01B2D"/>
    <w:rsid w:val="00B02E9C"/>
    <w:rsid w:val="00B03B34"/>
    <w:rsid w:val="00B0413D"/>
    <w:rsid w:val="00B05972"/>
    <w:rsid w:val="00B06651"/>
    <w:rsid w:val="00B06797"/>
    <w:rsid w:val="00B0702A"/>
    <w:rsid w:val="00B0753A"/>
    <w:rsid w:val="00B07597"/>
    <w:rsid w:val="00B0776D"/>
    <w:rsid w:val="00B1072E"/>
    <w:rsid w:val="00B11EF8"/>
    <w:rsid w:val="00B1262D"/>
    <w:rsid w:val="00B129F5"/>
    <w:rsid w:val="00B12B9B"/>
    <w:rsid w:val="00B12D96"/>
    <w:rsid w:val="00B12DD5"/>
    <w:rsid w:val="00B131AB"/>
    <w:rsid w:val="00B1440A"/>
    <w:rsid w:val="00B146E4"/>
    <w:rsid w:val="00B14766"/>
    <w:rsid w:val="00B163BC"/>
    <w:rsid w:val="00B1666A"/>
    <w:rsid w:val="00B16D02"/>
    <w:rsid w:val="00B175F8"/>
    <w:rsid w:val="00B17679"/>
    <w:rsid w:val="00B2025B"/>
    <w:rsid w:val="00B20716"/>
    <w:rsid w:val="00B20769"/>
    <w:rsid w:val="00B20B6B"/>
    <w:rsid w:val="00B20DE9"/>
    <w:rsid w:val="00B2124F"/>
    <w:rsid w:val="00B2178F"/>
    <w:rsid w:val="00B22835"/>
    <w:rsid w:val="00B2326E"/>
    <w:rsid w:val="00B2427A"/>
    <w:rsid w:val="00B25896"/>
    <w:rsid w:val="00B25DEB"/>
    <w:rsid w:val="00B264FF"/>
    <w:rsid w:val="00B2663F"/>
    <w:rsid w:val="00B31625"/>
    <w:rsid w:val="00B318EA"/>
    <w:rsid w:val="00B327EF"/>
    <w:rsid w:val="00B33676"/>
    <w:rsid w:val="00B3436F"/>
    <w:rsid w:val="00B3482B"/>
    <w:rsid w:val="00B34CB2"/>
    <w:rsid w:val="00B34D39"/>
    <w:rsid w:val="00B35E1F"/>
    <w:rsid w:val="00B36918"/>
    <w:rsid w:val="00B36B11"/>
    <w:rsid w:val="00B36C79"/>
    <w:rsid w:val="00B37873"/>
    <w:rsid w:val="00B40BE7"/>
    <w:rsid w:val="00B40E69"/>
    <w:rsid w:val="00B41261"/>
    <w:rsid w:val="00B41545"/>
    <w:rsid w:val="00B41CA5"/>
    <w:rsid w:val="00B41D01"/>
    <w:rsid w:val="00B41EBC"/>
    <w:rsid w:val="00B42B48"/>
    <w:rsid w:val="00B430F3"/>
    <w:rsid w:val="00B43307"/>
    <w:rsid w:val="00B43D05"/>
    <w:rsid w:val="00B445A2"/>
    <w:rsid w:val="00B4482E"/>
    <w:rsid w:val="00B44D87"/>
    <w:rsid w:val="00B46BCD"/>
    <w:rsid w:val="00B46DE4"/>
    <w:rsid w:val="00B46F41"/>
    <w:rsid w:val="00B47A65"/>
    <w:rsid w:val="00B47F9F"/>
    <w:rsid w:val="00B50DDA"/>
    <w:rsid w:val="00B5221D"/>
    <w:rsid w:val="00B525A5"/>
    <w:rsid w:val="00B5305C"/>
    <w:rsid w:val="00B532E5"/>
    <w:rsid w:val="00B53733"/>
    <w:rsid w:val="00B537C7"/>
    <w:rsid w:val="00B53A63"/>
    <w:rsid w:val="00B53CB1"/>
    <w:rsid w:val="00B5432F"/>
    <w:rsid w:val="00B549CF"/>
    <w:rsid w:val="00B55E6A"/>
    <w:rsid w:val="00B5661E"/>
    <w:rsid w:val="00B56E90"/>
    <w:rsid w:val="00B578F7"/>
    <w:rsid w:val="00B5795A"/>
    <w:rsid w:val="00B61252"/>
    <w:rsid w:val="00B614A9"/>
    <w:rsid w:val="00B618B1"/>
    <w:rsid w:val="00B62851"/>
    <w:rsid w:val="00B62DCA"/>
    <w:rsid w:val="00B630AD"/>
    <w:rsid w:val="00B638BE"/>
    <w:rsid w:val="00B63BC2"/>
    <w:rsid w:val="00B63C65"/>
    <w:rsid w:val="00B64057"/>
    <w:rsid w:val="00B64147"/>
    <w:rsid w:val="00B64ABA"/>
    <w:rsid w:val="00B65167"/>
    <w:rsid w:val="00B6588E"/>
    <w:rsid w:val="00B65AF5"/>
    <w:rsid w:val="00B66418"/>
    <w:rsid w:val="00B66C94"/>
    <w:rsid w:val="00B66D90"/>
    <w:rsid w:val="00B7045E"/>
    <w:rsid w:val="00B70769"/>
    <w:rsid w:val="00B70F8E"/>
    <w:rsid w:val="00B7101C"/>
    <w:rsid w:val="00B719B5"/>
    <w:rsid w:val="00B71C9E"/>
    <w:rsid w:val="00B72089"/>
    <w:rsid w:val="00B72BEB"/>
    <w:rsid w:val="00B72F3B"/>
    <w:rsid w:val="00B73391"/>
    <w:rsid w:val="00B7340B"/>
    <w:rsid w:val="00B73E56"/>
    <w:rsid w:val="00B75443"/>
    <w:rsid w:val="00B75C76"/>
    <w:rsid w:val="00B75E4B"/>
    <w:rsid w:val="00B760FB"/>
    <w:rsid w:val="00B765F1"/>
    <w:rsid w:val="00B77584"/>
    <w:rsid w:val="00B779B2"/>
    <w:rsid w:val="00B8029E"/>
    <w:rsid w:val="00B802D7"/>
    <w:rsid w:val="00B8119C"/>
    <w:rsid w:val="00B8135C"/>
    <w:rsid w:val="00B821E8"/>
    <w:rsid w:val="00B82A47"/>
    <w:rsid w:val="00B8344F"/>
    <w:rsid w:val="00B83EB9"/>
    <w:rsid w:val="00B845D2"/>
    <w:rsid w:val="00B84CC3"/>
    <w:rsid w:val="00B84D06"/>
    <w:rsid w:val="00B8723D"/>
    <w:rsid w:val="00B8731B"/>
    <w:rsid w:val="00B876E4"/>
    <w:rsid w:val="00B87942"/>
    <w:rsid w:val="00B90117"/>
    <w:rsid w:val="00B91A7D"/>
    <w:rsid w:val="00B91BE7"/>
    <w:rsid w:val="00B91C69"/>
    <w:rsid w:val="00B91D13"/>
    <w:rsid w:val="00B96115"/>
    <w:rsid w:val="00B9693B"/>
    <w:rsid w:val="00B976DC"/>
    <w:rsid w:val="00BA0E79"/>
    <w:rsid w:val="00BA0EF9"/>
    <w:rsid w:val="00BA12F1"/>
    <w:rsid w:val="00BA17E1"/>
    <w:rsid w:val="00BA195C"/>
    <w:rsid w:val="00BA1BB6"/>
    <w:rsid w:val="00BA1CF3"/>
    <w:rsid w:val="00BA1F6D"/>
    <w:rsid w:val="00BA2B00"/>
    <w:rsid w:val="00BA3233"/>
    <w:rsid w:val="00BA420D"/>
    <w:rsid w:val="00BA44FE"/>
    <w:rsid w:val="00BA4AD5"/>
    <w:rsid w:val="00BA54F2"/>
    <w:rsid w:val="00BA580C"/>
    <w:rsid w:val="00BA6100"/>
    <w:rsid w:val="00BA63A9"/>
    <w:rsid w:val="00BA6432"/>
    <w:rsid w:val="00BA77D9"/>
    <w:rsid w:val="00BA7B79"/>
    <w:rsid w:val="00BA7D40"/>
    <w:rsid w:val="00BA7F77"/>
    <w:rsid w:val="00BB0CE6"/>
    <w:rsid w:val="00BB142D"/>
    <w:rsid w:val="00BB1FC8"/>
    <w:rsid w:val="00BB2334"/>
    <w:rsid w:val="00BB2F9F"/>
    <w:rsid w:val="00BB34B2"/>
    <w:rsid w:val="00BB34EB"/>
    <w:rsid w:val="00BB3CB5"/>
    <w:rsid w:val="00BB49D2"/>
    <w:rsid w:val="00BB4C88"/>
    <w:rsid w:val="00BB4CB1"/>
    <w:rsid w:val="00BB4F43"/>
    <w:rsid w:val="00BB5299"/>
    <w:rsid w:val="00BB550C"/>
    <w:rsid w:val="00BB593C"/>
    <w:rsid w:val="00BB5997"/>
    <w:rsid w:val="00BB67DE"/>
    <w:rsid w:val="00BB6EC5"/>
    <w:rsid w:val="00BB70C5"/>
    <w:rsid w:val="00BB74B1"/>
    <w:rsid w:val="00BB7C3A"/>
    <w:rsid w:val="00BB7C41"/>
    <w:rsid w:val="00BC0188"/>
    <w:rsid w:val="00BC1135"/>
    <w:rsid w:val="00BC126A"/>
    <w:rsid w:val="00BC1EEA"/>
    <w:rsid w:val="00BC2169"/>
    <w:rsid w:val="00BC2556"/>
    <w:rsid w:val="00BC4960"/>
    <w:rsid w:val="00BC5CB2"/>
    <w:rsid w:val="00BC63F1"/>
    <w:rsid w:val="00BC6855"/>
    <w:rsid w:val="00BC7EBF"/>
    <w:rsid w:val="00BD0A12"/>
    <w:rsid w:val="00BD0CA8"/>
    <w:rsid w:val="00BD13B6"/>
    <w:rsid w:val="00BD148A"/>
    <w:rsid w:val="00BD189A"/>
    <w:rsid w:val="00BD2322"/>
    <w:rsid w:val="00BD2AAD"/>
    <w:rsid w:val="00BD2F69"/>
    <w:rsid w:val="00BD3347"/>
    <w:rsid w:val="00BD3750"/>
    <w:rsid w:val="00BD3DD5"/>
    <w:rsid w:val="00BD3FC1"/>
    <w:rsid w:val="00BD4E06"/>
    <w:rsid w:val="00BD6962"/>
    <w:rsid w:val="00BE049C"/>
    <w:rsid w:val="00BE08B4"/>
    <w:rsid w:val="00BE1363"/>
    <w:rsid w:val="00BE33A4"/>
    <w:rsid w:val="00BE3506"/>
    <w:rsid w:val="00BE3580"/>
    <w:rsid w:val="00BE35D4"/>
    <w:rsid w:val="00BE3600"/>
    <w:rsid w:val="00BE3EC2"/>
    <w:rsid w:val="00BE496B"/>
    <w:rsid w:val="00BE609F"/>
    <w:rsid w:val="00BE6304"/>
    <w:rsid w:val="00BE6A19"/>
    <w:rsid w:val="00BE6CC4"/>
    <w:rsid w:val="00BE71B1"/>
    <w:rsid w:val="00BE7947"/>
    <w:rsid w:val="00BF094F"/>
    <w:rsid w:val="00BF0F54"/>
    <w:rsid w:val="00BF1530"/>
    <w:rsid w:val="00BF1947"/>
    <w:rsid w:val="00BF1EEB"/>
    <w:rsid w:val="00BF280C"/>
    <w:rsid w:val="00BF4CF9"/>
    <w:rsid w:val="00BF4D55"/>
    <w:rsid w:val="00BF6700"/>
    <w:rsid w:val="00BF68FA"/>
    <w:rsid w:val="00C00895"/>
    <w:rsid w:val="00C00EAD"/>
    <w:rsid w:val="00C01F76"/>
    <w:rsid w:val="00C031FE"/>
    <w:rsid w:val="00C03208"/>
    <w:rsid w:val="00C0328F"/>
    <w:rsid w:val="00C03DC3"/>
    <w:rsid w:val="00C04477"/>
    <w:rsid w:val="00C04869"/>
    <w:rsid w:val="00C05191"/>
    <w:rsid w:val="00C051EB"/>
    <w:rsid w:val="00C0643C"/>
    <w:rsid w:val="00C07621"/>
    <w:rsid w:val="00C07709"/>
    <w:rsid w:val="00C10089"/>
    <w:rsid w:val="00C107FE"/>
    <w:rsid w:val="00C109D1"/>
    <w:rsid w:val="00C112B8"/>
    <w:rsid w:val="00C11FE0"/>
    <w:rsid w:val="00C12A0B"/>
    <w:rsid w:val="00C132C4"/>
    <w:rsid w:val="00C140BF"/>
    <w:rsid w:val="00C15DDF"/>
    <w:rsid w:val="00C16868"/>
    <w:rsid w:val="00C16E49"/>
    <w:rsid w:val="00C16E73"/>
    <w:rsid w:val="00C175D0"/>
    <w:rsid w:val="00C20707"/>
    <w:rsid w:val="00C2080A"/>
    <w:rsid w:val="00C20873"/>
    <w:rsid w:val="00C20ABB"/>
    <w:rsid w:val="00C21C1E"/>
    <w:rsid w:val="00C2309E"/>
    <w:rsid w:val="00C23AD1"/>
    <w:rsid w:val="00C24835"/>
    <w:rsid w:val="00C24D6D"/>
    <w:rsid w:val="00C24F59"/>
    <w:rsid w:val="00C25236"/>
    <w:rsid w:val="00C254CA"/>
    <w:rsid w:val="00C25753"/>
    <w:rsid w:val="00C272FC"/>
    <w:rsid w:val="00C27A1B"/>
    <w:rsid w:val="00C3177F"/>
    <w:rsid w:val="00C31CF6"/>
    <w:rsid w:val="00C31FDE"/>
    <w:rsid w:val="00C32264"/>
    <w:rsid w:val="00C33056"/>
    <w:rsid w:val="00C33EC6"/>
    <w:rsid w:val="00C34503"/>
    <w:rsid w:val="00C34823"/>
    <w:rsid w:val="00C3484D"/>
    <w:rsid w:val="00C34C2C"/>
    <w:rsid w:val="00C3548F"/>
    <w:rsid w:val="00C365F7"/>
    <w:rsid w:val="00C36BD8"/>
    <w:rsid w:val="00C3730A"/>
    <w:rsid w:val="00C37CFA"/>
    <w:rsid w:val="00C40C9C"/>
    <w:rsid w:val="00C40E04"/>
    <w:rsid w:val="00C412CD"/>
    <w:rsid w:val="00C4198A"/>
    <w:rsid w:val="00C42A9F"/>
    <w:rsid w:val="00C431BE"/>
    <w:rsid w:val="00C4470B"/>
    <w:rsid w:val="00C4512C"/>
    <w:rsid w:val="00C45FFF"/>
    <w:rsid w:val="00C46220"/>
    <w:rsid w:val="00C466BB"/>
    <w:rsid w:val="00C466F7"/>
    <w:rsid w:val="00C471A9"/>
    <w:rsid w:val="00C511A8"/>
    <w:rsid w:val="00C52C57"/>
    <w:rsid w:val="00C5351C"/>
    <w:rsid w:val="00C53A34"/>
    <w:rsid w:val="00C54875"/>
    <w:rsid w:val="00C54FC4"/>
    <w:rsid w:val="00C552DA"/>
    <w:rsid w:val="00C558F5"/>
    <w:rsid w:val="00C55996"/>
    <w:rsid w:val="00C5622F"/>
    <w:rsid w:val="00C563B3"/>
    <w:rsid w:val="00C56429"/>
    <w:rsid w:val="00C607DE"/>
    <w:rsid w:val="00C609F8"/>
    <w:rsid w:val="00C61153"/>
    <w:rsid w:val="00C6126C"/>
    <w:rsid w:val="00C61994"/>
    <w:rsid w:val="00C61ED2"/>
    <w:rsid w:val="00C6232C"/>
    <w:rsid w:val="00C6266C"/>
    <w:rsid w:val="00C6422D"/>
    <w:rsid w:val="00C64426"/>
    <w:rsid w:val="00C64AF9"/>
    <w:rsid w:val="00C658DA"/>
    <w:rsid w:val="00C66B05"/>
    <w:rsid w:val="00C6747B"/>
    <w:rsid w:val="00C70C86"/>
    <w:rsid w:val="00C7241F"/>
    <w:rsid w:val="00C73ED8"/>
    <w:rsid w:val="00C742A2"/>
    <w:rsid w:val="00C74881"/>
    <w:rsid w:val="00C7533B"/>
    <w:rsid w:val="00C755BB"/>
    <w:rsid w:val="00C7565F"/>
    <w:rsid w:val="00C75CAF"/>
    <w:rsid w:val="00C76334"/>
    <w:rsid w:val="00C765A2"/>
    <w:rsid w:val="00C76792"/>
    <w:rsid w:val="00C770D0"/>
    <w:rsid w:val="00C805E5"/>
    <w:rsid w:val="00C806DC"/>
    <w:rsid w:val="00C81654"/>
    <w:rsid w:val="00C82067"/>
    <w:rsid w:val="00C8207B"/>
    <w:rsid w:val="00C82366"/>
    <w:rsid w:val="00C8241A"/>
    <w:rsid w:val="00C826DB"/>
    <w:rsid w:val="00C82B33"/>
    <w:rsid w:val="00C83659"/>
    <w:rsid w:val="00C83DFF"/>
    <w:rsid w:val="00C849A3"/>
    <w:rsid w:val="00C84BE5"/>
    <w:rsid w:val="00C851F0"/>
    <w:rsid w:val="00C8579C"/>
    <w:rsid w:val="00C862AB"/>
    <w:rsid w:val="00C87045"/>
    <w:rsid w:val="00C87047"/>
    <w:rsid w:val="00C87792"/>
    <w:rsid w:val="00C87794"/>
    <w:rsid w:val="00C87EE0"/>
    <w:rsid w:val="00C900EE"/>
    <w:rsid w:val="00C9011D"/>
    <w:rsid w:val="00C90157"/>
    <w:rsid w:val="00C9095B"/>
    <w:rsid w:val="00C90BCB"/>
    <w:rsid w:val="00C91864"/>
    <w:rsid w:val="00C91A76"/>
    <w:rsid w:val="00C91DB1"/>
    <w:rsid w:val="00C921A4"/>
    <w:rsid w:val="00C921F5"/>
    <w:rsid w:val="00C92C25"/>
    <w:rsid w:val="00C9314E"/>
    <w:rsid w:val="00C93ACE"/>
    <w:rsid w:val="00C94553"/>
    <w:rsid w:val="00C94D82"/>
    <w:rsid w:val="00C953B7"/>
    <w:rsid w:val="00C95CCC"/>
    <w:rsid w:val="00C95F59"/>
    <w:rsid w:val="00C969A6"/>
    <w:rsid w:val="00C96FD7"/>
    <w:rsid w:val="00CA05C8"/>
    <w:rsid w:val="00CA14A2"/>
    <w:rsid w:val="00CA19B2"/>
    <w:rsid w:val="00CA2554"/>
    <w:rsid w:val="00CA2AEA"/>
    <w:rsid w:val="00CA2C4B"/>
    <w:rsid w:val="00CA36CC"/>
    <w:rsid w:val="00CA39CE"/>
    <w:rsid w:val="00CA43A6"/>
    <w:rsid w:val="00CA4E8B"/>
    <w:rsid w:val="00CA5455"/>
    <w:rsid w:val="00CA5CB5"/>
    <w:rsid w:val="00CA68A8"/>
    <w:rsid w:val="00CA77E0"/>
    <w:rsid w:val="00CA78BB"/>
    <w:rsid w:val="00CA7A3B"/>
    <w:rsid w:val="00CB0547"/>
    <w:rsid w:val="00CB08D8"/>
    <w:rsid w:val="00CB0AA4"/>
    <w:rsid w:val="00CB112D"/>
    <w:rsid w:val="00CB17BC"/>
    <w:rsid w:val="00CB35B4"/>
    <w:rsid w:val="00CB3A6A"/>
    <w:rsid w:val="00CB3FCE"/>
    <w:rsid w:val="00CB4EF2"/>
    <w:rsid w:val="00CB600F"/>
    <w:rsid w:val="00CB678B"/>
    <w:rsid w:val="00CB688C"/>
    <w:rsid w:val="00CB6E14"/>
    <w:rsid w:val="00CB7787"/>
    <w:rsid w:val="00CB7BE0"/>
    <w:rsid w:val="00CB7E2D"/>
    <w:rsid w:val="00CC0147"/>
    <w:rsid w:val="00CC0160"/>
    <w:rsid w:val="00CC0B2D"/>
    <w:rsid w:val="00CC0D45"/>
    <w:rsid w:val="00CC0D48"/>
    <w:rsid w:val="00CC0FBE"/>
    <w:rsid w:val="00CC11AB"/>
    <w:rsid w:val="00CC21D3"/>
    <w:rsid w:val="00CC2B59"/>
    <w:rsid w:val="00CC2FB1"/>
    <w:rsid w:val="00CC358F"/>
    <w:rsid w:val="00CC45C9"/>
    <w:rsid w:val="00CC501E"/>
    <w:rsid w:val="00CC6023"/>
    <w:rsid w:val="00CC618C"/>
    <w:rsid w:val="00CC65A4"/>
    <w:rsid w:val="00CC6AF2"/>
    <w:rsid w:val="00CC6EF6"/>
    <w:rsid w:val="00CC70D9"/>
    <w:rsid w:val="00CC720B"/>
    <w:rsid w:val="00CC7A58"/>
    <w:rsid w:val="00CC7C3C"/>
    <w:rsid w:val="00CC7EE9"/>
    <w:rsid w:val="00CD06D8"/>
    <w:rsid w:val="00CD0938"/>
    <w:rsid w:val="00CD1BD6"/>
    <w:rsid w:val="00CD2658"/>
    <w:rsid w:val="00CD2E32"/>
    <w:rsid w:val="00CD3B04"/>
    <w:rsid w:val="00CD3CCA"/>
    <w:rsid w:val="00CD3F12"/>
    <w:rsid w:val="00CD53CE"/>
    <w:rsid w:val="00CD5446"/>
    <w:rsid w:val="00CD58BF"/>
    <w:rsid w:val="00CD5A2B"/>
    <w:rsid w:val="00CD5B24"/>
    <w:rsid w:val="00CD626D"/>
    <w:rsid w:val="00CD68D0"/>
    <w:rsid w:val="00CD6F4D"/>
    <w:rsid w:val="00CE0240"/>
    <w:rsid w:val="00CE040C"/>
    <w:rsid w:val="00CE0FB5"/>
    <w:rsid w:val="00CE1340"/>
    <w:rsid w:val="00CE293F"/>
    <w:rsid w:val="00CE4063"/>
    <w:rsid w:val="00CE5216"/>
    <w:rsid w:val="00CE5566"/>
    <w:rsid w:val="00CE6623"/>
    <w:rsid w:val="00CE761D"/>
    <w:rsid w:val="00CE7ACC"/>
    <w:rsid w:val="00CE7DCD"/>
    <w:rsid w:val="00CF0343"/>
    <w:rsid w:val="00CF0C40"/>
    <w:rsid w:val="00CF20AC"/>
    <w:rsid w:val="00CF2131"/>
    <w:rsid w:val="00CF2513"/>
    <w:rsid w:val="00CF3823"/>
    <w:rsid w:val="00CF3F0E"/>
    <w:rsid w:val="00CF4459"/>
    <w:rsid w:val="00CF4EBF"/>
    <w:rsid w:val="00CF5561"/>
    <w:rsid w:val="00CF5C20"/>
    <w:rsid w:val="00CF5DA4"/>
    <w:rsid w:val="00CF60EA"/>
    <w:rsid w:val="00CF64FC"/>
    <w:rsid w:val="00CF75EC"/>
    <w:rsid w:val="00D00604"/>
    <w:rsid w:val="00D00C16"/>
    <w:rsid w:val="00D0127C"/>
    <w:rsid w:val="00D01331"/>
    <w:rsid w:val="00D0137C"/>
    <w:rsid w:val="00D01473"/>
    <w:rsid w:val="00D01712"/>
    <w:rsid w:val="00D01BAC"/>
    <w:rsid w:val="00D01E16"/>
    <w:rsid w:val="00D01E95"/>
    <w:rsid w:val="00D02ACC"/>
    <w:rsid w:val="00D030E2"/>
    <w:rsid w:val="00D0321F"/>
    <w:rsid w:val="00D039F8"/>
    <w:rsid w:val="00D03D8B"/>
    <w:rsid w:val="00D04873"/>
    <w:rsid w:val="00D04BF8"/>
    <w:rsid w:val="00D058EE"/>
    <w:rsid w:val="00D06180"/>
    <w:rsid w:val="00D066B7"/>
    <w:rsid w:val="00D06B02"/>
    <w:rsid w:val="00D06E1E"/>
    <w:rsid w:val="00D111A1"/>
    <w:rsid w:val="00D112A4"/>
    <w:rsid w:val="00D125B0"/>
    <w:rsid w:val="00D12955"/>
    <w:rsid w:val="00D12B57"/>
    <w:rsid w:val="00D132C7"/>
    <w:rsid w:val="00D13836"/>
    <w:rsid w:val="00D156DA"/>
    <w:rsid w:val="00D1583A"/>
    <w:rsid w:val="00D1688F"/>
    <w:rsid w:val="00D169DF"/>
    <w:rsid w:val="00D17829"/>
    <w:rsid w:val="00D20B17"/>
    <w:rsid w:val="00D21094"/>
    <w:rsid w:val="00D210AF"/>
    <w:rsid w:val="00D21B6E"/>
    <w:rsid w:val="00D239BA"/>
    <w:rsid w:val="00D24759"/>
    <w:rsid w:val="00D24A54"/>
    <w:rsid w:val="00D25402"/>
    <w:rsid w:val="00D254CB"/>
    <w:rsid w:val="00D2589D"/>
    <w:rsid w:val="00D2626D"/>
    <w:rsid w:val="00D27B46"/>
    <w:rsid w:val="00D27D20"/>
    <w:rsid w:val="00D30194"/>
    <w:rsid w:val="00D31536"/>
    <w:rsid w:val="00D31594"/>
    <w:rsid w:val="00D3199C"/>
    <w:rsid w:val="00D329B9"/>
    <w:rsid w:val="00D32EE7"/>
    <w:rsid w:val="00D33A5A"/>
    <w:rsid w:val="00D33ED9"/>
    <w:rsid w:val="00D34A3E"/>
    <w:rsid w:val="00D34D93"/>
    <w:rsid w:val="00D3564C"/>
    <w:rsid w:val="00D35A38"/>
    <w:rsid w:val="00D35B0D"/>
    <w:rsid w:val="00D35F02"/>
    <w:rsid w:val="00D36952"/>
    <w:rsid w:val="00D36AA6"/>
    <w:rsid w:val="00D36B07"/>
    <w:rsid w:val="00D37058"/>
    <w:rsid w:val="00D377B2"/>
    <w:rsid w:val="00D379B9"/>
    <w:rsid w:val="00D37C2D"/>
    <w:rsid w:val="00D40067"/>
    <w:rsid w:val="00D40586"/>
    <w:rsid w:val="00D41176"/>
    <w:rsid w:val="00D41917"/>
    <w:rsid w:val="00D424FF"/>
    <w:rsid w:val="00D42CE4"/>
    <w:rsid w:val="00D4472E"/>
    <w:rsid w:val="00D44C2C"/>
    <w:rsid w:val="00D4530B"/>
    <w:rsid w:val="00D45BB4"/>
    <w:rsid w:val="00D45EC6"/>
    <w:rsid w:val="00D45EF1"/>
    <w:rsid w:val="00D45FC0"/>
    <w:rsid w:val="00D46335"/>
    <w:rsid w:val="00D47207"/>
    <w:rsid w:val="00D47B93"/>
    <w:rsid w:val="00D47C7A"/>
    <w:rsid w:val="00D50242"/>
    <w:rsid w:val="00D504E5"/>
    <w:rsid w:val="00D50F82"/>
    <w:rsid w:val="00D51156"/>
    <w:rsid w:val="00D5152D"/>
    <w:rsid w:val="00D51909"/>
    <w:rsid w:val="00D51B26"/>
    <w:rsid w:val="00D5270E"/>
    <w:rsid w:val="00D52B24"/>
    <w:rsid w:val="00D52FA3"/>
    <w:rsid w:val="00D530C3"/>
    <w:rsid w:val="00D538E9"/>
    <w:rsid w:val="00D541E6"/>
    <w:rsid w:val="00D543C5"/>
    <w:rsid w:val="00D5568D"/>
    <w:rsid w:val="00D56D6D"/>
    <w:rsid w:val="00D607C8"/>
    <w:rsid w:val="00D60F31"/>
    <w:rsid w:val="00D6175E"/>
    <w:rsid w:val="00D6227E"/>
    <w:rsid w:val="00D6299A"/>
    <w:rsid w:val="00D634A3"/>
    <w:rsid w:val="00D63582"/>
    <w:rsid w:val="00D642BB"/>
    <w:rsid w:val="00D66761"/>
    <w:rsid w:val="00D66A81"/>
    <w:rsid w:val="00D67677"/>
    <w:rsid w:val="00D67D85"/>
    <w:rsid w:val="00D703B1"/>
    <w:rsid w:val="00D70957"/>
    <w:rsid w:val="00D717C7"/>
    <w:rsid w:val="00D721D2"/>
    <w:rsid w:val="00D727C0"/>
    <w:rsid w:val="00D7292F"/>
    <w:rsid w:val="00D73CAA"/>
    <w:rsid w:val="00D740F9"/>
    <w:rsid w:val="00D764F3"/>
    <w:rsid w:val="00D76612"/>
    <w:rsid w:val="00D77EA5"/>
    <w:rsid w:val="00D80BAE"/>
    <w:rsid w:val="00D80F51"/>
    <w:rsid w:val="00D817A8"/>
    <w:rsid w:val="00D81A2A"/>
    <w:rsid w:val="00D81E2C"/>
    <w:rsid w:val="00D820DE"/>
    <w:rsid w:val="00D825D3"/>
    <w:rsid w:val="00D82CAB"/>
    <w:rsid w:val="00D83045"/>
    <w:rsid w:val="00D83BC6"/>
    <w:rsid w:val="00D83FEE"/>
    <w:rsid w:val="00D84B54"/>
    <w:rsid w:val="00D85382"/>
    <w:rsid w:val="00D8565C"/>
    <w:rsid w:val="00D8579F"/>
    <w:rsid w:val="00D858E3"/>
    <w:rsid w:val="00D8642C"/>
    <w:rsid w:val="00D868BC"/>
    <w:rsid w:val="00D86F49"/>
    <w:rsid w:val="00D86FB6"/>
    <w:rsid w:val="00D87002"/>
    <w:rsid w:val="00D902FE"/>
    <w:rsid w:val="00D90562"/>
    <w:rsid w:val="00D90A8F"/>
    <w:rsid w:val="00D90F1D"/>
    <w:rsid w:val="00D91F45"/>
    <w:rsid w:val="00D9227D"/>
    <w:rsid w:val="00D92424"/>
    <w:rsid w:val="00D92922"/>
    <w:rsid w:val="00D92984"/>
    <w:rsid w:val="00D92EA6"/>
    <w:rsid w:val="00D93F5A"/>
    <w:rsid w:val="00D94021"/>
    <w:rsid w:val="00D94DBB"/>
    <w:rsid w:val="00D961DD"/>
    <w:rsid w:val="00D9672B"/>
    <w:rsid w:val="00D974F2"/>
    <w:rsid w:val="00D97576"/>
    <w:rsid w:val="00D97A92"/>
    <w:rsid w:val="00DA032D"/>
    <w:rsid w:val="00DA0A51"/>
    <w:rsid w:val="00DA0B3F"/>
    <w:rsid w:val="00DA0D31"/>
    <w:rsid w:val="00DA0E09"/>
    <w:rsid w:val="00DA1456"/>
    <w:rsid w:val="00DA15B1"/>
    <w:rsid w:val="00DA295B"/>
    <w:rsid w:val="00DA2A60"/>
    <w:rsid w:val="00DA2B4C"/>
    <w:rsid w:val="00DA2C67"/>
    <w:rsid w:val="00DA33A6"/>
    <w:rsid w:val="00DA3ADB"/>
    <w:rsid w:val="00DA4150"/>
    <w:rsid w:val="00DA4231"/>
    <w:rsid w:val="00DA4FE1"/>
    <w:rsid w:val="00DA5557"/>
    <w:rsid w:val="00DA55E7"/>
    <w:rsid w:val="00DA5B47"/>
    <w:rsid w:val="00DA64DA"/>
    <w:rsid w:val="00DA675D"/>
    <w:rsid w:val="00DA68C2"/>
    <w:rsid w:val="00DA788E"/>
    <w:rsid w:val="00DB005D"/>
    <w:rsid w:val="00DB01FF"/>
    <w:rsid w:val="00DB0AA3"/>
    <w:rsid w:val="00DB2359"/>
    <w:rsid w:val="00DB23E7"/>
    <w:rsid w:val="00DB30A9"/>
    <w:rsid w:val="00DB36E7"/>
    <w:rsid w:val="00DB38DD"/>
    <w:rsid w:val="00DB3D5D"/>
    <w:rsid w:val="00DB3FC0"/>
    <w:rsid w:val="00DB4DA6"/>
    <w:rsid w:val="00DB53A6"/>
    <w:rsid w:val="00DB5BB9"/>
    <w:rsid w:val="00DB6301"/>
    <w:rsid w:val="00DB745E"/>
    <w:rsid w:val="00DB77BC"/>
    <w:rsid w:val="00DB7ED8"/>
    <w:rsid w:val="00DC058A"/>
    <w:rsid w:val="00DC1C02"/>
    <w:rsid w:val="00DC3424"/>
    <w:rsid w:val="00DC5F07"/>
    <w:rsid w:val="00DC638D"/>
    <w:rsid w:val="00DC693C"/>
    <w:rsid w:val="00DC6BFB"/>
    <w:rsid w:val="00DC6C02"/>
    <w:rsid w:val="00DC7136"/>
    <w:rsid w:val="00DC7304"/>
    <w:rsid w:val="00DC78E7"/>
    <w:rsid w:val="00DC7BB2"/>
    <w:rsid w:val="00DD0308"/>
    <w:rsid w:val="00DD2AF1"/>
    <w:rsid w:val="00DD4043"/>
    <w:rsid w:val="00DD48E0"/>
    <w:rsid w:val="00DD5A85"/>
    <w:rsid w:val="00DD5AD1"/>
    <w:rsid w:val="00DD5BD9"/>
    <w:rsid w:val="00DD5BF8"/>
    <w:rsid w:val="00DD64BB"/>
    <w:rsid w:val="00DD64D5"/>
    <w:rsid w:val="00DD6681"/>
    <w:rsid w:val="00DD679C"/>
    <w:rsid w:val="00DD71F6"/>
    <w:rsid w:val="00DD73DB"/>
    <w:rsid w:val="00DD7431"/>
    <w:rsid w:val="00DD74FE"/>
    <w:rsid w:val="00DD7A9F"/>
    <w:rsid w:val="00DE02A1"/>
    <w:rsid w:val="00DE098B"/>
    <w:rsid w:val="00DE15A2"/>
    <w:rsid w:val="00DE161C"/>
    <w:rsid w:val="00DE214F"/>
    <w:rsid w:val="00DE3254"/>
    <w:rsid w:val="00DE3D63"/>
    <w:rsid w:val="00DE49AF"/>
    <w:rsid w:val="00DE5216"/>
    <w:rsid w:val="00DE5970"/>
    <w:rsid w:val="00DE6B55"/>
    <w:rsid w:val="00DE76C0"/>
    <w:rsid w:val="00DE7957"/>
    <w:rsid w:val="00DF0D34"/>
    <w:rsid w:val="00DF15A5"/>
    <w:rsid w:val="00DF1FDB"/>
    <w:rsid w:val="00DF26A4"/>
    <w:rsid w:val="00DF2D3F"/>
    <w:rsid w:val="00DF2FD6"/>
    <w:rsid w:val="00DF382A"/>
    <w:rsid w:val="00DF3A28"/>
    <w:rsid w:val="00DF3CAE"/>
    <w:rsid w:val="00DF5DA5"/>
    <w:rsid w:val="00DF61CB"/>
    <w:rsid w:val="00DF62CA"/>
    <w:rsid w:val="00DF649B"/>
    <w:rsid w:val="00DF67D4"/>
    <w:rsid w:val="00E01147"/>
    <w:rsid w:val="00E01739"/>
    <w:rsid w:val="00E018DF"/>
    <w:rsid w:val="00E01B9F"/>
    <w:rsid w:val="00E01E04"/>
    <w:rsid w:val="00E0250A"/>
    <w:rsid w:val="00E0302E"/>
    <w:rsid w:val="00E037D3"/>
    <w:rsid w:val="00E03C64"/>
    <w:rsid w:val="00E03CA7"/>
    <w:rsid w:val="00E03EA3"/>
    <w:rsid w:val="00E03F12"/>
    <w:rsid w:val="00E03FCA"/>
    <w:rsid w:val="00E0435E"/>
    <w:rsid w:val="00E0445D"/>
    <w:rsid w:val="00E04953"/>
    <w:rsid w:val="00E04958"/>
    <w:rsid w:val="00E052CA"/>
    <w:rsid w:val="00E057A2"/>
    <w:rsid w:val="00E059DA"/>
    <w:rsid w:val="00E07FE5"/>
    <w:rsid w:val="00E100F4"/>
    <w:rsid w:val="00E1078E"/>
    <w:rsid w:val="00E11261"/>
    <w:rsid w:val="00E11797"/>
    <w:rsid w:val="00E11ADF"/>
    <w:rsid w:val="00E11E2C"/>
    <w:rsid w:val="00E12044"/>
    <w:rsid w:val="00E1252A"/>
    <w:rsid w:val="00E125C3"/>
    <w:rsid w:val="00E12755"/>
    <w:rsid w:val="00E13247"/>
    <w:rsid w:val="00E13285"/>
    <w:rsid w:val="00E13416"/>
    <w:rsid w:val="00E1425D"/>
    <w:rsid w:val="00E1506A"/>
    <w:rsid w:val="00E150DF"/>
    <w:rsid w:val="00E15F3D"/>
    <w:rsid w:val="00E171B6"/>
    <w:rsid w:val="00E200B0"/>
    <w:rsid w:val="00E23337"/>
    <w:rsid w:val="00E241F5"/>
    <w:rsid w:val="00E2485A"/>
    <w:rsid w:val="00E25102"/>
    <w:rsid w:val="00E257B2"/>
    <w:rsid w:val="00E25CDA"/>
    <w:rsid w:val="00E2613D"/>
    <w:rsid w:val="00E264B7"/>
    <w:rsid w:val="00E26521"/>
    <w:rsid w:val="00E26FE8"/>
    <w:rsid w:val="00E27801"/>
    <w:rsid w:val="00E27B63"/>
    <w:rsid w:val="00E27C01"/>
    <w:rsid w:val="00E300B3"/>
    <w:rsid w:val="00E3018F"/>
    <w:rsid w:val="00E30FB9"/>
    <w:rsid w:val="00E31996"/>
    <w:rsid w:val="00E31AFB"/>
    <w:rsid w:val="00E32AAD"/>
    <w:rsid w:val="00E33542"/>
    <w:rsid w:val="00E35438"/>
    <w:rsid w:val="00E35470"/>
    <w:rsid w:val="00E3549C"/>
    <w:rsid w:val="00E35C8A"/>
    <w:rsid w:val="00E35DDA"/>
    <w:rsid w:val="00E366E5"/>
    <w:rsid w:val="00E3754F"/>
    <w:rsid w:val="00E379EF"/>
    <w:rsid w:val="00E40345"/>
    <w:rsid w:val="00E41319"/>
    <w:rsid w:val="00E4131F"/>
    <w:rsid w:val="00E415E0"/>
    <w:rsid w:val="00E4192C"/>
    <w:rsid w:val="00E419F4"/>
    <w:rsid w:val="00E42796"/>
    <w:rsid w:val="00E435B0"/>
    <w:rsid w:val="00E4376B"/>
    <w:rsid w:val="00E4434C"/>
    <w:rsid w:val="00E44BB9"/>
    <w:rsid w:val="00E45251"/>
    <w:rsid w:val="00E466B7"/>
    <w:rsid w:val="00E4688C"/>
    <w:rsid w:val="00E47488"/>
    <w:rsid w:val="00E478E9"/>
    <w:rsid w:val="00E47BB0"/>
    <w:rsid w:val="00E47C4C"/>
    <w:rsid w:val="00E47E00"/>
    <w:rsid w:val="00E50301"/>
    <w:rsid w:val="00E505F0"/>
    <w:rsid w:val="00E51BA3"/>
    <w:rsid w:val="00E51E22"/>
    <w:rsid w:val="00E52CAA"/>
    <w:rsid w:val="00E531DA"/>
    <w:rsid w:val="00E533B8"/>
    <w:rsid w:val="00E53959"/>
    <w:rsid w:val="00E53C22"/>
    <w:rsid w:val="00E54073"/>
    <w:rsid w:val="00E5444F"/>
    <w:rsid w:val="00E5448F"/>
    <w:rsid w:val="00E55350"/>
    <w:rsid w:val="00E5588F"/>
    <w:rsid w:val="00E56C2B"/>
    <w:rsid w:val="00E5746A"/>
    <w:rsid w:val="00E60B66"/>
    <w:rsid w:val="00E60C22"/>
    <w:rsid w:val="00E61C45"/>
    <w:rsid w:val="00E62510"/>
    <w:rsid w:val="00E63065"/>
    <w:rsid w:val="00E640D1"/>
    <w:rsid w:val="00E650FF"/>
    <w:rsid w:val="00E65851"/>
    <w:rsid w:val="00E659FD"/>
    <w:rsid w:val="00E662D6"/>
    <w:rsid w:val="00E6680E"/>
    <w:rsid w:val="00E67177"/>
    <w:rsid w:val="00E673C5"/>
    <w:rsid w:val="00E67AA3"/>
    <w:rsid w:val="00E70FE9"/>
    <w:rsid w:val="00E71068"/>
    <w:rsid w:val="00E71DF6"/>
    <w:rsid w:val="00E720FD"/>
    <w:rsid w:val="00E72C81"/>
    <w:rsid w:val="00E72E1D"/>
    <w:rsid w:val="00E731D0"/>
    <w:rsid w:val="00E74DB7"/>
    <w:rsid w:val="00E75510"/>
    <w:rsid w:val="00E75C3E"/>
    <w:rsid w:val="00E75F66"/>
    <w:rsid w:val="00E76250"/>
    <w:rsid w:val="00E77739"/>
    <w:rsid w:val="00E8009A"/>
    <w:rsid w:val="00E80593"/>
    <w:rsid w:val="00E80906"/>
    <w:rsid w:val="00E809A6"/>
    <w:rsid w:val="00E81090"/>
    <w:rsid w:val="00E8191E"/>
    <w:rsid w:val="00E81E01"/>
    <w:rsid w:val="00E81E9A"/>
    <w:rsid w:val="00E82130"/>
    <w:rsid w:val="00E8312E"/>
    <w:rsid w:val="00E84472"/>
    <w:rsid w:val="00E84B8B"/>
    <w:rsid w:val="00E8546B"/>
    <w:rsid w:val="00E87324"/>
    <w:rsid w:val="00E911CA"/>
    <w:rsid w:val="00E9188F"/>
    <w:rsid w:val="00E920C1"/>
    <w:rsid w:val="00E927DD"/>
    <w:rsid w:val="00E92A06"/>
    <w:rsid w:val="00E937B2"/>
    <w:rsid w:val="00E93E07"/>
    <w:rsid w:val="00E940CF"/>
    <w:rsid w:val="00E9413B"/>
    <w:rsid w:val="00E9418C"/>
    <w:rsid w:val="00E947B2"/>
    <w:rsid w:val="00E948DE"/>
    <w:rsid w:val="00E94B0E"/>
    <w:rsid w:val="00E95090"/>
    <w:rsid w:val="00E96E52"/>
    <w:rsid w:val="00E97186"/>
    <w:rsid w:val="00E973A0"/>
    <w:rsid w:val="00E97F9C"/>
    <w:rsid w:val="00EA1260"/>
    <w:rsid w:val="00EA126C"/>
    <w:rsid w:val="00EA376F"/>
    <w:rsid w:val="00EA4729"/>
    <w:rsid w:val="00EA4905"/>
    <w:rsid w:val="00EA593F"/>
    <w:rsid w:val="00EA629F"/>
    <w:rsid w:val="00EA7016"/>
    <w:rsid w:val="00EB08DB"/>
    <w:rsid w:val="00EB0FBB"/>
    <w:rsid w:val="00EB12F6"/>
    <w:rsid w:val="00EB1E1C"/>
    <w:rsid w:val="00EB1E46"/>
    <w:rsid w:val="00EB2355"/>
    <w:rsid w:val="00EB2A76"/>
    <w:rsid w:val="00EB30C9"/>
    <w:rsid w:val="00EB33CC"/>
    <w:rsid w:val="00EB3A27"/>
    <w:rsid w:val="00EB4869"/>
    <w:rsid w:val="00EB542A"/>
    <w:rsid w:val="00EB5DF0"/>
    <w:rsid w:val="00EB607A"/>
    <w:rsid w:val="00EB69B5"/>
    <w:rsid w:val="00EB6DDC"/>
    <w:rsid w:val="00EB7351"/>
    <w:rsid w:val="00EB74EB"/>
    <w:rsid w:val="00EB79F6"/>
    <w:rsid w:val="00EC1574"/>
    <w:rsid w:val="00EC3448"/>
    <w:rsid w:val="00EC3CA7"/>
    <w:rsid w:val="00EC3F30"/>
    <w:rsid w:val="00EC406B"/>
    <w:rsid w:val="00EC4215"/>
    <w:rsid w:val="00EC69BB"/>
    <w:rsid w:val="00ED050C"/>
    <w:rsid w:val="00ED16A2"/>
    <w:rsid w:val="00ED2023"/>
    <w:rsid w:val="00ED3113"/>
    <w:rsid w:val="00ED3FD8"/>
    <w:rsid w:val="00ED43EA"/>
    <w:rsid w:val="00ED545E"/>
    <w:rsid w:val="00ED5D9F"/>
    <w:rsid w:val="00ED6E90"/>
    <w:rsid w:val="00ED7321"/>
    <w:rsid w:val="00ED767D"/>
    <w:rsid w:val="00EE172A"/>
    <w:rsid w:val="00EE22F4"/>
    <w:rsid w:val="00EE2BBE"/>
    <w:rsid w:val="00EE3FB0"/>
    <w:rsid w:val="00EE4091"/>
    <w:rsid w:val="00EE5829"/>
    <w:rsid w:val="00EE594D"/>
    <w:rsid w:val="00EE5EA3"/>
    <w:rsid w:val="00EE6877"/>
    <w:rsid w:val="00EE6D81"/>
    <w:rsid w:val="00EE7089"/>
    <w:rsid w:val="00EE7553"/>
    <w:rsid w:val="00EF0B04"/>
    <w:rsid w:val="00EF15E7"/>
    <w:rsid w:val="00EF2841"/>
    <w:rsid w:val="00EF2D6D"/>
    <w:rsid w:val="00EF2FD9"/>
    <w:rsid w:val="00EF304B"/>
    <w:rsid w:val="00EF3BE3"/>
    <w:rsid w:val="00EF4C76"/>
    <w:rsid w:val="00EF53F7"/>
    <w:rsid w:val="00EF617B"/>
    <w:rsid w:val="00EF6A6B"/>
    <w:rsid w:val="00EF6AC9"/>
    <w:rsid w:val="00EF7303"/>
    <w:rsid w:val="00EF7EDA"/>
    <w:rsid w:val="00F002F3"/>
    <w:rsid w:val="00F00E5C"/>
    <w:rsid w:val="00F016D1"/>
    <w:rsid w:val="00F0234D"/>
    <w:rsid w:val="00F02E91"/>
    <w:rsid w:val="00F03BBE"/>
    <w:rsid w:val="00F03DC3"/>
    <w:rsid w:val="00F04689"/>
    <w:rsid w:val="00F047D9"/>
    <w:rsid w:val="00F04D2A"/>
    <w:rsid w:val="00F051C3"/>
    <w:rsid w:val="00F05341"/>
    <w:rsid w:val="00F061FA"/>
    <w:rsid w:val="00F07459"/>
    <w:rsid w:val="00F07760"/>
    <w:rsid w:val="00F07F90"/>
    <w:rsid w:val="00F1030C"/>
    <w:rsid w:val="00F103F8"/>
    <w:rsid w:val="00F10D73"/>
    <w:rsid w:val="00F11071"/>
    <w:rsid w:val="00F117C5"/>
    <w:rsid w:val="00F119C1"/>
    <w:rsid w:val="00F11B4F"/>
    <w:rsid w:val="00F11F17"/>
    <w:rsid w:val="00F1423B"/>
    <w:rsid w:val="00F14F4B"/>
    <w:rsid w:val="00F150E5"/>
    <w:rsid w:val="00F15CDC"/>
    <w:rsid w:val="00F15E80"/>
    <w:rsid w:val="00F1698B"/>
    <w:rsid w:val="00F16BB3"/>
    <w:rsid w:val="00F20C0B"/>
    <w:rsid w:val="00F21317"/>
    <w:rsid w:val="00F21E23"/>
    <w:rsid w:val="00F2230B"/>
    <w:rsid w:val="00F229CA"/>
    <w:rsid w:val="00F229F8"/>
    <w:rsid w:val="00F2349A"/>
    <w:rsid w:val="00F238E2"/>
    <w:rsid w:val="00F23CA8"/>
    <w:rsid w:val="00F23CC5"/>
    <w:rsid w:val="00F23E90"/>
    <w:rsid w:val="00F25185"/>
    <w:rsid w:val="00F2546A"/>
    <w:rsid w:val="00F254FF"/>
    <w:rsid w:val="00F25778"/>
    <w:rsid w:val="00F27BFF"/>
    <w:rsid w:val="00F27C1E"/>
    <w:rsid w:val="00F3019D"/>
    <w:rsid w:val="00F30773"/>
    <w:rsid w:val="00F30D3B"/>
    <w:rsid w:val="00F30DAF"/>
    <w:rsid w:val="00F30F04"/>
    <w:rsid w:val="00F31B97"/>
    <w:rsid w:val="00F31C81"/>
    <w:rsid w:val="00F32B52"/>
    <w:rsid w:val="00F33614"/>
    <w:rsid w:val="00F36CF6"/>
    <w:rsid w:val="00F4025B"/>
    <w:rsid w:val="00F4053C"/>
    <w:rsid w:val="00F406FB"/>
    <w:rsid w:val="00F40C59"/>
    <w:rsid w:val="00F40F3C"/>
    <w:rsid w:val="00F40FDC"/>
    <w:rsid w:val="00F41316"/>
    <w:rsid w:val="00F41CC8"/>
    <w:rsid w:val="00F42522"/>
    <w:rsid w:val="00F425C9"/>
    <w:rsid w:val="00F4409F"/>
    <w:rsid w:val="00F447CD"/>
    <w:rsid w:val="00F4490B"/>
    <w:rsid w:val="00F4568C"/>
    <w:rsid w:val="00F4598D"/>
    <w:rsid w:val="00F46917"/>
    <w:rsid w:val="00F46918"/>
    <w:rsid w:val="00F46CA6"/>
    <w:rsid w:val="00F47B04"/>
    <w:rsid w:val="00F501E4"/>
    <w:rsid w:val="00F50AAA"/>
    <w:rsid w:val="00F50D6A"/>
    <w:rsid w:val="00F523D0"/>
    <w:rsid w:val="00F52410"/>
    <w:rsid w:val="00F525BE"/>
    <w:rsid w:val="00F539C7"/>
    <w:rsid w:val="00F54E06"/>
    <w:rsid w:val="00F5512D"/>
    <w:rsid w:val="00F554C0"/>
    <w:rsid w:val="00F56A51"/>
    <w:rsid w:val="00F57411"/>
    <w:rsid w:val="00F576DE"/>
    <w:rsid w:val="00F57971"/>
    <w:rsid w:val="00F57F3D"/>
    <w:rsid w:val="00F60520"/>
    <w:rsid w:val="00F61524"/>
    <w:rsid w:val="00F619E1"/>
    <w:rsid w:val="00F620B1"/>
    <w:rsid w:val="00F62116"/>
    <w:rsid w:val="00F62E78"/>
    <w:rsid w:val="00F63AFA"/>
    <w:rsid w:val="00F640CE"/>
    <w:rsid w:val="00F65AB4"/>
    <w:rsid w:val="00F66D86"/>
    <w:rsid w:val="00F67E06"/>
    <w:rsid w:val="00F67E99"/>
    <w:rsid w:val="00F70B98"/>
    <w:rsid w:val="00F70EBB"/>
    <w:rsid w:val="00F714BD"/>
    <w:rsid w:val="00F71A83"/>
    <w:rsid w:val="00F71D71"/>
    <w:rsid w:val="00F72432"/>
    <w:rsid w:val="00F72A8F"/>
    <w:rsid w:val="00F72A9E"/>
    <w:rsid w:val="00F72C15"/>
    <w:rsid w:val="00F73080"/>
    <w:rsid w:val="00F730D9"/>
    <w:rsid w:val="00F73AED"/>
    <w:rsid w:val="00F73BC8"/>
    <w:rsid w:val="00F7409E"/>
    <w:rsid w:val="00F7427E"/>
    <w:rsid w:val="00F74751"/>
    <w:rsid w:val="00F74A15"/>
    <w:rsid w:val="00F772A5"/>
    <w:rsid w:val="00F820CA"/>
    <w:rsid w:val="00F82282"/>
    <w:rsid w:val="00F83E52"/>
    <w:rsid w:val="00F83F69"/>
    <w:rsid w:val="00F841F8"/>
    <w:rsid w:val="00F846EA"/>
    <w:rsid w:val="00F8603A"/>
    <w:rsid w:val="00F86EE2"/>
    <w:rsid w:val="00F87B67"/>
    <w:rsid w:val="00F903B9"/>
    <w:rsid w:val="00F90404"/>
    <w:rsid w:val="00F90E15"/>
    <w:rsid w:val="00F90FE3"/>
    <w:rsid w:val="00F91692"/>
    <w:rsid w:val="00F91B02"/>
    <w:rsid w:val="00F92384"/>
    <w:rsid w:val="00F929FD"/>
    <w:rsid w:val="00F92BF6"/>
    <w:rsid w:val="00F93F9E"/>
    <w:rsid w:val="00F95D8D"/>
    <w:rsid w:val="00F96CBB"/>
    <w:rsid w:val="00F96DAE"/>
    <w:rsid w:val="00F97867"/>
    <w:rsid w:val="00FA01F5"/>
    <w:rsid w:val="00FA09BD"/>
    <w:rsid w:val="00FA0B76"/>
    <w:rsid w:val="00FA288E"/>
    <w:rsid w:val="00FA32F4"/>
    <w:rsid w:val="00FA3426"/>
    <w:rsid w:val="00FA3C03"/>
    <w:rsid w:val="00FA3E14"/>
    <w:rsid w:val="00FA506B"/>
    <w:rsid w:val="00FA522C"/>
    <w:rsid w:val="00FA5CD2"/>
    <w:rsid w:val="00FA6ED8"/>
    <w:rsid w:val="00FA7266"/>
    <w:rsid w:val="00FA7E00"/>
    <w:rsid w:val="00FB0027"/>
    <w:rsid w:val="00FB010A"/>
    <w:rsid w:val="00FB0FF6"/>
    <w:rsid w:val="00FB1141"/>
    <w:rsid w:val="00FB27CC"/>
    <w:rsid w:val="00FB2DD4"/>
    <w:rsid w:val="00FB3781"/>
    <w:rsid w:val="00FB5085"/>
    <w:rsid w:val="00FB5592"/>
    <w:rsid w:val="00FB5EE4"/>
    <w:rsid w:val="00FB600A"/>
    <w:rsid w:val="00FB640C"/>
    <w:rsid w:val="00FB73E6"/>
    <w:rsid w:val="00FC15A9"/>
    <w:rsid w:val="00FC1A82"/>
    <w:rsid w:val="00FC224C"/>
    <w:rsid w:val="00FC2E27"/>
    <w:rsid w:val="00FC307B"/>
    <w:rsid w:val="00FC366F"/>
    <w:rsid w:val="00FC39BF"/>
    <w:rsid w:val="00FC4A95"/>
    <w:rsid w:val="00FC4F83"/>
    <w:rsid w:val="00FC5715"/>
    <w:rsid w:val="00FC6045"/>
    <w:rsid w:val="00FC6ABC"/>
    <w:rsid w:val="00FC6F55"/>
    <w:rsid w:val="00FC70D9"/>
    <w:rsid w:val="00FC7F49"/>
    <w:rsid w:val="00FD0A80"/>
    <w:rsid w:val="00FD1EFF"/>
    <w:rsid w:val="00FD25E3"/>
    <w:rsid w:val="00FD2FAF"/>
    <w:rsid w:val="00FD3715"/>
    <w:rsid w:val="00FD3ECE"/>
    <w:rsid w:val="00FD42F5"/>
    <w:rsid w:val="00FD443D"/>
    <w:rsid w:val="00FD4ABD"/>
    <w:rsid w:val="00FD4D2F"/>
    <w:rsid w:val="00FD4FA0"/>
    <w:rsid w:val="00FD54E2"/>
    <w:rsid w:val="00FD5D41"/>
    <w:rsid w:val="00FD6E2B"/>
    <w:rsid w:val="00FD6FC9"/>
    <w:rsid w:val="00FD7584"/>
    <w:rsid w:val="00FD7979"/>
    <w:rsid w:val="00FE0298"/>
    <w:rsid w:val="00FE02A4"/>
    <w:rsid w:val="00FE0591"/>
    <w:rsid w:val="00FE0632"/>
    <w:rsid w:val="00FE09B7"/>
    <w:rsid w:val="00FE0BE8"/>
    <w:rsid w:val="00FE165F"/>
    <w:rsid w:val="00FE1A01"/>
    <w:rsid w:val="00FE1FA4"/>
    <w:rsid w:val="00FE2339"/>
    <w:rsid w:val="00FE2915"/>
    <w:rsid w:val="00FE33EF"/>
    <w:rsid w:val="00FE3436"/>
    <w:rsid w:val="00FE3DED"/>
    <w:rsid w:val="00FE41C3"/>
    <w:rsid w:val="00FE4546"/>
    <w:rsid w:val="00FE4E73"/>
    <w:rsid w:val="00FE6C10"/>
    <w:rsid w:val="00FE7938"/>
    <w:rsid w:val="00FF01FE"/>
    <w:rsid w:val="00FF068C"/>
    <w:rsid w:val="00FF0BBB"/>
    <w:rsid w:val="00FF0BDE"/>
    <w:rsid w:val="00FF0D18"/>
    <w:rsid w:val="00FF12A4"/>
    <w:rsid w:val="00FF1898"/>
    <w:rsid w:val="00FF2FF5"/>
    <w:rsid w:val="00FF4766"/>
    <w:rsid w:val="00FF4CE5"/>
    <w:rsid w:val="00FF521F"/>
    <w:rsid w:val="00FF56BB"/>
    <w:rsid w:val="00FF5AB1"/>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B792D8C"/>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F34C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aliases w:val="Zadeva komentarja Znak1,Zadeva pripombe1 Znak1"/>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6"/>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
    <w:link w:val="Odstavekseznama"/>
    <w:uiPriority w:val="34"/>
    <w:rsid w:val="00C53A34"/>
    <w:rPr>
      <w:rFonts w:ascii="Times New Roman" w:eastAsia="Times New Roman" w:hAnsi="Times New Roman"/>
    </w:rPr>
  </w:style>
  <w:style w:type="paragraph" w:customStyle="1" w:styleId="Naslovstika">
    <w:name w:val="Naslov stika"/>
    <w:basedOn w:val="Navaden"/>
    <w:uiPriority w:val="4"/>
    <w:qFormat/>
    <w:rsid w:val="00EE594D"/>
    <w:pPr>
      <w:spacing w:before="320" w:after="200"/>
    </w:pPr>
    <w:rPr>
      <w:rFonts w:asciiTheme="majorHAnsi" w:eastAsiaTheme="majorEastAsia" w:hAnsiTheme="majorHAnsi" w:cstheme="majorBidi"/>
      <w:color w:val="4F81BD" w:themeColor="accent1"/>
      <w:kern w:val="2"/>
      <w:sz w:val="24"/>
      <w:lang w:val="en-US" w:eastAsia="ja-JP"/>
      <w14:ligatures w14:val="standard"/>
    </w:rPr>
  </w:style>
  <w:style w:type="character" w:customStyle="1" w:styleId="ZadevapripombeZnak1">
    <w:name w:val="Zadeva pripombe Znak1"/>
    <w:aliases w:val="Zadeva komentarja Znak,Zadeva pripombe1 Znak"/>
    <w:semiHidden/>
    <w:rsid w:val="009D001D"/>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ejn.gov.s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40811-EC6D-4B28-89FC-F313228B0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38</Pages>
  <Words>11979</Words>
  <Characters>68284</Characters>
  <Application>Microsoft Office Word</Application>
  <DocSecurity>0</DocSecurity>
  <Lines>569</Lines>
  <Paragraphs>160</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80103</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Pintarič;marjeta.peterlin@snaga.si</dc:creator>
  <cp:lastModifiedBy>Tina Bregar</cp:lastModifiedBy>
  <cp:revision>4</cp:revision>
  <cp:lastPrinted>2019-11-15T11:49:00Z</cp:lastPrinted>
  <dcterms:created xsi:type="dcterms:W3CDTF">2023-02-28T10:05:00Z</dcterms:created>
  <dcterms:modified xsi:type="dcterms:W3CDTF">2023-02-28T10:10:00Z</dcterms:modified>
</cp:coreProperties>
</file>