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02E9E" w14:textId="77777777" w:rsidR="0059209E" w:rsidRPr="00C8579C" w:rsidRDefault="0059209E" w:rsidP="00BC5410">
      <w:pPr>
        <w:keepNext/>
        <w:keepLines/>
        <w:ind w:right="1274"/>
      </w:pPr>
    </w:p>
    <w:p w14:paraId="37392869" w14:textId="77777777" w:rsidR="007C70A1" w:rsidRPr="00C8579C" w:rsidRDefault="007C70A1" w:rsidP="00BC5410">
      <w:pPr>
        <w:keepNext/>
        <w:keepLines/>
        <w:ind w:right="1274"/>
        <w:rPr>
          <w:rFonts w:ascii="Tahoma" w:hAnsi="Tahoma" w:cs="Tahoma"/>
          <w:b/>
        </w:rPr>
      </w:pPr>
      <w:r w:rsidRPr="00C8579C">
        <w:rPr>
          <w:rFonts w:ascii="Tahoma" w:hAnsi="Tahoma" w:cs="Tahoma"/>
          <w:b/>
        </w:rPr>
        <w:t>Naročnik:</w:t>
      </w:r>
    </w:p>
    <w:p w14:paraId="26D002C9" w14:textId="77777777" w:rsidR="007C70A1" w:rsidRPr="00C8579C" w:rsidRDefault="007C70A1" w:rsidP="00BC5410">
      <w:pPr>
        <w:keepNext/>
        <w:keepLines/>
        <w:rPr>
          <w:rFonts w:ascii="Tahoma" w:hAnsi="Tahoma" w:cs="Tahoma"/>
          <w:b/>
        </w:rPr>
      </w:pPr>
    </w:p>
    <w:p w14:paraId="1507AD2B" w14:textId="77777777" w:rsidR="0094613F" w:rsidRPr="00C8579C" w:rsidRDefault="0094613F" w:rsidP="00BC5410">
      <w:pPr>
        <w:keepNext/>
        <w:keepLines/>
        <w:rPr>
          <w:rFonts w:ascii="Tahoma" w:hAnsi="Tahoma" w:cs="Tahoma"/>
          <w:b/>
          <w:bCs/>
        </w:rPr>
      </w:pPr>
      <w:r w:rsidRPr="00C8579C">
        <w:rPr>
          <w:rFonts w:ascii="Tahoma" w:hAnsi="Tahoma" w:cs="Tahoma"/>
          <w:b/>
          <w:bCs/>
        </w:rPr>
        <w:t xml:space="preserve">JAVNO PODJETJE VODOVOD KANALIZACIJA SNAGA </w:t>
      </w:r>
      <w:proofErr w:type="spellStart"/>
      <w:r w:rsidRPr="00C8579C">
        <w:rPr>
          <w:rFonts w:ascii="Tahoma" w:hAnsi="Tahoma" w:cs="Tahoma"/>
          <w:b/>
          <w:bCs/>
        </w:rPr>
        <w:t>d.o.o</w:t>
      </w:r>
      <w:proofErr w:type="spellEnd"/>
      <w:r w:rsidRPr="00C8579C">
        <w:rPr>
          <w:rFonts w:ascii="Tahoma" w:hAnsi="Tahoma" w:cs="Tahoma"/>
          <w:b/>
          <w:bCs/>
        </w:rPr>
        <w:t>.</w:t>
      </w:r>
    </w:p>
    <w:p w14:paraId="628AFD6C" w14:textId="77777777" w:rsidR="0094613F" w:rsidRPr="00C8579C" w:rsidRDefault="0094613F" w:rsidP="00BC5410">
      <w:pPr>
        <w:keepNext/>
        <w:keepLines/>
        <w:rPr>
          <w:rFonts w:ascii="Tahoma" w:hAnsi="Tahoma" w:cs="Tahoma"/>
        </w:rPr>
      </w:pPr>
      <w:r w:rsidRPr="00C8579C">
        <w:rPr>
          <w:rFonts w:ascii="Tahoma" w:hAnsi="Tahoma" w:cs="Tahoma"/>
        </w:rPr>
        <w:t>Vodovodna cesta 90</w:t>
      </w:r>
    </w:p>
    <w:p w14:paraId="0928F7EC" w14:textId="77777777" w:rsidR="0094613F" w:rsidRPr="00C8579C" w:rsidRDefault="0094613F" w:rsidP="00BC5410">
      <w:pPr>
        <w:keepNext/>
        <w:keepLines/>
        <w:rPr>
          <w:rFonts w:ascii="Tahoma" w:hAnsi="Tahoma" w:cs="Tahoma"/>
        </w:rPr>
      </w:pPr>
      <w:r w:rsidRPr="00C8579C">
        <w:rPr>
          <w:rFonts w:ascii="Tahoma" w:hAnsi="Tahoma" w:cs="Tahoma"/>
        </w:rPr>
        <w:t>1000 Ljubljana</w:t>
      </w:r>
    </w:p>
    <w:p w14:paraId="03BBCA7E" w14:textId="77777777" w:rsidR="007C70A1" w:rsidRPr="00C8579C" w:rsidRDefault="007C70A1" w:rsidP="00BC5410">
      <w:pPr>
        <w:keepNext/>
        <w:keepLines/>
        <w:rPr>
          <w:rFonts w:ascii="Tahoma" w:hAnsi="Tahoma" w:cs="Tahoma"/>
        </w:rPr>
      </w:pPr>
    </w:p>
    <w:p w14:paraId="5653E843" w14:textId="77777777" w:rsidR="007C70A1" w:rsidRPr="00C8579C" w:rsidRDefault="007C70A1" w:rsidP="00BC5410">
      <w:pPr>
        <w:keepNext/>
        <w:keepLines/>
        <w:rPr>
          <w:rFonts w:ascii="Tahoma" w:hAnsi="Tahoma" w:cs="Tahoma"/>
          <w:b/>
        </w:rPr>
      </w:pPr>
      <w:r w:rsidRPr="00C8579C">
        <w:rPr>
          <w:rFonts w:ascii="Tahoma" w:hAnsi="Tahoma" w:cs="Tahoma"/>
          <w:b/>
        </w:rPr>
        <w:t>Po pooblastilu javno naročilo vodi:</w:t>
      </w:r>
    </w:p>
    <w:p w14:paraId="6C023DC9" w14:textId="77777777" w:rsidR="007C70A1" w:rsidRPr="00C8579C" w:rsidRDefault="007C70A1" w:rsidP="00BC5410">
      <w:pPr>
        <w:keepNext/>
        <w:keepLines/>
        <w:rPr>
          <w:rFonts w:ascii="Tahoma" w:hAnsi="Tahoma" w:cs="Tahoma"/>
        </w:rPr>
      </w:pPr>
    </w:p>
    <w:p w14:paraId="2D0933FE" w14:textId="77777777" w:rsidR="00A04160" w:rsidRPr="00C8579C" w:rsidRDefault="00A04160" w:rsidP="00BC5410">
      <w:pPr>
        <w:keepNext/>
        <w:keepLines/>
        <w:rPr>
          <w:rFonts w:ascii="Tahoma" w:hAnsi="Tahoma" w:cs="Tahoma"/>
          <w:b/>
          <w:bCs/>
        </w:rPr>
      </w:pPr>
      <w:r w:rsidRPr="00C8579C">
        <w:rPr>
          <w:rFonts w:ascii="Tahoma" w:hAnsi="Tahoma" w:cs="Tahoma"/>
          <w:b/>
          <w:bCs/>
        </w:rPr>
        <w:t xml:space="preserve">JAVNI HOLDING Ljubljana, </w:t>
      </w:r>
      <w:proofErr w:type="spellStart"/>
      <w:r w:rsidRPr="00C8579C">
        <w:rPr>
          <w:rFonts w:ascii="Tahoma" w:hAnsi="Tahoma" w:cs="Tahoma"/>
          <w:b/>
          <w:bCs/>
        </w:rPr>
        <w:t>d.o.o</w:t>
      </w:r>
      <w:proofErr w:type="spellEnd"/>
      <w:r w:rsidRPr="00C8579C">
        <w:rPr>
          <w:rFonts w:ascii="Tahoma" w:hAnsi="Tahoma" w:cs="Tahoma"/>
          <w:b/>
          <w:bCs/>
        </w:rPr>
        <w:t xml:space="preserve">. </w:t>
      </w:r>
    </w:p>
    <w:p w14:paraId="551C675F" w14:textId="77777777" w:rsidR="007C70A1" w:rsidRPr="00C8579C" w:rsidRDefault="00AA024E" w:rsidP="00BC5410">
      <w:pPr>
        <w:keepNext/>
        <w:keepLines/>
        <w:rPr>
          <w:rFonts w:ascii="Tahoma" w:hAnsi="Tahoma" w:cs="Tahoma"/>
        </w:rPr>
      </w:pPr>
      <w:r w:rsidRPr="00C8579C">
        <w:rPr>
          <w:rFonts w:ascii="Tahoma" w:hAnsi="Tahoma" w:cs="Tahoma"/>
        </w:rPr>
        <w:t>Verovškova ulica 70</w:t>
      </w:r>
    </w:p>
    <w:p w14:paraId="3DB68805" w14:textId="77777777" w:rsidR="00A04160" w:rsidRPr="00C8579C" w:rsidRDefault="00A04160" w:rsidP="00BC5410">
      <w:pPr>
        <w:keepNext/>
        <w:keepLines/>
        <w:rPr>
          <w:rFonts w:ascii="Tahoma" w:hAnsi="Tahoma" w:cs="Tahoma"/>
        </w:rPr>
      </w:pPr>
      <w:r w:rsidRPr="00C8579C">
        <w:rPr>
          <w:rFonts w:ascii="Tahoma" w:hAnsi="Tahoma" w:cs="Tahoma"/>
        </w:rPr>
        <w:t>1000 Ljubljana</w:t>
      </w:r>
    </w:p>
    <w:p w14:paraId="1E8CFFDC" w14:textId="77777777" w:rsidR="007C70A1" w:rsidRPr="00C8579C" w:rsidRDefault="007C70A1" w:rsidP="00BC5410">
      <w:pPr>
        <w:keepNext/>
        <w:keepLines/>
        <w:rPr>
          <w:rFonts w:ascii="Tahoma" w:hAnsi="Tahoma" w:cs="Tahoma"/>
          <w:b/>
        </w:rPr>
      </w:pPr>
    </w:p>
    <w:p w14:paraId="22405ECF" w14:textId="77777777" w:rsidR="007C70A1" w:rsidRPr="00C8579C" w:rsidRDefault="007C70A1" w:rsidP="00BC5410">
      <w:pPr>
        <w:keepNext/>
        <w:keepLines/>
        <w:jc w:val="center"/>
        <w:rPr>
          <w:rFonts w:ascii="Tahoma" w:hAnsi="Tahoma" w:cs="Tahoma"/>
        </w:rPr>
      </w:pPr>
    </w:p>
    <w:p w14:paraId="1A81F468" w14:textId="31176211" w:rsidR="004958CB" w:rsidRPr="00C8579C" w:rsidRDefault="007C70A1" w:rsidP="00BC5410">
      <w:pPr>
        <w:keepNext/>
        <w:keepLines/>
        <w:rPr>
          <w:rFonts w:ascii="Tahoma" w:hAnsi="Tahoma" w:cs="Tahoma"/>
          <w:b/>
        </w:rPr>
      </w:pPr>
      <w:r w:rsidRPr="00C8579C">
        <w:rPr>
          <w:rFonts w:ascii="Tahoma" w:hAnsi="Tahoma" w:cs="Tahoma"/>
        </w:rPr>
        <w:t xml:space="preserve">Številka: </w:t>
      </w:r>
      <w:r w:rsidR="00AD7483">
        <w:rPr>
          <w:rFonts w:ascii="Tahoma" w:hAnsi="Tahoma" w:cs="Tahoma"/>
          <w:b/>
        </w:rPr>
        <w:t>VKS-</w:t>
      </w:r>
      <w:r w:rsidR="004B0CFA">
        <w:rPr>
          <w:rFonts w:ascii="Tahoma" w:hAnsi="Tahoma" w:cs="Tahoma"/>
          <w:b/>
        </w:rPr>
        <w:t>59/24</w:t>
      </w:r>
    </w:p>
    <w:p w14:paraId="0689FF05" w14:textId="77777777" w:rsidR="004958CB" w:rsidRPr="00C8579C" w:rsidRDefault="004958CB" w:rsidP="00BC5410">
      <w:pPr>
        <w:keepNext/>
        <w:keepLines/>
        <w:rPr>
          <w:rFonts w:ascii="Tahoma" w:hAnsi="Tahoma" w:cs="Tahoma"/>
        </w:rPr>
      </w:pPr>
    </w:p>
    <w:p w14:paraId="77090FFF" w14:textId="77777777" w:rsidR="00171035" w:rsidRPr="00C8579C" w:rsidRDefault="00171035" w:rsidP="00BC5410">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6B46AE18" w14:textId="77777777">
        <w:trPr>
          <w:trHeight w:val="851"/>
        </w:trPr>
        <w:tc>
          <w:tcPr>
            <w:tcW w:w="7094" w:type="dxa"/>
            <w:shd w:val="pct12" w:color="auto" w:fill="FFFFFF"/>
            <w:vAlign w:val="center"/>
          </w:tcPr>
          <w:p w14:paraId="31B797C8" w14:textId="77777777" w:rsidR="007C70A1" w:rsidRPr="00C8579C" w:rsidRDefault="006A1CBC" w:rsidP="00BC5410">
            <w:pPr>
              <w:keepNext/>
              <w:keepLines/>
              <w:jc w:val="center"/>
              <w:rPr>
                <w:rFonts w:ascii="Tahoma" w:hAnsi="Tahoma" w:cs="Tahoma"/>
                <w:b/>
                <w:sz w:val="28"/>
                <w:szCs w:val="28"/>
              </w:rPr>
            </w:pPr>
            <w:r w:rsidRPr="00C8579C">
              <w:rPr>
                <w:rFonts w:ascii="Tahoma" w:hAnsi="Tahoma" w:cs="Tahoma"/>
                <w:b/>
                <w:sz w:val="28"/>
                <w:szCs w:val="28"/>
              </w:rPr>
              <w:t xml:space="preserve">RAZPISNA </w:t>
            </w:r>
            <w:r w:rsidR="007F1692" w:rsidRPr="00C8579C">
              <w:rPr>
                <w:rFonts w:ascii="Tahoma" w:hAnsi="Tahoma" w:cs="Tahoma"/>
                <w:b/>
                <w:sz w:val="28"/>
                <w:szCs w:val="28"/>
              </w:rPr>
              <w:t>DOKUMENTACIJ</w:t>
            </w:r>
            <w:r w:rsidR="00EB2355" w:rsidRPr="00C8579C">
              <w:rPr>
                <w:rFonts w:ascii="Tahoma" w:hAnsi="Tahoma" w:cs="Tahoma"/>
                <w:b/>
                <w:sz w:val="28"/>
                <w:szCs w:val="28"/>
              </w:rPr>
              <w:t>A</w:t>
            </w:r>
          </w:p>
        </w:tc>
      </w:tr>
    </w:tbl>
    <w:p w14:paraId="1191B1C7" w14:textId="77777777" w:rsidR="0047238D" w:rsidRPr="00C8579C" w:rsidRDefault="0047238D" w:rsidP="00BC5410">
      <w:pPr>
        <w:keepNext/>
        <w:keepLines/>
        <w:ind w:right="424"/>
        <w:jc w:val="center"/>
        <w:rPr>
          <w:rFonts w:ascii="Tahoma" w:hAnsi="Tahoma" w:cs="Tahoma"/>
          <w:b/>
        </w:rPr>
      </w:pPr>
    </w:p>
    <w:p w14:paraId="1D5DD7DE" w14:textId="77777777" w:rsidR="004958CB" w:rsidRPr="00C8579C" w:rsidRDefault="00654AC8" w:rsidP="00BC5410">
      <w:pPr>
        <w:keepNext/>
        <w:keepLines/>
        <w:ind w:right="424"/>
        <w:jc w:val="center"/>
        <w:rPr>
          <w:rFonts w:ascii="Tahoma" w:hAnsi="Tahoma" w:cs="Tahoma"/>
        </w:rPr>
      </w:pPr>
      <w:r w:rsidRPr="00C8579C">
        <w:rPr>
          <w:rFonts w:ascii="Tahoma" w:hAnsi="Tahoma" w:cs="Tahoma"/>
          <w:sz w:val="24"/>
        </w:rPr>
        <w:t xml:space="preserve">ZA ODDAJO JAVNEGA NAROČILA </w:t>
      </w:r>
      <w:r w:rsidR="004958CB" w:rsidRPr="00C8579C">
        <w:rPr>
          <w:rFonts w:ascii="Tahoma" w:hAnsi="Tahoma" w:cs="Tahoma"/>
          <w:sz w:val="24"/>
        </w:rPr>
        <w:t xml:space="preserve">PO </w:t>
      </w:r>
      <w:r w:rsidR="00AE4BEB" w:rsidRPr="00C8579C">
        <w:rPr>
          <w:rFonts w:ascii="Tahoma" w:hAnsi="Tahoma" w:cs="Tahoma"/>
          <w:sz w:val="24"/>
        </w:rPr>
        <w:t xml:space="preserve">ODPRTEM </w:t>
      </w:r>
      <w:r w:rsidR="00F047D9" w:rsidRPr="00C8579C">
        <w:rPr>
          <w:rFonts w:ascii="Tahoma" w:hAnsi="Tahoma" w:cs="Tahoma"/>
          <w:sz w:val="24"/>
        </w:rPr>
        <w:t>POSTOPKU</w:t>
      </w:r>
      <w:r w:rsidR="0094415D" w:rsidRPr="00C8579C">
        <w:rPr>
          <w:rFonts w:ascii="Tahoma" w:hAnsi="Tahoma" w:cs="Tahoma"/>
          <w:sz w:val="24"/>
        </w:rPr>
        <w:t xml:space="preserve"> ZA</w:t>
      </w:r>
    </w:p>
    <w:p w14:paraId="342F1872" w14:textId="77777777" w:rsidR="004958CB" w:rsidRPr="00C8579C" w:rsidRDefault="004958CB" w:rsidP="00BC5410">
      <w:pPr>
        <w:keepNext/>
        <w:keepLines/>
        <w:ind w:right="424"/>
        <w:jc w:val="center"/>
        <w:rPr>
          <w:rFonts w:ascii="Tahoma" w:hAnsi="Tahoma" w:cs="Tahoma"/>
        </w:rPr>
      </w:pPr>
    </w:p>
    <w:p w14:paraId="0DC99B1E" w14:textId="77777777" w:rsidR="00444E72" w:rsidRPr="00C8579C" w:rsidRDefault="00444E72" w:rsidP="00BC5410">
      <w:pPr>
        <w:keepNext/>
        <w:keepLines/>
        <w:ind w:right="424"/>
        <w:jc w:val="center"/>
        <w:rPr>
          <w:rFonts w:ascii="Tahoma" w:hAnsi="Tahoma" w:cs="Tahoma"/>
        </w:rPr>
      </w:pPr>
    </w:p>
    <w:p w14:paraId="0A508F3D" w14:textId="77777777" w:rsidR="004958CB" w:rsidRPr="00C8579C" w:rsidRDefault="00C04869" w:rsidP="00BC5410">
      <w:pPr>
        <w:keepNext/>
        <w:keepLines/>
        <w:ind w:right="424"/>
        <w:jc w:val="center"/>
        <w:rPr>
          <w:rFonts w:ascii="Tahoma" w:hAnsi="Tahoma" w:cs="Tahoma"/>
          <w:b/>
          <w:color w:val="000000"/>
          <w:sz w:val="28"/>
          <w:szCs w:val="28"/>
        </w:rPr>
      </w:pPr>
      <w:r>
        <w:rPr>
          <w:rFonts w:ascii="Tahoma" w:hAnsi="Tahoma" w:cs="Tahoma"/>
          <w:b/>
          <w:color w:val="000000"/>
          <w:sz w:val="28"/>
          <w:szCs w:val="28"/>
        </w:rPr>
        <w:t>Prevzem produkta LF-A iz obdelave komunalnih odpadkov v RCERO Ljubljana</w:t>
      </w:r>
    </w:p>
    <w:p w14:paraId="4F93D99F" w14:textId="77777777" w:rsidR="004958CB" w:rsidRPr="00C8579C" w:rsidRDefault="004958CB" w:rsidP="00BC5410">
      <w:pPr>
        <w:keepNext/>
        <w:keepLines/>
        <w:ind w:right="424"/>
        <w:jc w:val="center"/>
        <w:rPr>
          <w:rFonts w:ascii="Tahoma" w:hAnsi="Tahoma" w:cs="Tahoma"/>
          <w:b/>
        </w:rPr>
      </w:pPr>
    </w:p>
    <w:p w14:paraId="76108705" w14:textId="77777777" w:rsidR="004958CB" w:rsidRPr="00C8579C" w:rsidRDefault="004958CB" w:rsidP="00BC5410">
      <w:pPr>
        <w:keepNext/>
        <w:keepLines/>
        <w:ind w:right="424"/>
        <w:jc w:val="center"/>
        <w:rPr>
          <w:rFonts w:ascii="Tahoma" w:hAnsi="Tahoma" w:cs="Tahoma"/>
          <w:b/>
        </w:rPr>
      </w:pPr>
    </w:p>
    <w:p w14:paraId="7318B7FC" w14:textId="77777777" w:rsidR="004958CB" w:rsidRPr="00C8579C" w:rsidRDefault="004958CB" w:rsidP="00BC5410">
      <w:pPr>
        <w:keepNext/>
        <w:keepLines/>
        <w:ind w:right="424"/>
        <w:jc w:val="center"/>
        <w:rPr>
          <w:rFonts w:ascii="Tahoma" w:hAnsi="Tahoma" w:cs="Tahoma"/>
          <w:b/>
        </w:rPr>
      </w:pPr>
    </w:p>
    <w:p w14:paraId="1657316A" w14:textId="77777777" w:rsidR="004958CB" w:rsidRPr="00C8579C" w:rsidRDefault="004958CB" w:rsidP="00BC5410">
      <w:pPr>
        <w:keepNext/>
        <w:keepLines/>
        <w:ind w:right="424"/>
        <w:jc w:val="center"/>
        <w:rPr>
          <w:rFonts w:ascii="Tahoma" w:hAnsi="Tahoma" w:cs="Tahoma"/>
          <w:b/>
        </w:rPr>
      </w:pPr>
    </w:p>
    <w:p w14:paraId="2A0F7485" w14:textId="77777777" w:rsidR="007C70A1" w:rsidRPr="00C8579C" w:rsidRDefault="007C70A1" w:rsidP="00BC5410">
      <w:pPr>
        <w:keepNext/>
        <w:keepLines/>
        <w:ind w:right="424"/>
        <w:jc w:val="center"/>
        <w:rPr>
          <w:rFonts w:ascii="Tahoma" w:hAnsi="Tahoma" w:cs="Tahoma"/>
        </w:rPr>
      </w:pPr>
    </w:p>
    <w:p w14:paraId="2DF5D0F5" w14:textId="77777777" w:rsidR="00F46CA6" w:rsidRPr="00C8579C" w:rsidRDefault="00F46CA6" w:rsidP="00BC5410">
      <w:pPr>
        <w:keepNext/>
        <w:keepLines/>
        <w:ind w:right="424"/>
        <w:jc w:val="center"/>
        <w:rPr>
          <w:rFonts w:ascii="Tahoma" w:hAnsi="Tahoma" w:cs="Tahoma"/>
          <w:noProof/>
        </w:rPr>
      </w:pPr>
    </w:p>
    <w:p w14:paraId="4A5E1B26" w14:textId="77777777" w:rsidR="00650419" w:rsidRPr="00C8579C" w:rsidRDefault="00650419" w:rsidP="00BC5410">
      <w:pPr>
        <w:keepNext/>
        <w:keepLines/>
        <w:ind w:right="424"/>
        <w:jc w:val="center"/>
        <w:rPr>
          <w:rFonts w:ascii="Tahoma" w:hAnsi="Tahoma" w:cs="Tahoma"/>
          <w:noProof/>
        </w:rPr>
      </w:pPr>
    </w:p>
    <w:p w14:paraId="174459F9" w14:textId="77777777" w:rsidR="00F46CA6" w:rsidRPr="00C8579C" w:rsidRDefault="00F46CA6" w:rsidP="00BC5410">
      <w:pPr>
        <w:keepNext/>
        <w:keepLines/>
        <w:ind w:right="424"/>
        <w:jc w:val="center"/>
        <w:rPr>
          <w:rFonts w:ascii="Tahoma" w:hAnsi="Tahoma" w:cs="Tahoma"/>
          <w:noProof/>
        </w:rPr>
      </w:pPr>
    </w:p>
    <w:p w14:paraId="2619A7AD" w14:textId="77777777" w:rsidR="00413199" w:rsidRDefault="000D748B" w:rsidP="00BC5410">
      <w:pPr>
        <w:keepNext/>
        <w:keepLines/>
        <w:tabs>
          <w:tab w:val="left" w:pos="567"/>
        </w:tabs>
        <w:jc w:val="center"/>
        <w:rPr>
          <w:rFonts w:ascii="Tahoma" w:hAnsi="Tahoma" w:cs="Tahoma"/>
          <w:noProof/>
        </w:rPr>
      </w:pPr>
      <w:r w:rsidRPr="00C8579C">
        <w:rPr>
          <w:rFonts w:ascii="Tahoma" w:hAnsi="Tahoma" w:cs="Tahoma"/>
          <w:noProof/>
        </w:rPr>
        <w:t>Ljubljana,</w:t>
      </w:r>
      <w:r w:rsidR="00AF2BCA" w:rsidRPr="00C8579C">
        <w:rPr>
          <w:rFonts w:ascii="Tahoma" w:hAnsi="Tahoma" w:cs="Tahoma"/>
          <w:noProof/>
        </w:rPr>
        <w:t xml:space="preserve"> </w:t>
      </w:r>
      <w:r w:rsidR="00B15250">
        <w:rPr>
          <w:rFonts w:ascii="Tahoma" w:hAnsi="Tahoma" w:cs="Tahoma"/>
          <w:noProof/>
        </w:rPr>
        <w:t>april</w:t>
      </w:r>
      <w:r w:rsidR="00F55586">
        <w:rPr>
          <w:rFonts w:ascii="Tahoma" w:hAnsi="Tahoma" w:cs="Tahoma"/>
          <w:noProof/>
        </w:rPr>
        <w:t xml:space="preserve"> 2024</w:t>
      </w:r>
    </w:p>
    <w:p w14:paraId="343C5EC7" w14:textId="2AEC4162" w:rsidR="00AA31FF" w:rsidRPr="00C8579C" w:rsidRDefault="00AA31FF" w:rsidP="00BC5410">
      <w:pPr>
        <w:keepNext/>
        <w:keepLines/>
        <w:tabs>
          <w:tab w:val="left" w:pos="567"/>
        </w:tabs>
        <w:jc w:val="center"/>
        <w:rPr>
          <w:rFonts w:ascii="Tahoma" w:hAnsi="Tahoma" w:cs="Tahoma"/>
          <w:noProof/>
        </w:rPr>
        <w:sectPr w:rsidR="00AA31FF" w:rsidRPr="00C8579C"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p>
    <w:p w14:paraId="05C038B4" w14:textId="77777777" w:rsidR="00201FEC" w:rsidRDefault="00201FEC" w:rsidP="00BC5410">
      <w:pPr>
        <w:pStyle w:val="Naslov1"/>
        <w:keepLines/>
        <w:jc w:val="center"/>
        <w:rPr>
          <w:rFonts w:ascii="Tahoma" w:hAnsi="Tahoma" w:cs="Tahoma"/>
          <w:sz w:val="28"/>
          <w:szCs w:val="28"/>
          <w:lang w:val="sl-SI"/>
        </w:rPr>
      </w:pPr>
      <w:bookmarkStart w:id="0" w:name="_Toc178483388"/>
    </w:p>
    <w:p w14:paraId="0EF0E684" w14:textId="77777777" w:rsidR="00201FEC" w:rsidRDefault="00201FEC" w:rsidP="00BC5410">
      <w:pPr>
        <w:pStyle w:val="Naslov1"/>
        <w:keepLines/>
        <w:jc w:val="center"/>
        <w:rPr>
          <w:rFonts w:ascii="Tahoma" w:hAnsi="Tahoma" w:cs="Tahoma"/>
          <w:sz w:val="28"/>
          <w:szCs w:val="28"/>
          <w:lang w:val="sl-SI"/>
        </w:rPr>
      </w:pPr>
    </w:p>
    <w:p w14:paraId="797477BB" w14:textId="77777777" w:rsidR="00201FEC" w:rsidRDefault="00201FEC" w:rsidP="00BC5410">
      <w:pPr>
        <w:pStyle w:val="Naslov1"/>
        <w:keepLines/>
        <w:jc w:val="center"/>
        <w:rPr>
          <w:rFonts w:ascii="Tahoma" w:hAnsi="Tahoma" w:cs="Tahoma"/>
          <w:sz w:val="28"/>
          <w:szCs w:val="28"/>
          <w:lang w:val="sl-SI"/>
        </w:rPr>
      </w:pPr>
    </w:p>
    <w:p w14:paraId="2F1E8500" w14:textId="77777777" w:rsidR="00201FEC" w:rsidRDefault="00201FEC" w:rsidP="00BC5410">
      <w:pPr>
        <w:pStyle w:val="Naslov1"/>
        <w:keepLines/>
        <w:jc w:val="center"/>
        <w:rPr>
          <w:rFonts w:ascii="Tahoma" w:hAnsi="Tahoma" w:cs="Tahoma"/>
          <w:sz w:val="28"/>
          <w:szCs w:val="28"/>
          <w:lang w:val="sl-SI"/>
        </w:rPr>
      </w:pPr>
    </w:p>
    <w:p w14:paraId="0F9F3CCF" w14:textId="77777777" w:rsidR="00201FEC" w:rsidRDefault="00201FEC" w:rsidP="00BC5410">
      <w:pPr>
        <w:pStyle w:val="Naslov1"/>
        <w:keepLines/>
        <w:jc w:val="center"/>
        <w:rPr>
          <w:rFonts w:ascii="Tahoma" w:hAnsi="Tahoma" w:cs="Tahoma"/>
          <w:sz w:val="28"/>
          <w:szCs w:val="28"/>
          <w:lang w:val="sl-SI"/>
        </w:rPr>
      </w:pPr>
    </w:p>
    <w:p w14:paraId="0D49226E" w14:textId="77777777" w:rsidR="00201FEC" w:rsidRDefault="00201FEC" w:rsidP="00BC5410">
      <w:pPr>
        <w:pStyle w:val="Naslov1"/>
        <w:keepLines/>
        <w:jc w:val="center"/>
        <w:rPr>
          <w:rFonts w:ascii="Tahoma" w:hAnsi="Tahoma" w:cs="Tahoma"/>
          <w:sz w:val="28"/>
          <w:szCs w:val="28"/>
          <w:lang w:val="sl-SI"/>
        </w:rPr>
      </w:pPr>
    </w:p>
    <w:p w14:paraId="0B0CD06A" w14:textId="6AEC7B75" w:rsidR="007C70A1" w:rsidRPr="00C8579C" w:rsidRDefault="007C70A1" w:rsidP="00BC5410">
      <w:pPr>
        <w:pStyle w:val="Naslov1"/>
        <w:keepLines/>
        <w:jc w:val="center"/>
        <w:rPr>
          <w:rFonts w:ascii="Tahoma" w:hAnsi="Tahoma" w:cs="Tahoma"/>
          <w:sz w:val="28"/>
          <w:szCs w:val="28"/>
          <w:lang w:val="sl-SI"/>
        </w:rPr>
      </w:pPr>
      <w:r w:rsidRPr="00C8579C">
        <w:rPr>
          <w:rFonts w:ascii="Tahoma" w:hAnsi="Tahoma" w:cs="Tahoma"/>
          <w:sz w:val="28"/>
          <w:szCs w:val="28"/>
          <w:lang w:val="sl-SI"/>
        </w:rPr>
        <w:t xml:space="preserve">POVABILO K ODDAJI </w:t>
      </w:r>
      <w:bookmarkEnd w:id="0"/>
      <w:r w:rsidR="00037AB0" w:rsidRPr="00C8579C">
        <w:rPr>
          <w:rFonts w:ascii="Tahoma" w:hAnsi="Tahoma" w:cs="Tahoma"/>
          <w:sz w:val="28"/>
          <w:szCs w:val="28"/>
          <w:lang w:val="sl-SI"/>
        </w:rPr>
        <w:t>PONUDBE</w:t>
      </w:r>
    </w:p>
    <w:p w14:paraId="05A41700" w14:textId="77777777" w:rsidR="007C70A1" w:rsidRPr="00C8579C" w:rsidRDefault="007C70A1" w:rsidP="00BC5410">
      <w:pPr>
        <w:keepNext/>
        <w:keepLines/>
        <w:tabs>
          <w:tab w:val="left" w:pos="2895"/>
        </w:tabs>
        <w:rPr>
          <w:rFonts w:ascii="Tahoma" w:hAnsi="Tahoma" w:cs="Tahoma"/>
        </w:rPr>
      </w:pPr>
      <w:r w:rsidRPr="00C8579C">
        <w:rPr>
          <w:rFonts w:ascii="Tahoma" w:hAnsi="Tahoma" w:cs="Tahoma"/>
        </w:rPr>
        <w:tab/>
      </w:r>
    </w:p>
    <w:p w14:paraId="03132017" w14:textId="77777777" w:rsidR="007C70A1" w:rsidRPr="00C8579C" w:rsidRDefault="007C70A1" w:rsidP="00BC5410">
      <w:pPr>
        <w:keepNext/>
        <w:keepLines/>
        <w:rPr>
          <w:rFonts w:ascii="Tahoma" w:hAnsi="Tahoma" w:cs="Tahoma"/>
        </w:rPr>
      </w:pPr>
    </w:p>
    <w:p w14:paraId="0FC2B19B" w14:textId="77777777" w:rsidR="007C70A1" w:rsidRPr="00C8579C" w:rsidRDefault="007C70A1" w:rsidP="00BC5410">
      <w:pPr>
        <w:keepNext/>
        <w:keepLines/>
        <w:rPr>
          <w:rFonts w:ascii="Tahoma" w:hAnsi="Tahoma" w:cs="Tahoma"/>
        </w:rPr>
      </w:pPr>
    </w:p>
    <w:p w14:paraId="3B2430F9" w14:textId="77777777" w:rsidR="007C70A1" w:rsidRPr="00C8579C" w:rsidRDefault="007C70A1" w:rsidP="00BC5410">
      <w:pPr>
        <w:keepNext/>
        <w:keepLines/>
        <w:rPr>
          <w:rFonts w:ascii="Tahoma" w:hAnsi="Tahoma" w:cs="Tahoma"/>
        </w:rPr>
      </w:pPr>
    </w:p>
    <w:p w14:paraId="76778AA2" w14:textId="77777777" w:rsidR="007C70A1" w:rsidRPr="00C8579C" w:rsidRDefault="00A04160" w:rsidP="00BC5410">
      <w:pPr>
        <w:keepNext/>
        <w:keepLines/>
        <w:jc w:val="both"/>
        <w:rPr>
          <w:rFonts w:ascii="Tahoma" w:hAnsi="Tahoma" w:cs="Tahoma"/>
        </w:rPr>
      </w:pPr>
      <w:r w:rsidRPr="00C8579C">
        <w:rPr>
          <w:rFonts w:ascii="Tahoma" w:hAnsi="Tahoma" w:cs="Tahoma"/>
        </w:rPr>
        <w:t xml:space="preserve">JAVNI HOLDING Ljubljana, </w:t>
      </w:r>
      <w:proofErr w:type="spellStart"/>
      <w:r w:rsidRPr="00C8579C">
        <w:rPr>
          <w:rFonts w:ascii="Tahoma" w:hAnsi="Tahoma" w:cs="Tahoma"/>
        </w:rPr>
        <w:t>d.o.o</w:t>
      </w:r>
      <w:proofErr w:type="spellEnd"/>
      <w:r w:rsidRPr="00C8579C">
        <w:rPr>
          <w:rFonts w:ascii="Tahoma" w:hAnsi="Tahoma" w:cs="Tahoma"/>
        </w:rPr>
        <w:t xml:space="preserve">.,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p>
    <w:p w14:paraId="630E624F" w14:textId="77777777" w:rsidR="007C70A1" w:rsidRPr="00C8579C" w:rsidRDefault="007C70A1" w:rsidP="00BC5410">
      <w:pPr>
        <w:keepNext/>
        <w:keepLines/>
        <w:rPr>
          <w:rFonts w:ascii="Tahoma" w:hAnsi="Tahoma" w:cs="Tahoma"/>
        </w:rPr>
      </w:pPr>
    </w:p>
    <w:p w14:paraId="39DE5B79" w14:textId="77777777" w:rsidR="007C70A1" w:rsidRPr="00C8579C" w:rsidRDefault="007C70A1" w:rsidP="00BC5410">
      <w:pPr>
        <w:keepNext/>
        <w:keepLines/>
        <w:jc w:val="center"/>
        <w:rPr>
          <w:rFonts w:ascii="Tahoma" w:hAnsi="Tahoma" w:cs="Tahoma"/>
        </w:rPr>
      </w:pPr>
    </w:p>
    <w:p w14:paraId="22680494" w14:textId="77777777" w:rsidR="007C70A1" w:rsidRPr="00C8579C" w:rsidRDefault="007C70A1" w:rsidP="00BC5410">
      <w:pPr>
        <w:keepNext/>
        <w:keepLines/>
        <w:rPr>
          <w:rFonts w:ascii="Tahoma" w:hAnsi="Tahoma" w:cs="Tahoma"/>
          <w:b/>
        </w:rPr>
      </w:pPr>
      <w:r w:rsidRPr="00C8579C">
        <w:rPr>
          <w:rFonts w:ascii="Tahoma" w:hAnsi="Tahoma" w:cs="Tahoma"/>
          <w:b/>
        </w:rPr>
        <w:t xml:space="preserve"> vabi </w:t>
      </w:r>
    </w:p>
    <w:p w14:paraId="0B847085" w14:textId="77777777" w:rsidR="007C70A1" w:rsidRPr="00C8579C" w:rsidRDefault="007C70A1" w:rsidP="00BC5410">
      <w:pPr>
        <w:keepNext/>
        <w:keepLines/>
        <w:jc w:val="center"/>
        <w:rPr>
          <w:rFonts w:ascii="Tahoma" w:hAnsi="Tahoma" w:cs="Tahoma"/>
        </w:rPr>
      </w:pPr>
    </w:p>
    <w:p w14:paraId="72DD4E1E" w14:textId="77777777" w:rsidR="007C70A1" w:rsidRPr="00C8579C" w:rsidRDefault="007C70A1" w:rsidP="00BC5410">
      <w:pPr>
        <w:keepNext/>
        <w:keepLines/>
        <w:jc w:val="center"/>
        <w:rPr>
          <w:rFonts w:ascii="Tahoma" w:hAnsi="Tahoma" w:cs="Tahoma"/>
        </w:rPr>
      </w:pPr>
    </w:p>
    <w:p w14:paraId="2F0AD0C2" w14:textId="77777777" w:rsidR="00D9227D" w:rsidRPr="00C8579C" w:rsidRDefault="00D9227D" w:rsidP="00BC5410">
      <w:pPr>
        <w:keepNext/>
        <w:keepLines/>
        <w:jc w:val="center"/>
        <w:rPr>
          <w:rFonts w:ascii="Tahoma" w:hAnsi="Tahoma" w:cs="Tahoma"/>
        </w:rPr>
      </w:pPr>
    </w:p>
    <w:p w14:paraId="4CF75FB1" w14:textId="77777777" w:rsidR="007C70A1" w:rsidRPr="00C8579C" w:rsidRDefault="007C70A1" w:rsidP="00BC5410">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491EF280" w14:textId="77777777" w:rsidR="007C70A1" w:rsidRPr="00C8579C" w:rsidRDefault="007C70A1" w:rsidP="00BC5410">
      <w:pPr>
        <w:keepNext/>
        <w:keepLines/>
        <w:rPr>
          <w:rFonts w:ascii="Tahoma" w:hAnsi="Tahoma" w:cs="Tahoma"/>
        </w:rPr>
      </w:pPr>
    </w:p>
    <w:p w14:paraId="4349F33D" w14:textId="77777777" w:rsidR="001B10C8" w:rsidRPr="00C8579C" w:rsidRDefault="001B10C8" w:rsidP="00BC5410">
      <w:pPr>
        <w:keepNext/>
        <w:keepLines/>
        <w:rPr>
          <w:rFonts w:ascii="Tahoma" w:hAnsi="Tahoma" w:cs="Tahoma"/>
        </w:rPr>
      </w:pPr>
    </w:p>
    <w:p w14:paraId="070543BB" w14:textId="77777777" w:rsidR="009A5F76" w:rsidRPr="00C8579C" w:rsidRDefault="00FF0BBB" w:rsidP="00BC5410">
      <w:pPr>
        <w:keepNext/>
        <w:keepLines/>
        <w:ind w:right="424"/>
        <w:jc w:val="center"/>
        <w:rPr>
          <w:rFonts w:ascii="Tahoma" w:hAnsi="Tahoma" w:cs="Tahoma"/>
          <w:b/>
          <w:color w:val="000000"/>
          <w:sz w:val="28"/>
          <w:szCs w:val="28"/>
        </w:rPr>
      </w:pPr>
      <w:r w:rsidRPr="00C8579C">
        <w:rPr>
          <w:rFonts w:ascii="Tahoma" w:hAnsi="Tahoma" w:cs="Tahoma"/>
          <w:b/>
          <w:color w:val="000000"/>
          <w:sz w:val="28"/>
          <w:szCs w:val="28"/>
        </w:rPr>
        <w:t>»</w:t>
      </w:r>
      <w:r w:rsidR="00C04869">
        <w:rPr>
          <w:rFonts w:ascii="Tahoma" w:hAnsi="Tahoma" w:cs="Tahoma"/>
          <w:b/>
          <w:color w:val="000000"/>
          <w:sz w:val="28"/>
          <w:szCs w:val="28"/>
        </w:rPr>
        <w:t>Prevzem produkta LF-A iz obdelave komunalnih odpadkov v RCERO Ljubljana</w:t>
      </w:r>
      <w:r w:rsidRPr="00C8579C">
        <w:rPr>
          <w:rFonts w:ascii="Tahoma" w:hAnsi="Tahoma" w:cs="Tahoma"/>
          <w:b/>
          <w:color w:val="000000"/>
          <w:sz w:val="28"/>
          <w:szCs w:val="28"/>
        </w:rPr>
        <w:t>«</w:t>
      </w:r>
      <w:r w:rsidR="009A5F76" w:rsidRPr="00C8579C">
        <w:rPr>
          <w:rFonts w:ascii="Tahoma" w:hAnsi="Tahoma" w:cs="Tahoma"/>
          <w:b/>
          <w:color w:val="000000"/>
          <w:sz w:val="28"/>
          <w:szCs w:val="28"/>
        </w:rPr>
        <w:t xml:space="preserve"> </w:t>
      </w:r>
    </w:p>
    <w:p w14:paraId="700404DE" w14:textId="77777777" w:rsidR="007C70A1" w:rsidRPr="00C8579C" w:rsidRDefault="007C70A1" w:rsidP="00BC5410">
      <w:pPr>
        <w:keepNext/>
        <w:keepLines/>
        <w:jc w:val="center"/>
        <w:rPr>
          <w:rFonts w:ascii="Tahoma" w:hAnsi="Tahoma" w:cs="Tahoma"/>
        </w:rPr>
      </w:pPr>
    </w:p>
    <w:p w14:paraId="653BB1BB" w14:textId="77777777" w:rsidR="007D7739" w:rsidRPr="00C8579C" w:rsidRDefault="007D7739" w:rsidP="00BC5410">
      <w:pPr>
        <w:keepNext/>
        <w:keepLines/>
        <w:jc w:val="center"/>
        <w:rPr>
          <w:rFonts w:ascii="Tahoma" w:hAnsi="Tahoma" w:cs="Tahoma"/>
        </w:rPr>
      </w:pPr>
    </w:p>
    <w:p w14:paraId="3E1E4127" w14:textId="77777777" w:rsidR="007F3A0A" w:rsidRPr="00C8579C" w:rsidRDefault="007F3A0A" w:rsidP="00BC5410">
      <w:pPr>
        <w:keepNext/>
        <w:keepLines/>
        <w:jc w:val="both"/>
        <w:rPr>
          <w:rFonts w:ascii="Tahoma" w:hAnsi="Tahoma" w:cs="Tahoma"/>
        </w:rPr>
      </w:pPr>
    </w:p>
    <w:p w14:paraId="29B6566D" w14:textId="77777777" w:rsidR="00D9227D" w:rsidRPr="00C8579C" w:rsidRDefault="00D9227D" w:rsidP="00BC5410">
      <w:pPr>
        <w:keepNext/>
        <w:keepLines/>
        <w:rPr>
          <w:rFonts w:ascii="Tahoma" w:hAnsi="Tahoma" w:cs="Tahoma"/>
        </w:rPr>
      </w:pPr>
    </w:p>
    <w:p w14:paraId="531E6498" w14:textId="342103CB" w:rsidR="007C70A1" w:rsidRPr="00C8579C" w:rsidRDefault="006A1CBC" w:rsidP="00BC5410">
      <w:pPr>
        <w:keepNext/>
        <w:keepLines/>
        <w:jc w:val="both"/>
        <w:rPr>
          <w:rFonts w:ascii="Tahoma" w:hAnsi="Tahoma" w:cs="Tahoma"/>
        </w:rPr>
      </w:pPr>
      <w:r w:rsidRPr="00C8579C">
        <w:rPr>
          <w:rFonts w:ascii="Tahoma" w:hAnsi="Tahoma" w:cs="Tahoma"/>
        </w:rPr>
        <w:t>Razpisna d</w:t>
      </w:r>
      <w:r w:rsidR="007F1692" w:rsidRPr="00C8579C">
        <w:rPr>
          <w:rFonts w:ascii="Tahoma" w:hAnsi="Tahoma" w:cs="Tahoma"/>
        </w:rPr>
        <w:t xml:space="preserve">okumentacija </w:t>
      </w:r>
      <w:r w:rsidR="007C70A1" w:rsidRPr="00C8579C">
        <w:rPr>
          <w:rFonts w:ascii="Tahoma" w:hAnsi="Tahoma" w:cs="Tahoma"/>
        </w:rPr>
        <w:t>določa pre</w:t>
      </w:r>
      <w:r w:rsidR="002B3693" w:rsidRPr="00C8579C">
        <w:rPr>
          <w:rFonts w:ascii="Tahoma" w:hAnsi="Tahoma" w:cs="Tahoma"/>
        </w:rPr>
        <w:t>dmet javnega naročila ter</w:t>
      </w:r>
      <w:r w:rsidR="007C70A1" w:rsidRPr="00C8579C">
        <w:rPr>
          <w:rFonts w:ascii="Tahoma" w:hAnsi="Tahoma" w:cs="Tahoma"/>
        </w:rPr>
        <w:t xml:space="preserve"> pogoje </w:t>
      </w:r>
      <w:r w:rsidR="002B3693" w:rsidRPr="00C8579C">
        <w:rPr>
          <w:rFonts w:ascii="Tahoma" w:hAnsi="Tahoma" w:cs="Tahoma"/>
        </w:rPr>
        <w:t xml:space="preserve">za </w:t>
      </w:r>
      <w:r w:rsidR="001F195B" w:rsidRPr="00C8579C">
        <w:rPr>
          <w:rFonts w:ascii="Tahoma" w:hAnsi="Tahoma" w:cs="Tahoma"/>
        </w:rPr>
        <w:t>izbiro najugodnejšega ponudnika</w:t>
      </w:r>
      <w:r w:rsidR="009A5F76" w:rsidRPr="00C8579C">
        <w:rPr>
          <w:rFonts w:ascii="Tahoma" w:hAnsi="Tahoma" w:cs="Tahoma"/>
        </w:rPr>
        <w:t>,</w:t>
      </w:r>
      <w:r w:rsidR="000D748B" w:rsidRPr="00C8579C">
        <w:rPr>
          <w:rFonts w:ascii="Tahoma" w:hAnsi="Tahoma" w:cs="Tahoma"/>
        </w:rPr>
        <w:t xml:space="preserve"> </w:t>
      </w:r>
      <w:r w:rsidR="001F195B" w:rsidRPr="00C8579C">
        <w:rPr>
          <w:rFonts w:ascii="Tahoma" w:hAnsi="Tahoma" w:cs="Tahoma"/>
        </w:rPr>
        <w:t>s katerim</w:t>
      </w:r>
      <w:r w:rsidR="002B3693" w:rsidRPr="00C8579C">
        <w:rPr>
          <w:rFonts w:ascii="Tahoma" w:hAnsi="Tahoma" w:cs="Tahoma"/>
        </w:rPr>
        <w:t xml:space="preserve"> bo sklen</w:t>
      </w:r>
      <w:r w:rsidR="008C6000" w:rsidRPr="00C8579C">
        <w:rPr>
          <w:rFonts w:ascii="Tahoma" w:hAnsi="Tahoma" w:cs="Tahoma"/>
        </w:rPr>
        <w:t>jen</w:t>
      </w:r>
      <w:r w:rsidR="00361C09" w:rsidRPr="00C8579C">
        <w:rPr>
          <w:rFonts w:ascii="Tahoma" w:hAnsi="Tahoma" w:cs="Tahoma"/>
        </w:rPr>
        <w:t xml:space="preserve"> </w:t>
      </w:r>
      <w:r w:rsidR="00D01E95" w:rsidRPr="00C8579C">
        <w:rPr>
          <w:rFonts w:ascii="Tahoma" w:hAnsi="Tahoma" w:cs="Tahoma"/>
        </w:rPr>
        <w:t>okvirni sporazum</w:t>
      </w:r>
      <w:r w:rsidR="00C82B33" w:rsidRPr="00C8579C">
        <w:rPr>
          <w:rFonts w:ascii="Tahoma" w:hAnsi="Tahoma" w:cs="Tahoma"/>
        </w:rPr>
        <w:t xml:space="preserve"> za </w:t>
      </w:r>
      <w:r w:rsidR="00C56429" w:rsidRPr="00C8579C">
        <w:rPr>
          <w:rFonts w:ascii="Tahoma" w:hAnsi="Tahoma" w:cs="Tahoma"/>
        </w:rPr>
        <w:t>predmetn</w:t>
      </w:r>
      <w:r w:rsidR="002B0FB8" w:rsidRPr="00C8579C">
        <w:rPr>
          <w:rFonts w:ascii="Tahoma" w:hAnsi="Tahoma" w:cs="Tahoma"/>
        </w:rPr>
        <w:t>o</w:t>
      </w:r>
      <w:r w:rsidR="00C56429" w:rsidRPr="00C8579C">
        <w:rPr>
          <w:rFonts w:ascii="Tahoma" w:hAnsi="Tahoma" w:cs="Tahoma"/>
        </w:rPr>
        <w:t xml:space="preserve"> </w:t>
      </w:r>
      <w:r w:rsidR="002B0FB8" w:rsidRPr="00C8579C">
        <w:rPr>
          <w:rFonts w:ascii="Tahoma" w:hAnsi="Tahoma" w:cs="Tahoma"/>
        </w:rPr>
        <w:t>javno naročilo</w:t>
      </w:r>
      <w:r w:rsidR="000D748B" w:rsidRPr="00C8579C">
        <w:rPr>
          <w:rFonts w:ascii="Tahoma" w:hAnsi="Tahoma" w:cs="Tahoma"/>
        </w:rPr>
        <w:t>.</w:t>
      </w:r>
    </w:p>
    <w:p w14:paraId="5006029E" w14:textId="77777777" w:rsidR="007C70A1" w:rsidRPr="00C8579C" w:rsidRDefault="007C70A1" w:rsidP="00BC5410">
      <w:pPr>
        <w:keepNext/>
        <w:keepLines/>
        <w:rPr>
          <w:rFonts w:ascii="Tahoma" w:hAnsi="Tahoma" w:cs="Tahoma"/>
          <w:color w:val="FF0000"/>
        </w:rPr>
      </w:pPr>
    </w:p>
    <w:p w14:paraId="119F5AB7" w14:textId="77777777" w:rsidR="007C70A1" w:rsidRPr="00C8579C" w:rsidRDefault="007C70A1" w:rsidP="00BC5410">
      <w:pPr>
        <w:keepNext/>
        <w:keepLines/>
        <w:rPr>
          <w:rFonts w:ascii="Tahoma" w:hAnsi="Tahoma" w:cs="Tahoma"/>
          <w:color w:val="FF0000"/>
        </w:rPr>
      </w:pPr>
    </w:p>
    <w:p w14:paraId="2967E6DD" w14:textId="77777777" w:rsidR="007C70A1" w:rsidRPr="00C8579C" w:rsidRDefault="007C70A1" w:rsidP="00BC5410">
      <w:pPr>
        <w:keepNext/>
        <w:keepLines/>
        <w:rPr>
          <w:rFonts w:ascii="Tahoma" w:hAnsi="Tahoma" w:cs="Tahoma"/>
          <w:color w:val="FF0000"/>
        </w:rPr>
      </w:pPr>
    </w:p>
    <w:p w14:paraId="12107199" w14:textId="77777777" w:rsidR="007C70A1" w:rsidRPr="00C8579C" w:rsidRDefault="007C70A1" w:rsidP="00BC5410">
      <w:pPr>
        <w:keepNext/>
        <w:keepLines/>
        <w:rPr>
          <w:rFonts w:ascii="Tahoma" w:hAnsi="Tahoma" w:cs="Tahoma"/>
          <w:color w:val="000000"/>
        </w:rPr>
      </w:pPr>
      <w:r w:rsidRPr="00C8579C">
        <w:rPr>
          <w:rFonts w:ascii="Tahoma" w:hAnsi="Tahoma" w:cs="Tahoma"/>
          <w:color w:val="000000"/>
        </w:rPr>
        <w:t>S spoštovanjem!</w:t>
      </w:r>
    </w:p>
    <w:p w14:paraId="1BE2AEBC" w14:textId="77777777" w:rsidR="00325548" w:rsidRPr="00C8579C" w:rsidRDefault="00325548" w:rsidP="00BC5410">
      <w:pPr>
        <w:keepNext/>
        <w:keepLines/>
        <w:autoSpaceDE w:val="0"/>
        <w:autoSpaceDN w:val="0"/>
        <w:adjustRightInd w:val="0"/>
        <w:rPr>
          <w:rFonts w:ascii="Tahoma" w:hAnsi="Tahoma" w:cs="Tahoma"/>
        </w:rPr>
      </w:pPr>
    </w:p>
    <w:p w14:paraId="625625F5" w14:textId="77777777" w:rsidR="00D9227D" w:rsidRPr="00C8579C" w:rsidRDefault="00D9227D" w:rsidP="00BC5410">
      <w:pPr>
        <w:keepNext/>
        <w:keepLines/>
        <w:autoSpaceDE w:val="0"/>
        <w:autoSpaceDN w:val="0"/>
        <w:adjustRightInd w:val="0"/>
        <w:jc w:val="right"/>
        <w:rPr>
          <w:rFonts w:ascii="Tahoma" w:hAnsi="Tahoma" w:cs="Tahoma"/>
          <w:bCs/>
        </w:rPr>
      </w:pPr>
    </w:p>
    <w:p w14:paraId="1DFB02AB" w14:textId="77777777" w:rsidR="00325548" w:rsidRPr="00C8579C" w:rsidRDefault="00325548" w:rsidP="00BC5410">
      <w:pPr>
        <w:keepNext/>
        <w:keepLines/>
        <w:autoSpaceDE w:val="0"/>
        <w:autoSpaceDN w:val="0"/>
        <w:adjustRightInd w:val="0"/>
        <w:jc w:val="right"/>
        <w:rPr>
          <w:rFonts w:ascii="Tahoma" w:hAnsi="Tahoma" w:cs="Tahoma"/>
          <w:bCs/>
        </w:rPr>
      </w:pPr>
    </w:p>
    <w:p w14:paraId="41A22BB8" w14:textId="77777777" w:rsidR="00325548" w:rsidRPr="00C8579C" w:rsidRDefault="00325548" w:rsidP="00BC5410">
      <w:pPr>
        <w:keepNext/>
        <w:keepLines/>
        <w:autoSpaceDE w:val="0"/>
        <w:autoSpaceDN w:val="0"/>
        <w:adjustRightInd w:val="0"/>
        <w:jc w:val="right"/>
        <w:rPr>
          <w:rFonts w:ascii="Tahoma" w:hAnsi="Tahoma" w:cs="Tahoma"/>
          <w:bCs/>
        </w:rPr>
      </w:pPr>
    </w:p>
    <w:p w14:paraId="05740445" w14:textId="77777777" w:rsidR="00325548" w:rsidRPr="00C8579C" w:rsidRDefault="00325548" w:rsidP="00BC5410">
      <w:pPr>
        <w:keepNext/>
        <w:keepLines/>
        <w:autoSpaceDE w:val="0"/>
        <w:autoSpaceDN w:val="0"/>
        <w:adjustRightInd w:val="0"/>
        <w:jc w:val="right"/>
        <w:rPr>
          <w:rFonts w:ascii="Tahoma" w:hAnsi="Tahoma" w:cs="Tahoma"/>
          <w:bCs/>
        </w:rPr>
      </w:pPr>
    </w:p>
    <w:p w14:paraId="4ED4770C" w14:textId="77777777" w:rsidR="00325548" w:rsidRPr="00C8579C" w:rsidRDefault="001F195B" w:rsidP="00BC5410">
      <w:pPr>
        <w:keepNext/>
        <w:keepLines/>
        <w:autoSpaceDE w:val="0"/>
        <w:autoSpaceDN w:val="0"/>
        <w:adjustRightInd w:val="0"/>
        <w:ind w:left="6372"/>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C82B33" w:rsidRPr="00C8579C">
        <w:rPr>
          <w:rFonts w:ascii="Tahoma" w:hAnsi="Tahoma" w:cs="Tahoma"/>
          <w:bCs/>
        </w:rPr>
        <w:t xml:space="preserve"> </w:t>
      </w:r>
      <w:r w:rsidR="005C1BB3" w:rsidRPr="00C8579C">
        <w:rPr>
          <w:rFonts w:ascii="Tahoma" w:hAnsi="Tahoma" w:cs="Tahoma"/>
          <w:bCs/>
        </w:rPr>
        <w:t xml:space="preserve"> </w:t>
      </w:r>
      <w:r w:rsidR="00325548" w:rsidRPr="00C8579C">
        <w:rPr>
          <w:rFonts w:ascii="Tahoma" w:hAnsi="Tahoma" w:cs="Tahoma"/>
          <w:bCs/>
        </w:rPr>
        <w:t>Direktor</w:t>
      </w:r>
    </w:p>
    <w:p w14:paraId="47E7F91A" w14:textId="77777777" w:rsidR="007C70A1" w:rsidRPr="00C8579C" w:rsidRDefault="00BA6432" w:rsidP="00BC5410">
      <w:pPr>
        <w:keepNext/>
        <w:keepLines/>
        <w:ind w:left="5663" w:firstLine="709"/>
        <w:rPr>
          <w:rFonts w:ascii="Tahoma" w:hAnsi="Tahoma" w:cs="Tahoma"/>
        </w:rPr>
      </w:pPr>
      <w:proofErr w:type="spellStart"/>
      <w:r w:rsidRPr="00C8579C">
        <w:rPr>
          <w:rFonts w:ascii="Tahoma" w:hAnsi="Tahoma" w:cs="Tahoma"/>
          <w:bCs/>
        </w:rPr>
        <w:t>l.r</w:t>
      </w:r>
      <w:proofErr w:type="spellEnd"/>
      <w:r w:rsidRPr="00C8579C">
        <w:rPr>
          <w:rFonts w:ascii="Tahoma" w:hAnsi="Tahoma" w:cs="Tahoma"/>
          <w:bCs/>
        </w:rPr>
        <w:t>.</w:t>
      </w:r>
      <w:r w:rsidR="009D1F0A">
        <w:rPr>
          <w:rFonts w:ascii="Tahoma" w:hAnsi="Tahoma" w:cs="Tahoma"/>
          <w:bCs/>
        </w:rPr>
        <w:t xml:space="preserve"> </w:t>
      </w:r>
      <w:r w:rsidR="00A06259">
        <w:rPr>
          <w:rFonts w:ascii="Tahoma" w:hAnsi="Tahoma" w:cs="Tahoma"/>
          <w:bCs/>
        </w:rPr>
        <w:t>Krištof Mlakar</w:t>
      </w:r>
    </w:p>
    <w:p w14:paraId="294C29F2" w14:textId="77777777" w:rsidR="00325548" w:rsidRPr="00C8579C" w:rsidRDefault="00325548" w:rsidP="00BC5410">
      <w:pPr>
        <w:keepNext/>
        <w:keepLines/>
        <w:rPr>
          <w:rFonts w:ascii="Tahoma" w:hAnsi="Tahoma" w:cs="Tahoma"/>
        </w:rPr>
      </w:pPr>
    </w:p>
    <w:p w14:paraId="69F1F809" w14:textId="77777777" w:rsidR="00325548" w:rsidRPr="00C8579C" w:rsidRDefault="00325548" w:rsidP="00BC5410">
      <w:pPr>
        <w:keepNext/>
        <w:keepLines/>
        <w:rPr>
          <w:rFonts w:ascii="Tahoma" w:hAnsi="Tahoma" w:cs="Tahoma"/>
        </w:rPr>
      </w:pPr>
    </w:p>
    <w:p w14:paraId="02C56A48" w14:textId="77777777" w:rsidR="00325548" w:rsidRPr="00C8579C" w:rsidRDefault="00325548" w:rsidP="00BC5410">
      <w:pPr>
        <w:keepNext/>
        <w:keepLines/>
        <w:rPr>
          <w:rFonts w:ascii="Tahoma" w:hAnsi="Tahoma" w:cs="Tahoma"/>
        </w:rPr>
      </w:pPr>
    </w:p>
    <w:p w14:paraId="6A8B0D0B" w14:textId="77777777" w:rsidR="00325548" w:rsidRPr="00C8579C" w:rsidRDefault="00325548" w:rsidP="00BC5410">
      <w:pPr>
        <w:keepNext/>
        <w:keepLines/>
        <w:rPr>
          <w:rFonts w:ascii="Tahoma" w:hAnsi="Tahoma" w:cs="Tahoma"/>
        </w:rPr>
      </w:pPr>
    </w:p>
    <w:p w14:paraId="73804460" w14:textId="77777777" w:rsidR="00325548" w:rsidRPr="00C8579C" w:rsidRDefault="00325548" w:rsidP="00BC5410">
      <w:pPr>
        <w:keepNext/>
        <w:keepLines/>
        <w:rPr>
          <w:rFonts w:ascii="Tahoma" w:hAnsi="Tahoma" w:cs="Tahoma"/>
        </w:rPr>
      </w:pPr>
    </w:p>
    <w:p w14:paraId="1ACBFE81" w14:textId="77777777" w:rsidR="00542462" w:rsidRPr="00C8579C" w:rsidRDefault="00890FA5" w:rsidP="00BC5410">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 xml:space="preserve">SPLOŠNA DOLOČILA </w:t>
      </w:r>
    </w:p>
    <w:p w14:paraId="1EEF566F" w14:textId="77777777" w:rsidR="007C70A1" w:rsidRPr="00C8579C" w:rsidRDefault="007C70A1" w:rsidP="00BC5410">
      <w:pPr>
        <w:keepNext/>
        <w:keepLines/>
        <w:jc w:val="both"/>
        <w:rPr>
          <w:rFonts w:ascii="Tahoma" w:hAnsi="Tahoma" w:cs="Tahoma"/>
          <w:b/>
          <w:sz w:val="16"/>
          <w:szCs w:val="16"/>
        </w:rPr>
      </w:pPr>
    </w:p>
    <w:p w14:paraId="5ED3A34F" w14:textId="77777777" w:rsidR="007C70A1" w:rsidRPr="00C8579C" w:rsidRDefault="007C70A1" w:rsidP="00BC5410">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782CF65F" w14:textId="77777777" w:rsidR="00784EAA" w:rsidRDefault="00784EAA" w:rsidP="00BC5410">
      <w:pPr>
        <w:keepNext/>
        <w:keepLines/>
        <w:jc w:val="both"/>
        <w:rPr>
          <w:rFonts w:ascii="Tahoma" w:hAnsi="Tahoma" w:cs="Tahoma"/>
        </w:rPr>
      </w:pPr>
    </w:p>
    <w:p w14:paraId="6FF49132" w14:textId="77777777" w:rsidR="00FE3DED" w:rsidRDefault="00FE3DED" w:rsidP="00BC5410">
      <w:pPr>
        <w:keepNext/>
        <w:keepLines/>
        <w:jc w:val="both"/>
        <w:rPr>
          <w:rFonts w:ascii="Tahoma" w:hAnsi="Tahoma" w:cs="Tahoma"/>
        </w:rPr>
      </w:pPr>
      <w:r w:rsidRPr="00FE3DED">
        <w:rPr>
          <w:rFonts w:ascii="Tahoma" w:hAnsi="Tahoma" w:cs="Tahoma"/>
        </w:rPr>
        <w:t xml:space="preserve">Predmet javnega naročila je </w:t>
      </w:r>
      <w:r w:rsidRPr="00FE3DED">
        <w:rPr>
          <w:rFonts w:ascii="Tahoma" w:hAnsi="Tahoma" w:cs="Tahoma"/>
          <w:b/>
        </w:rPr>
        <w:t xml:space="preserve">prevzem produkta LF-A </w:t>
      </w:r>
      <w:r>
        <w:rPr>
          <w:rFonts w:ascii="Tahoma" w:hAnsi="Tahoma" w:cs="Tahoma"/>
        </w:rPr>
        <w:t>(v nadaljevanju tudi: produkt</w:t>
      </w:r>
      <w:r w:rsidRPr="00FE3DED">
        <w:rPr>
          <w:rFonts w:ascii="Tahoma" w:hAnsi="Tahoma" w:cs="Tahoma"/>
        </w:rPr>
        <w:t xml:space="preserve">) </w:t>
      </w:r>
      <w:r w:rsidRPr="00FE3DED">
        <w:rPr>
          <w:rFonts w:ascii="Tahoma" w:hAnsi="Tahoma" w:cs="Tahoma"/>
          <w:b/>
        </w:rPr>
        <w:t xml:space="preserve">iz obdelave mešanih komunalnih odpadkov </w:t>
      </w:r>
      <w:r w:rsidRPr="00FE3DED">
        <w:rPr>
          <w:rFonts w:ascii="Tahoma" w:hAnsi="Tahoma" w:cs="Tahoma"/>
        </w:rPr>
        <w:t>(v nadaljevanju MKO), ki nastajajo v procesu obdelave odpadkov v obratu za mehansko-biološko obdelavo (v nadaljevanju: MBO) Regijskega centra za ravnanje z odpadki Ljubljana, Cesta dveh cesarjev 101, 1000 Ljubljana (v nadaljevanju: RCERO Ljubljana). Zaradi dodatnega sušenja produkta tekom proizvodnega procesa LF-A nastaja visoko kalorična lahka frakcija LF-A v razsutem stanju – sušeno (v nadaljevanju: LF-A - sušeno)</w:t>
      </w:r>
      <w:r w:rsidR="00180B93">
        <w:rPr>
          <w:rFonts w:ascii="Tahoma" w:hAnsi="Tahoma" w:cs="Tahoma"/>
        </w:rPr>
        <w:t>.</w:t>
      </w:r>
    </w:p>
    <w:p w14:paraId="14732094" w14:textId="77777777" w:rsidR="00180B93" w:rsidRPr="00FE3DED" w:rsidRDefault="00180B93" w:rsidP="00BC5410">
      <w:pPr>
        <w:keepNext/>
        <w:keepLines/>
        <w:jc w:val="both"/>
        <w:rPr>
          <w:rFonts w:ascii="Tahoma" w:hAnsi="Tahoma" w:cs="Tahoma"/>
        </w:rPr>
      </w:pPr>
    </w:p>
    <w:p w14:paraId="1FB59985" w14:textId="77777777" w:rsidR="00C82B33" w:rsidRPr="00C8579C" w:rsidRDefault="00D974F2" w:rsidP="00BC5410">
      <w:pPr>
        <w:keepNext/>
        <w:keepLines/>
        <w:jc w:val="both"/>
        <w:rPr>
          <w:rFonts w:ascii="Tahoma" w:hAnsi="Tahoma" w:cs="Tahoma"/>
          <w:color w:val="FF0000"/>
        </w:rPr>
      </w:pPr>
      <w:r w:rsidRPr="00C8579C">
        <w:rPr>
          <w:rFonts w:ascii="Tahoma" w:hAnsi="Tahoma" w:cs="Tahoma"/>
          <w:color w:val="000000"/>
        </w:rPr>
        <w:t>Okvirni sporazum</w:t>
      </w:r>
      <w:r w:rsidR="00AD7483">
        <w:rPr>
          <w:rFonts w:ascii="Tahoma" w:hAnsi="Tahoma" w:cs="Tahoma"/>
          <w:color w:val="000000"/>
        </w:rPr>
        <w:t xml:space="preserve"> </w:t>
      </w:r>
      <w:r w:rsidRPr="00C8579C">
        <w:rPr>
          <w:rFonts w:ascii="Tahoma" w:hAnsi="Tahoma" w:cs="Tahoma"/>
          <w:color w:val="000000"/>
        </w:rPr>
        <w:t xml:space="preserve">se </w:t>
      </w:r>
      <w:r w:rsidR="00E81090" w:rsidRPr="00C8579C">
        <w:rPr>
          <w:rFonts w:ascii="Tahoma" w:hAnsi="Tahoma" w:cs="Tahoma"/>
          <w:color w:val="000000"/>
        </w:rPr>
        <w:t>sk</w:t>
      </w:r>
      <w:r w:rsidRPr="00C8579C">
        <w:rPr>
          <w:rFonts w:ascii="Tahoma" w:hAnsi="Tahoma" w:cs="Tahoma"/>
          <w:color w:val="000000"/>
        </w:rPr>
        <w:t xml:space="preserve">lepa za obdobje </w:t>
      </w:r>
      <w:r w:rsidR="00DE0479">
        <w:rPr>
          <w:rFonts w:ascii="Tahoma" w:hAnsi="Tahoma" w:cs="Tahoma"/>
          <w:color w:val="000000"/>
        </w:rPr>
        <w:t>24</w:t>
      </w:r>
      <w:r w:rsidR="00DE0479" w:rsidRPr="00C8579C">
        <w:rPr>
          <w:rFonts w:ascii="Tahoma" w:hAnsi="Tahoma" w:cs="Tahoma"/>
          <w:color w:val="000000"/>
        </w:rPr>
        <w:t xml:space="preserve"> </w:t>
      </w:r>
      <w:r w:rsidR="00D04873" w:rsidRPr="00C8579C">
        <w:rPr>
          <w:rFonts w:ascii="Tahoma" w:hAnsi="Tahoma" w:cs="Tahoma"/>
          <w:color w:val="000000"/>
        </w:rPr>
        <w:t>mesecev</w:t>
      </w:r>
      <w:r w:rsidR="00D80BAE" w:rsidRPr="00C8579C">
        <w:rPr>
          <w:rFonts w:ascii="Tahoma" w:hAnsi="Tahoma" w:cs="Tahoma"/>
          <w:color w:val="000000"/>
        </w:rPr>
        <w:t xml:space="preserve"> </w:t>
      </w:r>
      <w:r w:rsidR="00146F1B" w:rsidRPr="00C8579C">
        <w:rPr>
          <w:rFonts w:ascii="Tahoma" w:hAnsi="Tahoma" w:cs="Tahoma"/>
          <w:color w:val="000000"/>
        </w:rPr>
        <w:t xml:space="preserve">od </w:t>
      </w:r>
      <w:r w:rsidR="00EB542A" w:rsidRPr="00C8579C">
        <w:rPr>
          <w:rFonts w:ascii="Tahoma" w:hAnsi="Tahoma" w:cs="Tahoma"/>
        </w:rPr>
        <w:t xml:space="preserve">datuma </w:t>
      </w:r>
      <w:r w:rsidR="00C87EE0" w:rsidRPr="00C8579C">
        <w:rPr>
          <w:rFonts w:ascii="Tahoma" w:hAnsi="Tahoma" w:cs="Tahoma"/>
        </w:rPr>
        <w:t>sklenitve</w:t>
      </w:r>
      <w:r w:rsidR="00EB542A" w:rsidRPr="00C8579C">
        <w:rPr>
          <w:rFonts w:ascii="Tahoma" w:hAnsi="Tahoma" w:cs="Tahoma"/>
        </w:rPr>
        <w:t xml:space="preserve"> okvirnega sporazuma s strani obeh strank okvirnega sporazuma</w:t>
      </w:r>
      <w:r w:rsidR="00C87EE0" w:rsidRPr="00C8579C">
        <w:rPr>
          <w:rFonts w:ascii="Tahoma" w:hAnsi="Tahoma" w:cs="Tahoma"/>
        </w:rPr>
        <w:t xml:space="preserve"> oziroma do izčrpanja vrednosti okvirnega sporazuma, kar nastopi prej</w:t>
      </w:r>
      <w:r w:rsidR="00D80BAE" w:rsidRPr="00C8579C">
        <w:rPr>
          <w:rFonts w:ascii="Tahoma" w:hAnsi="Tahoma" w:cs="Tahoma"/>
        </w:rPr>
        <w:t>.</w:t>
      </w:r>
      <w:r w:rsidR="00EB542A" w:rsidRPr="00C8579C">
        <w:rPr>
          <w:rFonts w:ascii="Tahoma" w:hAnsi="Tahoma" w:cs="Tahoma"/>
        </w:rPr>
        <w:t xml:space="preserve"> </w:t>
      </w:r>
    </w:p>
    <w:p w14:paraId="14CF4F4C" w14:textId="77777777" w:rsidR="00AD6596" w:rsidRPr="00C8579C" w:rsidRDefault="00AD6596" w:rsidP="00BC5410">
      <w:pPr>
        <w:keepNext/>
        <w:keepLines/>
        <w:tabs>
          <w:tab w:val="left" w:pos="4958"/>
          <w:tab w:val="left" w:pos="7064"/>
        </w:tabs>
        <w:jc w:val="both"/>
        <w:rPr>
          <w:rFonts w:ascii="Tahoma" w:hAnsi="Tahoma" w:cs="Tahoma"/>
        </w:rPr>
      </w:pPr>
    </w:p>
    <w:p w14:paraId="7021D120" w14:textId="77777777" w:rsidR="008D27F8" w:rsidRPr="00C8579C" w:rsidRDefault="00DE5970" w:rsidP="00BC5410">
      <w:pPr>
        <w:keepNext/>
        <w:keepLines/>
        <w:tabs>
          <w:tab w:val="left" w:pos="4958"/>
          <w:tab w:val="left" w:pos="7064"/>
        </w:tabs>
        <w:jc w:val="both"/>
        <w:rPr>
          <w:rFonts w:ascii="Tahoma" w:hAnsi="Tahoma" w:cs="Tahoma"/>
        </w:rPr>
      </w:pPr>
      <w:r w:rsidRPr="0036127C">
        <w:rPr>
          <w:rFonts w:ascii="Tahoma" w:hAnsi="Tahoma" w:cs="Tahoma"/>
        </w:rPr>
        <w:t>Podrobneje je predmet javnega naročila opredeljen v Poglav</w:t>
      </w:r>
      <w:r w:rsidR="00231638" w:rsidRPr="0036127C">
        <w:rPr>
          <w:rFonts w:ascii="Tahoma" w:hAnsi="Tahoma" w:cs="Tahoma"/>
        </w:rPr>
        <w:t>ju 2 te razpisne dokumentacije</w:t>
      </w:r>
      <w:r w:rsidRPr="0036127C">
        <w:rPr>
          <w:rFonts w:ascii="Tahoma" w:hAnsi="Tahoma" w:cs="Tahoma"/>
        </w:rPr>
        <w:t>.</w:t>
      </w:r>
      <w:r w:rsidRPr="00C8579C">
        <w:rPr>
          <w:rFonts w:ascii="Tahoma" w:hAnsi="Tahoma" w:cs="Tahoma"/>
        </w:rPr>
        <w:t xml:space="preserve"> </w:t>
      </w:r>
      <w:r w:rsidR="00E9188F" w:rsidRPr="00C8579C">
        <w:rPr>
          <w:rFonts w:ascii="Tahoma" w:hAnsi="Tahoma" w:cs="Tahoma"/>
        </w:rPr>
        <w:tab/>
      </w:r>
    </w:p>
    <w:p w14:paraId="5C60B382" w14:textId="77777777" w:rsidR="00777852" w:rsidRPr="00C8579C" w:rsidRDefault="00777852" w:rsidP="00BC5410">
      <w:pPr>
        <w:keepNext/>
        <w:keepLines/>
        <w:jc w:val="both"/>
        <w:rPr>
          <w:rFonts w:ascii="Tahoma" w:hAnsi="Tahoma" w:cs="Tahoma"/>
          <w:highlight w:val="yellow"/>
        </w:rPr>
      </w:pPr>
    </w:p>
    <w:p w14:paraId="04D357E0" w14:textId="77777777" w:rsidR="007C70A1" w:rsidRPr="00C8579C" w:rsidRDefault="007C70A1" w:rsidP="00BC5410">
      <w:pPr>
        <w:keepNext/>
        <w:keepLines/>
        <w:numPr>
          <w:ilvl w:val="1"/>
          <w:numId w:val="2"/>
        </w:numPr>
        <w:jc w:val="both"/>
        <w:rPr>
          <w:rFonts w:ascii="Tahoma" w:hAnsi="Tahoma" w:cs="Tahoma"/>
          <w:b/>
        </w:rPr>
      </w:pPr>
      <w:r w:rsidRPr="00C8579C">
        <w:rPr>
          <w:rFonts w:ascii="Tahoma" w:hAnsi="Tahoma" w:cs="Tahoma"/>
          <w:b/>
        </w:rPr>
        <w:t>Podatki o naročniku</w:t>
      </w:r>
    </w:p>
    <w:p w14:paraId="3ADED117" w14:textId="77777777" w:rsidR="007C70A1" w:rsidRPr="00C8579C" w:rsidRDefault="007C70A1" w:rsidP="00BC5410">
      <w:pPr>
        <w:keepNext/>
        <w:keepLines/>
        <w:jc w:val="both"/>
        <w:rPr>
          <w:rFonts w:ascii="Tahoma" w:hAnsi="Tahoma" w:cs="Tahoma"/>
        </w:rPr>
      </w:pPr>
    </w:p>
    <w:p w14:paraId="11083959" w14:textId="77777777" w:rsidR="007C70A1" w:rsidRPr="00C8579C" w:rsidRDefault="007C70A1" w:rsidP="00BC5410">
      <w:pPr>
        <w:keepNext/>
        <w:keepLines/>
        <w:jc w:val="both"/>
        <w:rPr>
          <w:rFonts w:ascii="Tahoma" w:hAnsi="Tahoma" w:cs="Tahoma"/>
          <w:snapToGrid w:val="0"/>
          <w:sz w:val="18"/>
          <w:szCs w:val="18"/>
        </w:rPr>
      </w:pPr>
      <w:r w:rsidRPr="00C8579C">
        <w:rPr>
          <w:rFonts w:ascii="Tahoma" w:hAnsi="Tahoma" w:cs="Tahoma"/>
        </w:rPr>
        <w:t xml:space="preserve">Naročnik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prenesla</w:t>
      </w:r>
      <w:r w:rsidRPr="00C8579C">
        <w:rPr>
          <w:rFonts w:ascii="Tahoma" w:hAnsi="Tahoma" w:cs="Tahoma"/>
        </w:rPr>
        <w:t xml:space="preserve"> v izvedbo postop</w:t>
      </w:r>
      <w:r w:rsidR="002A1134" w:rsidRPr="00C8579C">
        <w:rPr>
          <w:rFonts w:ascii="Tahoma" w:hAnsi="Tahoma" w:cs="Tahoma"/>
        </w:rPr>
        <w:t>e</w:t>
      </w:r>
      <w:r w:rsidRPr="00C8579C">
        <w:rPr>
          <w:rFonts w:ascii="Tahoma" w:hAnsi="Tahoma" w:cs="Tahoma"/>
        </w:rPr>
        <w:t xml:space="preserve">k oddaje javnega naročila za </w:t>
      </w:r>
      <w:r w:rsidR="00B760FB" w:rsidRPr="00C8579C">
        <w:rPr>
          <w:rFonts w:ascii="Tahoma" w:hAnsi="Tahoma" w:cs="Tahoma"/>
        </w:rPr>
        <w:t>»</w:t>
      </w:r>
      <w:r w:rsidR="00C04869">
        <w:rPr>
          <w:rFonts w:ascii="Tahoma" w:hAnsi="Tahoma" w:cs="Tahoma"/>
          <w:b/>
        </w:rPr>
        <w:t>Prevzem produkta LF-A iz obdelave komunalnih odpadkov v RCERO Ljubljana</w:t>
      </w:r>
      <w:r w:rsidR="00B760FB" w:rsidRPr="00C8579C">
        <w:rPr>
          <w:rFonts w:ascii="Tahoma" w:hAnsi="Tahoma" w:cs="Tahoma"/>
        </w:rPr>
        <w:t xml:space="preserve">« </w:t>
      </w:r>
      <w:r w:rsidRPr="00C8579C">
        <w:rPr>
          <w:rFonts w:ascii="Tahoma" w:hAnsi="Tahoma" w:cs="Tahoma"/>
        </w:rPr>
        <w:t xml:space="preserve">na </w:t>
      </w:r>
      <w:r w:rsidR="008720E4" w:rsidRPr="00C8579C">
        <w:rPr>
          <w:rFonts w:ascii="Tahoma" w:hAnsi="Tahoma" w:cs="Tahoma"/>
        </w:rPr>
        <w:t xml:space="preserve">JAVNI HOLDING Ljubljana, </w:t>
      </w:r>
      <w:proofErr w:type="spellStart"/>
      <w:r w:rsidR="008720E4" w:rsidRPr="00C8579C">
        <w:rPr>
          <w:rFonts w:ascii="Tahoma" w:hAnsi="Tahoma" w:cs="Tahoma"/>
        </w:rPr>
        <w:t>d.o.o</w:t>
      </w:r>
      <w:proofErr w:type="spellEnd"/>
      <w:r w:rsidR="008720E4" w:rsidRPr="00C8579C">
        <w:rPr>
          <w:rFonts w:ascii="Tahoma" w:hAnsi="Tahoma" w:cs="Tahoma"/>
        </w:rPr>
        <w:t>.</w:t>
      </w:r>
      <w:r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038CC495" w14:textId="77777777" w:rsidR="00E9188F" w:rsidRPr="00C8579C" w:rsidRDefault="00E9188F" w:rsidP="00BC5410">
      <w:pPr>
        <w:keepNext/>
        <w:keepLines/>
        <w:ind w:left="708"/>
        <w:jc w:val="both"/>
        <w:rPr>
          <w:rFonts w:ascii="Tahoma" w:hAnsi="Tahoma" w:cs="Tahoma"/>
          <w:b/>
        </w:rPr>
      </w:pPr>
    </w:p>
    <w:p w14:paraId="4A5E32EA" w14:textId="77777777" w:rsidR="007C70A1" w:rsidRPr="00C8579C" w:rsidRDefault="007C70A1" w:rsidP="00BC5410">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t>Pravna podlaga</w:t>
      </w:r>
      <w:r w:rsidR="00606533" w:rsidRPr="00C8579C">
        <w:rPr>
          <w:rFonts w:ascii="Tahoma" w:hAnsi="Tahoma" w:cs="Tahoma"/>
          <w:b/>
        </w:rPr>
        <w:t xml:space="preserve"> in opredelitev postopka</w:t>
      </w:r>
    </w:p>
    <w:p w14:paraId="1AD409FC" w14:textId="77777777" w:rsidR="007C70A1" w:rsidRPr="00C8579C" w:rsidRDefault="007C70A1" w:rsidP="00BC5410">
      <w:pPr>
        <w:keepNext/>
        <w:keepLines/>
        <w:jc w:val="both"/>
      </w:pPr>
    </w:p>
    <w:p w14:paraId="538FCD41" w14:textId="77777777" w:rsidR="007C70A1" w:rsidRPr="00C8579C" w:rsidRDefault="007C70A1" w:rsidP="00BC5410">
      <w:pPr>
        <w:pStyle w:val="Telobesedila3"/>
        <w:keepNext/>
        <w:keepLines/>
        <w:rPr>
          <w:rFonts w:ascii="Tahoma" w:hAnsi="Tahoma" w:cs="Tahoma"/>
          <w:lang w:val="sl-SI"/>
        </w:rPr>
      </w:pPr>
      <w:r w:rsidRPr="00C8579C">
        <w:rPr>
          <w:rFonts w:ascii="Tahoma" w:hAnsi="Tahoma" w:cs="Tahoma"/>
          <w:lang w:val="sl-SI"/>
        </w:rPr>
        <w:t xml:space="preserve">Javno naročilo se izvaja skladno </w:t>
      </w:r>
      <w:r w:rsidR="00180B93">
        <w:rPr>
          <w:rFonts w:ascii="Tahoma" w:hAnsi="Tahoma" w:cs="Tahoma"/>
          <w:lang w:val="sl-SI"/>
        </w:rPr>
        <w:t>z</w:t>
      </w:r>
      <w:r w:rsidRPr="00C8579C">
        <w:rPr>
          <w:rFonts w:ascii="Tahoma" w:hAnsi="Tahoma" w:cs="Tahoma"/>
          <w:lang w:val="sl-SI"/>
        </w:rPr>
        <w:t xml:space="preserve"> določbami:</w:t>
      </w:r>
    </w:p>
    <w:p w14:paraId="4EC2261B" w14:textId="77777777" w:rsidR="00F1423B" w:rsidRPr="00C8579C" w:rsidRDefault="00F1423B" w:rsidP="00BC5410">
      <w:pPr>
        <w:keepNext/>
        <w:keepLines/>
        <w:numPr>
          <w:ilvl w:val="0"/>
          <w:numId w:val="5"/>
        </w:numPr>
        <w:jc w:val="both"/>
        <w:rPr>
          <w:rFonts w:ascii="Tahoma" w:hAnsi="Tahoma" w:cs="Tahoma"/>
        </w:rPr>
      </w:pPr>
      <w:r w:rsidRPr="00C8579C">
        <w:rPr>
          <w:rFonts w:ascii="Tahoma" w:hAnsi="Tahoma" w:cs="Tahoma"/>
        </w:rPr>
        <w:t xml:space="preserve">Zakona o javnem naročanju (Ur. l. RS, </w:t>
      </w:r>
      <w:r w:rsidR="00CD2E32" w:rsidRPr="00C8579C">
        <w:rPr>
          <w:rFonts w:ascii="Tahoma" w:hAnsi="Tahoma" w:cs="Tahoma"/>
        </w:rPr>
        <w:t xml:space="preserve">št. </w:t>
      </w:r>
      <w:r w:rsidR="005C1BB3" w:rsidRPr="00C8579C">
        <w:rPr>
          <w:rFonts w:ascii="Tahoma" w:hAnsi="Tahoma" w:cs="Tahoma"/>
        </w:rPr>
        <w:t>91/15</w:t>
      </w:r>
      <w:r w:rsidR="00C87EE0" w:rsidRPr="00C8579C">
        <w:rPr>
          <w:rFonts w:ascii="Tahoma" w:hAnsi="Tahoma" w:cs="Tahoma"/>
        </w:rPr>
        <w:t xml:space="preserve"> </w:t>
      </w:r>
      <w:r w:rsidR="00180B93">
        <w:rPr>
          <w:rFonts w:ascii="Tahoma" w:hAnsi="Tahoma" w:cs="Tahoma"/>
        </w:rPr>
        <w:t>s spremembami</w:t>
      </w:r>
      <w:r w:rsidR="00137300" w:rsidRPr="00C8579C">
        <w:rPr>
          <w:rFonts w:ascii="Tahoma" w:hAnsi="Tahoma" w:cs="Tahoma"/>
        </w:rPr>
        <w:t>; v nadaljevanju: ZJN-</w:t>
      </w:r>
      <w:r w:rsidR="005C1BB3" w:rsidRPr="00C8579C">
        <w:rPr>
          <w:rFonts w:ascii="Tahoma" w:hAnsi="Tahoma" w:cs="Tahoma"/>
        </w:rPr>
        <w:t>3</w:t>
      </w:r>
      <w:r w:rsidRPr="00C8579C">
        <w:rPr>
          <w:rFonts w:ascii="Tahoma" w:hAnsi="Tahoma" w:cs="Tahoma"/>
        </w:rPr>
        <w:t>),</w:t>
      </w:r>
    </w:p>
    <w:p w14:paraId="093CBE71" w14:textId="77777777" w:rsidR="00F1423B" w:rsidRDefault="00F1423B" w:rsidP="00BC5410">
      <w:pPr>
        <w:keepNext/>
        <w:keepLines/>
        <w:numPr>
          <w:ilvl w:val="0"/>
          <w:numId w:val="5"/>
        </w:numPr>
        <w:jc w:val="both"/>
        <w:rPr>
          <w:rFonts w:ascii="Tahoma" w:hAnsi="Tahoma" w:cs="Tahoma"/>
        </w:rPr>
      </w:pPr>
      <w:r w:rsidRPr="00C8579C">
        <w:rPr>
          <w:rFonts w:ascii="Tahoma" w:hAnsi="Tahoma" w:cs="Tahoma"/>
        </w:rPr>
        <w:t xml:space="preserve">Zakona o pravnem varstvu v postopkih javnega naročanja (Ur. l. RS, št. </w:t>
      </w:r>
      <w:r w:rsidR="00C7533B" w:rsidRPr="00C8579C">
        <w:rPr>
          <w:rFonts w:ascii="Tahoma" w:hAnsi="Tahoma" w:cs="Tahoma"/>
        </w:rPr>
        <w:t>43/11</w:t>
      </w:r>
      <w:r w:rsidR="00180B93">
        <w:rPr>
          <w:rFonts w:ascii="Tahoma" w:hAnsi="Tahoma" w:cs="Tahoma"/>
        </w:rPr>
        <w:t xml:space="preserve"> s spremembami</w:t>
      </w:r>
      <w:r w:rsidR="00137300" w:rsidRPr="00C8579C">
        <w:rPr>
          <w:rFonts w:ascii="Tahoma" w:hAnsi="Tahoma" w:cs="Tahoma"/>
        </w:rPr>
        <w:t>; v nadaljevanju: ZPVPJN</w:t>
      </w:r>
      <w:r w:rsidRPr="00C8579C">
        <w:rPr>
          <w:rFonts w:ascii="Tahoma" w:hAnsi="Tahoma" w:cs="Tahoma"/>
        </w:rPr>
        <w:t>),</w:t>
      </w:r>
    </w:p>
    <w:p w14:paraId="7A62A65A" w14:textId="77777777" w:rsidR="00FE3DED" w:rsidRPr="00830931" w:rsidRDefault="00FE3DED" w:rsidP="00BC5410">
      <w:pPr>
        <w:pStyle w:val="Odstavekseznama"/>
        <w:keepNext/>
        <w:keepLines/>
        <w:numPr>
          <w:ilvl w:val="0"/>
          <w:numId w:val="5"/>
        </w:numPr>
        <w:jc w:val="both"/>
        <w:rPr>
          <w:rFonts w:ascii="Tahoma" w:hAnsi="Tahoma" w:cs="Tahoma"/>
        </w:rPr>
      </w:pPr>
      <w:r w:rsidRPr="00830931">
        <w:rPr>
          <w:rFonts w:ascii="Tahoma" w:hAnsi="Tahoma" w:cs="Tahoma"/>
          <w:bCs/>
        </w:rPr>
        <w:t>Uredbe o odlagališčih odpadkov (Ur. l. RS, št. 10/14</w:t>
      </w:r>
      <w:r w:rsidR="00180B93">
        <w:rPr>
          <w:rFonts w:ascii="Tahoma" w:hAnsi="Tahoma" w:cs="Tahoma"/>
          <w:bCs/>
        </w:rPr>
        <w:t xml:space="preserve"> </w:t>
      </w:r>
      <w:r w:rsidR="00180B93">
        <w:rPr>
          <w:rFonts w:ascii="Tahoma" w:hAnsi="Tahoma" w:cs="Tahoma"/>
        </w:rPr>
        <w:t>s spremembami</w:t>
      </w:r>
      <w:r w:rsidRPr="00830931">
        <w:rPr>
          <w:rFonts w:ascii="Tahoma" w:hAnsi="Tahoma" w:cs="Tahoma"/>
          <w:bCs/>
        </w:rPr>
        <w:t>)</w:t>
      </w:r>
      <w:r>
        <w:rPr>
          <w:rFonts w:ascii="Tahoma" w:hAnsi="Tahoma" w:cs="Tahoma"/>
          <w:bCs/>
        </w:rPr>
        <w:t>,</w:t>
      </w:r>
    </w:p>
    <w:p w14:paraId="3594B877" w14:textId="5A2C5750" w:rsidR="00FE3DED" w:rsidRPr="00C8579C" w:rsidRDefault="00FE3DED" w:rsidP="00BC5410">
      <w:pPr>
        <w:keepNext/>
        <w:keepLines/>
        <w:numPr>
          <w:ilvl w:val="0"/>
          <w:numId w:val="5"/>
        </w:numPr>
        <w:jc w:val="both"/>
        <w:rPr>
          <w:rFonts w:ascii="Tahoma" w:hAnsi="Tahoma" w:cs="Tahoma"/>
        </w:rPr>
      </w:pPr>
      <w:r w:rsidRPr="005D654E">
        <w:rPr>
          <w:rFonts w:ascii="Tahoma" w:hAnsi="Tahoma" w:cs="Tahoma"/>
        </w:rPr>
        <w:t>Uredbe o odpadkih (U</w:t>
      </w:r>
      <w:r>
        <w:rPr>
          <w:rFonts w:ascii="Tahoma" w:hAnsi="Tahoma" w:cs="Tahoma"/>
        </w:rPr>
        <w:t>r</w:t>
      </w:r>
      <w:r w:rsidRPr="005D654E">
        <w:rPr>
          <w:rFonts w:ascii="Tahoma" w:hAnsi="Tahoma" w:cs="Tahoma"/>
        </w:rPr>
        <w:t xml:space="preserve">. l. RS, </w:t>
      </w:r>
      <w:r w:rsidR="006F5EFC" w:rsidRPr="006F5EFC">
        <w:rPr>
          <w:rFonts w:ascii="Tahoma" w:hAnsi="Tahoma" w:cs="Tahoma"/>
        </w:rPr>
        <w:t>št. 77/22</w:t>
      </w:r>
      <w:r w:rsidR="006F5EFC">
        <w:rPr>
          <w:rFonts w:ascii="Tahoma" w:hAnsi="Tahoma" w:cs="Tahoma"/>
        </w:rPr>
        <w:t xml:space="preserve"> in</w:t>
      </w:r>
      <w:r w:rsidR="006F5EFC" w:rsidRPr="006F5EFC">
        <w:rPr>
          <w:rFonts w:ascii="Tahoma" w:hAnsi="Tahoma" w:cs="Tahoma"/>
        </w:rPr>
        <w:t xml:space="preserve"> 113/23</w:t>
      </w:r>
      <w:r w:rsidRPr="005D654E">
        <w:rPr>
          <w:rFonts w:ascii="Tahoma" w:hAnsi="Tahoma" w:cs="Tahoma"/>
        </w:rPr>
        <w:t>)</w:t>
      </w:r>
      <w:r>
        <w:rPr>
          <w:rFonts w:ascii="Tahoma" w:hAnsi="Tahoma" w:cs="Tahoma"/>
        </w:rPr>
        <w:t>,</w:t>
      </w:r>
    </w:p>
    <w:p w14:paraId="25758B1E" w14:textId="77777777" w:rsidR="00FD6FC9" w:rsidRPr="00C8579C" w:rsidRDefault="00706C97" w:rsidP="00BC5410">
      <w:pPr>
        <w:keepNext/>
        <w:keepLines/>
        <w:numPr>
          <w:ilvl w:val="0"/>
          <w:numId w:val="5"/>
        </w:numPr>
        <w:jc w:val="both"/>
        <w:rPr>
          <w:rFonts w:ascii="Tahoma" w:hAnsi="Tahoma" w:cs="Tahoma"/>
        </w:rPr>
      </w:pPr>
      <w:r w:rsidRPr="00C8579C">
        <w:rPr>
          <w:rFonts w:ascii="Tahoma" w:hAnsi="Tahoma" w:cs="Tahoma"/>
        </w:rPr>
        <w:t xml:space="preserve">ostalih predpisov, ki temeljijo na zgoraj navedenih zakonih ter </w:t>
      </w:r>
      <w:r w:rsidR="00FD6FC9" w:rsidRPr="00C8579C">
        <w:rPr>
          <w:rFonts w:ascii="Tahoma" w:hAnsi="Tahoma" w:cs="Tahoma"/>
        </w:rPr>
        <w:t>veljavno zakonodajo, ki se nanaš</w:t>
      </w:r>
      <w:r w:rsidR="00177058" w:rsidRPr="00C8579C">
        <w:rPr>
          <w:rFonts w:ascii="Tahoma" w:hAnsi="Tahoma" w:cs="Tahoma"/>
        </w:rPr>
        <w:t>a</w:t>
      </w:r>
      <w:r w:rsidRPr="00C8579C">
        <w:rPr>
          <w:rFonts w:ascii="Tahoma" w:hAnsi="Tahoma" w:cs="Tahoma"/>
        </w:rPr>
        <w:t xml:space="preserve"> na predmet</w:t>
      </w:r>
      <w:r w:rsidR="00FD6FC9" w:rsidRPr="00C8579C">
        <w:rPr>
          <w:rFonts w:ascii="Tahoma" w:hAnsi="Tahoma" w:cs="Tahoma"/>
        </w:rPr>
        <w:t xml:space="preserve"> javnega</w:t>
      </w:r>
      <w:r w:rsidRPr="00C8579C">
        <w:rPr>
          <w:rFonts w:ascii="Tahoma" w:hAnsi="Tahoma" w:cs="Tahoma"/>
        </w:rPr>
        <w:t xml:space="preserve"> naročila.</w:t>
      </w:r>
    </w:p>
    <w:p w14:paraId="2966C83B" w14:textId="77777777" w:rsidR="00E53959" w:rsidRPr="00C8579C" w:rsidRDefault="00E53959" w:rsidP="00BC5410">
      <w:pPr>
        <w:keepNext/>
        <w:keepLines/>
        <w:ind w:left="720"/>
        <w:jc w:val="both"/>
        <w:rPr>
          <w:rFonts w:ascii="Tahoma" w:hAnsi="Tahoma" w:cs="Tahoma"/>
        </w:rPr>
      </w:pPr>
    </w:p>
    <w:p w14:paraId="671C3A1A" w14:textId="77777777" w:rsidR="00AA0A25" w:rsidRDefault="00606533" w:rsidP="00BC5410">
      <w:pPr>
        <w:keepNext/>
        <w:keepLines/>
        <w:jc w:val="both"/>
        <w:rPr>
          <w:rFonts w:ascii="Tahoma" w:hAnsi="Tahoma" w:cs="Tahoma"/>
        </w:rPr>
      </w:pPr>
      <w:r w:rsidRPr="001D5D59">
        <w:rPr>
          <w:rFonts w:ascii="Tahoma" w:hAnsi="Tahoma" w:cs="Tahoma"/>
        </w:rPr>
        <w:t xml:space="preserve">Naročnik izvaja javno naročilo po odprtem postopku v skladu s 40. členom ZJN-3. Naročnik bo o vseh odločitvah v skladu </w:t>
      </w:r>
      <w:r w:rsidR="00784EAA">
        <w:rPr>
          <w:rFonts w:ascii="Tahoma" w:hAnsi="Tahoma" w:cs="Tahoma"/>
        </w:rPr>
        <w:t>z</w:t>
      </w:r>
      <w:r w:rsidRPr="001D5D59">
        <w:rPr>
          <w:rFonts w:ascii="Tahoma" w:hAnsi="Tahoma" w:cs="Tahoma"/>
        </w:rPr>
        <w:t xml:space="preserve"> 90. členom ZJN-3 obvestil ponudnike na način, da bo podpisano odločitev iz tega člena objavil na portalu javnih naročil. </w:t>
      </w:r>
    </w:p>
    <w:p w14:paraId="40EDD9E7" w14:textId="77777777" w:rsidR="001D5D59" w:rsidRPr="001D5D59" w:rsidRDefault="001D5D59" w:rsidP="00BC5410">
      <w:pPr>
        <w:keepNext/>
        <w:keepLines/>
        <w:jc w:val="both"/>
        <w:rPr>
          <w:rFonts w:ascii="Tahoma" w:hAnsi="Tahoma" w:cs="Tahoma"/>
        </w:rPr>
      </w:pPr>
    </w:p>
    <w:p w14:paraId="7FCD4051" w14:textId="77777777" w:rsidR="007C70A1" w:rsidRPr="00C8579C" w:rsidRDefault="007C70A1" w:rsidP="00BC5410">
      <w:pPr>
        <w:keepNext/>
        <w:keepLines/>
        <w:numPr>
          <w:ilvl w:val="1"/>
          <w:numId w:val="2"/>
        </w:numPr>
        <w:jc w:val="both"/>
        <w:rPr>
          <w:rFonts w:ascii="Tahoma" w:hAnsi="Tahoma" w:cs="Tahoma"/>
          <w:b/>
        </w:rPr>
      </w:pPr>
      <w:r w:rsidRPr="00C8579C">
        <w:rPr>
          <w:rFonts w:ascii="Tahoma" w:hAnsi="Tahoma" w:cs="Tahoma"/>
          <w:b/>
        </w:rPr>
        <w:t>Jezik in denarna enota</w:t>
      </w:r>
    </w:p>
    <w:p w14:paraId="0029559F" w14:textId="77777777" w:rsidR="007C70A1" w:rsidRPr="00C8579C" w:rsidRDefault="007C70A1" w:rsidP="00BC5410">
      <w:pPr>
        <w:keepNext/>
        <w:keepLines/>
        <w:jc w:val="both"/>
        <w:rPr>
          <w:rFonts w:ascii="Tahoma" w:hAnsi="Tahoma" w:cs="Tahoma"/>
          <w:b/>
        </w:rPr>
      </w:pPr>
    </w:p>
    <w:p w14:paraId="4CC66158" w14:textId="77777777" w:rsidR="00137300" w:rsidRPr="00C8579C" w:rsidRDefault="002A23A6" w:rsidP="00BC5410">
      <w:pPr>
        <w:keepNext/>
        <w:keepLines/>
        <w:jc w:val="both"/>
        <w:rPr>
          <w:rFonts w:ascii="Tahoma" w:hAnsi="Tahoma" w:cs="Tahoma"/>
          <w:color w:val="000000"/>
        </w:rPr>
      </w:pPr>
      <w:r w:rsidRPr="00C8579C">
        <w:rPr>
          <w:rFonts w:ascii="Tahoma" w:hAnsi="Tahoma" w:cs="Tahoma"/>
        </w:rPr>
        <w:t>Ponudniki predložijo ponudbo v slovenskem jeziku.</w:t>
      </w:r>
      <w:r w:rsidR="0002142C" w:rsidRPr="00C8579C">
        <w:rPr>
          <w:rFonts w:ascii="Tahoma" w:hAnsi="Tahoma" w:cs="Tahoma"/>
        </w:rPr>
        <w:t xml:space="preserve"> </w:t>
      </w:r>
      <w:r w:rsidR="00137300" w:rsidRPr="00C8579C">
        <w:rPr>
          <w:rFonts w:ascii="Tahoma" w:hAnsi="Tahoma" w:cs="Tahoma"/>
        </w:rPr>
        <w:t>V kolikor ponudnik v ponudbi priloži dokument</w:t>
      </w:r>
      <w:r w:rsidR="002D4194" w:rsidRPr="00C8579C">
        <w:rPr>
          <w:rFonts w:ascii="Tahoma" w:hAnsi="Tahoma" w:cs="Tahoma"/>
        </w:rPr>
        <w:t xml:space="preserve"> ponudbe ali del </w:t>
      </w:r>
      <w:r w:rsidR="00137300" w:rsidRPr="00C8579C">
        <w:rPr>
          <w:rFonts w:ascii="Tahoma" w:hAnsi="Tahoma" w:cs="Tahoma"/>
        </w:rPr>
        <w:t xml:space="preserve">ponudbe v tujem jeziku, si naročnik pridržuje pravico, da v fazi pregledovanja in ocenjevanja ponudb od ponudnika zahteva, da na lastne </w:t>
      </w:r>
      <w:r w:rsidR="002A4934" w:rsidRPr="00C8579C">
        <w:rPr>
          <w:rFonts w:ascii="Tahoma" w:hAnsi="Tahoma" w:cs="Tahoma"/>
          <w:color w:val="000000"/>
        </w:rPr>
        <w:t xml:space="preserve">stroške (tj. stroške ponudnika) predloži uradne prevode sodnega </w:t>
      </w:r>
      <w:r w:rsidR="00606533" w:rsidRPr="00C8579C">
        <w:rPr>
          <w:rFonts w:ascii="Tahoma" w:hAnsi="Tahoma" w:cs="Tahoma"/>
          <w:color w:val="000000"/>
        </w:rPr>
        <w:t>tolmača</w:t>
      </w:r>
      <w:r w:rsidR="00E53959" w:rsidRPr="00C8579C">
        <w:rPr>
          <w:rFonts w:ascii="Tahoma" w:hAnsi="Tahoma" w:cs="Tahoma"/>
          <w:color w:val="000000"/>
        </w:rPr>
        <w:t xml:space="preserve"> </w:t>
      </w:r>
      <w:r w:rsidR="002A4934" w:rsidRPr="00C8579C">
        <w:rPr>
          <w:rFonts w:ascii="Tahoma" w:hAnsi="Tahoma" w:cs="Tahoma"/>
          <w:color w:val="000000"/>
        </w:rPr>
        <w:t xml:space="preserve">za slovenski jezik, </w:t>
      </w:r>
      <w:r w:rsidR="00E53959" w:rsidRPr="00C8579C">
        <w:rPr>
          <w:rFonts w:ascii="Tahoma" w:hAnsi="Tahoma" w:cs="Tahoma"/>
          <w:color w:val="000000"/>
        </w:rPr>
        <w:t xml:space="preserve">dokumentov/dokazil, </w:t>
      </w:r>
      <w:r w:rsidR="002A4934" w:rsidRPr="00C8579C">
        <w:rPr>
          <w:rFonts w:ascii="Tahoma" w:hAnsi="Tahoma" w:cs="Tahoma"/>
          <w:color w:val="000000"/>
        </w:rPr>
        <w:t>ki so predloženi v tujem jeziku.</w:t>
      </w:r>
    </w:p>
    <w:p w14:paraId="719149BB" w14:textId="77777777" w:rsidR="0094613F" w:rsidRPr="00C8579C" w:rsidRDefault="0094613F" w:rsidP="00BC5410">
      <w:pPr>
        <w:keepNext/>
        <w:keepLines/>
        <w:jc w:val="both"/>
        <w:rPr>
          <w:rFonts w:ascii="Tahoma" w:hAnsi="Tahoma" w:cs="Tahoma"/>
        </w:rPr>
      </w:pPr>
    </w:p>
    <w:p w14:paraId="6DC66E36" w14:textId="77777777" w:rsidR="002A23A6" w:rsidRDefault="002A23A6" w:rsidP="00BC5410">
      <w:pPr>
        <w:keepNext/>
        <w:keepLines/>
        <w:jc w:val="both"/>
        <w:rPr>
          <w:rFonts w:ascii="Tahoma" w:hAnsi="Tahoma" w:cs="Tahoma"/>
        </w:rPr>
      </w:pPr>
      <w:r w:rsidRPr="00C8579C">
        <w:rPr>
          <w:rFonts w:ascii="Tahoma" w:hAnsi="Tahoma" w:cs="Tahoma"/>
        </w:rPr>
        <w:t>Finančni podatki morajo biti podani v evrih, na do dve (2) decimalni mesti natančno.</w:t>
      </w:r>
    </w:p>
    <w:p w14:paraId="707F0161" w14:textId="77777777" w:rsidR="00AD7483" w:rsidRPr="00C8579C" w:rsidRDefault="00AD7483" w:rsidP="00BC5410">
      <w:pPr>
        <w:keepNext/>
        <w:keepLines/>
        <w:jc w:val="both"/>
        <w:rPr>
          <w:rFonts w:ascii="Tahoma" w:hAnsi="Tahoma" w:cs="Tahoma"/>
        </w:rPr>
      </w:pPr>
    </w:p>
    <w:p w14:paraId="5364D881" w14:textId="77777777" w:rsidR="007C70A1" w:rsidRPr="00C8579C" w:rsidRDefault="007C70A1" w:rsidP="00BC5410">
      <w:pPr>
        <w:keepNext/>
        <w:keepLines/>
        <w:numPr>
          <w:ilvl w:val="1"/>
          <w:numId w:val="2"/>
        </w:numPr>
        <w:jc w:val="both"/>
        <w:rPr>
          <w:rFonts w:ascii="Tahoma" w:hAnsi="Tahoma" w:cs="Tahoma"/>
          <w:b/>
        </w:rPr>
      </w:pPr>
      <w:r w:rsidRPr="00C8579C">
        <w:rPr>
          <w:rFonts w:ascii="Tahoma" w:hAnsi="Tahoma" w:cs="Tahoma"/>
          <w:b/>
        </w:rPr>
        <w:t>Dodatna pojasnila ponudnikom</w:t>
      </w:r>
      <w:bookmarkEnd w:id="1"/>
      <w:bookmarkEnd w:id="2"/>
      <w:bookmarkEnd w:id="3"/>
      <w:bookmarkEnd w:id="4"/>
      <w:bookmarkEnd w:id="5"/>
    </w:p>
    <w:p w14:paraId="5ED2A6DA" w14:textId="77777777" w:rsidR="007C70A1" w:rsidRPr="00C8579C" w:rsidRDefault="007C70A1" w:rsidP="00BC5410">
      <w:pPr>
        <w:keepNext/>
        <w:keepLines/>
        <w:jc w:val="both"/>
        <w:rPr>
          <w:rFonts w:ascii="Tahoma" w:hAnsi="Tahoma" w:cs="Tahoma"/>
        </w:rPr>
      </w:pPr>
    </w:p>
    <w:p w14:paraId="5257D8CE" w14:textId="547B1781" w:rsidR="0094613F" w:rsidRPr="00C8579C" w:rsidRDefault="0094613F" w:rsidP="00BC5410">
      <w:pPr>
        <w:keepNext/>
        <w:keepLines/>
        <w:jc w:val="both"/>
        <w:rPr>
          <w:rFonts w:ascii="Tahoma" w:hAnsi="Tahoma"/>
        </w:rPr>
      </w:pPr>
      <w:r w:rsidRPr="00C8579C">
        <w:rPr>
          <w:rFonts w:ascii="Tahoma" w:hAnsi="Tahoma"/>
        </w:rPr>
        <w:t xml:space="preserve">Dodatna pojasnila ali vprašanja o </w:t>
      </w:r>
      <w:r w:rsidRPr="00C8579C">
        <w:rPr>
          <w:rFonts w:ascii="Tahoma" w:hAnsi="Tahoma" w:cs="Tahoma"/>
        </w:rPr>
        <w:t xml:space="preserve">razpisni dokumentaciji </w:t>
      </w:r>
      <w:r w:rsidRPr="00C8579C">
        <w:rPr>
          <w:rFonts w:ascii="Tahoma" w:hAnsi="Tahoma"/>
        </w:rPr>
        <w:t xml:space="preserve">lahko zainteresirani ponudniki zahtevajo samo </w:t>
      </w:r>
      <w:r w:rsidRPr="00247D65">
        <w:rPr>
          <w:rFonts w:ascii="Tahoma" w:hAnsi="Tahoma"/>
          <w:b/>
        </w:rPr>
        <w:t>preko Portala javnih naročil</w:t>
      </w:r>
      <w:r w:rsidRPr="00247D65">
        <w:rPr>
          <w:rFonts w:ascii="Tahoma" w:hAnsi="Tahoma"/>
        </w:rPr>
        <w:t xml:space="preserve">, vendar </w:t>
      </w:r>
      <w:r w:rsidRPr="00A53DA6">
        <w:rPr>
          <w:rFonts w:ascii="Tahoma" w:hAnsi="Tahoma"/>
          <w:b/>
        </w:rPr>
        <w:t xml:space="preserve">najkasneje do </w:t>
      </w:r>
      <w:r w:rsidR="00A53DA6" w:rsidRPr="00A53DA6">
        <w:rPr>
          <w:rFonts w:ascii="Tahoma" w:hAnsi="Tahoma"/>
          <w:b/>
        </w:rPr>
        <w:t>9</w:t>
      </w:r>
      <w:r w:rsidRPr="00A53DA6">
        <w:rPr>
          <w:rFonts w:ascii="Tahoma" w:hAnsi="Tahoma"/>
          <w:b/>
        </w:rPr>
        <w:t xml:space="preserve">. </w:t>
      </w:r>
      <w:r w:rsidR="002564FA" w:rsidRPr="00A53DA6">
        <w:rPr>
          <w:rFonts w:ascii="Tahoma" w:hAnsi="Tahoma"/>
          <w:b/>
        </w:rPr>
        <w:t>5</w:t>
      </w:r>
      <w:r w:rsidRPr="00A53DA6">
        <w:rPr>
          <w:rFonts w:ascii="Tahoma" w:hAnsi="Tahoma"/>
          <w:b/>
        </w:rPr>
        <w:t>. 20</w:t>
      </w:r>
      <w:r w:rsidR="003D2F99" w:rsidRPr="00A53DA6">
        <w:rPr>
          <w:rFonts w:ascii="Tahoma" w:hAnsi="Tahoma"/>
          <w:b/>
        </w:rPr>
        <w:t>2</w:t>
      </w:r>
      <w:r w:rsidR="005C7B7D" w:rsidRPr="00A53DA6">
        <w:rPr>
          <w:rFonts w:ascii="Tahoma" w:hAnsi="Tahoma"/>
          <w:b/>
        </w:rPr>
        <w:t>4</w:t>
      </w:r>
      <w:r w:rsidRPr="00A53DA6">
        <w:rPr>
          <w:rFonts w:ascii="Tahoma" w:hAnsi="Tahoma"/>
          <w:b/>
        </w:rPr>
        <w:t xml:space="preserve"> do 1</w:t>
      </w:r>
      <w:r w:rsidR="00A53DA6" w:rsidRPr="00A53DA6">
        <w:rPr>
          <w:rFonts w:ascii="Tahoma" w:hAnsi="Tahoma"/>
          <w:b/>
        </w:rPr>
        <w:t>0</w:t>
      </w:r>
      <w:r w:rsidRPr="00A53DA6">
        <w:rPr>
          <w:rFonts w:ascii="Tahoma" w:hAnsi="Tahoma"/>
          <w:b/>
        </w:rPr>
        <w:t>.00 ure</w:t>
      </w:r>
      <w:r w:rsidRPr="00A53DA6">
        <w:rPr>
          <w:rFonts w:ascii="Tahoma" w:hAnsi="Tahoma"/>
        </w:rPr>
        <w:t xml:space="preserve">. Odgovori oziroma pojasnila bodo objavljeni na Portalu javnih naročil, najkasneje </w:t>
      </w:r>
      <w:r w:rsidR="00FE3DED" w:rsidRPr="00A53DA6">
        <w:rPr>
          <w:rFonts w:ascii="Tahoma" w:hAnsi="Tahoma"/>
        </w:rPr>
        <w:t xml:space="preserve">do vključno </w:t>
      </w:r>
      <w:r w:rsidR="00A53DA6" w:rsidRPr="00A53DA6">
        <w:rPr>
          <w:rFonts w:ascii="Tahoma" w:hAnsi="Tahoma"/>
        </w:rPr>
        <w:t>10</w:t>
      </w:r>
      <w:r w:rsidR="00FE3DED" w:rsidRPr="00A53DA6">
        <w:rPr>
          <w:rFonts w:ascii="Tahoma" w:hAnsi="Tahoma"/>
        </w:rPr>
        <w:t xml:space="preserve">. </w:t>
      </w:r>
      <w:r w:rsidR="00A53DA6" w:rsidRPr="00A53DA6">
        <w:rPr>
          <w:rFonts w:ascii="Tahoma" w:hAnsi="Tahoma"/>
        </w:rPr>
        <w:t>5</w:t>
      </w:r>
      <w:r w:rsidR="00FE3DED" w:rsidRPr="00A53DA6">
        <w:rPr>
          <w:rFonts w:ascii="Tahoma" w:hAnsi="Tahoma"/>
        </w:rPr>
        <w:t>. 202</w:t>
      </w:r>
      <w:r w:rsidR="005C7B7D" w:rsidRPr="00A53DA6">
        <w:rPr>
          <w:rFonts w:ascii="Tahoma" w:hAnsi="Tahoma"/>
        </w:rPr>
        <w:t>4</w:t>
      </w:r>
      <w:r w:rsidRPr="00A53DA6">
        <w:rPr>
          <w:rFonts w:ascii="Tahoma" w:hAnsi="Tahoma"/>
        </w:rPr>
        <w:t>, pod pogojem, da bo zahteva posredovana pravočasno. Na drugače posredovane zahteve za dodatna pojasnila ali vprašanja naročnik ni dolžan odgovoriti.</w:t>
      </w:r>
    </w:p>
    <w:p w14:paraId="0F2527FD" w14:textId="77777777" w:rsidR="00012CF7" w:rsidRPr="00C8579C" w:rsidRDefault="00012CF7" w:rsidP="00BC5410">
      <w:pPr>
        <w:keepNext/>
        <w:keepLines/>
        <w:jc w:val="both"/>
        <w:rPr>
          <w:rFonts w:ascii="Tahoma" w:hAnsi="Tahoma"/>
        </w:rPr>
      </w:pPr>
    </w:p>
    <w:p w14:paraId="1F7BBD86" w14:textId="77777777" w:rsidR="007C70A1" w:rsidRPr="00C8579C" w:rsidRDefault="007C70A1" w:rsidP="00BC5410">
      <w:pPr>
        <w:keepNext/>
        <w:keepLines/>
        <w:numPr>
          <w:ilvl w:val="1"/>
          <w:numId w:val="2"/>
        </w:numPr>
        <w:jc w:val="both"/>
        <w:rPr>
          <w:rFonts w:ascii="Tahoma" w:hAnsi="Tahoma" w:cs="Tahoma"/>
          <w:b/>
        </w:rPr>
      </w:pPr>
      <w:r w:rsidRPr="00C8579C">
        <w:rPr>
          <w:rFonts w:ascii="Tahoma" w:hAnsi="Tahoma" w:cs="Tahoma"/>
          <w:b/>
        </w:rPr>
        <w:lastRenderedPageBreak/>
        <w:t>Variantna ponudba</w:t>
      </w:r>
    </w:p>
    <w:p w14:paraId="69228263" w14:textId="77777777" w:rsidR="007C70A1" w:rsidRPr="00C8579C" w:rsidRDefault="007C70A1" w:rsidP="00BC5410">
      <w:pPr>
        <w:pStyle w:val="BESEDILO"/>
        <w:keepNext/>
        <w:widowControl/>
        <w:tabs>
          <w:tab w:val="clear" w:pos="2155"/>
        </w:tabs>
        <w:rPr>
          <w:rFonts w:ascii="Tahoma" w:hAnsi="Tahoma" w:cs="Tahoma"/>
          <w:kern w:val="0"/>
        </w:rPr>
      </w:pPr>
    </w:p>
    <w:p w14:paraId="6BF0FF75" w14:textId="77777777" w:rsidR="00606533" w:rsidRPr="00C8579C" w:rsidRDefault="00606533" w:rsidP="00BC5410">
      <w:pPr>
        <w:keepNext/>
        <w:keepLines/>
        <w:jc w:val="both"/>
        <w:rPr>
          <w:rFonts w:ascii="Tahoma" w:hAnsi="Tahoma" w:cs="Tahoma"/>
        </w:rPr>
      </w:pPr>
      <w:r w:rsidRPr="00C8579C">
        <w:rPr>
          <w:rFonts w:ascii="Tahoma" w:hAnsi="Tahoma" w:cs="Tahoma"/>
        </w:rPr>
        <w:t>Naročnik ne dopušča predložitve variantne ponudbe. Naročnik bo tako ponudbo zavrnil kot nedopustno.</w:t>
      </w:r>
    </w:p>
    <w:p w14:paraId="17851023" w14:textId="77777777" w:rsidR="004F2EA8" w:rsidRPr="00C8579C" w:rsidRDefault="004F2EA8" w:rsidP="00BC5410">
      <w:pPr>
        <w:keepNext/>
        <w:keepLines/>
        <w:jc w:val="both"/>
        <w:rPr>
          <w:rFonts w:ascii="Tahoma" w:hAnsi="Tahoma" w:cs="Tahoma"/>
        </w:rPr>
      </w:pPr>
    </w:p>
    <w:p w14:paraId="66C8C017" w14:textId="77777777" w:rsidR="004F2EA8" w:rsidRPr="00C8579C" w:rsidRDefault="004F2EA8" w:rsidP="00BC5410">
      <w:pPr>
        <w:keepNext/>
        <w:keepLines/>
        <w:numPr>
          <w:ilvl w:val="1"/>
          <w:numId w:val="2"/>
        </w:numPr>
        <w:jc w:val="both"/>
        <w:rPr>
          <w:rFonts w:ascii="Tahoma" w:hAnsi="Tahoma" w:cs="Tahoma"/>
          <w:b/>
        </w:rPr>
      </w:pPr>
      <w:r w:rsidRPr="00C8579C">
        <w:rPr>
          <w:rFonts w:ascii="Tahoma" w:hAnsi="Tahoma" w:cs="Tahoma"/>
          <w:b/>
        </w:rPr>
        <w:t>Pregled in ocenjevanje ponudb</w:t>
      </w:r>
    </w:p>
    <w:p w14:paraId="3E7E2718" w14:textId="77777777" w:rsidR="004F2EA8" w:rsidRPr="00C8579C" w:rsidRDefault="004F2EA8" w:rsidP="00BC5410">
      <w:pPr>
        <w:keepNext/>
        <w:keepLines/>
        <w:rPr>
          <w:rFonts w:ascii="Tahoma" w:hAnsi="Tahoma" w:cs="Tahoma"/>
        </w:rPr>
      </w:pPr>
    </w:p>
    <w:p w14:paraId="08AE9D69" w14:textId="77777777" w:rsidR="00DF3A28" w:rsidRPr="00C8579C" w:rsidRDefault="004F2EA8" w:rsidP="00BC5410">
      <w:pPr>
        <w:keepNext/>
        <w:keepLines/>
        <w:jc w:val="both"/>
        <w:rPr>
          <w:rFonts w:ascii="Tahoma" w:hAnsi="Tahoma" w:cs="Tahoma"/>
        </w:rPr>
      </w:pPr>
      <w:r w:rsidRPr="00C8579C">
        <w:rPr>
          <w:rFonts w:ascii="Tahoma" w:hAnsi="Tahoma" w:cs="Tahoma"/>
        </w:rPr>
        <w:t>Naročnik bo pred oddajo javnega naročila preveril obstoj in vsebino podatkov oziroma drugih navedb iz ponudbe ponudnika, kateremu se je odločil oddati javno naročilo.</w:t>
      </w:r>
      <w:r w:rsidR="00DF3A28" w:rsidRPr="00C8579C">
        <w:rPr>
          <w:rFonts w:ascii="Tahoma" w:hAnsi="Tahoma" w:cs="Tahoma"/>
        </w:rPr>
        <w:t xml:space="preserve"> Naročnik bo opravil pregled in ocenjevanje ponudb ter javno naročilo oddal na način, kot je opredeljeno v določilih 89. člena ZJN-3.</w:t>
      </w:r>
    </w:p>
    <w:p w14:paraId="2DD988E2" w14:textId="77777777" w:rsidR="00AE4BEB" w:rsidRPr="00C8579C" w:rsidRDefault="00AE4BEB" w:rsidP="00BC5410">
      <w:pPr>
        <w:keepNext/>
        <w:keepLines/>
        <w:jc w:val="both"/>
        <w:rPr>
          <w:rFonts w:ascii="Tahoma" w:hAnsi="Tahoma" w:cs="Tahoma"/>
        </w:rPr>
      </w:pPr>
      <w:bookmarkStart w:id="6" w:name="_Toc116720524"/>
      <w:bookmarkStart w:id="7" w:name="_Toc116720588"/>
      <w:bookmarkStart w:id="8" w:name="_Toc116783499"/>
      <w:bookmarkStart w:id="9" w:name="_Toc116792933"/>
      <w:bookmarkStart w:id="10" w:name="_Toc136417505"/>
    </w:p>
    <w:p w14:paraId="0D650160" w14:textId="77777777" w:rsidR="00AE4BEB" w:rsidRPr="00C8579C" w:rsidRDefault="00C74881" w:rsidP="00BC5410">
      <w:pPr>
        <w:keepNext/>
        <w:keepLines/>
        <w:numPr>
          <w:ilvl w:val="1"/>
          <w:numId w:val="2"/>
        </w:numPr>
        <w:jc w:val="both"/>
        <w:rPr>
          <w:rFonts w:ascii="Tahoma" w:hAnsi="Tahoma" w:cs="Tahoma"/>
          <w:b/>
        </w:rPr>
      </w:pPr>
      <w:r w:rsidRPr="00C8579C">
        <w:rPr>
          <w:rFonts w:ascii="Tahoma" w:hAnsi="Tahoma" w:cs="Tahoma"/>
          <w:b/>
        </w:rPr>
        <w:t>Okvirni sporazum</w:t>
      </w:r>
    </w:p>
    <w:p w14:paraId="76F266FC" w14:textId="77777777" w:rsidR="00F1423B" w:rsidRPr="00C8579C" w:rsidRDefault="00F1423B" w:rsidP="00BC5410">
      <w:pPr>
        <w:keepNext/>
        <w:keepLines/>
        <w:ind w:hanging="360"/>
        <w:jc w:val="both"/>
        <w:rPr>
          <w:rFonts w:ascii="Tahoma" w:hAnsi="Tahoma" w:cs="Tahoma"/>
        </w:rPr>
      </w:pPr>
    </w:p>
    <w:p w14:paraId="4C65CAB5" w14:textId="77777777" w:rsidR="00194AC2" w:rsidRPr="00C8579C" w:rsidRDefault="00194AC2" w:rsidP="00BC5410">
      <w:pPr>
        <w:keepNext/>
        <w:keepLines/>
        <w:jc w:val="both"/>
        <w:rPr>
          <w:rFonts w:ascii="Tahoma" w:hAnsi="Tahoma" w:cs="Tahoma"/>
        </w:rPr>
      </w:pPr>
      <w:r w:rsidRPr="009D1DC5">
        <w:rPr>
          <w:rFonts w:ascii="Tahoma" w:hAnsi="Tahoma" w:cs="Tahoma"/>
        </w:rPr>
        <w:t>Okvirni sporazum z</w:t>
      </w:r>
      <w:r w:rsidR="00C0328F" w:rsidRPr="009D1DC5">
        <w:rPr>
          <w:rFonts w:ascii="Tahoma" w:hAnsi="Tahoma" w:cs="Tahoma"/>
        </w:rPr>
        <w:t xml:space="preserve"> </w:t>
      </w:r>
      <w:r w:rsidRPr="009D1DC5">
        <w:rPr>
          <w:rFonts w:ascii="Tahoma" w:hAnsi="Tahoma" w:cs="Tahoma"/>
        </w:rPr>
        <w:t>izbranim ponudnikom bo podpisal zakoniti zastopnik naročnika.</w:t>
      </w:r>
    </w:p>
    <w:p w14:paraId="781E50A6" w14:textId="77777777" w:rsidR="00194AC2" w:rsidRPr="00C8579C" w:rsidRDefault="00194AC2" w:rsidP="00BC5410">
      <w:pPr>
        <w:keepNext/>
        <w:keepLines/>
        <w:jc w:val="both"/>
        <w:rPr>
          <w:rFonts w:ascii="Tahoma" w:hAnsi="Tahoma" w:cs="Tahoma"/>
        </w:rPr>
      </w:pPr>
    </w:p>
    <w:p w14:paraId="3E08FAC6" w14:textId="550F5869" w:rsidR="009A7FCB" w:rsidRPr="00C8579C" w:rsidRDefault="00194AC2" w:rsidP="00BC5410">
      <w:pPr>
        <w:keepNext/>
        <w:keepLines/>
        <w:jc w:val="both"/>
        <w:rPr>
          <w:rFonts w:ascii="Tahoma" w:hAnsi="Tahoma" w:cs="Tahoma"/>
        </w:rPr>
      </w:pPr>
      <w:r w:rsidRPr="00C8579C">
        <w:rPr>
          <w:rFonts w:ascii="Tahoma" w:hAnsi="Tahoma" w:cs="Tahoma"/>
        </w:rPr>
        <w:t>Okvirni sporazum se bo pred podpisom vsebinsko prilagodil le glede na to, ali bo izbrani ponudnik predložil skupno ponudbo, prijavil sodelovanje podizvajalcev in podobno.</w:t>
      </w:r>
    </w:p>
    <w:p w14:paraId="79894B2D" w14:textId="77777777" w:rsidR="00AE4BEB" w:rsidRPr="00C8579C" w:rsidRDefault="00AE4BEB" w:rsidP="00BC5410">
      <w:pPr>
        <w:keepNext/>
        <w:keepLines/>
        <w:jc w:val="both"/>
        <w:rPr>
          <w:rFonts w:ascii="Tahoma" w:hAnsi="Tahoma" w:cs="Tahoma"/>
        </w:rPr>
      </w:pPr>
    </w:p>
    <w:p w14:paraId="231607F8" w14:textId="09915ACE" w:rsidR="00AE4BEB" w:rsidRPr="00C8579C" w:rsidRDefault="00AE4BEB" w:rsidP="00BC5410">
      <w:pPr>
        <w:keepNext/>
        <w:keepLines/>
        <w:jc w:val="both"/>
        <w:rPr>
          <w:rFonts w:ascii="Tahoma" w:hAnsi="Tahoma" w:cs="Tahoma"/>
        </w:rPr>
      </w:pPr>
      <w:r w:rsidRPr="00C8579C">
        <w:rPr>
          <w:rFonts w:ascii="Tahoma" w:hAnsi="Tahoma" w:cs="Tahoma"/>
        </w:rPr>
        <w:t>V skladu s šestim odstavkom 14. člena Zakona o integriteti in preprečevanju korupcije (Uradni list RS, št. 69/11-UPB2</w:t>
      </w:r>
      <w:r w:rsidR="0084548A">
        <w:rPr>
          <w:rFonts w:ascii="Tahoma" w:hAnsi="Tahoma" w:cs="Tahoma"/>
        </w:rPr>
        <w:t xml:space="preserve"> s spremembami</w:t>
      </w:r>
      <w:r w:rsidRPr="00C8579C">
        <w:rPr>
          <w:rFonts w:ascii="Tahoma" w:hAnsi="Tahoma" w:cs="Tahoma"/>
        </w:rPr>
        <w:t xml:space="preserve">; v nadaljevanju </w:t>
      </w:r>
      <w:proofErr w:type="spellStart"/>
      <w:r w:rsidRPr="00C8579C">
        <w:rPr>
          <w:rFonts w:ascii="Tahoma" w:hAnsi="Tahoma" w:cs="Tahoma"/>
        </w:rPr>
        <w:t>ZIntPK</w:t>
      </w:r>
      <w:proofErr w:type="spellEnd"/>
      <w:r w:rsidRPr="00C8579C">
        <w:rPr>
          <w:rFonts w:ascii="Tahoma" w:hAnsi="Tahoma" w:cs="Tahoma"/>
        </w:rPr>
        <w:t xml:space="preserve">) je dolžan izbrani ponudnik na poziv naročnika, pred podpisom </w:t>
      </w:r>
      <w:r w:rsidR="004607A5" w:rsidRPr="00C8579C">
        <w:rPr>
          <w:rFonts w:ascii="Tahoma" w:hAnsi="Tahoma" w:cs="Tahoma"/>
        </w:rPr>
        <w:t>okvirnega sporazuma</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w:t>
      </w:r>
      <w:r w:rsidR="00A539F0" w:rsidRPr="00C8579C">
        <w:rPr>
          <w:rFonts w:ascii="Tahoma" w:hAnsi="Tahoma" w:cs="Tahoma"/>
        </w:rPr>
        <w:t xml:space="preserve"> (</w:t>
      </w:r>
      <w:r w:rsidR="003B2B5D" w:rsidRPr="00C8579C">
        <w:rPr>
          <w:rFonts w:ascii="Tahoma" w:hAnsi="Tahoma" w:cs="Tahoma"/>
        </w:rPr>
        <w:t>P</w:t>
      </w:r>
      <w:r w:rsidR="00A539F0" w:rsidRPr="00C8579C">
        <w:rPr>
          <w:rFonts w:ascii="Tahoma" w:hAnsi="Tahoma" w:cs="Tahoma"/>
        </w:rPr>
        <w:t>rilog</w:t>
      </w:r>
      <w:r w:rsidR="00F25778" w:rsidRPr="00C8579C">
        <w:rPr>
          <w:rFonts w:ascii="Tahoma" w:hAnsi="Tahoma" w:cs="Tahoma"/>
        </w:rPr>
        <w:t>a</w:t>
      </w:r>
      <w:r w:rsidR="00A539F0" w:rsidRPr="00C8579C">
        <w:rPr>
          <w:rFonts w:ascii="Tahoma" w:hAnsi="Tahoma" w:cs="Tahoma"/>
        </w:rPr>
        <w:t xml:space="preserve"> 3)</w:t>
      </w:r>
      <w:r w:rsidRPr="00C8579C">
        <w:rPr>
          <w:rFonts w:ascii="Tahoma" w:hAnsi="Tahoma" w:cs="Tahoma"/>
        </w:rPr>
        <w:t xml:space="preserve">. Če bo ponudnik predložil lažno izjavo oziroma bo dal neresnične podatke o navedenih dejstvih, bo to imelo za posledico ničnost </w:t>
      </w:r>
      <w:r w:rsidR="00542375" w:rsidRPr="00C8579C">
        <w:rPr>
          <w:rFonts w:ascii="Tahoma" w:hAnsi="Tahoma" w:cs="Tahoma"/>
        </w:rPr>
        <w:t>okvirnega sporazuma</w:t>
      </w:r>
      <w:r w:rsidRPr="00C8579C">
        <w:rPr>
          <w:rFonts w:ascii="Tahoma" w:hAnsi="Tahoma" w:cs="Tahoma"/>
        </w:rPr>
        <w:t>.</w:t>
      </w:r>
      <w:r w:rsidR="00542375" w:rsidRPr="00C8579C">
        <w:rPr>
          <w:rFonts w:ascii="Tahoma" w:hAnsi="Tahoma" w:cs="Tahoma"/>
        </w:rPr>
        <w:t xml:space="preserve"> Izjavo bodo morali podati tudi ostali gospodarski subjekti, ki nastopajo v ponudbi skupaj s ponudnikom.</w:t>
      </w:r>
      <w:r w:rsidR="003121C3" w:rsidRPr="00C8579C">
        <w:rPr>
          <w:rFonts w:ascii="Tahoma" w:hAnsi="Tahoma" w:cs="Tahoma"/>
        </w:rPr>
        <w:t xml:space="preserve"> </w:t>
      </w:r>
      <w:r w:rsidR="00C0328F" w:rsidRPr="00C8579C">
        <w:rPr>
          <w:rFonts w:ascii="Tahoma" w:hAnsi="Tahoma" w:cs="Tahoma"/>
        </w:rPr>
        <w:t>V kolikor p</w:t>
      </w:r>
      <w:r w:rsidR="003121C3" w:rsidRPr="00C8579C">
        <w:rPr>
          <w:rFonts w:ascii="Tahoma" w:hAnsi="Tahoma" w:cs="Tahoma"/>
        </w:rPr>
        <w:t xml:space="preserve">onudnik </w:t>
      </w:r>
      <w:r w:rsidR="007371D9" w:rsidRPr="00C8579C">
        <w:rPr>
          <w:rFonts w:ascii="Tahoma" w:hAnsi="Tahoma" w:cs="Tahoma"/>
        </w:rPr>
        <w:t>Prilog</w:t>
      </w:r>
      <w:r w:rsidR="007371D9">
        <w:rPr>
          <w:rFonts w:ascii="Tahoma" w:hAnsi="Tahoma" w:cs="Tahoma"/>
        </w:rPr>
        <w:t>e</w:t>
      </w:r>
      <w:r w:rsidR="007371D9" w:rsidRPr="00C8579C">
        <w:rPr>
          <w:rFonts w:ascii="Tahoma" w:hAnsi="Tahoma" w:cs="Tahoma"/>
        </w:rPr>
        <w:t xml:space="preserve"> </w:t>
      </w:r>
      <w:r w:rsidR="00C0328F" w:rsidRPr="00C8579C">
        <w:rPr>
          <w:rFonts w:ascii="Tahoma" w:hAnsi="Tahoma" w:cs="Tahoma"/>
        </w:rPr>
        <w:t>3 ne bo</w:t>
      </w:r>
      <w:r w:rsidR="003121C3" w:rsidRPr="00C8579C">
        <w:rPr>
          <w:rFonts w:ascii="Tahoma" w:hAnsi="Tahoma" w:cs="Tahoma"/>
        </w:rPr>
        <w:t xml:space="preserve"> priloži</w:t>
      </w:r>
      <w:r w:rsidR="007371D9">
        <w:rPr>
          <w:rFonts w:ascii="Tahoma" w:hAnsi="Tahoma" w:cs="Tahoma"/>
        </w:rPr>
        <w:t>l</w:t>
      </w:r>
      <w:r w:rsidR="003121C3" w:rsidRPr="00C8579C">
        <w:rPr>
          <w:rFonts w:ascii="Tahoma" w:hAnsi="Tahoma" w:cs="Tahoma"/>
        </w:rPr>
        <w:t xml:space="preserve"> že v ponudbi</w:t>
      </w:r>
      <w:r w:rsidR="00C0328F" w:rsidRPr="00C8579C">
        <w:rPr>
          <w:rFonts w:ascii="Tahoma" w:hAnsi="Tahoma" w:cs="Tahoma"/>
        </w:rPr>
        <w:t>, bo naročnik ponudnika pozval k predložitvi izpolnjene predmetne priloge pred sklenitvijo okvirnega sporazuma</w:t>
      </w:r>
      <w:r w:rsidR="003121C3" w:rsidRPr="00C8579C">
        <w:rPr>
          <w:rFonts w:ascii="Tahoma" w:hAnsi="Tahoma" w:cs="Tahoma"/>
        </w:rPr>
        <w:t>.</w:t>
      </w:r>
    </w:p>
    <w:p w14:paraId="1F3C6A12" w14:textId="77777777" w:rsidR="002B0FB8" w:rsidRDefault="002B0FB8" w:rsidP="00BC5410">
      <w:pPr>
        <w:keepNext/>
        <w:keepLines/>
        <w:jc w:val="both"/>
        <w:rPr>
          <w:rFonts w:ascii="Tahoma" w:hAnsi="Tahoma" w:cs="Tahoma"/>
        </w:rPr>
      </w:pPr>
    </w:p>
    <w:p w14:paraId="6BBDF81F" w14:textId="2855358D" w:rsidR="005F1B04" w:rsidRPr="00B106CF" w:rsidRDefault="005F1B04" w:rsidP="00BC5410">
      <w:pPr>
        <w:keepNext/>
        <w:keepLines/>
        <w:jc w:val="both"/>
        <w:rPr>
          <w:rFonts w:ascii="Tahoma" w:hAnsi="Tahoma" w:cs="Tahoma"/>
        </w:rPr>
      </w:pPr>
      <w:r w:rsidRPr="000443E4">
        <w:rPr>
          <w:rFonts w:ascii="Tahoma" w:hAnsi="Tahoma" w:cs="Tahoma"/>
        </w:rPr>
        <w:t xml:space="preserve">Sestavni del (priloga) okvirnega sporazuma </w:t>
      </w:r>
      <w:r w:rsidR="007371D9">
        <w:rPr>
          <w:rFonts w:ascii="Tahoma" w:hAnsi="Tahoma" w:cs="Tahoma"/>
        </w:rPr>
        <w:t>je</w:t>
      </w:r>
      <w:r w:rsidR="007371D9" w:rsidRPr="000443E4">
        <w:rPr>
          <w:rFonts w:ascii="Tahoma" w:hAnsi="Tahoma" w:cs="Tahoma"/>
        </w:rPr>
        <w:t xml:space="preserve"> </w:t>
      </w:r>
      <w:r w:rsidRPr="000443E4">
        <w:rPr>
          <w:rFonts w:ascii="Tahoma" w:hAnsi="Tahoma" w:cs="Tahoma"/>
        </w:rPr>
        <w:t xml:space="preserve">tudi pisni sporazum, ki ureja skupne varstvene ukrepe za zagotavljanje varnosti in zdravja pri delu, požarne varnosti in varovanja okolja ter obveznosti in pravice izvajalcev del in delavcev odgovornih za izvajanje teh ukrepov na skupnih deloviščih </w:t>
      </w:r>
      <w:r w:rsidRPr="00E27B63">
        <w:rPr>
          <w:rFonts w:ascii="Tahoma" w:hAnsi="Tahoma" w:cs="Tahoma"/>
        </w:rPr>
        <w:t>na RCERO Ljubljana na Cesti dveh cesarjev 101 v Ljubljani</w:t>
      </w:r>
      <w:r w:rsidRPr="000443E4">
        <w:rPr>
          <w:rFonts w:ascii="Tahoma" w:hAnsi="Tahoma" w:cs="Tahoma"/>
        </w:rPr>
        <w:t xml:space="preserve"> (v nadaljevanju: pisni sporazum varstvenih ukrepov), ki ga izbrani ponudnik podpiše z naročnikom.</w:t>
      </w:r>
    </w:p>
    <w:p w14:paraId="71E4B751" w14:textId="71132991" w:rsidR="005F1B04" w:rsidRDefault="005F1B04" w:rsidP="00BC5410">
      <w:pPr>
        <w:keepNext/>
        <w:keepLines/>
        <w:jc w:val="both"/>
        <w:rPr>
          <w:rFonts w:ascii="Tahoma" w:hAnsi="Tahoma" w:cs="Tahoma"/>
        </w:rPr>
      </w:pPr>
    </w:p>
    <w:p w14:paraId="6E599A94" w14:textId="14FA1D06" w:rsidR="004A5D86" w:rsidRDefault="004A5D86" w:rsidP="00BC5410">
      <w:pPr>
        <w:keepNext/>
        <w:keepLines/>
        <w:jc w:val="both"/>
        <w:rPr>
          <w:rFonts w:ascii="Tahoma" w:hAnsi="Tahoma" w:cs="Tahoma"/>
        </w:rPr>
      </w:pPr>
      <w:r w:rsidRPr="004A5D86">
        <w:rPr>
          <w:rFonts w:ascii="Tahoma" w:hAnsi="Tahoma" w:cs="Tahoma"/>
        </w:rPr>
        <w:t xml:space="preserve">Naročnik oddaja javno naročilo po </w:t>
      </w:r>
      <w:r>
        <w:rPr>
          <w:rFonts w:ascii="Tahoma" w:hAnsi="Tahoma" w:cs="Tahoma"/>
        </w:rPr>
        <w:t xml:space="preserve">odprtem </w:t>
      </w:r>
      <w:r w:rsidRPr="004A5D86">
        <w:rPr>
          <w:rFonts w:ascii="Tahoma" w:hAnsi="Tahoma" w:cs="Tahoma"/>
        </w:rPr>
        <w:t xml:space="preserve">postopku in bo po izvedenem postopku sklenil okvirni sporazum </w:t>
      </w:r>
      <w:r w:rsidRPr="004A5D86">
        <w:rPr>
          <w:rFonts w:ascii="Tahoma" w:hAnsi="Tahoma" w:cs="Tahoma"/>
          <w:u w:val="single"/>
        </w:rPr>
        <w:t>z</w:t>
      </w:r>
      <w:r>
        <w:rPr>
          <w:rFonts w:ascii="Tahoma" w:hAnsi="Tahoma" w:cs="Tahoma"/>
          <w:u w:val="single"/>
        </w:rPr>
        <w:t xml:space="preserve"> enim</w:t>
      </w:r>
      <w:r w:rsidR="003E5805">
        <w:rPr>
          <w:rFonts w:ascii="Tahoma" w:hAnsi="Tahoma" w:cs="Tahoma"/>
          <w:u w:val="single"/>
        </w:rPr>
        <w:t xml:space="preserve"> ponudnikom</w:t>
      </w:r>
      <w:r w:rsidRPr="004A5D86">
        <w:rPr>
          <w:rFonts w:ascii="Tahoma" w:hAnsi="Tahoma" w:cs="Tahoma"/>
        </w:rPr>
        <w:t>, ki bo izpolnjeval pogoje in zahteve naročnika navedene v razpisni dokumentaciji.</w:t>
      </w:r>
    </w:p>
    <w:p w14:paraId="7E8C1F37" w14:textId="77777777" w:rsidR="00C80FF8" w:rsidRDefault="00C80FF8" w:rsidP="00BC5410">
      <w:pPr>
        <w:keepNext/>
        <w:keepLines/>
        <w:jc w:val="both"/>
        <w:rPr>
          <w:rFonts w:ascii="Tahoma" w:hAnsi="Tahoma" w:cs="Tahoma"/>
        </w:rPr>
      </w:pPr>
    </w:p>
    <w:p w14:paraId="3BE18092" w14:textId="77777777" w:rsidR="00AE4BEB" w:rsidRPr="00C8579C" w:rsidRDefault="00AE4BEB" w:rsidP="00BC5410">
      <w:pPr>
        <w:keepNext/>
        <w:keepLines/>
        <w:jc w:val="both"/>
        <w:rPr>
          <w:rFonts w:ascii="Tahoma" w:hAnsi="Tahoma" w:cs="Tahoma"/>
        </w:rPr>
      </w:pPr>
      <w:r w:rsidRPr="00C8579C">
        <w:rPr>
          <w:rFonts w:ascii="Tahoma" w:hAnsi="Tahoma" w:cs="Tahoma"/>
        </w:rPr>
        <w:t xml:space="preserve">Vzorec </w:t>
      </w:r>
      <w:r w:rsidR="00C74881" w:rsidRPr="00C8579C">
        <w:rPr>
          <w:rFonts w:ascii="Tahoma" w:hAnsi="Tahoma" w:cs="Tahoma"/>
        </w:rPr>
        <w:t>okvirnega sporazuma</w:t>
      </w:r>
      <w:r w:rsidR="005F1B04">
        <w:rPr>
          <w:rFonts w:ascii="Tahoma" w:hAnsi="Tahoma" w:cs="Tahoma"/>
        </w:rPr>
        <w:t xml:space="preserve"> </w:t>
      </w:r>
      <w:r w:rsidRPr="00C8579C">
        <w:rPr>
          <w:rFonts w:ascii="Tahoma" w:hAnsi="Tahoma" w:cs="Tahoma"/>
        </w:rPr>
        <w:t xml:space="preserve">je kot </w:t>
      </w:r>
      <w:r w:rsidR="003B2B5D" w:rsidRPr="00C8579C">
        <w:rPr>
          <w:rFonts w:ascii="Tahoma" w:hAnsi="Tahoma" w:cs="Tahoma"/>
        </w:rPr>
        <w:t>P</w:t>
      </w:r>
      <w:r w:rsidRPr="00C8579C">
        <w:rPr>
          <w:rFonts w:ascii="Tahoma" w:hAnsi="Tahoma" w:cs="Tahoma"/>
        </w:rPr>
        <w:t xml:space="preserve">riloga </w:t>
      </w:r>
      <w:r w:rsidR="00D27B46" w:rsidRPr="00C8579C">
        <w:rPr>
          <w:rFonts w:ascii="Tahoma" w:hAnsi="Tahoma" w:cs="Tahoma"/>
        </w:rPr>
        <w:t xml:space="preserve">8 </w:t>
      </w:r>
      <w:r w:rsidRPr="00C8579C">
        <w:rPr>
          <w:rFonts w:ascii="Tahoma" w:hAnsi="Tahoma" w:cs="Tahoma"/>
        </w:rPr>
        <w:t>sestavni del te</w:t>
      </w:r>
      <w:r w:rsidR="006A1CBC" w:rsidRPr="00C8579C">
        <w:rPr>
          <w:rFonts w:ascii="Tahoma" w:hAnsi="Tahoma" w:cs="Tahoma"/>
        </w:rPr>
        <w:t xml:space="preserve"> razpisne</w:t>
      </w:r>
      <w:r w:rsidRPr="00C8579C">
        <w:rPr>
          <w:rFonts w:ascii="Tahoma" w:hAnsi="Tahoma" w:cs="Tahoma"/>
        </w:rPr>
        <w:t xml:space="preserve"> dokumentacije. </w:t>
      </w:r>
      <w:r w:rsidR="004117CD" w:rsidRPr="00C8579C">
        <w:rPr>
          <w:rFonts w:ascii="Tahoma" w:hAnsi="Tahoma" w:cs="Tahoma"/>
        </w:rPr>
        <w:t xml:space="preserve">Ponudnik potrdi, da se strinja z vsebino </w:t>
      </w:r>
      <w:r w:rsidR="007A31A4" w:rsidRPr="00C8579C">
        <w:rPr>
          <w:rFonts w:ascii="Tahoma" w:hAnsi="Tahoma" w:cs="Tahoma"/>
        </w:rPr>
        <w:t>okvirnega sporazuma</w:t>
      </w:r>
      <w:r w:rsidR="005F1B04">
        <w:rPr>
          <w:rFonts w:ascii="Tahoma" w:hAnsi="Tahoma" w:cs="Tahoma"/>
        </w:rPr>
        <w:t xml:space="preserve"> in pisnega sporazuma varstvenih ukrepov</w:t>
      </w:r>
      <w:r w:rsidR="007A31A4" w:rsidRPr="00C8579C">
        <w:rPr>
          <w:rFonts w:ascii="Tahoma" w:hAnsi="Tahoma" w:cs="Tahoma"/>
        </w:rPr>
        <w:t xml:space="preserve"> </w:t>
      </w:r>
      <w:r w:rsidR="004117CD" w:rsidRPr="00C8579C">
        <w:rPr>
          <w:rFonts w:ascii="Tahoma" w:hAnsi="Tahoma" w:cs="Tahoma"/>
        </w:rPr>
        <w:t xml:space="preserve">s podpisom </w:t>
      </w:r>
      <w:r w:rsidR="004117CD" w:rsidRPr="00C8579C">
        <w:rPr>
          <w:rFonts w:ascii="Tahoma" w:hAnsi="Tahoma" w:cs="Tahoma"/>
          <w:szCs w:val="22"/>
        </w:rPr>
        <w:t>ESPD</w:t>
      </w:r>
      <w:r w:rsidR="00180B93">
        <w:rPr>
          <w:rFonts w:ascii="Tahoma" w:hAnsi="Tahoma" w:cs="Tahoma"/>
          <w:szCs w:val="22"/>
        </w:rPr>
        <w:t>.</w:t>
      </w:r>
    </w:p>
    <w:p w14:paraId="550E381B" w14:textId="77777777" w:rsidR="00AD7483" w:rsidRPr="00C8579C" w:rsidRDefault="00AD7483" w:rsidP="00BC5410">
      <w:pPr>
        <w:keepNext/>
        <w:keepLines/>
        <w:jc w:val="both"/>
        <w:rPr>
          <w:rFonts w:ascii="Tahoma" w:hAnsi="Tahoma" w:cs="Tahoma"/>
        </w:rPr>
      </w:pPr>
    </w:p>
    <w:p w14:paraId="1D8B4033" w14:textId="77777777" w:rsidR="007C70A1" w:rsidRPr="00C8579C" w:rsidRDefault="007C70A1" w:rsidP="00BC5410">
      <w:pPr>
        <w:keepNext/>
        <w:keepLines/>
        <w:numPr>
          <w:ilvl w:val="1"/>
          <w:numId w:val="2"/>
        </w:numPr>
        <w:jc w:val="both"/>
        <w:rPr>
          <w:rFonts w:ascii="Tahoma" w:hAnsi="Tahoma" w:cs="Tahoma"/>
          <w:b/>
        </w:rPr>
      </w:pPr>
      <w:r w:rsidRPr="00C8579C">
        <w:rPr>
          <w:rFonts w:ascii="Tahoma" w:hAnsi="Tahoma" w:cs="Tahoma"/>
          <w:b/>
        </w:rPr>
        <w:t>Prav</w:t>
      </w:r>
      <w:bookmarkEnd w:id="6"/>
      <w:bookmarkEnd w:id="7"/>
      <w:bookmarkEnd w:id="8"/>
      <w:bookmarkEnd w:id="9"/>
      <w:bookmarkEnd w:id="10"/>
      <w:r w:rsidR="00712EF3" w:rsidRPr="00C8579C">
        <w:rPr>
          <w:rFonts w:ascii="Tahoma" w:hAnsi="Tahoma" w:cs="Tahoma"/>
          <w:b/>
        </w:rPr>
        <w:t>no varstvo</w:t>
      </w:r>
    </w:p>
    <w:p w14:paraId="022A9695" w14:textId="77777777" w:rsidR="007C70A1" w:rsidRPr="00C8579C" w:rsidRDefault="007C70A1" w:rsidP="00BC5410">
      <w:pPr>
        <w:keepNext/>
        <w:keepLines/>
        <w:jc w:val="both"/>
        <w:rPr>
          <w:rFonts w:ascii="Tahoma" w:hAnsi="Tahoma" w:cs="Tahoma"/>
          <w:b/>
        </w:rPr>
      </w:pPr>
    </w:p>
    <w:p w14:paraId="36DF927E" w14:textId="18D7BB45" w:rsidR="005D0CA5" w:rsidRPr="000D2299" w:rsidRDefault="005D0CA5" w:rsidP="00BC5410">
      <w:pPr>
        <w:keepNext/>
        <w:keepLines/>
        <w:autoSpaceDE w:val="0"/>
        <w:autoSpaceDN w:val="0"/>
        <w:adjustRightInd w:val="0"/>
        <w:jc w:val="both"/>
        <w:rPr>
          <w:rFonts w:ascii="Tahoma" w:hAnsi="Tahoma" w:cs="Tahoma"/>
        </w:rPr>
      </w:pPr>
      <w:r w:rsidRPr="000D2299">
        <w:rPr>
          <w:rFonts w:ascii="Tahoma" w:hAnsi="Tahoma" w:cs="Tahoma"/>
        </w:rPr>
        <w:t xml:space="preserve">Ponudniku je zagotovljeno pravno varstvo, skladno z </w:t>
      </w:r>
      <w:r w:rsidRPr="000D2299">
        <w:rPr>
          <w:rFonts w:ascii="Tahoma" w:hAnsi="Tahoma" w:cs="Tahoma"/>
          <w:bCs/>
        </w:rPr>
        <w:t>Zakonom o pravnem varstvu v postopkih javnega naročanja</w:t>
      </w:r>
      <w:r w:rsidRPr="000D2299">
        <w:rPr>
          <w:rFonts w:ascii="Tahoma" w:hAnsi="Tahoma" w:cs="Tahoma"/>
        </w:rPr>
        <w:t xml:space="preserve"> (Ur. l. RS, št. 43/11 </w:t>
      </w:r>
      <w:r w:rsidR="0084548A">
        <w:rPr>
          <w:rFonts w:ascii="Tahoma" w:hAnsi="Tahoma" w:cs="Tahoma"/>
        </w:rPr>
        <w:t>s spremembami</w:t>
      </w:r>
      <w:r w:rsidRPr="000D2299">
        <w:rPr>
          <w:rFonts w:ascii="Tahoma" w:hAnsi="Tahoma" w:cs="Tahoma"/>
        </w:rPr>
        <w:t xml:space="preserve">; v nadaljevanju: ZPVPJN). </w:t>
      </w:r>
    </w:p>
    <w:p w14:paraId="3A03C6BD" w14:textId="77777777" w:rsidR="005D0CA5" w:rsidRPr="00732B5D" w:rsidRDefault="005D0CA5" w:rsidP="00BC5410">
      <w:pPr>
        <w:keepNext/>
        <w:keepLines/>
        <w:autoSpaceDE w:val="0"/>
        <w:autoSpaceDN w:val="0"/>
        <w:adjustRightInd w:val="0"/>
        <w:jc w:val="both"/>
        <w:rPr>
          <w:rFonts w:ascii="Tahoma" w:hAnsi="Tahoma" w:cs="Tahoma"/>
          <w:sz w:val="16"/>
        </w:rPr>
      </w:pPr>
    </w:p>
    <w:p w14:paraId="3DEC1EC5" w14:textId="77777777" w:rsidR="005D0CA5" w:rsidRDefault="005D0CA5" w:rsidP="00BC5410">
      <w:pPr>
        <w:keepNext/>
        <w:keepLines/>
        <w:autoSpaceDE w:val="0"/>
        <w:autoSpaceDN w:val="0"/>
        <w:adjustRightInd w:val="0"/>
        <w:jc w:val="both"/>
        <w:rPr>
          <w:rFonts w:ascii="Tahoma" w:hAnsi="Tahoma" w:cs="Tahoma"/>
        </w:rPr>
      </w:pPr>
      <w:r w:rsidRPr="000D2299">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26654ACD" w14:textId="77777777" w:rsidR="005D0CA5" w:rsidRPr="000D2299" w:rsidRDefault="005D0CA5" w:rsidP="00BC5410">
      <w:pPr>
        <w:keepNext/>
        <w:keepLines/>
        <w:autoSpaceDE w:val="0"/>
        <w:autoSpaceDN w:val="0"/>
        <w:adjustRightInd w:val="0"/>
        <w:jc w:val="both"/>
        <w:rPr>
          <w:rFonts w:ascii="Tahoma" w:hAnsi="Tahoma" w:cs="Tahoma"/>
        </w:rPr>
      </w:pPr>
    </w:p>
    <w:p w14:paraId="16F36F25" w14:textId="77777777" w:rsidR="005D0CA5" w:rsidRPr="000D2299" w:rsidRDefault="005D0CA5" w:rsidP="00BC5410">
      <w:pPr>
        <w:keepNext/>
        <w:keepLines/>
        <w:autoSpaceDE w:val="0"/>
        <w:autoSpaceDN w:val="0"/>
        <w:adjustRightInd w:val="0"/>
        <w:jc w:val="both"/>
        <w:rPr>
          <w:rFonts w:ascii="Tahoma" w:hAnsi="Tahoma" w:cs="Tahoma"/>
        </w:rPr>
      </w:pPr>
      <w:r w:rsidRPr="000D2299">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13FB9BA9" w14:textId="77777777" w:rsidR="005D0CA5" w:rsidRPr="000D2299" w:rsidRDefault="005D0CA5" w:rsidP="00BC5410">
      <w:pPr>
        <w:keepNext/>
        <w:keepLines/>
        <w:autoSpaceDE w:val="0"/>
        <w:autoSpaceDN w:val="0"/>
        <w:adjustRightInd w:val="0"/>
        <w:jc w:val="both"/>
        <w:rPr>
          <w:rFonts w:ascii="Tahoma" w:hAnsi="Tahoma" w:cs="Tahoma"/>
        </w:rPr>
      </w:pPr>
    </w:p>
    <w:p w14:paraId="368F653B" w14:textId="77777777" w:rsidR="005D0CA5" w:rsidRDefault="005D0CA5" w:rsidP="00BC5410">
      <w:pPr>
        <w:keepNext/>
        <w:keepLines/>
        <w:autoSpaceDE w:val="0"/>
        <w:autoSpaceDN w:val="0"/>
        <w:adjustRightInd w:val="0"/>
        <w:jc w:val="both"/>
        <w:rPr>
          <w:rFonts w:ascii="Tahoma" w:hAnsi="Tahoma" w:cs="Tahoma"/>
        </w:rPr>
      </w:pPr>
      <w:r w:rsidRPr="000D2299">
        <w:rPr>
          <w:rFonts w:ascii="Tahoma" w:hAnsi="Tahoma" w:cs="Tahoma"/>
        </w:rPr>
        <w:t xml:space="preserve">Zahtevek za revizijo mora biti sestavljen v skladu z določili 15. člena ZPVPJN in se vloži preko portala </w:t>
      </w:r>
      <w:proofErr w:type="spellStart"/>
      <w:r w:rsidRPr="000D2299">
        <w:rPr>
          <w:rFonts w:ascii="Tahoma" w:hAnsi="Tahoma" w:cs="Tahoma"/>
        </w:rPr>
        <w:t>eRevizija</w:t>
      </w:r>
      <w:proofErr w:type="spellEnd"/>
      <w:r w:rsidRPr="000D2299">
        <w:rPr>
          <w:rFonts w:ascii="Tahoma" w:hAnsi="Tahoma" w:cs="Tahoma"/>
        </w:rPr>
        <w:t xml:space="preserve">. Vlagatelj mora zahtevku za revizijo priložiti potrdilo o plačilu takse. Zahtevek za revizijo se vloži v roku iz 25. člena ZPVPJN. </w:t>
      </w:r>
    </w:p>
    <w:p w14:paraId="362B632C" w14:textId="77777777" w:rsidR="00BC5410" w:rsidRPr="000D2299" w:rsidRDefault="00BC5410" w:rsidP="00BC5410">
      <w:pPr>
        <w:keepNext/>
        <w:keepLines/>
        <w:autoSpaceDE w:val="0"/>
        <w:autoSpaceDN w:val="0"/>
        <w:adjustRightInd w:val="0"/>
        <w:jc w:val="both"/>
        <w:rPr>
          <w:rFonts w:ascii="Tahoma" w:hAnsi="Tahoma" w:cs="Tahoma"/>
        </w:rPr>
      </w:pPr>
    </w:p>
    <w:p w14:paraId="3988678D" w14:textId="77777777" w:rsidR="007C70A1" w:rsidRDefault="007C70A1" w:rsidP="00BC5410">
      <w:pPr>
        <w:keepNext/>
        <w:keepLines/>
        <w:numPr>
          <w:ilvl w:val="1"/>
          <w:numId w:val="2"/>
        </w:numPr>
        <w:jc w:val="both"/>
        <w:rPr>
          <w:rFonts w:ascii="Tahoma" w:hAnsi="Tahoma" w:cs="Tahoma"/>
          <w:b/>
        </w:rPr>
      </w:pPr>
      <w:bookmarkStart w:id="11" w:name="_Toc163615935"/>
      <w:r w:rsidRPr="00C8579C">
        <w:rPr>
          <w:rFonts w:ascii="Tahoma" w:hAnsi="Tahoma" w:cs="Tahoma"/>
          <w:b/>
        </w:rPr>
        <w:t>Zaupnost po</w:t>
      </w:r>
      <w:bookmarkEnd w:id="11"/>
      <w:r w:rsidR="00502E8E" w:rsidRPr="00C8579C">
        <w:rPr>
          <w:rFonts w:ascii="Tahoma" w:hAnsi="Tahoma" w:cs="Tahoma"/>
          <w:b/>
        </w:rPr>
        <w:t>datkov</w:t>
      </w:r>
      <w:r w:rsidR="004E252F">
        <w:rPr>
          <w:rFonts w:ascii="Tahoma" w:hAnsi="Tahoma" w:cs="Tahoma"/>
          <w:b/>
        </w:rPr>
        <w:t xml:space="preserve"> in vpogled</w:t>
      </w:r>
    </w:p>
    <w:p w14:paraId="40F95A86" w14:textId="77777777" w:rsidR="00896CF6" w:rsidRPr="00C8579C" w:rsidRDefault="00896CF6" w:rsidP="00BC5410">
      <w:pPr>
        <w:keepNext/>
        <w:keepLines/>
        <w:ind w:left="720"/>
        <w:jc w:val="both"/>
        <w:rPr>
          <w:rFonts w:ascii="Tahoma" w:hAnsi="Tahoma" w:cs="Tahoma"/>
          <w:b/>
        </w:rPr>
      </w:pPr>
    </w:p>
    <w:p w14:paraId="39129967" w14:textId="77777777" w:rsidR="00025B4F" w:rsidRDefault="00025B4F" w:rsidP="00BC5410">
      <w:pPr>
        <w:keepNext/>
        <w:keepLines/>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14:paraId="1993CC47" w14:textId="77777777" w:rsidR="00896CF6" w:rsidRPr="00C8579C" w:rsidRDefault="00896CF6" w:rsidP="00BC5410">
      <w:pPr>
        <w:keepNext/>
        <w:keepLines/>
        <w:jc w:val="both"/>
        <w:rPr>
          <w:rFonts w:ascii="Tahoma" w:hAnsi="Tahoma" w:cs="Tahoma"/>
        </w:rPr>
      </w:pPr>
    </w:p>
    <w:p w14:paraId="56107AB0" w14:textId="77777777" w:rsidR="00025B4F" w:rsidRDefault="00025B4F" w:rsidP="00BC5410">
      <w:pPr>
        <w:keepNext/>
        <w:keepLines/>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14:paraId="513F82EF" w14:textId="77777777" w:rsidR="005F1B04" w:rsidRDefault="005F1B04" w:rsidP="00BC5410">
      <w:pPr>
        <w:keepNext/>
        <w:keepLines/>
        <w:jc w:val="both"/>
        <w:rPr>
          <w:rFonts w:ascii="Tahoma" w:hAnsi="Tahoma" w:cs="Tahoma"/>
        </w:rPr>
      </w:pPr>
    </w:p>
    <w:p w14:paraId="0C8EF23B" w14:textId="67F43C36" w:rsidR="004E252F" w:rsidRPr="008C53AF" w:rsidRDefault="004E252F" w:rsidP="00BC5410">
      <w:pPr>
        <w:keepNext/>
        <w:keepLines/>
        <w:jc w:val="both"/>
        <w:rPr>
          <w:rFonts w:ascii="Tahoma" w:hAnsi="Tahoma" w:cs="Tahoma"/>
        </w:rPr>
      </w:pPr>
      <w:r w:rsidRPr="008C53AF">
        <w:rPr>
          <w:rFonts w:ascii="Tahoma" w:hAnsi="Tahoma" w:cs="Tahoma"/>
        </w:rPr>
        <w:t>Naročnik bo omogočil vpogled v skl</w:t>
      </w:r>
      <w:r>
        <w:rPr>
          <w:rFonts w:ascii="Tahoma" w:hAnsi="Tahoma" w:cs="Tahoma"/>
        </w:rPr>
        <w:t xml:space="preserve">adu s 35. </w:t>
      </w:r>
      <w:r w:rsidR="007371D9">
        <w:rPr>
          <w:rFonts w:ascii="Tahoma" w:hAnsi="Tahoma" w:cs="Tahoma"/>
        </w:rPr>
        <w:t xml:space="preserve">členom </w:t>
      </w:r>
      <w:r>
        <w:rPr>
          <w:rFonts w:ascii="Tahoma" w:hAnsi="Tahoma" w:cs="Tahoma"/>
        </w:rPr>
        <w:t>ZJN-3.</w:t>
      </w:r>
      <w:r w:rsidRPr="008C53AF">
        <w:rPr>
          <w:rFonts w:ascii="Tahoma" w:hAnsi="Tahoma" w:cs="Tahoma"/>
        </w:rPr>
        <w:t xml:space="preserve">  </w:t>
      </w:r>
    </w:p>
    <w:p w14:paraId="62EF6805" w14:textId="77777777" w:rsidR="004E252F" w:rsidRPr="00C8579C" w:rsidRDefault="004E252F" w:rsidP="00BC5410">
      <w:pPr>
        <w:keepNext/>
        <w:keepLines/>
        <w:jc w:val="both"/>
        <w:rPr>
          <w:rFonts w:ascii="Tahoma" w:hAnsi="Tahoma" w:cs="Tahoma"/>
        </w:rPr>
      </w:pPr>
    </w:p>
    <w:p w14:paraId="15767690" w14:textId="77777777" w:rsidR="007C70A1" w:rsidRPr="00C8579C" w:rsidRDefault="007C70A1" w:rsidP="00BC5410">
      <w:pPr>
        <w:keepNext/>
        <w:keepLines/>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14:paraId="7CAF379E" w14:textId="77777777" w:rsidR="00777852" w:rsidRPr="00C8579C" w:rsidRDefault="00777852" w:rsidP="00BC5410">
      <w:pPr>
        <w:keepNext/>
        <w:keepLines/>
        <w:ind w:left="720"/>
        <w:jc w:val="both"/>
        <w:rPr>
          <w:rFonts w:ascii="Tahoma" w:hAnsi="Tahoma" w:cs="Tahoma"/>
          <w:b/>
        </w:rPr>
      </w:pPr>
    </w:p>
    <w:p w14:paraId="68F5A946" w14:textId="77777777" w:rsidR="007C70A1" w:rsidRPr="00C8579C" w:rsidRDefault="00787A19" w:rsidP="00BC5410">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336BCC74" w14:textId="77777777" w:rsidR="002B3B8D" w:rsidRPr="00C8579C" w:rsidRDefault="002B3B8D" w:rsidP="00BC5410">
      <w:pPr>
        <w:keepNext/>
        <w:keepLines/>
        <w:jc w:val="both"/>
        <w:rPr>
          <w:rFonts w:ascii="Tahoma" w:hAnsi="Tahoma" w:cs="Tahoma"/>
        </w:rPr>
      </w:pPr>
    </w:p>
    <w:p w14:paraId="498F58CE" w14:textId="77777777" w:rsidR="005D1D6C" w:rsidRPr="00C8579C" w:rsidRDefault="00837427" w:rsidP="00BC5410">
      <w:pPr>
        <w:keepNext/>
        <w:keepLines/>
        <w:numPr>
          <w:ilvl w:val="1"/>
          <w:numId w:val="2"/>
        </w:numPr>
        <w:jc w:val="both"/>
        <w:rPr>
          <w:rFonts w:ascii="Tahoma" w:hAnsi="Tahoma" w:cs="Tahoma"/>
          <w:b/>
        </w:rPr>
      </w:pPr>
      <w:r w:rsidRPr="00C8579C">
        <w:rPr>
          <w:rFonts w:ascii="Tahoma" w:hAnsi="Tahoma" w:cs="Tahoma"/>
          <w:b/>
        </w:rPr>
        <w:t>Celovitost ponudbe</w:t>
      </w:r>
    </w:p>
    <w:p w14:paraId="1B4EA86F" w14:textId="77777777" w:rsidR="00C74881" w:rsidRDefault="00C74881" w:rsidP="00BC5410">
      <w:pPr>
        <w:keepNext/>
        <w:keepLines/>
        <w:jc w:val="both"/>
        <w:rPr>
          <w:rFonts w:ascii="Tahoma" w:hAnsi="Tahoma" w:cs="Tahoma"/>
        </w:rPr>
      </w:pPr>
    </w:p>
    <w:p w14:paraId="33A07CBF" w14:textId="77777777" w:rsidR="00C80FF8" w:rsidRPr="00B11E76" w:rsidRDefault="00085465" w:rsidP="00BC5410">
      <w:pPr>
        <w:keepNext/>
        <w:keepLines/>
        <w:jc w:val="both"/>
        <w:rPr>
          <w:rFonts w:ascii="Tahoma" w:hAnsi="Tahoma" w:cs="Tahoma"/>
          <w:b/>
        </w:rPr>
      </w:pPr>
      <w:r w:rsidRPr="00581224">
        <w:rPr>
          <w:rFonts w:ascii="Tahoma" w:hAnsi="Tahoma" w:cs="Tahoma"/>
          <w:b/>
        </w:rPr>
        <w:t>Ponudnik odda ponudbo za celotno okvirno količino</w:t>
      </w:r>
      <w:r w:rsidR="00904C0E" w:rsidRPr="00581224">
        <w:rPr>
          <w:rFonts w:ascii="Tahoma" w:hAnsi="Tahoma" w:cs="Tahoma"/>
          <w:b/>
        </w:rPr>
        <w:t>.</w:t>
      </w:r>
      <w:r w:rsidR="001F007B" w:rsidRPr="00B11E76">
        <w:rPr>
          <w:rFonts w:ascii="Tahoma" w:hAnsi="Tahoma" w:cs="Tahoma"/>
          <w:b/>
        </w:rPr>
        <w:t xml:space="preserve"> </w:t>
      </w:r>
    </w:p>
    <w:p w14:paraId="2EDE7DBC" w14:textId="77777777" w:rsidR="005D0CA5" w:rsidRPr="001F007B" w:rsidRDefault="005D0CA5" w:rsidP="00BC5410">
      <w:pPr>
        <w:keepNext/>
        <w:keepLines/>
        <w:jc w:val="both"/>
        <w:rPr>
          <w:rFonts w:ascii="Tahoma" w:hAnsi="Tahoma" w:cs="Tahoma"/>
          <w:b/>
          <w:highlight w:val="yellow"/>
        </w:rPr>
      </w:pPr>
    </w:p>
    <w:p w14:paraId="288A60AD" w14:textId="0C6A1701" w:rsidR="00085465" w:rsidRPr="00085465" w:rsidRDefault="00085465" w:rsidP="00BC5410">
      <w:pPr>
        <w:keepNext/>
        <w:keepLines/>
        <w:jc w:val="both"/>
        <w:rPr>
          <w:rFonts w:ascii="Tahoma" w:hAnsi="Tahoma" w:cs="Tahoma"/>
        </w:rPr>
      </w:pPr>
      <w:r w:rsidRPr="00085465">
        <w:rPr>
          <w:rFonts w:ascii="Tahoma" w:hAnsi="Tahoma" w:cs="Tahoma"/>
        </w:rPr>
        <w:t>Ponudnik se s podpisom ponudbe in okvirnega sporazuma, v primeru izbora, zavezuje, da bo prevzel, odpeljal in obdelal celotno</w:t>
      </w:r>
      <w:r w:rsidR="00C855AA">
        <w:rPr>
          <w:rFonts w:ascii="Tahoma" w:hAnsi="Tahoma" w:cs="Tahoma"/>
        </w:rPr>
        <w:t xml:space="preserve"> </w:t>
      </w:r>
      <w:r w:rsidRPr="00085465">
        <w:rPr>
          <w:rFonts w:ascii="Tahoma" w:hAnsi="Tahoma" w:cs="Tahoma"/>
        </w:rPr>
        <w:t>okvirno količino.</w:t>
      </w:r>
    </w:p>
    <w:p w14:paraId="5FAB9C58" w14:textId="77777777" w:rsidR="00085465" w:rsidRPr="00085465" w:rsidRDefault="00085465" w:rsidP="00BC5410">
      <w:pPr>
        <w:keepNext/>
        <w:keepLines/>
        <w:jc w:val="both"/>
        <w:rPr>
          <w:rFonts w:ascii="Tahoma" w:hAnsi="Tahoma" w:cs="Tahoma"/>
        </w:rPr>
      </w:pPr>
    </w:p>
    <w:p w14:paraId="5599D175" w14:textId="77777777" w:rsidR="00085465" w:rsidRPr="00085465" w:rsidRDefault="00085465" w:rsidP="00BC5410">
      <w:pPr>
        <w:keepNext/>
        <w:keepLines/>
        <w:jc w:val="both"/>
        <w:rPr>
          <w:rFonts w:ascii="Tahoma" w:hAnsi="Tahoma" w:cs="Tahoma"/>
        </w:rPr>
      </w:pPr>
      <w:r w:rsidRPr="00085465">
        <w:rPr>
          <w:rFonts w:ascii="Tahoma" w:hAnsi="Tahoma" w:cs="Tahoma"/>
        </w:rPr>
        <w:t>V primeru, da predmet ponudbe ne bo v skladu z vsemi zahtevami in pogoji razpisne dokumentacije, bo naročnik tako ponudbo izključil iz sodelovanja v postopku oddaje javnega naročila.</w:t>
      </w:r>
    </w:p>
    <w:p w14:paraId="09054827" w14:textId="77777777" w:rsidR="00382D76" w:rsidRPr="00C8579C" w:rsidRDefault="00382D76" w:rsidP="00BC5410">
      <w:pPr>
        <w:keepNext/>
        <w:keepLines/>
        <w:jc w:val="both"/>
        <w:rPr>
          <w:rFonts w:ascii="Tahoma" w:hAnsi="Tahoma" w:cs="Tahoma"/>
        </w:rPr>
      </w:pPr>
    </w:p>
    <w:p w14:paraId="2AADC10F" w14:textId="77777777" w:rsidR="00AE4BEB" w:rsidRPr="00C8579C" w:rsidRDefault="00AE4BEB" w:rsidP="00BC5410">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66D41B76" w14:textId="77777777" w:rsidR="00AE4BEB" w:rsidRPr="00C8579C" w:rsidRDefault="00AE4BEB" w:rsidP="00BC5410">
      <w:pPr>
        <w:keepNext/>
        <w:keepLines/>
        <w:autoSpaceDE w:val="0"/>
        <w:autoSpaceDN w:val="0"/>
        <w:adjustRightInd w:val="0"/>
        <w:ind w:left="720"/>
        <w:jc w:val="both"/>
        <w:rPr>
          <w:rFonts w:ascii="Tahoma" w:eastAsia="Calibri" w:hAnsi="Tahoma" w:cs="Tahoma"/>
        </w:rPr>
      </w:pPr>
    </w:p>
    <w:p w14:paraId="722E74DA" w14:textId="77777777" w:rsidR="00C53A34" w:rsidRPr="00C8579C" w:rsidRDefault="00C53A34" w:rsidP="00BC5410">
      <w:pPr>
        <w:keepNext/>
        <w:keepLines/>
        <w:autoSpaceDE w:val="0"/>
        <w:autoSpaceDN w:val="0"/>
        <w:adjustRightInd w:val="0"/>
        <w:jc w:val="both"/>
        <w:rPr>
          <w:rFonts w:ascii="Tahoma" w:hAnsi="Tahoma" w:cs="Tahoma"/>
        </w:rPr>
      </w:pPr>
      <w:r w:rsidRPr="00C8579C">
        <w:rPr>
          <w:rFonts w:ascii="Tahoma" w:hAnsi="Tahoma" w:cs="Tahoma"/>
        </w:rPr>
        <w:t>Ponudniki s sedežem v tuji državi morajo izpolnjevati enake pogoje kot ponudniki s sedežem v Republiki Sloveniji, ter bodo morali za ugotavljanje sposobnosti sami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7B45BA1D" w14:textId="77777777" w:rsidR="00C53A34" w:rsidRPr="00C8579C" w:rsidRDefault="00C53A34" w:rsidP="00BC5410">
      <w:pPr>
        <w:keepNext/>
        <w:keepLines/>
        <w:autoSpaceDE w:val="0"/>
        <w:autoSpaceDN w:val="0"/>
        <w:adjustRightInd w:val="0"/>
        <w:jc w:val="both"/>
        <w:rPr>
          <w:rFonts w:ascii="Tahoma" w:hAnsi="Tahoma" w:cs="Tahoma"/>
        </w:rPr>
      </w:pPr>
    </w:p>
    <w:p w14:paraId="3D01F288" w14:textId="49BA913B" w:rsidR="00C53A34" w:rsidRDefault="00C53A34" w:rsidP="00BC5410">
      <w:pPr>
        <w:keepNext/>
        <w:keepLines/>
        <w:autoSpaceDE w:val="0"/>
        <w:autoSpaceDN w:val="0"/>
        <w:adjustRightInd w:val="0"/>
        <w:jc w:val="both"/>
        <w:rPr>
          <w:rFonts w:ascii="Tahoma" w:hAnsi="Tahoma" w:cs="Tahoma"/>
        </w:rPr>
      </w:pPr>
      <w:r w:rsidRPr="00C8579C">
        <w:rPr>
          <w:rFonts w:ascii="Tahoma" w:hAnsi="Tahoma" w:cs="Tahoma"/>
        </w:rPr>
        <w:t>Enako velja tudi v primeru, da ponudnik nastopa s partnerjem (skupna ponudba) ali podizvajalcem ali se sklicuje na uporabo zmogljivosti drugih subjektov.</w:t>
      </w:r>
    </w:p>
    <w:p w14:paraId="0EC218F6" w14:textId="12662D01" w:rsidR="00777852" w:rsidRPr="00C8579C" w:rsidRDefault="00777852" w:rsidP="00BC5410">
      <w:pPr>
        <w:keepNext/>
        <w:keepLines/>
        <w:autoSpaceDE w:val="0"/>
        <w:autoSpaceDN w:val="0"/>
        <w:adjustRightInd w:val="0"/>
        <w:jc w:val="both"/>
        <w:rPr>
          <w:rFonts w:ascii="Tahoma" w:eastAsia="Calibri" w:hAnsi="Tahoma" w:cs="Tahoma"/>
        </w:rPr>
      </w:pPr>
    </w:p>
    <w:p w14:paraId="474448C5" w14:textId="77777777" w:rsidR="003418E8" w:rsidRPr="00C8579C" w:rsidRDefault="003418E8" w:rsidP="00BC5410">
      <w:pPr>
        <w:keepNext/>
        <w:keepLines/>
        <w:numPr>
          <w:ilvl w:val="1"/>
          <w:numId w:val="2"/>
        </w:numPr>
        <w:jc w:val="both"/>
        <w:rPr>
          <w:rFonts w:ascii="Tahoma" w:hAnsi="Tahoma" w:cs="Tahoma"/>
          <w:b/>
        </w:rPr>
      </w:pPr>
      <w:r w:rsidRPr="00C8579C">
        <w:rPr>
          <w:rFonts w:ascii="Tahoma" w:hAnsi="Tahoma" w:cs="Tahoma"/>
          <w:b/>
        </w:rPr>
        <w:t>Skupna ponudba</w:t>
      </w:r>
    </w:p>
    <w:p w14:paraId="21A87846" w14:textId="77777777" w:rsidR="00147135" w:rsidRPr="00C8579C" w:rsidRDefault="00147135" w:rsidP="00BC5410">
      <w:pPr>
        <w:pStyle w:val="tekst1"/>
        <w:keepNext/>
        <w:keepLines/>
        <w:spacing w:before="0" w:line="240" w:lineRule="auto"/>
        <w:rPr>
          <w:rFonts w:ascii="Tahoma" w:hAnsi="Tahoma" w:cs="Tahoma"/>
          <w:sz w:val="20"/>
        </w:rPr>
      </w:pPr>
    </w:p>
    <w:p w14:paraId="571ACC93" w14:textId="1FB6C33A" w:rsidR="003418E8" w:rsidRPr="00C8579C" w:rsidRDefault="003418E8" w:rsidP="00BC5410">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w:t>
      </w:r>
      <w:r w:rsidR="00FD084A">
        <w:rPr>
          <w:rFonts w:ascii="Tahoma" w:hAnsi="Tahoma" w:cs="Tahoma"/>
          <w:sz w:val="20"/>
        </w:rPr>
        <w:t> </w:t>
      </w:r>
      <w:r w:rsidRPr="00C8579C">
        <w:rPr>
          <w:rFonts w:ascii="Tahoma" w:hAnsi="Tahoma" w:cs="Tahoma"/>
          <w:sz w:val="20"/>
        </w:rPr>
        <w:t>1). Navedeni akt mora opredeliti:</w:t>
      </w:r>
    </w:p>
    <w:p w14:paraId="3A27179E" w14:textId="77777777" w:rsidR="003418E8" w:rsidRPr="00C8579C" w:rsidRDefault="003418E8" w:rsidP="00BC5410">
      <w:pPr>
        <w:keepNext/>
        <w:keepLines/>
        <w:numPr>
          <w:ilvl w:val="0"/>
          <w:numId w:val="5"/>
        </w:numPr>
        <w:jc w:val="both"/>
        <w:rPr>
          <w:rFonts w:ascii="Tahoma" w:hAnsi="Tahoma" w:cs="Tahoma"/>
        </w:rPr>
      </w:pPr>
      <w:r w:rsidRPr="00C8579C">
        <w:rPr>
          <w:rFonts w:ascii="Tahoma" w:hAnsi="Tahoma" w:cs="Tahoma"/>
        </w:rPr>
        <w:t>medsebojno odgovornost posameznih članov skupine za izvedbo naročila znotraj skupine,</w:t>
      </w:r>
    </w:p>
    <w:p w14:paraId="08C1D7AD" w14:textId="77777777" w:rsidR="003418E8" w:rsidRPr="00C8579C" w:rsidRDefault="003418E8" w:rsidP="00BC5410">
      <w:pPr>
        <w:keepNext/>
        <w:keepLines/>
        <w:numPr>
          <w:ilvl w:val="0"/>
          <w:numId w:val="5"/>
        </w:numPr>
        <w:jc w:val="both"/>
        <w:rPr>
          <w:rFonts w:ascii="Tahoma" w:hAnsi="Tahoma" w:cs="Tahoma"/>
        </w:rPr>
      </w:pPr>
      <w:r w:rsidRPr="00C8579C">
        <w:rPr>
          <w:rFonts w:ascii="Tahoma" w:hAnsi="Tahoma" w:cs="Tahoma"/>
        </w:rPr>
        <w:t>neomejeno solidarno odgovornost članov skupine do naročnika glede vseh obveznosti,</w:t>
      </w:r>
    </w:p>
    <w:p w14:paraId="0F7BC212" w14:textId="77777777" w:rsidR="003418E8" w:rsidRPr="00C8579C" w:rsidRDefault="003418E8" w:rsidP="00BC5410">
      <w:pPr>
        <w:keepNext/>
        <w:keepLines/>
        <w:numPr>
          <w:ilvl w:val="0"/>
          <w:numId w:val="5"/>
        </w:numPr>
        <w:jc w:val="both"/>
        <w:rPr>
          <w:rFonts w:ascii="Tahoma" w:hAnsi="Tahoma" w:cs="Tahoma"/>
        </w:rPr>
      </w:pPr>
      <w:r w:rsidRPr="00C8579C">
        <w:rPr>
          <w:rFonts w:ascii="Tahoma" w:hAnsi="Tahoma" w:cs="Tahoma"/>
        </w:rPr>
        <w:t>glavnega nosilca izvedbe obveznosti, s katerim bo naročnik komuniciral,</w:t>
      </w:r>
    </w:p>
    <w:p w14:paraId="19D0E530" w14:textId="77777777" w:rsidR="003418E8" w:rsidRPr="00C8579C" w:rsidRDefault="003418E8" w:rsidP="00BC5410">
      <w:pPr>
        <w:keepNext/>
        <w:keepLines/>
        <w:numPr>
          <w:ilvl w:val="0"/>
          <w:numId w:val="5"/>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7DF52233" w14:textId="77777777" w:rsidR="003418E8" w:rsidRPr="00C8579C" w:rsidRDefault="003418E8" w:rsidP="00BC5410">
      <w:pPr>
        <w:pStyle w:val="tekst1"/>
        <w:keepNext/>
        <w:keepLines/>
        <w:numPr>
          <w:ilvl w:val="0"/>
          <w:numId w:val="5"/>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402DEE78" w14:textId="77777777" w:rsidR="003418E8" w:rsidRPr="00C8579C" w:rsidRDefault="003418E8" w:rsidP="00BC5410">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3D2259D2" w14:textId="77777777" w:rsidR="003418E8" w:rsidRPr="00C8579C" w:rsidRDefault="003418E8" w:rsidP="00BC5410">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69DC9A2A" w14:textId="77777777" w:rsidR="003418E8" w:rsidRPr="00C8579C" w:rsidRDefault="003418E8" w:rsidP="00BC5410">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14:paraId="4F132508" w14:textId="77777777" w:rsidR="004607A5" w:rsidRDefault="003418E8" w:rsidP="00BC5410">
      <w:pPr>
        <w:pStyle w:val="tekst1"/>
        <w:keepNext/>
        <w:keepLines/>
        <w:tabs>
          <w:tab w:val="left" w:pos="180"/>
        </w:tabs>
        <w:spacing w:before="0" w:line="240" w:lineRule="auto"/>
        <w:rPr>
          <w:rFonts w:ascii="Tahoma" w:hAnsi="Tahoma" w:cs="Tahoma"/>
          <w:sz w:val="20"/>
        </w:rPr>
      </w:pPr>
      <w:r w:rsidRPr="00C8579C">
        <w:rPr>
          <w:rFonts w:ascii="Tahoma" w:hAnsi="Tahoma" w:cs="Tahoma"/>
          <w:sz w:val="20"/>
        </w:rPr>
        <w:lastRenderedPageBreak/>
        <w:t>V primeru skupne ponudbe, okvirni sporazum podpišejo vsi partnerji v skupni ponudbi.</w:t>
      </w:r>
      <w:r w:rsidR="00382D76" w:rsidRPr="00C8579C">
        <w:rPr>
          <w:rFonts w:ascii="Tahoma" w:hAnsi="Tahoma" w:cs="Tahoma"/>
          <w:sz w:val="20"/>
        </w:rPr>
        <w:t xml:space="preserve"> </w:t>
      </w:r>
      <w:r w:rsidRPr="00C8579C">
        <w:rPr>
          <w:rFonts w:ascii="Tahoma" w:hAnsi="Tahoma" w:cs="Tahoma"/>
          <w:sz w:val="20"/>
        </w:rPr>
        <w:t>Vsak član skupine ponudnikov v okviru skupne ponudbe odgovarja naročniku neomejeno solidarno.</w:t>
      </w:r>
    </w:p>
    <w:p w14:paraId="2C8093B3" w14:textId="77777777" w:rsidR="00750F5A" w:rsidRPr="00C8579C" w:rsidRDefault="00750F5A" w:rsidP="00BC5410">
      <w:pPr>
        <w:pStyle w:val="tekst1"/>
        <w:keepNext/>
        <w:keepLines/>
        <w:tabs>
          <w:tab w:val="left" w:pos="180"/>
        </w:tabs>
        <w:spacing w:before="0" w:line="240" w:lineRule="auto"/>
        <w:rPr>
          <w:rFonts w:ascii="Tahoma" w:hAnsi="Tahoma" w:cs="Tahoma"/>
          <w:sz w:val="20"/>
        </w:rPr>
      </w:pPr>
    </w:p>
    <w:p w14:paraId="5BAF142A" w14:textId="77777777" w:rsidR="00C53A34" w:rsidRPr="00B11E76" w:rsidRDefault="00C53A34" w:rsidP="00BC5410">
      <w:pPr>
        <w:keepNext/>
        <w:keepLines/>
        <w:jc w:val="both"/>
        <w:rPr>
          <w:rFonts w:ascii="Tahoma" w:hAnsi="Tahoma" w:cs="Tahoma"/>
          <w:kern w:val="16"/>
        </w:rPr>
      </w:pPr>
      <w:r w:rsidRPr="00C8579C">
        <w:rPr>
          <w:rFonts w:ascii="Tahoma" w:hAnsi="Tahoma" w:cs="Tahoma"/>
        </w:rPr>
        <w:t xml:space="preserve">V primeru skupne ponudbe mora glavni nosilec izvedbe pogodbenih obveznosti za vse partnerje v skupni ponudbi k ponudbi v razdelek »ESPD – ostali </w:t>
      </w:r>
      <w:r w:rsidRPr="00B11E76">
        <w:rPr>
          <w:rFonts w:ascii="Tahoma" w:hAnsi="Tahoma" w:cs="Tahoma"/>
        </w:rPr>
        <w:t xml:space="preserve">sodelujoči« priložiti prilogo </w:t>
      </w:r>
      <w:r w:rsidR="002B0FB8" w:rsidRPr="00B11E76">
        <w:rPr>
          <w:rFonts w:ascii="Tahoma" w:hAnsi="Tahoma" w:cs="Tahoma"/>
        </w:rPr>
        <w:t xml:space="preserve">izpolnjen </w:t>
      </w:r>
      <w:r w:rsidRPr="00B11E76">
        <w:rPr>
          <w:rFonts w:ascii="Tahoma" w:hAnsi="Tahoma" w:cs="Tahoma"/>
        </w:rPr>
        <w:t>ESPD v .</w:t>
      </w:r>
      <w:proofErr w:type="spellStart"/>
      <w:r w:rsidRPr="00B11E76">
        <w:rPr>
          <w:rFonts w:ascii="Tahoma" w:hAnsi="Tahoma" w:cs="Tahoma"/>
        </w:rPr>
        <w:t>pdf</w:t>
      </w:r>
      <w:proofErr w:type="spellEnd"/>
      <w:r w:rsidRPr="00B11E76">
        <w:rPr>
          <w:rFonts w:ascii="Tahoma" w:hAnsi="Tahoma" w:cs="Tahoma"/>
        </w:rPr>
        <w:t xml:space="preserve"> formatu</w:t>
      </w:r>
      <w:r w:rsidRPr="00B11E76">
        <w:rPr>
          <w:rFonts w:ascii="Tahoma" w:hAnsi="Tahoma" w:cs="Tahoma"/>
          <w:kern w:val="16"/>
        </w:rPr>
        <w:t xml:space="preserve">, ter v razdelek </w:t>
      </w:r>
      <w:r w:rsidR="00872668" w:rsidRPr="00B11E76">
        <w:rPr>
          <w:rFonts w:ascii="Tahoma" w:hAnsi="Tahoma" w:cs="Tahoma"/>
          <w:kern w:val="16"/>
        </w:rPr>
        <w:t xml:space="preserve">»Dokumenti - ostale priloge« </w:t>
      </w:r>
      <w:r w:rsidRPr="00B11E76">
        <w:rPr>
          <w:rFonts w:ascii="Tahoma" w:hAnsi="Tahoma" w:cs="Tahoma"/>
          <w:kern w:val="16"/>
        </w:rPr>
        <w:t xml:space="preserve"> </w:t>
      </w:r>
      <w:r w:rsidRPr="00B11E76">
        <w:rPr>
          <w:rFonts w:ascii="Tahoma" w:hAnsi="Tahoma" w:cs="Tahoma"/>
          <w:bCs/>
        </w:rPr>
        <w:t>v .</w:t>
      </w:r>
      <w:proofErr w:type="spellStart"/>
      <w:r w:rsidRPr="00B11E76">
        <w:rPr>
          <w:rFonts w:ascii="Tahoma" w:hAnsi="Tahoma" w:cs="Tahoma"/>
          <w:bCs/>
        </w:rPr>
        <w:t>pdf</w:t>
      </w:r>
      <w:proofErr w:type="spellEnd"/>
      <w:r w:rsidRPr="00B11E76">
        <w:rPr>
          <w:rFonts w:ascii="Tahoma" w:hAnsi="Tahoma" w:cs="Tahoma"/>
          <w:bCs/>
        </w:rPr>
        <w:t xml:space="preserve"> formatu</w:t>
      </w:r>
      <w:r w:rsidRPr="00B11E76">
        <w:rPr>
          <w:rFonts w:ascii="Tahoma" w:hAnsi="Tahoma" w:cs="Tahoma"/>
          <w:sz w:val="24"/>
        </w:rPr>
        <w:t xml:space="preserve"> </w:t>
      </w:r>
      <w:r w:rsidRPr="00B11E76">
        <w:rPr>
          <w:rFonts w:ascii="Tahoma" w:hAnsi="Tahoma" w:cs="Tahoma"/>
          <w:kern w:val="16"/>
        </w:rPr>
        <w:t xml:space="preserve">izpolnjeno, podpisano in žigosano Prilogo 1, </w:t>
      </w:r>
      <w:r w:rsidR="00784EAA" w:rsidRPr="00B11E76">
        <w:rPr>
          <w:rFonts w:ascii="Tahoma" w:hAnsi="Tahoma" w:cs="Tahoma"/>
          <w:kern w:val="16"/>
        </w:rPr>
        <w:t xml:space="preserve">in </w:t>
      </w:r>
      <w:r w:rsidRPr="00B11E76">
        <w:rPr>
          <w:rFonts w:ascii="Tahoma" w:hAnsi="Tahoma" w:cs="Tahoma"/>
          <w:kern w:val="16"/>
        </w:rPr>
        <w:t>Prilogo 3.</w:t>
      </w:r>
    </w:p>
    <w:p w14:paraId="66A57CCD" w14:textId="77777777" w:rsidR="00613FEA" w:rsidRPr="00B11E76" w:rsidRDefault="00613FEA" w:rsidP="00BC5410">
      <w:pPr>
        <w:keepNext/>
        <w:keepLines/>
        <w:jc w:val="both"/>
        <w:rPr>
          <w:rFonts w:ascii="Tahoma" w:hAnsi="Tahoma" w:cs="Tahoma"/>
          <w:kern w:val="16"/>
        </w:rPr>
      </w:pPr>
    </w:p>
    <w:p w14:paraId="75B1B3BD" w14:textId="77777777" w:rsidR="003418E8" w:rsidRPr="00B11E76" w:rsidRDefault="003418E8" w:rsidP="00BC5410">
      <w:pPr>
        <w:keepNext/>
        <w:keepLines/>
        <w:numPr>
          <w:ilvl w:val="1"/>
          <w:numId w:val="2"/>
        </w:numPr>
        <w:jc w:val="both"/>
        <w:rPr>
          <w:rFonts w:ascii="Tahoma" w:hAnsi="Tahoma" w:cs="Tahoma"/>
          <w:b/>
        </w:rPr>
      </w:pPr>
      <w:r w:rsidRPr="00B11E76">
        <w:rPr>
          <w:rFonts w:ascii="Tahoma" w:hAnsi="Tahoma" w:cs="Tahoma"/>
          <w:b/>
        </w:rPr>
        <w:t>Ponudba s podizvajalci</w:t>
      </w:r>
    </w:p>
    <w:p w14:paraId="3D494FBF" w14:textId="77777777" w:rsidR="003418E8" w:rsidRPr="00B11E76" w:rsidRDefault="003418E8" w:rsidP="00BC5410">
      <w:pPr>
        <w:keepNext/>
        <w:keepLines/>
        <w:ind w:left="720"/>
        <w:jc w:val="both"/>
        <w:rPr>
          <w:rFonts w:ascii="Tahoma" w:hAnsi="Tahoma" w:cs="Tahoma"/>
        </w:rPr>
      </w:pPr>
    </w:p>
    <w:p w14:paraId="4085366B" w14:textId="77777777" w:rsidR="00C53A34" w:rsidRPr="00B11E76" w:rsidRDefault="00C53A34" w:rsidP="00BC5410">
      <w:pPr>
        <w:keepNext/>
        <w:keepLines/>
        <w:jc w:val="both"/>
        <w:rPr>
          <w:rFonts w:ascii="Tahoma" w:hAnsi="Tahoma" w:cs="Tahoma"/>
        </w:rPr>
      </w:pPr>
      <w:r w:rsidRPr="00B11E76">
        <w:rPr>
          <w:rFonts w:ascii="Tahoma" w:hAnsi="Tahoma" w:cs="Tahoma"/>
        </w:rPr>
        <w:t xml:space="preserve">Ponudnik </w:t>
      </w:r>
      <w:r w:rsidRPr="00B11E76">
        <w:rPr>
          <w:rFonts w:ascii="Tahoma" w:eastAsia="Calibri" w:hAnsi="Tahoma" w:cs="Tahoma"/>
          <w:kern w:val="16"/>
        </w:rPr>
        <w:t xml:space="preserve">lahko del javnega naročila odda v </w:t>
      </w:r>
      <w:proofErr w:type="spellStart"/>
      <w:r w:rsidRPr="00B11E76">
        <w:rPr>
          <w:rFonts w:ascii="Tahoma" w:eastAsia="Calibri" w:hAnsi="Tahoma" w:cs="Tahoma"/>
          <w:kern w:val="16"/>
        </w:rPr>
        <w:t>podizvajanje</w:t>
      </w:r>
      <w:proofErr w:type="spellEnd"/>
      <w:r w:rsidRPr="00B11E76">
        <w:rPr>
          <w:rFonts w:ascii="Tahoma" w:eastAsia="Calibri" w:hAnsi="Tahoma" w:cs="Tahoma"/>
          <w:kern w:val="16"/>
        </w:rPr>
        <w:t xml:space="preserve">. </w:t>
      </w:r>
      <w:r w:rsidRPr="00B11E76">
        <w:rPr>
          <w:rFonts w:ascii="Tahoma" w:hAnsi="Tahoma" w:cs="Tahoma"/>
        </w:rPr>
        <w:t xml:space="preserve">Če bo ponudnik izvajal javno naročilo s podizvajalci, mora v ponudbi priložiti </w:t>
      </w:r>
    </w:p>
    <w:p w14:paraId="51856D27" w14:textId="77777777" w:rsidR="00C53A34" w:rsidRPr="00B11E76" w:rsidRDefault="00C53A34" w:rsidP="00BC5410">
      <w:pPr>
        <w:pStyle w:val="Odstavekseznama"/>
        <w:keepNext/>
        <w:keepLines/>
        <w:numPr>
          <w:ilvl w:val="0"/>
          <w:numId w:val="17"/>
        </w:numPr>
        <w:jc w:val="both"/>
        <w:rPr>
          <w:rFonts w:ascii="Tahoma" w:hAnsi="Tahoma" w:cs="Tahoma"/>
        </w:rPr>
      </w:pPr>
      <w:r w:rsidRPr="00B11E76">
        <w:rPr>
          <w:rFonts w:ascii="Tahoma" w:hAnsi="Tahoma" w:cs="Tahoma"/>
        </w:rPr>
        <w:t>izpolnjen obrazec ESPD s strani podizvajalca/</w:t>
      </w:r>
      <w:proofErr w:type="spellStart"/>
      <w:r w:rsidRPr="00B11E76">
        <w:rPr>
          <w:rFonts w:ascii="Tahoma" w:hAnsi="Tahoma" w:cs="Tahoma"/>
        </w:rPr>
        <w:t>ev</w:t>
      </w:r>
      <w:proofErr w:type="spellEnd"/>
      <w:r w:rsidRPr="00B11E76">
        <w:rPr>
          <w:rFonts w:ascii="Tahoma" w:hAnsi="Tahoma" w:cs="Tahoma"/>
        </w:rPr>
        <w:t>,</w:t>
      </w:r>
    </w:p>
    <w:p w14:paraId="06B9598C" w14:textId="77777777" w:rsidR="003726CD" w:rsidRPr="00B11E76" w:rsidRDefault="003726CD" w:rsidP="00BC5410">
      <w:pPr>
        <w:pStyle w:val="Odstavekseznama"/>
        <w:keepNext/>
        <w:keepLines/>
        <w:numPr>
          <w:ilvl w:val="0"/>
          <w:numId w:val="17"/>
        </w:numPr>
        <w:jc w:val="both"/>
        <w:rPr>
          <w:rFonts w:ascii="Tahoma" w:hAnsi="Tahoma" w:cs="Tahoma"/>
        </w:rPr>
      </w:pPr>
      <w:r w:rsidRPr="00B11E76">
        <w:rPr>
          <w:rFonts w:ascii="Tahoma" w:hAnsi="Tahoma" w:cs="Tahoma"/>
        </w:rPr>
        <w:t>izpolnjeno in podpisano Prilogo 3 IZJAVA O UDELEŽBI FIZIČNIH IN PRAVNIH OSEB V LASTNIŠTVU GOSPODARSKEGA SUBJEKTA,</w:t>
      </w:r>
    </w:p>
    <w:p w14:paraId="0FAD0450" w14:textId="6120A4E0" w:rsidR="00C53A34" w:rsidRPr="00B11E76" w:rsidRDefault="00C53A34" w:rsidP="00BC5410">
      <w:pPr>
        <w:pStyle w:val="Odstavekseznama"/>
        <w:keepNext/>
        <w:keepLines/>
        <w:numPr>
          <w:ilvl w:val="0"/>
          <w:numId w:val="17"/>
        </w:numPr>
        <w:jc w:val="both"/>
        <w:rPr>
          <w:rFonts w:ascii="Tahoma" w:hAnsi="Tahoma" w:cs="Tahoma"/>
        </w:rPr>
      </w:pPr>
      <w:r w:rsidRPr="00B11E76">
        <w:rPr>
          <w:rFonts w:ascii="Tahoma" w:hAnsi="Tahoma" w:cs="Tahoma"/>
        </w:rPr>
        <w:t>izpolnjen</w:t>
      </w:r>
      <w:r w:rsidR="00FD084A">
        <w:rPr>
          <w:rFonts w:ascii="Tahoma" w:hAnsi="Tahoma" w:cs="Tahoma"/>
        </w:rPr>
        <w:t>o</w:t>
      </w:r>
      <w:r w:rsidRPr="00B11E76">
        <w:rPr>
          <w:rFonts w:ascii="Tahoma" w:hAnsi="Tahoma" w:cs="Tahoma"/>
        </w:rPr>
        <w:t xml:space="preserve"> in podpisano Prilogo 4/1 UDELEŽBA PODIZVAJALCA,</w:t>
      </w:r>
    </w:p>
    <w:p w14:paraId="7B8B2A3B" w14:textId="77777777" w:rsidR="00C53A34" w:rsidRPr="00B11E76" w:rsidRDefault="00C53A34" w:rsidP="00BC5410">
      <w:pPr>
        <w:pStyle w:val="Odstavekseznama"/>
        <w:keepNext/>
        <w:keepLines/>
        <w:numPr>
          <w:ilvl w:val="0"/>
          <w:numId w:val="17"/>
        </w:numPr>
        <w:jc w:val="both"/>
        <w:rPr>
          <w:rFonts w:ascii="Tahoma" w:hAnsi="Tahoma" w:cs="Tahoma"/>
        </w:rPr>
      </w:pPr>
      <w:r w:rsidRPr="00B11E76">
        <w:rPr>
          <w:rFonts w:ascii="Tahoma" w:hAnsi="Tahoma" w:cs="Tahoma"/>
        </w:rPr>
        <w:t xml:space="preserve">izpolnjeno in podpisano Prilogo 4/2 </w:t>
      </w:r>
      <w:r w:rsidR="00D5152D" w:rsidRPr="00B11E76">
        <w:rPr>
          <w:rFonts w:ascii="Tahoma" w:hAnsi="Tahoma" w:cs="Tahoma"/>
        </w:rPr>
        <w:t>SOGLASJE</w:t>
      </w:r>
      <w:r w:rsidRPr="00B11E76">
        <w:rPr>
          <w:rFonts w:ascii="Tahoma" w:hAnsi="Tahoma" w:cs="Tahoma"/>
        </w:rPr>
        <w:t xml:space="preserve"> PODIZVAJALCA ZA NEPOSREDNA PLAČILA, če podizvajalec neposredna plačila zahteva,</w:t>
      </w:r>
    </w:p>
    <w:p w14:paraId="24E009FA" w14:textId="77777777" w:rsidR="00C53A34" w:rsidRPr="00B11E76" w:rsidRDefault="002B0FB8" w:rsidP="00BC5410">
      <w:pPr>
        <w:pStyle w:val="Odstavekseznama"/>
        <w:keepNext/>
        <w:keepLines/>
        <w:numPr>
          <w:ilvl w:val="0"/>
          <w:numId w:val="17"/>
        </w:numPr>
        <w:jc w:val="both"/>
        <w:rPr>
          <w:rFonts w:ascii="Tahoma" w:hAnsi="Tahoma" w:cs="Tahoma"/>
        </w:rPr>
      </w:pPr>
      <w:r w:rsidRPr="00B11E76">
        <w:rPr>
          <w:rFonts w:ascii="Tahoma" w:eastAsia="Calibri" w:hAnsi="Tahoma" w:cs="Tahoma"/>
        </w:rPr>
        <w:t>ter ostala dokazila, v kolikor/kot to izhaja iz posameznih točk v nadaljevanju razpisne dokumentacije</w:t>
      </w:r>
      <w:r w:rsidR="00C53A34" w:rsidRPr="00B11E76">
        <w:rPr>
          <w:rFonts w:ascii="Tahoma" w:hAnsi="Tahoma" w:cs="Tahoma"/>
        </w:rPr>
        <w:t>.</w:t>
      </w:r>
    </w:p>
    <w:p w14:paraId="41EB8F11" w14:textId="77777777" w:rsidR="00C53A34" w:rsidRPr="00B11E76" w:rsidRDefault="00C53A34" w:rsidP="00BC5410">
      <w:pPr>
        <w:pStyle w:val="Odstavekseznama"/>
        <w:keepNext/>
        <w:keepLines/>
        <w:ind w:left="720"/>
        <w:jc w:val="both"/>
        <w:rPr>
          <w:rFonts w:ascii="Tahoma" w:hAnsi="Tahoma" w:cs="Tahoma"/>
        </w:rPr>
      </w:pPr>
    </w:p>
    <w:p w14:paraId="04DC5173" w14:textId="77777777" w:rsidR="002B0FB8" w:rsidRPr="00B11E76" w:rsidRDefault="00C53A34" w:rsidP="00BC5410">
      <w:pPr>
        <w:keepNext/>
        <w:keepLines/>
        <w:jc w:val="both"/>
        <w:rPr>
          <w:rFonts w:ascii="Tahoma" w:hAnsi="Tahoma" w:cs="Tahoma"/>
        </w:rPr>
      </w:pPr>
      <w:r w:rsidRPr="00B11E76">
        <w:rPr>
          <w:rFonts w:ascii="Tahoma" w:hAnsi="Tahoma" w:cs="Tahoma"/>
        </w:rPr>
        <w:t xml:space="preserve">Naročnik bo zavrnil vsakega podizvajalca, če zanj obstajajo razlogi za izključitev iz tč. 3.1. razpisne dokumentacije. </w:t>
      </w:r>
    </w:p>
    <w:p w14:paraId="132D6D31" w14:textId="77777777" w:rsidR="002B0FB8" w:rsidRPr="00B11E76" w:rsidRDefault="002B0FB8" w:rsidP="00BC5410">
      <w:pPr>
        <w:keepNext/>
        <w:keepLines/>
        <w:jc w:val="both"/>
        <w:rPr>
          <w:rFonts w:ascii="Tahoma" w:hAnsi="Tahoma" w:cs="Tahoma"/>
        </w:rPr>
      </w:pPr>
    </w:p>
    <w:p w14:paraId="50C29E0F" w14:textId="77777777" w:rsidR="00514460" w:rsidRPr="00B11E76" w:rsidRDefault="00514460" w:rsidP="00BC5410">
      <w:pPr>
        <w:keepNext/>
        <w:keepLines/>
        <w:jc w:val="both"/>
        <w:rPr>
          <w:rFonts w:ascii="Tahoma" w:hAnsi="Tahoma" w:cs="Tahoma"/>
          <w:i/>
        </w:rPr>
      </w:pPr>
      <w:r w:rsidRPr="00B11E76">
        <w:rPr>
          <w:rFonts w:ascii="Tahoma" w:hAnsi="Tahoma" w:cs="Tahoma"/>
          <w:i/>
        </w:rPr>
        <w:t>V kolikor ponudnik oddaja ponudbo brez podizvajalca/podizvajalcev, mu ni potrebno izpolniti/priložiti prilog, ki se nanašajo na podizvajalce.</w:t>
      </w:r>
    </w:p>
    <w:p w14:paraId="55367433" w14:textId="77777777" w:rsidR="00C53A34" w:rsidRPr="00B11E76" w:rsidRDefault="00C53A34" w:rsidP="00BC5410">
      <w:pPr>
        <w:keepNext/>
        <w:keepLines/>
        <w:jc w:val="both"/>
        <w:rPr>
          <w:rFonts w:ascii="Tahoma" w:hAnsi="Tahoma" w:cs="Tahoma"/>
        </w:rPr>
      </w:pPr>
    </w:p>
    <w:p w14:paraId="25149EB2" w14:textId="77777777" w:rsidR="00C53A34" w:rsidRPr="00B11E76" w:rsidRDefault="00C53A34" w:rsidP="00BC5410">
      <w:pPr>
        <w:keepNext/>
        <w:keepLines/>
        <w:jc w:val="both"/>
        <w:rPr>
          <w:rFonts w:ascii="Tahoma" w:hAnsi="Tahoma" w:cs="Tahoma"/>
        </w:rPr>
      </w:pPr>
      <w:r w:rsidRPr="00B11E76">
        <w:rPr>
          <w:rFonts w:ascii="Tahoma" w:hAnsi="Tahoma" w:cs="Tahoma"/>
        </w:rPr>
        <w:t>Ponudnik, kateremu bo javno naročilo oddano, bo v razmerju do naročnika v celoti odgovarjal za izvedbo prejetega naročila, ne glede na število podizvajalcev.</w:t>
      </w:r>
    </w:p>
    <w:p w14:paraId="2318E829" w14:textId="77777777" w:rsidR="00C53A34" w:rsidRPr="00B11E76" w:rsidRDefault="00C53A34" w:rsidP="00BC5410">
      <w:pPr>
        <w:keepNext/>
        <w:keepLines/>
        <w:jc w:val="both"/>
        <w:rPr>
          <w:rFonts w:ascii="Tahoma" w:hAnsi="Tahoma" w:cs="Tahoma"/>
        </w:rPr>
      </w:pPr>
    </w:p>
    <w:p w14:paraId="0D8F2A0A" w14:textId="416C5938" w:rsidR="00C53A34" w:rsidRPr="00B11E76" w:rsidRDefault="00C53A34" w:rsidP="00BC5410">
      <w:pPr>
        <w:keepNext/>
        <w:keepLines/>
        <w:numPr>
          <w:ilvl w:val="12"/>
          <w:numId w:val="0"/>
        </w:numPr>
        <w:jc w:val="both"/>
        <w:rPr>
          <w:rFonts w:ascii="Tahoma" w:hAnsi="Tahoma" w:cs="Tahoma"/>
          <w:kern w:val="16"/>
        </w:rPr>
      </w:pPr>
      <w:r w:rsidRPr="00B11E76">
        <w:rPr>
          <w:rFonts w:ascii="Tahoma" w:hAnsi="Tahoma" w:cs="Tahoma"/>
          <w:kern w:val="16"/>
        </w:rPr>
        <w:t xml:space="preserve">Če </w:t>
      </w:r>
      <w:r w:rsidRPr="00B11E76">
        <w:rPr>
          <w:rFonts w:ascii="Tahoma" w:hAnsi="Tahoma" w:cs="Tahoma"/>
        </w:rPr>
        <w:t xml:space="preserve">ponudnik </w:t>
      </w:r>
      <w:r w:rsidRPr="00B11E76">
        <w:rPr>
          <w:rFonts w:ascii="Tahoma" w:hAnsi="Tahoma" w:cs="Tahoma"/>
          <w:kern w:val="16"/>
        </w:rPr>
        <w:t xml:space="preserve">ne ravna v skladu s 94. </w:t>
      </w:r>
      <w:r w:rsidR="00FD084A" w:rsidRPr="00B11E76">
        <w:rPr>
          <w:rFonts w:ascii="Tahoma" w:hAnsi="Tahoma" w:cs="Tahoma"/>
          <w:kern w:val="16"/>
        </w:rPr>
        <w:t>člen</w:t>
      </w:r>
      <w:r w:rsidR="00FD084A">
        <w:rPr>
          <w:rFonts w:ascii="Tahoma" w:hAnsi="Tahoma" w:cs="Tahoma"/>
          <w:kern w:val="16"/>
        </w:rPr>
        <w:t>om</w:t>
      </w:r>
      <w:r w:rsidR="00FD084A" w:rsidRPr="00B11E76">
        <w:rPr>
          <w:rFonts w:ascii="Tahoma" w:hAnsi="Tahoma" w:cs="Tahoma"/>
          <w:kern w:val="16"/>
        </w:rPr>
        <w:t xml:space="preserve"> </w:t>
      </w:r>
      <w:r w:rsidRPr="00B11E76">
        <w:rPr>
          <w:rFonts w:ascii="Tahoma" w:hAnsi="Tahoma" w:cs="Tahoma"/>
          <w:kern w:val="16"/>
        </w:rPr>
        <w:t>ZJN-3, bo naročnik Državni revizijski komisiji podal predlog za uvedbo postopka o prekršku iz 2. točke prvega odstavka 112. člena ZJN-3.</w:t>
      </w:r>
    </w:p>
    <w:p w14:paraId="484C7D80" w14:textId="77777777" w:rsidR="00C53A34" w:rsidRPr="00B11E76" w:rsidRDefault="00C53A34" w:rsidP="00BC5410">
      <w:pPr>
        <w:keepNext/>
        <w:keepLines/>
        <w:numPr>
          <w:ilvl w:val="12"/>
          <w:numId w:val="0"/>
        </w:numPr>
        <w:jc w:val="both"/>
        <w:rPr>
          <w:rFonts w:ascii="Tahoma" w:eastAsia="Calibri" w:hAnsi="Tahoma" w:cs="Tahoma"/>
        </w:rPr>
      </w:pPr>
      <w:r w:rsidRPr="00B11E76">
        <w:rPr>
          <w:rFonts w:ascii="Tahoma" w:hAnsi="Tahoma" w:cs="Tahoma"/>
          <w:kern w:val="16"/>
        </w:rPr>
        <w:t xml:space="preserve"> </w:t>
      </w:r>
    </w:p>
    <w:p w14:paraId="3977765C" w14:textId="662FA987" w:rsidR="00C53A34" w:rsidRPr="00B11E76" w:rsidRDefault="00C53A34" w:rsidP="00BC5410">
      <w:pPr>
        <w:keepNext/>
        <w:keepLines/>
        <w:jc w:val="both"/>
        <w:rPr>
          <w:rFonts w:ascii="Tahoma" w:hAnsi="Tahoma" w:cs="Tahoma"/>
          <w:i/>
        </w:rPr>
      </w:pPr>
      <w:r w:rsidRPr="00B11E76">
        <w:rPr>
          <w:rFonts w:ascii="Tahoma" w:hAnsi="Tahoma" w:cs="Tahoma"/>
        </w:rPr>
        <w:t>Naročnik lahko od ponudnika, kateremu se je odločil oddati javno naročilo</w:t>
      </w:r>
      <w:r w:rsidR="00FD084A">
        <w:rPr>
          <w:rFonts w:ascii="Tahoma" w:hAnsi="Tahoma" w:cs="Tahoma"/>
        </w:rPr>
        <w:t>,</w:t>
      </w:r>
      <w:r w:rsidRPr="00B11E76">
        <w:rPr>
          <w:rFonts w:ascii="Tahoma" w:hAnsi="Tahoma" w:cs="Tahoma"/>
        </w:rPr>
        <w:t xml:space="preserve"> zahteva predložitev </w:t>
      </w:r>
      <w:proofErr w:type="spellStart"/>
      <w:r w:rsidRPr="00B11E76">
        <w:rPr>
          <w:rFonts w:ascii="Tahoma" w:hAnsi="Tahoma" w:cs="Tahoma"/>
        </w:rPr>
        <w:t>podizvajalske</w:t>
      </w:r>
      <w:proofErr w:type="spellEnd"/>
      <w:r w:rsidRPr="00B11E76">
        <w:rPr>
          <w:rFonts w:ascii="Tahoma" w:hAnsi="Tahoma" w:cs="Tahoma"/>
        </w:rPr>
        <w:t xml:space="preserve"> pogodbe, v kateri morajo biti opredeljeni poln naziv in naslov podizvajalca (vključno z matično številko, davčno številko in transakcijskim računom), vsak del javnega naročila (storitev/gradnja/blago), ki se oddaja</w:t>
      </w:r>
      <w:r w:rsidR="00514460" w:rsidRPr="00B11E76">
        <w:rPr>
          <w:rFonts w:ascii="Tahoma" w:hAnsi="Tahoma" w:cs="Tahoma"/>
        </w:rPr>
        <w:t xml:space="preserve"> v </w:t>
      </w:r>
      <w:proofErr w:type="spellStart"/>
      <w:r w:rsidR="00514460" w:rsidRPr="00B11E76">
        <w:rPr>
          <w:rFonts w:ascii="Tahoma" w:hAnsi="Tahoma" w:cs="Tahoma"/>
        </w:rPr>
        <w:t>podizvajanje</w:t>
      </w:r>
      <w:proofErr w:type="spellEnd"/>
      <w:r w:rsidR="00830931" w:rsidRPr="00B11E76">
        <w:rPr>
          <w:rFonts w:ascii="Tahoma" w:hAnsi="Tahoma" w:cs="Tahoma"/>
        </w:rPr>
        <w:t>.</w:t>
      </w:r>
    </w:p>
    <w:p w14:paraId="37047F9D" w14:textId="77777777" w:rsidR="006F0C7F" w:rsidRPr="00B11E76" w:rsidRDefault="006F0C7F" w:rsidP="00BC5410">
      <w:pPr>
        <w:keepNext/>
        <w:keepLines/>
        <w:jc w:val="both"/>
        <w:rPr>
          <w:rFonts w:ascii="Tahoma" w:hAnsi="Tahoma" w:cs="Tahoma"/>
        </w:rPr>
      </w:pPr>
    </w:p>
    <w:p w14:paraId="42A07BDB" w14:textId="77777777" w:rsidR="0074332C" w:rsidRDefault="0074332C" w:rsidP="00BC5410">
      <w:pPr>
        <w:keepNext/>
        <w:keepLines/>
        <w:jc w:val="both"/>
        <w:rPr>
          <w:rFonts w:ascii="Tahoma" w:hAnsi="Tahoma" w:cs="Tahoma"/>
        </w:rPr>
      </w:pPr>
      <w:r w:rsidRPr="00B11E76">
        <w:rPr>
          <w:rFonts w:ascii="Tahoma" w:hAnsi="Tahoma" w:cs="Tahoma"/>
        </w:rPr>
        <w:t xml:space="preserve">Obveznosti veljajo tudi za podizvajalce podizvajalcev glavnega izvajalca ali nadaljnje podizvajalce v </w:t>
      </w:r>
      <w:proofErr w:type="spellStart"/>
      <w:r w:rsidRPr="00B11E76">
        <w:rPr>
          <w:rFonts w:ascii="Tahoma" w:hAnsi="Tahoma" w:cs="Tahoma"/>
        </w:rPr>
        <w:t>podizvajalski</w:t>
      </w:r>
      <w:proofErr w:type="spellEnd"/>
      <w:r w:rsidRPr="00B11E76">
        <w:rPr>
          <w:rFonts w:ascii="Tahoma" w:hAnsi="Tahoma" w:cs="Tahoma"/>
        </w:rPr>
        <w:t xml:space="preserve"> verigi. </w:t>
      </w:r>
    </w:p>
    <w:p w14:paraId="21BC67E3" w14:textId="77777777" w:rsidR="00904C0E" w:rsidRDefault="00904C0E" w:rsidP="00BC5410">
      <w:pPr>
        <w:keepNext/>
        <w:keepLines/>
        <w:jc w:val="both"/>
        <w:rPr>
          <w:rFonts w:ascii="Tahoma" w:hAnsi="Tahoma" w:cs="Tahoma"/>
        </w:rPr>
      </w:pPr>
    </w:p>
    <w:p w14:paraId="53EA3572" w14:textId="77777777" w:rsidR="00904C0E" w:rsidRDefault="00904C0E" w:rsidP="00BC5410">
      <w:pPr>
        <w:keepNext/>
        <w:keepLines/>
        <w:jc w:val="both"/>
        <w:rPr>
          <w:rFonts w:ascii="Tahoma" w:hAnsi="Tahoma" w:cs="Tahoma"/>
        </w:rPr>
      </w:pPr>
    </w:p>
    <w:p w14:paraId="5B114947" w14:textId="77777777" w:rsidR="00904C0E" w:rsidRPr="00B11E76" w:rsidRDefault="00904C0E" w:rsidP="00BC5410">
      <w:pPr>
        <w:keepNext/>
        <w:keepLines/>
        <w:jc w:val="both"/>
        <w:rPr>
          <w:rFonts w:ascii="Tahoma" w:hAnsi="Tahoma" w:cs="Tahoma"/>
        </w:rPr>
      </w:pPr>
    </w:p>
    <w:p w14:paraId="41351417" w14:textId="77777777" w:rsidR="008A7FE3" w:rsidRPr="00B11E76" w:rsidRDefault="008A7FE3" w:rsidP="00BC5410">
      <w:pPr>
        <w:keepNext/>
        <w:keepLines/>
        <w:numPr>
          <w:ilvl w:val="1"/>
          <w:numId w:val="2"/>
        </w:numPr>
        <w:jc w:val="both"/>
        <w:rPr>
          <w:rFonts w:ascii="Tahoma" w:hAnsi="Tahoma" w:cs="Tahoma"/>
          <w:b/>
        </w:rPr>
      </w:pPr>
      <w:r w:rsidRPr="00B11E76">
        <w:rPr>
          <w:rFonts w:ascii="Tahoma" w:hAnsi="Tahoma" w:cs="Tahoma"/>
          <w:b/>
        </w:rPr>
        <w:t>Uporaba zmogljivosti drugih subjektov</w:t>
      </w:r>
    </w:p>
    <w:p w14:paraId="2C509464" w14:textId="77777777" w:rsidR="008A7FE3" w:rsidRPr="00B11E76" w:rsidRDefault="008A7FE3" w:rsidP="00BC5410">
      <w:pPr>
        <w:keepNext/>
        <w:keepLines/>
        <w:jc w:val="both"/>
        <w:rPr>
          <w:rFonts w:ascii="Tahoma" w:hAnsi="Tahoma" w:cs="Tahoma"/>
        </w:rPr>
      </w:pPr>
    </w:p>
    <w:p w14:paraId="2A599898" w14:textId="77777777" w:rsidR="00DE5970" w:rsidRPr="00B11E76" w:rsidRDefault="00DE5970" w:rsidP="00BC5410">
      <w:pPr>
        <w:keepNext/>
        <w:keepLines/>
        <w:jc w:val="both"/>
        <w:rPr>
          <w:rFonts w:ascii="Tahoma" w:hAnsi="Tahoma" w:cs="Tahoma"/>
        </w:rPr>
      </w:pPr>
      <w:r w:rsidRPr="00B11E76">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4A3FD802" w14:textId="77777777" w:rsidR="00DE5970" w:rsidRPr="00B11E76" w:rsidRDefault="00DE5970" w:rsidP="00BC5410">
      <w:pPr>
        <w:keepNext/>
        <w:keepLines/>
        <w:jc w:val="both"/>
        <w:rPr>
          <w:rFonts w:ascii="Tahoma" w:hAnsi="Tahoma" w:cs="Tahoma"/>
        </w:rPr>
      </w:pPr>
    </w:p>
    <w:p w14:paraId="0E4EA7EF" w14:textId="74A78851" w:rsidR="00DE5970" w:rsidRPr="00B11E76" w:rsidRDefault="00DE5970" w:rsidP="00BC5410">
      <w:pPr>
        <w:pStyle w:val="Telobesedila2"/>
        <w:keepNext/>
        <w:keepLines/>
        <w:rPr>
          <w:rFonts w:ascii="Tahoma" w:hAnsi="Tahoma" w:cs="Tahoma"/>
          <w:b w:val="0"/>
          <w:lang w:val="sl-SI"/>
        </w:rPr>
      </w:pPr>
      <w:r w:rsidRPr="00B11E76">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w:t>
      </w:r>
      <w:r w:rsidR="00FD084A">
        <w:rPr>
          <w:rFonts w:ascii="Tahoma" w:hAnsi="Tahoma" w:cs="Tahoma"/>
          <w:b w:val="0"/>
          <w:lang w:val="sl-SI"/>
        </w:rPr>
        <w:t>z</w:t>
      </w:r>
      <w:r w:rsidR="00FD084A" w:rsidRPr="00B11E76">
        <w:rPr>
          <w:rFonts w:ascii="Tahoma" w:hAnsi="Tahoma" w:cs="Tahoma"/>
          <w:b w:val="0"/>
          <w:lang w:val="sl-SI"/>
        </w:rPr>
        <w:t xml:space="preserve"> </w:t>
      </w:r>
      <w:r w:rsidRPr="00B11E76">
        <w:rPr>
          <w:rFonts w:ascii="Tahoma" w:hAnsi="Tahoma" w:cs="Tahoma"/>
          <w:b w:val="0"/>
          <w:lang w:val="sl-SI"/>
        </w:rPr>
        <w:t xml:space="preserve">drugim odstavkom 81. člena ZJN-3. </w:t>
      </w:r>
    </w:p>
    <w:p w14:paraId="7A8D422E" w14:textId="77777777" w:rsidR="003726CD" w:rsidRPr="00B11E76" w:rsidRDefault="003726CD" w:rsidP="00BC5410">
      <w:pPr>
        <w:pStyle w:val="Telobesedila2"/>
        <w:keepNext/>
        <w:keepLines/>
        <w:rPr>
          <w:rFonts w:ascii="Tahoma" w:hAnsi="Tahoma" w:cs="Tahoma"/>
          <w:b w:val="0"/>
          <w:lang w:val="sl-SI"/>
        </w:rPr>
      </w:pPr>
    </w:p>
    <w:p w14:paraId="1830CE0F" w14:textId="77777777" w:rsidR="00DE5970" w:rsidRPr="00B11E76" w:rsidRDefault="00DE5970" w:rsidP="00BC5410">
      <w:pPr>
        <w:pStyle w:val="Telobesedila2"/>
        <w:keepNext/>
        <w:keepLines/>
        <w:rPr>
          <w:rFonts w:ascii="Tahoma" w:hAnsi="Tahoma" w:cs="Tahoma"/>
          <w:b w:val="0"/>
          <w:lang w:val="sl-SI"/>
        </w:rPr>
      </w:pPr>
      <w:r w:rsidRPr="00B11E76">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235DC5EE" w14:textId="77777777" w:rsidR="00DE5970" w:rsidRPr="00B11E76" w:rsidRDefault="00DE5970" w:rsidP="00BC5410">
      <w:pPr>
        <w:pStyle w:val="Odstavekseznama"/>
        <w:keepNext/>
        <w:keepLines/>
        <w:numPr>
          <w:ilvl w:val="0"/>
          <w:numId w:val="17"/>
        </w:numPr>
        <w:jc w:val="both"/>
        <w:rPr>
          <w:rFonts w:ascii="Tahoma" w:hAnsi="Tahoma" w:cs="Tahoma"/>
        </w:rPr>
      </w:pPr>
      <w:r w:rsidRPr="00B11E76">
        <w:rPr>
          <w:rFonts w:ascii="Tahoma" w:hAnsi="Tahoma" w:cs="Tahoma"/>
        </w:rPr>
        <w:lastRenderedPageBreak/>
        <w:t>izpolnjen in podpisan ESPD s strani subjekta, katerega zmogljivost uporablja ponudnik,</w:t>
      </w:r>
    </w:p>
    <w:p w14:paraId="5F7F02F1" w14:textId="77777777" w:rsidR="003726CD" w:rsidRPr="00B11E76" w:rsidRDefault="003726CD" w:rsidP="00BC5410">
      <w:pPr>
        <w:pStyle w:val="Odstavekseznama"/>
        <w:keepNext/>
        <w:keepLines/>
        <w:numPr>
          <w:ilvl w:val="0"/>
          <w:numId w:val="17"/>
        </w:numPr>
        <w:jc w:val="both"/>
        <w:rPr>
          <w:rFonts w:ascii="Tahoma" w:hAnsi="Tahoma" w:cs="Tahoma"/>
        </w:rPr>
      </w:pPr>
      <w:r w:rsidRPr="00B11E76">
        <w:rPr>
          <w:rFonts w:ascii="Tahoma" w:hAnsi="Tahoma" w:cs="Tahoma"/>
        </w:rPr>
        <w:t>izpolnjeno in podpisano Prilogo 3 IZJAVA O UDELEŽBI FIZIČNIH IN PRAVNIH OSEB V LASTNIŠTVU GOSPODARSKEGA SUBJEKTA,</w:t>
      </w:r>
    </w:p>
    <w:p w14:paraId="26A0BC55" w14:textId="77777777" w:rsidR="00DE5970" w:rsidRPr="00B11E76" w:rsidRDefault="00DE5970" w:rsidP="00BC5410">
      <w:pPr>
        <w:pStyle w:val="Odstavekseznama"/>
        <w:keepNext/>
        <w:keepLines/>
        <w:numPr>
          <w:ilvl w:val="0"/>
          <w:numId w:val="17"/>
        </w:numPr>
        <w:ind w:left="714" w:hanging="357"/>
        <w:jc w:val="both"/>
        <w:rPr>
          <w:rFonts w:ascii="Tahoma" w:hAnsi="Tahoma" w:cs="Tahoma"/>
        </w:rPr>
      </w:pPr>
      <w:r w:rsidRPr="00B11E76">
        <w:rPr>
          <w:rFonts w:ascii="Tahoma" w:hAnsi="Tahoma" w:cs="Tahoma"/>
        </w:rPr>
        <w:t>izpolnjeno in podpisano Prilogo 4/3 UDELEŽBA SUBJEKTA, KATEREGA ZMOGLJIVOST</w:t>
      </w:r>
      <w:r w:rsidR="00784EAA" w:rsidRPr="00B11E76">
        <w:rPr>
          <w:rFonts w:ascii="Tahoma" w:hAnsi="Tahoma" w:cs="Tahoma"/>
        </w:rPr>
        <w:t>I</w:t>
      </w:r>
      <w:r w:rsidRPr="00B11E76">
        <w:rPr>
          <w:rFonts w:ascii="Tahoma" w:hAnsi="Tahoma" w:cs="Tahoma"/>
        </w:rPr>
        <w:t xml:space="preserve"> SE UPORABLJA.</w:t>
      </w:r>
    </w:p>
    <w:p w14:paraId="7EBB0C6C" w14:textId="77777777" w:rsidR="00C53A34" w:rsidRPr="00B11E76" w:rsidRDefault="00C53A34" w:rsidP="0084548A">
      <w:pPr>
        <w:keepNext/>
        <w:keepLines/>
        <w:jc w:val="both"/>
        <w:rPr>
          <w:rFonts w:ascii="Tahoma" w:hAnsi="Tahoma" w:cs="Tahoma"/>
        </w:rPr>
      </w:pPr>
    </w:p>
    <w:p w14:paraId="68D8903B" w14:textId="77777777" w:rsidR="00C53A34" w:rsidRPr="00C8579C" w:rsidRDefault="00C53A34" w:rsidP="00BC5410">
      <w:pPr>
        <w:pStyle w:val="Telobesedila2"/>
        <w:keepNext/>
        <w:keepLines/>
        <w:rPr>
          <w:rFonts w:ascii="Tahoma" w:hAnsi="Tahoma" w:cs="Tahoma"/>
          <w:b w:val="0"/>
          <w:lang w:val="sl-SI"/>
        </w:rPr>
      </w:pPr>
      <w:r w:rsidRPr="00B11E76">
        <w:rPr>
          <w:rFonts w:ascii="Tahoma" w:hAnsi="Tahoma" w:cs="Tahoma"/>
          <w:b w:val="0"/>
          <w:lang w:val="sl-SI"/>
        </w:rPr>
        <w:t>Ponudnik, kateremu bo javno naročilo oddano, bo v razmerju do naročnika v celoti odgovarjal za izvedbo prejetega naročila, ne glede na število subjektov, katerih zmogljivost</w:t>
      </w:r>
      <w:r w:rsidR="007F2272" w:rsidRPr="00B11E76">
        <w:rPr>
          <w:rFonts w:ascii="Tahoma" w:hAnsi="Tahoma" w:cs="Tahoma"/>
          <w:b w:val="0"/>
          <w:lang w:val="sl-SI"/>
        </w:rPr>
        <w:t>i</w:t>
      </w:r>
      <w:r w:rsidRPr="00B11E76">
        <w:rPr>
          <w:rFonts w:ascii="Tahoma" w:hAnsi="Tahoma" w:cs="Tahoma"/>
          <w:b w:val="0"/>
          <w:lang w:val="sl-SI"/>
        </w:rPr>
        <w:t xml:space="preserve"> bo ponudnik uporabljal v ponudbi oz. pri izvedbi predmeta javnega naročila</w:t>
      </w:r>
      <w:r w:rsidRPr="00C8579C">
        <w:rPr>
          <w:rFonts w:ascii="Tahoma" w:hAnsi="Tahoma" w:cs="Tahoma"/>
          <w:b w:val="0"/>
          <w:lang w:val="sl-SI"/>
        </w:rPr>
        <w:t>.</w:t>
      </w:r>
    </w:p>
    <w:p w14:paraId="57221128" w14:textId="77777777" w:rsidR="00C53A34" w:rsidRPr="00C8579C" w:rsidRDefault="00C53A34" w:rsidP="00BC5410">
      <w:pPr>
        <w:pStyle w:val="Telobesedila2"/>
        <w:keepNext/>
        <w:keepLines/>
        <w:rPr>
          <w:rFonts w:ascii="Tahoma" w:hAnsi="Tahoma" w:cs="Tahoma"/>
          <w:b w:val="0"/>
          <w:lang w:val="sl-SI"/>
        </w:rPr>
      </w:pPr>
    </w:p>
    <w:p w14:paraId="50F910AF" w14:textId="77777777" w:rsidR="00C53A34" w:rsidRPr="00C8579C" w:rsidRDefault="00C53A34" w:rsidP="00BC5410">
      <w:pPr>
        <w:pStyle w:val="Telobesedila2"/>
        <w:keepNext/>
        <w:keepLines/>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005D0CA5">
        <w:rPr>
          <w:rFonts w:ascii="Tahoma" w:hAnsi="Tahoma" w:cs="Tahoma"/>
          <w:b w:val="0"/>
          <w:i/>
          <w:lang w:val="sl-SI"/>
        </w:rPr>
        <w:t xml:space="preserve">i </w:t>
      </w:r>
      <w:r w:rsidRPr="00C8579C">
        <w:rPr>
          <w:rFonts w:ascii="Tahoma" w:hAnsi="Tahoma" w:cs="Tahoma"/>
          <w:b w:val="0"/>
          <w:i/>
          <w:lang w:val="sl-SI"/>
        </w:rPr>
        <w:t xml:space="preserve">uporablja ponudnik v ponudbi. </w:t>
      </w:r>
    </w:p>
    <w:p w14:paraId="7E01EBA7" w14:textId="77777777" w:rsidR="001D7684" w:rsidRPr="00C8579C" w:rsidRDefault="001D7684" w:rsidP="00BC5410">
      <w:pPr>
        <w:keepNext/>
        <w:keepLines/>
        <w:ind w:left="720"/>
        <w:jc w:val="both"/>
        <w:rPr>
          <w:rFonts w:ascii="Tahoma" w:hAnsi="Tahoma" w:cs="Tahoma"/>
        </w:rPr>
      </w:pPr>
    </w:p>
    <w:p w14:paraId="4A8CDD13" w14:textId="25062E85" w:rsidR="00C74881" w:rsidRPr="00A53DA6" w:rsidRDefault="00F1423B" w:rsidP="00A53DA6">
      <w:pPr>
        <w:keepNext/>
        <w:keepLines/>
        <w:numPr>
          <w:ilvl w:val="1"/>
          <w:numId w:val="2"/>
        </w:numPr>
        <w:jc w:val="both"/>
        <w:rPr>
          <w:rFonts w:ascii="Tahoma" w:hAnsi="Tahoma" w:cs="Tahoma"/>
          <w:b/>
        </w:rPr>
      </w:pPr>
      <w:r w:rsidRPr="00C8579C">
        <w:rPr>
          <w:rFonts w:ascii="Tahoma" w:hAnsi="Tahoma" w:cs="Tahoma"/>
          <w:b/>
        </w:rPr>
        <w:t>Ponudbena cena</w:t>
      </w:r>
    </w:p>
    <w:p w14:paraId="1909F2FA" w14:textId="77777777" w:rsidR="00815554" w:rsidRDefault="00815554" w:rsidP="00BC5410">
      <w:pPr>
        <w:keepNext/>
        <w:keepLines/>
        <w:jc w:val="both"/>
        <w:rPr>
          <w:rFonts w:ascii="Tahoma" w:hAnsi="Tahoma" w:cs="Tahoma"/>
        </w:rPr>
      </w:pPr>
    </w:p>
    <w:p w14:paraId="2DBB28D4" w14:textId="77777777" w:rsidR="00815554" w:rsidRPr="00815554" w:rsidRDefault="00815554" w:rsidP="00BC5410">
      <w:pPr>
        <w:keepNext/>
        <w:keepLines/>
        <w:jc w:val="both"/>
        <w:rPr>
          <w:rFonts w:ascii="Tahoma" w:hAnsi="Tahoma" w:cs="Tahoma"/>
        </w:rPr>
      </w:pPr>
      <w:r w:rsidRPr="00815554">
        <w:rPr>
          <w:rFonts w:ascii="Tahoma" w:hAnsi="Tahoma" w:cs="Tahoma"/>
        </w:rPr>
        <w:t>Ponudnik izdela vrednostni del ponudbe (</w:t>
      </w:r>
      <w:r w:rsidRPr="00815554">
        <w:rPr>
          <w:rFonts w:ascii="Tahoma" w:hAnsi="Tahoma" w:cs="Tahoma"/>
          <w:b/>
        </w:rPr>
        <w:t>Priloga 2</w:t>
      </w:r>
      <w:r w:rsidRPr="00815554">
        <w:rPr>
          <w:rFonts w:ascii="Tahoma" w:hAnsi="Tahoma" w:cs="Tahoma"/>
        </w:rPr>
        <w:t>).</w:t>
      </w:r>
    </w:p>
    <w:p w14:paraId="001A15DA" w14:textId="77777777" w:rsidR="00815554" w:rsidRPr="00815554" w:rsidRDefault="00815554" w:rsidP="00BC5410">
      <w:pPr>
        <w:keepNext/>
        <w:keepLines/>
        <w:jc w:val="both"/>
        <w:rPr>
          <w:rFonts w:ascii="Tahoma" w:hAnsi="Tahoma" w:cs="Tahoma"/>
        </w:rPr>
      </w:pPr>
    </w:p>
    <w:p w14:paraId="03C4EE97" w14:textId="0C96B545" w:rsidR="00815554" w:rsidRPr="00815554" w:rsidRDefault="00815554" w:rsidP="00BC5410">
      <w:pPr>
        <w:keepNext/>
        <w:keepLines/>
        <w:jc w:val="both"/>
        <w:rPr>
          <w:rFonts w:ascii="Tahoma" w:hAnsi="Tahoma" w:cs="Tahoma"/>
        </w:rPr>
      </w:pPr>
      <w:r w:rsidRPr="00815554">
        <w:rPr>
          <w:rFonts w:ascii="Tahoma" w:hAnsi="Tahoma" w:cs="Tahoma"/>
        </w:rPr>
        <w:t>Ponudnik mora pri pripravi ponudbe in določanju ponudbene cene (na enoto) (ki jo navede v Prilogo 2) upoštevati vse materialne in nematerialne stroške, ki bodo potrebni za izvedbo predmeta naročila, vključno s stroški dela, stroški materiala, stroški prevoza, prevzema in odvoza odpadkov, stroški izdelave ponudbene dokumentacij</w:t>
      </w:r>
      <w:r w:rsidR="00FD084A">
        <w:rPr>
          <w:rFonts w:ascii="Tahoma" w:hAnsi="Tahoma" w:cs="Tahoma"/>
        </w:rPr>
        <w:t>e</w:t>
      </w:r>
      <w:r w:rsidRPr="00815554">
        <w:rPr>
          <w:rFonts w:ascii="Tahoma" w:hAnsi="Tahoma" w:cs="Tahoma"/>
        </w:rPr>
        <w:t xml:space="preserve">, ter vsemi ostalimi stroški, ki bodo potrebni za kvalitetno izvedbo predmeta okvirnega sporazuma, skladno z vsemi zahtevami in pogoji naročnika. </w:t>
      </w:r>
    </w:p>
    <w:p w14:paraId="3501D8A5" w14:textId="77777777" w:rsidR="00815554" w:rsidRPr="00815554" w:rsidRDefault="00815554" w:rsidP="00BC5410">
      <w:pPr>
        <w:keepNext/>
        <w:keepLines/>
        <w:jc w:val="both"/>
        <w:rPr>
          <w:rFonts w:ascii="Tahoma" w:hAnsi="Tahoma" w:cs="Tahoma"/>
        </w:rPr>
      </w:pPr>
    </w:p>
    <w:p w14:paraId="22E10639" w14:textId="77777777" w:rsidR="00815554" w:rsidRPr="00815554" w:rsidRDefault="00815554" w:rsidP="00BC5410">
      <w:pPr>
        <w:keepNext/>
        <w:keepLines/>
        <w:jc w:val="both"/>
        <w:rPr>
          <w:rFonts w:ascii="Tahoma" w:hAnsi="Tahoma" w:cs="Tahoma"/>
        </w:rPr>
      </w:pPr>
      <w:r w:rsidRPr="00815554">
        <w:rPr>
          <w:rFonts w:ascii="Tahoma" w:hAnsi="Tahoma" w:cs="Tahoma"/>
        </w:rPr>
        <w:t>Se pravi cena v ponudbi mora zajemati vse stroške, ki jih bo ponudnik imel z realizacijo naročila oz. ki bodo potrebni za kvalitetno izvedbo predmeta javnega naročila. Končna cena mora vsebovati vse stroške in popuste. Naročnik ponudniku ne bo dovoljeval drugih ali dodatnih zaračunavanj.</w:t>
      </w:r>
    </w:p>
    <w:p w14:paraId="2DB888EB" w14:textId="77777777" w:rsidR="00815554" w:rsidRPr="00815554" w:rsidRDefault="00815554" w:rsidP="00BC5410">
      <w:pPr>
        <w:keepNext/>
        <w:keepLines/>
        <w:jc w:val="both"/>
        <w:rPr>
          <w:rFonts w:ascii="Tahoma" w:hAnsi="Tahoma" w:cs="Tahoma"/>
        </w:rPr>
      </w:pPr>
    </w:p>
    <w:p w14:paraId="1B697727" w14:textId="77777777" w:rsidR="00815554" w:rsidRPr="00815554" w:rsidRDefault="00815554" w:rsidP="00BC5410">
      <w:pPr>
        <w:keepNext/>
        <w:keepLines/>
        <w:jc w:val="both"/>
        <w:rPr>
          <w:rFonts w:ascii="Tahoma" w:hAnsi="Tahoma" w:cs="Tahoma"/>
        </w:rPr>
      </w:pPr>
      <w:r w:rsidRPr="00815554">
        <w:rPr>
          <w:rFonts w:ascii="Tahoma" w:hAnsi="Tahoma" w:cs="Tahoma"/>
        </w:rPr>
        <w:t>Količine predmeta javnega naročila so okvirne in odvisne od dejanskih potreb naročnika v obdobju veljavnosti okvirnega sporazuma, ter so informativne narave (količina bo lahko večja ali manjša), saj jih je vnaprej objektivno nemogoče določiti.</w:t>
      </w:r>
    </w:p>
    <w:p w14:paraId="380CD1D9" w14:textId="77777777" w:rsidR="00815554" w:rsidRDefault="00815554" w:rsidP="00BC5410">
      <w:pPr>
        <w:keepNext/>
        <w:keepLines/>
        <w:jc w:val="both"/>
        <w:rPr>
          <w:rFonts w:ascii="Tahoma" w:hAnsi="Tahoma" w:cs="Tahoma"/>
        </w:rPr>
      </w:pPr>
    </w:p>
    <w:p w14:paraId="5EDB3647" w14:textId="77777777" w:rsidR="00AA0A25" w:rsidRDefault="00AA0A25" w:rsidP="00BC5410">
      <w:pPr>
        <w:keepNext/>
        <w:keepLines/>
        <w:jc w:val="both"/>
        <w:rPr>
          <w:rFonts w:ascii="Tahoma" w:hAnsi="Tahoma" w:cs="Tahoma"/>
        </w:rPr>
      </w:pPr>
    </w:p>
    <w:p w14:paraId="1ABE2C0B" w14:textId="77777777" w:rsidR="00085465" w:rsidRDefault="00195DEF" w:rsidP="00BC5410">
      <w:pPr>
        <w:keepNext/>
        <w:keepLines/>
        <w:jc w:val="both"/>
        <w:rPr>
          <w:rFonts w:ascii="Tahoma" w:hAnsi="Tahoma" w:cs="Tahoma"/>
        </w:rPr>
      </w:pPr>
      <w:r w:rsidRPr="00C8579C">
        <w:rPr>
          <w:rFonts w:ascii="Tahoma" w:hAnsi="Tahoma" w:cs="Tahoma"/>
        </w:rPr>
        <w:t xml:space="preserve">Ponudnik mora </w:t>
      </w:r>
      <w:r w:rsidRPr="00195DEF">
        <w:rPr>
          <w:rFonts w:ascii="Tahoma" w:hAnsi="Tahoma" w:cs="Tahoma"/>
        </w:rPr>
        <w:t xml:space="preserve">Prilogo </w:t>
      </w:r>
      <w:r>
        <w:rPr>
          <w:rFonts w:ascii="Tahoma" w:hAnsi="Tahoma" w:cs="Tahoma"/>
        </w:rPr>
        <w:t>»POVZETEK PREDRAČUNA«</w:t>
      </w:r>
      <w:r w:rsidRPr="00C8579C">
        <w:rPr>
          <w:rFonts w:ascii="Tahoma" w:hAnsi="Tahoma" w:cs="Tahoma"/>
        </w:rPr>
        <w:t xml:space="preserve"> izpolniti, natisniti, podpisati in žigosati ter jo naložiti v informacijski sistem e-JN</w:t>
      </w:r>
      <w:r w:rsidRPr="00C8579C">
        <w:rPr>
          <w:rFonts w:ascii="Tahoma" w:hAnsi="Tahoma" w:cs="Tahoma"/>
          <w:b/>
        </w:rPr>
        <w:t xml:space="preserve"> v razdelek »Predračun«</w:t>
      </w:r>
      <w:r w:rsidRPr="00C8579C">
        <w:rPr>
          <w:rFonts w:ascii="Tahoma" w:hAnsi="Tahoma" w:cs="Tahoma"/>
        </w:rPr>
        <w:t>.</w:t>
      </w:r>
      <w:r>
        <w:rPr>
          <w:rFonts w:ascii="Tahoma" w:hAnsi="Tahoma" w:cs="Tahoma"/>
        </w:rPr>
        <w:t xml:space="preserve"> </w:t>
      </w:r>
    </w:p>
    <w:p w14:paraId="0CAC6B34" w14:textId="77777777" w:rsidR="00085465" w:rsidRDefault="00085465" w:rsidP="00BC5410">
      <w:pPr>
        <w:keepNext/>
        <w:keepLines/>
        <w:jc w:val="both"/>
        <w:rPr>
          <w:rFonts w:ascii="Tahoma" w:hAnsi="Tahoma" w:cs="Tahoma"/>
        </w:rPr>
      </w:pPr>
    </w:p>
    <w:p w14:paraId="4D996F20" w14:textId="77777777" w:rsidR="00B532E5" w:rsidRDefault="0070004D" w:rsidP="00BC5410">
      <w:pPr>
        <w:keepNext/>
        <w:keepLines/>
        <w:jc w:val="both"/>
        <w:rPr>
          <w:rFonts w:ascii="Tahoma" w:hAnsi="Tahoma" w:cs="Tahoma"/>
        </w:rPr>
      </w:pPr>
      <w:r>
        <w:rPr>
          <w:rFonts w:ascii="Tahoma" w:hAnsi="Tahoma" w:cs="Tahoma"/>
        </w:rPr>
        <w:t>Ponudnik mora Prilogo 2 PONUDBA</w:t>
      </w:r>
      <w:r w:rsidR="00085465">
        <w:rPr>
          <w:rFonts w:ascii="Tahoma" w:hAnsi="Tahoma" w:cs="Tahoma"/>
        </w:rPr>
        <w:t xml:space="preserve">  </w:t>
      </w:r>
      <w:r>
        <w:rPr>
          <w:rFonts w:ascii="Tahoma" w:hAnsi="Tahoma" w:cs="Tahoma"/>
        </w:rPr>
        <w:t xml:space="preserve">izpolniti, podpisati in žigosati ter jo v </w:t>
      </w:r>
      <w:proofErr w:type="spellStart"/>
      <w:r>
        <w:rPr>
          <w:rFonts w:ascii="Tahoma" w:hAnsi="Tahoma" w:cs="Tahoma"/>
        </w:rPr>
        <w:t>pdf</w:t>
      </w:r>
      <w:proofErr w:type="spellEnd"/>
      <w:r>
        <w:rPr>
          <w:rFonts w:ascii="Tahoma" w:hAnsi="Tahoma" w:cs="Tahoma"/>
        </w:rPr>
        <w:t>. formatu priložiti k ponudbi v razdelek »</w:t>
      </w:r>
      <w:r w:rsidR="00872668">
        <w:rPr>
          <w:rFonts w:ascii="Tahoma" w:hAnsi="Tahoma" w:cs="Tahoma"/>
        </w:rPr>
        <w:t xml:space="preserve">Dokumenti - ostale priloge« </w:t>
      </w:r>
      <w:r>
        <w:rPr>
          <w:rFonts w:ascii="Tahoma" w:hAnsi="Tahoma" w:cs="Tahoma"/>
        </w:rPr>
        <w:t xml:space="preserve">. </w:t>
      </w:r>
    </w:p>
    <w:p w14:paraId="1248F22C" w14:textId="77777777" w:rsidR="00D8565C" w:rsidRPr="00C8579C" w:rsidRDefault="00D8565C" w:rsidP="00BC5410">
      <w:pPr>
        <w:keepNext/>
        <w:keepLines/>
        <w:jc w:val="both"/>
        <w:rPr>
          <w:rFonts w:ascii="Tahoma" w:hAnsi="Tahoma" w:cs="Tahoma"/>
        </w:rPr>
      </w:pPr>
    </w:p>
    <w:p w14:paraId="137F49C5" w14:textId="77777777" w:rsidR="00C74881" w:rsidRPr="00C8579C" w:rsidRDefault="0032545C" w:rsidP="00BC5410">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w:t>
      </w:r>
      <w:r w:rsidR="00C74881" w:rsidRPr="00C8579C">
        <w:rPr>
          <w:rFonts w:ascii="Tahoma" w:hAnsi="Tahoma" w:cs="Tahoma"/>
        </w:rPr>
        <w:t>na enoto mere</w:t>
      </w:r>
      <w:r>
        <w:rPr>
          <w:rFonts w:ascii="Tahoma" w:hAnsi="Tahoma" w:cs="Tahoma"/>
        </w:rPr>
        <w:t xml:space="preserve"> (v EUR brez DDV)</w:t>
      </w:r>
      <w:r w:rsidR="00C74881" w:rsidRPr="00C8579C">
        <w:rPr>
          <w:rFonts w:ascii="Tahoma" w:hAnsi="Tahoma" w:cs="Tahoma"/>
        </w:rPr>
        <w:t xml:space="preserve">, </w:t>
      </w:r>
      <w:r w:rsidRPr="00C8579C">
        <w:rPr>
          <w:rFonts w:ascii="Tahoma" w:hAnsi="Tahoma" w:cs="Tahoma"/>
        </w:rPr>
        <w:t>naveden</w:t>
      </w:r>
      <w:r>
        <w:rPr>
          <w:rFonts w:ascii="Tahoma" w:hAnsi="Tahoma" w:cs="Tahoma"/>
        </w:rPr>
        <w:t>e</w:t>
      </w:r>
      <w:r w:rsidRPr="00C8579C">
        <w:rPr>
          <w:rFonts w:ascii="Tahoma" w:hAnsi="Tahoma" w:cs="Tahoma"/>
        </w:rPr>
        <w:t xml:space="preserve"> </w:t>
      </w:r>
      <w:r w:rsidR="00C74881" w:rsidRPr="00C8579C">
        <w:rPr>
          <w:rFonts w:ascii="Tahoma" w:hAnsi="Tahoma" w:cs="Tahoma"/>
        </w:rPr>
        <w:t xml:space="preserve">v </w:t>
      </w:r>
      <w:r w:rsidR="00D27D20">
        <w:rPr>
          <w:rFonts w:ascii="Tahoma" w:hAnsi="Tahoma" w:cs="Tahoma"/>
        </w:rPr>
        <w:t>ponudb</w:t>
      </w:r>
      <w:r w:rsidR="005E53D4">
        <w:rPr>
          <w:rFonts w:ascii="Tahoma" w:hAnsi="Tahoma" w:cs="Tahoma"/>
        </w:rPr>
        <w:t xml:space="preserve">i </w:t>
      </w:r>
      <w:r w:rsidR="003724F1" w:rsidRPr="00C8579C">
        <w:rPr>
          <w:rFonts w:ascii="Tahoma" w:hAnsi="Tahoma" w:cs="Tahoma"/>
        </w:rPr>
        <w:t>(</w:t>
      </w:r>
      <w:r w:rsidR="005E53D4" w:rsidRPr="005E53D4">
        <w:rPr>
          <w:rFonts w:ascii="Tahoma" w:hAnsi="Tahoma" w:cs="Tahoma"/>
        </w:rPr>
        <w:t>Prilog</w:t>
      </w:r>
      <w:r w:rsidR="005E53D4">
        <w:rPr>
          <w:rFonts w:ascii="Tahoma" w:hAnsi="Tahoma" w:cs="Tahoma"/>
        </w:rPr>
        <w:t>a</w:t>
      </w:r>
      <w:r w:rsidR="005E53D4" w:rsidRPr="005E53D4">
        <w:rPr>
          <w:rFonts w:ascii="Tahoma" w:hAnsi="Tahoma" w:cs="Tahoma"/>
        </w:rPr>
        <w:t xml:space="preserve"> 2</w:t>
      </w:r>
      <w:r w:rsidR="009D1F0A">
        <w:rPr>
          <w:rFonts w:ascii="Tahoma" w:hAnsi="Tahoma" w:cs="Tahoma"/>
        </w:rPr>
        <w:t xml:space="preserve"> </w:t>
      </w:r>
      <w:r w:rsidR="005E53D4" w:rsidRPr="005E53D4">
        <w:rPr>
          <w:rFonts w:ascii="Tahoma" w:hAnsi="Tahoma" w:cs="Tahoma"/>
        </w:rPr>
        <w:t>PONUDBA</w:t>
      </w:r>
      <w:r w:rsidR="003724F1" w:rsidRPr="00C8579C">
        <w:rPr>
          <w:rFonts w:ascii="Tahoma" w:hAnsi="Tahoma" w:cs="Tahoma"/>
        </w:rPr>
        <w:t>)</w:t>
      </w:r>
      <w:r w:rsidR="00C74881" w:rsidRPr="00C8579C">
        <w:rPr>
          <w:rFonts w:ascii="Tahoma" w:hAnsi="Tahoma" w:cs="Tahoma"/>
        </w:rPr>
        <w:t xml:space="preserve"> mora</w:t>
      </w:r>
      <w:r>
        <w:rPr>
          <w:rFonts w:ascii="Tahoma" w:hAnsi="Tahoma" w:cs="Tahoma"/>
        </w:rPr>
        <w:t>jo</w:t>
      </w:r>
      <w:r w:rsidR="00C74881" w:rsidRPr="00C8579C">
        <w:rPr>
          <w:rFonts w:ascii="Tahoma" w:hAnsi="Tahoma" w:cs="Tahoma"/>
        </w:rPr>
        <w:t xml:space="preserve"> biti v času veljavnosti okvirnega sporazuma </w:t>
      </w:r>
      <w:r w:rsidRPr="00C8579C">
        <w:rPr>
          <w:rFonts w:ascii="Tahoma" w:hAnsi="Tahoma" w:cs="Tahoma"/>
        </w:rPr>
        <w:t>fiksn</w:t>
      </w:r>
      <w:r>
        <w:rPr>
          <w:rFonts w:ascii="Tahoma" w:hAnsi="Tahoma" w:cs="Tahoma"/>
        </w:rPr>
        <w:t>e</w:t>
      </w:r>
      <w:r w:rsidR="00C74881" w:rsidRPr="00C8579C">
        <w:rPr>
          <w:rFonts w:ascii="Tahoma" w:hAnsi="Tahoma" w:cs="Tahoma"/>
        </w:rPr>
        <w:t>, razen v primeru znižanja cen.</w:t>
      </w:r>
    </w:p>
    <w:p w14:paraId="7CC1BCE3" w14:textId="77777777" w:rsidR="00195DEF" w:rsidRPr="00195DEF" w:rsidRDefault="00195DEF" w:rsidP="00BC5410">
      <w:pPr>
        <w:keepNext/>
        <w:keepLines/>
        <w:jc w:val="both"/>
        <w:rPr>
          <w:rFonts w:ascii="Tahoma" w:hAnsi="Tahoma" w:cs="Tahoma"/>
          <w:b/>
        </w:rPr>
      </w:pPr>
      <w:r w:rsidRPr="00195DEF">
        <w:rPr>
          <w:rFonts w:ascii="Tahoma" w:hAnsi="Tahoma" w:cs="Tahoma"/>
          <w:b/>
        </w:rPr>
        <w:t xml:space="preserve">V primeru razhajanj med podatki v Prilogi »POVZETEK PREDRAČUNA« - naloženim v razdelek »Predračun«, in </w:t>
      </w:r>
      <w:r w:rsidR="005E53D4" w:rsidRPr="005E53D4">
        <w:rPr>
          <w:rFonts w:ascii="Tahoma" w:hAnsi="Tahoma" w:cs="Tahoma"/>
          <w:b/>
        </w:rPr>
        <w:t xml:space="preserve">Prilogo 2 </w:t>
      </w:r>
      <w:r w:rsidR="005E53D4">
        <w:rPr>
          <w:rFonts w:ascii="Tahoma" w:hAnsi="Tahoma" w:cs="Tahoma"/>
          <w:b/>
        </w:rPr>
        <w:t>»</w:t>
      </w:r>
      <w:r w:rsidR="005E53D4" w:rsidRPr="005E53D4">
        <w:rPr>
          <w:rFonts w:ascii="Tahoma" w:hAnsi="Tahoma" w:cs="Tahoma"/>
          <w:b/>
        </w:rPr>
        <w:t xml:space="preserve">PONUDBA </w:t>
      </w:r>
      <w:r w:rsidRPr="00195DEF">
        <w:rPr>
          <w:rFonts w:ascii="Tahoma" w:hAnsi="Tahoma" w:cs="Tahoma"/>
          <w:b/>
        </w:rPr>
        <w:t xml:space="preserve">- naloženim v razdelek </w:t>
      </w:r>
      <w:r w:rsidR="00872668">
        <w:rPr>
          <w:rFonts w:ascii="Tahoma" w:hAnsi="Tahoma" w:cs="Tahoma"/>
          <w:b/>
        </w:rPr>
        <w:t xml:space="preserve">»Dokumenti - ostale priloge« </w:t>
      </w:r>
      <w:r w:rsidRPr="00195DEF">
        <w:rPr>
          <w:rFonts w:ascii="Tahoma" w:hAnsi="Tahoma" w:cs="Tahoma"/>
          <w:b/>
        </w:rPr>
        <w:t xml:space="preserve">, kot veljavni štejejo podatki v </w:t>
      </w:r>
      <w:r w:rsidR="005E53D4" w:rsidRPr="005E53D4">
        <w:rPr>
          <w:rFonts w:ascii="Tahoma" w:hAnsi="Tahoma" w:cs="Tahoma"/>
          <w:b/>
        </w:rPr>
        <w:t>Prilog</w:t>
      </w:r>
      <w:r w:rsidR="005E53D4">
        <w:rPr>
          <w:rFonts w:ascii="Tahoma" w:hAnsi="Tahoma" w:cs="Tahoma"/>
          <w:b/>
        </w:rPr>
        <w:t>i</w:t>
      </w:r>
      <w:r w:rsidR="005E53D4" w:rsidRPr="005E53D4">
        <w:rPr>
          <w:rFonts w:ascii="Tahoma" w:hAnsi="Tahoma" w:cs="Tahoma"/>
          <w:b/>
        </w:rPr>
        <w:t xml:space="preserve"> 2 </w:t>
      </w:r>
      <w:r w:rsidR="005E53D4">
        <w:rPr>
          <w:rFonts w:ascii="Tahoma" w:hAnsi="Tahoma" w:cs="Tahoma"/>
          <w:b/>
        </w:rPr>
        <w:t>»</w:t>
      </w:r>
      <w:r w:rsidR="005E53D4" w:rsidRPr="005E53D4">
        <w:rPr>
          <w:rFonts w:ascii="Tahoma" w:hAnsi="Tahoma" w:cs="Tahoma"/>
          <w:b/>
        </w:rPr>
        <w:t>PONUDBA</w:t>
      </w:r>
      <w:r w:rsidR="005E53D4">
        <w:rPr>
          <w:rFonts w:ascii="Tahoma" w:hAnsi="Tahoma" w:cs="Tahoma"/>
          <w:b/>
        </w:rPr>
        <w:t>«</w:t>
      </w:r>
      <w:r w:rsidRPr="00195DEF">
        <w:rPr>
          <w:rFonts w:ascii="Tahoma" w:hAnsi="Tahoma" w:cs="Tahoma"/>
          <w:b/>
        </w:rPr>
        <w:t>, naloženim v razdelku »</w:t>
      </w:r>
      <w:r w:rsidR="00872668">
        <w:rPr>
          <w:rFonts w:ascii="Tahoma" w:hAnsi="Tahoma" w:cs="Tahoma"/>
          <w:b/>
        </w:rPr>
        <w:t xml:space="preserve">Dokumenti - ostale priloge« </w:t>
      </w:r>
      <w:r w:rsidRPr="00195DEF">
        <w:rPr>
          <w:rFonts w:ascii="Tahoma" w:hAnsi="Tahoma" w:cs="Tahoma"/>
          <w:b/>
        </w:rPr>
        <w:t xml:space="preserve">. </w:t>
      </w:r>
    </w:p>
    <w:p w14:paraId="2F785DDB" w14:textId="77777777" w:rsidR="003724F1" w:rsidRPr="00C8579C" w:rsidRDefault="003724F1" w:rsidP="00BC5410">
      <w:pPr>
        <w:keepNext/>
        <w:keepLines/>
        <w:jc w:val="both"/>
        <w:rPr>
          <w:rFonts w:ascii="Tahoma" w:hAnsi="Tahoma" w:cs="Tahoma"/>
        </w:rPr>
      </w:pPr>
    </w:p>
    <w:p w14:paraId="37B56B1B" w14:textId="77777777" w:rsidR="0075292D" w:rsidRPr="00C8579C" w:rsidRDefault="00325548" w:rsidP="00BC5410">
      <w:pPr>
        <w:keepNext/>
        <w:keepLines/>
        <w:numPr>
          <w:ilvl w:val="1"/>
          <w:numId w:val="2"/>
        </w:numPr>
        <w:jc w:val="both"/>
        <w:rPr>
          <w:rFonts w:ascii="Tahoma" w:hAnsi="Tahoma" w:cs="Tahoma"/>
          <w:b/>
        </w:rPr>
      </w:pPr>
      <w:r w:rsidRPr="00C8579C">
        <w:rPr>
          <w:rFonts w:ascii="Tahoma" w:hAnsi="Tahoma" w:cs="Tahoma"/>
          <w:b/>
        </w:rPr>
        <w:t>Veljavnost ponudbe</w:t>
      </w:r>
    </w:p>
    <w:p w14:paraId="45DACEC3" w14:textId="77777777" w:rsidR="00325548" w:rsidRPr="00C8579C" w:rsidRDefault="00325548" w:rsidP="00BC5410">
      <w:pPr>
        <w:keepNext/>
        <w:keepLines/>
        <w:jc w:val="both"/>
        <w:rPr>
          <w:rFonts w:ascii="Tahoma" w:hAnsi="Tahoma" w:cs="Tahoma"/>
        </w:rPr>
      </w:pPr>
    </w:p>
    <w:p w14:paraId="763AF484" w14:textId="77777777" w:rsidR="00C53A34" w:rsidRPr="00C8579C" w:rsidRDefault="00C53A34" w:rsidP="00BC5410">
      <w:pPr>
        <w:keepNext/>
        <w:keepLines/>
        <w:jc w:val="both"/>
        <w:rPr>
          <w:rFonts w:ascii="Tahoma" w:hAnsi="Tahoma" w:cs="Tahoma"/>
        </w:rPr>
      </w:pPr>
      <w:r w:rsidRPr="00C8579C">
        <w:rPr>
          <w:rFonts w:ascii="Tahoma" w:hAnsi="Tahoma" w:cs="Tahoma"/>
        </w:rPr>
        <w:t>Ponudba mora biti veljavna še najmanj štiri (4) mesece od datuma, določenega za oddajo ponudb</w:t>
      </w:r>
      <w:r w:rsidR="00830931" w:rsidRPr="00C8579C">
        <w:rPr>
          <w:rFonts w:ascii="Tahoma" w:hAnsi="Tahoma" w:cs="Tahoma"/>
        </w:rPr>
        <w:t>.</w:t>
      </w:r>
      <w:r w:rsidRPr="00C8579C" w:rsidDel="00C53A34">
        <w:rPr>
          <w:rFonts w:ascii="Tahoma" w:hAnsi="Tahoma" w:cs="Tahoma"/>
        </w:rPr>
        <w:t xml:space="preserve"> </w:t>
      </w:r>
    </w:p>
    <w:p w14:paraId="4EC35873" w14:textId="77777777" w:rsidR="004E252F" w:rsidRPr="00C8579C" w:rsidRDefault="004E252F" w:rsidP="00BC5410">
      <w:pPr>
        <w:keepNext/>
        <w:keepLines/>
        <w:jc w:val="both"/>
        <w:rPr>
          <w:rFonts w:ascii="Tahoma" w:hAnsi="Tahoma" w:cs="Tahoma"/>
        </w:rPr>
      </w:pPr>
    </w:p>
    <w:p w14:paraId="37250E37" w14:textId="77777777" w:rsidR="00193548" w:rsidRPr="00C8579C" w:rsidRDefault="00734DC1" w:rsidP="00BC5410">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239F370A" w14:textId="77777777" w:rsidR="003C01C9" w:rsidRPr="00C8579C" w:rsidRDefault="003C01C9" w:rsidP="00BC5410">
      <w:pPr>
        <w:pStyle w:val="BESEDILO"/>
        <w:keepNext/>
        <w:widowControl/>
        <w:tabs>
          <w:tab w:val="clear" w:pos="2155"/>
        </w:tabs>
        <w:rPr>
          <w:rFonts w:ascii="Tahoma" w:hAnsi="Tahoma" w:cs="Tahoma"/>
        </w:rPr>
      </w:pPr>
    </w:p>
    <w:p w14:paraId="2E0F330E" w14:textId="77777777" w:rsidR="003418E8" w:rsidRDefault="003418E8" w:rsidP="00BC5410">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Pr="00C8579C">
        <w:rPr>
          <w:rFonts w:ascii="Tahoma" w:hAnsi="Tahoma" w:cs="Tahoma"/>
        </w:rPr>
        <w:t>.</w:t>
      </w:r>
    </w:p>
    <w:p w14:paraId="18267150" w14:textId="77777777" w:rsidR="003726CD" w:rsidRDefault="003726CD" w:rsidP="00BC5410">
      <w:pPr>
        <w:pStyle w:val="BESEDILO"/>
        <w:keepNext/>
        <w:widowControl/>
        <w:tabs>
          <w:tab w:val="clear" w:pos="2155"/>
        </w:tabs>
        <w:rPr>
          <w:rFonts w:ascii="Tahoma" w:hAnsi="Tahoma" w:cs="Tahoma"/>
        </w:rPr>
      </w:pPr>
    </w:p>
    <w:p w14:paraId="15D5B9A5" w14:textId="77777777" w:rsidR="003726CD" w:rsidRPr="00C8579C" w:rsidRDefault="003726CD" w:rsidP="00BC5410">
      <w:pPr>
        <w:pStyle w:val="BESEDILO"/>
        <w:keepNext/>
        <w:widowControl/>
        <w:tabs>
          <w:tab w:val="clear" w:pos="2155"/>
        </w:tabs>
        <w:rPr>
          <w:rFonts w:ascii="Tahoma" w:hAnsi="Tahoma" w:cs="Tahoma"/>
        </w:rPr>
      </w:pPr>
    </w:p>
    <w:p w14:paraId="7D3DBDE8" w14:textId="77777777" w:rsidR="00203567" w:rsidRPr="00C8579C" w:rsidRDefault="00BB4C88" w:rsidP="00BC5410">
      <w:pPr>
        <w:keepNext/>
        <w:keepLines/>
        <w:numPr>
          <w:ilvl w:val="0"/>
          <w:numId w:val="2"/>
        </w:numPr>
        <w:jc w:val="both"/>
        <w:rPr>
          <w:rFonts w:ascii="Tahoma" w:hAnsi="Tahoma" w:cs="Tahoma"/>
          <w:b/>
          <w:sz w:val="24"/>
        </w:rPr>
      </w:pPr>
      <w:r>
        <w:rPr>
          <w:rFonts w:ascii="Tahoma" w:hAnsi="Tahoma" w:cs="Tahoma"/>
          <w:b/>
          <w:sz w:val="24"/>
        </w:rPr>
        <w:lastRenderedPageBreak/>
        <w:t>TEHNIČNA SPECIFIKACIJA</w:t>
      </w:r>
      <w:r w:rsidR="005E53D4">
        <w:rPr>
          <w:rFonts w:ascii="Tahoma" w:hAnsi="Tahoma" w:cs="Tahoma"/>
          <w:b/>
          <w:sz w:val="24"/>
        </w:rPr>
        <w:t xml:space="preserve"> (OPIS PREDMETA JAVNEGA NAROČILA)</w:t>
      </w:r>
      <w:r w:rsidR="00DE5970" w:rsidRPr="00C8579C">
        <w:rPr>
          <w:rFonts w:ascii="Tahoma" w:hAnsi="Tahoma" w:cs="Tahoma"/>
          <w:b/>
          <w:sz w:val="24"/>
        </w:rPr>
        <w:t xml:space="preserve"> TER OSTALI PONUDBENI POGOJI IN ZAHTEVE</w:t>
      </w:r>
    </w:p>
    <w:p w14:paraId="44AB74C0" w14:textId="77777777" w:rsidR="00A621A7" w:rsidRPr="00C8579C" w:rsidRDefault="00A621A7" w:rsidP="00BC5410">
      <w:pPr>
        <w:keepNext/>
        <w:keepLines/>
        <w:jc w:val="both"/>
        <w:rPr>
          <w:rFonts w:ascii="Tahoma" w:hAnsi="Tahoma" w:cs="Tahoma"/>
        </w:rPr>
      </w:pPr>
    </w:p>
    <w:p w14:paraId="00AAD32E" w14:textId="77777777" w:rsidR="006369F9" w:rsidRDefault="006369F9" w:rsidP="00BC5410">
      <w:pPr>
        <w:keepNext/>
        <w:keepLines/>
        <w:numPr>
          <w:ilvl w:val="1"/>
          <w:numId w:val="2"/>
        </w:numPr>
        <w:jc w:val="both"/>
        <w:rPr>
          <w:rFonts w:ascii="Tahoma" w:hAnsi="Tahoma" w:cs="Tahoma"/>
          <w:b/>
        </w:rPr>
      </w:pPr>
      <w:r>
        <w:rPr>
          <w:rFonts w:ascii="Tahoma" w:hAnsi="Tahoma" w:cs="Tahoma"/>
          <w:b/>
        </w:rPr>
        <w:t>Tehnična specifikacija</w:t>
      </w:r>
      <w:r w:rsidR="005E53D4">
        <w:rPr>
          <w:rFonts w:ascii="Tahoma" w:hAnsi="Tahoma" w:cs="Tahoma"/>
          <w:b/>
        </w:rPr>
        <w:t xml:space="preserve"> (Opis predmeta javnega naročila)</w:t>
      </w:r>
    </w:p>
    <w:p w14:paraId="34742EA1" w14:textId="77777777" w:rsidR="006369F9" w:rsidRDefault="006369F9" w:rsidP="00BC5410">
      <w:pPr>
        <w:keepNext/>
        <w:keepLines/>
        <w:jc w:val="both"/>
        <w:rPr>
          <w:rFonts w:ascii="Tahoma" w:hAnsi="Tahoma" w:cs="Tahoma"/>
          <w:b/>
        </w:rPr>
      </w:pPr>
    </w:p>
    <w:p w14:paraId="682DA2B0" w14:textId="77777777" w:rsidR="00AE3131" w:rsidRPr="005B4BB7" w:rsidRDefault="00BE609F" w:rsidP="00BC5410">
      <w:pPr>
        <w:keepNext/>
        <w:keepLines/>
        <w:jc w:val="both"/>
        <w:rPr>
          <w:rFonts w:ascii="Tahoma" w:hAnsi="Tahoma" w:cs="Tahoma"/>
          <w:color w:val="FF0000"/>
        </w:rPr>
      </w:pPr>
      <w:r w:rsidRPr="00BE609F">
        <w:rPr>
          <w:rFonts w:ascii="Tahoma" w:hAnsi="Tahoma" w:cs="Tahoma"/>
        </w:rPr>
        <w:t>Produkt obdelave odpadkov LF-A</w:t>
      </w:r>
      <w:r w:rsidRPr="00BE609F">
        <w:rPr>
          <w:rFonts w:ascii="Tahoma" w:hAnsi="Tahoma" w:cs="Tahoma"/>
          <w:b/>
        </w:rPr>
        <w:t xml:space="preserve"> </w:t>
      </w:r>
      <w:r w:rsidRPr="00BE609F">
        <w:rPr>
          <w:rFonts w:ascii="Tahoma" w:hAnsi="Tahoma" w:cs="Tahoma"/>
        </w:rPr>
        <w:t xml:space="preserve">predstavlja </w:t>
      </w:r>
      <w:proofErr w:type="spellStart"/>
      <w:r w:rsidRPr="00BE609F">
        <w:rPr>
          <w:rFonts w:ascii="Tahoma" w:hAnsi="Tahoma" w:cs="Tahoma"/>
        </w:rPr>
        <w:t>t.i</w:t>
      </w:r>
      <w:proofErr w:type="spellEnd"/>
      <w:r w:rsidRPr="00BE609F">
        <w:rPr>
          <w:rFonts w:ascii="Tahoma" w:hAnsi="Tahoma" w:cs="Tahoma"/>
        </w:rPr>
        <w:t xml:space="preserve">. lahko frakcijo, ki nastane pri mehanski obdelavi mešanih komunalnih odpadkov in v skladu s predpisom, ki ureja predelavo nenevarnih odpadkov, ustreza </w:t>
      </w:r>
      <w:r w:rsidR="00DE0479">
        <w:rPr>
          <w:rFonts w:ascii="Tahoma" w:hAnsi="Tahoma" w:cs="Tahoma"/>
        </w:rPr>
        <w:t>odpadku</w:t>
      </w:r>
      <w:r w:rsidRPr="00BE609F">
        <w:rPr>
          <w:rFonts w:ascii="Tahoma" w:hAnsi="Tahoma" w:cs="Tahoma"/>
        </w:rPr>
        <w:t xml:space="preserve"> s klasifikacijsko številko odpadka 19 12 12. Naročnik je v začetku leta 2018 v procesu proizvodnje vzpostavil tudi sušenje omenjenega produkta.</w:t>
      </w:r>
    </w:p>
    <w:p w14:paraId="39C73B3A" w14:textId="77777777" w:rsidR="008335A8" w:rsidRPr="00BE609F" w:rsidRDefault="008335A8" w:rsidP="00BC5410">
      <w:pPr>
        <w:keepNext/>
        <w:keepLines/>
        <w:jc w:val="both"/>
        <w:rPr>
          <w:rFonts w:ascii="Tahoma" w:hAnsi="Tahoma" w:cs="Tahoma"/>
        </w:rPr>
      </w:pPr>
    </w:p>
    <w:p w14:paraId="2B37F6D7" w14:textId="741168BE" w:rsidR="005B4BB7" w:rsidRDefault="00BE609F" w:rsidP="00BC5410">
      <w:pPr>
        <w:keepNext/>
        <w:keepLines/>
        <w:jc w:val="both"/>
        <w:rPr>
          <w:rFonts w:ascii="Tahoma" w:hAnsi="Tahoma" w:cs="Tahoma"/>
        </w:rPr>
      </w:pPr>
      <w:r w:rsidRPr="00BE609F">
        <w:rPr>
          <w:rFonts w:ascii="Tahoma" w:hAnsi="Tahoma" w:cs="Tahoma"/>
        </w:rPr>
        <w:t xml:space="preserve">Naročnik bo </w:t>
      </w:r>
      <w:r>
        <w:rPr>
          <w:rFonts w:ascii="Tahoma" w:hAnsi="Tahoma" w:cs="Tahoma"/>
        </w:rPr>
        <w:t xml:space="preserve">izbranemu </w:t>
      </w:r>
      <w:r w:rsidR="00C755BB">
        <w:rPr>
          <w:rFonts w:ascii="Tahoma" w:hAnsi="Tahoma" w:cs="Tahoma"/>
        </w:rPr>
        <w:t xml:space="preserve">ponudniku </w:t>
      </w:r>
      <w:r w:rsidRPr="00BE609F">
        <w:rPr>
          <w:rFonts w:ascii="Tahoma" w:hAnsi="Tahoma" w:cs="Tahoma"/>
        </w:rPr>
        <w:t>praviloma predajal produkte v razsutem stanju, naložen</w:t>
      </w:r>
      <w:r w:rsidR="006F3D0D">
        <w:rPr>
          <w:rFonts w:ascii="Tahoma" w:hAnsi="Tahoma" w:cs="Tahoma"/>
        </w:rPr>
        <w:t>o</w:t>
      </w:r>
      <w:r w:rsidRPr="00BE609F">
        <w:rPr>
          <w:rFonts w:ascii="Tahoma" w:hAnsi="Tahoma" w:cs="Tahoma"/>
        </w:rPr>
        <w:t xml:space="preserve"> na kamion. </w:t>
      </w:r>
      <w:r w:rsidR="002438C8" w:rsidRPr="002438C8">
        <w:rPr>
          <w:rFonts w:ascii="Tahoma" w:hAnsi="Tahoma" w:cs="Tahoma"/>
        </w:rPr>
        <w:t>V primeru povečane dinamike proizvodnje ali zmanjšane dinamike prevzemov zaradi zamud prevzemov na strani izvajalca, bo naročnik presežni material LF-A baliral</w:t>
      </w:r>
      <w:r w:rsidR="002438C8">
        <w:rPr>
          <w:rFonts w:ascii="Tahoma" w:hAnsi="Tahoma" w:cs="Tahoma"/>
        </w:rPr>
        <w:t xml:space="preserve"> z napravo </w:t>
      </w:r>
      <w:proofErr w:type="spellStart"/>
      <w:r w:rsidR="002438C8">
        <w:rPr>
          <w:rFonts w:ascii="Tahoma" w:hAnsi="Tahoma" w:cs="Tahoma"/>
        </w:rPr>
        <w:t>Flexus</w:t>
      </w:r>
      <w:proofErr w:type="spellEnd"/>
      <w:r w:rsidR="002438C8">
        <w:rPr>
          <w:rFonts w:ascii="Tahoma" w:hAnsi="Tahoma" w:cs="Tahoma"/>
        </w:rPr>
        <w:t xml:space="preserve"> </w:t>
      </w:r>
      <w:proofErr w:type="spellStart"/>
      <w:r w:rsidR="002438C8">
        <w:rPr>
          <w:rFonts w:ascii="Tahoma" w:hAnsi="Tahoma" w:cs="Tahoma"/>
        </w:rPr>
        <w:t>Balasystem</w:t>
      </w:r>
      <w:proofErr w:type="spellEnd"/>
      <w:r w:rsidR="002438C8">
        <w:rPr>
          <w:rFonts w:ascii="Tahoma" w:hAnsi="Tahoma" w:cs="Tahoma"/>
        </w:rPr>
        <w:t xml:space="preserve"> AB in produkt predal izvajalcu v balah.</w:t>
      </w:r>
    </w:p>
    <w:p w14:paraId="1D05569F" w14:textId="77777777" w:rsidR="002438C8" w:rsidRDefault="002438C8" w:rsidP="00BC5410">
      <w:pPr>
        <w:keepNext/>
        <w:keepLines/>
        <w:jc w:val="both"/>
        <w:rPr>
          <w:rFonts w:ascii="Tahoma" w:hAnsi="Tahoma" w:cs="Tahoma"/>
        </w:rPr>
      </w:pPr>
    </w:p>
    <w:p w14:paraId="70D8D44C" w14:textId="77777777" w:rsidR="005D10B8" w:rsidRDefault="00BE609F" w:rsidP="00BC5410">
      <w:pPr>
        <w:keepNext/>
        <w:keepLines/>
        <w:jc w:val="both"/>
        <w:rPr>
          <w:rFonts w:ascii="Tahoma" w:hAnsi="Tahoma" w:cs="Tahoma"/>
        </w:rPr>
      </w:pPr>
      <w:r w:rsidRPr="00C55B77">
        <w:rPr>
          <w:rFonts w:ascii="Tahoma" w:hAnsi="Tahoma" w:cs="Tahoma"/>
        </w:rPr>
        <w:t xml:space="preserve">Naročnik nudi izvajalcu tudi storitev baliranja </w:t>
      </w:r>
      <w:r w:rsidRPr="00B43307">
        <w:rPr>
          <w:rFonts w:ascii="Tahoma" w:hAnsi="Tahoma" w:cs="Tahoma"/>
        </w:rPr>
        <w:t>in razdiranja bal</w:t>
      </w:r>
      <w:r w:rsidRPr="00C55B77">
        <w:rPr>
          <w:rFonts w:ascii="Tahoma" w:hAnsi="Tahoma" w:cs="Tahoma"/>
        </w:rPr>
        <w:t>. Za te storitve se naročnik in izvajalec dogovorita na željo izvajalca</w:t>
      </w:r>
      <w:r w:rsidR="005D10B8">
        <w:rPr>
          <w:rFonts w:ascii="Tahoma" w:hAnsi="Tahoma" w:cs="Tahoma"/>
        </w:rPr>
        <w:t xml:space="preserve"> in se zaračuna v skladu z določili okvirnega sporazuma </w:t>
      </w:r>
      <w:r w:rsidR="005D10B8" w:rsidRPr="00F30773">
        <w:rPr>
          <w:rFonts w:ascii="Tahoma" w:hAnsi="Tahoma" w:cs="Tahoma"/>
        </w:rPr>
        <w:t>na osnovi ponudbe naročnika in naročil izvajalca.</w:t>
      </w:r>
    </w:p>
    <w:p w14:paraId="49554CD6" w14:textId="77777777" w:rsidR="00E51E22" w:rsidRDefault="00E51E22" w:rsidP="00BC5410">
      <w:pPr>
        <w:keepNext/>
        <w:keepLines/>
        <w:jc w:val="both"/>
        <w:rPr>
          <w:rFonts w:ascii="Tahoma" w:hAnsi="Tahoma" w:cs="Tahoma"/>
        </w:rPr>
      </w:pPr>
    </w:p>
    <w:p w14:paraId="687196DD" w14:textId="77777777" w:rsidR="00BE609F" w:rsidRPr="00C55B77" w:rsidRDefault="00BE609F" w:rsidP="00BC5410">
      <w:pPr>
        <w:keepNext/>
        <w:keepLines/>
        <w:jc w:val="both"/>
        <w:rPr>
          <w:rFonts w:ascii="Tahoma" w:hAnsi="Tahoma" w:cs="Tahoma"/>
        </w:rPr>
      </w:pPr>
      <w:r w:rsidRPr="00C55B77">
        <w:rPr>
          <w:rFonts w:ascii="Tahoma" w:hAnsi="Tahoma" w:cs="Tahoma"/>
        </w:rPr>
        <w:t>Naročnik ne nudi storitve skladiščenja produktov v razsutem stanju oziroma v balah.</w:t>
      </w:r>
    </w:p>
    <w:p w14:paraId="68B5966B" w14:textId="77777777" w:rsidR="00BE609F" w:rsidRDefault="00BE609F" w:rsidP="00BC5410">
      <w:pPr>
        <w:keepNext/>
        <w:keepLines/>
        <w:jc w:val="both"/>
        <w:rPr>
          <w:rFonts w:ascii="Tahoma" w:hAnsi="Tahoma" w:cs="Tahoma"/>
        </w:rPr>
      </w:pPr>
    </w:p>
    <w:p w14:paraId="1958638F" w14:textId="77777777" w:rsidR="00BE609F" w:rsidRPr="00BE609F" w:rsidRDefault="00BE609F" w:rsidP="00BC5410">
      <w:pPr>
        <w:keepNext/>
        <w:keepLines/>
        <w:jc w:val="both"/>
        <w:rPr>
          <w:rFonts w:ascii="Tahoma" w:hAnsi="Tahoma" w:cs="Tahoma"/>
          <w:b/>
        </w:rPr>
      </w:pPr>
      <w:r w:rsidRPr="00BE609F">
        <w:rPr>
          <w:rFonts w:ascii="Tahoma" w:hAnsi="Tahoma" w:cs="Tahoma"/>
          <w:b/>
        </w:rPr>
        <w:t>V obdobju veljavnosti okvirnega sporazuma bo izbrani izvajalec prevzemal s sporazumom določene količine produkta, nastalega pri obdelavi odpadkov v MBO RCERO Ljubljana. Količine produkta bodo izračunane na podlagi meril, določenih v poglavju 5 te razpisne dokumentacije.</w:t>
      </w:r>
    </w:p>
    <w:p w14:paraId="6EF032DF" w14:textId="77777777" w:rsidR="00BE609F" w:rsidRDefault="00BE609F" w:rsidP="00BC5410">
      <w:pPr>
        <w:keepNext/>
        <w:keepLines/>
        <w:jc w:val="both"/>
        <w:rPr>
          <w:rFonts w:ascii="Tahoma" w:hAnsi="Tahoma" w:cs="Tahoma"/>
        </w:rPr>
      </w:pPr>
    </w:p>
    <w:p w14:paraId="0FDC919F" w14:textId="77777777" w:rsidR="00BE609F" w:rsidRPr="00BE609F" w:rsidRDefault="00BE609F" w:rsidP="00BC5410">
      <w:pPr>
        <w:keepNext/>
        <w:keepLines/>
        <w:jc w:val="both"/>
        <w:rPr>
          <w:rFonts w:ascii="Tahoma" w:hAnsi="Tahoma" w:cs="Tahoma"/>
        </w:rPr>
      </w:pPr>
      <w:r w:rsidRPr="00BE609F">
        <w:rPr>
          <w:rFonts w:ascii="Tahoma" w:hAnsi="Tahoma" w:cs="Tahoma"/>
        </w:rPr>
        <w:t>Naročnik se lahko v skladu z okoljevarstvenim dovoljenjem (v nadaljevanju: OVD) RCERO št. 35406-56/2015-11 z dne 9. 8. 2016 odloči, da prične s proizvodnjo produkta SRF-A s klasifikacijsko številko EWC 19 12 10. Po pričetku proizvodnje SRF z EWC 19 12 10 bo kot LF-A z EWC 19 12 12 oddan samo produkt, ki ga ne bo moč razvrstiti v razred trdnega goriva v skladu s SIST EN 15359.</w:t>
      </w:r>
      <w:r>
        <w:rPr>
          <w:rFonts w:ascii="Tahoma" w:hAnsi="Tahoma" w:cs="Tahoma"/>
        </w:rPr>
        <w:t xml:space="preserve"> </w:t>
      </w:r>
      <w:r w:rsidRPr="00BE609F">
        <w:rPr>
          <w:rFonts w:ascii="Tahoma" w:hAnsi="Tahoma" w:cs="Tahoma"/>
        </w:rPr>
        <w:t>V zvezi s tem izvajalec ne bo mogel uveljavljati odškodnine zaradi morebitnega odstopanja količin in odstopanja lastnosti produkta obdelave, ki je predmet tega javnega naročila.</w:t>
      </w:r>
    </w:p>
    <w:p w14:paraId="1BCB36F0" w14:textId="77777777" w:rsidR="00BE609F" w:rsidRDefault="00BE609F" w:rsidP="00BC5410">
      <w:pPr>
        <w:keepNext/>
        <w:keepLines/>
        <w:jc w:val="both"/>
        <w:rPr>
          <w:rFonts w:ascii="Tahoma" w:hAnsi="Tahoma" w:cs="Tahoma"/>
        </w:rPr>
      </w:pPr>
    </w:p>
    <w:p w14:paraId="5E07552D" w14:textId="3A2B89AF" w:rsidR="00BE609F" w:rsidRPr="00BE609F" w:rsidRDefault="00F120E5" w:rsidP="00BC5410">
      <w:pPr>
        <w:keepNext/>
        <w:keepLines/>
        <w:jc w:val="both"/>
        <w:rPr>
          <w:rFonts w:ascii="Tahoma" w:hAnsi="Tahoma" w:cs="Tahoma"/>
          <w:b/>
        </w:rPr>
      </w:pPr>
      <w:r>
        <w:rPr>
          <w:rFonts w:ascii="Tahoma" w:hAnsi="Tahoma" w:cs="Tahoma"/>
        </w:rPr>
        <w:t>O</w:t>
      </w:r>
      <w:r w:rsidR="00BE609F" w:rsidRPr="00904C0E">
        <w:rPr>
          <w:rFonts w:ascii="Tahoma" w:hAnsi="Tahoma" w:cs="Tahoma"/>
        </w:rPr>
        <w:t xml:space="preserve">kvirna količina produktov, proizvedenih v obdobju, ki je predmet tega javnega naročila, znaša </w:t>
      </w:r>
      <w:r w:rsidR="00DE0479" w:rsidRPr="00904C0E">
        <w:rPr>
          <w:rFonts w:ascii="Tahoma" w:hAnsi="Tahoma" w:cs="Tahoma"/>
        </w:rPr>
        <w:t>12</w:t>
      </w:r>
      <w:r w:rsidR="00BE609F" w:rsidRPr="00904C0E">
        <w:rPr>
          <w:rFonts w:ascii="Tahoma" w:hAnsi="Tahoma" w:cs="Tahoma"/>
        </w:rPr>
        <w:t>.000 ton LF-A  - sušeno iz obdelave komunalnih odpadkov v RCERO Ljubljana</w:t>
      </w:r>
      <w:r w:rsidR="00904C0E" w:rsidRPr="00904C0E">
        <w:rPr>
          <w:rFonts w:ascii="Tahoma" w:hAnsi="Tahoma" w:cs="Tahoma"/>
        </w:rPr>
        <w:t>.</w:t>
      </w:r>
      <w:r w:rsidR="00BE609F" w:rsidRPr="00904C0E">
        <w:rPr>
          <w:rFonts w:ascii="Tahoma" w:hAnsi="Tahoma" w:cs="Tahoma"/>
        </w:rPr>
        <w:t xml:space="preserve"> </w:t>
      </w:r>
    </w:p>
    <w:p w14:paraId="5A5B7DD5" w14:textId="77777777" w:rsidR="00BE609F" w:rsidRPr="00BE609F" w:rsidRDefault="00BE609F" w:rsidP="00BC5410">
      <w:pPr>
        <w:keepNext/>
        <w:keepLines/>
        <w:jc w:val="both"/>
        <w:rPr>
          <w:rFonts w:ascii="Tahoma" w:hAnsi="Tahoma" w:cs="Tahoma"/>
          <w:b/>
        </w:rPr>
      </w:pPr>
    </w:p>
    <w:p w14:paraId="02F73018" w14:textId="77777777" w:rsidR="00BE609F" w:rsidRPr="00BE609F" w:rsidRDefault="00BE609F" w:rsidP="00BC5410">
      <w:pPr>
        <w:keepNext/>
        <w:keepLines/>
        <w:jc w:val="both"/>
        <w:rPr>
          <w:rFonts w:ascii="Tahoma" w:hAnsi="Tahoma" w:cs="Tahoma"/>
        </w:rPr>
      </w:pPr>
      <w:r w:rsidRPr="00BE609F">
        <w:rPr>
          <w:rFonts w:ascii="Tahoma" w:hAnsi="Tahoma" w:cs="Tahoma"/>
        </w:rPr>
        <w:t xml:space="preserve">Predviden je prevzem, odvoz in nadaljnja obdelava nastale količine produktov LF-A. Navedene količine so okvirne in niso obvezujoče za naročnika. </w:t>
      </w:r>
    </w:p>
    <w:p w14:paraId="5FFCC8C8" w14:textId="77777777" w:rsidR="00BE609F" w:rsidRDefault="00BE609F" w:rsidP="00BC5410">
      <w:pPr>
        <w:keepNext/>
        <w:keepLines/>
        <w:jc w:val="both"/>
        <w:rPr>
          <w:rFonts w:ascii="Tahoma" w:hAnsi="Tahoma" w:cs="Tahoma"/>
        </w:rPr>
      </w:pPr>
    </w:p>
    <w:p w14:paraId="7FAF861C" w14:textId="38D872CF" w:rsidR="00A95F97" w:rsidRPr="005B4BB7" w:rsidRDefault="00BE609F" w:rsidP="00BC5410">
      <w:pPr>
        <w:keepNext/>
        <w:keepLines/>
        <w:jc w:val="both"/>
        <w:rPr>
          <w:rFonts w:ascii="Tahoma" w:hAnsi="Tahoma" w:cs="Tahoma"/>
        </w:rPr>
      </w:pPr>
      <w:r w:rsidRPr="005B4BB7">
        <w:rPr>
          <w:rFonts w:ascii="Tahoma" w:hAnsi="Tahoma" w:cs="Tahoma"/>
        </w:rPr>
        <w:t xml:space="preserve">Prevzem, odvoz in nadaljnja obdelava produkta bo potekala na podlagi posameznih naročil naročnika. </w:t>
      </w:r>
    </w:p>
    <w:p w14:paraId="0BB8CEC5" w14:textId="77777777" w:rsidR="00BE609F" w:rsidRDefault="00BE609F" w:rsidP="00BC5410">
      <w:pPr>
        <w:keepNext/>
        <w:keepLines/>
        <w:jc w:val="both"/>
        <w:rPr>
          <w:rFonts w:ascii="Tahoma" w:hAnsi="Tahoma" w:cs="Tahoma"/>
        </w:rPr>
      </w:pPr>
    </w:p>
    <w:p w14:paraId="4BE112F0" w14:textId="62B94EBB" w:rsidR="00BE609F" w:rsidRDefault="00BE609F" w:rsidP="00BC5410">
      <w:pPr>
        <w:keepNext/>
        <w:keepLines/>
        <w:jc w:val="both"/>
        <w:rPr>
          <w:rFonts w:ascii="Tahoma" w:hAnsi="Tahoma" w:cs="Tahoma"/>
          <w:b/>
        </w:rPr>
      </w:pPr>
      <w:r w:rsidRPr="00BE609F">
        <w:rPr>
          <w:rFonts w:ascii="Tahoma" w:hAnsi="Tahoma" w:cs="Tahoma"/>
          <w:b/>
        </w:rPr>
        <w:t>Naročnik na podlagi internih fizikalno kemijskih analiz posameznega produkta</w:t>
      </w:r>
      <w:r w:rsidR="00106A56">
        <w:rPr>
          <w:rFonts w:ascii="Tahoma" w:hAnsi="Tahoma" w:cs="Tahoma"/>
          <w:b/>
        </w:rPr>
        <w:t xml:space="preserve"> v obdobju</w:t>
      </w:r>
      <w:r w:rsidR="007D153D">
        <w:rPr>
          <w:rFonts w:ascii="Tahoma" w:hAnsi="Tahoma" w:cs="Tahoma"/>
          <w:b/>
        </w:rPr>
        <w:t xml:space="preserve"> </w:t>
      </w:r>
      <w:r w:rsidR="00106A56">
        <w:rPr>
          <w:rFonts w:ascii="Tahoma" w:hAnsi="Tahoma" w:cs="Tahoma"/>
          <w:b/>
        </w:rPr>
        <w:t xml:space="preserve">zadnjih </w:t>
      </w:r>
      <w:r w:rsidR="004E44AD">
        <w:rPr>
          <w:rFonts w:ascii="Tahoma" w:hAnsi="Tahoma" w:cs="Tahoma"/>
          <w:b/>
        </w:rPr>
        <w:t xml:space="preserve">24 </w:t>
      </w:r>
      <w:r w:rsidR="00106A56">
        <w:rPr>
          <w:rFonts w:ascii="Tahoma" w:hAnsi="Tahoma" w:cs="Tahoma"/>
          <w:b/>
        </w:rPr>
        <w:t xml:space="preserve">mesecev </w:t>
      </w:r>
      <w:r w:rsidR="007D153D" w:rsidRPr="00E51E22">
        <w:rPr>
          <w:rFonts w:ascii="Tahoma" w:hAnsi="Tahoma" w:cs="Tahoma"/>
          <w:b/>
        </w:rPr>
        <w:t>u</w:t>
      </w:r>
      <w:r w:rsidRPr="00E51E22">
        <w:rPr>
          <w:rFonts w:ascii="Tahoma" w:hAnsi="Tahoma" w:cs="Tahoma"/>
          <w:b/>
        </w:rPr>
        <w:t>gotavlja</w:t>
      </w:r>
      <w:r w:rsidRPr="00BE609F">
        <w:rPr>
          <w:rFonts w:ascii="Tahoma" w:hAnsi="Tahoma" w:cs="Tahoma"/>
          <w:b/>
        </w:rPr>
        <w:t xml:space="preserve"> naslednje lastnosti LF-A sušeno:</w:t>
      </w:r>
    </w:p>
    <w:p w14:paraId="14A063F2" w14:textId="77777777" w:rsidR="00BB4F43" w:rsidRDefault="00BB4F43" w:rsidP="00BC5410">
      <w:pPr>
        <w:keepNext/>
        <w:keepLines/>
        <w:jc w:val="both"/>
        <w:rPr>
          <w:rFonts w:ascii="Tahoma" w:hAnsi="Tahoma" w:cs="Tahoma"/>
          <w:b/>
        </w:rPr>
      </w:pPr>
    </w:p>
    <w:tbl>
      <w:tblPr>
        <w:tblStyle w:val="Tabelamrea"/>
        <w:tblW w:w="0" w:type="auto"/>
        <w:tblInd w:w="1271" w:type="dxa"/>
        <w:tblLook w:val="04A0" w:firstRow="1" w:lastRow="0" w:firstColumn="1" w:lastColumn="0" w:noHBand="0" w:noVBand="1"/>
      </w:tblPr>
      <w:tblGrid>
        <w:gridCol w:w="709"/>
        <w:gridCol w:w="2835"/>
        <w:gridCol w:w="2693"/>
      </w:tblGrid>
      <w:tr w:rsidR="00BB4F43" w:rsidRPr="00864908" w14:paraId="1D028D53" w14:textId="77777777" w:rsidTr="00BB4F43">
        <w:tc>
          <w:tcPr>
            <w:tcW w:w="709" w:type="dxa"/>
          </w:tcPr>
          <w:p w14:paraId="6826FDD3" w14:textId="77777777" w:rsidR="00BB4F43" w:rsidRPr="004E44AD" w:rsidRDefault="00BB4F43" w:rsidP="00BC5410">
            <w:pPr>
              <w:keepNext/>
              <w:keepLines/>
              <w:jc w:val="both"/>
              <w:rPr>
                <w:rFonts w:ascii="Tahoma" w:hAnsi="Tahoma" w:cs="Tahoma"/>
                <w:b/>
              </w:rPr>
            </w:pPr>
          </w:p>
        </w:tc>
        <w:tc>
          <w:tcPr>
            <w:tcW w:w="2835" w:type="dxa"/>
          </w:tcPr>
          <w:p w14:paraId="3AE4695C" w14:textId="77777777" w:rsidR="00BB4F43" w:rsidRPr="004F42AE" w:rsidRDefault="00BB4F43" w:rsidP="00BC5410">
            <w:pPr>
              <w:keepNext/>
              <w:keepLines/>
              <w:jc w:val="both"/>
              <w:rPr>
                <w:rFonts w:ascii="Tahoma" w:hAnsi="Tahoma" w:cs="Tahoma"/>
                <w:b/>
              </w:rPr>
            </w:pPr>
            <w:r w:rsidRPr="004F42AE">
              <w:rPr>
                <w:rFonts w:ascii="Tahoma" w:hAnsi="Tahoma" w:cs="Tahoma"/>
                <w:b/>
              </w:rPr>
              <w:t>PARAMETER</w:t>
            </w:r>
          </w:p>
        </w:tc>
        <w:tc>
          <w:tcPr>
            <w:tcW w:w="2693" w:type="dxa"/>
          </w:tcPr>
          <w:p w14:paraId="67AAC2DD" w14:textId="77777777" w:rsidR="00BB4F43" w:rsidRPr="004F42AE" w:rsidRDefault="00BB4F43" w:rsidP="00BC5410">
            <w:pPr>
              <w:keepNext/>
              <w:keepLines/>
              <w:jc w:val="both"/>
              <w:rPr>
                <w:rFonts w:ascii="Tahoma" w:hAnsi="Tahoma" w:cs="Tahoma"/>
                <w:b/>
              </w:rPr>
            </w:pPr>
            <w:r w:rsidRPr="004F42AE">
              <w:rPr>
                <w:rFonts w:ascii="Tahoma" w:hAnsi="Tahoma" w:cs="Tahoma"/>
                <w:b/>
              </w:rPr>
              <w:t>LF-A sušeno</w:t>
            </w:r>
          </w:p>
        </w:tc>
      </w:tr>
      <w:tr w:rsidR="00BB4F43" w:rsidRPr="00864908" w14:paraId="5F2FFBAB" w14:textId="77777777" w:rsidTr="00BB4F43">
        <w:tc>
          <w:tcPr>
            <w:tcW w:w="709" w:type="dxa"/>
          </w:tcPr>
          <w:p w14:paraId="05F4785B" w14:textId="77777777" w:rsidR="00BB4F43" w:rsidRPr="004F42AE" w:rsidRDefault="00BB4F43" w:rsidP="00BC5410">
            <w:pPr>
              <w:keepNext/>
              <w:keepLines/>
              <w:jc w:val="both"/>
              <w:rPr>
                <w:rFonts w:ascii="Tahoma" w:hAnsi="Tahoma" w:cs="Tahoma"/>
                <w:b/>
              </w:rPr>
            </w:pPr>
            <w:r w:rsidRPr="004F42AE">
              <w:rPr>
                <w:rFonts w:ascii="Tahoma" w:hAnsi="Tahoma" w:cs="Tahoma"/>
                <w:b/>
              </w:rPr>
              <w:t>1</w:t>
            </w:r>
          </w:p>
        </w:tc>
        <w:tc>
          <w:tcPr>
            <w:tcW w:w="2835" w:type="dxa"/>
          </w:tcPr>
          <w:p w14:paraId="0EB9EE50" w14:textId="77777777" w:rsidR="00BB4F43" w:rsidRPr="004F42AE" w:rsidRDefault="00BB4F43" w:rsidP="00BC5410">
            <w:pPr>
              <w:keepNext/>
              <w:keepLines/>
              <w:jc w:val="both"/>
              <w:rPr>
                <w:rFonts w:ascii="Tahoma" w:hAnsi="Tahoma" w:cs="Tahoma"/>
              </w:rPr>
            </w:pPr>
            <w:r w:rsidRPr="004F42AE">
              <w:rPr>
                <w:rFonts w:ascii="Tahoma" w:hAnsi="Tahoma" w:cs="Tahoma"/>
              </w:rPr>
              <w:t>Spodnja kurilna vrednost v MJ/kg</w:t>
            </w:r>
          </w:p>
        </w:tc>
        <w:tc>
          <w:tcPr>
            <w:tcW w:w="2693" w:type="dxa"/>
          </w:tcPr>
          <w:p w14:paraId="0DF82FD5" w14:textId="77777777" w:rsidR="00BB4F43" w:rsidRPr="004F42AE" w:rsidRDefault="00BB4F43" w:rsidP="00BC5410">
            <w:pPr>
              <w:keepNext/>
              <w:keepLines/>
              <w:jc w:val="both"/>
              <w:rPr>
                <w:rFonts w:ascii="Tahoma" w:hAnsi="Tahoma" w:cs="Tahoma"/>
              </w:rPr>
            </w:pPr>
            <w:r w:rsidRPr="004F42AE">
              <w:rPr>
                <w:rFonts w:ascii="Tahoma" w:hAnsi="Tahoma" w:cs="Tahoma"/>
              </w:rPr>
              <w:t>Od 20</w:t>
            </w:r>
            <w:r w:rsidR="00FB5085" w:rsidRPr="004F42AE">
              <w:rPr>
                <w:rFonts w:ascii="Tahoma" w:hAnsi="Tahoma" w:cs="Tahoma"/>
              </w:rPr>
              <w:t>,5</w:t>
            </w:r>
            <w:r w:rsidRPr="004F42AE">
              <w:rPr>
                <w:rFonts w:ascii="Tahoma" w:hAnsi="Tahoma" w:cs="Tahoma"/>
              </w:rPr>
              <w:t xml:space="preserve"> do 25</w:t>
            </w:r>
          </w:p>
          <w:p w14:paraId="054FBDC6" w14:textId="77777777" w:rsidR="00BB4F43" w:rsidRPr="004F42AE" w:rsidRDefault="00BB4F43" w:rsidP="00BC5410">
            <w:pPr>
              <w:keepNext/>
              <w:keepLines/>
              <w:jc w:val="both"/>
              <w:rPr>
                <w:rFonts w:ascii="Tahoma" w:hAnsi="Tahoma" w:cs="Tahoma"/>
              </w:rPr>
            </w:pPr>
            <w:r w:rsidRPr="004F42AE">
              <w:rPr>
                <w:rFonts w:ascii="Tahoma" w:hAnsi="Tahoma" w:cs="Tahoma"/>
              </w:rPr>
              <w:t xml:space="preserve">Povprečno </w:t>
            </w:r>
            <w:r w:rsidR="0058059E" w:rsidRPr="004F42AE">
              <w:rPr>
                <w:rFonts w:ascii="Tahoma" w:hAnsi="Tahoma" w:cs="Tahoma"/>
              </w:rPr>
              <w:t>23,5</w:t>
            </w:r>
          </w:p>
        </w:tc>
      </w:tr>
      <w:tr w:rsidR="00BB4F43" w:rsidRPr="00864908" w14:paraId="441DFEE0" w14:textId="77777777" w:rsidTr="00BB4F43">
        <w:tc>
          <w:tcPr>
            <w:tcW w:w="709" w:type="dxa"/>
          </w:tcPr>
          <w:p w14:paraId="4ED6A570" w14:textId="77777777" w:rsidR="00BB4F43" w:rsidRPr="004F42AE" w:rsidRDefault="00BB4F43" w:rsidP="00BC5410">
            <w:pPr>
              <w:keepNext/>
              <w:keepLines/>
              <w:jc w:val="both"/>
              <w:rPr>
                <w:rFonts w:ascii="Tahoma" w:hAnsi="Tahoma" w:cs="Tahoma"/>
                <w:b/>
              </w:rPr>
            </w:pPr>
            <w:r w:rsidRPr="004F42AE">
              <w:rPr>
                <w:rFonts w:ascii="Tahoma" w:hAnsi="Tahoma" w:cs="Tahoma"/>
                <w:b/>
              </w:rPr>
              <w:t>2</w:t>
            </w:r>
          </w:p>
        </w:tc>
        <w:tc>
          <w:tcPr>
            <w:tcW w:w="2835" w:type="dxa"/>
          </w:tcPr>
          <w:p w14:paraId="1B959D1F" w14:textId="77777777" w:rsidR="00BB4F43" w:rsidRPr="004F42AE" w:rsidRDefault="00BB4F43" w:rsidP="00BC5410">
            <w:pPr>
              <w:keepNext/>
              <w:keepLines/>
              <w:jc w:val="both"/>
              <w:rPr>
                <w:rFonts w:ascii="Tahoma" w:hAnsi="Tahoma" w:cs="Tahoma"/>
              </w:rPr>
            </w:pPr>
            <w:r w:rsidRPr="004F42AE">
              <w:rPr>
                <w:rFonts w:ascii="Tahoma" w:hAnsi="Tahoma" w:cs="Tahoma"/>
              </w:rPr>
              <w:t>Vlaga v %</w:t>
            </w:r>
          </w:p>
        </w:tc>
        <w:tc>
          <w:tcPr>
            <w:tcW w:w="2693" w:type="dxa"/>
          </w:tcPr>
          <w:p w14:paraId="55B96329" w14:textId="77777777" w:rsidR="00BB4F43" w:rsidRPr="004F42AE" w:rsidRDefault="00BB4F43" w:rsidP="00BC5410">
            <w:pPr>
              <w:keepNext/>
              <w:keepLines/>
              <w:jc w:val="both"/>
              <w:rPr>
                <w:rFonts w:ascii="Tahoma" w:hAnsi="Tahoma" w:cs="Tahoma"/>
              </w:rPr>
            </w:pPr>
            <w:r w:rsidRPr="004F42AE">
              <w:rPr>
                <w:rFonts w:ascii="Tahoma" w:hAnsi="Tahoma" w:cs="Tahoma"/>
              </w:rPr>
              <w:t xml:space="preserve">do </w:t>
            </w:r>
            <w:r w:rsidR="00FB5085" w:rsidRPr="004F42AE">
              <w:rPr>
                <w:rFonts w:ascii="Tahoma" w:hAnsi="Tahoma" w:cs="Tahoma"/>
              </w:rPr>
              <w:t>15</w:t>
            </w:r>
            <w:r w:rsidR="0058059E" w:rsidRPr="004F42AE">
              <w:rPr>
                <w:rFonts w:ascii="Tahoma" w:hAnsi="Tahoma" w:cs="Tahoma"/>
              </w:rPr>
              <w:t>, povprečje v 2022 8,9</w:t>
            </w:r>
          </w:p>
        </w:tc>
      </w:tr>
      <w:tr w:rsidR="00BB4F43" w14:paraId="30127241" w14:textId="77777777" w:rsidTr="0084548A">
        <w:trPr>
          <w:trHeight w:val="203"/>
        </w:trPr>
        <w:tc>
          <w:tcPr>
            <w:tcW w:w="709" w:type="dxa"/>
          </w:tcPr>
          <w:p w14:paraId="4DC7AF31" w14:textId="77777777" w:rsidR="00BB4F43" w:rsidRPr="004F42AE" w:rsidRDefault="00BB4F43" w:rsidP="00BC5410">
            <w:pPr>
              <w:keepNext/>
              <w:keepLines/>
              <w:jc w:val="both"/>
              <w:rPr>
                <w:rFonts w:ascii="Tahoma" w:hAnsi="Tahoma" w:cs="Tahoma"/>
                <w:b/>
              </w:rPr>
            </w:pPr>
            <w:r w:rsidRPr="004F42AE">
              <w:rPr>
                <w:rFonts w:ascii="Tahoma" w:hAnsi="Tahoma" w:cs="Tahoma"/>
                <w:b/>
              </w:rPr>
              <w:t>3</w:t>
            </w:r>
          </w:p>
        </w:tc>
        <w:tc>
          <w:tcPr>
            <w:tcW w:w="2835" w:type="dxa"/>
          </w:tcPr>
          <w:p w14:paraId="0098C026" w14:textId="77777777" w:rsidR="00BB4F43" w:rsidRPr="004F42AE" w:rsidRDefault="00BB4F43" w:rsidP="00BC5410">
            <w:pPr>
              <w:keepNext/>
              <w:keepLines/>
              <w:jc w:val="both"/>
              <w:rPr>
                <w:rFonts w:ascii="Tahoma" w:hAnsi="Tahoma" w:cs="Tahoma"/>
              </w:rPr>
            </w:pPr>
            <w:r w:rsidRPr="004F42AE">
              <w:rPr>
                <w:rFonts w:ascii="Tahoma" w:hAnsi="Tahoma" w:cs="Tahoma"/>
              </w:rPr>
              <w:t>Velikost delcev (povprečje)</w:t>
            </w:r>
          </w:p>
        </w:tc>
        <w:tc>
          <w:tcPr>
            <w:tcW w:w="2693" w:type="dxa"/>
          </w:tcPr>
          <w:p w14:paraId="28CF3434" w14:textId="793CC5C6" w:rsidR="000E14A4" w:rsidRPr="004E44AD" w:rsidRDefault="00BB4F43" w:rsidP="00BC5410">
            <w:pPr>
              <w:keepNext/>
              <w:keepLines/>
              <w:jc w:val="both"/>
              <w:rPr>
                <w:rFonts w:ascii="Tahoma" w:hAnsi="Tahoma" w:cs="Tahoma"/>
              </w:rPr>
            </w:pPr>
            <w:r w:rsidRPr="004F42AE">
              <w:rPr>
                <w:rFonts w:ascii="Tahoma" w:hAnsi="Tahoma" w:cs="Tahoma"/>
              </w:rPr>
              <w:t>9</w:t>
            </w:r>
            <w:r w:rsidR="0058059E" w:rsidRPr="004F42AE">
              <w:rPr>
                <w:rFonts w:ascii="Tahoma" w:hAnsi="Tahoma" w:cs="Tahoma"/>
              </w:rPr>
              <w:t>8</w:t>
            </w:r>
            <w:r w:rsidRPr="004F42AE">
              <w:rPr>
                <w:rFonts w:ascii="Tahoma" w:hAnsi="Tahoma" w:cs="Tahoma"/>
              </w:rPr>
              <w:t>% ≤ 30 mm x 30 mm</w:t>
            </w:r>
          </w:p>
        </w:tc>
      </w:tr>
    </w:tbl>
    <w:p w14:paraId="4EB5E667" w14:textId="77777777" w:rsidR="004F75D5" w:rsidRDefault="004F75D5" w:rsidP="00BC5410">
      <w:pPr>
        <w:keepNext/>
        <w:keepLines/>
        <w:jc w:val="both"/>
        <w:rPr>
          <w:rFonts w:ascii="Tahoma" w:hAnsi="Tahoma" w:cs="Tahoma"/>
          <w:b/>
        </w:rPr>
      </w:pPr>
    </w:p>
    <w:p w14:paraId="3354DF80" w14:textId="77777777" w:rsidR="00BE609F" w:rsidRPr="00BE609F" w:rsidRDefault="00BB4F43" w:rsidP="00BC5410">
      <w:pPr>
        <w:keepNext/>
        <w:keepLines/>
        <w:jc w:val="both"/>
        <w:rPr>
          <w:rFonts w:ascii="Tahoma" w:hAnsi="Tahoma" w:cs="Tahoma"/>
          <w:b/>
        </w:rPr>
      </w:pPr>
      <w:r w:rsidRPr="00BE609F" w:rsidDel="00BB4F43">
        <w:rPr>
          <w:rFonts w:ascii="Tahoma" w:hAnsi="Tahoma" w:cs="Tahoma"/>
          <w:b/>
        </w:rPr>
        <w:t xml:space="preserve">Podatki v zgornji tabeli </w:t>
      </w:r>
      <w:r>
        <w:rPr>
          <w:rFonts w:ascii="Tahoma" w:hAnsi="Tahoma" w:cs="Tahoma"/>
          <w:b/>
        </w:rPr>
        <w:t xml:space="preserve">za LF-A sušeno </w:t>
      </w:r>
      <w:r w:rsidRPr="00BE609F" w:rsidDel="00BB4F43">
        <w:rPr>
          <w:rFonts w:ascii="Tahoma" w:hAnsi="Tahoma" w:cs="Tahoma"/>
          <w:b/>
        </w:rPr>
        <w:t xml:space="preserve">so informativne narave in </w:t>
      </w:r>
      <w:r>
        <w:rPr>
          <w:rFonts w:ascii="Tahoma" w:hAnsi="Tahoma" w:cs="Tahoma"/>
          <w:b/>
        </w:rPr>
        <w:t xml:space="preserve">za naročnika </w:t>
      </w:r>
      <w:r w:rsidRPr="00BE609F" w:rsidDel="00BB4F43">
        <w:rPr>
          <w:rFonts w:ascii="Tahoma" w:hAnsi="Tahoma" w:cs="Tahoma"/>
          <w:b/>
        </w:rPr>
        <w:t>niso zavezujoči.</w:t>
      </w:r>
    </w:p>
    <w:p w14:paraId="5A0F026C" w14:textId="77777777" w:rsidR="00BE609F" w:rsidRPr="00BE609F" w:rsidRDefault="00BE609F" w:rsidP="00BC5410">
      <w:pPr>
        <w:keepNext/>
        <w:keepLines/>
        <w:jc w:val="both"/>
        <w:rPr>
          <w:rFonts w:ascii="Tahoma" w:hAnsi="Tahoma" w:cs="Tahoma"/>
          <w:b/>
        </w:rPr>
      </w:pPr>
    </w:p>
    <w:p w14:paraId="0CDCC9AC" w14:textId="77777777" w:rsidR="00BE609F" w:rsidRPr="00BE609F" w:rsidRDefault="00BE609F" w:rsidP="00BC5410">
      <w:pPr>
        <w:keepNext/>
        <w:keepLines/>
        <w:jc w:val="both"/>
        <w:rPr>
          <w:rFonts w:ascii="Tahoma" w:hAnsi="Tahoma" w:cs="Tahoma"/>
        </w:rPr>
      </w:pPr>
      <w:r w:rsidRPr="00BE609F">
        <w:rPr>
          <w:rFonts w:ascii="Tahoma" w:hAnsi="Tahoma" w:cs="Tahoma"/>
        </w:rPr>
        <w:t>Naročnik razpisni dokumentaciji prilaga oceno odpadka, in sicer:</w:t>
      </w:r>
    </w:p>
    <w:p w14:paraId="0D317632" w14:textId="77777777" w:rsidR="00BE609F" w:rsidRPr="00BE609F" w:rsidRDefault="00BE609F" w:rsidP="00BC5410">
      <w:pPr>
        <w:keepNext/>
        <w:keepLines/>
        <w:numPr>
          <w:ilvl w:val="0"/>
          <w:numId w:val="21"/>
        </w:numPr>
        <w:jc w:val="both"/>
        <w:rPr>
          <w:rFonts w:ascii="Tahoma" w:hAnsi="Tahoma" w:cs="Tahoma"/>
        </w:rPr>
      </w:pPr>
      <w:r w:rsidRPr="00BE609F">
        <w:rPr>
          <w:rFonts w:ascii="Tahoma" w:hAnsi="Tahoma" w:cs="Tahoma"/>
        </w:rPr>
        <w:t xml:space="preserve">Ocena odpadka za podjetje JP VOKA SNAGA </w:t>
      </w:r>
      <w:proofErr w:type="spellStart"/>
      <w:r w:rsidRPr="00BE609F">
        <w:rPr>
          <w:rFonts w:ascii="Tahoma" w:hAnsi="Tahoma" w:cs="Tahoma"/>
        </w:rPr>
        <w:t>d.o.o</w:t>
      </w:r>
      <w:proofErr w:type="spellEnd"/>
      <w:r w:rsidRPr="00BE609F">
        <w:rPr>
          <w:rFonts w:ascii="Tahoma" w:hAnsi="Tahoma" w:cs="Tahoma"/>
        </w:rPr>
        <w:t>.</w:t>
      </w:r>
    </w:p>
    <w:p w14:paraId="3D90242C" w14:textId="77777777" w:rsidR="006369F9" w:rsidRDefault="006369F9" w:rsidP="00BC5410">
      <w:pPr>
        <w:keepNext/>
        <w:keepLines/>
        <w:jc w:val="both"/>
        <w:rPr>
          <w:rFonts w:ascii="Tahoma" w:hAnsi="Tahoma" w:cs="Tahoma"/>
          <w:b/>
        </w:rPr>
      </w:pPr>
    </w:p>
    <w:p w14:paraId="5DC874D0" w14:textId="77777777" w:rsidR="00404AFE" w:rsidRPr="00841111" w:rsidRDefault="00BB4F43" w:rsidP="00BC5410">
      <w:pPr>
        <w:keepNext/>
        <w:keepLines/>
        <w:numPr>
          <w:ilvl w:val="1"/>
          <w:numId w:val="2"/>
        </w:numPr>
        <w:jc w:val="both"/>
        <w:rPr>
          <w:rFonts w:ascii="Tahoma" w:hAnsi="Tahoma" w:cs="Tahoma"/>
          <w:b/>
        </w:rPr>
      </w:pPr>
      <w:r>
        <w:rPr>
          <w:rFonts w:ascii="Tahoma" w:hAnsi="Tahoma" w:cs="Tahoma"/>
          <w:b/>
        </w:rPr>
        <w:lastRenderedPageBreak/>
        <w:t>Obseg storitev</w:t>
      </w:r>
    </w:p>
    <w:p w14:paraId="6E363EAE" w14:textId="77777777" w:rsidR="00404AFE" w:rsidRPr="00C8579C" w:rsidRDefault="00404AFE" w:rsidP="00BC5410">
      <w:pPr>
        <w:keepNext/>
        <w:keepLines/>
        <w:jc w:val="both"/>
        <w:rPr>
          <w:rFonts w:ascii="Tahoma" w:hAnsi="Tahoma" w:cs="Tahoma"/>
        </w:rPr>
      </w:pPr>
    </w:p>
    <w:p w14:paraId="320F815D" w14:textId="77777777" w:rsidR="00BB4F43" w:rsidRDefault="00BB4F43" w:rsidP="00BC5410">
      <w:pPr>
        <w:keepNext/>
        <w:keepLines/>
        <w:jc w:val="both"/>
        <w:rPr>
          <w:rFonts w:ascii="Tahoma" w:hAnsi="Tahoma" w:cs="Tahoma"/>
          <w:u w:val="single"/>
        </w:rPr>
      </w:pPr>
      <w:r>
        <w:rPr>
          <w:rFonts w:ascii="Tahoma" w:hAnsi="Tahoma" w:cs="Tahoma"/>
        </w:rPr>
        <w:t>Ponudnik (samostojno ali skupaj s partnerji in/ali s podizvajalci)</w:t>
      </w:r>
      <w:r w:rsidRPr="008A7FE3">
        <w:rPr>
          <w:rFonts w:ascii="Tahoma" w:hAnsi="Tahoma" w:cs="Tahoma"/>
          <w:lang w:val="x-none"/>
        </w:rPr>
        <w:t xml:space="preserve"> </w:t>
      </w:r>
      <w:r w:rsidRPr="005D654E">
        <w:rPr>
          <w:rFonts w:ascii="Tahoma" w:hAnsi="Tahoma" w:cs="Tahoma"/>
        </w:rPr>
        <w:t xml:space="preserve">bo moral prevzeti in nadalje obdelati produkt v strukturah, ki nastanejo </w:t>
      </w:r>
      <w:r>
        <w:rPr>
          <w:rFonts w:ascii="Tahoma" w:hAnsi="Tahoma" w:cs="Tahoma"/>
        </w:rPr>
        <w:t>kot</w:t>
      </w:r>
      <w:r w:rsidRPr="005D654E">
        <w:rPr>
          <w:rFonts w:ascii="Tahoma" w:hAnsi="Tahoma" w:cs="Tahoma"/>
        </w:rPr>
        <w:t xml:space="preserve"> </w:t>
      </w:r>
      <w:r>
        <w:rPr>
          <w:rFonts w:ascii="Tahoma" w:hAnsi="Tahoma" w:cs="Tahoma"/>
        </w:rPr>
        <w:t xml:space="preserve">rezultat </w:t>
      </w:r>
      <w:r w:rsidRPr="005D654E">
        <w:rPr>
          <w:rFonts w:ascii="Tahoma" w:hAnsi="Tahoma" w:cs="Tahoma"/>
        </w:rPr>
        <w:t>obdelav</w:t>
      </w:r>
      <w:r>
        <w:rPr>
          <w:rFonts w:ascii="Tahoma" w:hAnsi="Tahoma" w:cs="Tahoma"/>
        </w:rPr>
        <w:t>e</w:t>
      </w:r>
      <w:r w:rsidRPr="005D654E">
        <w:rPr>
          <w:rFonts w:ascii="Tahoma" w:hAnsi="Tahoma" w:cs="Tahoma"/>
        </w:rPr>
        <w:t xml:space="preserve"> MKO v obratu MBO RCERO Ljubljana.</w:t>
      </w:r>
      <w:r>
        <w:rPr>
          <w:rFonts w:ascii="Tahoma" w:hAnsi="Tahoma" w:cs="Tahoma"/>
        </w:rPr>
        <w:t xml:space="preserve"> </w:t>
      </w:r>
      <w:r w:rsidRPr="005D654E">
        <w:rPr>
          <w:rFonts w:ascii="Tahoma" w:hAnsi="Tahoma" w:cs="Tahoma"/>
          <w:u w:val="single"/>
        </w:rPr>
        <w:t>Dejanske</w:t>
      </w:r>
      <w:r>
        <w:rPr>
          <w:rFonts w:ascii="Tahoma" w:hAnsi="Tahoma" w:cs="Tahoma"/>
          <w:u w:val="single"/>
        </w:rPr>
        <w:t xml:space="preserve"> </w:t>
      </w:r>
      <w:r w:rsidRPr="005D654E">
        <w:rPr>
          <w:rFonts w:ascii="Tahoma" w:hAnsi="Tahoma" w:cs="Tahoma"/>
          <w:u w:val="single"/>
        </w:rPr>
        <w:t xml:space="preserve">količine in dinamika prevzema se bodo določale na osnovi </w:t>
      </w:r>
      <w:r>
        <w:rPr>
          <w:rFonts w:ascii="Tahoma" w:hAnsi="Tahoma" w:cs="Tahoma"/>
          <w:u w:val="single"/>
        </w:rPr>
        <w:t xml:space="preserve">sprotnih </w:t>
      </w:r>
      <w:r w:rsidRPr="005D654E">
        <w:rPr>
          <w:rFonts w:ascii="Tahoma" w:hAnsi="Tahoma" w:cs="Tahoma"/>
          <w:u w:val="single"/>
        </w:rPr>
        <w:t xml:space="preserve">potreb naročnika. </w:t>
      </w:r>
      <w:r>
        <w:rPr>
          <w:rFonts w:ascii="Tahoma" w:hAnsi="Tahoma" w:cs="Tahoma"/>
          <w:u w:val="single"/>
        </w:rPr>
        <w:t>Ponudnik</w:t>
      </w:r>
      <w:r w:rsidRPr="004607A5">
        <w:rPr>
          <w:rFonts w:ascii="Tahoma" w:hAnsi="Tahoma" w:cs="Tahoma"/>
          <w:u w:val="single"/>
        </w:rPr>
        <w:t xml:space="preserve"> </w:t>
      </w:r>
      <w:r w:rsidRPr="005D654E">
        <w:rPr>
          <w:rFonts w:ascii="Tahoma" w:hAnsi="Tahoma" w:cs="Tahoma"/>
          <w:u w:val="single"/>
        </w:rPr>
        <w:t xml:space="preserve">ne bo mogel uveljavljati odškodnine zaradi morebitnega </w:t>
      </w:r>
      <w:r>
        <w:rPr>
          <w:rFonts w:ascii="Tahoma" w:hAnsi="Tahoma" w:cs="Tahoma"/>
          <w:u w:val="single"/>
        </w:rPr>
        <w:t>odstopanja</w:t>
      </w:r>
      <w:r w:rsidRPr="005D654E">
        <w:rPr>
          <w:rFonts w:ascii="Tahoma" w:hAnsi="Tahoma" w:cs="Tahoma"/>
          <w:u w:val="single"/>
        </w:rPr>
        <w:t xml:space="preserve"> količin. </w:t>
      </w:r>
    </w:p>
    <w:p w14:paraId="17E292D9" w14:textId="77777777" w:rsidR="000A3EF9" w:rsidRDefault="000A3EF9" w:rsidP="00BC5410">
      <w:pPr>
        <w:keepNext/>
        <w:keepLines/>
        <w:jc w:val="both"/>
        <w:rPr>
          <w:rFonts w:ascii="Tahoma" w:hAnsi="Tahoma" w:cs="Tahoma"/>
          <w:u w:val="single"/>
        </w:rPr>
      </w:pPr>
    </w:p>
    <w:p w14:paraId="6A283BF0" w14:textId="77777777" w:rsidR="00BB4F43" w:rsidRDefault="00BB4F43" w:rsidP="00BC5410">
      <w:pPr>
        <w:keepNext/>
        <w:keepLines/>
        <w:jc w:val="both"/>
        <w:rPr>
          <w:rFonts w:ascii="Tahoma" w:hAnsi="Tahoma" w:cs="Tahoma"/>
          <w:u w:val="single"/>
        </w:rPr>
      </w:pPr>
    </w:p>
    <w:p w14:paraId="24904D5E" w14:textId="77777777" w:rsidR="00BB4F43" w:rsidRDefault="00BB4F43" w:rsidP="00BC5410">
      <w:pPr>
        <w:keepNext/>
        <w:keepLines/>
        <w:jc w:val="both"/>
        <w:rPr>
          <w:rFonts w:ascii="Tahoma" w:hAnsi="Tahoma" w:cs="Tahoma"/>
        </w:rPr>
      </w:pPr>
      <w:r w:rsidRPr="00777852">
        <w:rPr>
          <w:rFonts w:ascii="Tahoma" w:hAnsi="Tahoma" w:cs="Tahoma"/>
        </w:rPr>
        <w:t>Naročnik</w:t>
      </w:r>
      <w:r>
        <w:rPr>
          <w:rFonts w:ascii="Tahoma" w:hAnsi="Tahoma" w:cs="Tahoma"/>
        </w:rPr>
        <w:t xml:space="preserve"> nudi izvajalcem storitev</w:t>
      </w:r>
      <w:r w:rsidRPr="00777852">
        <w:rPr>
          <w:rFonts w:ascii="Tahoma" w:hAnsi="Tahoma" w:cs="Tahoma"/>
        </w:rPr>
        <w:t xml:space="preserve"> baliranj</w:t>
      </w:r>
      <w:r>
        <w:rPr>
          <w:rFonts w:ascii="Tahoma" w:hAnsi="Tahoma" w:cs="Tahoma"/>
        </w:rPr>
        <w:t>a</w:t>
      </w:r>
      <w:r w:rsidRPr="00777852">
        <w:rPr>
          <w:rFonts w:ascii="Tahoma" w:hAnsi="Tahoma" w:cs="Tahoma"/>
        </w:rPr>
        <w:t xml:space="preserve"> produkt</w:t>
      </w:r>
      <w:r>
        <w:rPr>
          <w:rFonts w:ascii="Tahoma" w:hAnsi="Tahoma" w:cs="Tahoma"/>
        </w:rPr>
        <w:t xml:space="preserve">a LF-A </w:t>
      </w:r>
      <w:r w:rsidRPr="00777852">
        <w:rPr>
          <w:rFonts w:ascii="Tahoma" w:hAnsi="Tahoma" w:cs="Tahoma"/>
        </w:rPr>
        <w:t xml:space="preserve">z napravo znamke </w:t>
      </w:r>
      <w:proofErr w:type="spellStart"/>
      <w:r w:rsidRPr="00777852">
        <w:rPr>
          <w:rFonts w:ascii="Tahoma" w:hAnsi="Tahoma" w:cs="Tahoma"/>
        </w:rPr>
        <w:t>Flexus</w:t>
      </w:r>
      <w:proofErr w:type="spellEnd"/>
      <w:r w:rsidRPr="00777852">
        <w:rPr>
          <w:rFonts w:ascii="Tahoma" w:hAnsi="Tahoma" w:cs="Tahoma"/>
        </w:rPr>
        <w:t xml:space="preserve"> </w:t>
      </w:r>
      <w:proofErr w:type="spellStart"/>
      <w:r w:rsidRPr="00777852">
        <w:rPr>
          <w:rFonts w:ascii="Tahoma" w:hAnsi="Tahoma" w:cs="Tahoma"/>
        </w:rPr>
        <w:t>Balasystem</w:t>
      </w:r>
      <w:proofErr w:type="spellEnd"/>
      <w:r w:rsidRPr="00777852">
        <w:rPr>
          <w:rFonts w:ascii="Tahoma" w:hAnsi="Tahoma" w:cs="Tahoma"/>
        </w:rPr>
        <w:t xml:space="preserve"> AB. </w:t>
      </w:r>
      <w:r>
        <w:rPr>
          <w:rFonts w:ascii="Tahoma" w:hAnsi="Tahoma" w:cs="Tahoma"/>
        </w:rPr>
        <w:t>Okvirna d</w:t>
      </w:r>
      <w:r w:rsidRPr="00777852">
        <w:rPr>
          <w:rFonts w:ascii="Tahoma" w:hAnsi="Tahoma" w:cs="Tahoma"/>
        </w:rPr>
        <w:t>imenzija bal znaša: 1,30 m</w:t>
      </w:r>
      <w:r>
        <w:rPr>
          <w:rFonts w:ascii="Tahoma" w:hAnsi="Tahoma" w:cs="Tahoma"/>
        </w:rPr>
        <w:t xml:space="preserve"> x</w:t>
      </w:r>
      <w:r w:rsidRPr="00777852">
        <w:rPr>
          <w:rFonts w:ascii="Tahoma" w:hAnsi="Tahoma" w:cs="Tahoma"/>
        </w:rPr>
        <w:t xml:space="preserve"> </w:t>
      </w:r>
      <w:r>
        <w:rPr>
          <w:rFonts w:ascii="Tahoma" w:hAnsi="Tahoma" w:cs="Tahoma"/>
        </w:rPr>
        <w:t xml:space="preserve">1,30m x 1,30 m. </w:t>
      </w:r>
    </w:p>
    <w:p w14:paraId="4EF4C732" w14:textId="77777777" w:rsidR="00BB4F43" w:rsidRDefault="00BB4F43" w:rsidP="00BC5410">
      <w:pPr>
        <w:keepNext/>
        <w:keepLines/>
        <w:ind w:left="720"/>
        <w:jc w:val="both"/>
        <w:rPr>
          <w:rFonts w:ascii="Tahoma" w:hAnsi="Tahoma" w:cs="Tahoma"/>
        </w:rPr>
      </w:pPr>
      <w:r>
        <w:rPr>
          <w:rFonts w:ascii="Tahoma" w:hAnsi="Tahoma" w:cs="Tahoma"/>
        </w:rPr>
        <w:t xml:space="preserve">       </w:t>
      </w:r>
    </w:p>
    <w:p w14:paraId="1F8A9DE9" w14:textId="77777777" w:rsidR="00BB4F43" w:rsidRDefault="00BB4F43" w:rsidP="00BC5410">
      <w:pPr>
        <w:keepNext/>
        <w:keepLines/>
        <w:ind w:left="720"/>
        <w:jc w:val="both"/>
        <w:rPr>
          <w:rFonts w:ascii="Tahoma" w:hAnsi="Tahoma" w:cs="Tahoma"/>
        </w:rPr>
      </w:pPr>
    </w:p>
    <w:p w14:paraId="23D8B7D5" w14:textId="77777777" w:rsidR="00BB4F43" w:rsidRDefault="00BB4F43" w:rsidP="00BC5410">
      <w:pPr>
        <w:keepNext/>
        <w:keepLines/>
        <w:jc w:val="both"/>
        <w:rPr>
          <w:rFonts w:ascii="Tahoma" w:hAnsi="Tahoma" w:cs="Tahoma"/>
        </w:rPr>
      </w:pPr>
      <w:r>
        <w:rPr>
          <w:noProof/>
        </w:rPr>
        <w:drawing>
          <wp:anchor distT="0" distB="0" distL="114300" distR="114300" simplePos="0" relativeHeight="251659264" behindDoc="1" locked="0" layoutInCell="1" allowOverlap="1" wp14:anchorId="33FFEBD1" wp14:editId="7C069181">
            <wp:simplePos x="0" y="0"/>
            <wp:positionH relativeFrom="column">
              <wp:posOffset>53340</wp:posOffset>
            </wp:positionH>
            <wp:positionV relativeFrom="paragraph">
              <wp:posOffset>-56515</wp:posOffset>
            </wp:positionV>
            <wp:extent cx="2545715" cy="2026920"/>
            <wp:effectExtent l="0" t="0" r="6985" b="0"/>
            <wp:wrapTight wrapText="right">
              <wp:wrapPolygon edited="0">
                <wp:start x="0" y="0"/>
                <wp:lineTo x="0" y="21316"/>
                <wp:lineTo x="21498" y="21316"/>
                <wp:lineTo x="21498" y="0"/>
                <wp:lineTo x="0" y="0"/>
              </wp:wrapPolygon>
            </wp:wrapTight>
            <wp:docPr id="1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5715" cy="20269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112518" w14:textId="77777777" w:rsidR="00BB4F43" w:rsidRDefault="00BB4F43" w:rsidP="00BC5410">
      <w:pPr>
        <w:keepNext/>
        <w:keepLines/>
        <w:jc w:val="both"/>
        <w:rPr>
          <w:rFonts w:ascii="Tahoma" w:hAnsi="Tahoma" w:cs="Tahoma"/>
        </w:rPr>
      </w:pPr>
    </w:p>
    <w:p w14:paraId="48C8E4D5" w14:textId="77777777" w:rsidR="00BB4F43" w:rsidRDefault="00BB4F43" w:rsidP="00BC5410">
      <w:pPr>
        <w:keepNext/>
        <w:keepLines/>
        <w:jc w:val="both"/>
        <w:rPr>
          <w:rFonts w:ascii="Tahoma" w:hAnsi="Tahoma" w:cs="Tahoma"/>
        </w:rPr>
      </w:pPr>
    </w:p>
    <w:p w14:paraId="5DFF946C" w14:textId="77777777" w:rsidR="00BB4F43" w:rsidRDefault="00BB4F43" w:rsidP="00BC5410">
      <w:pPr>
        <w:keepNext/>
        <w:keepLines/>
        <w:jc w:val="both"/>
        <w:rPr>
          <w:rFonts w:ascii="Tahoma" w:hAnsi="Tahoma" w:cs="Tahoma"/>
        </w:rPr>
      </w:pPr>
    </w:p>
    <w:p w14:paraId="30EDD34B" w14:textId="77777777" w:rsidR="00BB4F43" w:rsidRDefault="00BB4F43" w:rsidP="00BC5410">
      <w:pPr>
        <w:keepNext/>
        <w:keepLines/>
        <w:jc w:val="both"/>
        <w:rPr>
          <w:rFonts w:ascii="Tahoma" w:hAnsi="Tahoma" w:cs="Tahoma"/>
        </w:rPr>
      </w:pPr>
    </w:p>
    <w:p w14:paraId="2ECFB8D7" w14:textId="77777777" w:rsidR="00BB4F43" w:rsidRDefault="00BB4F43" w:rsidP="00BC5410">
      <w:pPr>
        <w:keepNext/>
        <w:keepLines/>
        <w:jc w:val="both"/>
        <w:rPr>
          <w:rFonts w:ascii="Tahoma" w:hAnsi="Tahoma" w:cs="Tahoma"/>
        </w:rPr>
      </w:pPr>
    </w:p>
    <w:p w14:paraId="71F2ECB7" w14:textId="77777777" w:rsidR="00BB4F43" w:rsidRDefault="00BB4F43" w:rsidP="00BC5410">
      <w:pPr>
        <w:keepNext/>
        <w:keepLines/>
        <w:jc w:val="both"/>
        <w:rPr>
          <w:rFonts w:ascii="Tahoma" w:hAnsi="Tahoma" w:cs="Tahoma"/>
        </w:rPr>
      </w:pPr>
    </w:p>
    <w:p w14:paraId="0F7015CE" w14:textId="77777777" w:rsidR="00BB4F43" w:rsidRDefault="00BB4F43" w:rsidP="00BC5410">
      <w:pPr>
        <w:keepNext/>
        <w:keepLines/>
        <w:jc w:val="both"/>
        <w:rPr>
          <w:rFonts w:ascii="Tahoma" w:hAnsi="Tahoma" w:cs="Tahoma"/>
        </w:rPr>
      </w:pPr>
    </w:p>
    <w:p w14:paraId="5A0133E9" w14:textId="77777777" w:rsidR="00BB4F43" w:rsidRDefault="00BB4F43" w:rsidP="00BC5410">
      <w:pPr>
        <w:keepNext/>
        <w:keepLines/>
        <w:jc w:val="both"/>
        <w:rPr>
          <w:rFonts w:ascii="Tahoma" w:hAnsi="Tahoma" w:cs="Tahoma"/>
        </w:rPr>
      </w:pPr>
    </w:p>
    <w:p w14:paraId="7B3154B2" w14:textId="77777777" w:rsidR="00BB4F43" w:rsidRDefault="00BB4F43" w:rsidP="00BC5410">
      <w:pPr>
        <w:keepNext/>
        <w:keepLines/>
        <w:jc w:val="both"/>
        <w:rPr>
          <w:rFonts w:ascii="Tahoma" w:hAnsi="Tahoma" w:cs="Tahoma"/>
        </w:rPr>
      </w:pPr>
    </w:p>
    <w:p w14:paraId="2E8B35D0" w14:textId="77777777" w:rsidR="00BB4F43" w:rsidRDefault="00BB4F43" w:rsidP="00BC5410">
      <w:pPr>
        <w:keepNext/>
        <w:keepLines/>
        <w:jc w:val="both"/>
        <w:rPr>
          <w:rFonts w:ascii="Tahoma" w:hAnsi="Tahoma" w:cs="Tahoma"/>
        </w:rPr>
      </w:pPr>
    </w:p>
    <w:p w14:paraId="2D9C3DDC" w14:textId="77777777" w:rsidR="00BB4F43" w:rsidRPr="00777852" w:rsidRDefault="00BB4F43" w:rsidP="00BC5410">
      <w:pPr>
        <w:keepNext/>
        <w:keepLines/>
        <w:jc w:val="both"/>
        <w:rPr>
          <w:rFonts w:ascii="Tahoma" w:hAnsi="Tahoma" w:cs="Tahoma"/>
        </w:rPr>
      </w:pPr>
      <w:r w:rsidRPr="00777852">
        <w:rPr>
          <w:rFonts w:ascii="Tahoma" w:hAnsi="Tahoma" w:cs="Tahoma"/>
        </w:rPr>
        <w:t xml:space="preserve">Foto: Bala LF </w:t>
      </w:r>
    </w:p>
    <w:p w14:paraId="5DFDFDD5" w14:textId="77777777" w:rsidR="00BB4F43" w:rsidRDefault="00BB4F43" w:rsidP="00BC5410">
      <w:pPr>
        <w:keepNext/>
        <w:keepLines/>
        <w:jc w:val="both"/>
        <w:rPr>
          <w:rFonts w:ascii="Tahoma" w:hAnsi="Tahoma" w:cs="Tahoma"/>
        </w:rPr>
      </w:pPr>
    </w:p>
    <w:p w14:paraId="73FFB735" w14:textId="77777777" w:rsidR="00BB4F43" w:rsidRDefault="00BB4F43" w:rsidP="00BC5410">
      <w:pPr>
        <w:keepNext/>
        <w:keepLines/>
        <w:jc w:val="both"/>
        <w:rPr>
          <w:rFonts w:ascii="Tahoma" w:hAnsi="Tahoma" w:cs="Tahoma"/>
        </w:rPr>
      </w:pPr>
    </w:p>
    <w:p w14:paraId="71FD51DF" w14:textId="77777777" w:rsidR="00BB4F43" w:rsidRDefault="00BB4F43" w:rsidP="00BC5410">
      <w:pPr>
        <w:keepNext/>
        <w:keepLines/>
        <w:jc w:val="both"/>
        <w:rPr>
          <w:rFonts w:ascii="Tahoma" w:hAnsi="Tahoma" w:cs="Tahoma"/>
        </w:rPr>
      </w:pPr>
    </w:p>
    <w:p w14:paraId="1E3ABAC5" w14:textId="77777777" w:rsidR="00BB4F43" w:rsidRDefault="00BB4F43" w:rsidP="00BC5410">
      <w:pPr>
        <w:keepNext/>
        <w:keepLines/>
        <w:jc w:val="both"/>
        <w:rPr>
          <w:rFonts w:ascii="Tahoma" w:hAnsi="Tahoma" w:cs="Tahoma"/>
        </w:rPr>
      </w:pPr>
      <w:r>
        <w:rPr>
          <w:rFonts w:ascii="Tahoma" w:hAnsi="Tahoma" w:cs="Tahoma"/>
        </w:rPr>
        <w:t>S</w:t>
      </w:r>
      <w:r w:rsidRPr="005D654E">
        <w:rPr>
          <w:rFonts w:ascii="Tahoma" w:hAnsi="Tahoma" w:cs="Tahoma"/>
        </w:rPr>
        <w:t>toritve je potrebno opravlj</w:t>
      </w:r>
      <w:r>
        <w:rPr>
          <w:rFonts w:ascii="Tahoma" w:hAnsi="Tahoma" w:cs="Tahoma"/>
        </w:rPr>
        <w:t>ati na način, kot ga predpisuje zakonodaja Republike Slovenije</w:t>
      </w:r>
      <w:r w:rsidRPr="005D654E">
        <w:rPr>
          <w:rFonts w:ascii="Tahoma" w:hAnsi="Tahoma" w:cs="Tahoma"/>
        </w:rPr>
        <w:t xml:space="preserve"> in v primeru </w:t>
      </w:r>
      <w:r>
        <w:rPr>
          <w:rFonts w:ascii="Tahoma" w:hAnsi="Tahoma" w:cs="Tahoma"/>
        </w:rPr>
        <w:t>čez</w:t>
      </w:r>
      <w:r w:rsidRPr="005D654E">
        <w:rPr>
          <w:rFonts w:ascii="Tahoma" w:hAnsi="Tahoma" w:cs="Tahoma"/>
        </w:rPr>
        <w:t>mejnega pošiljanja odpadkov tudi tuja zakonodaja. Ponudnik</w:t>
      </w:r>
      <w:r>
        <w:rPr>
          <w:rFonts w:ascii="Tahoma" w:hAnsi="Tahoma" w:cs="Tahoma"/>
        </w:rPr>
        <w:t xml:space="preserve"> (samostojno ali skupaj s partnerji in/ali skupaj s podizvajalci)</w:t>
      </w:r>
      <w:r w:rsidRPr="005D654E">
        <w:rPr>
          <w:rFonts w:ascii="Tahoma" w:hAnsi="Tahoma" w:cs="Tahoma"/>
        </w:rPr>
        <w:t xml:space="preserve"> mora zagotoviti vodenje potrebne dokumentacije in v mesecu odvoza odpadkov potrditi elektronske evidenčne liste oz. dostaviti naročniku potrjene </w:t>
      </w:r>
      <w:r>
        <w:rPr>
          <w:rFonts w:ascii="Tahoma" w:hAnsi="Tahoma" w:cs="Tahoma"/>
        </w:rPr>
        <w:t>t</w:t>
      </w:r>
      <w:r w:rsidRPr="005D654E">
        <w:rPr>
          <w:rFonts w:ascii="Tahoma" w:hAnsi="Tahoma" w:cs="Tahoma"/>
        </w:rPr>
        <w:t xml:space="preserve">ransportne dokumente za </w:t>
      </w:r>
      <w:r>
        <w:rPr>
          <w:rFonts w:ascii="Tahoma" w:hAnsi="Tahoma" w:cs="Tahoma"/>
        </w:rPr>
        <w:t xml:space="preserve">čezmejne </w:t>
      </w:r>
      <w:r w:rsidRPr="005D654E">
        <w:rPr>
          <w:rFonts w:ascii="Tahoma" w:hAnsi="Tahoma" w:cs="Tahoma"/>
        </w:rPr>
        <w:t>prehode pošiljk odpadkov za vsak</w:t>
      </w:r>
      <w:r>
        <w:rPr>
          <w:rFonts w:ascii="Tahoma" w:hAnsi="Tahoma" w:cs="Tahoma"/>
        </w:rPr>
        <w:t>o pošiljko</w:t>
      </w:r>
      <w:r w:rsidRPr="005D654E">
        <w:rPr>
          <w:rFonts w:ascii="Tahoma" w:hAnsi="Tahoma" w:cs="Tahoma"/>
        </w:rPr>
        <w:t xml:space="preserve"> odpadkov preko meje Republike Slovenije</w:t>
      </w:r>
      <w:r>
        <w:rPr>
          <w:rFonts w:ascii="Tahoma" w:hAnsi="Tahoma" w:cs="Tahoma"/>
        </w:rPr>
        <w:t xml:space="preserve"> posebej</w:t>
      </w:r>
      <w:r w:rsidRPr="005D654E">
        <w:rPr>
          <w:rFonts w:ascii="Tahoma" w:hAnsi="Tahoma" w:cs="Tahoma"/>
        </w:rPr>
        <w:t>.</w:t>
      </w:r>
    </w:p>
    <w:p w14:paraId="7BF920C4" w14:textId="77777777" w:rsidR="00BC5410" w:rsidRPr="00C8579C" w:rsidRDefault="00BC5410" w:rsidP="00BC5410">
      <w:pPr>
        <w:keepNext/>
        <w:keepLines/>
        <w:jc w:val="both"/>
        <w:rPr>
          <w:rFonts w:ascii="Tahoma" w:hAnsi="Tahoma" w:cs="Tahoma"/>
        </w:rPr>
      </w:pPr>
    </w:p>
    <w:p w14:paraId="1F6AF4FE" w14:textId="77777777" w:rsidR="00000C09" w:rsidRPr="00841111" w:rsidRDefault="00BB4F43" w:rsidP="00BC5410">
      <w:pPr>
        <w:keepNext/>
        <w:keepLines/>
        <w:numPr>
          <w:ilvl w:val="1"/>
          <w:numId w:val="2"/>
        </w:numPr>
        <w:jc w:val="both"/>
        <w:rPr>
          <w:rFonts w:ascii="Tahoma" w:hAnsi="Tahoma" w:cs="Tahoma"/>
          <w:b/>
        </w:rPr>
      </w:pPr>
      <w:r>
        <w:rPr>
          <w:rFonts w:ascii="Tahoma" w:hAnsi="Tahoma" w:cs="Tahoma"/>
          <w:b/>
        </w:rPr>
        <w:t>Začetek odvoza produkta</w:t>
      </w:r>
    </w:p>
    <w:p w14:paraId="65457C6D" w14:textId="77777777" w:rsidR="00000C09" w:rsidRDefault="00000C09" w:rsidP="00BC5410">
      <w:pPr>
        <w:keepNext/>
        <w:keepLines/>
        <w:jc w:val="both"/>
        <w:rPr>
          <w:rFonts w:ascii="Tahoma" w:hAnsi="Tahoma" w:cs="Tahoma"/>
        </w:rPr>
      </w:pPr>
    </w:p>
    <w:p w14:paraId="35C35EBB" w14:textId="14102796" w:rsidR="00BB4F43" w:rsidRDefault="000022D0" w:rsidP="00BC5410">
      <w:pPr>
        <w:pStyle w:val="Pripombabesedilo"/>
        <w:keepNext/>
        <w:keepLines/>
        <w:jc w:val="both"/>
        <w:rPr>
          <w:rFonts w:ascii="Tahoma" w:hAnsi="Tahoma" w:cs="Tahoma"/>
          <w:bCs/>
          <w:lang w:val="sl-SI"/>
        </w:rPr>
      </w:pPr>
      <w:r w:rsidRPr="000022D0">
        <w:rPr>
          <w:rFonts w:ascii="Tahoma" w:hAnsi="Tahoma" w:cs="Tahoma"/>
          <w:bCs/>
          <w:lang w:val="sl-SI"/>
        </w:rPr>
        <w:t xml:space="preserve">Ponudnik mora biti za prvi prevzem in nadaljnjo obdelavo produkta, ki dnevno nastaja v obratu MBO RCERO Ljubljana, pripravljen najkasneje v osmih (8) dneh od </w:t>
      </w:r>
      <w:r w:rsidR="0084548A">
        <w:rPr>
          <w:rFonts w:ascii="Tahoma" w:hAnsi="Tahoma" w:cs="Tahoma"/>
          <w:bCs/>
          <w:lang w:val="sl-SI"/>
        </w:rPr>
        <w:t>sklenitve</w:t>
      </w:r>
      <w:r w:rsidR="0084548A" w:rsidRPr="000022D0">
        <w:rPr>
          <w:rFonts w:ascii="Tahoma" w:hAnsi="Tahoma" w:cs="Tahoma"/>
          <w:bCs/>
          <w:lang w:val="sl-SI"/>
        </w:rPr>
        <w:t xml:space="preserve"> </w:t>
      </w:r>
      <w:r w:rsidRPr="000022D0">
        <w:rPr>
          <w:rFonts w:ascii="Tahoma" w:hAnsi="Tahoma" w:cs="Tahoma"/>
          <w:bCs/>
          <w:lang w:val="sl-SI"/>
        </w:rPr>
        <w:t>okvirnega sporazuma.</w:t>
      </w:r>
    </w:p>
    <w:p w14:paraId="2315EC73" w14:textId="77777777" w:rsidR="001E0C11" w:rsidRPr="000022D0" w:rsidRDefault="001E0C11" w:rsidP="00BC5410">
      <w:pPr>
        <w:pStyle w:val="Pripombabesedilo"/>
        <w:keepNext/>
        <w:keepLines/>
        <w:jc w:val="both"/>
        <w:rPr>
          <w:rFonts w:ascii="Tahoma" w:hAnsi="Tahoma" w:cs="Tahoma"/>
        </w:rPr>
      </w:pPr>
    </w:p>
    <w:p w14:paraId="1B1CBA51" w14:textId="77777777" w:rsidR="00BB4F43" w:rsidRDefault="00BB4F43" w:rsidP="00BC5410">
      <w:pPr>
        <w:pStyle w:val="Telobesedila211"/>
        <w:keepNext/>
        <w:keepLines/>
        <w:suppressAutoHyphens w:val="0"/>
        <w:rPr>
          <w:rFonts w:ascii="Tahoma" w:hAnsi="Tahoma" w:cs="Tahoma"/>
          <w:sz w:val="20"/>
          <w:szCs w:val="20"/>
        </w:rPr>
      </w:pPr>
      <w:r w:rsidRPr="00B25896">
        <w:rPr>
          <w:rFonts w:ascii="Tahoma" w:hAnsi="Tahoma" w:cs="Tahoma"/>
          <w:sz w:val="20"/>
          <w:szCs w:val="20"/>
        </w:rPr>
        <w:t xml:space="preserve">Naročnik bo v primeru začasne zaustavitve obdelave MKO (npr. zaradi tehničnih težav, ipd.) in s tem zaustavljenega </w:t>
      </w:r>
      <w:r>
        <w:rPr>
          <w:rFonts w:ascii="Tahoma" w:hAnsi="Tahoma" w:cs="Tahoma"/>
          <w:sz w:val="20"/>
          <w:szCs w:val="20"/>
        </w:rPr>
        <w:t>prevzema</w:t>
      </w:r>
      <w:r w:rsidRPr="00B25896">
        <w:rPr>
          <w:rFonts w:ascii="Tahoma" w:hAnsi="Tahoma" w:cs="Tahoma"/>
          <w:sz w:val="20"/>
          <w:szCs w:val="20"/>
        </w:rPr>
        <w:t xml:space="preserve"> produkt</w:t>
      </w:r>
      <w:r>
        <w:rPr>
          <w:rFonts w:ascii="Tahoma" w:hAnsi="Tahoma" w:cs="Tahoma"/>
          <w:sz w:val="20"/>
          <w:szCs w:val="20"/>
        </w:rPr>
        <w:t>a</w:t>
      </w:r>
      <w:r w:rsidRPr="00B25896">
        <w:rPr>
          <w:rFonts w:ascii="Tahoma" w:hAnsi="Tahoma" w:cs="Tahoma"/>
          <w:sz w:val="20"/>
          <w:szCs w:val="20"/>
        </w:rPr>
        <w:t xml:space="preserve"> o tem izbranega ponudnika obvestil takoj, oziroma najkasneje na dan, ko bo do zaustavitve prišlo.</w:t>
      </w:r>
      <w:r>
        <w:rPr>
          <w:rFonts w:ascii="Tahoma" w:hAnsi="Tahoma" w:cs="Tahoma"/>
          <w:sz w:val="20"/>
          <w:szCs w:val="20"/>
        </w:rPr>
        <w:t xml:space="preserve"> </w:t>
      </w:r>
    </w:p>
    <w:p w14:paraId="3824744B" w14:textId="77777777" w:rsidR="00385CDF" w:rsidRDefault="00385CDF" w:rsidP="00BC5410">
      <w:pPr>
        <w:keepNext/>
        <w:keepLines/>
        <w:jc w:val="both"/>
        <w:rPr>
          <w:rFonts w:ascii="Tahoma" w:hAnsi="Tahoma" w:cs="Tahoma"/>
        </w:rPr>
      </w:pPr>
    </w:p>
    <w:p w14:paraId="698E23EE" w14:textId="77777777" w:rsidR="00BB4F43" w:rsidRDefault="00BB4F43" w:rsidP="00BC5410">
      <w:pPr>
        <w:keepNext/>
        <w:keepLines/>
        <w:numPr>
          <w:ilvl w:val="1"/>
          <w:numId w:val="2"/>
        </w:numPr>
        <w:jc w:val="both"/>
        <w:rPr>
          <w:rFonts w:ascii="Tahoma" w:hAnsi="Tahoma" w:cs="Tahoma"/>
          <w:b/>
        </w:rPr>
      </w:pPr>
      <w:r>
        <w:rPr>
          <w:rFonts w:ascii="Tahoma" w:hAnsi="Tahoma" w:cs="Tahoma"/>
          <w:b/>
        </w:rPr>
        <w:t>Način in čas prevzema</w:t>
      </w:r>
    </w:p>
    <w:p w14:paraId="0D0554A1" w14:textId="77777777" w:rsidR="00BB4F43" w:rsidRDefault="00BB4F43" w:rsidP="00BC5410">
      <w:pPr>
        <w:keepNext/>
        <w:keepLines/>
        <w:jc w:val="both"/>
        <w:rPr>
          <w:rFonts w:ascii="Tahoma" w:hAnsi="Tahoma" w:cs="Tahoma"/>
          <w:b/>
        </w:rPr>
      </w:pPr>
    </w:p>
    <w:p w14:paraId="208C5EEF" w14:textId="77777777" w:rsidR="00BB4F43" w:rsidRDefault="00BB4F43" w:rsidP="00BC5410">
      <w:pPr>
        <w:keepNext/>
        <w:keepLines/>
        <w:jc w:val="both"/>
        <w:rPr>
          <w:rFonts w:ascii="Tahoma" w:hAnsi="Tahoma" w:cs="Tahoma"/>
        </w:rPr>
      </w:pPr>
      <w:r w:rsidRPr="005D654E">
        <w:rPr>
          <w:rFonts w:ascii="Tahoma" w:hAnsi="Tahoma" w:cs="Tahoma"/>
        </w:rPr>
        <w:t xml:space="preserve">Vozila, s katerimi se bo odvažal produkt, se bodo morala pred prihodom in odhodom z lokacije </w:t>
      </w:r>
      <w:r>
        <w:rPr>
          <w:rFonts w:ascii="Tahoma" w:hAnsi="Tahoma" w:cs="Tahoma"/>
        </w:rPr>
        <w:t xml:space="preserve">RCERO Ljubljana </w:t>
      </w:r>
      <w:r w:rsidRPr="005D654E">
        <w:rPr>
          <w:rFonts w:ascii="Tahoma" w:hAnsi="Tahoma" w:cs="Tahoma"/>
        </w:rPr>
        <w:t>peljati preko uradno umerjene tehtnice na lokaciji RCERO Ljubljana. Osnova za obračun in vodenje evidenc je neto masa produkt</w:t>
      </w:r>
      <w:r>
        <w:rPr>
          <w:rFonts w:ascii="Tahoma" w:hAnsi="Tahoma" w:cs="Tahoma"/>
        </w:rPr>
        <w:t>a</w:t>
      </w:r>
      <w:r w:rsidRPr="005D654E">
        <w:rPr>
          <w:rFonts w:ascii="Tahoma" w:hAnsi="Tahoma" w:cs="Tahoma"/>
        </w:rPr>
        <w:t>, stehtana na</w:t>
      </w:r>
      <w:r>
        <w:rPr>
          <w:rFonts w:ascii="Tahoma" w:hAnsi="Tahoma" w:cs="Tahoma"/>
        </w:rPr>
        <w:t xml:space="preserve"> </w:t>
      </w:r>
      <w:r w:rsidRPr="005D654E">
        <w:rPr>
          <w:rFonts w:ascii="Tahoma" w:hAnsi="Tahoma" w:cs="Tahoma"/>
        </w:rPr>
        <w:t>uradno umerjen</w:t>
      </w:r>
      <w:r>
        <w:rPr>
          <w:rFonts w:ascii="Tahoma" w:hAnsi="Tahoma" w:cs="Tahoma"/>
        </w:rPr>
        <w:t>i</w:t>
      </w:r>
      <w:r w:rsidRPr="005D654E">
        <w:rPr>
          <w:rFonts w:ascii="Tahoma" w:hAnsi="Tahoma" w:cs="Tahoma"/>
        </w:rPr>
        <w:t xml:space="preserve"> tehtnici</w:t>
      </w:r>
      <w:r>
        <w:rPr>
          <w:rFonts w:ascii="Tahoma" w:hAnsi="Tahoma" w:cs="Tahoma"/>
        </w:rPr>
        <w:t xml:space="preserve"> </w:t>
      </w:r>
      <w:r w:rsidRPr="005D654E">
        <w:rPr>
          <w:rFonts w:ascii="Tahoma" w:hAnsi="Tahoma" w:cs="Tahoma"/>
        </w:rPr>
        <w:t>na lokaciji RCERO Ljubljana.</w:t>
      </w:r>
    </w:p>
    <w:p w14:paraId="4422C460" w14:textId="77777777" w:rsidR="00BB4F43" w:rsidRPr="005D654E" w:rsidRDefault="00BB4F43" w:rsidP="00BC5410">
      <w:pPr>
        <w:keepNext/>
        <w:keepLines/>
        <w:jc w:val="both"/>
        <w:rPr>
          <w:rFonts w:ascii="Tahoma" w:hAnsi="Tahoma" w:cs="Tahoma"/>
        </w:rPr>
      </w:pPr>
    </w:p>
    <w:p w14:paraId="04D470A5" w14:textId="4ACB5D9D" w:rsidR="00BB4F43" w:rsidRPr="005D654E" w:rsidRDefault="00BB4F43" w:rsidP="00BC5410">
      <w:pPr>
        <w:keepNext/>
        <w:keepLines/>
        <w:jc w:val="both"/>
        <w:rPr>
          <w:rFonts w:ascii="Tahoma" w:hAnsi="Tahoma" w:cs="Tahoma"/>
        </w:rPr>
      </w:pPr>
      <w:r w:rsidRPr="005D654E">
        <w:rPr>
          <w:rFonts w:ascii="Tahoma" w:hAnsi="Tahoma" w:cs="Tahoma"/>
        </w:rPr>
        <w:t>Za prevzem in odvoz produkt</w:t>
      </w:r>
      <w:r>
        <w:rPr>
          <w:rFonts w:ascii="Tahoma" w:hAnsi="Tahoma" w:cs="Tahoma"/>
        </w:rPr>
        <w:t>a</w:t>
      </w:r>
      <w:r w:rsidRPr="005D654E">
        <w:rPr>
          <w:rFonts w:ascii="Tahoma" w:hAnsi="Tahoma" w:cs="Tahoma"/>
        </w:rPr>
        <w:t xml:space="preserve"> bo zadolžen </w:t>
      </w:r>
      <w:r w:rsidRPr="00162521">
        <w:rPr>
          <w:rFonts w:ascii="Tahoma" w:hAnsi="Tahoma" w:cs="Tahoma"/>
        </w:rPr>
        <w:t>ponudnik</w:t>
      </w:r>
      <w:r w:rsidRPr="005D654E">
        <w:rPr>
          <w:rFonts w:ascii="Tahoma" w:hAnsi="Tahoma" w:cs="Tahoma"/>
        </w:rPr>
        <w:t xml:space="preserve">, ki bo moral pri izvajanju storitve upoštevati veljavna navodila in pogoje na lokaciji RCERO Ljubljana, </w:t>
      </w:r>
      <w:r>
        <w:rPr>
          <w:rFonts w:ascii="Tahoma" w:hAnsi="Tahoma" w:cs="Tahoma"/>
        </w:rPr>
        <w:t>s katerimi bo naročnik seznanil izbran</w:t>
      </w:r>
      <w:r w:rsidR="00581224">
        <w:rPr>
          <w:rFonts w:ascii="Tahoma" w:hAnsi="Tahoma" w:cs="Tahoma"/>
        </w:rPr>
        <w:t>ega</w:t>
      </w:r>
      <w:r>
        <w:rPr>
          <w:rFonts w:ascii="Tahoma" w:hAnsi="Tahoma" w:cs="Tahoma"/>
        </w:rPr>
        <w:t xml:space="preserve"> ponudnik</w:t>
      </w:r>
      <w:r w:rsidR="00904C0E">
        <w:rPr>
          <w:rFonts w:ascii="Tahoma" w:hAnsi="Tahoma" w:cs="Tahoma"/>
        </w:rPr>
        <w:t>a</w:t>
      </w:r>
      <w:r>
        <w:rPr>
          <w:rFonts w:ascii="Tahoma" w:hAnsi="Tahoma" w:cs="Tahoma"/>
        </w:rPr>
        <w:t xml:space="preserve"> pred pričetkom izvajanja storitev po okvirnem sporazumu in po potrebi tudi </w:t>
      </w:r>
      <w:r w:rsidR="0084548A">
        <w:rPr>
          <w:rFonts w:ascii="Tahoma" w:hAnsi="Tahoma" w:cs="Tahoma"/>
        </w:rPr>
        <w:t xml:space="preserve">v času </w:t>
      </w:r>
      <w:r>
        <w:rPr>
          <w:rFonts w:ascii="Tahoma" w:hAnsi="Tahoma" w:cs="Tahoma"/>
        </w:rPr>
        <w:t xml:space="preserve">veljavnosti </w:t>
      </w:r>
      <w:r w:rsidR="0084548A">
        <w:rPr>
          <w:rFonts w:ascii="Tahoma" w:hAnsi="Tahoma" w:cs="Tahoma"/>
        </w:rPr>
        <w:t xml:space="preserve">okvirnega </w:t>
      </w:r>
      <w:r>
        <w:rPr>
          <w:rFonts w:ascii="Tahoma" w:hAnsi="Tahoma" w:cs="Tahoma"/>
        </w:rPr>
        <w:t xml:space="preserve">sporazuma. </w:t>
      </w:r>
    </w:p>
    <w:p w14:paraId="64F20E48" w14:textId="77777777" w:rsidR="00BB4F43" w:rsidRPr="005D654E" w:rsidRDefault="00BB4F43" w:rsidP="00BC5410">
      <w:pPr>
        <w:keepNext/>
        <w:keepLines/>
        <w:jc w:val="both"/>
        <w:rPr>
          <w:rFonts w:ascii="Tahoma" w:hAnsi="Tahoma" w:cs="Tahoma"/>
        </w:rPr>
      </w:pPr>
    </w:p>
    <w:p w14:paraId="351ABDAB" w14:textId="77777777" w:rsidR="00BB4F43" w:rsidRDefault="00BB4F43" w:rsidP="00BC5410">
      <w:pPr>
        <w:keepNext/>
        <w:keepLines/>
        <w:jc w:val="both"/>
        <w:rPr>
          <w:rFonts w:ascii="Tahoma" w:hAnsi="Tahoma" w:cs="Tahoma"/>
        </w:rPr>
      </w:pPr>
      <w:r w:rsidRPr="005D654E">
        <w:rPr>
          <w:rFonts w:ascii="Tahoma" w:hAnsi="Tahoma" w:cs="Tahoma"/>
        </w:rPr>
        <w:lastRenderedPageBreak/>
        <w:t>Nakladanje</w:t>
      </w:r>
      <w:r>
        <w:rPr>
          <w:rFonts w:ascii="Tahoma" w:hAnsi="Tahoma" w:cs="Tahoma"/>
        </w:rPr>
        <w:t xml:space="preserve"> produkta</w:t>
      </w:r>
      <w:r w:rsidRPr="005D654E">
        <w:rPr>
          <w:rFonts w:ascii="Tahoma" w:hAnsi="Tahoma" w:cs="Tahoma"/>
        </w:rPr>
        <w:t xml:space="preserve"> in izdajo tehtalnih listov bo zagotovil naročnik.</w:t>
      </w:r>
      <w:r>
        <w:rPr>
          <w:rFonts w:ascii="Tahoma" w:hAnsi="Tahoma" w:cs="Tahoma"/>
        </w:rPr>
        <w:t xml:space="preserve"> P</w:t>
      </w:r>
      <w:r w:rsidRPr="005D654E">
        <w:rPr>
          <w:rFonts w:ascii="Tahoma" w:hAnsi="Tahoma" w:cs="Tahoma"/>
        </w:rPr>
        <w:t>rodukt se prevzema na oddajnih mestih v obratu MBO RCERO Ljubljana, vsak delovni dan</w:t>
      </w:r>
      <w:r>
        <w:rPr>
          <w:rFonts w:ascii="Tahoma" w:hAnsi="Tahoma" w:cs="Tahoma"/>
        </w:rPr>
        <w:t>, od ponedeljka do petka. Sprejem vozil na vhodni tehtnici je med 6</w:t>
      </w:r>
      <w:r w:rsidRPr="005D654E">
        <w:rPr>
          <w:rFonts w:ascii="Tahoma" w:hAnsi="Tahoma" w:cs="Tahoma"/>
        </w:rPr>
        <w:t xml:space="preserve">.00 </w:t>
      </w:r>
      <w:r>
        <w:rPr>
          <w:rFonts w:ascii="Tahoma" w:hAnsi="Tahoma" w:cs="Tahoma"/>
        </w:rPr>
        <w:t>in</w:t>
      </w:r>
      <w:r w:rsidRPr="005D654E">
        <w:rPr>
          <w:rFonts w:ascii="Tahoma" w:hAnsi="Tahoma" w:cs="Tahoma"/>
        </w:rPr>
        <w:t xml:space="preserve"> </w:t>
      </w:r>
      <w:r w:rsidR="0059584F">
        <w:rPr>
          <w:rFonts w:ascii="Tahoma" w:hAnsi="Tahoma" w:cs="Tahoma"/>
        </w:rPr>
        <w:t>17</w:t>
      </w:r>
      <w:r w:rsidRPr="005D654E">
        <w:rPr>
          <w:rFonts w:ascii="Tahoma" w:hAnsi="Tahoma" w:cs="Tahoma"/>
        </w:rPr>
        <w:t>.00 ur</w:t>
      </w:r>
      <w:r>
        <w:rPr>
          <w:rFonts w:ascii="Tahoma" w:hAnsi="Tahoma" w:cs="Tahoma"/>
        </w:rPr>
        <w:t>o oziroma v skladu z najavo naročnika. Nakladanje produkta ob sobotah je možno po predhodnem dogovoru</w:t>
      </w:r>
      <w:r w:rsidRPr="005D654E">
        <w:rPr>
          <w:rFonts w:ascii="Tahoma" w:hAnsi="Tahoma" w:cs="Tahoma"/>
        </w:rPr>
        <w:t xml:space="preserve">. </w:t>
      </w:r>
    </w:p>
    <w:p w14:paraId="5DEB16F8" w14:textId="77777777" w:rsidR="00BB4F43" w:rsidRDefault="00BB4F43" w:rsidP="00BC5410">
      <w:pPr>
        <w:keepNext/>
        <w:keepLines/>
        <w:jc w:val="both"/>
        <w:rPr>
          <w:rFonts w:ascii="Tahoma" w:hAnsi="Tahoma" w:cs="Tahoma"/>
          <w:b/>
        </w:rPr>
      </w:pPr>
    </w:p>
    <w:p w14:paraId="1EDD1DBC" w14:textId="77777777" w:rsidR="00E937B2" w:rsidRPr="00841111" w:rsidRDefault="00E937B2" w:rsidP="00BC5410">
      <w:pPr>
        <w:keepNext/>
        <w:keepLines/>
        <w:numPr>
          <w:ilvl w:val="1"/>
          <w:numId w:val="2"/>
        </w:numPr>
        <w:jc w:val="both"/>
        <w:rPr>
          <w:rFonts w:ascii="Tahoma" w:hAnsi="Tahoma" w:cs="Tahoma"/>
          <w:b/>
        </w:rPr>
      </w:pPr>
      <w:r w:rsidRPr="00841111">
        <w:rPr>
          <w:rFonts w:ascii="Tahoma" w:hAnsi="Tahoma" w:cs="Tahoma"/>
          <w:b/>
        </w:rPr>
        <w:t>Zagotavljanje varnosti in zdravja pri delu</w:t>
      </w:r>
    </w:p>
    <w:p w14:paraId="23CA6F85" w14:textId="77777777" w:rsidR="00E937B2" w:rsidRPr="00C8579C" w:rsidRDefault="00E937B2" w:rsidP="00BC5410">
      <w:pPr>
        <w:keepNext/>
        <w:keepLines/>
        <w:jc w:val="both"/>
        <w:rPr>
          <w:rFonts w:ascii="Tahoma" w:hAnsi="Tahoma" w:cs="Tahoma"/>
        </w:rPr>
      </w:pPr>
    </w:p>
    <w:p w14:paraId="2824F9F7" w14:textId="77777777" w:rsidR="00E937B2" w:rsidRPr="00C8579C" w:rsidRDefault="00E937B2" w:rsidP="00BC5410">
      <w:pPr>
        <w:keepNext/>
        <w:keepLines/>
        <w:jc w:val="both"/>
        <w:rPr>
          <w:rFonts w:ascii="Tahoma" w:hAnsi="Tahoma" w:cs="Tahoma"/>
        </w:rPr>
      </w:pPr>
      <w:r w:rsidRPr="00C8579C">
        <w:rPr>
          <w:rFonts w:ascii="Tahoma" w:hAnsi="Tahoma" w:cs="Tahoma"/>
        </w:rPr>
        <w:t>Izbrani izvajalec bo moral dosledno upoštevati določbe Uredbe o zagotavljanju varnosti in zdravja pri delu na začasnih in premičnih gradbiščih (Ur. l. RS, št.</w:t>
      </w:r>
      <w:r w:rsidR="00CC7C3C">
        <w:rPr>
          <w:rFonts w:ascii="Tahoma" w:hAnsi="Tahoma" w:cs="Tahoma"/>
        </w:rPr>
        <w:t xml:space="preserve"> 83/05</w:t>
      </w:r>
      <w:r w:rsidR="00B25DEB" w:rsidRPr="00B25DEB">
        <w:rPr>
          <w:rFonts w:ascii="Tahoma" w:hAnsi="Tahoma" w:cs="Tahoma"/>
          <w:bCs/>
        </w:rPr>
        <w:t xml:space="preserve"> </w:t>
      </w:r>
      <w:r w:rsidR="003726CD">
        <w:rPr>
          <w:rFonts w:ascii="Tahoma" w:hAnsi="Tahoma" w:cs="Tahoma"/>
          <w:bCs/>
        </w:rPr>
        <w:t>s spremembami</w:t>
      </w:r>
      <w:r w:rsidRPr="00C8579C">
        <w:rPr>
          <w:rFonts w:ascii="Tahoma" w:hAnsi="Tahoma" w:cs="Tahoma"/>
        </w:rPr>
        <w:t xml:space="preserve">) ter ob sklenitvi okvirnega sporazuma z naročnikom skleniti tudi Pisni sporazum, ki ureja skupne varstvene ukrepe za zagotavljanje varstva in zdravja pri delu, ki jih je potrebno upoštevati na lokaciji RCERO Ljubljana oziroma MBO RCERO Ljubljana. Nespoštovanje določil je razlog za prekinitev okvirnega sporazuma. </w:t>
      </w:r>
    </w:p>
    <w:p w14:paraId="2D96387F" w14:textId="77777777" w:rsidR="00E937B2" w:rsidRPr="00C8579C" w:rsidRDefault="00E937B2" w:rsidP="00BC5410">
      <w:pPr>
        <w:keepNext/>
        <w:keepLines/>
        <w:jc w:val="both"/>
        <w:rPr>
          <w:rFonts w:ascii="Tahoma" w:hAnsi="Tahoma" w:cs="Tahoma"/>
        </w:rPr>
      </w:pPr>
    </w:p>
    <w:p w14:paraId="770229B7" w14:textId="77777777" w:rsidR="00404AFE" w:rsidRPr="00841111" w:rsidRDefault="0059584F" w:rsidP="00BC5410">
      <w:pPr>
        <w:keepNext/>
        <w:keepLines/>
        <w:numPr>
          <w:ilvl w:val="1"/>
          <w:numId w:val="2"/>
        </w:numPr>
        <w:jc w:val="both"/>
        <w:rPr>
          <w:rFonts w:ascii="Tahoma" w:hAnsi="Tahoma" w:cs="Tahoma"/>
          <w:b/>
        </w:rPr>
      </w:pPr>
      <w:r>
        <w:rPr>
          <w:rFonts w:ascii="Tahoma" w:hAnsi="Tahoma" w:cs="Tahoma"/>
          <w:b/>
        </w:rPr>
        <w:t>O</w:t>
      </w:r>
      <w:r w:rsidRPr="00841111">
        <w:rPr>
          <w:rFonts w:ascii="Tahoma" w:hAnsi="Tahoma" w:cs="Tahoma"/>
          <w:b/>
        </w:rPr>
        <w:t xml:space="preserve">gled </w:t>
      </w:r>
      <w:r>
        <w:rPr>
          <w:rFonts w:ascii="Tahoma" w:hAnsi="Tahoma" w:cs="Tahoma"/>
          <w:b/>
        </w:rPr>
        <w:t xml:space="preserve">produkta </w:t>
      </w:r>
    </w:p>
    <w:p w14:paraId="2907398F" w14:textId="77777777" w:rsidR="001360A5" w:rsidRPr="00C8579C" w:rsidRDefault="001360A5" w:rsidP="00BC5410">
      <w:pPr>
        <w:keepNext/>
        <w:keepLines/>
        <w:jc w:val="both"/>
        <w:rPr>
          <w:rFonts w:ascii="Tahoma" w:hAnsi="Tahoma" w:cs="Tahoma"/>
        </w:rPr>
      </w:pPr>
    </w:p>
    <w:p w14:paraId="1537E1F8" w14:textId="77777777" w:rsidR="002A0B40" w:rsidRDefault="00CD5A2B" w:rsidP="00BC5410">
      <w:pPr>
        <w:keepNext/>
        <w:keepLines/>
        <w:jc w:val="both"/>
        <w:rPr>
          <w:rFonts w:ascii="Tahoma" w:hAnsi="Tahoma" w:cs="Tahoma"/>
        </w:rPr>
      </w:pPr>
      <w:r w:rsidRPr="00C8579C">
        <w:rPr>
          <w:rFonts w:ascii="Tahoma" w:hAnsi="Tahoma" w:cs="Tahoma"/>
        </w:rPr>
        <w:t xml:space="preserve">Neodvisno od podatkov, ki so vsebovani v razpisni dokumentaciji, lahko </w:t>
      </w:r>
      <w:r w:rsidR="00540BFA" w:rsidRPr="00C8579C">
        <w:rPr>
          <w:rFonts w:ascii="Tahoma" w:hAnsi="Tahoma" w:cs="Tahoma"/>
        </w:rPr>
        <w:t>zainteresirani ponudniki</w:t>
      </w:r>
      <w:r w:rsidR="004607A5" w:rsidRPr="00C8579C">
        <w:rPr>
          <w:rFonts w:ascii="Tahoma" w:hAnsi="Tahoma" w:cs="Tahoma"/>
        </w:rPr>
        <w:t xml:space="preserve"> </w:t>
      </w:r>
      <w:r w:rsidRPr="00C8579C">
        <w:rPr>
          <w:rFonts w:ascii="Tahoma" w:hAnsi="Tahoma" w:cs="Tahoma"/>
        </w:rPr>
        <w:t>pred oddajo ponudbe pridobi</w:t>
      </w:r>
      <w:r w:rsidR="00540BFA" w:rsidRPr="00C8579C">
        <w:rPr>
          <w:rFonts w:ascii="Tahoma" w:hAnsi="Tahoma" w:cs="Tahoma"/>
        </w:rPr>
        <w:t>jo</w:t>
      </w:r>
      <w:r w:rsidRPr="00C8579C">
        <w:rPr>
          <w:rFonts w:ascii="Tahoma" w:hAnsi="Tahoma" w:cs="Tahoma"/>
        </w:rPr>
        <w:t xml:space="preserve"> morebitne </w:t>
      </w:r>
      <w:r w:rsidR="00205398" w:rsidRPr="00C8579C">
        <w:rPr>
          <w:rFonts w:ascii="Tahoma" w:hAnsi="Tahoma" w:cs="Tahoma"/>
        </w:rPr>
        <w:t>druge</w:t>
      </w:r>
      <w:r w:rsidRPr="00C8579C">
        <w:rPr>
          <w:rFonts w:ascii="Tahoma" w:hAnsi="Tahoma" w:cs="Tahoma"/>
        </w:rPr>
        <w:t xml:space="preserve"> podatke, ki se nanašajo na izvedbo </w:t>
      </w:r>
      <w:r w:rsidR="00540BFA" w:rsidRPr="00C8579C">
        <w:rPr>
          <w:rFonts w:ascii="Tahoma" w:hAnsi="Tahoma" w:cs="Tahoma"/>
        </w:rPr>
        <w:t xml:space="preserve">storitev </w:t>
      </w:r>
      <w:r w:rsidRPr="00C8579C">
        <w:rPr>
          <w:rFonts w:ascii="Tahoma" w:hAnsi="Tahoma" w:cs="Tahoma"/>
        </w:rPr>
        <w:t>po tej razpisni dokumentaciji in ki lahko vplivajo na ponudnikovo ceno ali ponudnikove obveznosti in izvedbene zmogljivosti ter se seznani z dejanskimi razmerami v obratu MBO RCERO Ljubljana.</w:t>
      </w:r>
    </w:p>
    <w:p w14:paraId="1BE4915B" w14:textId="77777777" w:rsidR="00CD5A2B" w:rsidRPr="00C8579C" w:rsidRDefault="00CD5A2B" w:rsidP="00BC5410">
      <w:pPr>
        <w:keepNext/>
        <w:keepLines/>
        <w:jc w:val="both"/>
        <w:rPr>
          <w:rFonts w:ascii="Tahoma" w:hAnsi="Tahoma" w:cs="Tahoma"/>
        </w:rPr>
      </w:pPr>
      <w:r w:rsidRPr="00C8579C">
        <w:rPr>
          <w:rFonts w:ascii="Tahoma" w:hAnsi="Tahoma" w:cs="Tahoma"/>
        </w:rPr>
        <w:t xml:space="preserve"> </w:t>
      </w:r>
    </w:p>
    <w:p w14:paraId="2AA9149F" w14:textId="77777777" w:rsidR="00CD5A2B" w:rsidRPr="00C8579C" w:rsidRDefault="00CD5A2B" w:rsidP="00BC5410">
      <w:pPr>
        <w:keepNext/>
        <w:keepLines/>
        <w:jc w:val="both"/>
        <w:rPr>
          <w:rFonts w:ascii="Tahoma" w:hAnsi="Tahoma" w:cs="Tahoma"/>
        </w:rPr>
      </w:pPr>
      <w:r w:rsidRPr="00C8579C">
        <w:rPr>
          <w:rFonts w:ascii="Tahoma" w:hAnsi="Tahoma" w:cs="Tahoma"/>
        </w:rPr>
        <w:t xml:space="preserve">Naročnik bo v ta namen ločeno organiziral </w:t>
      </w:r>
      <w:r w:rsidR="002A195E">
        <w:rPr>
          <w:rFonts w:ascii="Tahoma" w:hAnsi="Tahoma" w:cs="Tahoma"/>
        </w:rPr>
        <w:t>ogled produkta</w:t>
      </w:r>
      <w:r w:rsidR="002A195E" w:rsidRPr="00C8579C">
        <w:rPr>
          <w:rFonts w:ascii="Tahoma" w:hAnsi="Tahoma" w:cs="Tahoma"/>
        </w:rPr>
        <w:t xml:space="preserve"> </w:t>
      </w:r>
      <w:r w:rsidRPr="00C8579C">
        <w:rPr>
          <w:rFonts w:ascii="Tahoma" w:hAnsi="Tahoma" w:cs="Tahoma"/>
        </w:rPr>
        <w:t xml:space="preserve">z zainteresiranimi </w:t>
      </w:r>
      <w:r w:rsidR="00540BFA" w:rsidRPr="00C8579C">
        <w:rPr>
          <w:rFonts w:ascii="Tahoma" w:hAnsi="Tahoma" w:cs="Tahoma"/>
        </w:rPr>
        <w:t>ponudniki</w:t>
      </w:r>
      <w:r w:rsidR="003F441A" w:rsidRPr="00C8579C">
        <w:rPr>
          <w:rFonts w:ascii="Tahoma" w:hAnsi="Tahoma" w:cs="Tahoma"/>
        </w:rPr>
        <w:t xml:space="preserve"> </w:t>
      </w:r>
      <w:r w:rsidRPr="00C8579C">
        <w:rPr>
          <w:rFonts w:ascii="Tahoma" w:hAnsi="Tahoma" w:cs="Tahoma"/>
        </w:rPr>
        <w:t>na</w:t>
      </w:r>
      <w:r w:rsidRPr="00C8579C">
        <w:rPr>
          <w:rFonts w:ascii="Tahoma" w:hAnsi="Tahoma" w:cs="Tahoma"/>
          <w:bCs/>
        </w:rPr>
        <w:t xml:space="preserve"> lokaciji obrata MBO RCERO Ljubljana</w:t>
      </w:r>
      <w:r w:rsidRPr="00C8579C">
        <w:rPr>
          <w:rFonts w:ascii="Tahoma" w:hAnsi="Tahoma" w:cs="Tahoma"/>
        </w:rPr>
        <w:t xml:space="preserve">. </w:t>
      </w:r>
      <w:r w:rsidR="00540BFA" w:rsidRPr="00C8579C">
        <w:rPr>
          <w:rFonts w:ascii="Tahoma" w:hAnsi="Tahoma" w:cs="Tahoma"/>
        </w:rPr>
        <w:t xml:space="preserve">Ponudniki </w:t>
      </w:r>
      <w:r w:rsidRPr="00C8579C">
        <w:rPr>
          <w:rFonts w:ascii="Tahoma" w:hAnsi="Tahoma" w:cs="Tahoma"/>
        </w:rPr>
        <w:t>lahko kontaktira</w:t>
      </w:r>
      <w:r w:rsidR="00540BFA" w:rsidRPr="00C8579C">
        <w:rPr>
          <w:rFonts w:ascii="Tahoma" w:hAnsi="Tahoma" w:cs="Tahoma"/>
        </w:rPr>
        <w:t>jo</w:t>
      </w:r>
      <w:r w:rsidRPr="00C8579C">
        <w:rPr>
          <w:rFonts w:ascii="Tahoma" w:hAnsi="Tahoma" w:cs="Tahoma"/>
        </w:rPr>
        <w:t xml:space="preserve"> predstavnika naročnika in se dogovori</w:t>
      </w:r>
      <w:r w:rsidR="00540BFA" w:rsidRPr="00C8579C">
        <w:rPr>
          <w:rFonts w:ascii="Tahoma" w:hAnsi="Tahoma" w:cs="Tahoma"/>
        </w:rPr>
        <w:t>jo</w:t>
      </w:r>
      <w:r w:rsidRPr="00C8579C">
        <w:rPr>
          <w:rFonts w:ascii="Tahoma" w:hAnsi="Tahoma" w:cs="Tahoma"/>
        </w:rPr>
        <w:t xml:space="preserve"> za </w:t>
      </w:r>
      <w:r w:rsidR="002A195E">
        <w:rPr>
          <w:rFonts w:ascii="Tahoma" w:hAnsi="Tahoma" w:cs="Tahoma"/>
        </w:rPr>
        <w:t>ogled</w:t>
      </w:r>
      <w:r w:rsidR="002A195E" w:rsidRPr="00C8579C">
        <w:rPr>
          <w:rFonts w:ascii="Tahoma" w:hAnsi="Tahoma" w:cs="Tahoma"/>
        </w:rPr>
        <w:t xml:space="preserve"> </w:t>
      </w:r>
      <w:r w:rsidRPr="00C8579C">
        <w:rPr>
          <w:rFonts w:ascii="Tahoma" w:hAnsi="Tahoma" w:cs="Tahoma"/>
        </w:rPr>
        <w:t>najkasneje do datuma, določenega za postavljanje vprašanj na Portalu javnih naročil</w:t>
      </w:r>
      <w:r w:rsidR="00343206" w:rsidRPr="00C8579C">
        <w:rPr>
          <w:rFonts w:ascii="Tahoma" w:hAnsi="Tahoma" w:cs="Tahoma"/>
        </w:rPr>
        <w:t>.</w:t>
      </w:r>
      <w:r w:rsidRPr="00C8579C">
        <w:rPr>
          <w:rFonts w:ascii="Tahoma" w:hAnsi="Tahoma" w:cs="Tahoma"/>
        </w:rPr>
        <w:t xml:space="preserve"> </w:t>
      </w:r>
    </w:p>
    <w:p w14:paraId="3388D2F5" w14:textId="77777777" w:rsidR="00CD5A2B" w:rsidRPr="00C8579C" w:rsidRDefault="00CD5A2B" w:rsidP="00BC5410">
      <w:pPr>
        <w:keepNext/>
        <w:keepLines/>
        <w:jc w:val="both"/>
        <w:rPr>
          <w:rFonts w:ascii="Tahoma" w:hAnsi="Tahoma" w:cs="Tahoma"/>
        </w:rPr>
      </w:pPr>
    </w:p>
    <w:p w14:paraId="2311C783" w14:textId="77777777" w:rsidR="00CD5A2B" w:rsidRPr="00C8579C" w:rsidRDefault="00CD5A2B" w:rsidP="00BC5410">
      <w:pPr>
        <w:keepNext/>
        <w:keepLines/>
        <w:jc w:val="both"/>
        <w:rPr>
          <w:rFonts w:ascii="Tahoma" w:hAnsi="Tahoma" w:cs="Tahoma"/>
        </w:rPr>
      </w:pPr>
      <w:r w:rsidRPr="00362702">
        <w:rPr>
          <w:rFonts w:ascii="Tahoma" w:hAnsi="Tahoma" w:cs="Tahoma"/>
        </w:rPr>
        <w:t xml:space="preserve">Kontaktna oseba za izvedbo sestanka in terenskega ogleda je g. </w:t>
      </w:r>
      <w:r w:rsidR="00BB4F43">
        <w:rPr>
          <w:rFonts w:ascii="Tahoma" w:hAnsi="Tahoma" w:cs="Tahoma"/>
        </w:rPr>
        <w:t>Jan Poglajen</w:t>
      </w:r>
      <w:r w:rsidRPr="00362702">
        <w:rPr>
          <w:rFonts w:ascii="Tahoma" w:hAnsi="Tahoma" w:cs="Tahoma"/>
        </w:rPr>
        <w:t xml:space="preserve">, elektronska pošta: </w:t>
      </w:r>
      <w:r w:rsidR="00BB4F43">
        <w:rPr>
          <w:rStyle w:val="Hiperpovezava"/>
          <w:rFonts w:ascii="Tahoma" w:hAnsi="Tahoma" w:cs="Tahoma"/>
        </w:rPr>
        <w:t>jan.poglajen</w:t>
      </w:r>
      <w:r w:rsidR="00362702" w:rsidRPr="00362702">
        <w:rPr>
          <w:rStyle w:val="Hiperpovezava"/>
          <w:rFonts w:ascii="Tahoma" w:hAnsi="Tahoma" w:cs="Tahoma"/>
        </w:rPr>
        <w:t>@vokasnaga.si</w:t>
      </w:r>
      <w:r w:rsidRPr="00362702">
        <w:rPr>
          <w:rFonts w:ascii="Tahoma" w:hAnsi="Tahoma" w:cs="Tahoma"/>
        </w:rPr>
        <w:t xml:space="preserve">, </w:t>
      </w:r>
      <w:r w:rsidR="00514460" w:rsidRPr="00362702">
        <w:rPr>
          <w:rFonts w:ascii="Tahoma" w:hAnsi="Tahoma" w:cs="Tahoma"/>
        </w:rPr>
        <w:t xml:space="preserve">telefon: 01 </w:t>
      </w:r>
      <w:r w:rsidR="002A195E">
        <w:rPr>
          <w:rFonts w:ascii="Tahoma" w:hAnsi="Tahoma" w:cs="Tahoma"/>
        </w:rPr>
        <w:t>5808 011</w:t>
      </w:r>
      <w:r w:rsidR="00362702" w:rsidRPr="00362702">
        <w:rPr>
          <w:rFonts w:ascii="Tahoma" w:hAnsi="Tahoma" w:cs="Tahoma"/>
        </w:rPr>
        <w:t xml:space="preserve"> </w:t>
      </w:r>
      <w:r w:rsidR="00514460" w:rsidRPr="00362702">
        <w:rPr>
          <w:rFonts w:ascii="Tahoma" w:hAnsi="Tahoma" w:cs="Tahoma"/>
        </w:rPr>
        <w:t>ali</w:t>
      </w:r>
      <w:r w:rsidR="00356B57" w:rsidRPr="00362702">
        <w:rPr>
          <w:rFonts w:ascii="Tahoma" w:hAnsi="Tahoma" w:cs="Tahoma"/>
        </w:rPr>
        <w:t xml:space="preserve"> </w:t>
      </w:r>
      <w:r w:rsidR="00BB4F43">
        <w:rPr>
          <w:rFonts w:ascii="Tahoma" w:hAnsi="Tahoma" w:cs="Tahoma"/>
        </w:rPr>
        <w:t>051 224 824</w:t>
      </w:r>
      <w:r w:rsidRPr="00362702">
        <w:rPr>
          <w:rFonts w:ascii="Tahoma" w:hAnsi="Tahoma" w:cs="Tahoma"/>
        </w:rPr>
        <w:t>.</w:t>
      </w:r>
    </w:p>
    <w:p w14:paraId="7C1FC381" w14:textId="77777777" w:rsidR="0037483D" w:rsidRPr="00C8579C" w:rsidRDefault="0037483D" w:rsidP="00BC5410">
      <w:pPr>
        <w:keepNext/>
        <w:keepLines/>
        <w:jc w:val="both"/>
        <w:rPr>
          <w:rFonts w:ascii="Tahoma" w:hAnsi="Tahoma" w:cs="Tahoma"/>
        </w:rPr>
      </w:pPr>
    </w:p>
    <w:p w14:paraId="699C20AD" w14:textId="6A8B2517" w:rsidR="00CD5A2B" w:rsidRDefault="00540BFA" w:rsidP="00BC5410">
      <w:pPr>
        <w:keepNext/>
        <w:keepLines/>
        <w:jc w:val="both"/>
        <w:rPr>
          <w:rFonts w:ascii="Tahoma" w:hAnsi="Tahoma" w:cs="Tahoma"/>
        </w:rPr>
      </w:pPr>
      <w:r w:rsidRPr="00C8579C">
        <w:rPr>
          <w:rFonts w:ascii="Tahoma" w:hAnsi="Tahoma" w:cs="Tahoma"/>
        </w:rPr>
        <w:t>Ponudnik</w:t>
      </w:r>
      <w:r w:rsidR="003F441A" w:rsidRPr="00C8579C">
        <w:rPr>
          <w:rFonts w:ascii="Tahoma" w:hAnsi="Tahoma" w:cs="Tahoma"/>
        </w:rPr>
        <w:t xml:space="preserve"> </w:t>
      </w:r>
      <w:r w:rsidR="00CD5A2B" w:rsidRPr="00C8579C">
        <w:rPr>
          <w:rFonts w:ascii="Tahoma" w:hAnsi="Tahoma" w:cs="Tahoma"/>
        </w:rPr>
        <w:t xml:space="preserve">ne bo upravičen do povečanja cene, ki bi ga utemeljeval s tem, da ni bil obveščen o pogojih, ki se nanašajo na </w:t>
      </w:r>
      <w:r w:rsidR="0084548A">
        <w:rPr>
          <w:rFonts w:ascii="Tahoma" w:hAnsi="Tahoma" w:cs="Tahoma"/>
        </w:rPr>
        <w:t xml:space="preserve">izvajanje </w:t>
      </w:r>
      <w:r w:rsidR="00CD5A2B" w:rsidRPr="00C8579C">
        <w:rPr>
          <w:rFonts w:ascii="Tahoma" w:hAnsi="Tahoma" w:cs="Tahoma"/>
        </w:rPr>
        <w:t>predmetn</w:t>
      </w:r>
      <w:r w:rsidR="0084548A">
        <w:rPr>
          <w:rFonts w:ascii="Tahoma" w:hAnsi="Tahoma" w:cs="Tahoma"/>
        </w:rPr>
        <w:t>ih</w:t>
      </w:r>
      <w:r w:rsidR="00CD5A2B" w:rsidRPr="00C8579C">
        <w:rPr>
          <w:rFonts w:ascii="Tahoma" w:hAnsi="Tahoma" w:cs="Tahoma"/>
        </w:rPr>
        <w:t xml:space="preserve"> storit</w:t>
      </w:r>
      <w:r w:rsidR="0084548A">
        <w:rPr>
          <w:rFonts w:ascii="Tahoma" w:hAnsi="Tahoma" w:cs="Tahoma"/>
        </w:rPr>
        <w:t>ev</w:t>
      </w:r>
      <w:r w:rsidR="00CD5A2B" w:rsidRPr="00C8579C">
        <w:rPr>
          <w:rFonts w:ascii="Tahoma" w:hAnsi="Tahoma" w:cs="Tahoma"/>
        </w:rPr>
        <w:t xml:space="preserve">. </w:t>
      </w:r>
    </w:p>
    <w:p w14:paraId="64FB8FB1" w14:textId="77777777" w:rsidR="00BC5410" w:rsidRDefault="00BC5410" w:rsidP="00BC5410">
      <w:pPr>
        <w:keepNext/>
        <w:keepLines/>
        <w:jc w:val="both"/>
        <w:rPr>
          <w:rFonts w:ascii="Tahoma" w:hAnsi="Tahoma" w:cs="Tahoma"/>
        </w:rPr>
      </w:pPr>
    </w:p>
    <w:p w14:paraId="669625FA" w14:textId="77777777" w:rsidR="00C855AA" w:rsidRDefault="00C855AA" w:rsidP="00BC5410">
      <w:pPr>
        <w:keepNext/>
        <w:keepLines/>
        <w:jc w:val="both"/>
        <w:rPr>
          <w:rFonts w:ascii="Tahoma" w:hAnsi="Tahoma" w:cs="Tahoma"/>
        </w:rPr>
      </w:pPr>
    </w:p>
    <w:p w14:paraId="04CA5157" w14:textId="77777777" w:rsidR="007C70A1" w:rsidRPr="00C8579C" w:rsidRDefault="009F4E76" w:rsidP="00BC5410">
      <w:pPr>
        <w:keepNext/>
        <w:keepLines/>
        <w:numPr>
          <w:ilvl w:val="0"/>
          <w:numId w:val="2"/>
        </w:numPr>
        <w:jc w:val="both"/>
        <w:rPr>
          <w:rFonts w:ascii="Tahoma" w:hAnsi="Tahoma" w:cs="Tahoma"/>
          <w:b/>
          <w:sz w:val="24"/>
        </w:rPr>
      </w:pPr>
      <w:r w:rsidRPr="00C8579C">
        <w:rPr>
          <w:rFonts w:ascii="Tahoma" w:hAnsi="Tahoma" w:cs="Tahoma"/>
          <w:b/>
          <w:sz w:val="24"/>
        </w:rPr>
        <w:t xml:space="preserve">UGOTAVLJANJE SPOSOBNOSTI </w:t>
      </w:r>
    </w:p>
    <w:p w14:paraId="609F1DA4" w14:textId="77777777" w:rsidR="007C70A1" w:rsidRPr="00C8579C" w:rsidRDefault="007C70A1" w:rsidP="00BC5410">
      <w:pPr>
        <w:keepNext/>
        <w:keepLines/>
        <w:jc w:val="both"/>
        <w:rPr>
          <w:rFonts w:ascii="Tahoma" w:hAnsi="Tahoma" w:cs="Tahoma"/>
        </w:rPr>
      </w:pPr>
    </w:p>
    <w:p w14:paraId="53410EC5" w14:textId="77777777" w:rsidR="00C53A34" w:rsidRPr="00C8579C" w:rsidRDefault="00C53A34" w:rsidP="00BC5410">
      <w:pPr>
        <w:keepNext/>
        <w:keepLines/>
        <w:numPr>
          <w:ilvl w:val="0"/>
          <w:numId w:val="18"/>
        </w:numPr>
        <w:jc w:val="both"/>
        <w:rPr>
          <w:rFonts w:ascii="Tahoma" w:hAnsi="Tahoma" w:cs="Tahoma"/>
          <w:b/>
        </w:rPr>
      </w:pPr>
      <w:r w:rsidRPr="00C8579C">
        <w:rPr>
          <w:rFonts w:ascii="Tahoma" w:hAnsi="Tahoma" w:cs="Tahoma"/>
          <w:b/>
        </w:rPr>
        <w:t xml:space="preserve">Splošno: </w:t>
      </w:r>
    </w:p>
    <w:p w14:paraId="01E06E84" w14:textId="77777777" w:rsidR="00C53A34" w:rsidRPr="00C8579C" w:rsidRDefault="00C53A34" w:rsidP="00BC5410">
      <w:pPr>
        <w:keepNext/>
        <w:keepLines/>
        <w:jc w:val="both"/>
        <w:rPr>
          <w:rFonts w:ascii="Tahoma" w:hAnsi="Tahoma" w:cs="Tahoma"/>
          <w:bCs/>
        </w:rPr>
      </w:pPr>
    </w:p>
    <w:p w14:paraId="19FC745B" w14:textId="77777777" w:rsidR="00C53A34" w:rsidRPr="00C8579C" w:rsidRDefault="00C53A34" w:rsidP="00BC5410">
      <w:pPr>
        <w:keepNext/>
        <w:keepLines/>
        <w:jc w:val="both"/>
        <w:rPr>
          <w:rFonts w:ascii="Tahoma" w:hAnsi="Tahoma" w:cs="Tahoma"/>
          <w:bCs/>
        </w:rPr>
      </w:pPr>
      <w:r w:rsidRPr="00C8579C">
        <w:rPr>
          <w:rFonts w:ascii="Tahoma" w:hAnsi="Tahoma" w:cs="Tahoma"/>
          <w:bCs/>
        </w:rPr>
        <w:t xml:space="preserve">Za ugotavljanje sposobnosti mora ponudnik izpolnjevati pogoje in zahteve skladno z določbami ZJN-3, ter pogoje in zahteve, ki so določene v tej razpisni dokumentaciji. </w:t>
      </w:r>
    </w:p>
    <w:p w14:paraId="05087598" w14:textId="77777777" w:rsidR="00D93F5A" w:rsidRPr="00C8579C" w:rsidRDefault="00D93F5A" w:rsidP="00BC5410">
      <w:pPr>
        <w:keepNext/>
        <w:keepLines/>
        <w:jc w:val="both"/>
        <w:rPr>
          <w:rFonts w:ascii="Tahoma" w:hAnsi="Tahoma" w:cs="Tahoma"/>
        </w:rPr>
      </w:pPr>
    </w:p>
    <w:p w14:paraId="30940AFB" w14:textId="77777777" w:rsidR="00C53A34" w:rsidRPr="00C8579C" w:rsidRDefault="00C53A34" w:rsidP="00BC5410">
      <w:pPr>
        <w:keepNext/>
        <w:keepLines/>
        <w:jc w:val="both"/>
        <w:rPr>
          <w:rFonts w:ascii="Tahoma" w:hAnsi="Tahoma" w:cs="Tahoma"/>
        </w:rPr>
      </w:pPr>
      <w:r w:rsidRPr="00C8579C">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3A7612F4" w14:textId="77777777" w:rsidR="00C60865" w:rsidRDefault="00C60865" w:rsidP="00BC5410">
      <w:pPr>
        <w:keepNext/>
        <w:keepLines/>
        <w:jc w:val="both"/>
        <w:rPr>
          <w:rFonts w:ascii="Tahoma" w:hAnsi="Tahoma" w:cs="Tahoma"/>
          <w:bCs/>
          <w:i/>
        </w:rPr>
      </w:pPr>
    </w:p>
    <w:p w14:paraId="5EC1F753" w14:textId="11F59260" w:rsidR="00F25778" w:rsidRPr="00C8579C" w:rsidRDefault="00F25778" w:rsidP="00BC5410">
      <w:pPr>
        <w:keepNext/>
        <w:keepLines/>
        <w:jc w:val="both"/>
        <w:rPr>
          <w:rFonts w:ascii="Tahoma" w:hAnsi="Tahoma" w:cs="Tahoma"/>
          <w:bCs/>
          <w:i/>
        </w:rPr>
      </w:pPr>
      <w:r w:rsidRPr="00C8579C">
        <w:rPr>
          <w:rFonts w:ascii="Tahoma" w:hAnsi="Tahoma" w:cs="Tahoma"/>
          <w:bCs/>
          <w:i/>
        </w:rPr>
        <w:t>V primeru, da ponudnik nastopa v skupni ponudbi</w:t>
      </w:r>
      <w:r w:rsidR="006F3D0D">
        <w:rPr>
          <w:rFonts w:ascii="Tahoma" w:hAnsi="Tahoma" w:cs="Tahoma"/>
          <w:bCs/>
          <w:i/>
        </w:rPr>
        <w:t>,</w:t>
      </w:r>
      <w:r w:rsidRPr="00C8579C">
        <w:rPr>
          <w:rFonts w:ascii="Tahoma" w:hAnsi="Tahoma" w:cs="Tahoma"/>
          <w:bCs/>
          <w:i/>
        </w:rPr>
        <w:t xml:space="preserve">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23A1F71" w14:textId="77777777" w:rsidR="00F25778" w:rsidRDefault="00F25778" w:rsidP="00BC5410">
      <w:pPr>
        <w:keepNext/>
        <w:keepLines/>
        <w:jc w:val="both"/>
        <w:rPr>
          <w:rFonts w:ascii="Tahoma" w:hAnsi="Tahoma" w:cs="Tahoma"/>
          <w:bCs/>
          <w:i/>
        </w:rPr>
      </w:pPr>
    </w:p>
    <w:p w14:paraId="1AD5084C" w14:textId="77777777" w:rsidR="00C53A34" w:rsidRPr="00C8579C" w:rsidRDefault="00C53A34" w:rsidP="00BC5410">
      <w:pPr>
        <w:keepNext/>
        <w:keepLines/>
        <w:numPr>
          <w:ilvl w:val="0"/>
          <w:numId w:val="18"/>
        </w:numPr>
        <w:jc w:val="both"/>
        <w:rPr>
          <w:rFonts w:ascii="Tahoma" w:hAnsi="Tahoma" w:cs="Tahoma"/>
          <w:b/>
        </w:rPr>
      </w:pPr>
      <w:r w:rsidRPr="00C8579C">
        <w:rPr>
          <w:rFonts w:ascii="Tahoma" w:hAnsi="Tahoma" w:cs="Tahoma"/>
          <w:b/>
        </w:rPr>
        <w:t xml:space="preserve">Ponudnik: </w:t>
      </w:r>
    </w:p>
    <w:p w14:paraId="79AC01B4" w14:textId="77777777" w:rsidR="00C53A34" w:rsidRPr="00C8579C" w:rsidRDefault="00C53A34" w:rsidP="00BC5410">
      <w:pPr>
        <w:keepNext/>
        <w:keepLines/>
        <w:jc w:val="both"/>
        <w:rPr>
          <w:rFonts w:ascii="Tahoma" w:hAnsi="Tahoma" w:cs="Tahoma"/>
        </w:rPr>
      </w:pPr>
    </w:p>
    <w:p w14:paraId="56CA5C23" w14:textId="77777777" w:rsidR="00C53A34" w:rsidRPr="00C8579C" w:rsidRDefault="00C53A34" w:rsidP="00BC5410">
      <w:pPr>
        <w:keepNext/>
        <w:keepLines/>
        <w:jc w:val="both"/>
        <w:rPr>
          <w:rFonts w:ascii="Tahoma" w:hAnsi="Tahoma" w:cs="Tahoma"/>
        </w:rPr>
      </w:pPr>
      <w:r w:rsidRPr="00C8579C">
        <w:rPr>
          <w:rFonts w:ascii="Tahoma" w:hAnsi="Tahoma" w:cs="Tahoma"/>
        </w:rPr>
        <w:t xml:space="preserve">Za ugotavljanje sposobnosti </w:t>
      </w:r>
      <w:r w:rsidRPr="00C8579C">
        <w:rPr>
          <w:rFonts w:ascii="Tahoma" w:hAnsi="Tahoma" w:cs="Tahoma"/>
          <w:b/>
        </w:rPr>
        <w:t>mora</w:t>
      </w:r>
      <w:r w:rsidRPr="00C8579C">
        <w:rPr>
          <w:rFonts w:ascii="Tahoma" w:hAnsi="Tahoma" w:cs="Tahoma"/>
        </w:rPr>
        <w:t xml:space="preserve"> ponudnik </w:t>
      </w:r>
      <w:r w:rsidRPr="00C8579C">
        <w:rPr>
          <w:rFonts w:ascii="Tahoma" w:hAnsi="Tahoma" w:cs="Tahoma"/>
          <w:u w:val="single"/>
        </w:rPr>
        <w:t>izpolniti in priložiti ESPD obrazec</w:t>
      </w:r>
      <w:r w:rsidRPr="00C8579C">
        <w:rPr>
          <w:rFonts w:ascii="Tahoma" w:hAnsi="Tahoma" w:cs="Tahoma"/>
        </w:rPr>
        <w:t xml:space="preserve">, ki je priloga te razpisne dokumentacije. </w:t>
      </w:r>
    </w:p>
    <w:p w14:paraId="2C3D8D66" w14:textId="77777777" w:rsidR="006927C4" w:rsidRPr="00C8579C" w:rsidRDefault="006927C4" w:rsidP="00BC5410">
      <w:pPr>
        <w:keepNext/>
        <w:keepLines/>
        <w:jc w:val="both"/>
        <w:rPr>
          <w:rFonts w:ascii="Tahoma" w:hAnsi="Tahoma" w:cs="Tahoma"/>
        </w:rPr>
      </w:pPr>
    </w:p>
    <w:p w14:paraId="50663DFF" w14:textId="77777777" w:rsidR="00C53A34" w:rsidRPr="00C8579C" w:rsidRDefault="00C53A34" w:rsidP="00BC5410">
      <w:pPr>
        <w:keepNext/>
        <w:keepLines/>
        <w:numPr>
          <w:ilvl w:val="0"/>
          <w:numId w:val="18"/>
        </w:numPr>
        <w:jc w:val="both"/>
        <w:rPr>
          <w:rFonts w:ascii="Tahoma" w:hAnsi="Tahoma" w:cs="Tahoma"/>
          <w:b/>
        </w:rPr>
      </w:pPr>
      <w:r w:rsidRPr="00C8579C">
        <w:rPr>
          <w:rFonts w:ascii="Tahoma" w:hAnsi="Tahoma" w:cs="Tahoma"/>
          <w:b/>
        </w:rPr>
        <w:t>Skupna ponudba (s partnerjem/ji), ponudba s podizvajalci in/ali s subjekti, katerih zmogljivosti uporablja gospodarski subjekt:</w:t>
      </w:r>
    </w:p>
    <w:p w14:paraId="7D654576" w14:textId="77777777" w:rsidR="006927C4" w:rsidRPr="00C8579C" w:rsidRDefault="006927C4" w:rsidP="00BC5410">
      <w:pPr>
        <w:keepNext/>
        <w:keepLines/>
        <w:jc w:val="both"/>
        <w:rPr>
          <w:rFonts w:ascii="Tahoma" w:hAnsi="Tahoma" w:cs="Tahoma"/>
        </w:rPr>
      </w:pPr>
    </w:p>
    <w:p w14:paraId="3126BA4D" w14:textId="5A25767F" w:rsidR="00C53A34" w:rsidRPr="00C8579C" w:rsidRDefault="00C53A34" w:rsidP="00BC5410">
      <w:pPr>
        <w:keepNext/>
        <w:keepLines/>
        <w:jc w:val="both"/>
        <w:rPr>
          <w:rFonts w:ascii="Tahoma" w:hAnsi="Tahoma" w:cs="Tahoma"/>
        </w:rPr>
      </w:pPr>
      <w:r w:rsidRPr="00C8579C">
        <w:rPr>
          <w:rFonts w:ascii="Tahoma" w:hAnsi="Tahoma" w:cs="Tahoma"/>
        </w:rPr>
        <w:t xml:space="preserve">Če ponudnik nastopa </w:t>
      </w:r>
      <w:r w:rsidRPr="00C8579C">
        <w:rPr>
          <w:rFonts w:ascii="Tahoma" w:hAnsi="Tahoma" w:cs="Tahoma"/>
          <w:u w:val="single"/>
        </w:rPr>
        <w:t>v skupni ponudbi (s partnerjem/ji)</w:t>
      </w:r>
      <w:r w:rsidRPr="00C8579C">
        <w:rPr>
          <w:rFonts w:ascii="Tahoma" w:hAnsi="Tahoma" w:cs="Tahoma"/>
        </w:rPr>
        <w:t xml:space="preserve">, </w:t>
      </w:r>
      <w:r w:rsidRPr="00C8579C">
        <w:rPr>
          <w:rFonts w:ascii="Tahoma" w:hAnsi="Tahoma" w:cs="Tahoma"/>
          <w:b/>
        </w:rPr>
        <w:t>mora</w:t>
      </w:r>
      <w:r w:rsidRPr="00C8579C">
        <w:rPr>
          <w:rFonts w:ascii="Tahoma" w:hAnsi="Tahoma" w:cs="Tahoma"/>
        </w:rPr>
        <w:t xml:space="preserve"> </w:t>
      </w:r>
      <w:r w:rsidRPr="00C8579C">
        <w:rPr>
          <w:rFonts w:ascii="Tahoma" w:hAnsi="Tahoma" w:cs="Tahoma"/>
          <w:u w:val="single"/>
        </w:rPr>
        <w:t>poleg svojega</w:t>
      </w:r>
      <w:r w:rsidRPr="00C8579C">
        <w:rPr>
          <w:rFonts w:ascii="Tahoma" w:hAnsi="Tahoma" w:cs="Tahoma"/>
        </w:rPr>
        <w:t xml:space="preserve"> priložiti tudi </w:t>
      </w:r>
      <w:r w:rsidRPr="00C8579C">
        <w:rPr>
          <w:rFonts w:ascii="Tahoma" w:hAnsi="Tahoma" w:cs="Tahoma"/>
          <w:b/>
          <w:u w:val="single"/>
        </w:rPr>
        <w:t>ločen</w:t>
      </w:r>
      <w:r w:rsidRPr="00C8579C">
        <w:rPr>
          <w:rFonts w:ascii="Tahoma" w:hAnsi="Tahoma" w:cs="Tahoma"/>
        </w:rPr>
        <w:t xml:space="preserve"> ESPD obrazec za vsakega od sodelujočih partnerjev v skupni ponudbi. </w:t>
      </w:r>
      <w:r w:rsidRPr="00C8579C">
        <w:rPr>
          <w:rFonts w:ascii="Tahoma" w:hAnsi="Tahoma" w:cs="Tahoma"/>
          <w:b/>
        </w:rPr>
        <w:t>Enako velja v primeru</w:t>
      </w:r>
      <w:r w:rsidRPr="00C8579C">
        <w:rPr>
          <w:rFonts w:ascii="Tahoma" w:hAnsi="Tahoma" w:cs="Tahoma"/>
        </w:rPr>
        <w:t xml:space="preserve">, če ponudnik sodeluje s </w:t>
      </w:r>
      <w:r w:rsidRPr="00C8579C">
        <w:rPr>
          <w:rFonts w:ascii="Tahoma" w:hAnsi="Tahoma" w:cs="Tahoma"/>
          <w:u w:val="single"/>
        </w:rPr>
        <w:t>podizvajalci</w:t>
      </w:r>
      <w:r w:rsidRPr="00C8579C">
        <w:rPr>
          <w:rFonts w:ascii="Tahoma" w:hAnsi="Tahoma" w:cs="Tahoma"/>
        </w:rPr>
        <w:t xml:space="preserve"> ali če se ponudnik pri izkazovanju svoje sposobnosti sklicuje </w:t>
      </w:r>
      <w:r w:rsidRPr="00C8579C">
        <w:rPr>
          <w:rFonts w:ascii="Tahoma" w:hAnsi="Tahoma" w:cs="Tahoma"/>
          <w:u w:val="single"/>
        </w:rPr>
        <w:t>na druge gospodarske subjekte</w:t>
      </w:r>
      <w:r w:rsidRPr="00C8579C">
        <w:rPr>
          <w:rFonts w:ascii="Tahoma" w:hAnsi="Tahoma" w:cs="Tahoma"/>
        </w:rPr>
        <w:t xml:space="preserve"> (priložiti je potrebno ločen ESPD obrazec zase kot ponudnika, ter ločene ESPD obrazce za vsakega podizvajalca in subjekt, katerih zmogljivosti uporablja ponudnik v ponudbi). </w:t>
      </w:r>
    </w:p>
    <w:p w14:paraId="35C5EE52" w14:textId="77777777" w:rsidR="00C53A34" w:rsidRPr="00C8579C" w:rsidRDefault="00C53A34" w:rsidP="00BC5410">
      <w:pPr>
        <w:keepNext/>
        <w:keepLines/>
        <w:jc w:val="both"/>
        <w:rPr>
          <w:rFonts w:ascii="Tahoma" w:hAnsi="Tahoma" w:cs="Tahoma"/>
        </w:rPr>
      </w:pPr>
    </w:p>
    <w:p w14:paraId="05548B2C" w14:textId="77777777" w:rsidR="00C53A34" w:rsidRPr="00C8579C" w:rsidRDefault="00C53A34" w:rsidP="00BC5410">
      <w:pPr>
        <w:keepNext/>
        <w:keepLines/>
        <w:numPr>
          <w:ilvl w:val="0"/>
          <w:numId w:val="18"/>
        </w:numPr>
        <w:jc w:val="both"/>
        <w:rPr>
          <w:rFonts w:ascii="Tahoma" w:hAnsi="Tahoma" w:cs="Tahoma"/>
          <w:b/>
        </w:rPr>
      </w:pPr>
      <w:r w:rsidRPr="00C8579C">
        <w:rPr>
          <w:rFonts w:ascii="Tahoma" w:hAnsi="Tahoma" w:cs="Tahoma"/>
          <w:b/>
        </w:rPr>
        <w:t>Navodila za ESPD obrazec:</w:t>
      </w:r>
    </w:p>
    <w:p w14:paraId="176BC01F" w14:textId="77777777" w:rsidR="00C53A34" w:rsidRPr="00C8579C" w:rsidRDefault="00C53A34" w:rsidP="00BC5410">
      <w:pPr>
        <w:keepNext/>
        <w:keepLines/>
        <w:jc w:val="both"/>
        <w:rPr>
          <w:rFonts w:ascii="Tahoma" w:hAnsi="Tahoma" w:cs="Tahoma"/>
        </w:rPr>
      </w:pPr>
    </w:p>
    <w:p w14:paraId="1BB63463" w14:textId="2489D536" w:rsidR="00216D97" w:rsidRPr="007E1849" w:rsidRDefault="00216D97" w:rsidP="00BC5410">
      <w:pPr>
        <w:keepNext/>
        <w:keepLines/>
        <w:jc w:val="both"/>
        <w:rPr>
          <w:rFonts w:ascii="Tahoma" w:hAnsi="Tahoma" w:cs="Tahoma"/>
          <w:bCs/>
        </w:rPr>
      </w:pPr>
      <w:r w:rsidRPr="007E1849">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7E1849">
        <w:rPr>
          <w:rFonts w:ascii="Tahoma" w:hAnsi="Tahoma" w:cs="Tahoma"/>
          <w:bCs/>
        </w:rPr>
        <w:t>xml</w:t>
      </w:r>
      <w:proofErr w:type="spellEnd"/>
      <w:r w:rsidRPr="007E1849">
        <w:rPr>
          <w:rFonts w:ascii="Tahoma" w:hAnsi="Tahoma" w:cs="Tahoma"/>
          <w:bCs/>
        </w:rPr>
        <w:t>) na voljo na mestu, kjer je objavljena razpisna dokumentacija.</w:t>
      </w:r>
      <w:r w:rsidR="000C356B">
        <w:rPr>
          <w:rFonts w:ascii="Tahoma" w:hAnsi="Tahoma" w:cs="Tahoma"/>
          <w:bCs/>
        </w:rPr>
        <w:t xml:space="preserve"> </w:t>
      </w:r>
      <w:r w:rsidRPr="007E1849">
        <w:rPr>
          <w:rFonts w:ascii="Tahoma" w:hAnsi="Tahoma" w:cs="Tahoma"/>
          <w:bCs/>
        </w:rPr>
        <w:t xml:space="preserve">Ponudnik nato preko brezplačne spletne strani </w:t>
      </w:r>
      <w:hyperlink r:id="rId13" w:history="1">
        <w:r w:rsidRPr="007E1849">
          <w:rPr>
            <w:rFonts w:ascii="Tahoma" w:hAnsi="Tahoma" w:cs="Tahoma"/>
            <w:color w:val="0000FF"/>
            <w:u w:val="single"/>
          </w:rPr>
          <w:t>https://ejn.gov.si/espd/</w:t>
        </w:r>
      </w:hyperlink>
      <w:r w:rsidRPr="007E1849">
        <w:rPr>
          <w:rFonts w:ascii="Tahoma" w:hAnsi="Tahoma" w:cs="Tahoma"/>
          <w:bCs/>
        </w:rPr>
        <w:t xml:space="preserve"> prične z izpolnjevanjem obrazca ESPD tako, da </w:t>
      </w:r>
      <w:r w:rsidRPr="007E1849">
        <w:rPr>
          <w:rFonts w:ascii="Tahoma" w:hAnsi="Tahoma" w:cs="Tahoma"/>
          <w:b/>
          <w:bCs/>
        </w:rPr>
        <w:t>označi, da je gospodarski subjekt</w:t>
      </w:r>
      <w:r w:rsidR="006F3D0D">
        <w:rPr>
          <w:rFonts w:ascii="Tahoma" w:hAnsi="Tahoma" w:cs="Tahoma"/>
          <w:b/>
          <w:bCs/>
        </w:rPr>
        <w:t>,</w:t>
      </w:r>
      <w:r w:rsidRPr="007E1849">
        <w:rPr>
          <w:rFonts w:ascii="Tahoma" w:hAnsi="Tahoma" w:cs="Tahoma"/>
          <w:b/>
          <w:bCs/>
        </w:rPr>
        <w:t xml:space="preserve"> </w:t>
      </w:r>
      <w:r w:rsidRPr="007E1849">
        <w:rPr>
          <w:rFonts w:ascii="Tahoma" w:hAnsi="Tahoma" w:cs="Tahoma"/>
          <w:bCs/>
        </w:rPr>
        <w:t xml:space="preserve">in izbere možnost: </w:t>
      </w:r>
      <w:r w:rsidRPr="007E1849">
        <w:rPr>
          <w:rFonts w:ascii="Tahoma" w:hAnsi="Tahoma" w:cs="Tahoma"/>
          <w:b/>
          <w:bCs/>
        </w:rPr>
        <w:t>»Uvoziti ESPD«</w:t>
      </w:r>
      <w:r w:rsidRPr="007E1849">
        <w:rPr>
          <w:rFonts w:ascii="Tahoma" w:hAnsi="Tahoma" w:cs="Tahoma"/>
          <w:bCs/>
        </w:rPr>
        <w:t>.</w:t>
      </w:r>
      <w:r w:rsidRPr="007E1849">
        <w:rPr>
          <w:rFonts w:ascii="Tahoma" w:hAnsi="Tahoma" w:cs="Tahoma"/>
          <w:b/>
          <w:bCs/>
        </w:rPr>
        <w:t xml:space="preserve"> </w:t>
      </w:r>
      <w:r w:rsidRPr="007E1849">
        <w:rPr>
          <w:rFonts w:ascii="Tahoma" w:hAnsi="Tahoma" w:cs="Tahoma"/>
          <w:bCs/>
        </w:rPr>
        <w:t xml:space="preserve">Ponudnik nato izbere sedež podjetja (državo), </w:t>
      </w:r>
      <w:r w:rsidRPr="007E1849">
        <w:rPr>
          <w:rFonts w:ascii="Tahoma" w:hAnsi="Tahoma" w:cs="Tahoma"/>
          <w:b/>
          <w:bCs/>
        </w:rPr>
        <w:t>ter za tem ukaz »Naloži«</w:t>
      </w:r>
      <w:r w:rsidRPr="007E1849">
        <w:rPr>
          <w:rFonts w:ascii="Tahoma" w:hAnsi="Tahoma" w:cs="Tahoma"/>
          <w:bCs/>
        </w:rPr>
        <w:t xml:space="preserve"> in na svojem računalniku (oz. drugem elektronskem mediju) poišče ESPD (.</w:t>
      </w:r>
      <w:proofErr w:type="spellStart"/>
      <w:r w:rsidRPr="007E1849">
        <w:rPr>
          <w:rFonts w:ascii="Tahoma" w:hAnsi="Tahoma" w:cs="Tahoma"/>
          <w:bCs/>
        </w:rPr>
        <w:t>xml</w:t>
      </w:r>
      <w:proofErr w:type="spellEnd"/>
      <w:r w:rsidRPr="007E1849">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38048C9D" w14:textId="77777777" w:rsidR="00216D97" w:rsidRPr="007E1849" w:rsidRDefault="00216D97" w:rsidP="00BC5410">
      <w:pPr>
        <w:keepNext/>
        <w:keepLines/>
        <w:jc w:val="both"/>
        <w:rPr>
          <w:rFonts w:ascii="Tahoma" w:hAnsi="Tahoma" w:cs="Tahoma"/>
          <w:bCs/>
          <w:i/>
        </w:rPr>
      </w:pPr>
    </w:p>
    <w:p w14:paraId="219323ED" w14:textId="77777777" w:rsidR="00341A94" w:rsidRDefault="00216D97" w:rsidP="00BC5410">
      <w:pPr>
        <w:keepNext/>
        <w:keepLines/>
        <w:jc w:val="both"/>
        <w:rPr>
          <w:rFonts w:ascii="Tahoma" w:hAnsi="Tahoma" w:cs="Tahoma"/>
          <w:bCs/>
          <w:i/>
        </w:rPr>
      </w:pPr>
      <w:r w:rsidRPr="007E1849">
        <w:rPr>
          <w:rFonts w:ascii="Tahoma" w:hAnsi="Tahoma" w:cs="Tahoma"/>
          <w:bCs/>
          <w:i/>
        </w:rPr>
        <w:t>Naročnik lahko ponudnike kadarkoli med postopkom pozove, da predložijo vsa dokazila ali del dokazil v zvezi z navedbami v izjavi (ESPD).</w:t>
      </w:r>
    </w:p>
    <w:p w14:paraId="24D5FA1D" w14:textId="77777777" w:rsidR="000C356B" w:rsidRDefault="000C356B" w:rsidP="00BC5410">
      <w:pPr>
        <w:keepNext/>
        <w:keepLines/>
        <w:jc w:val="both"/>
        <w:rPr>
          <w:rFonts w:ascii="Tahoma" w:hAnsi="Tahoma" w:cs="Tahoma"/>
          <w:bCs/>
        </w:rPr>
      </w:pPr>
    </w:p>
    <w:p w14:paraId="3FE8FB29" w14:textId="77777777" w:rsidR="006E572F" w:rsidRPr="003C0C04" w:rsidRDefault="006E572F" w:rsidP="00BC5410">
      <w:pPr>
        <w:keepNext/>
        <w:keepLines/>
        <w:numPr>
          <w:ilvl w:val="1"/>
          <w:numId w:val="2"/>
        </w:numPr>
        <w:jc w:val="both"/>
        <w:rPr>
          <w:rFonts w:ascii="Tahoma" w:hAnsi="Tahoma" w:cs="Tahoma"/>
          <w:b/>
        </w:rPr>
      </w:pPr>
      <w:r w:rsidRPr="003C0C04">
        <w:rPr>
          <w:rFonts w:ascii="Tahoma" w:hAnsi="Tahoma" w:cs="Tahoma"/>
          <w:b/>
        </w:rPr>
        <w:t>Razlogi za izključitev</w:t>
      </w:r>
    </w:p>
    <w:p w14:paraId="67F81874" w14:textId="77777777" w:rsidR="006E572F" w:rsidRDefault="006E572F" w:rsidP="00BC5410">
      <w:pPr>
        <w:keepNext/>
        <w:keepLines/>
        <w:jc w:val="both"/>
        <w:rPr>
          <w:rFonts w:ascii="Tahoma" w:hAnsi="Tahoma" w:cs="Tahoma"/>
        </w:rPr>
      </w:pPr>
    </w:p>
    <w:p w14:paraId="33CEFBB3" w14:textId="555F64B1" w:rsidR="00C74ECA" w:rsidRPr="00285804" w:rsidRDefault="00C74ECA" w:rsidP="00BC5410">
      <w:pPr>
        <w:keepNext/>
        <w:keepLines/>
        <w:jc w:val="both"/>
        <w:rPr>
          <w:rFonts w:ascii="Tahoma" w:hAnsi="Tahoma" w:cs="Tahoma"/>
          <w:i/>
        </w:rPr>
      </w:pPr>
      <w:r w:rsidRPr="00285804">
        <w:rPr>
          <w:rFonts w:ascii="Tahoma" w:hAnsi="Tahoma" w:cs="Tahoma"/>
          <w:i/>
        </w:rPr>
        <w:t>Ponudnik mora izpolnjevati zahtevane pogoje v tej točki. V primeru, da ponudnik nastopa v skupni ponudbi</w:t>
      </w:r>
      <w:r w:rsidR="006F3D0D">
        <w:rPr>
          <w:rFonts w:ascii="Tahoma" w:hAnsi="Tahoma" w:cs="Tahoma"/>
          <w:i/>
        </w:rPr>
        <w:t>,</w:t>
      </w:r>
      <w:r w:rsidRPr="00285804">
        <w:rPr>
          <w:rFonts w:ascii="Tahoma" w:hAnsi="Tahoma" w:cs="Tahoma"/>
          <w:i/>
        </w:rPr>
        <w:t xml:space="preserve">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r>
        <w:rPr>
          <w:rFonts w:ascii="Tahoma" w:hAnsi="Tahoma" w:cs="Tahoma"/>
          <w:i/>
        </w:rPr>
        <w:t xml:space="preserve"> </w:t>
      </w:r>
      <w:r w:rsidRPr="00CE49D0">
        <w:rPr>
          <w:rFonts w:ascii="Tahoma" w:hAnsi="Tahoma" w:cs="Tahoma"/>
          <w:i/>
        </w:rPr>
        <w:t>V podtočkah A, B, D.1, D.2, D.3 in E uporabljen izraz »</w:t>
      </w:r>
      <w:r w:rsidRPr="00CE49D0">
        <w:rPr>
          <w:rFonts w:ascii="Tahoma" w:hAnsi="Tahoma" w:cs="Tahoma"/>
          <w:bCs/>
          <w:i/>
        </w:rPr>
        <w:t>gospodarski subjekt</w:t>
      </w:r>
      <w:r w:rsidRPr="00CE49D0">
        <w:rPr>
          <w:rFonts w:ascii="Tahoma" w:hAnsi="Tahoma" w:cs="Tahoma"/>
          <w:i/>
        </w:rPr>
        <w:t>«, je uporabljen kot nevtralni izraz za ponudnika, partnerja, podizvajalca in subjekt</w:t>
      </w:r>
      <w:r w:rsidR="00595BDF">
        <w:rPr>
          <w:rFonts w:ascii="Tahoma" w:hAnsi="Tahoma" w:cs="Tahoma"/>
          <w:i/>
        </w:rPr>
        <w:t>a</w:t>
      </w:r>
      <w:r w:rsidRPr="00CE49D0">
        <w:rPr>
          <w:rFonts w:ascii="Tahoma" w:hAnsi="Tahoma" w:cs="Tahoma"/>
          <w:i/>
        </w:rPr>
        <w:t xml:space="preserve">, katerega zmogljivost uporablja </w:t>
      </w:r>
      <w:r w:rsidRPr="00CE49D0">
        <w:rPr>
          <w:rFonts w:ascii="Tahoma" w:hAnsi="Tahoma" w:cs="Tahoma"/>
          <w:bCs/>
          <w:i/>
        </w:rPr>
        <w:t>gospodarski subjekt</w:t>
      </w:r>
      <w:r w:rsidRPr="00CE49D0">
        <w:rPr>
          <w:rFonts w:ascii="Tahoma" w:hAnsi="Tahoma" w:cs="Tahoma"/>
          <w:i/>
        </w:rPr>
        <w:t>.</w:t>
      </w:r>
    </w:p>
    <w:p w14:paraId="269AC889" w14:textId="77777777" w:rsidR="00C74ECA" w:rsidRPr="00285804" w:rsidRDefault="00C74ECA" w:rsidP="00BC5410">
      <w:pPr>
        <w:keepNext/>
        <w:keepLines/>
        <w:jc w:val="both"/>
        <w:rPr>
          <w:rFonts w:ascii="Tahoma" w:hAnsi="Tahoma" w:cs="Tahoma"/>
        </w:rPr>
      </w:pPr>
    </w:p>
    <w:p w14:paraId="1B0C06B0" w14:textId="77777777" w:rsidR="00C74ECA" w:rsidRPr="00285804" w:rsidRDefault="00C74ECA" w:rsidP="00BC5410">
      <w:pPr>
        <w:keepNext/>
        <w:keepLines/>
        <w:jc w:val="both"/>
        <w:rPr>
          <w:rFonts w:ascii="Tahoma" w:hAnsi="Tahoma" w:cs="Tahoma"/>
          <w:bCs/>
          <w:u w:val="single"/>
        </w:rPr>
      </w:pPr>
      <w:r w:rsidRPr="00285804">
        <w:rPr>
          <w:rFonts w:ascii="Tahoma" w:hAnsi="Tahoma" w:cs="Tahoma"/>
          <w:bCs/>
          <w:u w:val="single"/>
        </w:rPr>
        <w:t xml:space="preserve">Naročnik bo iz sodelovanja v postopku javnega naročanja izključil </w:t>
      </w:r>
      <w:r w:rsidRPr="00285804">
        <w:rPr>
          <w:rFonts w:ascii="Tahoma" w:hAnsi="Tahoma" w:cs="Tahoma"/>
          <w:u w:val="single"/>
        </w:rPr>
        <w:t>ponudnika</w:t>
      </w:r>
      <w:r w:rsidRPr="00285804">
        <w:rPr>
          <w:rFonts w:ascii="Tahoma" w:hAnsi="Tahoma" w:cs="Tahoma"/>
          <w:bCs/>
          <w:u w:val="single"/>
        </w:rPr>
        <w:t xml:space="preserve">, če pri preverjanju v skladu z ZJN-3 ugotovi ali je drugače seznanjen, da ponudnik ne izpolnjuje pogojev v skladu s </w:t>
      </w:r>
      <w:r>
        <w:rPr>
          <w:rFonts w:ascii="Tahoma" w:hAnsi="Tahoma" w:cs="Tahoma"/>
          <w:bCs/>
          <w:u w:val="single"/>
        </w:rPr>
        <w:t>prvim, drugim in četrtim</w:t>
      </w:r>
      <w:r w:rsidRPr="00285804">
        <w:rPr>
          <w:rFonts w:ascii="Tahoma" w:hAnsi="Tahoma" w:cs="Tahoma"/>
          <w:bCs/>
          <w:u w:val="single"/>
        </w:rPr>
        <w:t xml:space="preserve"> odstavkom 75. člena ZJN-3. </w:t>
      </w:r>
    </w:p>
    <w:p w14:paraId="37695C63" w14:textId="77777777" w:rsidR="00C74ECA" w:rsidRPr="00285804" w:rsidRDefault="00C74ECA" w:rsidP="00BC5410">
      <w:pPr>
        <w:keepNext/>
        <w:keepLines/>
        <w:jc w:val="both"/>
        <w:rPr>
          <w:rFonts w:ascii="Tahoma" w:hAnsi="Tahoma" w:cs="Tahoma"/>
        </w:rPr>
      </w:pPr>
    </w:p>
    <w:p w14:paraId="600A229F" w14:textId="77777777" w:rsidR="00C74ECA" w:rsidRPr="00285804" w:rsidRDefault="00C74ECA" w:rsidP="00BC5410">
      <w:pPr>
        <w:keepNext/>
        <w:keepLines/>
        <w:jc w:val="both"/>
        <w:rPr>
          <w:rFonts w:ascii="Tahoma" w:hAnsi="Tahoma" w:cs="Tahoma"/>
          <w:b/>
        </w:rPr>
      </w:pPr>
      <w:r w:rsidRPr="00285804">
        <w:rPr>
          <w:rFonts w:ascii="Tahoma" w:hAnsi="Tahoma" w:cs="Tahoma"/>
          <w:b/>
        </w:rPr>
        <w:t xml:space="preserve">A: Razlogi, povezani s kazenskimi obsodbami </w:t>
      </w:r>
      <w:r>
        <w:rPr>
          <w:rFonts w:ascii="Tahoma" w:hAnsi="Tahoma" w:cs="Tahoma"/>
          <w:b/>
        </w:rPr>
        <w:t>(prvi odstavek 75. člena ZJN-3)</w:t>
      </w:r>
    </w:p>
    <w:p w14:paraId="7FDF13BC" w14:textId="70E21C32" w:rsidR="00C74ECA" w:rsidRPr="00285804" w:rsidRDefault="00C74ECA" w:rsidP="00BC5410">
      <w:pPr>
        <w:keepNext/>
        <w:keepLines/>
        <w:jc w:val="both"/>
        <w:rPr>
          <w:rFonts w:ascii="Tahoma" w:hAnsi="Tahoma" w:cs="Tahoma"/>
        </w:rPr>
      </w:pPr>
      <w:r w:rsidRPr="00CE49D0">
        <w:rPr>
          <w:rFonts w:ascii="Tahoma" w:hAnsi="Tahoma" w:cs="Tahoma"/>
        </w:rPr>
        <w:t xml:space="preserve">Naročnik </w:t>
      </w:r>
      <w:r>
        <w:rPr>
          <w:rFonts w:ascii="Tahoma" w:hAnsi="Tahoma" w:cs="Tahoma"/>
        </w:rPr>
        <w:t>bo</w:t>
      </w:r>
      <w:r w:rsidRPr="00CE49D0">
        <w:rPr>
          <w:rFonts w:ascii="Tahoma" w:hAnsi="Tahoma" w:cs="Tahoma"/>
        </w:rPr>
        <w:t xml:space="preserve"> iz sodelovanja v posto</w:t>
      </w:r>
      <w:r>
        <w:rPr>
          <w:rFonts w:ascii="Tahoma" w:hAnsi="Tahoma" w:cs="Tahoma"/>
        </w:rPr>
        <w:t>pku javnega naročanja izključil</w:t>
      </w:r>
      <w:r w:rsidRPr="00CE49D0">
        <w:rPr>
          <w:rFonts w:ascii="Tahoma" w:hAnsi="Tahoma" w:cs="Tahoma"/>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list RS, št. 50/12 - uradno prečiščeno besedilo</w:t>
      </w:r>
      <w:r w:rsidR="00CC3E99">
        <w:rPr>
          <w:rFonts w:ascii="Tahoma" w:hAnsi="Tahoma" w:cs="Tahoma"/>
        </w:rPr>
        <w:t xml:space="preserve"> </w:t>
      </w:r>
      <w:r w:rsidR="0084548A">
        <w:rPr>
          <w:rFonts w:ascii="Tahoma" w:hAnsi="Tahoma" w:cs="Tahoma"/>
        </w:rPr>
        <w:t>– s spremembami</w:t>
      </w:r>
      <w:r w:rsidRPr="00CE49D0">
        <w:rPr>
          <w:rFonts w:ascii="Tahoma" w:hAnsi="Tahoma" w:cs="Tahoma"/>
        </w:rPr>
        <w:t>; v nadaljnjem besedilu: KZ-1) ali za primerljiva kazniva dejanja, ki so jih izrekla tuja sodišča, ki so opredeljena v prvem odstavku 75. člena ZJN-3.</w:t>
      </w:r>
    </w:p>
    <w:p w14:paraId="2C051BAB" w14:textId="77777777" w:rsidR="00C74ECA" w:rsidRDefault="00C74ECA" w:rsidP="00BC5410">
      <w:pPr>
        <w:keepNext/>
        <w:keepLines/>
        <w:jc w:val="both"/>
        <w:rPr>
          <w:rFonts w:ascii="Tahoma" w:hAnsi="Tahoma" w:cs="Tahoma"/>
          <w:b/>
        </w:rPr>
      </w:pPr>
    </w:p>
    <w:p w14:paraId="5B033913" w14:textId="77777777" w:rsidR="00C74ECA" w:rsidRPr="00C8579C" w:rsidRDefault="00C74ECA" w:rsidP="00BC5410">
      <w:pPr>
        <w:pStyle w:val="Telobesedila2"/>
        <w:keepNext/>
        <w:keepLines/>
        <w:rPr>
          <w:rFonts w:ascii="Tahoma" w:hAnsi="Tahoma" w:cs="Tahoma"/>
          <w:smallCaps/>
        </w:rPr>
      </w:pPr>
      <w:r w:rsidRPr="00C8579C">
        <w:rPr>
          <w:rFonts w:ascii="Tahoma" w:hAnsi="Tahoma" w:cs="Tahoma"/>
          <w:smallCaps/>
        </w:rPr>
        <w:t>Dokazilo:</w:t>
      </w:r>
    </w:p>
    <w:p w14:paraId="25B17275" w14:textId="77777777" w:rsidR="00C74ECA" w:rsidRPr="00C8579C" w:rsidRDefault="00C74ECA" w:rsidP="00BC5410">
      <w:pPr>
        <w:pStyle w:val="Odstavekseznama"/>
        <w:keepNext/>
        <w:keepLines/>
        <w:ind w:left="0"/>
        <w:jc w:val="both"/>
        <w:rPr>
          <w:rFonts w:ascii="Tahoma" w:hAnsi="Tahoma" w:cs="Tahoma"/>
          <w:szCs w:val="22"/>
        </w:rPr>
      </w:pPr>
      <w:r w:rsidRPr="00C8579C">
        <w:rPr>
          <w:rFonts w:ascii="Tahoma" w:hAnsi="Tahoma" w:cs="Tahoma"/>
          <w:szCs w:val="22"/>
        </w:rPr>
        <w:t>Izpolnjen ESPD (</w:t>
      </w:r>
      <w:r w:rsidRPr="00C8579C">
        <w:rPr>
          <w:rFonts w:ascii="Tahoma" w:hAnsi="Tahoma" w:cs="Tahoma"/>
          <w:i/>
          <w:szCs w:val="22"/>
        </w:rPr>
        <w:t>v »Del III: Razlogi za izključitev, A: Razlogi, povezani s kazenskimi obsodbami«</w:t>
      </w:r>
      <w:r w:rsidRPr="00C8579C">
        <w:rPr>
          <w:rFonts w:ascii="Tahoma" w:hAnsi="Tahoma" w:cs="Tahoma"/>
          <w:szCs w:val="22"/>
        </w:rPr>
        <w:t xml:space="preserve">) s strani vseh gospodarskih subjektov v ponudbi. </w:t>
      </w:r>
    </w:p>
    <w:p w14:paraId="2380C334" w14:textId="77777777" w:rsidR="00C74ECA" w:rsidRDefault="00C74ECA" w:rsidP="00BC5410">
      <w:pPr>
        <w:pStyle w:val="Odstavekseznama"/>
        <w:keepNext/>
        <w:keepLines/>
        <w:ind w:left="0"/>
        <w:jc w:val="both"/>
        <w:rPr>
          <w:rFonts w:ascii="Tahoma" w:hAnsi="Tahoma" w:cs="Tahoma"/>
          <w:szCs w:val="22"/>
        </w:rPr>
      </w:pPr>
    </w:p>
    <w:p w14:paraId="1DCD6D6C" w14:textId="77777777" w:rsidR="00C74ECA" w:rsidRDefault="00C74ECA" w:rsidP="00BC5410">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6CEB7F4E" w14:textId="77777777" w:rsidR="00C74ECA" w:rsidRDefault="00C74ECA" w:rsidP="00BC5410">
      <w:pPr>
        <w:pStyle w:val="Odstavekseznama"/>
        <w:keepNext/>
        <w:keepLines/>
        <w:ind w:left="0"/>
        <w:jc w:val="both"/>
        <w:rPr>
          <w:rFonts w:ascii="Tahoma" w:hAnsi="Tahoma" w:cs="Tahoma"/>
          <w:szCs w:val="22"/>
        </w:rPr>
      </w:pPr>
    </w:p>
    <w:p w14:paraId="217FC095" w14:textId="77777777" w:rsidR="00C74ECA" w:rsidRDefault="00C74ECA" w:rsidP="00BC5410">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3D0BE7AD" w14:textId="77777777" w:rsidR="00C74ECA" w:rsidRDefault="00C74ECA" w:rsidP="00BC5410">
      <w:pPr>
        <w:keepNext/>
        <w:keepLines/>
        <w:jc w:val="both"/>
        <w:rPr>
          <w:rFonts w:ascii="Tahoma" w:hAnsi="Tahoma" w:cs="Tahoma"/>
          <w:bCs/>
        </w:rPr>
      </w:pPr>
    </w:p>
    <w:p w14:paraId="325FB87E" w14:textId="77777777" w:rsidR="00C74ECA" w:rsidRPr="00285804" w:rsidRDefault="00C74ECA" w:rsidP="00BC5410">
      <w:pPr>
        <w:keepNext/>
        <w:keepLines/>
        <w:jc w:val="both"/>
        <w:rPr>
          <w:rFonts w:ascii="Tahoma" w:hAnsi="Tahoma" w:cs="Tahoma"/>
          <w:b/>
        </w:rPr>
      </w:pPr>
    </w:p>
    <w:p w14:paraId="1D357D36" w14:textId="77777777" w:rsidR="00C74ECA" w:rsidRPr="00285804" w:rsidRDefault="00C74ECA" w:rsidP="00BC5410">
      <w:pPr>
        <w:keepNext/>
        <w:keepLines/>
        <w:jc w:val="both"/>
        <w:rPr>
          <w:rFonts w:ascii="Tahoma" w:hAnsi="Tahoma" w:cs="Tahoma"/>
          <w:b/>
        </w:rPr>
      </w:pPr>
      <w:r w:rsidRPr="00285804">
        <w:rPr>
          <w:rFonts w:ascii="Tahoma" w:hAnsi="Tahoma" w:cs="Tahoma"/>
          <w:b/>
        </w:rPr>
        <w:t>B: Razlogi, povezani s plačilom davkov ali prispevkov za socialno varnost</w:t>
      </w:r>
      <w:r>
        <w:rPr>
          <w:rFonts w:ascii="Tahoma" w:hAnsi="Tahoma" w:cs="Tahoma"/>
          <w:b/>
        </w:rPr>
        <w:t xml:space="preserve"> (drugi odstavek 75. člena ZJN-3)</w:t>
      </w:r>
    </w:p>
    <w:p w14:paraId="39C5AED6" w14:textId="731198CE" w:rsidR="00C74ECA" w:rsidRPr="00CE49D0" w:rsidRDefault="00C74ECA" w:rsidP="00BC5410">
      <w:pPr>
        <w:keepNext/>
        <w:keepLines/>
        <w:jc w:val="both"/>
        <w:rPr>
          <w:rFonts w:ascii="Tahoma" w:hAnsi="Tahoma" w:cs="Tahoma"/>
        </w:rPr>
      </w:pPr>
      <w:r w:rsidRPr="00CE49D0">
        <w:rPr>
          <w:rFonts w:ascii="Tahoma" w:hAnsi="Tahoma" w:cs="Tahoma"/>
        </w:rPr>
        <w:t xml:space="preserve">Naročnik </w:t>
      </w:r>
      <w:r>
        <w:rPr>
          <w:rFonts w:ascii="Tahoma" w:hAnsi="Tahoma" w:cs="Tahoma"/>
        </w:rPr>
        <w:t>bo</w:t>
      </w:r>
      <w:r w:rsidRPr="00CE49D0">
        <w:rPr>
          <w:rFonts w:ascii="Tahoma" w:hAnsi="Tahoma" w:cs="Tahoma"/>
        </w:rPr>
        <w:t xml:space="preserve"> iz sodelovanja v posto</w:t>
      </w:r>
      <w:r>
        <w:rPr>
          <w:rFonts w:ascii="Tahoma" w:hAnsi="Tahoma" w:cs="Tahoma"/>
        </w:rPr>
        <w:t>pku javnega naročanja izključil</w:t>
      </w:r>
      <w:r w:rsidRPr="00CE49D0">
        <w:rPr>
          <w:rFonts w:ascii="Tahoma" w:hAnsi="Tahoma" w:cs="Tahoma"/>
        </w:rPr>
        <w:t xml:space="preserve">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w:t>
      </w:r>
      <w:r w:rsidR="00BC5410">
        <w:rPr>
          <w:rFonts w:ascii="Tahoma" w:hAnsi="Tahoma" w:cs="Tahoma"/>
        </w:rPr>
        <w:t xml:space="preserve"> </w:t>
      </w:r>
      <w:r w:rsidRPr="00CE49D0">
        <w:rPr>
          <w:rFonts w:ascii="Tahoma" w:hAnsi="Tahoma" w:cs="Tahoma"/>
        </w:rPr>
        <w:t xml:space="preserve"> subjekt ne </w:t>
      </w:r>
      <w:r w:rsidR="00BC5410">
        <w:rPr>
          <w:rFonts w:ascii="Tahoma" w:hAnsi="Tahoma" w:cs="Tahoma"/>
        </w:rPr>
        <w:t xml:space="preserve"> </w:t>
      </w:r>
      <w:r w:rsidRPr="00CE49D0">
        <w:rPr>
          <w:rFonts w:ascii="Tahoma" w:hAnsi="Tahoma" w:cs="Tahoma"/>
        </w:rPr>
        <w:t>izpolnjuje obveznosti</w:t>
      </w:r>
      <w:r w:rsidR="00BC5410">
        <w:rPr>
          <w:rFonts w:ascii="Tahoma" w:hAnsi="Tahoma" w:cs="Tahoma"/>
        </w:rPr>
        <w:t xml:space="preserve"> </w:t>
      </w:r>
      <w:r w:rsidRPr="00CE49D0">
        <w:rPr>
          <w:rFonts w:ascii="Tahoma" w:hAnsi="Tahoma" w:cs="Tahoma"/>
        </w:rPr>
        <w:t xml:space="preserve"> iz prejšnjega stavka</w:t>
      </w:r>
      <w:r w:rsidR="00BC5410">
        <w:rPr>
          <w:rFonts w:ascii="Tahoma" w:hAnsi="Tahoma" w:cs="Tahoma"/>
        </w:rPr>
        <w:t xml:space="preserve"> </w:t>
      </w:r>
      <w:r w:rsidRPr="00CE49D0">
        <w:rPr>
          <w:rFonts w:ascii="Tahoma" w:hAnsi="Tahoma" w:cs="Tahoma"/>
        </w:rPr>
        <w:t xml:space="preserve"> tudi, če</w:t>
      </w:r>
      <w:r w:rsidR="00BC5410">
        <w:rPr>
          <w:rFonts w:ascii="Tahoma" w:hAnsi="Tahoma" w:cs="Tahoma"/>
        </w:rPr>
        <w:t xml:space="preserve"> </w:t>
      </w:r>
      <w:r w:rsidRPr="00CE49D0">
        <w:rPr>
          <w:rFonts w:ascii="Tahoma" w:hAnsi="Tahoma" w:cs="Tahoma"/>
        </w:rPr>
        <w:t xml:space="preserve"> nima</w:t>
      </w:r>
      <w:r w:rsidR="00BC5410">
        <w:rPr>
          <w:rFonts w:ascii="Tahoma" w:hAnsi="Tahoma" w:cs="Tahoma"/>
        </w:rPr>
        <w:t xml:space="preserve"> </w:t>
      </w:r>
      <w:r w:rsidRPr="00CE49D0">
        <w:rPr>
          <w:rFonts w:ascii="Tahoma" w:hAnsi="Tahoma" w:cs="Tahoma"/>
        </w:rPr>
        <w:t xml:space="preserve"> predloženih</w:t>
      </w:r>
      <w:r w:rsidR="00BC5410">
        <w:rPr>
          <w:rFonts w:ascii="Tahoma" w:hAnsi="Tahoma" w:cs="Tahoma"/>
        </w:rPr>
        <w:t xml:space="preserve"> </w:t>
      </w:r>
      <w:r w:rsidRPr="00CE49D0">
        <w:rPr>
          <w:rFonts w:ascii="Tahoma" w:hAnsi="Tahoma" w:cs="Tahoma"/>
        </w:rPr>
        <w:t>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6FD11909" w14:textId="77777777" w:rsidR="00C74ECA" w:rsidRPr="00285804" w:rsidRDefault="00C74ECA" w:rsidP="00BC5410">
      <w:pPr>
        <w:keepNext/>
        <w:keepLines/>
        <w:jc w:val="both"/>
        <w:rPr>
          <w:rFonts w:ascii="Tahoma" w:hAnsi="Tahoma" w:cs="Tahoma"/>
          <w:b/>
        </w:rPr>
      </w:pPr>
    </w:p>
    <w:p w14:paraId="43BA718B" w14:textId="77777777" w:rsidR="00C74ECA" w:rsidRPr="00285804" w:rsidRDefault="00C74ECA" w:rsidP="00BC5410">
      <w:pPr>
        <w:keepNext/>
        <w:keepLines/>
        <w:jc w:val="both"/>
        <w:rPr>
          <w:rFonts w:ascii="Tahoma" w:hAnsi="Tahoma" w:cs="Tahoma"/>
          <w:b/>
        </w:rPr>
      </w:pPr>
      <w:r w:rsidRPr="00285804">
        <w:rPr>
          <w:rFonts w:ascii="Tahoma" w:hAnsi="Tahoma" w:cs="Tahoma"/>
          <w:b/>
        </w:rPr>
        <w:t>D: Nacionalni razlogi za izključitev</w:t>
      </w:r>
    </w:p>
    <w:p w14:paraId="62A2C453" w14:textId="77777777" w:rsidR="00C74ECA" w:rsidRPr="00285804" w:rsidRDefault="00C74ECA" w:rsidP="00BC5410">
      <w:pPr>
        <w:keepNext/>
        <w:keepLines/>
        <w:jc w:val="both"/>
        <w:rPr>
          <w:rFonts w:ascii="Tahoma" w:hAnsi="Tahoma" w:cs="Tahoma"/>
        </w:rPr>
      </w:pPr>
      <w:r w:rsidRPr="00285804">
        <w:rPr>
          <w:rFonts w:ascii="Tahoma" w:hAnsi="Tahoma" w:cs="Tahoma"/>
        </w:rPr>
        <w:t>Naročnik bo iz posameznega postopka javnega naročanja izključil gospodarski subjekt:</w:t>
      </w:r>
    </w:p>
    <w:p w14:paraId="19529466" w14:textId="77777777" w:rsidR="00C74ECA" w:rsidRPr="00285804" w:rsidRDefault="00C74ECA" w:rsidP="00BC5410">
      <w:pPr>
        <w:keepNext/>
        <w:keepLines/>
        <w:jc w:val="both"/>
        <w:rPr>
          <w:rFonts w:ascii="Tahoma" w:hAnsi="Tahoma" w:cs="Tahoma"/>
        </w:rPr>
      </w:pPr>
    </w:p>
    <w:p w14:paraId="1013C448" w14:textId="77777777" w:rsidR="00C74ECA" w:rsidRPr="00285804" w:rsidRDefault="00C74ECA" w:rsidP="00BC5410">
      <w:pPr>
        <w:keepNext/>
        <w:keepLines/>
        <w:jc w:val="both"/>
        <w:rPr>
          <w:rFonts w:ascii="Tahoma" w:hAnsi="Tahoma" w:cs="Tahoma"/>
        </w:rPr>
      </w:pPr>
      <w:r w:rsidRPr="00285804">
        <w:rPr>
          <w:rFonts w:ascii="Tahoma" w:hAnsi="Tahoma" w:cs="Tahoma"/>
          <w:b/>
        </w:rPr>
        <w:t>D.1: Točka a) četrtega odstavka 75. člena ZJN-3</w:t>
      </w:r>
    </w:p>
    <w:p w14:paraId="615DAC9C" w14:textId="77777777" w:rsidR="00C74ECA" w:rsidRPr="00285804" w:rsidRDefault="00C74ECA" w:rsidP="00BC5410">
      <w:pPr>
        <w:keepNext/>
        <w:keepLines/>
        <w:numPr>
          <w:ilvl w:val="0"/>
          <w:numId w:val="41"/>
        </w:numPr>
        <w:jc w:val="both"/>
        <w:rPr>
          <w:rFonts w:ascii="Tahoma" w:hAnsi="Tahoma" w:cs="Tahoma"/>
        </w:rPr>
      </w:pPr>
      <w:r w:rsidRPr="00285804">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61B3CE30" w14:textId="77777777" w:rsidR="00C74ECA" w:rsidRPr="00285804" w:rsidRDefault="00C74ECA" w:rsidP="00BC5410">
      <w:pPr>
        <w:keepNext/>
        <w:keepLines/>
        <w:jc w:val="both"/>
        <w:rPr>
          <w:rFonts w:ascii="Tahoma" w:hAnsi="Tahoma" w:cs="Tahoma"/>
          <w:b/>
        </w:rPr>
      </w:pPr>
    </w:p>
    <w:p w14:paraId="49F9E865" w14:textId="77777777" w:rsidR="00C74ECA" w:rsidRPr="00285804" w:rsidRDefault="00C74ECA" w:rsidP="00BC5410">
      <w:pPr>
        <w:keepNext/>
        <w:keepLines/>
        <w:jc w:val="both"/>
        <w:rPr>
          <w:rFonts w:ascii="Tahoma" w:hAnsi="Tahoma" w:cs="Tahoma"/>
        </w:rPr>
      </w:pPr>
      <w:r w:rsidRPr="00285804">
        <w:rPr>
          <w:rFonts w:ascii="Tahoma" w:hAnsi="Tahoma" w:cs="Tahoma"/>
          <w:b/>
        </w:rPr>
        <w:t>D.2: Točka b) četrtega odstavka 75. člena ZJN-3</w:t>
      </w:r>
    </w:p>
    <w:p w14:paraId="1355462F" w14:textId="77777777" w:rsidR="00C74ECA" w:rsidRPr="00285804" w:rsidRDefault="00C74ECA" w:rsidP="00BC5410">
      <w:pPr>
        <w:keepNext/>
        <w:keepLines/>
        <w:numPr>
          <w:ilvl w:val="0"/>
          <w:numId w:val="41"/>
        </w:numPr>
        <w:jc w:val="both"/>
        <w:rPr>
          <w:rFonts w:ascii="Tahoma" w:hAnsi="Tahoma" w:cs="Tahoma"/>
        </w:rPr>
      </w:pPr>
      <w:r w:rsidRPr="00285804">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972243C" w14:textId="77777777" w:rsidR="00C74ECA" w:rsidRPr="00285804" w:rsidRDefault="00C74ECA" w:rsidP="00BC5410">
      <w:pPr>
        <w:keepNext/>
        <w:keepLines/>
        <w:jc w:val="both"/>
        <w:rPr>
          <w:rFonts w:ascii="Tahoma" w:hAnsi="Tahoma" w:cs="Tahoma"/>
          <w:b/>
          <w:sz w:val="14"/>
        </w:rPr>
      </w:pPr>
    </w:p>
    <w:p w14:paraId="3AE4DD40" w14:textId="77777777" w:rsidR="00C74ECA" w:rsidRPr="00285804" w:rsidRDefault="00C74ECA" w:rsidP="00BC5410">
      <w:pPr>
        <w:keepNext/>
        <w:keepLines/>
        <w:jc w:val="both"/>
        <w:rPr>
          <w:rFonts w:ascii="Tahoma" w:hAnsi="Tahoma" w:cs="Tahoma"/>
          <w:b/>
        </w:rPr>
      </w:pPr>
      <w:r w:rsidRPr="00285804">
        <w:rPr>
          <w:rFonts w:ascii="Tahoma" w:hAnsi="Tahoma" w:cs="Tahoma"/>
          <w:b/>
        </w:rPr>
        <w:t>D.3: Kršitev temeljnih pravic delavcev (196. člen KZ-1), prvi odstavek 75. člena ZJN-3</w:t>
      </w:r>
    </w:p>
    <w:p w14:paraId="7908B6B7" w14:textId="77777777" w:rsidR="00C74ECA" w:rsidRPr="00285804" w:rsidRDefault="00C74ECA" w:rsidP="00BC5410">
      <w:pPr>
        <w:keepNext/>
        <w:keepLines/>
        <w:numPr>
          <w:ilvl w:val="0"/>
          <w:numId w:val="41"/>
        </w:numPr>
        <w:jc w:val="both"/>
        <w:rPr>
          <w:rFonts w:ascii="Tahoma" w:hAnsi="Tahoma" w:cs="Tahoma"/>
        </w:rPr>
      </w:pPr>
      <w:r w:rsidRPr="00285804">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5E567BD8" w14:textId="77777777" w:rsidR="00C74ECA" w:rsidRPr="00285804" w:rsidRDefault="00C74ECA" w:rsidP="00BC5410">
      <w:pPr>
        <w:keepNext/>
        <w:keepLines/>
        <w:jc w:val="both"/>
        <w:rPr>
          <w:rFonts w:ascii="Tahoma" w:hAnsi="Tahoma" w:cs="Tahoma"/>
          <w:b/>
        </w:rPr>
      </w:pPr>
    </w:p>
    <w:p w14:paraId="36DA06EE" w14:textId="77777777" w:rsidR="00C74ECA" w:rsidRPr="00285804" w:rsidRDefault="00C74ECA" w:rsidP="00BC5410">
      <w:pPr>
        <w:keepNext/>
        <w:keepLines/>
        <w:ind w:right="-2"/>
        <w:jc w:val="both"/>
        <w:rPr>
          <w:rFonts w:ascii="Tahoma" w:hAnsi="Tahoma" w:cs="Tahoma"/>
          <w:b/>
          <w:smallCaps/>
          <w:sz w:val="22"/>
        </w:rPr>
      </w:pPr>
      <w:r w:rsidRPr="00285804">
        <w:rPr>
          <w:rFonts w:ascii="Tahoma" w:hAnsi="Tahoma" w:cs="Tahoma"/>
          <w:b/>
          <w:smallCaps/>
          <w:sz w:val="22"/>
        </w:rPr>
        <w:t>Dokazila (velja za vse pogoje zgoraj):</w:t>
      </w:r>
    </w:p>
    <w:p w14:paraId="65489CCB" w14:textId="77777777" w:rsidR="00C74ECA" w:rsidRPr="00285804" w:rsidRDefault="00C74ECA" w:rsidP="00BC5410">
      <w:pPr>
        <w:keepNext/>
        <w:keepLines/>
        <w:jc w:val="both"/>
        <w:rPr>
          <w:rFonts w:ascii="Tahoma" w:hAnsi="Tahoma" w:cs="Tahoma"/>
        </w:rPr>
      </w:pPr>
      <w:r w:rsidRPr="00285804">
        <w:rPr>
          <w:rFonts w:ascii="Tahoma" w:hAnsi="Tahoma" w:cs="Tahoma"/>
        </w:rPr>
        <w:t xml:space="preserve">Priložen ESPD s strani vseh sodelujočih gospodarskih subjektov v ponudbi. </w:t>
      </w:r>
    </w:p>
    <w:p w14:paraId="2DB40AC3" w14:textId="77777777" w:rsidR="00C74ECA" w:rsidRPr="00285804" w:rsidRDefault="00C74ECA" w:rsidP="00BC5410">
      <w:pPr>
        <w:keepNext/>
        <w:keepLines/>
        <w:jc w:val="both"/>
        <w:rPr>
          <w:rFonts w:ascii="Tahoma" w:hAnsi="Tahoma" w:cs="Tahoma"/>
          <w:b/>
          <w:bCs/>
        </w:rPr>
      </w:pPr>
    </w:p>
    <w:p w14:paraId="6F0DADB5" w14:textId="77777777" w:rsidR="00C74ECA" w:rsidRPr="00285804" w:rsidRDefault="00C74ECA" w:rsidP="00BC5410">
      <w:pPr>
        <w:keepNext/>
        <w:keepLines/>
        <w:jc w:val="both"/>
        <w:rPr>
          <w:rFonts w:ascii="Tahoma" w:hAnsi="Tahoma" w:cs="Tahoma"/>
          <w:bCs/>
        </w:rPr>
      </w:pPr>
      <w:r w:rsidRPr="00285804">
        <w:rPr>
          <w:rFonts w:ascii="Tahoma" w:hAnsi="Tahoma" w:cs="Tahoma"/>
          <w:bCs/>
          <w:u w:val="single"/>
        </w:rPr>
        <w:t xml:space="preserve">Naročnik bo preveril izpolnjevanje pogojev iz </w:t>
      </w:r>
      <w:r>
        <w:rPr>
          <w:rFonts w:ascii="Tahoma" w:hAnsi="Tahoma" w:cs="Tahoma"/>
          <w:bCs/>
          <w:u w:val="single"/>
        </w:rPr>
        <w:t xml:space="preserve">prvega, drugega in četrtega </w:t>
      </w:r>
      <w:r w:rsidRPr="00285804">
        <w:rPr>
          <w:rFonts w:ascii="Tahoma" w:hAnsi="Tahoma" w:cs="Tahoma"/>
          <w:bCs/>
          <w:u w:val="single"/>
        </w:rPr>
        <w:t>odstavka 75. člena ZJN-3 preko informacijskega sistema e-Dosje</w:t>
      </w:r>
      <w:r w:rsidRPr="00285804">
        <w:rPr>
          <w:rFonts w:ascii="Tahoma" w:hAnsi="Tahoma" w:cs="Tahoma"/>
          <w:bCs/>
        </w:rPr>
        <w:t>, ki je namenjen elektronskem preverjanju ponudnikov (partnerjev), podizvajalcev in drugih gospodarskih subjektov, na čigar zmogljivosti se sklicuje ponudnik, v (predmetnih) nacionalnih uradnih evidencah.</w:t>
      </w:r>
      <w:r w:rsidRPr="00285804">
        <w:rPr>
          <w:rFonts w:ascii="Tahoma" w:hAnsi="Tahoma" w:cs="Tahoma"/>
          <w:bCs/>
          <w:i/>
        </w:rPr>
        <w:t xml:space="preserve"> </w:t>
      </w:r>
    </w:p>
    <w:p w14:paraId="7ACDF4E8" w14:textId="77777777" w:rsidR="00C74ECA" w:rsidRDefault="00C74ECA" w:rsidP="00BC5410">
      <w:pPr>
        <w:keepNext/>
        <w:keepLines/>
        <w:jc w:val="both"/>
        <w:rPr>
          <w:rFonts w:ascii="Tahoma" w:hAnsi="Tahoma" w:cs="Tahoma"/>
        </w:rPr>
      </w:pPr>
    </w:p>
    <w:p w14:paraId="4A3967BC" w14:textId="77777777" w:rsidR="00C74ECA" w:rsidRDefault="00C74ECA" w:rsidP="00BC5410">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174D7017" w14:textId="77777777" w:rsidR="00C74ECA" w:rsidRDefault="00C74ECA" w:rsidP="00BC5410">
      <w:pPr>
        <w:keepNext/>
        <w:keepLines/>
        <w:jc w:val="both"/>
        <w:rPr>
          <w:rFonts w:ascii="Tahoma" w:hAnsi="Tahoma" w:cs="Tahoma"/>
          <w:bCs/>
        </w:rPr>
      </w:pPr>
    </w:p>
    <w:p w14:paraId="10D1DF33" w14:textId="77777777" w:rsidR="00C74ECA" w:rsidRPr="003E5961" w:rsidRDefault="00C74ECA" w:rsidP="00BC5410">
      <w:pPr>
        <w:keepNext/>
        <w:keepLines/>
        <w:jc w:val="both"/>
        <w:rPr>
          <w:rFonts w:ascii="Tahoma" w:hAnsi="Tahoma" w:cs="Tahoma"/>
          <w:bCs/>
        </w:rPr>
      </w:pPr>
      <w:r w:rsidRPr="003E5961">
        <w:rPr>
          <w:rFonts w:ascii="Tahoma"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5E6C6DE2" w14:textId="05201252" w:rsidR="00C74ECA" w:rsidRDefault="00C74ECA" w:rsidP="00BC5410">
      <w:pPr>
        <w:pStyle w:val="Odstavekseznama"/>
        <w:keepNext/>
        <w:keepLines/>
        <w:numPr>
          <w:ilvl w:val="0"/>
          <w:numId w:val="42"/>
        </w:numPr>
        <w:jc w:val="both"/>
        <w:rPr>
          <w:rFonts w:ascii="Tahoma" w:hAnsi="Tahoma" w:cs="Tahoma"/>
          <w:bCs/>
        </w:rPr>
      </w:pPr>
      <w:r>
        <w:rPr>
          <w:rFonts w:ascii="Tahoma" w:hAnsi="Tahoma" w:cs="Tahoma"/>
          <w:bCs/>
        </w:rPr>
        <w:lastRenderedPageBreak/>
        <w:t xml:space="preserve">pooblastilo za preveritev gospodarskega subjekta in </w:t>
      </w:r>
      <w:r w:rsidRPr="00B0640B">
        <w:rPr>
          <w:rFonts w:ascii="Tahoma" w:hAnsi="Tahoma" w:cs="Tahoma"/>
          <w:bCs/>
        </w:rPr>
        <w:t>vse</w:t>
      </w:r>
      <w:r w:rsidR="00FE51BD">
        <w:rPr>
          <w:rFonts w:ascii="Tahoma" w:hAnsi="Tahoma" w:cs="Tahoma"/>
          <w:bCs/>
        </w:rPr>
        <w:t>h</w:t>
      </w:r>
      <w:r w:rsidRPr="00B0640B">
        <w:rPr>
          <w:rFonts w:ascii="Tahoma" w:hAnsi="Tahoma" w:cs="Tahoma"/>
          <w:bCs/>
        </w:rPr>
        <w:t xml:space="preserve"> oseb, ki so člani upravnega, vodstvenega ali nadzornega organa gospodarskega subjekta ali ki imajo pooblastila za njegovo zastopanje ali odločanje ali nadzor</w:t>
      </w:r>
      <w:r>
        <w:rPr>
          <w:rFonts w:ascii="Tahoma" w:hAnsi="Tahoma" w:cs="Tahoma"/>
          <w:bCs/>
        </w:rPr>
        <w:t xml:space="preserve"> v kazenski evidenci ali</w:t>
      </w:r>
    </w:p>
    <w:p w14:paraId="00C06673" w14:textId="77777777" w:rsidR="00C74ECA" w:rsidRDefault="00C74ECA" w:rsidP="00BC5410">
      <w:pPr>
        <w:pStyle w:val="Odstavekseznama"/>
        <w:keepNext/>
        <w:keepLines/>
        <w:numPr>
          <w:ilvl w:val="0"/>
          <w:numId w:val="42"/>
        </w:numPr>
        <w:jc w:val="both"/>
        <w:rPr>
          <w:rFonts w:ascii="Tahoma" w:hAnsi="Tahoma" w:cs="Tahoma"/>
          <w:bCs/>
        </w:rPr>
      </w:pPr>
      <w:r>
        <w:rPr>
          <w:rFonts w:ascii="Tahoma" w:hAnsi="Tahoma" w:cs="Tahoma"/>
          <w:bCs/>
        </w:rPr>
        <w:t>i</w:t>
      </w:r>
      <w:r w:rsidRPr="003E5961">
        <w:rPr>
          <w:rFonts w:ascii="Tahoma" w:hAnsi="Tahoma" w:cs="Tahoma"/>
          <w:bCs/>
        </w:rPr>
        <w:t xml:space="preserve">zpis </w:t>
      </w:r>
      <w:r w:rsidRPr="009D38D7">
        <w:rPr>
          <w:rFonts w:ascii="Tahoma" w:hAnsi="Tahoma" w:cs="Tahoma"/>
          <w:bCs/>
        </w:rPr>
        <w:t>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w:t>
      </w:r>
      <w:r>
        <w:rPr>
          <w:rFonts w:ascii="Tahoma" w:hAnsi="Tahoma" w:cs="Tahoma"/>
          <w:bCs/>
        </w:rPr>
        <w:t xml:space="preserve"> iz prvega odstavka 75. člena ZJN-3;</w:t>
      </w:r>
    </w:p>
    <w:p w14:paraId="7026FA1A" w14:textId="77777777" w:rsidR="00C74ECA" w:rsidRPr="00FC6B30" w:rsidRDefault="00C74ECA" w:rsidP="00BC5410">
      <w:pPr>
        <w:pStyle w:val="Odstavekseznama"/>
        <w:keepNext/>
        <w:keepLines/>
        <w:numPr>
          <w:ilvl w:val="0"/>
          <w:numId w:val="42"/>
        </w:numPr>
        <w:jc w:val="both"/>
        <w:rPr>
          <w:rFonts w:ascii="Tahoma" w:hAnsi="Tahoma" w:cs="Tahoma"/>
          <w:bCs/>
        </w:rPr>
      </w:pPr>
      <w:r w:rsidRPr="00FC6B30">
        <w:rPr>
          <w:rFonts w:ascii="Tahoma" w:hAnsi="Tahoma" w:cs="Tahoma"/>
          <w:color w:val="000000"/>
        </w:rPr>
        <w:t xml:space="preserve">potrdilo, ki ga izda pristojni organ v Republiki Sloveniji, drugi državi članici ali tretji državi, </w:t>
      </w:r>
      <w:r w:rsidRPr="00FC6B30">
        <w:rPr>
          <w:rFonts w:ascii="Tahoma" w:hAnsi="Tahoma" w:cs="Tahoma"/>
          <w:bCs/>
        </w:rPr>
        <w:t>da ne obstajajo razlogi za izključitev iz drugega odstavka 75. člena ZJN-3</w:t>
      </w:r>
      <w:r w:rsidRPr="00FC6B30">
        <w:rPr>
          <w:rFonts w:ascii="Tahoma" w:hAnsi="Tahoma" w:cs="Tahoma"/>
          <w:color w:val="000000"/>
        </w:rPr>
        <w:t>;</w:t>
      </w:r>
    </w:p>
    <w:p w14:paraId="2255BDB8" w14:textId="77777777" w:rsidR="00C74ECA" w:rsidRDefault="00C74ECA" w:rsidP="00BC5410">
      <w:pPr>
        <w:pStyle w:val="Odstavekseznama"/>
        <w:keepNext/>
        <w:keepLines/>
        <w:numPr>
          <w:ilvl w:val="0"/>
          <w:numId w:val="42"/>
        </w:numPr>
        <w:jc w:val="both"/>
        <w:rPr>
          <w:rFonts w:ascii="Tahoma" w:hAnsi="Tahoma" w:cs="Tahoma"/>
          <w:bCs/>
        </w:rPr>
      </w:pPr>
      <w:r w:rsidRPr="00FC6B30">
        <w:rPr>
          <w:rFonts w:ascii="Tahoma" w:hAnsi="Tahoma" w:cs="Tahoma"/>
          <w:bCs/>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4E5C0E0A" w14:textId="77777777" w:rsidR="00C74ECA" w:rsidRPr="00FC6B30" w:rsidRDefault="00C74ECA" w:rsidP="00BC5410">
      <w:pPr>
        <w:pStyle w:val="Odstavekseznama"/>
        <w:keepNext/>
        <w:keepLines/>
        <w:numPr>
          <w:ilvl w:val="0"/>
          <w:numId w:val="42"/>
        </w:numPr>
        <w:jc w:val="both"/>
        <w:rPr>
          <w:rFonts w:ascii="Tahoma" w:hAnsi="Tahoma" w:cs="Tahoma"/>
          <w:bCs/>
        </w:rPr>
      </w:pPr>
      <w:r w:rsidRPr="00FC6B30">
        <w:rPr>
          <w:rFonts w:ascii="Tahoma" w:hAnsi="Tahoma" w:cs="Tahoma"/>
        </w:rPr>
        <w:t xml:space="preserve">izpis iz evidence o pravnomočnih odločbah o prekrških, ki jo vodi pristojni organ v Republiki Sloveniji, drugi državi članici ali tretji državi, </w:t>
      </w:r>
      <w:r w:rsidRPr="00FC6B30">
        <w:rPr>
          <w:rFonts w:ascii="Tahoma" w:hAnsi="Tahoma" w:cs="Tahoma"/>
          <w:bCs/>
        </w:rPr>
        <w:t>da ne obstajajo razlogi za izključitev iz b) točke četrtega odstavka 75. člena ZJN-3.</w:t>
      </w:r>
    </w:p>
    <w:p w14:paraId="3C937970" w14:textId="77777777" w:rsidR="00C74ECA" w:rsidRDefault="00C74ECA" w:rsidP="00BC5410">
      <w:pPr>
        <w:pStyle w:val="Odstavekseznama"/>
        <w:keepNext/>
        <w:keepLines/>
        <w:ind w:left="0"/>
        <w:jc w:val="both"/>
        <w:rPr>
          <w:rFonts w:ascii="Tahoma" w:hAnsi="Tahoma" w:cs="Tahoma"/>
          <w:szCs w:val="22"/>
        </w:rPr>
      </w:pPr>
    </w:p>
    <w:p w14:paraId="00A6956F" w14:textId="77777777" w:rsidR="00C74ECA" w:rsidRDefault="00C74ECA" w:rsidP="00BC5410">
      <w:pPr>
        <w:pStyle w:val="Odstavekseznama"/>
        <w:keepNext/>
        <w:keepLines/>
        <w:ind w:left="0"/>
        <w:jc w:val="both"/>
        <w:rPr>
          <w:rFonts w:ascii="Tahoma" w:hAnsi="Tahoma" w:cs="Tahoma"/>
          <w:bCs/>
        </w:rPr>
      </w:pPr>
      <w:r w:rsidRPr="009D38D7">
        <w:rPr>
          <w:rFonts w:ascii="Tahoma" w:hAnsi="Tahoma" w:cs="Tahoma"/>
          <w:bCs/>
        </w:rPr>
        <w:t>Če država članica ali tretja država dokumentov in potrdil iz prejšnjega odstavka ne izdaja ali če ti ne zajemajo vseh primerov iz prvega</w:t>
      </w:r>
      <w:r>
        <w:rPr>
          <w:rFonts w:ascii="Tahoma" w:hAnsi="Tahoma" w:cs="Tahoma"/>
          <w:bCs/>
        </w:rPr>
        <w:t>, drugega in/ali četrtega</w:t>
      </w:r>
      <w:r w:rsidRPr="009D38D7">
        <w:rPr>
          <w:rFonts w:ascii="Tahoma" w:hAnsi="Tahoma" w:cs="Tahoma"/>
          <w:bCs/>
        </w:rPr>
        <w:t xml:space="preserve"> odstavka 75. člena </w:t>
      </w:r>
      <w:r>
        <w:rPr>
          <w:rFonts w:ascii="Tahoma" w:hAnsi="Tahoma" w:cs="Tahoma"/>
          <w:bCs/>
        </w:rPr>
        <w:t>ZJN-3</w:t>
      </w:r>
      <w:r w:rsidRPr="009D38D7">
        <w:rPr>
          <w:rFonts w:ascii="Tahoma" w:hAnsi="Tahoma" w:cs="Tahoma"/>
          <w:bCs/>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11BF6B57" w14:textId="77777777" w:rsidR="00C74ECA" w:rsidRPr="00285804" w:rsidRDefault="00C74ECA" w:rsidP="00BC5410">
      <w:pPr>
        <w:keepNext/>
        <w:keepLines/>
        <w:jc w:val="both"/>
        <w:rPr>
          <w:rFonts w:ascii="Tahoma" w:hAnsi="Tahoma" w:cs="Tahoma"/>
        </w:rPr>
      </w:pPr>
    </w:p>
    <w:p w14:paraId="77859BEE" w14:textId="77777777" w:rsidR="00C74ECA" w:rsidRPr="00285804" w:rsidRDefault="00C74ECA" w:rsidP="00BC5410">
      <w:pPr>
        <w:keepNext/>
        <w:keepLines/>
        <w:jc w:val="both"/>
        <w:rPr>
          <w:rFonts w:ascii="Tahoma" w:hAnsi="Tahoma" w:cs="Tahoma"/>
        </w:rPr>
      </w:pPr>
      <w:r w:rsidRPr="00285804">
        <w:rPr>
          <w:rFonts w:ascii="Tahoma" w:hAnsi="Tahoma" w:cs="Tahoma"/>
        </w:rPr>
        <w:t>Gospodarski subjekt s sedežem izven Republike Slovenije bo moral potrdilo pristojnega organa predložiti sam, v kolikor takšnega potrdila iz ustreznega registra ne bo mogel pridobiti naročnik.</w:t>
      </w:r>
    </w:p>
    <w:p w14:paraId="29F5287F" w14:textId="77777777" w:rsidR="00C855AA" w:rsidRPr="00285804" w:rsidRDefault="00C855AA" w:rsidP="00BC5410">
      <w:pPr>
        <w:keepNext/>
        <w:keepLines/>
        <w:jc w:val="both"/>
        <w:rPr>
          <w:rFonts w:ascii="Tahoma" w:hAnsi="Tahoma" w:cs="Tahoma"/>
        </w:rPr>
      </w:pPr>
    </w:p>
    <w:p w14:paraId="53CF02C4" w14:textId="77777777" w:rsidR="00C74ECA" w:rsidRPr="00285804" w:rsidRDefault="00C74ECA" w:rsidP="00BC5410">
      <w:pPr>
        <w:keepNext/>
        <w:keepLines/>
        <w:numPr>
          <w:ilvl w:val="0"/>
          <w:numId w:val="40"/>
        </w:numPr>
        <w:ind w:left="284" w:hanging="284"/>
        <w:jc w:val="both"/>
        <w:rPr>
          <w:rFonts w:ascii="Tahoma" w:hAnsi="Tahoma" w:cs="Tahoma"/>
          <w:b/>
          <w:bCs/>
        </w:rPr>
      </w:pPr>
      <w:r w:rsidRPr="00285804">
        <w:rPr>
          <w:rFonts w:ascii="Tahoma" w:hAnsi="Tahoma" w:cs="Tahoma"/>
          <w:b/>
          <w:bCs/>
        </w:rPr>
        <w:t>EMŠO:</w:t>
      </w:r>
    </w:p>
    <w:p w14:paraId="47A9FDC2" w14:textId="77777777" w:rsidR="00C74ECA" w:rsidRPr="00285804" w:rsidRDefault="00C74ECA" w:rsidP="00BC5410">
      <w:pPr>
        <w:keepNext/>
        <w:keepLines/>
        <w:jc w:val="both"/>
        <w:rPr>
          <w:rFonts w:ascii="Tahoma" w:hAnsi="Tahoma" w:cs="Tahoma"/>
          <w:bCs/>
          <w:sz w:val="10"/>
        </w:rPr>
      </w:pPr>
    </w:p>
    <w:p w14:paraId="5F78CC2C" w14:textId="77777777" w:rsidR="00C74ECA" w:rsidRPr="00285804" w:rsidRDefault="00C74ECA" w:rsidP="00BC5410">
      <w:pPr>
        <w:keepNext/>
        <w:keepLines/>
        <w:jc w:val="both"/>
        <w:rPr>
          <w:rFonts w:ascii="Tahoma" w:hAnsi="Tahoma" w:cs="Tahoma"/>
          <w:bCs/>
        </w:rPr>
      </w:pPr>
      <w:r w:rsidRPr="00285804">
        <w:rPr>
          <w:rFonts w:ascii="Tahoma" w:hAnsi="Tahoma" w:cs="Tahoma"/>
          <w:bCs/>
        </w:rPr>
        <w:t xml:space="preserve">Za potrebe preverjanja v informacijskem sistemu e-Dosje </w:t>
      </w:r>
      <w:r w:rsidRPr="00285804">
        <w:rPr>
          <w:rFonts w:ascii="Tahoma" w:hAnsi="Tahoma" w:cs="Tahoma"/>
          <w:bCs/>
          <w:u w:val="single"/>
        </w:rPr>
        <w:t xml:space="preserve">ponudnik (in vsi ostali sodelujoči gospodarski subjekti v ponudbi) za </w:t>
      </w:r>
      <w:r w:rsidRPr="00285804">
        <w:rPr>
          <w:rFonts w:ascii="Tahoma" w:hAnsi="Tahoma" w:cs="Tahoma"/>
          <w:b/>
          <w:bCs/>
          <w:u w:val="single"/>
        </w:rPr>
        <w:t>VSE</w:t>
      </w:r>
      <w:r w:rsidRPr="00285804">
        <w:rPr>
          <w:rFonts w:ascii="Tahoma" w:hAnsi="Tahoma" w:cs="Tahoma"/>
          <w:bCs/>
          <w:u w:val="single"/>
        </w:rPr>
        <w:t xml:space="preserve"> osebe, ki so člani upravnega, vodstvenega </w:t>
      </w:r>
      <w:r w:rsidRPr="00285804">
        <w:rPr>
          <w:rFonts w:ascii="Tahoma" w:hAnsi="Tahoma" w:cs="Tahoma"/>
          <w:b/>
          <w:bCs/>
          <w:u w:val="single"/>
        </w:rPr>
        <w:t>ali</w:t>
      </w:r>
      <w:r w:rsidRPr="00285804">
        <w:rPr>
          <w:rFonts w:ascii="Tahoma" w:hAnsi="Tahoma" w:cs="Tahoma"/>
          <w:bCs/>
          <w:u w:val="single"/>
        </w:rPr>
        <w:t xml:space="preserve"> nadzornega organa gospodarskega subjekta </w:t>
      </w:r>
      <w:r w:rsidRPr="00285804">
        <w:rPr>
          <w:rFonts w:ascii="Tahoma" w:hAnsi="Tahoma" w:cs="Tahoma"/>
          <w:b/>
          <w:bCs/>
          <w:u w:val="single"/>
        </w:rPr>
        <w:t>ali</w:t>
      </w:r>
      <w:r w:rsidRPr="00285804">
        <w:rPr>
          <w:rFonts w:ascii="Tahoma" w:hAnsi="Tahoma" w:cs="Tahoma"/>
          <w:bCs/>
          <w:u w:val="single"/>
        </w:rPr>
        <w:t xml:space="preserve"> ki imajo pooblastila za njegovo zastopanje </w:t>
      </w:r>
      <w:r w:rsidRPr="00285804">
        <w:rPr>
          <w:rFonts w:ascii="Tahoma" w:hAnsi="Tahoma" w:cs="Tahoma"/>
          <w:b/>
          <w:bCs/>
          <w:u w:val="single"/>
        </w:rPr>
        <w:t>ali</w:t>
      </w:r>
      <w:r w:rsidRPr="00285804">
        <w:rPr>
          <w:rFonts w:ascii="Tahoma" w:hAnsi="Tahoma" w:cs="Tahoma"/>
          <w:bCs/>
          <w:u w:val="single"/>
        </w:rPr>
        <w:t xml:space="preserve"> odločanje </w:t>
      </w:r>
      <w:r w:rsidRPr="00285804">
        <w:rPr>
          <w:rFonts w:ascii="Tahoma" w:hAnsi="Tahoma" w:cs="Tahoma"/>
          <w:b/>
          <w:bCs/>
          <w:u w:val="single"/>
        </w:rPr>
        <w:t>ali</w:t>
      </w:r>
      <w:r w:rsidRPr="00285804">
        <w:rPr>
          <w:rFonts w:ascii="Tahoma" w:hAnsi="Tahoma" w:cs="Tahoma"/>
          <w:bCs/>
          <w:u w:val="single"/>
        </w:rPr>
        <w:t xml:space="preserve"> nadzor v njem</w:t>
      </w:r>
      <w:r w:rsidRPr="00285804">
        <w:rPr>
          <w:rFonts w:ascii="Tahoma" w:hAnsi="Tahoma" w:cs="Tahoma"/>
          <w:bCs/>
        </w:rPr>
        <w:t xml:space="preserve">, </w:t>
      </w:r>
      <w:r w:rsidRPr="00285804">
        <w:rPr>
          <w:rFonts w:ascii="Tahoma" w:hAnsi="Tahoma" w:cs="Tahoma"/>
          <w:b/>
          <w:bCs/>
        </w:rPr>
        <w:t>vnesejo/navedejo EMŠO:</w:t>
      </w:r>
      <w:r w:rsidRPr="00285804">
        <w:rPr>
          <w:rFonts w:ascii="Tahoma" w:hAnsi="Tahoma" w:cs="Tahoma"/>
          <w:bCs/>
        </w:rPr>
        <w:t xml:space="preserve"> </w:t>
      </w:r>
    </w:p>
    <w:p w14:paraId="383DA5E0" w14:textId="77777777" w:rsidR="00C74ECA" w:rsidRPr="00285804" w:rsidRDefault="00C74ECA" w:rsidP="00BC5410">
      <w:pPr>
        <w:keepNext/>
        <w:keepLines/>
        <w:numPr>
          <w:ilvl w:val="0"/>
          <w:numId w:val="29"/>
        </w:numPr>
        <w:jc w:val="both"/>
        <w:rPr>
          <w:rFonts w:ascii="Tahoma" w:hAnsi="Tahoma" w:cs="Tahoma"/>
          <w:bCs/>
        </w:rPr>
      </w:pPr>
      <w:r w:rsidRPr="00285804">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285804">
        <w:rPr>
          <w:rFonts w:ascii="Tahoma" w:hAnsi="Tahoma" w:cs="Tahoma"/>
          <w:bCs/>
          <w:u w:val="single"/>
        </w:rPr>
        <w:t>ali</w:t>
      </w:r>
    </w:p>
    <w:p w14:paraId="30115FD0" w14:textId="77777777" w:rsidR="00C74ECA" w:rsidRPr="008D33B5" w:rsidRDefault="00C74ECA" w:rsidP="00BC5410">
      <w:pPr>
        <w:keepNext/>
        <w:keepLines/>
        <w:numPr>
          <w:ilvl w:val="0"/>
          <w:numId w:val="29"/>
        </w:numPr>
        <w:jc w:val="both"/>
        <w:rPr>
          <w:rFonts w:ascii="Tahoma" w:hAnsi="Tahoma" w:cs="Tahoma"/>
          <w:bCs/>
        </w:rPr>
      </w:pPr>
      <w:r w:rsidRPr="008D33B5">
        <w:rPr>
          <w:rFonts w:ascii="Tahoma" w:hAnsi="Tahoma" w:cs="Tahoma"/>
          <w:bCs/>
        </w:rPr>
        <w:t xml:space="preserve">v Prilogo 1 (ponudnik/partner), Prilogo </w:t>
      </w:r>
      <w:r w:rsidR="0070573E" w:rsidRPr="008D33B5">
        <w:rPr>
          <w:rFonts w:ascii="Tahoma" w:hAnsi="Tahoma" w:cs="Tahoma"/>
          <w:bCs/>
        </w:rPr>
        <w:t xml:space="preserve">4/1 </w:t>
      </w:r>
      <w:r w:rsidRPr="008D33B5">
        <w:rPr>
          <w:rFonts w:ascii="Tahoma" w:hAnsi="Tahoma" w:cs="Tahoma"/>
          <w:bCs/>
        </w:rPr>
        <w:t xml:space="preserve">(podizvajalci), Prilogo </w:t>
      </w:r>
      <w:r w:rsidR="0070573E" w:rsidRPr="008D33B5">
        <w:rPr>
          <w:rFonts w:ascii="Tahoma" w:hAnsi="Tahoma" w:cs="Tahoma"/>
          <w:bCs/>
        </w:rPr>
        <w:t xml:space="preserve">4/3 </w:t>
      </w:r>
      <w:r w:rsidRPr="008D33B5">
        <w:rPr>
          <w:rFonts w:ascii="Tahoma" w:hAnsi="Tahoma" w:cs="Tahoma"/>
          <w:bCs/>
        </w:rPr>
        <w:t xml:space="preserve">(subjekti, katerih zmogljivost uporablja ponudnik) </w:t>
      </w:r>
      <w:r w:rsidRPr="008D33B5">
        <w:rPr>
          <w:rFonts w:ascii="Tahoma" w:hAnsi="Tahoma" w:cs="Tahoma"/>
          <w:bCs/>
          <w:u w:val="single"/>
        </w:rPr>
        <w:t>ali</w:t>
      </w:r>
    </w:p>
    <w:p w14:paraId="25957572" w14:textId="77777777" w:rsidR="00C74ECA" w:rsidRPr="00285804" w:rsidRDefault="00C74ECA" w:rsidP="00BC5410">
      <w:pPr>
        <w:keepNext/>
        <w:keepLines/>
        <w:numPr>
          <w:ilvl w:val="0"/>
          <w:numId w:val="29"/>
        </w:numPr>
        <w:jc w:val="both"/>
        <w:rPr>
          <w:rFonts w:ascii="Tahoma" w:hAnsi="Tahoma" w:cs="Tahoma"/>
          <w:bCs/>
        </w:rPr>
      </w:pPr>
      <w:r w:rsidRPr="00285804">
        <w:rPr>
          <w:rFonts w:ascii="Tahoma" w:hAnsi="Tahoma" w:cs="Tahoma"/>
          <w:bCs/>
        </w:rPr>
        <w:t>na lastnem obrazcu.</w:t>
      </w:r>
    </w:p>
    <w:p w14:paraId="71C769CE" w14:textId="77777777" w:rsidR="00C74ECA" w:rsidRPr="00285804" w:rsidRDefault="00C74ECA" w:rsidP="00BC5410">
      <w:pPr>
        <w:keepNext/>
        <w:keepLines/>
        <w:jc w:val="both"/>
        <w:rPr>
          <w:rFonts w:ascii="Tahoma" w:hAnsi="Tahoma" w:cs="Tahoma"/>
          <w:sz w:val="14"/>
        </w:rPr>
      </w:pPr>
    </w:p>
    <w:p w14:paraId="0A330A69" w14:textId="77777777" w:rsidR="00C74ECA" w:rsidRPr="00285804" w:rsidRDefault="00C74ECA" w:rsidP="00BC5410">
      <w:pPr>
        <w:keepNext/>
        <w:keepLines/>
        <w:jc w:val="both"/>
        <w:rPr>
          <w:rFonts w:ascii="Tahoma" w:hAnsi="Tahoma" w:cs="Tahoma"/>
        </w:rPr>
      </w:pPr>
    </w:p>
    <w:p w14:paraId="63231A4F" w14:textId="77777777" w:rsidR="00C74ECA" w:rsidRPr="00285804" w:rsidRDefault="00C74ECA" w:rsidP="00BC5410">
      <w:pPr>
        <w:keepNext/>
        <w:keepLines/>
        <w:numPr>
          <w:ilvl w:val="0"/>
          <w:numId w:val="40"/>
        </w:numPr>
        <w:ind w:left="284" w:hanging="284"/>
        <w:jc w:val="both"/>
        <w:rPr>
          <w:rFonts w:ascii="Tahoma" w:hAnsi="Tahoma" w:cs="Tahoma"/>
          <w:b/>
          <w:bCs/>
        </w:rPr>
      </w:pPr>
      <w:r w:rsidRPr="00285804">
        <w:rPr>
          <w:rFonts w:ascii="Tahoma" w:hAnsi="Tahoma" w:cs="Tahoma"/>
          <w:b/>
          <w:bCs/>
        </w:rPr>
        <w:t>POPRAVNI MEHANIZMI:</w:t>
      </w:r>
    </w:p>
    <w:p w14:paraId="54B5436E" w14:textId="77777777" w:rsidR="00C74ECA" w:rsidRPr="00285804" w:rsidRDefault="00C74ECA" w:rsidP="00BC5410">
      <w:pPr>
        <w:keepNext/>
        <w:keepLines/>
        <w:jc w:val="both"/>
        <w:rPr>
          <w:rFonts w:ascii="Tahoma" w:hAnsi="Tahoma" w:cs="Tahoma"/>
          <w:bCs/>
          <w:sz w:val="12"/>
        </w:rPr>
      </w:pPr>
    </w:p>
    <w:p w14:paraId="48E8C108" w14:textId="77777777" w:rsidR="00C74ECA" w:rsidRPr="00285804" w:rsidRDefault="00C74ECA" w:rsidP="00BC5410">
      <w:pPr>
        <w:keepNext/>
        <w:keepLines/>
        <w:jc w:val="both"/>
        <w:rPr>
          <w:rFonts w:ascii="Tahoma" w:hAnsi="Tahoma" w:cs="Tahoma"/>
          <w:b/>
          <w:bCs/>
        </w:rPr>
      </w:pPr>
      <w:r w:rsidRPr="00285804">
        <w:rPr>
          <w:rFonts w:ascii="Tahoma" w:hAnsi="Tahoma" w:cs="Tahoma"/>
          <w:b/>
          <w:bCs/>
          <w:u w:val="single"/>
        </w:rPr>
        <w:t>2. odstavek 75. člena ZJN-3:</w:t>
      </w:r>
    </w:p>
    <w:p w14:paraId="2442233B" w14:textId="77777777" w:rsidR="00C74ECA" w:rsidRPr="00285804" w:rsidRDefault="00C74ECA" w:rsidP="00BC5410">
      <w:pPr>
        <w:keepNext/>
        <w:keepLines/>
        <w:jc w:val="both"/>
        <w:rPr>
          <w:rFonts w:ascii="Tahoma" w:hAnsi="Tahoma" w:cs="Tahoma"/>
          <w:bCs/>
          <w:sz w:val="8"/>
        </w:rPr>
      </w:pPr>
    </w:p>
    <w:p w14:paraId="184E4150" w14:textId="59B82006" w:rsidR="00C74ECA" w:rsidRDefault="00C74ECA" w:rsidP="00BC5410">
      <w:pPr>
        <w:keepNext/>
        <w:keepLines/>
        <w:jc w:val="both"/>
        <w:rPr>
          <w:rFonts w:ascii="Tahoma" w:hAnsi="Tahoma" w:cs="Tahoma"/>
          <w:bCs/>
        </w:rPr>
      </w:pPr>
      <w:r w:rsidRPr="00285804">
        <w:rPr>
          <w:rFonts w:ascii="Tahoma" w:hAnsi="Tahoma" w:cs="Tahoma"/>
          <w:bCs/>
        </w:rPr>
        <w:t xml:space="preserve">Gospodarskega subjekta </w:t>
      </w:r>
      <w:r w:rsidRPr="00285804">
        <w:rPr>
          <w:rFonts w:ascii="Tahoma" w:hAnsi="Tahoma" w:cs="Tahoma"/>
          <w:b/>
          <w:bCs/>
          <w:u w:val="single"/>
        </w:rPr>
        <w:t>se ne izloči</w:t>
      </w:r>
      <w:r w:rsidRPr="00285804">
        <w:rPr>
          <w:rFonts w:ascii="Tahoma" w:hAnsi="Tahoma" w:cs="Tahoma"/>
          <w:bCs/>
        </w:rPr>
        <w:t xml:space="preserve">, če gospodarski subjekt </w:t>
      </w:r>
      <w:r w:rsidRPr="00285804">
        <w:rPr>
          <w:rFonts w:ascii="Tahoma" w:hAnsi="Tahoma" w:cs="Tahoma"/>
          <w:b/>
          <w:bCs/>
        </w:rPr>
        <w:t>do roka za oddajo ponudb</w:t>
      </w:r>
      <w:r w:rsidRPr="00285804">
        <w:rPr>
          <w:rFonts w:ascii="Tahoma" w:hAnsi="Tahoma" w:cs="Tahoma"/>
          <w:bCs/>
        </w:rPr>
        <w:t xml:space="preserve"> </w:t>
      </w:r>
      <w:r w:rsidRPr="00285804">
        <w:rPr>
          <w:rFonts w:ascii="Tahoma" w:hAnsi="Tahoma" w:cs="Tahoma"/>
          <w:b/>
          <w:bCs/>
        </w:rPr>
        <w:t>poravna</w:t>
      </w:r>
      <w:r w:rsidRPr="00285804">
        <w:rPr>
          <w:rFonts w:ascii="Tahoma" w:hAnsi="Tahoma" w:cs="Tahoma"/>
          <w:bCs/>
        </w:rPr>
        <w:t xml:space="preserve"> neplačane zapadle obveznosti, ki znašajo 50 eurov ali več</w:t>
      </w:r>
      <w:r w:rsidR="00FE51BD">
        <w:rPr>
          <w:rFonts w:ascii="Tahoma" w:hAnsi="Tahoma" w:cs="Tahoma"/>
          <w:bCs/>
        </w:rPr>
        <w:t>,</w:t>
      </w:r>
      <w:r w:rsidRPr="00285804">
        <w:rPr>
          <w:rFonts w:ascii="Tahoma" w:hAnsi="Tahoma" w:cs="Tahoma"/>
          <w:bCs/>
        </w:rPr>
        <w:t xml:space="preserve"> in predloži vse obračune davčnih odtegljajev za dohodke iz delovnega razmerja za obdobje zadnjih pet let do roka za oddajo prijave ali ponudbe.</w:t>
      </w:r>
    </w:p>
    <w:p w14:paraId="17DB0B88" w14:textId="77777777" w:rsidR="00C74ECA" w:rsidRPr="00285804" w:rsidRDefault="00C74ECA" w:rsidP="00BC5410">
      <w:pPr>
        <w:keepNext/>
        <w:keepLines/>
        <w:jc w:val="both"/>
        <w:rPr>
          <w:rFonts w:ascii="Tahoma" w:hAnsi="Tahoma" w:cs="Tahoma"/>
          <w:bCs/>
        </w:rPr>
      </w:pPr>
    </w:p>
    <w:p w14:paraId="495621F8" w14:textId="77777777" w:rsidR="00C74ECA" w:rsidRPr="00285804" w:rsidRDefault="00C74ECA" w:rsidP="00BC5410">
      <w:pPr>
        <w:keepNext/>
        <w:keepLines/>
        <w:jc w:val="both"/>
        <w:rPr>
          <w:rFonts w:ascii="Tahoma" w:hAnsi="Tahoma" w:cs="Tahoma"/>
          <w:b/>
          <w:bCs/>
          <w:u w:val="single"/>
        </w:rPr>
      </w:pPr>
      <w:r w:rsidRPr="00285804">
        <w:rPr>
          <w:rFonts w:ascii="Tahoma" w:hAnsi="Tahoma" w:cs="Tahoma"/>
          <w:b/>
          <w:bCs/>
          <w:u w:val="single"/>
        </w:rPr>
        <w:t>1. odstavek in b) točka 4. odstavka 75. člena ZJN-3:</w:t>
      </w:r>
    </w:p>
    <w:p w14:paraId="0861FE77" w14:textId="77777777" w:rsidR="00C74ECA" w:rsidRPr="00285804" w:rsidRDefault="00C74ECA" w:rsidP="00BC5410">
      <w:pPr>
        <w:keepNext/>
        <w:keepLines/>
        <w:jc w:val="both"/>
        <w:rPr>
          <w:rFonts w:ascii="Tahoma" w:hAnsi="Tahoma" w:cs="Tahoma"/>
          <w:bCs/>
          <w:sz w:val="8"/>
        </w:rPr>
      </w:pPr>
    </w:p>
    <w:p w14:paraId="326BC6C4" w14:textId="77777777" w:rsidR="00C74ECA" w:rsidRPr="00285804" w:rsidRDefault="00C74ECA" w:rsidP="00BC5410">
      <w:pPr>
        <w:keepNext/>
        <w:keepLines/>
        <w:jc w:val="both"/>
        <w:rPr>
          <w:rFonts w:ascii="Tahoma" w:hAnsi="Tahoma" w:cs="Tahoma"/>
          <w:bCs/>
        </w:rPr>
      </w:pPr>
      <w:r w:rsidRPr="00285804">
        <w:rPr>
          <w:rFonts w:ascii="Tahoma" w:hAnsi="Tahoma" w:cs="Tahoma"/>
          <w:bCs/>
        </w:rPr>
        <w:t xml:space="preserve">Gospodarski subjekt, ki je v enem od položajev iz 1. ali b) točke 4. odstavka 75. člena ZJN-3, lahko </w:t>
      </w:r>
      <w:r w:rsidRPr="00285804">
        <w:rPr>
          <w:rFonts w:ascii="Tahoma" w:hAnsi="Tahoma" w:cs="Tahoma"/>
          <w:b/>
          <w:bCs/>
        </w:rPr>
        <w:t>najkasneje do roka za oddajo ponudb</w:t>
      </w:r>
      <w:r w:rsidRPr="00285804">
        <w:rPr>
          <w:rFonts w:ascii="Tahoma" w:hAnsi="Tahoma" w:cs="Tahoma"/>
          <w:bCs/>
        </w:rPr>
        <w:t xml:space="preserve"> naročniku </w:t>
      </w:r>
      <w:r w:rsidRPr="00285804">
        <w:rPr>
          <w:rFonts w:ascii="Tahoma" w:hAnsi="Tahoma" w:cs="Tahoma"/>
          <w:bCs/>
          <w:u w:val="single"/>
        </w:rPr>
        <w:t>predloži dokaze</w:t>
      </w:r>
      <w:r w:rsidRPr="00285804">
        <w:rPr>
          <w:rFonts w:ascii="Tahoma" w:hAnsi="Tahoma" w:cs="Tahoma"/>
          <w:bCs/>
        </w:rPr>
        <w:t xml:space="preserve">, </w:t>
      </w:r>
      <w:r w:rsidRPr="00285804">
        <w:rPr>
          <w:rFonts w:ascii="Tahoma" w:hAnsi="Tahoma" w:cs="Tahoma"/>
          <w:bCs/>
          <w:u w:val="single"/>
        </w:rPr>
        <w:t>da je sprejel zadostne ukrepe</w:t>
      </w:r>
      <w:r w:rsidRPr="00285804">
        <w:rPr>
          <w:rFonts w:ascii="Tahoma" w:hAnsi="Tahoma" w:cs="Tahoma"/>
          <w:bCs/>
        </w:rPr>
        <w:t xml:space="preserve">, s katerimi lahko dokaže svojo zanesljivost kljub obstoju razlogov za izključitev. </w:t>
      </w:r>
    </w:p>
    <w:p w14:paraId="6BB51522" w14:textId="77777777" w:rsidR="00C74ECA" w:rsidRPr="00285804" w:rsidRDefault="00C74ECA" w:rsidP="00BC5410">
      <w:pPr>
        <w:keepNext/>
        <w:keepLines/>
        <w:jc w:val="both"/>
        <w:rPr>
          <w:rFonts w:ascii="Tahoma" w:hAnsi="Tahoma" w:cs="Tahoma"/>
          <w:bCs/>
        </w:rPr>
      </w:pPr>
    </w:p>
    <w:p w14:paraId="1CF8A194" w14:textId="77777777" w:rsidR="00C74ECA" w:rsidRPr="00285804" w:rsidRDefault="00C74ECA" w:rsidP="00BC5410">
      <w:pPr>
        <w:keepNext/>
        <w:keepLines/>
        <w:jc w:val="both"/>
        <w:rPr>
          <w:rFonts w:ascii="Tahoma" w:hAnsi="Tahoma" w:cs="Tahoma"/>
          <w:bCs/>
        </w:rPr>
      </w:pPr>
      <w:r w:rsidRPr="00285804">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095B77B8" w14:textId="77777777" w:rsidR="00C74ECA" w:rsidRPr="00285804" w:rsidRDefault="00C74ECA" w:rsidP="00BC5410">
      <w:pPr>
        <w:keepNext/>
        <w:keepLines/>
        <w:jc w:val="both"/>
        <w:rPr>
          <w:rFonts w:ascii="Tahoma" w:hAnsi="Tahoma" w:cs="Tahoma"/>
          <w:bCs/>
        </w:rPr>
      </w:pPr>
    </w:p>
    <w:p w14:paraId="150C963A" w14:textId="77777777" w:rsidR="00C74ECA" w:rsidRPr="00285804" w:rsidRDefault="00C74ECA" w:rsidP="00BC5410">
      <w:pPr>
        <w:keepNext/>
        <w:keepLines/>
        <w:jc w:val="both"/>
        <w:rPr>
          <w:rFonts w:ascii="Tahoma" w:hAnsi="Tahoma" w:cs="Tahoma"/>
          <w:bCs/>
        </w:rPr>
      </w:pPr>
      <w:r w:rsidRPr="00285804">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1EEBF462" w14:textId="77777777" w:rsidR="00C74ECA" w:rsidRPr="00285804" w:rsidRDefault="00C74ECA" w:rsidP="00BC5410">
      <w:pPr>
        <w:keepNext/>
        <w:keepLines/>
        <w:jc w:val="both"/>
        <w:rPr>
          <w:rFonts w:ascii="Tahoma" w:hAnsi="Tahoma" w:cs="Tahoma"/>
          <w:bCs/>
        </w:rPr>
      </w:pPr>
    </w:p>
    <w:p w14:paraId="5D0B07C0" w14:textId="4ED5C2DD" w:rsidR="00C74ECA" w:rsidRPr="00285804" w:rsidRDefault="00C74ECA" w:rsidP="00BC5410">
      <w:pPr>
        <w:keepNext/>
        <w:keepLines/>
        <w:jc w:val="both"/>
        <w:rPr>
          <w:rFonts w:ascii="Tahoma" w:hAnsi="Tahoma" w:cs="Tahoma"/>
          <w:bCs/>
        </w:rPr>
      </w:pPr>
      <w:r w:rsidRPr="00285804">
        <w:rPr>
          <w:rFonts w:ascii="Tahoma" w:hAnsi="Tahoma" w:cs="Tahoma"/>
          <w:bCs/>
        </w:rPr>
        <w:t>V kolikor je gospodarski subjekt v enem od položajev iz 1. ali b) točke 4. odstavka 75. člena ZJN-3 in uveljavlja popravni mehanizem, pri izpolnjevanju obrazca ESPD v predmetnem polju poda odgovor »DA«, ter v za</w:t>
      </w:r>
      <w:r w:rsidR="00FE51BD">
        <w:rPr>
          <w:rFonts w:ascii="Tahoma" w:hAnsi="Tahoma" w:cs="Tahoma"/>
          <w:bCs/>
        </w:rPr>
        <w:t xml:space="preserve"> </w:t>
      </w:r>
      <w:r w:rsidRPr="00285804">
        <w:rPr>
          <w:rFonts w:ascii="Tahoma" w:hAnsi="Tahoma" w:cs="Tahoma"/>
          <w:bCs/>
        </w:rPr>
        <w:t xml:space="preserve">to predvideno polje (»Opišite jih«) navede kršitve in ukrepe za </w:t>
      </w:r>
      <w:proofErr w:type="spellStart"/>
      <w:r w:rsidRPr="00285804">
        <w:rPr>
          <w:rFonts w:ascii="Tahoma" w:hAnsi="Tahoma" w:cs="Tahoma"/>
          <w:bCs/>
        </w:rPr>
        <w:t>samoočiščenje</w:t>
      </w:r>
      <w:proofErr w:type="spellEnd"/>
      <w:r w:rsidRPr="00285804">
        <w:rPr>
          <w:rFonts w:ascii="Tahoma" w:hAnsi="Tahoma" w:cs="Tahoma"/>
          <w:bCs/>
        </w:rPr>
        <w:t xml:space="preserve"> </w:t>
      </w:r>
      <w:r w:rsidRPr="00285804">
        <w:rPr>
          <w:rFonts w:ascii="Tahoma" w:hAnsi="Tahoma" w:cs="Tahoma"/>
          <w:b/>
          <w:bCs/>
          <w:u w:val="single"/>
        </w:rPr>
        <w:t>ali</w:t>
      </w:r>
      <w:r w:rsidRPr="00285804">
        <w:rPr>
          <w:rFonts w:ascii="Tahoma" w:hAnsi="Tahoma" w:cs="Tahoma"/>
          <w:bCs/>
        </w:rPr>
        <w:t xml:space="preserve"> predloži lastno izjavo z navedbo kršitev in ukrepov za </w:t>
      </w:r>
      <w:proofErr w:type="spellStart"/>
      <w:r w:rsidRPr="00285804">
        <w:rPr>
          <w:rFonts w:ascii="Tahoma" w:hAnsi="Tahoma" w:cs="Tahoma"/>
          <w:bCs/>
        </w:rPr>
        <w:t>samoočiščenje</w:t>
      </w:r>
      <w:proofErr w:type="spellEnd"/>
      <w:r w:rsidRPr="00285804">
        <w:rPr>
          <w:rFonts w:ascii="Tahoma" w:hAnsi="Tahoma" w:cs="Tahoma"/>
          <w:bCs/>
        </w:rPr>
        <w:t>, ter predloži dokaze, da je sprejel zadostne ukrepe, s katerimi lahko dokaže svojo zanesljivost kljub obstoju razlogov za izključitev.</w:t>
      </w:r>
    </w:p>
    <w:p w14:paraId="0B353AC7" w14:textId="77777777" w:rsidR="00C74ECA" w:rsidRDefault="00C74ECA" w:rsidP="00BC5410">
      <w:pPr>
        <w:keepNext/>
        <w:keepLines/>
        <w:jc w:val="both"/>
        <w:rPr>
          <w:rFonts w:ascii="Tahoma" w:hAnsi="Tahoma" w:cs="Tahoma"/>
          <w:bCs/>
        </w:rPr>
      </w:pPr>
    </w:p>
    <w:p w14:paraId="141C9899" w14:textId="77777777" w:rsidR="00C74ECA" w:rsidRPr="00C8579C" w:rsidRDefault="00C74ECA" w:rsidP="00BC5410">
      <w:pPr>
        <w:keepNext/>
        <w:keepLines/>
        <w:jc w:val="both"/>
        <w:rPr>
          <w:rFonts w:ascii="Tahoma" w:hAnsi="Tahoma" w:cs="Tahoma"/>
        </w:rPr>
      </w:pPr>
    </w:p>
    <w:p w14:paraId="2816D0D1" w14:textId="77777777" w:rsidR="00440BF3" w:rsidRPr="00C8579C" w:rsidRDefault="00440BF3" w:rsidP="00BC5410">
      <w:pPr>
        <w:keepNext/>
        <w:keepLines/>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0E55B45A" w14:textId="77777777" w:rsidR="00440BF3" w:rsidRPr="00C8579C" w:rsidRDefault="00440BF3" w:rsidP="00BC5410">
      <w:pPr>
        <w:keepNext/>
        <w:keepLines/>
        <w:ind w:left="720"/>
        <w:jc w:val="both"/>
        <w:rPr>
          <w:rFonts w:ascii="Tahoma" w:hAnsi="Tahoma" w:cs="Tahoma"/>
          <w:b/>
        </w:rPr>
      </w:pPr>
    </w:p>
    <w:p w14:paraId="08F48CAF" w14:textId="77777777" w:rsidR="00F04689" w:rsidRPr="00C8579C" w:rsidRDefault="00702B79" w:rsidP="00BC5410">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28C5BA97" w14:textId="77777777" w:rsidR="00E11ADF" w:rsidRPr="00C8579C" w:rsidRDefault="00E11ADF" w:rsidP="00BC5410">
      <w:pPr>
        <w:keepNext/>
        <w:keepLines/>
        <w:jc w:val="both"/>
        <w:rPr>
          <w:rFonts w:ascii="Tahoma" w:hAnsi="Tahoma" w:cs="Tahoma"/>
        </w:rPr>
      </w:pPr>
    </w:p>
    <w:p w14:paraId="4494025B" w14:textId="77777777" w:rsidR="00BF1947" w:rsidRPr="00C8579C" w:rsidRDefault="00702B79" w:rsidP="00BC5410">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7D2B2C2E" w14:textId="77777777" w:rsidR="00F20C0B" w:rsidRPr="00C8579C" w:rsidRDefault="00F20C0B" w:rsidP="00BC5410">
      <w:pPr>
        <w:keepNext/>
        <w:keepLines/>
        <w:jc w:val="both"/>
        <w:rPr>
          <w:rFonts w:ascii="Tahoma" w:hAnsi="Tahoma" w:cs="Tahoma"/>
        </w:rPr>
      </w:pPr>
    </w:p>
    <w:p w14:paraId="7C4AD9B7" w14:textId="77777777" w:rsidR="00702B79" w:rsidRDefault="00702B79" w:rsidP="00BC5410">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5E8F4F2B" w14:textId="77777777" w:rsidR="00341A94" w:rsidRPr="00C8579C" w:rsidRDefault="00341A94" w:rsidP="00BC5410">
      <w:pPr>
        <w:keepNext/>
        <w:keepLines/>
        <w:jc w:val="both"/>
        <w:rPr>
          <w:rFonts w:ascii="Tahoma" w:hAnsi="Tahoma" w:cs="Tahoma"/>
        </w:rPr>
      </w:pPr>
    </w:p>
    <w:p w14:paraId="3ADD110B" w14:textId="77777777" w:rsidR="00821BE2" w:rsidRPr="00C8579C" w:rsidRDefault="00821BE2" w:rsidP="00BC5410">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4DE3A677" w14:textId="77777777" w:rsidR="006A4A03" w:rsidRPr="00C8579C" w:rsidRDefault="006A4A03" w:rsidP="00BC5410">
      <w:pPr>
        <w:keepNext/>
        <w:keepLines/>
        <w:jc w:val="both"/>
        <w:rPr>
          <w:rFonts w:ascii="Tahoma" w:eastAsia="Calibri" w:hAnsi="Tahoma" w:cs="Tahoma"/>
          <w:bCs/>
        </w:rPr>
      </w:pPr>
    </w:p>
    <w:p w14:paraId="31760A68" w14:textId="77777777" w:rsidR="00650E5C" w:rsidRPr="00C8579C" w:rsidRDefault="00650E5C" w:rsidP="00BC5410">
      <w:pPr>
        <w:pStyle w:val="Telobesedila2"/>
        <w:keepNext/>
        <w:keepLines/>
        <w:rPr>
          <w:rFonts w:ascii="Tahoma" w:hAnsi="Tahoma" w:cs="Tahoma"/>
          <w:smallCaps/>
          <w:lang w:val="sl-SI"/>
        </w:rPr>
      </w:pPr>
      <w:r w:rsidRPr="00C8579C">
        <w:rPr>
          <w:rFonts w:ascii="Tahoma" w:hAnsi="Tahoma" w:cs="Tahoma"/>
          <w:smallCaps/>
          <w:lang w:val="sl-SI"/>
        </w:rPr>
        <w:t>Dokazila:</w:t>
      </w:r>
    </w:p>
    <w:p w14:paraId="187A1632" w14:textId="77777777" w:rsidR="00363E6C" w:rsidRDefault="00363E6C" w:rsidP="00BC5410">
      <w:pPr>
        <w:pStyle w:val="Telobesedila2"/>
        <w:keepNext/>
        <w:keepLines/>
        <w:rPr>
          <w:rFonts w:ascii="Tahoma" w:hAnsi="Tahoma" w:cs="Tahoma"/>
          <w:b w:val="0"/>
          <w:szCs w:val="22"/>
          <w:lang w:val="sl-SI"/>
        </w:rPr>
      </w:pPr>
      <w:r w:rsidRPr="00C8579C">
        <w:rPr>
          <w:rFonts w:ascii="Tahoma" w:hAnsi="Tahoma" w:cs="Tahoma"/>
          <w:b w:val="0"/>
          <w:szCs w:val="22"/>
          <w:lang w:val="sl-SI"/>
        </w:rPr>
        <w:t>Izpolnjen ESPD s strani vseh gospodarskih subjektov v ponudbi.</w:t>
      </w:r>
    </w:p>
    <w:p w14:paraId="1EB22A8C" w14:textId="77777777" w:rsidR="00D239BA" w:rsidRDefault="00D239BA" w:rsidP="00BC5410">
      <w:pPr>
        <w:pStyle w:val="Odstavekseznama"/>
        <w:keepNext/>
        <w:keepLines/>
        <w:ind w:left="0"/>
        <w:jc w:val="both"/>
        <w:rPr>
          <w:rFonts w:ascii="Tahoma" w:hAnsi="Tahoma" w:cs="Tahoma"/>
          <w:szCs w:val="22"/>
        </w:rPr>
      </w:pPr>
    </w:p>
    <w:p w14:paraId="3417010C" w14:textId="5D231251" w:rsidR="005F1B04" w:rsidRPr="00363E6C" w:rsidRDefault="005F1B04" w:rsidP="00BC5410">
      <w:pPr>
        <w:pStyle w:val="Telobesedila2"/>
        <w:keepNext/>
        <w:keepLines/>
        <w:rPr>
          <w:rFonts w:ascii="Tahoma" w:hAnsi="Tahoma" w:cs="Tahoma"/>
          <w:b w:val="0"/>
          <w:szCs w:val="22"/>
        </w:rPr>
      </w:pPr>
      <w:r>
        <w:rPr>
          <w:rFonts w:ascii="Tahoma" w:hAnsi="Tahoma" w:cs="Tahoma"/>
          <w:b w:val="0"/>
          <w:szCs w:val="22"/>
          <w:lang w:val="sl-SI"/>
        </w:rPr>
        <w:t xml:space="preserve">Naročnik bo preveril, ali je gospodarski subjekt s sedežem v </w:t>
      </w:r>
      <w:r w:rsidR="0084548A">
        <w:rPr>
          <w:rFonts w:ascii="Tahoma" w:hAnsi="Tahoma" w:cs="Tahoma"/>
          <w:b w:val="0"/>
          <w:szCs w:val="22"/>
          <w:lang w:val="sl-SI"/>
        </w:rPr>
        <w:t>R</w:t>
      </w:r>
      <w:r>
        <w:rPr>
          <w:rFonts w:ascii="Tahoma" w:hAnsi="Tahoma" w:cs="Tahoma"/>
          <w:b w:val="0"/>
          <w:szCs w:val="22"/>
          <w:lang w:val="sl-SI"/>
        </w:rPr>
        <w:t xml:space="preserve">epubliki Sloveniji vpisan v enega od poklicnih ali poslovnih registrov na način, da bo </w:t>
      </w:r>
      <w:proofErr w:type="spellStart"/>
      <w:r>
        <w:rPr>
          <w:rFonts w:ascii="Tahoma" w:hAnsi="Tahoma" w:cs="Tahoma"/>
          <w:b w:val="0"/>
          <w:szCs w:val="22"/>
          <w:lang w:val="sl-SI"/>
        </w:rPr>
        <w:t>vpogledal</w:t>
      </w:r>
      <w:proofErr w:type="spellEnd"/>
      <w:r>
        <w:rPr>
          <w:rFonts w:ascii="Tahoma" w:hAnsi="Tahoma" w:cs="Tahoma"/>
          <w:b w:val="0"/>
          <w:szCs w:val="22"/>
          <w:lang w:val="sl-SI"/>
        </w:rPr>
        <w:t xml:space="preserve"> v javno dostopne podatke AJPES. Naročnik si pridržuje pravico zahtevati ustrezna dokazila, v kolikor ne bo mogel dostopati do javno dostopnih podatkov. Ponudnik mora za gospodarski subjekt s sedežem izven Republike Sloveniji predložiti ustrezno dokazilo.</w:t>
      </w:r>
    </w:p>
    <w:p w14:paraId="718FE812" w14:textId="77777777" w:rsidR="005F1B04" w:rsidRPr="00C8579C" w:rsidRDefault="005F1B04" w:rsidP="00BC5410">
      <w:pPr>
        <w:pStyle w:val="Odstavekseznama"/>
        <w:keepNext/>
        <w:keepLines/>
        <w:ind w:left="0"/>
        <w:jc w:val="both"/>
        <w:rPr>
          <w:rFonts w:ascii="Tahoma" w:hAnsi="Tahoma" w:cs="Tahoma"/>
          <w:szCs w:val="22"/>
        </w:rPr>
      </w:pPr>
    </w:p>
    <w:p w14:paraId="38C6FC04" w14:textId="77777777" w:rsidR="009729B6" w:rsidRPr="00C8579C" w:rsidRDefault="00307846" w:rsidP="00BC5410">
      <w:pPr>
        <w:keepNext/>
        <w:keepLines/>
        <w:numPr>
          <w:ilvl w:val="2"/>
          <w:numId w:val="2"/>
        </w:numPr>
        <w:jc w:val="both"/>
        <w:rPr>
          <w:rFonts w:ascii="Tahoma" w:hAnsi="Tahoma" w:cs="Tahoma"/>
          <w:b/>
        </w:rPr>
      </w:pPr>
      <w:r>
        <w:rPr>
          <w:rFonts w:ascii="Tahoma" w:hAnsi="Tahoma" w:cs="Tahoma"/>
          <w:b/>
        </w:rPr>
        <w:t>Tehnična sposobnost</w:t>
      </w:r>
    </w:p>
    <w:p w14:paraId="44BEFA7F" w14:textId="77777777" w:rsidR="000A1EC6" w:rsidRPr="00C8579C" w:rsidRDefault="000A1EC6" w:rsidP="00BC5410">
      <w:pPr>
        <w:keepNext/>
        <w:keepLines/>
        <w:ind w:left="1080"/>
        <w:jc w:val="both"/>
        <w:rPr>
          <w:rFonts w:ascii="Tahoma" w:hAnsi="Tahoma" w:cs="Tahoma"/>
          <w:b/>
        </w:rPr>
      </w:pPr>
    </w:p>
    <w:p w14:paraId="6D9CBA31" w14:textId="77777777" w:rsidR="00703EC3" w:rsidRPr="00703EC3" w:rsidRDefault="00703EC3" w:rsidP="00BC5410">
      <w:pPr>
        <w:pStyle w:val="Odstavekseznama"/>
        <w:keepNext/>
        <w:keepLines/>
        <w:numPr>
          <w:ilvl w:val="3"/>
          <w:numId w:val="2"/>
        </w:numPr>
        <w:jc w:val="both"/>
        <w:rPr>
          <w:rFonts w:ascii="Tahoma" w:hAnsi="Tahoma" w:cs="Tahoma"/>
          <w:bCs/>
        </w:rPr>
      </w:pPr>
      <w:r w:rsidRPr="00703EC3">
        <w:rPr>
          <w:rFonts w:ascii="Tahoma" w:hAnsi="Tahoma" w:cs="Tahoma"/>
          <w:bCs/>
        </w:rPr>
        <w:t>Dovoljenja</w:t>
      </w:r>
    </w:p>
    <w:p w14:paraId="309FE4C2" w14:textId="77777777" w:rsidR="00703EC3" w:rsidRDefault="00703EC3" w:rsidP="00BC5410">
      <w:pPr>
        <w:keepNext/>
        <w:keepLines/>
        <w:jc w:val="both"/>
        <w:rPr>
          <w:rFonts w:ascii="Tahoma" w:hAnsi="Tahoma" w:cs="Tahoma"/>
          <w:bCs/>
        </w:rPr>
      </w:pPr>
    </w:p>
    <w:p w14:paraId="0117C32B" w14:textId="4A23292F" w:rsidR="00703EC3" w:rsidRPr="005D654E" w:rsidRDefault="00703EC3" w:rsidP="00BC5410">
      <w:pPr>
        <w:keepNext/>
        <w:keepLines/>
        <w:jc w:val="both"/>
        <w:rPr>
          <w:rFonts w:ascii="Tahoma" w:hAnsi="Tahoma" w:cs="Tahoma"/>
        </w:rPr>
      </w:pPr>
      <w:r>
        <w:rPr>
          <w:rFonts w:ascii="Tahoma" w:hAnsi="Tahoma" w:cs="Tahoma"/>
        </w:rPr>
        <w:t>Ponudnik</w:t>
      </w:r>
      <w:r w:rsidRPr="005D654E">
        <w:rPr>
          <w:rFonts w:ascii="Tahoma" w:hAnsi="Tahoma" w:cs="Tahoma"/>
        </w:rPr>
        <w:t xml:space="preserve"> </w:t>
      </w:r>
      <w:r>
        <w:rPr>
          <w:rFonts w:ascii="Tahoma" w:hAnsi="Tahoma" w:cs="Tahoma"/>
          <w:bCs/>
        </w:rPr>
        <w:t>mora</w:t>
      </w:r>
      <w:r w:rsidR="00D81A2A">
        <w:rPr>
          <w:rFonts w:ascii="Tahoma" w:hAnsi="Tahoma" w:cs="Tahoma"/>
          <w:bCs/>
        </w:rPr>
        <w:t xml:space="preserve"> imeti </w:t>
      </w:r>
      <w:r w:rsidR="00D81A2A" w:rsidRPr="00D81A2A">
        <w:rPr>
          <w:rFonts w:ascii="Tahoma" w:hAnsi="Tahoma" w:cs="Tahoma"/>
          <w:bCs/>
        </w:rPr>
        <w:t>na dan, ko poteče rok za oddajo ponudb</w:t>
      </w:r>
      <w:r w:rsidR="00FE51BD">
        <w:rPr>
          <w:rFonts w:ascii="Tahoma" w:hAnsi="Tahoma" w:cs="Tahoma"/>
          <w:bCs/>
        </w:rPr>
        <w:t>,</w:t>
      </w:r>
      <w:r w:rsidR="00D81A2A">
        <w:rPr>
          <w:rFonts w:ascii="Tahoma" w:hAnsi="Tahoma" w:cs="Tahoma"/>
          <w:bCs/>
        </w:rPr>
        <w:t xml:space="preserve"> </w:t>
      </w:r>
      <w:r w:rsidRPr="005D654E">
        <w:rPr>
          <w:rFonts w:ascii="Tahoma" w:hAnsi="Tahoma" w:cs="Tahoma"/>
          <w:bCs/>
        </w:rPr>
        <w:t>vsa potrebna</w:t>
      </w:r>
      <w:r w:rsidR="00D81A2A">
        <w:rPr>
          <w:rFonts w:ascii="Tahoma" w:hAnsi="Tahoma" w:cs="Tahoma"/>
          <w:bCs/>
        </w:rPr>
        <w:t xml:space="preserve"> veljavna</w:t>
      </w:r>
      <w:r w:rsidRPr="005D654E">
        <w:rPr>
          <w:rFonts w:ascii="Tahoma" w:hAnsi="Tahoma" w:cs="Tahoma"/>
          <w:bCs/>
        </w:rPr>
        <w:t xml:space="preserve"> dovoljenja pristojnih institucij za izvajanje dejavnosti ravnanja z odpadki, ki so predmet tega javnega naročila, in sicer od prevzema produkt</w:t>
      </w:r>
      <w:r>
        <w:rPr>
          <w:rFonts w:ascii="Tahoma" w:hAnsi="Tahoma" w:cs="Tahoma"/>
          <w:bCs/>
        </w:rPr>
        <w:t xml:space="preserve">a </w:t>
      </w:r>
      <w:r w:rsidRPr="005D654E">
        <w:rPr>
          <w:rFonts w:ascii="Tahoma" w:hAnsi="Tahoma" w:cs="Tahoma"/>
          <w:bCs/>
        </w:rPr>
        <w:t xml:space="preserve">do </w:t>
      </w:r>
      <w:r>
        <w:rPr>
          <w:rFonts w:ascii="Tahoma" w:hAnsi="Tahoma" w:cs="Tahoma"/>
          <w:bCs/>
        </w:rPr>
        <w:t>njegove</w:t>
      </w:r>
      <w:r w:rsidRPr="005D654E">
        <w:rPr>
          <w:rFonts w:ascii="Tahoma" w:hAnsi="Tahoma" w:cs="Tahoma"/>
          <w:bCs/>
        </w:rPr>
        <w:t xml:space="preserve"> končne obdelave.</w:t>
      </w:r>
      <w:r w:rsidR="00D81A2A">
        <w:rPr>
          <w:rFonts w:ascii="Tahoma" w:hAnsi="Tahoma" w:cs="Tahoma"/>
          <w:bCs/>
        </w:rPr>
        <w:t xml:space="preserve"> </w:t>
      </w:r>
    </w:p>
    <w:p w14:paraId="07A6F030" w14:textId="77777777" w:rsidR="00703EC3" w:rsidRPr="005D654E" w:rsidRDefault="00703EC3" w:rsidP="00BC5410">
      <w:pPr>
        <w:keepNext/>
        <w:keepLines/>
        <w:jc w:val="both"/>
        <w:rPr>
          <w:rFonts w:ascii="Tahoma" w:hAnsi="Tahoma" w:cs="Tahoma"/>
        </w:rPr>
      </w:pPr>
    </w:p>
    <w:p w14:paraId="2A591152" w14:textId="2D609C35" w:rsidR="00703EC3" w:rsidRDefault="00703EC3" w:rsidP="00BC5410">
      <w:pPr>
        <w:keepNext/>
        <w:keepLines/>
        <w:jc w:val="both"/>
        <w:rPr>
          <w:rFonts w:ascii="Tahoma" w:hAnsi="Tahoma" w:cs="Tahoma"/>
        </w:rPr>
      </w:pPr>
      <w:r>
        <w:rPr>
          <w:rFonts w:ascii="Tahoma" w:hAnsi="Tahoma" w:cs="Tahoma"/>
        </w:rPr>
        <w:t xml:space="preserve">Ponudnik </w:t>
      </w:r>
      <w:r w:rsidR="00D81A2A">
        <w:rPr>
          <w:rFonts w:ascii="Tahoma" w:hAnsi="Tahoma" w:cs="Tahoma"/>
        </w:rPr>
        <w:t>mora</w:t>
      </w:r>
      <w:r w:rsidRPr="005D654E">
        <w:rPr>
          <w:rFonts w:ascii="Tahoma" w:hAnsi="Tahoma" w:cs="Tahoma"/>
        </w:rPr>
        <w:t xml:space="preserve"> biti</w:t>
      </w:r>
      <w:r w:rsidR="00D81A2A">
        <w:rPr>
          <w:rFonts w:ascii="Tahoma" w:hAnsi="Tahoma" w:cs="Tahoma"/>
        </w:rPr>
        <w:t xml:space="preserve"> </w:t>
      </w:r>
      <w:r w:rsidR="00D81A2A" w:rsidRPr="00D81A2A">
        <w:rPr>
          <w:rFonts w:ascii="Tahoma" w:hAnsi="Tahoma" w:cs="Tahoma"/>
        </w:rPr>
        <w:t>na dan, ko poteče rok za oddajo ponudb</w:t>
      </w:r>
      <w:r w:rsidR="00FE51BD">
        <w:rPr>
          <w:rFonts w:ascii="Tahoma" w:hAnsi="Tahoma" w:cs="Tahoma"/>
        </w:rPr>
        <w:t>,</w:t>
      </w:r>
      <w:r w:rsidRPr="005D654E">
        <w:rPr>
          <w:rFonts w:ascii="Tahoma" w:hAnsi="Tahoma" w:cs="Tahoma"/>
        </w:rPr>
        <w:t xml:space="preserve"> vpisani v ustrezne evidence oseb, ki ravnajo z odpadki v skladu z Uredbo o odpadkih (Ur. l</w:t>
      </w:r>
      <w:r>
        <w:rPr>
          <w:rFonts w:ascii="Tahoma" w:hAnsi="Tahoma" w:cs="Tahoma"/>
        </w:rPr>
        <w:t xml:space="preserve">. </w:t>
      </w:r>
      <w:r w:rsidRPr="005D654E">
        <w:rPr>
          <w:rFonts w:ascii="Tahoma" w:hAnsi="Tahoma" w:cs="Tahoma"/>
        </w:rPr>
        <w:t>RS</w:t>
      </w:r>
      <w:r w:rsidR="0084548A">
        <w:rPr>
          <w:rFonts w:ascii="Tahoma" w:hAnsi="Tahoma" w:cs="Tahoma"/>
        </w:rPr>
        <w:t>,</w:t>
      </w:r>
      <w:r w:rsidRPr="005D654E">
        <w:rPr>
          <w:rFonts w:ascii="Tahoma" w:hAnsi="Tahoma" w:cs="Tahoma"/>
        </w:rPr>
        <w:t xml:space="preserve"> št.</w:t>
      </w:r>
      <w:r w:rsidR="0084548A" w:rsidRPr="0084548A">
        <w:rPr>
          <w:rFonts w:ascii="Arial" w:hAnsi="Arial" w:cs="Arial"/>
          <w:color w:val="484848"/>
          <w:sz w:val="26"/>
          <w:szCs w:val="26"/>
          <w:shd w:val="clear" w:color="auto" w:fill="FFFFFF"/>
        </w:rPr>
        <w:t xml:space="preserve"> </w:t>
      </w:r>
      <w:r w:rsidR="0084548A" w:rsidRPr="0084548A">
        <w:rPr>
          <w:rFonts w:ascii="Tahoma" w:hAnsi="Tahoma" w:cs="Tahoma"/>
        </w:rPr>
        <w:t>77/22</w:t>
      </w:r>
      <w:r w:rsidR="0084548A">
        <w:rPr>
          <w:rFonts w:ascii="Tahoma" w:hAnsi="Tahoma" w:cs="Tahoma"/>
        </w:rPr>
        <w:t xml:space="preserve"> in</w:t>
      </w:r>
      <w:r w:rsidR="0084548A" w:rsidRPr="0084548A">
        <w:rPr>
          <w:rFonts w:ascii="Tahoma" w:hAnsi="Tahoma" w:cs="Tahoma"/>
        </w:rPr>
        <w:t xml:space="preserve"> 113/23</w:t>
      </w:r>
      <w:r w:rsidRPr="005D654E">
        <w:rPr>
          <w:rFonts w:ascii="Tahoma" w:hAnsi="Tahoma" w:cs="Tahoma"/>
        </w:rPr>
        <w:t>) in ostalo veljavno zakonodajo oz. v ustrezne evidence oseb, ki ravnajo z odpadki v skladu s predpisi, ki veljajo v državi, kjer ima ponudnik svoj sedež.</w:t>
      </w:r>
    </w:p>
    <w:p w14:paraId="35FA3864" w14:textId="77777777" w:rsidR="00703EC3" w:rsidRPr="005D654E" w:rsidRDefault="00703EC3" w:rsidP="00BC5410">
      <w:pPr>
        <w:keepNext/>
        <w:keepLines/>
        <w:jc w:val="both"/>
        <w:rPr>
          <w:rFonts w:ascii="Tahoma" w:hAnsi="Tahoma" w:cs="Tahoma"/>
        </w:rPr>
      </w:pPr>
    </w:p>
    <w:p w14:paraId="5B521BFF" w14:textId="3A6B9474" w:rsidR="00703EC3" w:rsidRPr="005D654E" w:rsidRDefault="00703EC3" w:rsidP="00BC5410">
      <w:pPr>
        <w:keepNext/>
        <w:keepLines/>
        <w:jc w:val="both"/>
        <w:rPr>
          <w:rFonts w:ascii="Tahoma" w:hAnsi="Tahoma" w:cs="Tahoma"/>
        </w:rPr>
      </w:pPr>
      <w:r>
        <w:rPr>
          <w:rFonts w:ascii="Tahoma" w:hAnsi="Tahoma" w:cs="Tahoma"/>
        </w:rPr>
        <w:lastRenderedPageBreak/>
        <w:t xml:space="preserve">Ponudnik </w:t>
      </w:r>
      <w:r w:rsidRPr="00C2309E">
        <w:rPr>
          <w:rFonts w:ascii="Tahoma" w:hAnsi="Tahoma" w:cs="Tahoma"/>
        </w:rPr>
        <w:t>mora biti</w:t>
      </w:r>
      <w:r w:rsidR="00D81A2A">
        <w:rPr>
          <w:rFonts w:ascii="Tahoma" w:hAnsi="Tahoma" w:cs="Tahoma"/>
        </w:rPr>
        <w:t xml:space="preserve"> </w:t>
      </w:r>
      <w:r w:rsidR="00D81A2A" w:rsidRPr="00D81A2A">
        <w:rPr>
          <w:rFonts w:ascii="Tahoma" w:hAnsi="Tahoma" w:cs="Tahoma"/>
        </w:rPr>
        <w:t>na dan, ko poteče rok za oddajo ponudb</w:t>
      </w:r>
      <w:r w:rsidRPr="00C2309E">
        <w:rPr>
          <w:rFonts w:ascii="Tahoma" w:hAnsi="Tahoma" w:cs="Tahoma"/>
        </w:rPr>
        <w:t xml:space="preserve"> pooblaščen za ravnanje z vrstami odpadkov, kar dokazuje </w:t>
      </w:r>
      <w:r>
        <w:rPr>
          <w:rFonts w:ascii="Tahoma" w:hAnsi="Tahoma" w:cs="Tahoma"/>
        </w:rPr>
        <w:t>s</w:t>
      </w:r>
      <w:r w:rsidRPr="00C2309E">
        <w:rPr>
          <w:rFonts w:ascii="Tahoma" w:hAnsi="Tahoma" w:cs="Tahoma"/>
        </w:rPr>
        <w:t xml:space="preserve"> kopij</w:t>
      </w:r>
      <w:r w:rsidR="00D81A2A">
        <w:rPr>
          <w:rFonts w:ascii="Tahoma" w:hAnsi="Tahoma" w:cs="Tahoma"/>
        </w:rPr>
        <w:t>ami</w:t>
      </w:r>
      <w:r w:rsidRPr="00C2309E">
        <w:rPr>
          <w:rFonts w:ascii="Tahoma" w:hAnsi="Tahoma" w:cs="Tahoma"/>
        </w:rPr>
        <w:t xml:space="preserve"> odločbe Agencije Republike Slovenije za okolje o vpisu v ustrezne evidence oseb, ki ravnajo z odpadki v skladu z Uredbo o odpadkih (Ur. l</w:t>
      </w:r>
      <w:r>
        <w:rPr>
          <w:rFonts w:ascii="Tahoma" w:hAnsi="Tahoma" w:cs="Tahoma"/>
        </w:rPr>
        <w:t xml:space="preserve">. </w:t>
      </w:r>
      <w:r w:rsidRPr="00C2309E">
        <w:rPr>
          <w:rFonts w:ascii="Tahoma" w:hAnsi="Tahoma" w:cs="Tahoma"/>
        </w:rPr>
        <w:t>RS</w:t>
      </w:r>
      <w:r w:rsidR="0084548A">
        <w:rPr>
          <w:rFonts w:ascii="Tahoma" w:hAnsi="Tahoma" w:cs="Tahoma"/>
        </w:rPr>
        <w:t>,</w:t>
      </w:r>
      <w:r w:rsidRPr="00C2309E">
        <w:rPr>
          <w:rFonts w:ascii="Tahoma" w:hAnsi="Tahoma" w:cs="Tahoma"/>
        </w:rPr>
        <w:t xml:space="preserve"> št. </w:t>
      </w:r>
      <w:r w:rsidR="0084548A" w:rsidRPr="0084548A">
        <w:rPr>
          <w:rFonts w:ascii="Tahoma" w:hAnsi="Tahoma" w:cs="Tahoma"/>
        </w:rPr>
        <w:t>št. 77/22</w:t>
      </w:r>
      <w:r w:rsidR="0084548A">
        <w:rPr>
          <w:rFonts w:ascii="Tahoma" w:hAnsi="Tahoma" w:cs="Tahoma"/>
        </w:rPr>
        <w:t xml:space="preserve"> in</w:t>
      </w:r>
      <w:r w:rsidR="0084548A" w:rsidRPr="0084548A">
        <w:rPr>
          <w:rFonts w:ascii="Tahoma" w:hAnsi="Tahoma" w:cs="Tahoma"/>
        </w:rPr>
        <w:t xml:space="preserve"> 113/23</w:t>
      </w:r>
      <w:r w:rsidRPr="00C2309E">
        <w:rPr>
          <w:rFonts w:ascii="Tahoma" w:hAnsi="Tahoma" w:cs="Tahoma"/>
        </w:rPr>
        <w:t>) oziroma s primerljivimi dokazili pooblaščenega tujega organa v primeru ponudnika, ki nima sedeža v Republiki Sloveniji v skladu z zahtevami Uredbe 1013/2006/ES.</w:t>
      </w:r>
      <w:r w:rsidRPr="005D654E">
        <w:rPr>
          <w:rFonts w:ascii="Tahoma" w:hAnsi="Tahoma" w:cs="Tahoma"/>
        </w:rPr>
        <w:t xml:space="preserve"> </w:t>
      </w:r>
    </w:p>
    <w:p w14:paraId="7808E8B0" w14:textId="77777777" w:rsidR="00703EC3" w:rsidRPr="005D654E" w:rsidRDefault="00703EC3" w:rsidP="00BC5410">
      <w:pPr>
        <w:keepNext/>
        <w:keepLines/>
        <w:jc w:val="both"/>
        <w:rPr>
          <w:rFonts w:ascii="Tahoma" w:hAnsi="Tahoma" w:cs="Tahoma"/>
        </w:rPr>
      </w:pPr>
    </w:p>
    <w:p w14:paraId="1C2C51CC" w14:textId="0E9E2A29" w:rsidR="00AB4CF2" w:rsidRPr="000F6B53" w:rsidRDefault="00703EC3" w:rsidP="00BC5410">
      <w:pPr>
        <w:keepNext/>
        <w:keepLines/>
        <w:jc w:val="both"/>
        <w:rPr>
          <w:rFonts w:ascii="Tahoma" w:hAnsi="Tahoma" w:cs="Tahoma"/>
        </w:rPr>
      </w:pPr>
      <w:r w:rsidRPr="00800EDD">
        <w:rPr>
          <w:rFonts w:ascii="Tahoma" w:hAnsi="Tahoma" w:cs="Tahoma"/>
        </w:rPr>
        <w:t xml:space="preserve">V skladu z določili OVD RCERO Ljubljana 35406-56/2015-11 z dne 9. 8. 2016 mora </w:t>
      </w:r>
      <w:r>
        <w:rPr>
          <w:rFonts w:ascii="Tahoma" w:hAnsi="Tahoma" w:cs="Tahoma"/>
        </w:rPr>
        <w:t xml:space="preserve">ponudnik ali skupina ponudnikov ali </w:t>
      </w:r>
      <w:r w:rsidRPr="008D33B5">
        <w:rPr>
          <w:rFonts w:ascii="Tahoma" w:hAnsi="Tahoma" w:cs="Tahoma"/>
        </w:rPr>
        <w:t>skupaj z nominiranimi podizvajalci zagotavljati obdelavo odpadkov po postopku R1 ali D10 ali predelavo nenevarnih odpadkov v trdo gorivo po postopku R12.</w:t>
      </w:r>
      <w:r w:rsidR="0084548A">
        <w:rPr>
          <w:rFonts w:ascii="Tahoma" w:hAnsi="Tahoma" w:cs="Tahoma"/>
        </w:rPr>
        <w:t xml:space="preserve"> </w:t>
      </w:r>
      <w:r w:rsidR="00AB4CF2" w:rsidRPr="008D33B5">
        <w:rPr>
          <w:rFonts w:ascii="Tahoma" w:hAnsi="Tahoma" w:cs="Tahoma"/>
        </w:rPr>
        <w:t>To pomeni, da ponudnik v Prilogi 7 (v skladu s tč. 3.2.2.2. razpisne dokumentacije) opiše postopek ravnanja z odpadki od prevzema do vključno</w:t>
      </w:r>
      <w:r w:rsidR="00AB4CF2" w:rsidRPr="00AB4CF2">
        <w:rPr>
          <w:rFonts w:ascii="Tahoma" w:hAnsi="Tahoma" w:cs="Tahoma"/>
        </w:rPr>
        <w:t xml:space="preserve"> vseh postopkov nadaljnje obdelave po postopku R1, D10 ali R12, v kolikor ima/poseduje OVD kjer je naveden postopek R1, D10 ali R12 (ponudnik v prilogi navede celoten postopek nadaljnjega ravnanja z odpadki oziroma nadaljnje obdelave/predelave produkta, ki vključuje tehnološki postopek obdelave/predelave, lokacijo obdelave/predelave ter opis izvajalca obdelave/predelave (podjetje, naslov). </w:t>
      </w:r>
      <w:r w:rsidR="00FE51BD">
        <w:rPr>
          <w:rFonts w:ascii="Tahoma" w:hAnsi="Tahoma" w:cs="Tahoma"/>
        </w:rPr>
        <w:t>V</w:t>
      </w:r>
      <w:r w:rsidR="00FE51BD" w:rsidRPr="00AB4CF2">
        <w:rPr>
          <w:rFonts w:ascii="Tahoma" w:hAnsi="Tahoma" w:cs="Tahoma"/>
        </w:rPr>
        <w:t xml:space="preserve"> </w:t>
      </w:r>
      <w:r w:rsidR="00AB4CF2" w:rsidRPr="00AB4CF2">
        <w:rPr>
          <w:rFonts w:ascii="Tahoma" w:hAnsi="Tahoma" w:cs="Tahoma"/>
        </w:rPr>
        <w:t>kolikor ponudnik ne poseduje OVD kjer je naveden postopek R1, D10 ali R12, oziroma se bo obdelava izvajala izven meja Republike Slovenije, mora predložiti OVD za končno obdelavo.</w:t>
      </w:r>
    </w:p>
    <w:p w14:paraId="6B4ABB93" w14:textId="77777777" w:rsidR="00703EC3" w:rsidRDefault="00703EC3" w:rsidP="00BC5410">
      <w:pPr>
        <w:keepNext/>
        <w:keepLines/>
        <w:jc w:val="both"/>
        <w:rPr>
          <w:rFonts w:ascii="Tahoma" w:hAnsi="Tahoma" w:cs="Tahoma"/>
        </w:rPr>
      </w:pPr>
    </w:p>
    <w:p w14:paraId="2D0AE6A5" w14:textId="77777777" w:rsidR="00703EC3" w:rsidRPr="005D654E" w:rsidRDefault="00703EC3" w:rsidP="00BC5410">
      <w:pPr>
        <w:keepNext/>
        <w:keepLines/>
        <w:jc w:val="both"/>
        <w:rPr>
          <w:rFonts w:ascii="Tahoma" w:hAnsi="Tahoma" w:cs="Tahoma"/>
        </w:rPr>
      </w:pPr>
      <w:r>
        <w:rPr>
          <w:rFonts w:ascii="Tahoma" w:hAnsi="Tahoma" w:cs="Tahoma"/>
        </w:rPr>
        <w:t xml:space="preserve">V primeru, da se bo </w:t>
      </w:r>
      <w:r w:rsidRPr="005D654E">
        <w:rPr>
          <w:rFonts w:ascii="Tahoma" w:hAnsi="Tahoma" w:cs="Tahoma"/>
        </w:rPr>
        <w:t xml:space="preserve">obdelava odpadkov </w:t>
      </w:r>
      <w:r>
        <w:rPr>
          <w:rFonts w:ascii="Tahoma" w:hAnsi="Tahoma" w:cs="Tahoma"/>
        </w:rPr>
        <w:t xml:space="preserve">izvajala </w:t>
      </w:r>
      <w:r w:rsidRPr="005D654E">
        <w:rPr>
          <w:rFonts w:ascii="Tahoma" w:hAnsi="Tahoma" w:cs="Tahoma"/>
        </w:rPr>
        <w:t xml:space="preserve">izven meja Republike Slovenije, bo moral izbrani ponudnik pridobiti vsa potrebna dovoljenja in listine v skladu z Uredbo (ES) št. 1013/2006 o pošiljkah odpadkov </w:t>
      </w:r>
      <w:r>
        <w:rPr>
          <w:rFonts w:ascii="Tahoma" w:hAnsi="Tahoma" w:cs="Tahoma"/>
        </w:rPr>
        <w:t xml:space="preserve">in </w:t>
      </w:r>
      <w:r w:rsidRPr="005D654E">
        <w:rPr>
          <w:rFonts w:ascii="Tahoma" w:hAnsi="Tahoma" w:cs="Tahoma"/>
        </w:rPr>
        <w:t>v skladu z določili te razpisne dokumentacije (</w:t>
      </w:r>
      <w:r w:rsidR="00D81A2A">
        <w:rPr>
          <w:rFonts w:ascii="Tahoma" w:hAnsi="Tahoma" w:cs="Tahoma"/>
        </w:rPr>
        <w:t xml:space="preserve">drugi odstavek </w:t>
      </w:r>
      <w:r w:rsidRPr="0040530A">
        <w:rPr>
          <w:rFonts w:ascii="Tahoma" w:hAnsi="Tahoma" w:cs="Tahoma"/>
        </w:rPr>
        <w:t>točk</w:t>
      </w:r>
      <w:r w:rsidR="00D81A2A">
        <w:rPr>
          <w:rFonts w:ascii="Tahoma" w:hAnsi="Tahoma" w:cs="Tahoma"/>
        </w:rPr>
        <w:t>e</w:t>
      </w:r>
      <w:r w:rsidRPr="0040530A">
        <w:rPr>
          <w:rFonts w:ascii="Tahoma" w:hAnsi="Tahoma" w:cs="Tahoma"/>
        </w:rPr>
        <w:t xml:space="preserve"> 2.</w:t>
      </w:r>
      <w:r>
        <w:rPr>
          <w:rFonts w:ascii="Tahoma" w:hAnsi="Tahoma" w:cs="Tahoma"/>
        </w:rPr>
        <w:t>3</w:t>
      </w:r>
      <w:r w:rsidRPr="0040530A">
        <w:rPr>
          <w:rFonts w:ascii="Tahoma" w:hAnsi="Tahoma" w:cs="Tahoma"/>
        </w:rPr>
        <w:t>.</w:t>
      </w:r>
      <w:r>
        <w:rPr>
          <w:rFonts w:ascii="Tahoma" w:hAnsi="Tahoma" w:cs="Tahoma"/>
        </w:rPr>
        <w:t xml:space="preserve"> razpisne dokumentacije</w:t>
      </w:r>
      <w:r w:rsidRPr="0040530A">
        <w:rPr>
          <w:rFonts w:ascii="Tahoma" w:hAnsi="Tahoma" w:cs="Tahoma"/>
        </w:rPr>
        <w:t xml:space="preserve"> </w:t>
      </w:r>
      <w:r>
        <w:rPr>
          <w:rFonts w:ascii="Tahoma" w:hAnsi="Tahoma" w:cs="Tahoma"/>
        </w:rPr>
        <w:t>(</w:t>
      </w:r>
      <w:r w:rsidR="00D81A2A">
        <w:rPr>
          <w:rFonts w:ascii="Tahoma" w:hAnsi="Tahoma" w:cs="Tahoma"/>
        </w:rPr>
        <w:t>Z</w:t>
      </w:r>
      <w:r w:rsidRPr="0040530A">
        <w:rPr>
          <w:rFonts w:ascii="Tahoma" w:hAnsi="Tahoma" w:cs="Tahoma"/>
        </w:rPr>
        <w:t>ačet</w:t>
      </w:r>
      <w:r w:rsidR="00D81A2A">
        <w:rPr>
          <w:rFonts w:ascii="Tahoma" w:hAnsi="Tahoma" w:cs="Tahoma"/>
        </w:rPr>
        <w:t>ek</w:t>
      </w:r>
      <w:r w:rsidRPr="0040530A">
        <w:rPr>
          <w:rFonts w:ascii="Tahoma" w:hAnsi="Tahoma" w:cs="Tahoma"/>
        </w:rPr>
        <w:t xml:space="preserve"> odvoza produkt</w:t>
      </w:r>
      <w:r>
        <w:rPr>
          <w:rFonts w:ascii="Tahoma" w:hAnsi="Tahoma" w:cs="Tahoma"/>
        </w:rPr>
        <w:t>a)</w:t>
      </w:r>
      <w:r w:rsidRPr="005D654E">
        <w:rPr>
          <w:rFonts w:ascii="Tahoma" w:hAnsi="Tahoma" w:cs="Tahoma"/>
        </w:rPr>
        <w:t xml:space="preserve">). </w:t>
      </w:r>
    </w:p>
    <w:p w14:paraId="163F25AE" w14:textId="77777777" w:rsidR="00703EC3" w:rsidRPr="005D654E" w:rsidRDefault="00703EC3" w:rsidP="00BC5410">
      <w:pPr>
        <w:keepNext/>
        <w:keepLines/>
        <w:jc w:val="both"/>
        <w:rPr>
          <w:rFonts w:ascii="Tahoma" w:hAnsi="Tahoma" w:cs="Tahoma"/>
        </w:rPr>
      </w:pPr>
    </w:p>
    <w:p w14:paraId="0F95409B" w14:textId="77777777" w:rsidR="00703EC3" w:rsidRDefault="00703EC3" w:rsidP="00BC5410">
      <w:pPr>
        <w:keepNext/>
        <w:keepLines/>
        <w:jc w:val="both"/>
        <w:rPr>
          <w:rFonts w:ascii="Tahoma" w:hAnsi="Tahoma" w:cs="Tahoma"/>
        </w:rPr>
      </w:pPr>
      <w:r w:rsidRPr="005D654E">
        <w:rPr>
          <w:rFonts w:ascii="Tahoma" w:hAnsi="Tahoma" w:cs="Tahoma"/>
        </w:rPr>
        <w:t xml:space="preserve">V primeru iz prejšnjega odstavka </w:t>
      </w:r>
      <w:r>
        <w:rPr>
          <w:rFonts w:ascii="Tahoma" w:hAnsi="Tahoma" w:cs="Tahoma"/>
        </w:rPr>
        <w:t>mora ponudnik</w:t>
      </w:r>
      <w:r w:rsidRPr="005D654E">
        <w:rPr>
          <w:rFonts w:ascii="Tahoma" w:hAnsi="Tahoma" w:cs="Tahoma"/>
        </w:rPr>
        <w:t xml:space="preserve"> predložiti še:</w:t>
      </w:r>
    </w:p>
    <w:p w14:paraId="6BDC3D38" w14:textId="77777777" w:rsidR="00703EC3" w:rsidRPr="005D654E" w:rsidRDefault="00703EC3" w:rsidP="00BC5410">
      <w:pPr>
        <w:keepNext/>
        <w:keepLines/>
        <w:numPr>
          <w:ilvl w:val="0"/>
          <w:numId w:val="22"/>
        </w:numPr>
        <w:jc w:val="both"/>
        <w:rPr>
          <w:rFonts w:ascii="Tahoma" w:hAnsi="Tahoma" w:cs="Tahoma"/>
        </w:rPr>
      </w:pPr>
      <w:r>
        <w:rPr>
          <w:rFonts w:ascii="Tahoma" w:hAnsi="Tahoma" w:cs="Tahoma"/>
        </w:rPr>
        <w:t>t</w:t>
      </w:r>
      <w:r w:rsidRPr="005D654E">
        <w:rPr>
          <w:rFonts w:ascii="Tahoma" w:hAnsi="Tahoma" w:cs="Tahoma"/>
        </w:rPr>
        <w:t>ehnični opis naprave za obdelavo,</w:t>
      </w:r>
    </w:p>
    <w:p w14:paraId="7B256F0C" w14:textId="77777777" w:rsidR="00703EC3" w:rsidRPr="005D654E" w:rsidRDefault="00703EC3" w:rsidP="00BC5410">
      <w:pPr>
        <w:keepNext/>
        <w:keepLines/>
        <w:numPr>
          <w:ilvl w:val="0"/>
          <w:numId w:val="22"/>
        </w:numPr>
        <w:jc w:val="both"/>
        <w:rPr>
          <w:rFonts w:ascii="Tahoma" w:hAnsi="Tahoma" w:cs="Tahoma"/>
        </w:rPr>
      </w:pPr>
      <w:r>
        <w:rPr>
          <w:rFonts w:ascii="Tahoma" w:hAnsi="Tahoma" w:cs="Tahoma"/>
        </w:rPr>
        <w:t>k</w:t>
      </w:r>
      <w:r w:rsidRPr="005D654E">
        <w:rPr>
          <w:rFonts w:ascii="Tahoma" w:hAnsi="Tahoma" w:cs="Tahoma"/>
        </w:rPr>
        <w:t>opijo dovoljenja za napravo v skladu s 4. in 5. členom Direktive 96/61/ES (Direktiva 2008/1/ES)</w:t>
      </w:r>
      <w:r>
        <w:rPr>
          <w:rFonts w:ascii="Tahoma" w:hAnsi="Tahoma" w:cs="Tahoma"/>
        </w:rPr>
        <w:t>.</w:t>
      </w:r>
      <w:r w:rsidRPr="005D654E">
        <w:rPr>
          <w:rFonts w:ascii="Tahoma" w:hAnsi="Tahoma" w:cs="Tahoma"/>
        </w:rPr>
        <w:t xml:space="preserve"> </w:t>
      </w:r>
    </w:p>
    <w:p w14:paraId="66221A2A" w14:textId="77777777" w:rsidR="00703EC3" w:rsidRDefault="00703EC3" w:rsidP="00BC5410">
      <w:pPr>
        <w:keepNext/>
        <w:keepLines/>
        <w:jc w:val="both"/>
        <w:rPr>
          <w:rFonts w:ascii="Tahoma" w:hAnsi="Tahoma" w:cs="Tahoma"/>
        </w:rPr>
      </w:pPr>
    </w:p>
    <w:p w14:paraId="4552B25F" w14:textId="77777777" w:rsidR="00703EC3" w:rsidRDefault="00703EC3" w:rsidP="00BC5410">
      <w:pPr>
        <w:keepNext/>
        <w:keepLines/>
        <w:jc w:val="both"/>
        <w:rPr>
          <w:rFonts w:ascii="Tahoma" w:hAnsi="Tahoma" w:cs="Tahoma"/>
        </w:rPr>
      </w:pPr>
      <w:r w:rsidRPr="005D654E">
        <w:rPr>
          <w:rFonts w:ascii="Tahoma" w:hAnsi="Tahoma" w:cs="Tahoma"/>
        </w:rPr>
        <w:t xml:space="preserve">V kolikor izbrani ponudnik ne bo pravočasno pridobil </w:t>
      </w:r>
      <w:r w:rsidR="00D81A2A">
        <w:rPr>
          <w:rFonts w:ascii="Tahoma" w:hAnsi="Tahoma" w:cs="Tahoma"/>
        </w:rPr>
        <w:t>ustreznih dovoljenj in listin</w:t>
      </w:r>
      <w:r w:rsidRPr="005D654E">
        <w:rPr>
          <w:rFonts w:ascii="Tahoma" w:hAnsi="Tahoma" w:cs="Tahoma"/>
        </w:rPr>
        <w:t xml:space="preserve">, ima naročnik pravico odstopiti od okvirnega sporazuma in unovčiti </w:t>
      </w:r>
      <w:r>
        <w:rPr>
          <w:rFonts w:ascii="Tahoma" w:hAnsi="Tahoma" w:cs="Tahoma"/>
        </w:rPr>
        <w:t xml:space="preserve">finančno zavarovanje dobre izvedbe </w:t>
      </w:r>
      <w:r w:rsidRPr="005D654E">
        <w:rPr>
          <w:rFonts w:ascii="Tahoma" w:hAnsi="Tahoma" w:cs="Tahoma"/>
        </w:rPr>
        <w:t xml:space="preserve">obveznosti. </w:t>
      </w:r>
    </w:p>
    <w:p w14:paraId="1091BCAF" w14:textId="77777777" w:rsidR="00703EC3" w:rsidRPr="005D654E" w:rsidRDefault="00703EC3" w:rsidP="00BC5410">
      <w:pPr>
        <w:keepNext/>
        <w:keepLines/>
        <w:jc w:val="both"/>
        <w:rPr>
          <w:rFonts w:ascii="Tahoma" w:hAnsi="Tahoma" w:cs="Tahoma"/>
        </w:rPr>
      </w:pPr>
    </w:p>
    <w:p w14:paraId="420034B4" w14:textId="77777777" w:rsidR="00703EC3" w:rsidRPr="005D654E" w:rsidRDefault="00703EC3" w:rsidP="00BC5410">
      <w:pPr>
        <w:keepNext/>
        <w:keepLines/>
        <w:jc w:val="both"/>
        <w:rPr>
          <w:rFonts w:ascii="Tahoma" w:hAnsi="Tahoma" w:cs="Tahoma"/>
        </w:rPr>
      </w:pPr>
      <w:r w:rsidRPr="005D654E">
        <w:rPr>
          <w:rFonts w:ascii="Tahoma" w:hAnsi="Tahoma" w:cs="Tahoma"/>
        </w:rPr>
        <w:t>Izbrani ponudnik lahko za pridobitev dovoljenj pooblasti trgovca ali posrednika. V tem primeru mora za to predhodno pridobiti pooblastilo od naročnika.</w:t>
      </w:r>
    </w:p>
    <w:p w14:paraId="1CF2C0E6" w14:textId="77777777" w:rsidR="00703EC3" w:rsidRPr="005D654E" w:rsidRDefault="00703EC3" w:rsidP="00BC5410">
      <w:pPr>
        <w:keepNext/>
        <w:keepLines/>
        <w:jc w:val="both"/>
        <w:rPr>
          <w:rFonts w:ascii="Tahoma" w:hAnsi="Tahoma" w:cs="Tahoma"/>
        </w:rPr>
      </w:pPr>
    </w:p>
    <w:p w14:paraId="27DEF36D" w14:textId="77777777" w:rsidR="00703EC3" w:rsidRDefault="00703EC3" w:rsidP="00BC5410">
      <w:pPr>
        <w:keepNext/>
        <w:keepLines/>
        <w:jc w:val="both"/>
        <w:rPr>
          <w:rFonts w:ascii="Tahoma" w:hAnsi="Tahoma" w:cs="Tahoma"/>
        </w:rPr>
      </w:pPr>
      <w:r w:rsidRPr="005D654E">
        <w:rPr>
          <w:rFonts w:ascii="Tahoma" w:hAnsi="Tahoma" w:cs="Tahoma"/>
        </w:rPr>
        <w:t xml:space="preserve">Izbrani ponudnik bo potrebna dovoljenja lahko pridobival tudi v imenu naročnika. V tem primeru bo izbrani ponudnik kril vse stroške pridobivanja dovoljenj in z njimi povezanih finančnih jamstev ter jih mora upoštevati pri pripravi ponudbe. </w:t>
      </w:r>
    </w:p>
    <w:p w14:paraId="2F2D5518" w14:textId="77777777" w:rsidR="00E51E22" w:rsidRDefault="00E51E22" w:rsidP="00BC5410">
      <w:pPr>
        <w:keepNext/>
        <w:keepLines/>
        <w:jc w:val="both"/>
        <w:rPr>
          <w:rFonts w:ascii="Tahoma" w:hAnsi="Tahoma" w:cs="Tahoma"/>
        </w:rPr>
      </w:pPr>
    </w:p>
    <w:p w14:paraId="792651E8" w14:textId="77777777" w:rsidR="00D81A2A" w:rsidRPr="00307846" w:rsidRDefault="00D81A2A" w:rsidP="00BC5410">
      <w:pPr>
        <w:keepNext/>
        <w:keepLines/>
        <w:jc w:val="both"/>
        <w:rPr>
          <w:rFonts w:ascii="Tahoma" w:hAnsi="Tahoma" w:cs="Tahoma"/>
          <w:bCs/>
        </w:rPr>
      </w:pPr>
      <w:r w:rsidRPr="00307846">
        <w:rPr>
          <w:rFonts w:ascii="Tahoma" w:hAnsi="Tahoma" w:cs="Tahoma"/>
          <w:bCs/>
          <w:i/>
        </w:rPr>
        <w:t>Zgoraj navedeno tehnično sposobnost</w:t>
      </w:r>
      <w:r>
        <w:rPr>
          <w:rFonts w:ascii="Tahoma" w:hAnsi="Tahoma" w:cs="Tahoma"/>
          <w:bCs/>
          <w:i/>
        </w:rPr>
        <w:t xml:space="preserve"> (Dovoljenja)</w:t>
      </w:r>
      <w:r w:rsidRPr="00307846">
        <w:rPr>
          <w:rFonts w:ascii="Tahoma" w:hAnsi="Tahoma" w:cs="Tahoma"/>
          <w:bCs/>
          <w:i/>
        </w:rPr>
        <w:t xml:space="preserve"> lahko ponudnik izpolni samostojno, kot skupina ponudnikov (partnerji) v primeru skupne ponudbe ali skupaj s podizvajalci. V kolikor bo ponudnik izkazoval tehnično sposobnost skupaj s partnerjem in/ali skupaj s podizvajalcem, mora partner oziroma </w:t>
      </w:r>
      <w:r w:rsidRPr="00F11071">
        <w:rPr>
          <w:rFonts w:ascii="Tahoma" w:hAnsi="Tahoma" w:cs="Tahoma"/>
          <w:bCs/>
          <w:i/>
        </w:rPr>
        <w:t>nominirani podizvajalec sodelovati pri izvedbi del/storitev, za katere izkazuje tehnično sposobnost</w:t>
      </w:r>
      <w:r w:rsidRPr="00307846">
        <w:rPr>
          <w:rFonts w:ascii="Tahoma" w:hAnsi="Tahoma" w:cs="Tahoma"/>
          <w:bCs/>
        </w:rPr>
        <w:t>.</w:t>
      </w:r>
    </w:p>
    <w:p w14:paraId="4E212977" w14:textId="77777777" w:rsidR="00D81A2A" w:rsidRDefault="00D81A2A" w:rsidP="00BC5410">
      <w:pPr>
        <w:keepNext/>
        <w:keepLines/>
        <w:jc w:val="both"/>
        <w:rPr>
          <w:rFonts w:ascii="Tahoma" w:hAnsi="Tahoma" w:cs="Tahoma"/>
        </w:rPr>
      </w:pPr>
    </w:p>
    <w:p w14:paraId="6940A18E" w14:textId="77777777" w:rsidR="00703EC3" w:rsidRPr="00A1220B" w:rsidRDefault="00703EC3" w:rsidP="00BC5410">
      <w:pPr>
        <w:keepNext/>
        <w:keepLines/>
        <w:ind w:left="1080" w:hanging="1080"/>
        <w:jc w:val="both"/>
        <w:rPr>
          <w:rFonts w:ascii="Tahoma" w:hAnsi="Tahoma" w:cs="Tahoma"/>
          <w:b/>
          <w:smallCaps/>
        </w:rPr>
      </w:pPr>
      <w:r w:rsidRPr="00A1220B">
        <w:rPr>
          <w:rFonts w:ascii="Tahoma" w:hAnsi="Tahoma" w:cs="Tahoma"/>
          <w:b/>
          <w:smallCaps/>
        </w:rPr>
        <w:t>Dokazila:</w:t>
      </w:r>
    </w:p>
    <w:p w14:paraId="6F82B0EE" w14:textId="77777777" w:rsidR="00703EC3" w:rsidRPr="00363E6C" w:rsidRDefault="005D0CA5" w:rsidP="00BC5410">
      <w:pPr>
        <w:pStyle w:val="Odstavekseznama"/>
        <w:keepNext/>
        <w:keepLines/>
        <w:numPr>
          <w:ilvl w:val="0"/>
          <w:numId w:val="12"/>
        </w:numPr>
        <w:ind w:left="644"/>
        <w:jc w:val="both"/>
        <w:rPr>
          <w:rFonts w:ascii="Tahoma" w:hAnsi="Tahoma" w:cs="Tahoma"/>
          <w:szCs w:val="22"/>
        </w:rPr>
      </w:pPr>
      <w:r>
        <w:rPr>
          <w:rFonts w:ascii="Tahoma" w:hAnsi="Tahoma" w:cs="Tahoma"/>
          <w:szCs w:val="22"/>
        </w:rPr>
        <w:t xml:space="preserve"> </w:t>
      </w:r>
      <w:r w:rsidR="00703EC3">
        <w:rPr>
          <w:rFonts w:ascii="Tahoma" w:hAnsi="Tahoma" w:cs="Tahoma"/>
          <w:szCs w:val="22"/>
        </w:rPr>
        <w:t>Izpolnjen ESPD s strani vseh gospodarskih subjektov v ponudbi</w:t>
      </w:r>
      <w:r w:rsidR="00703EC3" w:rsidRPr="00363E6C">
        <w:rPr>
          <w:rFonts w:ascii="Tahoma" w:hAnsi="Tahoma" w:cs="Tahoma"/>
          <w:szCs w:val="22"/>
        </w:rPr>
        <w:t>.</w:t>
      </w:r>
    </w:p>
    <w:p w14:paraId="03CA8D54" w14:textId="77777777" w:rsidR="00703EC3" w:rsidRDefault="00D81A2A" w:rsidP="00BC5410">
      <w:pPr>
        <w:pStyle w:val="Odstavekseznama"/>
        <w:keepNext/>
        <w:keepLines/>
        <w:numPr>
          <w:ilvl w:val="0"/>
          <w:numId w:val="12"/>
        </w:numPr>
        <w:jc w:val="both"/>
        <w:rPr>
          <w:rFonts w:ascii="Tahoma" w:hAnsi="Tahoma" w:cs="Tahoma"/>
          <w:szCs w:val="22"/>
        </w:rPr>
      </w:pPr>
      <w:r>
        <w:rPr>
          <w:rFonts w:ascii="Tahoma" w:hAnsi="Tahoma" w:cs="Tahoma"/>
          <w:szCs w:val="22"/>
        </w:rPr>
        <w:t>K</w:t>
      </w:r>
      <w:r w:rsidR="00703EC3" w:rsidRPr="0097721A">
        <w:rPr>
          <w:rFonts w:ascii="Tahoma" w:hAnsi="Tahoma" w:cs="Tahoma"/>
          <w:szCs w:val="22"/>
        </w:rPr>
        <w:t>opije odločb/dovoljenj oziroma potrdil (in ostalih dokazil) o vpisu v ustrezne evidence oseb, ki ravnajo z odpadki s klasifikacijskimi številkami odpadkov in zahtevanimi postopki obdelave odpadkov</w:t>
      </w:r>
      <w:r w:rsidR="00703EC3">
        <w:rPr>
          <w:rFonts w:ascii="Tahoma" w:hAnsi="Tahoma" w:cs="Tahoma"/>
          <w:szCs w:val="22"/>
        </w:rPr>
        <w:t xml:space="preserve"> </w:t>
      </w:r>
      <w:r w:rsidR="00703EC3" w:rsidRPr="0097721A">
        <w:rPr>
          <w:rFonts w:ascii="Tahoma" w:hAnsi="Tahoma" w:cs="Tahoma"/>
          <w:szCs w:val="22"/>
        </w:rPr>
        <w:t>(Priloga 5).</w:t>
      </w:r>
    </w:p>
    <w:p w14:paraId="0C9C9487" w14:textId="77777777" w:rsidR="00703EC3" w:rsidRPr="00C16E73" w:rsidRDefault="00703EC3" w:rsidP="00BC5410">
      <w:pPr>
        <w:keepNext/>
        <w:keepLines/>
        <w:numPr>
          <w:ilvl w:val="0"/>
          <w:numId w:val="12"/>
        </w:numPr>
        <w:jc w:val="both"/>
        <w:rPr>
          <w:rFonts w:ascii="Tahoma" w:hAnsi="Tahoma" w:cs="Tahoma"/>
          <w:szCs w:val="22"/>
        </w:rPr>
      </w:pPr>
      <w:r w:rsidRPr="00C16E73">
        <w:rPr>
          <w:rFonts w:ascii="Tahoma" w:hAnsi="Tahoma" w:cs="Tahoma"/>
          <w:szCs w:val="22"/>
        </w:rPr>
        <w:t xml:space="preserve">V primeru </w:t>
      </w:r>
      <w:r w:rsidRPr="00C16E73">
        <w:rPr>
          <w:rFonts w:ascii="Tahoma" w:hAnsi="Tahoma" w:cs="Tahoma"/>
        </w:rPr>
        <w:t>obdelave produkta izven meja Republike Slovenije vsa potrebna dovoljenja in listine v skladu z Uredbo (ES) št. 1013/2006, tehnični opis naprave za obdelavo ter kopijo dovoljenja za napravo v skladu s 4. in 5. členom Direktive 96/61/ES (Direktiva 2008/1/ES)</w:t>
      </w:r>
      <w:r>
        <w:rPr>
          <w:rFonts w:ascii="Tahoma" w:hAnsi="Tahoma" w:cs="Tahoma"/>
        </w:rPr>
        <w:t xml:space="preserve"> (Priloga 5).</w:t>
      </w:r>
    </w:p>
    <w:p w14:paraId="6DFABDAE" w14:textId="77777777" w:rsidR="00A1220B" w:rsidRDefault="00A1220B" w:rsidP="00BC5410">
      <w:pPr>
        <w:pStyle w:val="Odstavekseznama"/>
        <w:keepNext/>
        <w:keepLines/>
        <w:ind w:left="1080"/>
        <w:jc w:val="both"/>
        <w:rPr>
          <w:rFonts w:ascii="Tahoma" w:hAnsi="Tahoma" w:cs="Tahoma"/>
          <w:b/>
        </w:rPr>
      </w:pPr>
    </w:p>
    <w:p w14:paraId="22972E48" w14:textId="77777777" w:rsidR="00BC5410" w:rsidRPr="0084548A" w:rsidRDefault="00BC5410" w:rsidP="0084548A">
      <w:pPr>
        <w:keepNext/>
        <w:keepLines/>
        <w:jc w:val="both"/>
        <w:rPr>
          <w:rFonts w:ascii="Tahoma" w:hAnsi="Tahoma" w:cs="Tahoma"/>
          <w:b/>
        </w:rPr>
      </w:pPr>
    </w:p>
    <w:p w14:paraId="1CD75427" w14:textId="77777777" w:rsidR="00D81A2A" w:rsidRDefault="00D81A2A" w:rsidP="00BC5410">
      <w:pPr>
        <w:pStyle w:val="Odstavekseznama"/>
        <w:keepNext/>
        <w:keepLines/>
        <w:numPr>
          <w:ilvl w:val="3"/>
          <w:numId w:val="2"/>
        </w:numPr>
        <w:jc w:val="both"/>
        <w:rPr>
          <w:rFonts w:ascii="Tahoma" w:hAnsi="Tahoma" w:cs="Tahoma"/>
          <w:bCs/>
        </w:rPr>
      </w:pPr>
      <w:r w:rsidRPr="00D81A2A">
        <w:rPr>
          <w:rFonts w:ascii="Tahoma" w:hAnsi="Tahoma" w:cs="Tahoma"/>
          <w:bCs/>
        </w:rPr>
        <w:t>Postopek ravnanja z odpadki</w:t>
      </w:r>
    </w:p>
    <w:p w14:paraId="0BC42766" w14:textId="77777777" w:rsidR="00AF6136" w:rsidRDefault="00AF6136" w:rsidP="00BC5410">
      <w:pPr>
        <w:keepNext/>
        <w:keepLines/>
        <w:jc w:val="both"/>
        <w:rPr>
          <w:rFonts w:ascii="Tahoma" w:hAnsi="Tahoma" w:cs="Tahoma"/>
          <w:bCs/>
        </w:rPr>
      </w:pPr>
    </w:p>
    <w:p w14:paraId="7F28359D" w14:textId="77777777" w:rsidR="00AF6136" w:rsidRDefault="00AF6136" w:rsidP="00BC5410">
      <w:pPr>
        <w:keepNext/>
        <w:keepLines/>
        <w:jc w:val="both"/>
        <w:rPr>
          <w:rFonts w:ascii="Tahoma" w:hAnsi="Tahoma" w:cs="Tahoma"/>
        </w:rPr>
      </w:pPr>
      <w:r>
        <w:rPr>
          <w:rFonts w:ascii="Tahoma" w:hAnsi="Tahoma" w:cs="Tahoma"/>
        </w:rPr>
        <w:t>Ponudnik</w:t>
      </w:r>
      <w:r w:rsidRPr="005D654E">
        <w:rPr>
          <w:rFonts w:ascii="Tahoma" w:hAnsi="Tahoma" w:cs="Tahoma"/>
        </w:rPr>
        <w:t xml:space="preserve"> </w:t>
      </w:r>
      <w:r>
        <w:rPr>
          <w:rFonts w:ascii="Tahoma" w:hAnsi="Tahoma" w:cs="Tahoma"/>
        </w:rPr>
        <w:t xml:space="preserve">mora </w:t>
      </w:r>
      <w:r>
        <w:rPr>
          <w:rFonts w:ascii="Tahoma" w:hAnsi="Tahoma" w:cs="Tahoma"/>
          <w:bCs/>
          <w:szCs w:val="22"/>
        </w:rPr>
        <w:t xml:space="preserve">opisati postopek </w:t>
      </w:r>
      <w:r w:rsidRPr="00D1171A">
        <w:rPr>
          <w:rFonts w:ascii="Tahoma" w:hAnsi="Tahoma" w:cs="Tahoma"/>
        </w:rPr>
        <w:t xml:space="preserve">ravnanja z odpadki od prevzema do vključno vseh postopkov nadaljnje obdelave. </w:t>
      </w:r>
    </w:p>
    <w:p w14:paraId="449DC5C4" w14:textId="77777777" w:rsidR="00AF6136" w:rsidRDefault="00AF6136" w:rsidP="00BC5410">
      <w:pPr>
        <w:keepNext/>
        <w:keepLines/>
        <w:jc w:val="both"/>
        <w:rPr>
          <w:rFonts w:ascii="Tahoma" w:hAnsi="Tahoma" w:cs="Tahoma"/>
        </w:rPr>
      </w:pPr>
    </w:p>
    <w:p w14:paraId="73B8C23F" w14:textId="77777777" w:rsidR="00AF6136" w:rsidRDefault="00AF6136" w:rsidP="00BC5410">
      <w:pPr>
        <w:keepNext/>
        <w:keepLines/>
        <w:jc w:val="both"/>
        <w:rPr>
          <w:rFonts w:ascii="Tahoma" w:hAnsi="Tahoma" w:cs="Tahoma"/>
        </w:rPr>
      </w:pPr>
      <w:r>
        <w:rPr>
          <w:rFonts w:ascii="Tahoma" w:hAnsi="Tahoma" w:cs="Tahoma"/>
        </w:rPr>
        <w:t>Ponudnik</w:t>
      </w:r>
      <w:r w:rsidRPr="005D654E">
        <w:rPr>
          <w:rFonts w:ascii="Tahoma" w:hAnsi="Tahoma" w:cs="Tahoma"/>
        </w:rPr>
        <w:t xml:space="preserve"> </w:t>
      </w:r>
      <w:r w:rsidRPr="00D1171A">
        <w:rPr>
          <w:rFonts w:ascii="Tahoma" w:hAnsi="Tahoma" w:cs="Tahoma"/>
        </w:rPr>
        <w:t>mora za navedene zbiralce oziroma izvajalce obdelave predložiti dokazila, da so vpisani v ustrezne evidence v skladu z Uredbo o ravnanju z odpadki oz. primerljiva dokazila pooblaščenega tujega organa v primeru ponudnika iz tujine v skladu za zahtevami Uredbe 1013/2006/ES.</w:t>
      </w:r>
    </w:p>
    <w:p w14:paraId="1200E71F" w14:textId="77777777" w:rsidR="00AF6136" w:rsidRDefault="00AF6136" w:rsidP="00BC5410">
      <w:pPr>
        <w:keepNext/>
        <w:keepLines/>
        <w:jc w:val="both"/>
        <w:rPr>
          <w:rFonts w:ascii="Tahoma" w:hAnsi="Tahoma" w:cs="Tahoma"/>
          <w:bCs/>
        </w:rPr>
      </w:pPr>
    </w:p>
    <w:p w14:paraId="47AF4A08" w14:textId="77777777" w:rsidR="00AF6136" w:rsidRDefault="00AF6136" w:rsidP="00BC5410">
      <w:pPr>
        <w:keepNext/>
        <w:keepLines/>
        <w:jc w:val="both"/>
        <w:rPr>
          <w:rFonts w:ascii="Tahoma" w:hAnsi="Tahoma" w:cs="Tahoma"/>
          <w:b/>
          <w:smallCaps/>
        </w:rPr>
      </w:pPr>
      <w:r w:rsidRPr="00376D98">
        <w:rPr>
          <w:rFonts w:ascii="Tahoma" w:hAnsi="Tahoma" w:cs="Tahoma"/>
          <w:b/>
          <w:smallCaps/>
        </w:rPr>
        <w:t>Dokazila:</w:t>
      </w:r>
    </w:p>
    <w:p w14:paraId="2AB7F078" w14:textId="77777777" w:rsidR="00AF6136" w:rsidRPr="00110CA3" w:rsidRDefault="00AF6136" w:rsidP="00BC5410">
      <w:pPr>
        <w:pStyle w:val="Telobesedila2"/>
        <w:keepNext/>
        <w:keepLines/>
        <w:numPr>
          <w:ilvl w:val="0"/>
          <w:numId w:val="12"/>
        </w:numPr>
        <w:rPr>
          <w:rFonts w:ascii="Tahoma" w:hAnsi="Tahoma" w:cs="Tahoma"/>
          <w:b w:val="0"/>
          <w:szCs w:val="22"/>
        </w:rPr>
      </w:pPr>
      <w:r w:rsidRPr="00363E6C">
        <w:rPr>
          <w:rFonts w:ascii="Tahoma" w:hAnsi="Tahoma" w:cs="Tahoma"/>
          <w:b w:val="0"/>
          <w:szCs w:val="22"/>
        </w:rPr>
        <w:t>Izpolnjen ESPD  s strani vseh gospodarskih subjektov v ponudbi</w:t>
      </w:r>
      <w:r w:rsidRPr="00110CA3">
        <w:rPr>
          <w:rFonts w:ascii="Tahoma" w:hAnsi="Tahoma" w:cs="Tahoma"/>
          <w:szCs w:val="22"/>
        </w:rPr>
        <w:t xml:space="preserve">. </w:t>
      </w:r>
    </w:p>
    <w:p w14:paraId="6D910415" w14:textId="64C41E90" w:rsidR="00AF6136" w:rsidRPr="0097721A" w:rsidRDefault="00AF6136" w:rsidP="00BC5410">
      <w:pPr>
        <w:pStyle w:val="Odstavekseznama"/>
        <w:keepNext/>
        <w:keepLines/>
        <w:numPr>
          <w:ilvl w:val="0"/>
          <w:numId w:val="12"/>
        </w:numPr>
        <w:jc w:val="both"/>
        <w:rPr>
          <w:rFonts w:ascii="Tahoma" w:hAnsi="Tahoma" w:cs="Tahoma"/>
          <w:szCs w:val="22"/>
        </w:rPr>
      </w:pPr>
      <w:r w:rsidRPr="0097721A">
        <w:rPr>
          <w:rFonts w:ascii="Tahoma" w:hAnsi="Tahoma" w:cs="Tahoma"/>
          <w:szCs w:val="22"/>
        </w:rPr>
        <w:t xml:space="preserve">Izpolnjena in podpisana </w:t>
      </w:r>
      <w:r w:rsidR="00FE51BD" w:rsidRPr="0097721A">
        <w:rPr>
          <w:rFonts w:ascii="Tahoma" w:hAnsi="Tahoma" w:cs="Tahoma"/>
          <w:szCs w:val="22"/>
        </w:rPr>
        <w:t>Prilog</w:t>
      </w:r>
      <w:r w:rsidR="00FE51BD">
        <w:rPr>
          <w:rFonts w:ascii="Tahoma" w:hAnsi="Tahoma" w:cs="Tahoma"/>
          <w:szCs w:val="22"/>
        </w:rPr>
        <w:t>a</w:t>
      </w:r>
      <w:r w:rsidR="00FE51BD" w:rsidRPr="0097721A">
        <w:rPr>
          <w:rFonts w:ascii="Tahoma" w:hAnsi="Tahoma" w:cs="Tahoma"/>
          <w:szCs w:val="22"/>
        </w:rPr>
        <w:t xml:space="preserve"> </w:t>
      </w:r>
      <w:r>
        <w:rPr>
          <w:rFonts w:ascii="Tahoma" w:hAnsi="Tahoma" w:cs="Tahoma"/>
          <w:szCs w:val="22"/>
        </w:rPr>
        <w:t>7</w:t>
      </w:r>
      <w:r w:rsidRPr="0097721A">
        <w:rPr>
          <w:rFonts w:ascii="Tahoma" w:hAnsi="Tahoma" w:cs="Tahoma"/>
          <w:szCs w:val="22"/>
        </w:rPr>
        <w:t xml:space="preserve"> POSTOPEK RAVNANJA Z ODPADKI.</w:t>
      </w:r>
    </w:p>
    <w:p w14:paraId="6F568752" w14:textId="77777777" w:rsidR="004E252F" w:rsidRPr="00AF6136" w:rsidRDefault="004E252F" w:rsidP="00BC5410">
      <w:pPr>
        <w:keepNext/>
        <w:keepLines/>
        <w:jc w:val="both"/>
        <w:rPr>
          <w:rFonts w:ascii="Tahoma" w:hAnsi="Tahoma" w:cs="Tahoma"/>
          <w:bCs/>
        </w:rPr>
      </w:pPr>
    </w:p>
    <w:p w14:paraId="659251FE" w14:textId="77777777" w:rsidR="00AF6136" w:rsidRDefault="00AF6136" w:rsidP="00BC5410">
      <w:pPr>
        <w:pStyle w:val="Odstavekseznama"/>
        <w:keepNext/>
        <w:keepLines/>
        <w:numPr>
          <w:ilvl w:val="3"/>
          <w:numId w:val="2"/>
        </w:numPr>
        <w:jc w:val="both"/>
        <w:rPr>
          <w:rFonts w:ascii="Tahoma" w:hAnsi="Tahoma" w:cs="Tahoma"/>
          <w:bCs/>
        </w:rPr>
      </w:pPr>
      <w:r>
        <w:rPr>
          <w:rFonts w:ascii="Tahoma" w:hAnsi="Tahoma" w:cs="Tahoma"/>
          <w:bCs/>
        </w:rPr>
        <w:t>Reference</w:t>
      </w:r>
    </w:p>
    <w:p w14:paraId="39606B32" w14:textId="77777777" w:rsidR="00AF6136" w:rsidRDefault="00AF6136" w:rsidP="00BC5410">
      <w:pPr>
        <w:keepNext/>
        <w:keepLines/>
        <w:jc w:val="both"/>
        <w:rPr>
          <w:rFonts w:ascii="Tahoma" w:hAnsi="Tahoma" w:cs="Tahoma"/>
          <w:bCs/>
        </w:rPr>
      </w:pPr>
    </w:p>
    <w:p w14:paraId="42FD228C" w14:textId="77777777" w:rsidR="000A1EC6" w:rsidRPr="00C8579C" w:rsidRDefault="000A1EC6" w:rsidP="00BC5410">
      <w:pPr>
        <w:keepNext/>
        <w:keepLines/>
        <w:jc w:val="both"/>
        <w:rPr>
          <w:rFonts w:ascii="Tahoma" w:hAnsi="Tahoma" w:cs="Tahoma"/>
        </w:rPr>
      </w:pPr>
      <w:r w:rsidRPr="00C8579C">
        <w:rPr>
          <w:rFonts w:ascii="Tahoma" w:hAnsi="Tahoma" w:cs="Tahoma"/>
        </w:rPr>
        <w:t>Naročnik je upravičen pred sprejemom odločitve o izbiri opraviti poizvedbe o navedenih referencah. Če navedene reference ne izkazujejo resničnega stanja</w:t>
      </w:r>
      <w:r w:rsidR="007712DD" w:rsidRPr="00C8579C">
        <w:rPr>
          <w:rFonts w:ascii="Tahoma" w:hAnsi="Tahoma" w:cs="Tahoma"/>
        </w:rPr>
        <w:t>,</w:t>
      </w:r>
      <w:r w:rsidRPr="00C8579C">
        <w:rPr>
          <w:rFonts w:ascii="Tahoma" w:hAnsi="Tahoma" w:cs="Tahoma"/>
        </w:rPr>
        <w:t xml:space="preserve"> jih naročnik ne bo upošteval.</w:t>
      </w:r>
    </w:p>
    <w:p w14:paraId="04233658" w14:textId="77777777" w:rsidR="000A1EC6" w:rsidRPr="00C8579C" w:rsidRDefault="000A1EC6" w:rsidP="00BC5410">
      <w:pPr>
        <w:keepNext/>
        <w:keepLines/>
        <w:jc w:val="both"/>
        <w:rPr>
          <w:rFonts w:ascii="Tahoma" w:hAnsi="Tahoma" w:cs="Tahoma"/>
          <w:b/>
        </w:rPr>
      </w:pPr>
    </w:p>
    <w:p w14:paraId="55E88D82" w14:textId="77777777" w:rsidR="003D2D57" w:rsidRPr="00C8579C" w:rsidRDefault="003D2D57" w:rsidP="00BC5410">
      <w:pPr>
        <w:keepNext/>
        <w:keepLines/>
        <w:autoSpaceDE w:val="0"/>
        <w:autoSpaceDN w:val="0"/>
        <w:adjustRightInd w:val="0"/>
        <w:jc w:val="both"/>
        <w:rPr>
          <w:rFonts w:ascii="Tahoma" w:hAnsi="Tahoma" w:cs="Tahoma"/>
          <w:color w:val="000000"/>
        </w:rPr>
      </w:pPr>
      <w:r w:rsidRPr="00C8579C">
        <w:rPr>
          <w:rFonts w:ascii="Tahoma" w:eastAsia="Calibri" w:hAnsi="Tahoma" w:cs="Tahoma"/>
          <w:bCs/>
          <w:i/>
        </w:rPr>
        <w:t xml:space="preserve">Spodaj navedene referenčne zahteve lahko ponudnik izpolni samostojno, kot skupina ponudnikov </w:t>
      </w:r>
      <w:r w:rsidRPr="00C8579C">
        <w:rPr>
          <w:rFonts w:ascii="Tahoma" w:eastAsia="Calibri" w:hAnsi="Tahoma" w:cs="Tahoma"/>
          <w:bCs/>
          <w:i/>
          <w:sz w:val="18"/>
        </w:rPr>
        <w:t xml:space="preserve">(partnerji) </w:t>
      </w:r>
      <w:r w:rsidRPr="00C8579C">
        <w:rPr>
          <w:rFonts w:ascii="Tahoma" w:eastAsia="Calibri" w:hAnsi="Tahoma" w:cs="Tahoma"/>
          <w:bCs/>
          <w:i/>
        </w:rPr>
        <w:t>v primeru skupne ponudbe ali s</w:t>
      </w:r>
      <w:r w:rsidR="0097721A" w:rsidRPr="00C8579C">
        <w:rPr>
          <w:rFonts w:ascii="Tahoma" w:eastAsia="Calibri" w:hAnsi="Tahoma" w:cs="Tahoma"/>
          <w:bCs/>
          <w:i/>
        </w:rPr>
        <w:t>kupaj s</w:t>
      </w:r>
      <w:r w:rsidRPr="00C8579C">
        <w:rPr>
          <w:rFonts w:ascii="Tahoma" w:eastAsia="Calibri" w:hAnsi="Tahoma" w:cs="Tahoma"/>
          <w:bCs/>
          <w:i/>
        </w:rPr>
        <w:t xml:space="preserve"> podizvajalci</w:t>
      </w:r>
      <w:r w:rsidR="00096374" w:rsidRPr="00C8579C">
        <w:rPr>
          <w:rFonts w:ascii="Tahoma" w:eastAsia="Calibri" w:hAnsi="Tahoma" w:cs="Tahoma"/>
          <w:bCs/>
          <w:i/>
        </w:rPr>
        <w:t>,</w:t>
      </w:r>
      <w:r w:rsidRPr="00C8579C">
        <w:rPr>
          <w:rFonts w:ascii="Tahoma" w:eastAsia="Calibri" w:hAnsi="Tahoma" w:cs="Tahoma"/>
          <w:bCs/>
          <w:i/>
        </w:rPr>
        <w:t xml:space="preserve"> </w:t>
      </w:r>
      <w:r w:rsidRPr="00C8579C">
        <w:rPr>
          <w:rFonts w:ascii="Tahoma" w:eastAsia="Calibri" w:hAnsi="Tahoma" w:cs="Tahoma"/>
          <w:b/>
          <w:bCs/>
          <w:i/>
          <w:u w:val="single"/>
        </w:rPr>
        <w:t xml:space="preserve">vendar bo moral ta subjekt (s katerim se izkazuje reference) predmetne storitve javnega naročila (za katera se bo priložila referenca v ponudbi) tudi izvesti. </w:t>
      </w:r>
      <w:r w:rsidR="00333C26" w:rsidRPr="00C8579C">
        <w:rPr>
          <w:rFonts w:ascii="Tahoma" w:eastAsia="Calibri" w:hAnsi="Tahoma" w:cs="Tahoma"/>
          <w:b/>
          <w:bCs/>
          <w:i/>
          <w:u w:val="single"/>
        </w:rPr>
        <w:t>Ponudnik ne more biti hkrati referenčni naročnik.</w:t>
      </w:r>
    </w:p>
    <w:p w14:paraId="55898F43" w14:textId="77777777" w:rsidR="002D5817" w:rsidRDefault="002D5817" w:rsidP="00BC5410">
      <w:pPr>
        <w:keepNext/>
        <w:keepLines/>
        <w:jc w:val="both"/>
        <w:rPr>
          <w:rFonts w:ascii="Tahoma" w:hAnsi="Tahoma" w:cs="Tahoma"/>
        </w:rPr>
      </w:pPr>
    </w:p>
    <w:p w14:paraId="1949F1C8" w14:textId="77777777" w:rsidR="000E0005" w:rsidRPr="000E0005" w:rsidRDefault="000E0005" w:rsidP="00BC5410">
      <w:pPr>
        <w:pStyle w:val="Telobesedila"/>
        <w:keepNext/>
        <w:keepLines/>
        <w:widowControl/>
        <w:rPr>
          <w:rFonts w:ascii="Tahoma" w:hAnsi="Tahoma" w:cs="Tahoma"/>
          <w:b w:val="0"/>
          <w:u w:val="single"/>
        </w:rPr>
      </w:pPr>
      <w:r w:rsidRPr="000E0005">
        <w:rPr>
          <w:rFonts w:ascii="Tahoma" w:hAnsi="Tahoma" w:cs="Tahoma"/>
          <w:b w:val="0"/>
          <w:u w:val="single"/>
        </w:rPr>
        <w:t xml:space="preserve">Gospodarskim subjektom se bodo priznale reference le za tista dela/storitve, ki so jih neposredno (z lastnimi znanji in zmogljivostmi) izvedli sami. </w:t>
      </w:r>
    </w:p>
    <w:p w14:paraId="44CD4379" w14:textId="77777777" w:rsidR="000E0005" w:rsidRDefault="000E0005" w:rsidP="00BC5410">
      <w:pPr>
        <w:pStyle w:val="Telobesedila"/>
        <w:keepNext/>
        <w:keepLines/>
        <w:widowControl/>
        <w:rPr>
          <w:rFonts w:ascii="Tahoma" w:hAnsi="Tahoma" w:cs="Tahoma"/>
        </w:rPr>
      </w:pPr>
    </w:p>
    <w:p w14:paraId="11A24D2E" w14:textId="77777777" w:rsidR="00AF6136" w:rsidRPr="005853DD" w:rsidRDefault="00AF6136" w:rsidP="00BC5410">
      <w:pPr>
        <w:keepNext/>
        <w:keepLines/>
        <w:jc w:val="both"/>
        <w:rPr>
          <w:rFonts w:ascii="Tahoma" w:hAnsi="Tahoma" w:cs="Tahoma"/>
        </w:rPr>
      </w:pPr>
      <w:r w:rsidRPr="005853DD">
        <w:rPr>
          <w:rFonts w:ascii="Tahoma" w:hAnsi="Tahoma" w:cs="Tahoma"/>
        </w:rPr>
        <w:t>Za referenčna naročila se štejejo tista naročila, ki izkazujejo, da je izvajalec kvalitetno in v skladu s pogodbenimi določili prevzel in obdelal navedene količine produkta v objektih z enakim načinom obdelave, kot jo ponuja.</w:t>
      </w:r>
    </w:p>
    <w:p w14:paraId="1A77977C" w14:textId="77777777" w:rsidR="001E0C11" w:rsidRDefault="001E0C11" w:rsidP="00BC5410">
      <w:pPr>
        <w:keepNext/>
        <w:keepLines/>
        <w:jc w:val="both"/>
        <w:rPr>
          <w:rFonts w:ascii="Tahoma" w:hAnsi="Tahoma" w:cs="Tahoma"/>
        </w:rPr>
      </w:pPr>
    </w:p>
    <w:p w14:paraId="78FB253E" w14:textId="6FF6320A" w:rsidR="00AF6136" w:rsidRPr="002B52B9" w:rsidRDefault="00AF6136" w:rsidP="00BC5410">
      <w:pPr>
        <w:keepNext/>
        <w:keepLines/>
        <w:jc w:val="both"/>
        <w:rPr>
          <w:rFonts w:ascii="Tahoma" w:hAnsi="Tahoma" w:cs="Tahoma"/>
        </w:rPr>
      </w:pPr>
      <w:r>
        <w:rPr>
          <w:rFonts w:ascii="Tahoma" w:hAnsi="Tahoma" w:cs="Tahoma"/>
        </w:rPr>
        <w:t xml:space="preserve">Ponudnik mora </w:t>
      </w:r>
      <w:r w:rsidRPr="002B52B9">
        <w:rPr>
          <w:rFonts w:ascii="Tahoma" w:hAnsi="Tahoma" w:cs="Tahoma"/>
        </w:rPr>
        <w:t xml:space="preserve">predložiti vsaj 1 (eno) referenco, s katero izkazuje, da je v obdobju zadnjih 3 (treh) let, šteto do datuma, določenega za oddajo ponudb, v neprekinjenem enoletnem obdobju (12 mesecev) zagotovil in izvedel storitev obdelave produkta (19 12 10, 19 12 12), v minimalni skupni količini </w:t>
      </w:r>
      <w:r w:rsidR="00D1504B">
        <w:rPr>
          <w:rFonts w:ascii="Tahoma" w:hAnsi="Tahoma" w:cs="Tahoma"/>
        </w:rPr>
        <w:t>6</w:t>
      </w:r>
      <w:r w:rsidRPr="002B52B9">
        <w:rPr>
          <w:rFonts w:ascii="Tahoma" w:hAnsi="Tahoma" w:cs="Tahoma"/>
        </w:rPr>
        <w:t>.000 ton.</w:t>
      </w:r>
    </w:p>
    <w:p w14:paraId="55D0BA60" w14:textId="77777777" w:rsidR="004E252F" w:rsidRDefault="004E252F" w:rsidP="00BC5410">
      <w:pPr>
        <w:pStyle w:val="Telobesedila2"/>
        <w:keepNext/>
        <w:keepLines/>
        <w:rPr>
          <w:rFonts w:ascii="Tahoma" w:hAnsi="Tahoma" w:cs="Tahoma"/>
          <w:smallCaps/>
          <w:lang w:val="sl-SI"/>
        </w:rPr>
      </w:pPr>
    </w:p>
    <w:p w14:paraId="438AE2A5" w14:textId="77777777" w:rsidR="00623F48" w:rsidRPr="00C8579C" w:rsidRDefault="00623F48" w:rsidP="00BC5410">
      <w:pPr>
        <w:pStyle w:val="Telobesedila2"/>
        <w:keepNext/>
        <w:keepLines/>
        <w:rPr>
          <w:rFonts w:ascii="Tahoma" w:hAnsi="Tahoma" w:cs="Tahoma"/>
          <w:smallCaps/>
          <w:lang w:val="sl-SI"/>
        </w:rPr>
      </w:pPr>
      <w:r w:rsidRPr="00C8579C">
        <w:rPr>
          <w:rFonts w:ascii="Tahoma" w:hAnsi="Tahoma" w:cs="Tahoma"/>
          <w:smallCaps/>
          <w:lang w:val="sl-SI"/>
        </w:rPr>
        <w:t>Dokazila:</w:t>
      </w:r>
    </w:p>
    <w:p w14:paraId="4225B1C0" w14:textId="77777777" w:rsidR="00363E6C" w:rsidRPr="00C8579C" w:rsidRDefault="00363E6C" w:rsidP="00BC5410">
      <w:pPr>
        <w:pStyle w:val="Telobesedila2"/>
        <w:keepNext/>
        <w:keepLines/>
        <w:numPr>
          <w:ilvl w:val="0"/>
          <w:numId w:val="12"/>
        </w:numPr>
        <w:rPr>
          <w:rFonts w:ascii="Tahoma" w:hAnsi="Tahoma" w:cs="Tahoma"/>
          <w:b w:val="0"/>
          <w:szCs w:val="22"/>
          <w:lang w:val="sl-SI"/>
        </w:rPr>
      </w:pPr>
      <w:r w:rsidRPr="00C8579C">
        <w:rPr>
          <w:rFonts w:ascii="Tahoma" w:hAnsi="Tahoma" w:cs="Tahoma"/>
          <w:b w:val="0"/>
          <w:szCs w:val="22"/>
          <w:lang w:val="sl-SI"/>
        </w:rPr>
        <w:t>Izpolnjen ESPD s strani vseh gospodarskih subjektov v ponudbi.</w:t>
      </w:r>
    </w:p>
    <w:p w14:paraId="3B20FC79" w14:textId="77777777" w:rsidR="00363E6C" w:rsidRPr="00C8579C" w:rsidRDefault="00363E6C" w:rsidP="00BC5410">
      <w:pPr>
        <w:pStyle w:val="Telobesedila2"/>
        <w:keepNext/>
        <w:keepLines/>
        <w:numPr>
          <w:ilvl w:val="0"/>
          <w:numId w:val="12"/>
        </w:numPr>
        <w:rPr>
          <w:rFonts w:ascii="Tahoma" w:hAnsi="Tahoma" w:cs="Tahoma"/>
          <w:b w:val="0"/>
          <w:szCs w:val="22"/>
          <w:lang w:val="sl-SI"/>
        </w:rPr>
      </w:pPr>
      <w:r w:rsidRPr="00C8579C">
        <w:rPr>
          <w:rFonts w:ascii="Tahoma" w:hAnsi="Tahoma" w:cs="Tahoma"/>
          <w:b w:val="0"/>
          <w:bCs/>
          <w:szCs w:val="22"/>
          <w:lang w:val="sl-SI"/>
        </w:rPr>
        <w:t xml:space="preserve">Izpolnjena in podpisana (potrjen obrazec) Priloga </w:t>
      </w:r>
      <w:r w:rsidR="00AF7EF7">
        <w:rPr>
          <w:rFonts w:ascii="Tahoma" w:hAnsi="Tahoma" w:cs="Tahoma"/>
          <w:b w:val="0"/>
          <w:bCs/>
          <w:szCs w:val="22"/>
          <w:lang w:val="sl-SI"/>
        </w:rPr>
        <w:t>6</w:t>
      </w:r>
      <w:r w:rsidRPr="00C8579C">
        <w:rPr>
          <w:rFonts w:ascii="Tahoma" w:hAnsi="Tahoma" w:cs="Tahoma"/>
          <w:b w:val="0"/>
          <w:bCs/>
          <w:szCs w:val="22"/>
          <w:lang w:val="sl-SI"/>
        </w:rPr>
        <w:t>/1 »SEZNAM REFERENC«</w:t>
      </w:r>
    </w:p>
    <w:p w14:paraId="7B82931B" w14:textId="77777777" w:rsidR="00363E6C" w:rsidRPr="00C8579C" w:rsidRDefault="00363E6C" w:rsidP="00BC5410">
      <w:pPr>
        <w:pStyle w:val="Telobesedila2"/>
        <w:keepNext/>
        <w:keepLines/>
        <w:numPr>
          <w:ilvl w:val="0"/>
          <w:numId w:val="12"/>
        </w:numPr>
        <w:rPr>
          <w:rFonts w:ascii="Tahoma" w:hAnsi="Tahoma" w:cs="Tahoma"/>
          <w:b w:val="0"/>
          <w:bCs/>
          <w:szCs w:val="22"/>
          <w:lang w:val="sl-SI"/>
        </w:rPr>
      </w:pPr>
      <w:r w:rsidRPr="00C8579C">
        <w:rPr>
          <w:rFonts w:ascii="Tahoma" w:hAnsi="Tahoma" w:cs="Tahoma"/>
          <w:b w:val="0"/>
          <w:bCs/>
          <w:szCs w:val="22"/>
          <w:lang w:val="sl-SI"/>
        </w:rPr>
        <w:t xml:space="preserve">Izpolnjena in podpisana (potrjen obrazec) Priloga </w:t>
      </w:r>
      <w:r w:rsidR="00AF7EF7">
        <w:rPr>
          <w:rFonts w:ascii="Tahoma" w:hAnsi="Tahoma" w:cs="Tahoma"/>
          <w:b w:val="0"/>
          <w:bCs/>
          <w:szCs w:val="22"/>
          <w:lang w:val="sl-SI"/>
        </w:rPr>
        <w:t>6</w:t>
      </w:r>
      <w:r w:rsidRPr="00C8579C">
        <w:rPr>
          <w:rFonts w:ascii="Tahoma" w:hAnsi="Tahoma" w:cs="Tahoma"/>
          <w:b w:val="0"/>
          <w:bCs/>
          <w:szCs w:val="22"/>
          <w:lang w:val="sl-SI"/>
        </w:rPr>
        <w:t xml:space="preserve">/2 »POTRDITEV REFERENC S STRANI POSAMEZNIH NAROČNIKOV«. Ponudnik lahko namesto Priloge </w:t>
      </w:r>
      <w:r w:rsidR="00AF7EF7">
        <w:rPr>
          <w:rFonts w:ascii="Tahoma" w:hAnsi="Tahoma" w:cs="Tahoma"/>
          <w:b w:val="0"/>
          <w:bCs/>
          <w:szCs w:val="22"/>
          <w:lang w:val="sl-SI"/>
        </w:rPr>
        <w:t>6</w:t>
      </w:r>
      <w:r w:rsidRPr="00C8579C">
        <w:rPr>
          <w:rFonts w:ascii="Tahoma" w:hAnsi="Tahoma" w:cs="Tahoma"/>
          <w:b w:val="0"/>
          <w:bCs/>
          <w:szCs w:val="22"/>
          <w:lang w:val="sl-SI"/>
        </w:rPr>
        <w:t>/2 priloži tudi lasten obrazec, iz katerega bo razvidno izpolnjevanje zahtev.</w:t>
      </w:r>
    </w:p>
    <w:p w14:paraId="5B527B40" w14:textId="77777777" w:rsidR="00AF6136" w:rsidRPr="00C8579C" w:rsidRDefault="00AF6136" w:rsidP="00BC5410">
      <w:pPr>
        <w:keepNext/>
        <w:keepLines/>
        <w:tabs>
          <w:tab w:val="left" w:pos="284"/>
        </w:tabs>
        <w:jc w:val="both"/>
        <w:rPr>
          <w:rFonts w:ascii="Tahoma" w:hAnsi="Tahoma" w:cs="Tahoma"/>
        </w:rPr>
      </w:pPr>
    </w:p>
    <w:p w14:paraId="064F3D9D" w14:textId="2B0E4D67" w:rsidR="00363E6C" w:rsidRDefault="00363E6C" w:rsidP="00BC5410">
      <w:pPr>
        <w:keepNext/>
        <w:keepLines/>
        <w:jc w:val="both"/>
        <w:rPr>
          <w:rFonts w:ascii="Tahoma" w:hAnsi="Tahoma" w:cs="Tahoma"/>
        </w:rPr>
      </w:pPr>
      <w:r w:rsidRPr="00C8579C">
        <w:rPr>
          <w:rFonts w:ascii="Tahoma" w:hAnsi="Tahoma" w:cs="Tahoma"/>
        </w:rPr>
        <w:t xml:space="preserve">Za reference, katerih referenčni naročnik je </w:t>
      </w:r>
      <w:r w:rsidR="00B845D2">
        <w:rPr>
          <w:rFonts w:ascii="Tahoma" w:hAnsi="Tahoma" w:cs="Tahoma"/>
        </w:rPr>
        <w:t xml:space="preserve">JAVNO PODJETJE VODOVOD KANALIZACIJA SNAGA </w:t>
      </w:r>
      <w:proofErr w:type="spellStart"/>
      <w:r w:rsidR="00B845D2">
        <w:rPr>
          <w:rFonts w:ascii="Tahoma" w:hAnsi="Tahoma" w:cs="Tahoma"/>
        </w:rPr>
        <w:t>d.o.o</w:t>
      </w:r>
      <w:proofErr w:type="spellEnd"/>
      <w:r w:rsidR="00B845D2">
        <w:rPr>
          <w:rFonts w:ascii="Tahoma" w:hAnsi="Tahoma" w:cs="Tahoma"/>
        </w:rPr>
        <w:t>.</w:t>
      </w:r>
      <w:r w:rsidR="00D87002">
        <w:rPr>
          <w:rFonts w:ascii="Tahoma" w:hAnsi="Tahoma" w:cs="Tahoma"/>
        </w:rPr>
        <w:t xml:space="preserve"> (prej SNAGA Javno podjetje </w:t>
      </w:r>
      <w:proofErr w:type="spellStart"/>
      <w:r w:rsidR="00D87002">
        <w:rPr>
          <w:rFonts w:ascii="Tahoma" w:hAnsi="Tahoma" w:cs="Tahoma"/>
        </w:rPr>
        <w:t>d.o.o</w:t>
      </w:r>
      <w:proofErr w:type="spellEnd"/>
      <w:r w:rsidR="00D87002">
        <w:rPr>
          <w:rFonts w:ascii="Tahoma" w:hAnsi="Tahoma" w:cs="Tahoma"/>
        </w:rPr>
        <w:t>.)</w:t>
      </w:r>
      <w:r w:rsidR="00FE51BD">
        <w:rPr>
          <w:rFonts w:ascii="Tahoma" w:hAnsi="Tahoma" w:cs="Tahoma"/>
        </w:rPr>
        <w:t>,</w:t>
      </w:r>
      <w:r w:rsidR="00D87002">
        <w:rPr>
          <w:rFonts w:ascii="Tahoma" w:hAnsi="Tahoma" w:cs="Tahoma"/>
        </w:rPr>
        <w:t xml:space="preserve"> </w:t>
      </w:r>
      <w:r w:rsidRPr="00C8579C">
        <w:rPr>
          <w:rFonts w:ascii="Tahoma" w:hAnsi="Tahoma" w:cs="Tahoma"/>
        </w:rPr>
        <w:t xml:space="preserve">ni potrebno predložiti </w:t>
      </w:r>
      <w:r w:rsidR="000E0005">
        <w:rPr>
          <w:rFonts w:ascii="Tahoma" w:hAnsi="Tahoma" w:cs="Tahoma"/>
        </w:rPr>
        <w:t>podpisane</w:t>
      </w:r>
      <w:r w:rsidRPr="00C8579C">
        <w:rPr>
          <w:rFonts w:ascii="Tahoma" w:hAnsi="Tahoma" w:cs="Tahoma"/>
        </w:rPr>
        <w:t xml:space="preserve"> Priloge </w:t>
      </w:r>
      <w:r w:rsidR="00AF7EF7">
        <w:rPr>
          <w:rFonts w:ascii="Tahoma" w:hAnsi="Tahoma" w:cs="Tahoma"/>
        </w:rPr>
        <w:t>6</w:t>
      </w:r>
      <w:r w:rsidRPr="00C8579C">
        <w:rPr>
          <w:rFonts w:ascii="Tahoma" w:hAnsi="Tahoma" w:cs="Tahoma"/>
        </w:rPr>
        <w:t>/2</w:t>
      </w:r>
      <w:r w:rsidR="000E0005">
        <w:rPr>
          <w:rFonts w:ascii="Tahoma" w:hAnsi="Tahoma" w:cs="Tahoma"/>
        </w:rPr>
        <w:t xml:space="preserve"> (mora pa biti priloga izpolnjena v delu, ki se nanaša na predstavitev</w:t>
      </w:r>
      <w:r w:rsidR="00146312">
        <w:rPr>
          <w:rFonts w:ascii="Tahoma" w:hAnsi="Tahoma" w:cs="Tahoma"/>
        </w:rPr>
        <w:t>/opis</w:t>
      </w:r>
      <w:r w:rsidR="000E0005">
        <w:rPr>
          <w:rFonts w:ascii="Tahoma" w:hAnsi="Tahoma" w:cs="Tahoma"/>
        </w:rPr>
        <w:t xml:space="preserve"> reference)</w:t>
      </w:r>
      <w:r w:rsidRPr="00C8579C">
        <w:rPr>
          <w:rFonts w:ascii="Tahoma" w:hAnsi="Tahoma" w:cs="Tahoma"/>
        </w:rPr>
        <w:t>.</w:t>
      </w:r>
    </w:p>
    <w:p w14:paraId="28FB7113" w14:textId="77777777" w:rsidR="002B52B9" w:rsidRPr="00C8579C" w:rsidRDefault="002B52B9" w:rsidP="00BC5410">
      <w:pPr>
        <w:keepNext/>
        <w:keepLines/>
        <w:jc w:val="both"/>
        <w:rPr>
          <w:rFonts w:ascii="Tahoma" w:hAnsi="Tahoma" w:cs="Tahoma"/>
        </w:rPr>
      </w:pPr>
    </w:p>
    <w:p w14:paraId="512DB2DA" w14:textId="77777777" w:rsidR="00343206" w:rsidRPr="00C8579C" w:rsidRDefault="00343206" w:rsidP="00BC5410">
      <w:pPr>
        <w:keepNext/>
        <w:keepLines/>
        <w:tabs>
          <w:tab w:val="left" w:pos="284"/>
        </w:tabs>
        <w:jc w:val="both"/>
        <w:rPr>
          <w:rFonts w:ascii="Tahoma" w:hAnsi="Tahoma" w:cs="Tahoma"/>
        </w:rPr>
      </w:pPr>
    </w:p>
    <w:p w14:paraId="613343F0" w14:textId="77777777" w:rsidR="00ED6C90" w:rsidRPr="00285804" w:rsidRDefault="00ED6C90" w:rsidP="00BC5410">
      <w:pPr>
        <w:keepNext/>
        <w:keepLines/>
        <w:numPr>
          <w:ilvl w:val="1"/>
          <w:numId w:val="2"/>
        </w:numPr>
        <w:jc w:val="both"/>
        <w:rPr>
          <w:rFonts w:ascii="Tahoma" w:hAnsi="Tahoma" w:cs="Tahoma"/>
          <w:b/>
          <w:sz w:val="22"/>
        </w:rPr>
      </w:pPr>
      <w:r w:rsidRPr="00285804">
        <w:rPr>
          <w:rFonts w:ascii="Tahoma" w:hAnsi="Tahoma" w:cs="Tahoma"/>
          <w:b/>
          <w:sz w:val="22"/>
        </w:rPr>
        <w:t>OSTALE ZAHTEVE IN POGOJI NAROČNIKA</w:t>
      </w:r>
    </w:p>
    <w:p w14:paraId="06C239DD" w14:textId="77777777" w:rsidR="00ED6C90" w:rsidRPr="00285804" w:rsidRDefault="00ED6C90" w:rsidP="00BC5410">
      <w:pPr>
        <w:keepNext/>
        <w:keepLines/>
        <w:rPr>
          <w:rFonts w:ascii="Tahoma" w:hAnsi="Tahoma" w:cs="Tahoma"/>
          <w:b/>
          <w:szCs w:val="21"/>
        </w:rPr>
      </w:pPr>
    </w:p>
    <w:p w14:paraId="6432876F" w14:textId="77777777" w:rsidR="00ED6C90" w:rsidRPr="00285804" w:rsidRDefault="00ED6C90" w:rsidP="00BC5410">
      <w:pPr>
        <w:keepNext/>
        <w:keepLines/>
        <w:jc w:val="both"/>
        <w:rPr>
          <w:rFonts w:ascii="Tahoma" w:hAnsi="Tahoma" w:cs="Tahoma"/>
          <w:i/>
          <w:szCs w:val="19"/>
        </w:rPr>
      </w:pPr>
      <w:r w:rsidRPr="00285804">
        <w:rPr>
          <w:rFonts w:ascii="Tahoma" w:hAnsi="Tahoma" w:cs="Tahoma"/>
          <w:i/>
          <w:szCs w:val="19"/>
        </w:rPr>
        <w:t xml:space="preserve">Spodaj navedeni pogoji v točki 3.4 veljajo tudi za posamezne člane skupine ponudnikov v okviru skupne ponudbe, za vse v ponudbi navedene podizvajalce in za vse druge subjekte, katerih zmogljivosti uporablja gospodarski subjekt. </w:t>
      </w:r>
    </w:p>
    <w:p w14:paraId="0182975A" w14:textId="77777777" w:rsidR="00ED6C90" w:rsidRPr="00285804" w:rsidRDefault="00ED6C90" w:rsidP="00BC5410">
      <w:pPr>
        <w:keepNext/>
        <w:keepLines/>
        <w:rPr>
          <w:rFonts w:ascii="Tahoma" w:hAnsi="Tahoma" w:cs="Tahoma"/>
          <w:b/>
          <w:szCs w:val="21"/>
        </w:rPr>
      </w:pPr>
    </w:p>
    <w:p w14:paraId="09F50C00" w14:textId="2949E777" w:rsidR="00ED6C90" w:rsidRPr="00285804" w:rsidRDefault="00ED6C90" w:rsidP="00BC5410">
      <w:pPr>
        <w:keepNext/>
        <w:keepLines/>
        <w:tabs>
          <w:tab w:val="left" w:pos="-1560"/>
        </w:tabs>
        <w:jc w:val="both"/>
        <w:rPr>
          <w:rFonts w:ascii="Tahoma" w:hAnsi="Tahoma" w:cs="Tahoma"/>
        </w:rPr>
      </w:pPr>
      <w:r w:rsidRPr="00285804">
        <w:rPr>
          <w:rFonts w:ascii="Tahoma" w:hAnsi="Tahoma" w:cs="Tahoma"/>
          <w:b/>
        </w:rPr>
        <w:t xml:space="preserve">A. </w:t>
      </w:r>
      <w:r w:rsidRPr="00285804">
        <w:rPr>
          <w:rFonts w:ascii="Tahoma" w:hAnsi="Tahoma" w:cs="Tahoma"/>
        </w:rPr>
        <w:t xml:space="preserve">Ponudnik, skupina ponudnikov v okviru skupne ponudbe, vsi v ponudbi navedeni podizvajalci ter </w:t>
      </w:r>
      <w:r w:rsidRPr="00285804">
        <w:rPr>
          <w:rFonts w:ascii="Tahoma" w:hAnsi="Tahoma" w:cs="Tahoma"/>
          <w:bCs/>
        </w:rPr>
        <w:t>subjekti, katerega zmogljivost bo ponudnik uporabil,</w:t>
      </w:r>
      <w:r w:rsidRPr="00285804">
        <w:rPr>
          <w:rFonts w:ascii="Tahoma" w:hAnsi="Tahoma" w:cs="Tahoma"/>
        </w:rPr>
        <w:t xml:space="preserve"> ne sme/jo biti uvrščen na seznam poslovnih subjektov, s katerimi na podlagi 35. člena Zakona o integriteti in preprečevanju korupcije (Ur. l. RS, št. 69/11-UPB2</w:t>
      </w:r>
      <w:r w:rsidR="0084548A">
        <w:rPr>
          <w:rFonts w:ascii="Tahoma" w:hAnsi="Tahoma" w:cs="Tahoma"/>
        </w:rPr>
        <w:t xml:space="preserve"> s spremembami</w:t>
      </w:r>
      <w:r w:rsidRPr="00285804">
        <w:rPr>
          <w:rFonts w:ascii="Tahoma" w:hAnsi="Tahoma" w:cs="Tahoma"/>
        </w:rPr>
        <w:t xml:space="preserve">, v nadaljevanju: </w:t>
      </w:r>
      <w:proofErr w:type="spellStart"/>
      <w:r w:rsidRPr="00285804">
        <w:rPr>
          <w:rFonts w:ascii="Tahoma" w:hAnsi="Tahoma" w:cs="Tahoma"/>
        </w:rPr>
        <w:t>ZIntPK</w:t>
      </w:r>
      <w:proofErr w:type="spellEnd"/>
      <w:r w:rsidRPr="00285804">
        <w:rPr>
          <w:rFonts w:ascii="Tahoma" w:hAnsi="Tahoma" w:cs="Tahoma"/>
        </w:rPr>
        <w:t>), naročniki ne smejo sodelovati.</w:t>
      </w:r>
    </w:p>
    <w:p w14:paraId="18DA073D" w14:textId="77777777" w:rsidR="00ED6C90" w:rsidRPr="00285804" w:rsidRDefault="00ED6C90" w:rsidP="00BC5410">
      <w:pPr>
        <w:keepNext/>
        <w:keepLines/>
        <w:jc w:val="both"/>
        <w:rPr>
          <w:rFonts w:ascii="Tahoma" w:hAnsi="Tahoma" w:cs="Tahoma"/>
          <w:b/>
          <w:smallCaps/>
          <w:sz w:val="16"/>
        </w:rPr>
      </w:pPr>
    </w:p>
    <w:p w14:paraId="7F5466B7" w14:textId="77777777" w:rsidR="00ED6C90" w:rsidRPr="00285804" w:rsidRDefault="00ED6C90" w:rsidP="00BC5410">
      <w:pPr>
        <w:keepNext/>
        <w:keepLines/>
        <w:jc w:val="both"/>
        <w:rPr>
          <w:rFonts w:ascii="Tahoma" w:hAnsi="Tahoma" w:cs="Tahoma"/>
          <w:b/>
          <w:smallCaps/>
        </w:rPr>
      </w:pPr>
      <w:r w:rsidRPr="00285804">
        <w:rPr>
          <w:rFonts w:ascii="Tahoma" w:hAnsi="Tahoma" w:cs="Tahoma"/>
          <w:b/>
          <w:smallCaps/>
        </w:rPr>
        <w:t>Dokazila:</w:t>
      </w:r>
    </w:p>
    <w:p w14:paraId="63F581D6" w14:textId="77777777" w:rsidR="00ED6C90" w:rsidRPr="00285804" w:rsidRDefault="00ED6C90" w:rsidP="00BC5410">
      <w:pPr>
        <w:keepNext/>
        <w:keepLines/>
        <w:jc w:val="both"/>
        <w:rPr>
          <w:rFonts w:ascii="Tahoma" w:hAnsi="Tahoma" w:cs="Tahoma"/>
          <w:szCs w:val="22"/>
        </w:rPr>
      </w:pPr>
      <w:r w:rsidRPr="00285804">
        <w:rPr>
          <w:rFonts w:ascii="Tahoma" w:hAnsi="Tahoma" w:cs="Tahoma"/>
          <w:szCs w:val="22"/>
        </w:rPr>
        <w:t>Priložen ESPD s strani vseh sodelujočih gospodarskih subjektov v ponudbi.</w:t>
      </w:r>
    </w:p>
    <w:p w14:paraId="5C82E102" w14:textId="77777777" w:rsidR="00ED6C90" w:rsidRPr="00285804" w:rsidRDefault="00ED6C90" w:rsidP="00BC5410">
      <w:pPr>
        <w:keepNext/>
        <w:keepLines/>
        <w:jc w:val="both"/>
        <w:rPr>
          <w:rFonts w:ascii="Tahoma" w:hAnsi="Tahoma" w:cs="Tahoma"/>
          <w:szCs w:val="22"/>
        </w:rPr>
      </w:pPr>
    </w:p>
    <w:p w14:paraId="23FEE3A4" w14:textId="0AF29A6F" w:rsidR="00ED6C90" w:rsidRPr="00285804" w:rsidRDefault="00ED6C90" w:rsidP="00BC5410">
      <w:pPr>
        <w:keepNext/>
        <w:keepLines/>
        <w:tabs>
          <w:tab w:val="left" w:pos="284"/>
        </w:tabs>
        <w:jc w:val="both"/>
        <w:rPr>
          <w:rFonts w:ascii="Tahoma" w:hAnsi="Tahoma" w:cs="Tahoma"/>
        </w:rPr>
      </w:pPr>
      <w:r w:rsidRPr="00285804">
        <w:rPr>
          <w:rFonts w:ascii="Tahoma" w:hAnsi="Tahoma" w:cs="Tahoma"/>
          <w:b/>
        </w:rPr>
        <w:t xml:space="preserve">B. </w:t>
      </w:r>
      <w:r w:rsidRPr="00285804">
        <w:rPr>
          <w:rFonts w:ascii="Tahoma" w:hAnsi="Tahoma" w:cs="Tahoma"/>
        </w:rPr>
        <w:t>V skladu s šestim odstavkom 14. člena Zakona o integriteti in preprečevanju korupcije (Uradni list RS, št. 69/11-UPB2</w:t>
      </w:r>
      <w:r w:rsidR="0084548A">
        <w:rPr>
          <w:rFonts w:ascii="Tahoma" w:hAnsi="Tahoma" w:cs="Tahoma"/>
        </w:rPr>
        <w:t xml:space="preserve"> s spremembami</w:t>
      </w:r>
      <w:r w:rsidRPr="00285804">
        <w:rPr>
          <w:rFonts w:ascii="Tahoma" w:hAnsi="Tahoma" w:cs="Tahoma"/>
        </w:rPr>
        <w:t xml:space="preserve">; v nadaljevanju </w:t>
      </w:r>
      <w:proofErr w:type="spellStart"/>
      <w:r w:rsidRPr="00285804">
        <w:rPr>
          <w:rFonts w:ascii="Tahoma" w:hAnsi="Tahoma" w:cs="Tahoma"/>
        </w:rPr>
        <w:t>ZIntPK</w:t>
      </w:r>
      <w:proofErr w:type="spellEnd"/>
      <w:r w:rsidRPr="00285804">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4).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046FE339" w14:textId="77777777" w:rsidR="00ED6C90" w:rsidRPr="00285804" w:rsidRDefault="00ED6C90" w:rsidP="00BC5410">
      <w:pPr>
        <w:keepNext/>
        <w:keepLines/>
        <w:jc w:val="both"/>
        <w:rPr>
          <w:rFonts w:ascii="Tahoma" w:hAnsi="Tahoma" w:cs="Tahoma"/>
          <w:b/>
          <w:smallCaps/>
        </w:rPr>
      </w:pPr>
    </w:p>
    <w:p w14:paraId="536CB09C" w14:textId="77777777" w:rsidR="00ED6C90" w:rsidRPr="00285804" w:rsidRDefault="00ED6C90" w:rsidP="00BC5410">
      <w:pPr>
        <w:keepNext/>
        <w:keepLines/>
        <w:jc w:val="both"/>
        <w:rPr>
          <w:rFonts w:ascii="Tahoma" w:hAnsi="Tahoma" w:cs="Tahoma"/>
          <w:b/>
          <w:smallCaps/>
        </w:rPr>
      </w:pPr>
      <w:r w:rsidRPr="00285804">
        <w:rPr>
          <w:rFonts w:ascii="Tahoma" w:hAnsi="Tahoma" w:cs="Tahoma"/>
          <w:b/>
          <w:smallCaps/>
        </w:rPr>
        <w:t>Dokazila:</w:t>
      </w:r>
    </w:p>
    <w:p w14:paraId="0BC045A3" w14:textId="77777777" w:rsidR="00ED6C90" w:rsidRPr="00285804" w:rsidRDefault="00ED6C90" w:rsidP="00BC5410">
      <w:pPr>
        <w:keepNext/>
        <w:keepLines/>
        <w:jc w:val="both"/>
        <w:rPr>
          <w:rFonts w:ascii="Tahoma" w:hAnsi="Tahoma" w:cs="Tahoma"/>
          <w:szCs w:val="22"/>
        </w:rPr>
      </w:pPr>
      <w:r w:rsidRPr="00285804">
        <w:rPr>
          <w:rFonts w:ascii="Tahoma" w:hAnsi="Tahoma" w:cs="Tahoma"/>
          <w:szCs w:val="22"/>
        </w:rPr>
        <w:t>Priložen ESPD s strani vseh sodelujočih gospodarskih subjektov v ponudbi.</w:t>
      </w:r>
    </w:p>
    <w:p w14:paraId="6A3C4672" w14:textId="77777777" w:rsidR="00ED6C90" w:rsidRPr="00285804" w:rsidRDefault="00ED6C90" w:rsidP="00BC5410">
      <w:pPr>
        <w:keepNext/>
        <w:keepLines/>
        <w:jc w:val="both"/>
        <w:rPr>
          <w:rFonts w:ascii="Tahoma" w:hAnsi="Tahoma" w:cs="Tahoma"/>
          <w:sz w:val="16"/>
          <w:szCs w:val="22"/>
        </w:rPr>
      </w:pPr>
    </w:p>
    <w:p w14:paraId="25676127" w14:textId="77777777" w:rsidR="00ED6C90" w:rsidRPr="00285804" w:rsidRDefault="00ED6C90" w:rsidP="00BC5410">
      <w:pPr>
        <w:keepNext/>
        <w:keepLines/>
        <w:jc w:val="both"/>
        <w:rPr>
          <w:rFonts w:ascii="Tahoma" w:hAnsi="Tahoma" w:cs="Tahoma"/>
          <w:szCs w:val="22"/>
        </w:rPr>
      </w:pPr>
      <w:r w:rsidRPr="00285804">
        <w:rPr>
          <w:rFonts w:ascii="Tahoma" w:hAnsi="Tahoma" w:cs="Tahoma"/>
          <w:b/>
          <w:szCs w:val="22"/>
        </w:rPr>
        <w:t xml:space="preserve">Ponudnik </w:t>
      </w:r>
      <w:r w:rsidRPr="00285804">
        <w:rPr>
          <w:rFonts w:ascii="Tahoma" w:hAnsi="Tahoma" w:cs="Tahoma"/>
          <w:b/>
          <w:szCs w:val="22"/>
          <w:u w:val="single"/>
        </w:rPr>
        <w:t>lahko že ob oddaji ponudbe</w:t>
      </w:r>
      <w:r w:rsidRPr="00285804">
        <w:rPr>
          <w:rFonts w:ascii="Tahoma" w:hAnsi="Tahoma" w:cs="Tahoma"/>
          <w:b/>
          <w:szCs w:val="22"/>
        </w:rPr>
        <w:t xml:space="preserve"> predloži predmetno Prilogo </w:t>
      </w:r>
      <w:r w:rsidR="002B52B9">
        <w:rPr>
          <w:rFonts w:ascii="Tahoma" w:hAnsi="Tahoma" w:cs="Tahoma"/>
          <w:b/>
          <w:szCs w:val="22"/>
        </w:rPr>
        <w:t>3</w:t>
      </w:r>
      <w:r w:rsidRPr="00285804">
        <w:rPr>
          <w:rFonts w:ascii="Tahoma" w:hAnsi="Tahoma" w:cs="Tahoma"/>
          <w:b/>
          <w:szCs w:val="22"/>
        </w:rPr>
        <w:t xml:space="preserve">, </w:t>
      </w:r>
      <w:r w:rsidRPr="00285804">
        <w:rPr>
          <w:rFonts w:ascii="Tahoma" w:hAnsi="Tahoma" w:cs="Tahoma"/>
          <w:szCs w:val="22"/>
        </w:rPr>
        <w:t xml:space="preserve">in sicer </w:t>
      </w:r>
      <w:r w:rsidRPr="00285804">
        <w:rPr>
          <w:rFonts w:ascii="Tahoma" w:hAnsi="Tahoma" w:cs="Tahoma"/>
          <w:szCs w:val="22"/>
          <w:u w:val="single"/>
        </w:rPr>
        <w:t>za vse</w:t>
      </w:r>
      <w:r w:rsidRPr="00285804">
        <w:rPr>
          <w:rFonts w:ascii="Tahoma" w:hAnsi="Tahoma" w:cs="Tahoma"/>
          <w:szCs w:val="22"/>
        </w:rPr>
        <w:t xml:space="preserve"> gospodarske subjekte, ki nastopajo v ponudbi skupaj s ponudnikom (za vse partnerje, podizvajalce in/ali s subjekte, katerih zmogljivosti uporablja gospodarski subjekt).</w:t>
      </w:r>
    </w:p>
    <w:p w14:paraId="0A06D190" w14:textId="77777777" w:rsidR="00ED6C90" w:rsidRPr="00285804" w:rsidRDefault="00ED6C90" w:rsidP="00BC5410">
      <w:pPr>
        <w:keepNext/>
        <w:keepLines/>
        <w:jc w:val="both"/>
        <w:rPr>
          <w:rFonts w:ascii="Tahoma" w:hAnsi="Tahoma" w:cs="Tahoma"/>
          <w:szCs w:val="22"/>
        </w:rPr>
      </w:pPr>
    </w:p>
    <w:p w14:paraId="42A24439" w14:textId="77777777" w:rsidR="00ED6C90" w:rsidRPr="00EC38A2" w:rsidRDefault="00ED6C90" w:rsidP="00BC5410">
      <w:pPr>
        <w:keepNext/>
        <w:keepLines/>
        <w:jc w:val="both"/>
        <w:rPr>
          <w:rFonts w:ascii="Tahoma" w:hAnsi="Tahoma" w:cs="Tahoma"/>
          <w:bCs/>
        </w:rPr>
      </w:pPr>
      <w:r w:rsidRPr="00EC38A2">
        <w:rPr>
          <w:rFonts w:ascii="Tahoma" w:hAnsi="Tahoma" w:cs="Tahoma"/>
          <w:b/>
        </w:rPr>
        <w:t xml:space="preserve">C. </w:t>
      </w:r>
      <w:r w:rsidRPr="00EC38A2">
        <w:rPr>
          <w:rFonts w:ascii="Tahoma" w:hAnsi="Tahoma" w:cs="Tahoma"/>
          <w:bCs/>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66202069" w14:textId="77777777" w:rsidR="00ED6C90" w:rsidRPr="00EC38A2" w:rsidRDefault="00ED6C90" w:rsidP="00BC5410">
      <w:pPr>
        <w:keepNext/>
        <w:keepLines/>
        <w:jc w:val="both"/>
        <w:rPr>
          <w:rFonts w:ascii="Tahoma" w:hAnsi="Tahoma" w:cs="Tahoma"/>
          <w:b/>
          <w:bCs/>
        </w:rPr>
      </w:pPr>
    </w:p>
    <w:p w14:paraId="798856F3" w14:textId="77777777" w:rsidR="00ED6C90" w:rsidRPr="00EC38A2" w:rsidRDefault="00ED6C90" w:rsidP="00BC5410">
      <w:pPr>
        <w:keepNext/>
        <w:keepLines/>
        <w:jc w:val="both"/>
        <w:rPr>
          <w:rFonts w:ascii="Tahoma" w:hAnsi="Tahoma" w:cs="Tahoma"/>
          <w:b/>
          <w:bCs/>
        </w:rPr>
      </w:pPr>
      <w:r w:rsidRPr="00EC38A2">
        <w:rPr>
          <w:rFonts w:ascii="Tahoma" w:eastAsia="Calibri" w:hAnsi="Tahoma" w:cs="Tahoma"/>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7E7C9D50" w14:textId="77777777" w:rsidR="00ED6C90" w:rsidRPr="00EC38A2" w:rsidRDefault="00ED6C90" w:rsidP="0084548A">
      <w:pPr>
        <w:keepNext/>
        <w:keepLines/>
        <w:numPr>
          <w:ilvl w:val="0"/>
          <w:numId w:val="43"/>
        </w:numPr>
        <w:ind w:left="426" w:hanging="284"/>
        <w:jc w:val="both"/>
        <w:rPr>
          <w:rFonts w:ascii="Tahoma" w:hAnsi="Tahoma" w:cs="Tahoma"/>
          <w:bCs/>
        </w:rPr>
      </w:pPr>
      <w:r w:rsidRPr="00EC38A2">
        <w:rPr>
          <w:rFonts w:ascii="Tahoma" w:hAnsi="Tahoma" w:cs="Tahoma"/>
          <w:bCs/>
        </w:rPr>
        <w:t>ruski državljan ali fizična ali pravna oseba, subjekt ali organ s sedežem v Rusiji,</w:t>
      </w:r>
    </w:p>
    <w:p w14:paraId="0DABFBC7" w14:textId="77777777" w:rsidR="00ED6C90" w:rsidRPr="00EC38A2" w:rsidRDefault="00ED6C90" w:rsidP="0084548A">
      <w:pPr>
        <w:keepNext/>
        <w:keepLines/>
        <w:numPr>
          <w:ilvl w:val="0"/>
          <w:numId w:val="43"/>
        </w:numPr>
        <w:ind w:left="426" w:hanging="284"/>
        <w:jc w:val="both"/>
        <w:rPr>
          <w:rFonts w:ascii="Tahoma" w:hAnsi="Tahoma" w:cs="Tahoma"/>
          <w:bCs/>
        </w:rPr>
      </w:pPr>
      <w:r w:rsidRPr="00EC38A2">
        <w:rPr>
          <w:rFonts w:ascii="Tahoma" w:hAnsi="Tahoma" w:cs="Tahoma"/>
          <w:bCs/>
        </w:rPr>
        <w:t xml:space="preserve">pravna oseba, subjekt ali organ, katerih več kot 50-odstotni delež je v neposredni ali posredni lasti subjekta iz prejšnje alineje, ali </w:t>
      </w:r>
    </w:p>
    <w:p w14:paraId="19E6C28F" w14:textId="77777777" w:rsidR="00ED6C90" w:rsidRPr="00EC38A2" w:rsidRDefault="00ED6C90" w:rsidP="0084548A">
      <w:pPr>
        <w:keepNext/>
        <w:keepLines/>
        <w:numPr>
          <w:ilvl w:val="0"/>
          <w:numId w:val="43"/>
        </w:numPr>
        <w:ind w:left="426" w:hanging="284"/>
        <w:jc w:val="both"/>
        <w:rPr>
          <w:rFonts w:ascii="Tahoma" w:hAnsi="Tahoma" w:cs="Tahoma"/>
          <w:bCs/>
        </w:rPr>
      </w:pPr>
      <w:r w:rsidRPr="00EC38A2">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44C2A371" w14:textId="77777777" w:rsidR="00ED6C90" w:rsidRPr="00285804" w:rsidRDefault="00ED6C90" w:rsidP="00BC5410">
      <w:pPr>
        <w:keepNext/>
        <w:keepLines/>
        <w:jc w:val="both"/>
        <w:rPr>
          <w:rFonts w:ascii="Tahoma" w:hAnsi="Tahoma" w:cs="Tahoma"/>
          <w:szCs w:val="22"/>
        </w:rPr>
      </w:pPr>
    </w:p>
    <w:p w14:paraId="7A05086E" w14:textId="77777777" w:rsidR="00ED6C90" w:rsidRPr="00285804" w:rsidRDefault="00ED6C90" w:rsidP="00BC5410">
      <w:pPr>
        <w:keepNext/>
        <w:keepLines/>
        <w:jc w:val="both"/>
        <w:rPr>
          <w:rFonts w:ascii="Tahoma" w:hAnsi="Tahoma" w:cs="Tahoma"/>
          <w:b/>
          <w:smallCaps/>
        </w:rPr>
      </w:pPr>
      <w:r w:rsidRPr="00285804">
        <w:rPr>
          <w:rFonts w:ascii="Tahoma" w:hAnsi="Tahoma" w:cs="Tahoma"/>
          <w:b/>
          <w:smallCaps/>
        </w:rPr>
        <w:t>Dokazila:</w:t>
      </w:r>
    </w:p>
    <w:p w14:paraId="2E2150C2" w14:textId="77777777" w:rsidR="00ED6C90" w:rsidRPr="00285804" w:rsidRDefault="00ED6C90" w:rsidP="00BC5410">
      <w:pPr>
        <w:keepNext/>
        <w:keepLines/>
        <w:jc w:val="both"/>
        <w:rPr>
          <w:rFonts w:ascii="Tahoma" w:hAnsi="Tahoma" w:cs="Tahoma"/>
          <w:szCs w:val="22"/>
        </w:rPr>
      </w:pPr>
      <w:r w:rsidRPr="00285804">
        <w:rPr>
          <w:rFonts w:ascii="Tahoma" w:hAnsi="Tahoma" w:cs="Tahoma"/>
          <w:szCs w:val="22"/>
        </w:rPr>
        <w:t>Priložen ESPD s strani vseh sodelujočih gospodarskih subjektov v ponudbi.</w:t>
      </w:r>
    </w:p>
    <w:p w14:paraId="4F23F26D" w14:textId="77777777" w:rsidR="00ED6C90" w:rsidRPr="00285804" w:rsidRDefault="00ED6C90" w:rsidP="00BC5410">
      <w:pPr>
        <w:keepNext/>
        <w:keepLines/>
        <w:tabs>
          <w:tab w:val="left" w:pos="284"/>
        </w:tabs>
        <w:jc w:val="both"/>
        <w:rPr>
          <w:rFonts w:ascii="Tahoma" w:hAnsi="Tahoma" w:cs="Tahoma"/>
          <w:sz w:val="28"/>
        </w:rPr>
      </w:pPr>
    </w:p>
    <w:p w14:paraId="3118122B" w14:textId="77777777" w:rsidR="00ED6C90" w:rsidRPr="00285804" w:rsidRDefault="00ED6C90" w:rsidP="00BC5410">
      <w:pPr>
        <w:keepNext/>
        <w:keepLines/>
        <w:numPr>
          <w:ilvl w:val="1"/>
          <w:numId w:val="2"/>
        </w:numPr>
        <w:jc w:val="both"/>
        <w:rPr>
          <w:rFonts w:ascii="Tahoma" w:hAnsi="Tahoma" w:cs="Tahoma"/>
          <w:b/>
          <w:sz w:val="22"/>
        </w:rPr>
      </w:pPr>
      <w:r w:rsidRPr="00285804">
        <w:rPr>
          <w:rFonts w:ascii="Tahoma" w:hAnsi="Tahoma" w:cs="Tahoma"/>
          <w:b/>
          <w:sz w:val="22"/>
        </w:rPr>
        <w:t>SPREJEMANJE POGOJEV RAZPISNE DOKUMENTACIJE</w:t>
      </w:r>
    </w:p>
    <w:p w14:paraId="037DDBE8" w14:textId="77777777" w:rsidR="00ED6C90" w:rsidRPr="00285804" w:rsidRDefault="00ED6C90" w:rsidP="00BC5410">
      <w:pPr>
        <w:keepNext/>
        <w:keepLines/>
        <w:jc w:val="both"/>
        <w:rPr>
          <w:rFonts w:ascii="Tahoma" w:hAnsi="Tahoma" w:cs="Tahoma"/>
        </w:rPr>
      </w:pPr>
    </w:p>
    <w:p w14:paraId="0E6A166C" w14:textId="77777777" w:rsidR="00ED6C90" w:rsidRPr="00285804" w:rsidRDefault="00ED6C90" w:rsidP="00BC5410">
      <w:pPr>
        <w:keepNext/>
        <w:keepLines/>
        <w:tabs>
          <w:tab w:val="left" w:pos="284"/>
        </w:tabs>
        <w:jc w:val="both"/>
        <w:rPr>
          <w:rFonts w:ascii="Tahoma" w:hAnsi="Tahoma" w:cs="Tahoma"/>
        </w:rPr>
      </w:pPr>
      <w:r w:rsidRPr="00285804">
        <w:rPr>
          <w:rFonts w:ascii="Tahoma" w:hAnsi="Tahoma" w:cs="Tahoma"/>
        </w:rPr>
        <w:t xml:space="preserve">Ponudnik, skupina ponudnikov v okviru skupne ponudbe (partner/ji), vsi v ponudbi navedeni podizvajalci ter </w:t>
      </w:r>
      <w:r w:rsidRPr="00285804">
        <w:rPr>
          <w:rFonts w:ascii="Tahoma" w:hAnsi="Tahoma" w:cs="Tahoma"/>
          <w:bCs/>
        </w:rPr>
        <w:t>subjekti, katerega zmogljivost bo ponudnik uporabil</w:t>
      </w:r>
      <w:r w:rsidRPr="00285804">
        <w:rPr>
          <w:rFonts w:ascii="Tahoma" w:hAnsi="Tahoma" w:cs="Tahoma"/>
        </w:rPr>
        <w:t xml:space="preserve"> (velja za podizvajalca in </w:t>
      </w:r>
      <w:r w:rsidRPr="00285804">
        <w:rPr>
          <w:rFonts w:ascii="Tahoma" w:hAnsi="Tahoma" w:cs="Tahoma"/>
          <w:bCs/>
        </w:rPr>
        <w:t>subjekta, katerega zmogljivost bo ponudnik uporabil)</w:t>
      </w:r>
      <w:r w:rsidRPr="00285804">
        <w:rPr>
          <w:rFonts w:ascii="Tahoma" w:hAnsi="Tahoma" w:cs="Tahoma"/>
        </w:rPr>
        <w:t>, morajo potrditi, da so seznanjenji z določili oz. zahtevami in pogoji razpisne dokumentacije in da se z njo strinjajo oz. izpolnjujejo le te (oz. se strinjajo in izpolnjujejo v delu, ki se nanaša na podizvajalca/e oz. na subjekt/e, katerih zmogljivosti bo uporabljal ponudnik).</w:t>
      </w:r>
    </w:p>
    <w:p w14:paraId="16EAD71F" w14:textId="77777777" w:rsidR="00ED6C90" w:rsidRPr="00285804" w:rsidRDefault="00ED6C90" w:rsidP="00BC5410">
      <w:pPr>
        <w:keepNext/>
        <w:keepLines/>
        <w:tabs>
          <w:tab w:val="left" w:pos="284"/>
        </w:tabs>
        <w:jc w:val="both"/>
        <w:rPr>
          <w:rFonts w:ascii="Tahoma" w:hAnsi="Tahoma" w:cs="Tahoma"/>
          <w:sz w:val="10"/>
        </w:rPr>
      </w:pPr>
    </w:p>
    <w:p w14:paraId="4A4B8858" w14:textId="77777777" w:rsidR="00ED6C90" w:rsidRPr="00285804" w:rsidRDefault="00ED6C90" w:rsidP="00BC5410">
      <w:pPr>
        <w:keepNext/>
        <w:keepLines/>
        <w:jc w:val="both"/>
        <w:rPr>
          <w:rFonts w:ascii="Tahoma" w:hAnsi="Tahoma" w:cs="Tahoma"/>
          <w:b/>
          <w:smallCaps/>
        </w:rPr>
      </w:pPr>
      <w:r w:rsidRPr="00285804">
        <w:rPr>
          <w:rFonts w:ascii="Tahoma" w:hAnsi="Tahoma" w:cs="Tahoma"/>
          <w:b/>
          <w:smallCaps/>
        </w:rPr>
        <w:t>Dokazila:</w:t>
      </w:r>
    </w:p>
    <w:p w14:paraId="4EBA67C4" w14:textId="77777777" w:rsidR="00ED6C90" w:rsidRPr="00285804" w:rsidRDefault="00ED6C90" w:rsidP="00BC5410">
      <w:pPr>
        <w:keepNext/>
        <w:keepLines/>
        <w:jc w:val="both"/>
        <w:rPr>
          <w:rFonts w:ascii="Tahoma" w:hAnsi="Tahoma" w:cs="Tahoma"/>
        </w:rPr>
      </w:pPr>
      <w:r w:rsidRPr="00285804">
        <w:rPr>
          <w:rFonts w:ascii="Tahoma" w:hAnsi="Tahoma" w:cs="Tahoma"/>
          <w:szCs w:val="22"/>
        </w:rPr>
        <w:t>Priložen ESPD s strani vseh sodelujočih gospodarskih subjektov v ponudbi.</w:t>
      </w:r>
    </w:p>
    <w:p w14:paraId="602BB533" w14:textId="77777777" w:rsidR="004E252F" w:rsidRDefault="004E252F" w:rsidP="00BC5410">
      <w:pPr>
        <w:pStyle w:val="Odstavekseznama"/>
        <w:keepNext/>
        <w:keepLines/>
        <w:ind w:left="0"/>
        <w:jc w:val="both"/>
        <w:rPr>
          <w:rFonts w:ascii="Tahoma" w:hAnsi="Tahoma" w:cs="Tahoma"/>
          <w:szCs w:val="22"/>
        </w:rPr>
      </w:pPr>
    </w:p>
    <w:p w14:paraId="3C66AEAE" w14:textId="77777777" w:rsidR="00201FEC" w:rsidRPr="00C8579C" w:rsidRDefault="00201FEC" w:rsidP="00BC5410">
      <w:pPr>
        <w:pStyle w:val="Odstavekseznama"/>
        <w:keepNext/>
        <w:keepLines/>
        <w:ind w:left="0"/>
        <w:jc w:val="both"/>
        <w:rPr>
          <w:rFonts w:ascii="Tahoma" w:hAnsi="Tahoma" w:cs="Tahoma"/>
          <w:szCs w:val="22"/>
        </w:rPr>
      </w:pPr>
    </w:p>
    <w:p w14:paraId="7B84C63F" w14:textId="77777777" w:rsidR="007C70A1" w:rsidRPr="00C8579C" w:rsidRDefault="008873D9" w:rsidP="00BC5410">
      <w:pPr>
        <w:keepNext/>
        <w:keepLines/>
        <w:numPr>
          <w:ilvl w:val="0"/>
          <w:numId w:val="2"/>
        </w:numPr>
        <w:jc w:val="both"/>
        <w:rPr>
          <w:rFonts w:ascii="Tahoma" w:hAnsi="Tahoma" w:cs="Tahoma"/>
          <w:b/>
          <w:sz w:val="24"/>
        </w:rPr>
      </w:pPr>
      <w:r w:rsidRPr="00C8579C">
        <w:rPr>
          <w:rFonts w:ascii="Tahoma" w:hAnsi="Tahoma" w:cs="Tahoma"/>
          <w:b/>
          <w:sz w:val="24"/>
        </w:rPr>
        <w:t>FINANČNA ZAVAROVANJA</w:t>
      </w:r>
    </w:p>
    <w:p w14:paraId="2FB6502E" w14:textId="77777777" w:rsidR="00D36B07" w:rsidRPr="00C8579C" w:rsidRDefault="00D36B07" w:rsidP="00BC5410">
      <w:pPr>
        <w:keepNext/>
        <w:keepLines/>
      </w:pPr>
    </w:p>
    <w:p w14:paraId="002EC0C4" w14:textId="77777777" w:rsidR="003B60C4" w:rsidRPr="00C8579C" w:rsidRDefault="003B60C4" w:rsidP="00BC5410">
      <w:pPr>
        <w:keepNext/>
        <w:keepLines/>
        <w:numPr>
          <w:ilvl w:val="1"/>
          <w:numId w:val="2"/>
        </w:numPr>
        <w:jc w:val="both"/>
        <w:rPr>
          <w:rFonts w:ascii="Tahoma" w:hAnsi="Tahoma" w:cs="Tahoma"/>
          <w:b/>
        </w:rPr>
      </w:pPr>
      <w:r w:rsidRPr="00C8579C">
        <w:rPr>
          <w:rFonts w:ascii="Tahoma" w:hAnsi="Tahoma" w:cs="Tahoma"/>
          <w:b/>
        </w:rPr>
        <w:t>Splošno</w:t>
      </w:r>
    </w:p>
    <w:p w14:paraId="1CA5E0B1" w14:textId="77777777" w:rsidR="00F90FE3" w:rsidRDefault="00F90FE3" w:rsidP="00BC5410">
      <w:pPr>
        <w:keepNext/>
        <w:keepLines/>
        <w:jc w:val="both"/>
        <w:rPr>
          <w:rFonts w:ascii="Tahoma" w:hAnsi="Tahoma" w:cs="Tahoma"/>
        </w:rPr>
      </w:pPr>
    </w:p>
    <w:p w14:paraId="22A9B6B4" w14:textId="7A8BE0DB" w:rsidR="00F30DAF" w:rsidRPr="00C8579C" w:rsidRDefault="00F30DAF" w:rsidP="00BC5410">
      <w:pPr>
        <w:keepNext/>
        <w:keepLines/>
        <w:jc w:val="both"/>
        <w:rPr>
          <w:rFonts w:ascii="Tahoma" w:hAnsi="Tahoma" w:cs="Tahoma"/>
        </w:rPr>
      </w:pPr>
      <w:r w:rsidRPr="00C8579C">
        <w:rPr>
          <w:rFonts w:ascii="Tahoma" w:hAnsi="Tahoma" w:cs="Tahoma"/>
        </w:rPr>
        <w:lastRenderedPageBreak/>
        <w:t xml:space="preserve">Ponudnik mora za zavarovanje izpolnitve svoje obveznosti do naročnika, naročniku predložiti </w:t>
      </w:r>
      <w:r w:rsidR="004F7D02" w:rsidRPr="00C8579C">
        <w:rPr>
          <w:rFonts w:ascii="Tahoma" w:hAnsi="Tahoma" w:cs="Tahoma"/>
        </w:rPr>
        <w:t>finančn</w:t>
      </w:r>
      <w:r w:rsidR="004F7D02">
        <w:rPr>
          <w:rFonts w:ascii="Tahoma" w:hAnsi="Tahoma" w:cs="Tahoma"/>
        </w:rPr>
        <w:t>o</w:t>
      </w:r>
      <w:r w:rsidR="004F7D02" w:rsidRPr="00C8579C">
        <w:rPr>
          <w:rFonts w:ascii="Tahoma" w:hAnsi="Tahoma" w:cs="Tahoma"/>
        </w:rPr>
        <w:t xml:space="preserve"> </w:t>
      </w:r>
      <w:r w:rsidR="006A1AB1">
        <w:rPr>
          <w:rFonts w:ascii="Tahoma" w:hAnsi="Tahoma" w:cs="Tahoma"/>
        </w:rPr>
        <w:t xml:space="preserve">zavarovanje </w:t>
      </w:r>
      <w:r w:rsidRPr="00C8579C">
        <w:rPr>
          <w:rFonts w:ascii="Tahoma" w:hAnsi="Tahoma" w:cs="Tahoma"/>
        </w:rPr>
        <w:t xml:space="preserve">v skladu z zahtevami glede finančnih zavarovanj v posameznih podtočkah tega poglavja. </w:t>
      </w:r>
      <w:r w:rsidRPr="004F7D02">
        <w:rPr>
          <w:rFonts w:ascii="Tahoma" w:hAnsi="Tahoma" w:cs="Tahoma"/>
        </w:rPr>
        <w:t>V primeru finančnih zavarovanj v obliki bančne garancije oziroma kavcijskega zavarovanja, mora le-ta biti izdana s strani banke ali zavarovalnice, ki ima sedež v Republiki Sloveniji in v slovenskem jeziku.</w:t>
      </w:r>
      <w:r w:rsidRPr="00C8579C">
        <w:rPr>
          <w:rFonts w:ascii="Tahoma" w:hAnsi="Tahoma" w:cs="Tahoma"/>
        </w:rPr>
        <w:t xml:space="preserve"> Finančno zavarovanje mora biti nepreklicno, brezpogojno in plačljivo ter izdano po vzorcu iz razpisne dokumentacije.</w:t>
      </w:r>
    </w:p>
    <w:p w14:paraId="63D2D56E" w14:textId="77777777" w:rsidR="00F30DAF" w:rsidRPr="00C8579C" w:rsidRDefault="00F30DAF" w:rsidP="00BC5410">
      <w:pPr>
        <w:keepNext/>
        <w:keepLines/>
        <w:jc w:val="both"/>
        <w:rPr>
          <w:rFonts w:ascii="Tahoma" w:hAnsi="Tahoma" w:cs="Tahoma"/>
        </w:rPr>
      </w:pPr>
    </w:p>
    <w:p w14:paraId="2A52C616" w14:textId="6E250A46" w:rsidR="00F30DAF" w:rsidRPr="006A1AB1" w:rsidRDefault="00F30DAF" w:rsidP="00BC5410">
      <w:pPr>
        <w:keepNext/>
        <w:keepLines/>
        <w:jc w:val="both"/>
        <w:rPr>
          <w:rFonts w:ascii="Tahoma" w:hAnsi="Tahoma" w:cs="Tahoma"/>
          <w:i/>
          <w:kern w:val="16"/>
        </w:rPr>
      </w:pPr>
      <w:bookmarkStart w:id="12" w:name="_Hlk508788160"/>
      <w:r w:rsidRPr="006A1AB1">
        <w:rPr>
          <w:rFonts w:ascii="Tahoma" w:hAnsi="Tahoma" w:cs="Tahoma"/>
          <w:i/>
          <w:kern w:val="16"/>
        </w:rPr>
        <w:t xml:space="preserve">Bančne garancije </w:t>
      </w:r>
      <w:r w:rsidR="00050E9A">
        <w:rPr>
          <w:rFonts w:ascii="Tahoma" w:hAnsi="Tahoma" w:cs="Tahoma"/>
          <w:i/>
          <w:kern w:val="16"/>
        </w:rPr>
        <w:t xml:space="preserve">in kavcijska zavarovanja </w:t>
      </w:r>
      <w:r w:rsidRPr="006A1AB1">
        <w:rPr>
          <w:rFonts w:ascii="Tahoma" w:hAnsi="Tahoma" w:cs="Tahoma"/>
          <w:i/>
          <w:kern w:val="16"/>
        </w:rPr>
        <w:t xml:space="preserve">morajo vsebovati klavzulo: </w:t>
      </w:r>
      <w:bookmarkStart w:id="13" w:name="_Hlk163726805"/>
      <w:r w:rsidRPr="006A1AB1">
        <w:rPr>
          <w:rFonts w:ascii="Tahoma" w:hAnsi="Tahoma" w:cs="Tahoma"/>
          <w:i/>
          <w:kern w:val="16"/>
        </w:rPr>
        <w:t>»Za to zavarovanje veljajo Enotna pravila za garancije na poziv (EPGP) revizija iz leta 2010, izdana pri MTZ pod št. 758.«</w:t>
      </w:r>
    </w:p>
    <w:bookmarkEnd w:id="13"/>
    <w:p w14:paraId="44860DC3" w14:textId="77777777" w:rsidR="00F30DAF" w:rsidRPr="006A1AB1" w:rsidRDefault="00F30DAF" w:rsidP="00BC5410">
      <w:pPr>
        <w:keepNext/>
        <w:keepLines/>
        <w:jc w:val="both"/>
        <w:rPr>
          <w:rFonts w:ascii="Tahoma" w:hAnsi="Tahoma" w:cs="Tahoma"/>
          <w:i/>
          <w:kern w:val="16"/>
        </w:rPr>
      </w:pPr>
    </w:p>
    <w:p w14:paraId="65CACE86" w14:textId="77777777" w:rsidR="00F30DAF" w:rsidRPr="006A1AB1" w:rsidRDefault="00F30DAF" w:rsidP="00BC5410">
      <w:pPr>
        <w:keepNext/>
        <w:keepLines/>
        <w:jc w:val="both"/>
        <w:rPr>
          <w:rFonts w:ascii="Tahoma" w:hAnsi="Tahoma" w:cs="Tahoma"/>
          <w:i/>
          <w:kern w:val="16"/>
        </w:rPr>
      </w:pPr>
      <w:r w:rsidRPr="006A1AB1">
        <w:rPr>
          <w:rFonts w:ascii="Tahoma" w:hAnsi="Tahoma" w:cs="Tahoma"/>
          <w:i/>
          <w:kern w:val="16"/>
        </w:rPr>
        <w:t xml:space="preserve">Kavcijsko zavarovanje mora vsebovati klavzulo: »Zahtevi za plačilo ni potrebno priložiti originalnega izvoda zavarovanja.« </w:t>
      </w:r>
    </w:p>
    <w:p w14:paraId="3061DEF8" w14:textId="77777777" w:rsidR="00F30DAF" w:rsidRPr="006A1AB1" w:rsidRDefault="00F30DAF" w:rsidP="00BC5410">
      <w:pPr>
        <w:keepNext/>
        <w:keepLines/>
        <w:jc w:val="both"/>
        <w:rPr>
          <w:rFonts w:ascii="Tahoma" w:hAnsi="Tahoma" w:cs="Tahoma"/>
          <w:i/>
          <w:kern w:val="16"/>
        </w:rPr>
      </w:pPr>
    </w:p>
    <w:bookmarkEnd w:id="12"/>
    <w:p w14:paraId="6B7791C6" w14:textId="3D63F2A9" w:rsidR="00F30DAF" w:rsidRDefault="00F30DAF" w:rsidP="00BC5410">
      <w:pPr>
        <w:keepNext/>
        <w:keepLines/>
        <w:jc w:val="both"/>
        <w:rPr>
          <w:rFonts w:ascii="Tahoma" w:hAnsi="Tahoma" w:cs="Tahoma"/>
        </w:rPr>
      </w:pPr>
      <w:r w:rsidRPr="00C8579C">
        <w:rPr>
          <w:rFonts w:ascii="Tahoma" w:hAnsi="Tahoma" w:cs="Tahoma"/>
        </w:rPr>
        <w:t>Uporabljena valuta je EUR. Finančno zavarovanje, ki ga</w:t>
      </w:r>
      <w:r w:rsidR="00050E9A">
        <w:rPr>
          <w:rFonts w:ascii="Tahoma" w:hAnsi="Tahoma" w:cs="Tahoma"/>
        </w:rPr>
        <w:t xml:space="preserve"> </w:t>
      </w:r>
      <w:r w:rsidRPr="00C8579C">
        <w:rPr>
          <w:rFonts w:ascii="Tahoma" w:hAnsi="Tahoma" w:cs="Tahoma"/>
        </w:rPr>
        <w:t xml:space="preserve">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w:t>
      </w:r>
    </w:p>
    <w:p w14:paraId="65203B89" w14:textId="77777777" w:rsidR="00F54A22" w:rsidRDefault="00F54A22" w:rsidP="00BC5410">
      <w:pPr>
        <w:keepNext/>
        <w:keepLines/>
        <w:jc w:val="both"/>
        <w:rPr>
          <w:rFonts w:ascii="Tahoma" w:hAnsi="Tahoma" w:cs="Tahoma"/>
        </w:rPr>
      </w:pPr>
    </w:p>
    <w:p w14:paraId="2098D21C" w14:textId="77777777" w:rsidR="00AF6136" w:rsidRDefault="00AF6136" w:rsidP="00BC5410">
      <w:pPr>
        <w:keepNext/>
        <w:keepLines/>
        <w:numPr>
          <w:ilvl w:val="1"/>
          <w:numId w:val="2"/>
        </w:numPr>
        <w:jc w:val="both"/>
        <w:rPr>
          <w:rFonts w:ascii="Tahoma" w:hAnsi="Tahoma" w:cs="Tahoma"/>
          <w:b/>
        </w:rPr>
      </w:pPr>
      <w:r>
        <w:rPr>
          <w:rFonts w:ascii="Tahoma" w:hAnsi="Tahoma" w:cs="Tahoma"/>
          <w:b/>
        </w:rPr>
        <w:t>Zavarovanje resnosti ponudbe</w:t>
      </w:r>
    </w:p>
    <w:p w14:paraId="21C13FC2" w14:textId="77777777" w:rsidR="00F54A22" w:rsidRDefault="00F54A22" w:rsidP="00BC5410">
      <w:pPr>
        <w:keepNext/>
        <w:keepLines/>
        <w:jc w:val="both"/>
        <w:rPr>
          <w:rFonts w:ascii="Tahoma" w:hAnsi="Tahoma" w:cs="Tahoma"/>
        </w:rPr>
      </w:pPr>
    </w:p>
    <w:p w14:paraId="520CDF8E" w14:textId="15E91BE5" w:rsidR="00F54A22" w:rsidRDefault="00F54A22" w:rsidP="00BC5410">
      <w:pPr>
        <w:keepNext/>
        <w:keepLines/>
        <w:jc w:val="both"/>
        <w:rPr>
          <w:rFonts w:ascii="Tahoma" w:hAnsi="Tahoma" w:cs="Tahoma"/>
        </w:rPr>
      </w:pPr>
      <w:r w:rsidRPr="000C1752">
        <w:rPr>
          <w:rFonts w:ascii="Tahoma" w:hAnsi="Tahoma" w:cs="Tahoma"/>
        </w:rPr>
        <w:t xml:space="preserve">Ponudnik mora za zavarovanje resnosti ponudbe predložiti naročniku </w:t>
      </w:r>
      <w:r>
        <w:rPr>
          <w:rFonts w:ascii="Tahoma" w:hAnsi="Tahoma" w:cs="Tahoma"/>
        </w:rPr>
        <w:t xml:space="preserve">podpisano in žigosano bianko menico z izpolnjeno, podpisano </w:t>
      </w:r>
      <w:r w:rsidRPr="00B11E76">
        <w:rPr>
          <w:rFonts w:ascii="Tahoma" w:hAnsi="Tahoma" w:cs="Tahoma"/>
        </w:rPr>
        <w:t xml:space="preserve">in žigosano menično izjavo v višini </w:t>
      </w:r>
      <w:r w:rsidR="007333F1" w:rsidRPr="00FE4E73">
        <w:rPr>
          <w:rFonts w:ascii="Tahoma" w:hAnsi="Tahoma" w:cs="Tahoma"/>
          <w:b/>
          <w:u w:val="single"/>
        </w:rPr>
        <w:t>10.000,00</w:t>
      </w:r>
      <w:r w:rsidR="007333F1" w:rsidRPr="008761C2">
        <w:rPr>
          <w:rFonts w:ascii="Tahoma" w:hAnsi="Tahoma" w:cs="Tahoma"/>
          <w:b/>
          <w:u w:val="single"/>
        </w:rPr>
        <w:t xml:space="preserve"> EUR</w:t>
      </w:r>
      <w:r w:rsidR="007333F1" w:rsidDel="007333F1">
        <w:rPr>
          <w:rFonts w:ascii="Tahoma" w:hAnsi="Tahoma" w:cs="Tahoma"/>
        </w:rPr>
        <w:t xml:space="preserve"> </w:t>
      </w:r>
      <w:r w:rsidRPr="000C1752">
        <w:rPr>
          <w:rFonts w:ascii="Tahoma" w:hAnsi="Tahoma" w:cs="Tahoma"/>
        </w:rPr>
        <w:t xml:space="preserve">in z dobo veljavnosti </w:t>
      </w:r>
      <w:r>
        <w:rPr>
          <w:rFonts w:ascii="Tahoma" w:hAnsi="Tahoma" w:cs="Tahoma"/>
        </w:rPr>
        <w:t>ponudbe oziroma do predložitve finančnega z</w:t>
      </w:r>
      <w:r w:rsidRPr="000C1752">
        <w:rPr>
          <w:rFonts w:ascii="Tahoma" w:hAnsi="Tahoma" w:cs="Tahoma"/>
        </w:rPr>
        <w:t xml:space="preserve">avarovanja za </w:t>
      </w:r>
      <w:r w:rsidR="00853037">
        <w:rPr>
          <w:rFonts w:ascii="Tahoma" w:hAnsi="Tahoma" w:cs="Tahoma"/>
        </w:rPr>
        <w:t xml:space="preserve">dobro </w:t>
      </w:r>
      <w:r w:rsidR="004F5B06">
        <w:rPr>
          <w:rFonts w:ascii="Tahoma" w:hAnsi="Tahoma" w:cs="Tahoma"/>
        </w:rPr>
        <w:t>izvedb</w:t>
      </w:r>
      <w:r w:rsidR="00853037">
        <w:rPr>
          <w:rFonts w:ascii="Tahoma" w:hAnsi="Tahoma" w:cs="Tahoma"/>
        </w:rPr>
        <w:t>o</w:t>
      </w:r>
      <w:r w:rsidRPr="000C1752">
        <w:rPr>
          <w:rFonts w:ascii="Tahoma" w:hAnsi="Tahoma" w:cs="Tahoma"/>
        </w:rPr>
        <w:t xml:space="preserve"> </w:t>
      </w:r>
      <w:r>
        <w:rPr>
          <w:rFonts w:ascii="Tahoma" w:hAnsi="Tahoma" w:cs="Tahoma"/>
        </w:rPr>
        <w:t>pogodbenih obveznosti</w:t>
      </w:r>
      <w:r w:rsidRPr="000C1752">
        <w:rPr>
          <w:rFonts w:ascii="Tahoma" w:hAnsi="Tahoma" w:cs="Tahoma"/>
        </w:rPr>
        <w:t>.</w:t>
      </w:r>
    </w:p>
    <w:p w14:paraId="266513AB" w14:textId="77777777" w:rsidR="002A6638" w:rsidRPr="000C1752" w:rsidRDefault="002A6638" w:rsidP="00BC5410">
      <w:pPr>
        <w:keepNext/>
        <w:keepLines/>
        <w:jc w:val="both"/>
        <w:rPr>
          <w:rFonts w:ascii="Tahoma" w:hAnsi="Tahoma" w:cs="Tahoma"/>
        </w:rPr>
      </w:pPr>
    </w:p>
    <w:p w14:paraId="52E92A91" w14:textId="62DD6770" w:rsidR="00F54A22" w:rsidRDefault="00F54A22" w:rsidP="00BC5410">
      <w:pPr>
        <w:keepNext/>
        <w:keepLines/>
        <w:jc w:val="both"/>
        <w:rPr>
          <w:rFonts w:ascii="Tahoma" w:hAnsi="Tahoma" w:cs="Tahoma"/>
        </w:rPr>
      </w:pPr>
      <w:r w:rsidRPr="000C1752">
        <w:rPr>
          <w:rFonts w:ascii="Tahoma" w:hAnsi="Tahoma" w:cs="Tahoma"/>
          <w:u w:val="single"/>
        </w:rPr>
        <w:t xml:space="preserve">Upravičenec do izplačila iz naslova finančnega zavarovanja za resnost ponudbe je JP VOKA SNAGA </w:t>
      </w:r>
      <w:proofErr w:type="spellStart"/>
      <w:r w:rsidRPr="000C1752">
        <w:rPr>
          <w:rFonts w:ascii="Tahoma" w:hAnsi="Tahoma" w:cs="Tahoma"/>
          <w:u w:val="single"/>
        </w:rPr>
        <w:t>d.o.o</w:t>
      </w:r>
      <w:proofErr w:type="spellEnd"/>
      <w:r w:rsidRPr="000C1752">
        <w:rPr>
          <w:rFonts w:ascii="Tahoma" w:hAnsi="Tahoma" w:cs="Tahoma"/>
          <w:u w:val="single"/>
        </w:rPr>
        <w:t>., Vodovodna cesta 90, 1000 Ljubljana</w:t>
      </w:r>
      <w:r w:rsidRPr="000C1752">
        <w:rPr>
          <w:rFonts w:ascii="Tahoma" w:hAnsi="Tahoma" w:cs="Tahoma"/>
        </w:rPr>
        <w:t>.</w:t>
      </w:r>
    </w:p>
    <w:p w14:paraId="5612F0AA" w14:textId="77777777" w:rsidR="00F54A22" w:rsidRDefault="00F54A22" w:rsidP="00BC5410">
      <w:pPr>
        <w:keepNext/>
        <w:keepLines/>
        <w:jc w:val="both"/>
        <w:rPr>
          <w:rFonts w:ascii="Tahoma" w:hAnsi="Tahoma" w:cs="Tahoma"/>
          <w:b/>
        </w:rPr>
      </w:pPr>
    </w:p>
    <w:p w14:paraId="2FA78A7E" w14:textId="77777777" w:rsidR="007333F1" w:rsidRDefault="007333F1" w:rsidP="00BC5410">
      <w:pPr>
        <w:keepNext/>
        <w:keepLines/>
        <w:jc w:val="both"/>
        <w:rPr>
          <w:rFonts w:ascii="Tahoma" w:hAnsi="Tahoma" w:cs="Tahoma"/>
        </w:rPr>
      </w:pPr>
      <w:r>
        <w:rPr>
          <w:rFonts w:ascii="Tahoma" w:hAnsi="Tahoma" w:cs="Tahoma"/>
        </w:rPr>
        <w:t>Zavarovanje resnosti ponudbe se lahko unovči iz naslednjih razlogov:</w:t>
      </w:r>
    </w:p>
    <w:p w14:paraId="4978CA5B" w14:textId="77777777" w:rsidR="007333F1" w:rsidRPr="00C73DA4" w:rsidRDefault="007333F1" w:rsidP="00BC5410">
      <w:pPr>
        <w:keepNext/>
        <w:keepLines/>
        <w:numPr>
          <w:ilvl w:val="0"/>
          <w:numId w:val="16"/>
        </w:numPr>
        <w:ind w:left="426" w:hanging="284"/>
        <w:jc w:val="both"/>
        <w:rPr>
          <w:rFonts w:ascii="Tahoma" w:hAnsi="Tahoma" w:cs="Tahoma"/>
          <w:lang w:eastAsia="en-US"/>
        </w:rPr>
      </w:pPr>
      <w:r w:rsidRPr="00C73DA4">
        <w:rPr>
          <w:rFonts w:ascii="Tahoma" w:hAnsi="Tahoma" w:cs="Tahoma"/>
          <w:lang w:eastAsia="en-US"/>
        </w:rPr>
        <w:t>naročnik zavarovanja</w:t>
      </w:r>
      <w:r>
        <w:rPr>
          <w:rFonts w:ascii="Tahoma" w:hAnsi="Tahoma" w:cs="Tahoma"/>
          <w:lang w:eastAsia="en-US"/>
        </w:rPr>
        <w:t xml:space="preserve"> (tj. ponudnik)</w:t>
      </w:r>
      <w:r w:rsidRPr="00C73DA4">
        <w:rPr>
          <w:rFonts w:ascii="Tahoma" w:hAnsi="Tahoma" w:cs="Tahoma"/>
          <w:lang w:eastAsia="en-US"/>
        </w:rPr>
        <w:t xml:space="preserve"> je umaknil ponudbo po poteku roka za prejem ponudb ali nedopustno spremenil ponudbo v času njene veljavnosti; ali</w:t>
      </w:r>
    </w:p>
    <w:p w14:paraId="39F7E2F2" w14:textId="0C36C5CB" w:rsidR="007333F1" w:rsidRPr="00C73DA4" w:rsidRDefault="007333F1" w:rsidP="00BC5410">
      <w:pPr>
        <w:keepNext/>
        <w:keepLines/>
        <w:numPr>
          <w:ilvl w:val="0"/>
          <w:numId w:val="16"/>
        </w:numPr>
        <w:ind w:left="426" w:hanging="284"/>
        <w:jc w:val="both"/>
        <w:rPr>
          <w:rFonts w:ascii="Tahoma" w:hAnsi="Tahoma" w:cs="Tahoma"/>
          <w:lang w:eastAsia="en-US"/>
        </w:rPr>
      </w:pPr>
      <w:r w:rsidRPr="00C73DA4">
        <w:rPr>
          <w:rFonts w:ascii="Tahoma" w:hAnsi="Tahoma" w:cs="Tahoma"/>
          <w:lang w:eastAsia="en-US"/>
        </w:rPr>
        <w:t>izbrani naročnik</w:t>
      </w:r>
      <w:r>
        <w:rPr>
          <w:rFonts w:ascii="Tahoma" w:hAnsi="Tahoma" w:cs="Tahoma"/>
          <w:lang w:eastAsia="en-US"/>
        </w:rPr>
        <w:t xml:space="preserve"> </w:t>
      </w:r>
      <w:r w:rsidRPr="00C73DA4">
        <w:rPr>
          <w:rFonts w:ascii="Tahoma" w:hAnsi="Tahoma" w:cs="Tahoma"/>
          <w:lang w:eastAsia="en-US"/>
        </w:rPr>
        <w:t xml:space="preserve">zavarovanja </w:t>
      </w:r>
      <w:r w:rsidR="0084548A">
        <w:rPr>
          <w:rFonts w:ascii="Tahoma" w:hAnsi="Tahoma" w:cs="Tahoma"/>
          <w:lang w:eastAsia="en-US"/>
        </w:rPr>
        <w:t xml:space="preserve">(tj. izbrani ponudnik) </w:t>
      </w:r>
      <w:r w:rsidRPr="00C73DA4">
        <w:rPr>
          <w:rFonts w:ascii="Tahoma" w:hAnsi="Tahoma" w:cs="Tahoma"/>
          <w:lang w:eastAsia="en-US"/>
        </w:rPr>
        <w:t xml:space="preserve">na poziv upravičenca ni podpisal </w:t>
      </w:r>
      <w:r>
        <w:rPr>
          <w:rFonts w:ascii="Tahoma" w:hAnsi="Tahoma" w:cs="Tahoma"/>
          <w:lang w:eastAsia="en-US"/>
        </w:rPr>
        <w:t>okvirnega sporazuma</w:t>
      </w:r>
      <w:r w:rsidRPr="00C73DA4">
        <w:rPr>
          <w:rFonts w:ascii="Tahoma" w:hAnsi="Tahoma" w:cs="Tahoma"/>
          <w:lang w:eastAsia="en-US"/>
        </w:rPr>
        <w:t>; ali</w:t>
      </w:r>
    </w:p>
    <w:p w14:paraId="75CA283D" w14:textId="2C4EB40B" w:rsidR="007333F1" w:rsidRPr="00C73DA4" w:rsidRDefault="007333F1" w:rsidP="00BC5410">
      <w:pPr>
        <w:keepNext/>
        <w:keepLines/>
        <w:numPr>
          <w:ilvl w:val="0"/>
          <w:numId w:val="16"/>
        </w:numPr>
        <w:ind w:left="426" w:hanging="284"/>
        <w:jc w:val="both"/>
        <w:rPr>
          <w:rFonts w:ascii="Tahoma" w:hAnsi="Tahoma" w:cs="Tahoma"/>
          <w:lang w:eastAsia="en-US"/>
        </w:rPr>
      </w:pPr>
      <w:r w:rsidRPr="00C73DA4">
        <w:rPr>
          <w:rFonts w:ascii="Tahoma" w:hAnsi="Tahoma" w:cs="Tahoma"/>
          <w:lang w:eastAsia="en-US"/>
        </w:rPr>
        <w:t>izbrani naročnik</w:t>
      </w:r>
      <w:r>
        <w:rPr>
          <w:rFonts w:ascii="Tahoma" w:hAnsi="Tahoma" w:cs="Tahoma"/>
          <w:lang w:eastAsia="en-US"/>
        </w:rPr>
        <w:t xml:space="preserve"> </w:t>
      </w:r>
      <w:r w:rsidRPr="00C73DA4">
        <w:rPr>
          <w:rFonts w:ascii="Tahoma" w:hAnsi="Tahoma" w:cs="Tahoma"/>
          <w:lang w:eastAsia="en-US"/>
        </w:rPr>
        <w:t>zavarovanja</w:t>
      </w:r>
      <w:r w:rsidR="0084548A">
        <w:rPr>
          <w:rFonts w:ascii="Tahoma" w:hAnsi="Tahoma" w:cs="Tahoma"/>
          <w:lang w:eastAsia="en-US"/>
        </w:rPr>
        <w:t xml:space="preserve"> (tj. izbrani ponudnik)</w:t>
      </w:r>
      <w:r w:rsidRPr="00C73DA4">
        <w:rPr>
          <w:rFonts w:ascii="Tahoma" w:hAnsi="Tahoma" w:cs="Tahoma"/>
          <w:lang w:eastAsia="en-US"/>
        </w:rPr>
        <w:t xml:space="preserve"> ni predložil zavarovanja za dobro izvedbo obveznosti v skladu s pogoji naročila.</w:t>
      </w:r>
    </w:p>
    <w:p w14:paraId="6776B38E" w14:textId="77777777" w:rsidR="007333F1" w:rsidRDefault="007333F1" w:rsidP="00BC5410">
      <w:pPr>
        <w:keepNext/>
        <w:keepLines/>
        <w:jc w:val="both"/>
        <w:rPr>
          <w:rFonts w:ascii="Tahoma" w:hAnsi="Tahoma" w:cs="Tahoma"/>
        </w:rPr>
      </w:pPr>
    </w:p>
    <w:p w14:paraId="4FD3311E" w14:textId="77777777" w:rsidR="007333F1" w:rsidRDefault="007333F1" w:rsidP="00BC5410">
      <w:pPr>
        <w:keepNext/>
        <w:keepLines/>
        <w:jc w:val="both"/>
        <w:rPr>
          <w:rFonts w:ascii="Tahoma" w:hAnsi="Tahoma" w:cs="Tahoma"/>
        </w:rPr>
      </w:pPr>
      <w:r>
        <w:rPr>
          <w:rFonts w:ascii="Tahoma" w:hAnsi="Tahoma" w:cs="Tahoma"/>
        </w:rPr>
        <w:t xml:space="preserve">Šteje se, da izbrani ponudnik na poziv naročnika ni podpisal okvirnega sporazuma, v kolikor izbrani ponudnik </w:t>
      </w:r>
      <w:r w:rsidRPr="00295F9E">
        <w:rPr>
          <w:rFonts w:ascii="Tahoma" w:hAnsi="Tahoma" w:cs="Tahoma"/>
        </w:rPr>
        <w:t xml:space="preserve">podpisanega </w:t>
      </w:r>
      <w:r>
        <w:rPr>
          <w:rFonts w:ascii="Tahoma" w:hAnsi="Tahoma" w:cs="Tahoma"/>
        </w:rPr>
        <w:t>okvirnega sporazuma</w:t>
      </w:r>
      <w:r w:rsidRPr="00295F9E">
        <w:rPr>
          <w:rFonts w:ascii="Tahoma" w:hAnsi="Tahoma" w:cs="Tahoma"/>
        </w:rPr>
        <w:t xml:space="preserve"> </w:t>
      </w:r>
      <w:r>
        <w:rPr>
          <w:rFonts w:ascii="Tahoma" w:hAnsi="Tahoma" w:cs="Tahoma"/>
        </w:rPr>
        <w:t xml:space="preserve">(z morebitnimi prilogami) </w:t>
      </w:r>
      <w:r w:rsidRPr="00295F9E">
        <w:rPr>
          <w:rFonts w:ascii="Tahoma" w:hAnsi="Tahoma" w:cs="Tahoma"/>
        </w:rPr>
        <w:t>ne vrne</w:t>
      </w:r>
      <w:r>
        <w:rPr>
          <w:rFonts w:ascii="Tahoma" w:hAnsi="Tahoma" w:cs="Tahoma"/>
        </w:rPr>
        <w:t>/pošlje naročniku</w:t>
      </w:r>
      <w:r w:rsidRPr="00295F9E">
        <w:rPr>
          <w:rFonts w:ascii="Tahoma" w:hAnsi="Tahoma" w:cs="Tahoma"/>
        </w:rPr>
        <w:t xml:space="preserve"> v roku </w:t>
      </w:r>
      <w:r>
        <w:rPr>
          <w:rFonts w:ascii="Tahoma" w:hAnsi="Tahoma" w:cs="Tahoma"/>
        </w:rPr>
        <w:t>osmih (</w:t>
      </w:r>
      <w:r w:rsidRPr="00295F9E">
        <w:rPr>
          <w:rFonts w:ascii="Tahoma" w:hAnsi="Tahoma" w:cs="Tahoma"/>
        </w:rPr>
        <w:t>8</w:t>
      </w:r>
      <w:r>
        <w:rPr>
          <w:rFonts w:ascii="Tahoma" w:hAnsi="Tahoma" w:cs="Tahoma"/>
        </w:rPr>
        <w:t>) koledarskih</w:t>
      </w:r>
      <w:r w:rsidRPr="00295F9E">
        <w:rPr>
          <w:rFonts w:ascii="Tahoma" w:hAnsi="Tahoma" w:cs="Tahoma"/>
        </w:rPr>
        <w:t xml:space="preserve"> dni </w:t>
      </w:r>
      <w:r>
        <w:rPr>
          <w:rFonts w:ascii="Tahoma" w:hAnsi="Tahoma" w:cs="Tahoma"/>
        </w:rPr>
        <w:t xml:space="preserve">od datuma prejema okvirnega sporazuma </w:t>
      </w:r>
      <w:r w:rsidRPr="00295F9E">
        <w:rPr>
          <w:rFonts w:ascii="Tahoma" w:hAnsi="Tahoma" w:cs="Tahoma"/>
        </w:rPr>
        <w:t>v podpis.</w:t>
      </w:r>
      <w:r>
        <w:rPr>
          <w:rFonts w:ascii="Tahoma" w:hAnsi="Tahoma" w:cs="Tahoma"/>
        </w:rPr>
        <w:t xml:space="preserve"> </w:t>
      </w:r>
    </w:p>
    <w:p w14:paraId="74102044" w14:textId="77777777" w:rsidR="007333F1" w:rsidRDefault="007333F1" w:rsidP="00BC5410">
      <w:pPr>
        <w:keepNext/>
        <w:keepLines/>
        <w:jc w:val="both"/>
        <w:rPr>
          <w:rFonts w:ascii="Tahoma" w:hAnsi="Tahoma" w:cs="Tahoma"/>
        </w:rPr>
      </w:pPr>
    </w:p>
    <w:p w14:paraId="29B2BEC6" w14:textId="77777777" w:rsidR="007333F1" w:rsidRDefault="007333F1" w:rsidP="00BC5410">
      <w:pPr>
        <w:keepNext/>
        <w:keepLines/>
        <w:jc w:val="both"/>
        <w:rPr>
          <w:rFonts w:ascii="Tahoma" w:hAnsi="Tahoma" w:cs="Tahoma"/>
          <w:lang w:eastAsia="en-US"/>
        </w:rPr>
      </w:pPr>
      <w:r>
        <w:rPr>
          <w:rFonts w:ascii="Tahoma" w:hAnsi="Tahoma" w:cs="Tahoma"/>
        </w:rPr>
        <w:t xml:space="preserve">Šteje se, da izbrani ponudnik ni predložil </w:t>
      </w:r>
      <w:r w:rsidRPr="00C73DA4">
        <w:rPr>
          <w:rFonts w:ascii="Tahoma" w:hAnsi="Tahoma" w:cs="Tahoma"/>
          <w:lang w:eastAsia="en-US"/>
        </w:rPr>
        <w:t>zavarovanja za dobro izvedbo obveznosti</w:t>
      </w:r>
      <w:r>
        <w:rPr>
          <w:rFonts w:ascii="Tahoma" w:hAnsi="Tahoma" w:cs="Tahoma"/>
          <w:lang w:eastAsia="en-US"/>
        </w:rPr>
        <w:t>, v kolikor to ne stori v skladu z določili tč. 4.3 razpisne dokumentacije oziroma določili okvirnega sporazuma.</w:t>
      </w:r>
    </w:p>
    <w:p w14:paraId="494D8553" w14:textId="77777777" w:rsidR="00F54A22" w:rsidRDefault="00F54A22" w:rsidP="00BC5410">
      <w:pPr>
        <w:keepNext/>
        <w:keepLines/>
        <w:jc w:val="both"/>
        <w:rPr>
          <w:rFonts w:ascii="Tahoma" w:hAnsi="Tahoma" w:cs="Tahoma"/>
          <w:b/>
        </w:rPr>
      </w:pPr>
    </w:p>
    <w:p w14:paraId="3E00A15C" w14:textId="4745170D" w:rsidR="00F54A22" w:rsidRDefault="00F54A22" w:rsidP="00BC5410">
      <w:pPr>
        <w:keepNext/>
        <w:keepLines/>
        <w:jc w:val="both"/>
        <w:rPr>
          <w:rFonts w:ascii="Tahoma" w:hAnsi="Tahoma" w:cs="Tahoma"/>
        </w:rPr>
      </w:pPr>
      <w:r>
        <w:rPr>
          <w:rFonts w:ascii="Tahoma" w:hAnsi="Tahoma" w:cs="Tahoma"/>
        </w:rPr>
        <w:t>Finančno</w:t>
      </w:r>
      <w:r w:rsidRPr="004E4299">
        <w:rPr>
          <w:rFonts w:ascii="Tahoma" w:hAnsi="Tahoma" w:cs="Tahoma"/>
        </w:rPr>
        <w:t xml:space="preserve"> zavarovanja za </w:t>
      </w:r>
      <w:r>
        <w:rPr>
          <w:rFonts w:ascii="Tahoma" w:hAnsi="Tahoma" w:cs="Tahoma"/>
        </w:rPr>
        <w:t xml:space="preserve">resnost ponudbe je priloženo k </w:t>
      </w:r>
      <w:r w:rsidRPr="004E4299">
        <w:rPr>
          <w:rFonts w:ascii="Tahoma" w:hAnsi="Tahoma" w:cs="Tahoma"/>
        </w:rPr>
        <w:t>razpisni dokumentaciji</w:t>
      </w:r>
      <w:r>
        <w:rPr>
          <w:rFonts w:ascii="Tahoma" w:hAnsi="Tahoma" w:cs="Tahoma"/>
        </w:rPr>
        <w:t xml:space="preserve"> (Priloga </w:t>
      </w:r>
      <w:r w:rsidR="007333F1">
        <w:rPr>
          <w:rFonts w:ascii="Tahoma" w:hAnsi="Tahoma" w:cs="Tahoma"/>
        </w:rPr>
        <w:t>9</w:t>
      </w:r>
      <w:r>
        <w:rPr>
          <w:rFonts w:ascii="Tahoma" w:hAnsi="Tahoma" w:cs="Tahoma"/>
        </w:rPr>
        <w:t>/1)</w:t>
      </w:r>
      <w:r w:rsidRPr="004E4299">
        <w:rPr>
          <w:rFonts w:ascii="Tahoma" w:hAnsi="Tahoma" w:cs="Tahoma"/>
        </w:rPr>
        <w:t>.</w:t>
      </w:r>
    </w:p>
    <w:p w14:paraId="393B28F4" w14:textId="77777777" w:rsidR="007333F1" w:rsidRPr="004E4299" w:rsidRDefault="007333F1" w:rsidP="00BC5410">
      <w:pPr>
        <w:keepNext/>
        <w:keepLines/>
        <w:jc w:val="both"/>
        <w:rPr>
          <w:rFonts w:ascii="Tahoma" w:hAnsi="Tahoma" w:cs="Tahoma"/>
        </w:rPr>
      </w:pPr>
    </w:p>
    <w:p w14:paraId="2D9EED03" w14:textId="77777777" w:rsidR="007333F1" w:rsidRDefault="00F54A22" w:rsidP="00BC5410">
      <w:pPr>
        <w:keepNext/>
        <w:keepLines/>
        <w:pBdr>
          <w:top w:val="single" w:sz="4" w:space="1" w:color="auto"/>
          <w:left w:val="single" w:sz="4" w:space="1" w:color="auto"/>
          <w:bottom w:val="single" w:sz="4" w:space="0" w:color="auto"/>
          <w:right w:val="single" w:sz="4" w:space="1" w:color="auto"/>
        </w:pBdr>
        <w:jc w:val="both"/>
        <w:rPr>
          <w:rFonts w:ascii="Tahoma" w:hAnsi="Tahoma" w:cs="Tahoma"/>
          <w:b/>
          <w:color w:val="FF0000"/>
          <w:u w:val="single"/>
        </w:rPr>
      </w:pPr>
      <w:r w:rsidRPr="007B224B">
        <w:rPr>
          <w:rFonts w:ascii="Tahoma" w:hAnsi="Tahoma" w:cs="Tahoma"/>
          <w:b/>
          <w:color w:val="FF0000"/>
          <w:u w:val="single"/>
        </w:rPr>
        <w:t>Navodila glede pošiljanja</w:t>
      </w:r>
      <w:r w:rsidRPr="007B224B">
        <w:rPr>
          <w:rFonts w:ascii="Tahoma" w:hAnsi="Tahoma" w:cs="Tahoma"/>
          <w:color w:val="FF0000"/>
          <w:u w:val="single"/>
        </w:rPr>
        <w:t xml:space="preserve"> </w:t>
      </w:r>
      <w:r w:rsidRPr="007B224B">
        <w:rPr>
          <w:rFonts w:ascii="Tahoma" w:hAnsi="Tahoma" w:cs="Tahoma"/>
          <w:b/>
          <w:color w:val="FF0000"/>
          <w:u w:val="single"/>
        </w:rPr>
        <w:t>bianko menice in menične izjave</w:t>
      </w:r>
      <w:r w:rsidRPr="007B224B">
        <w:rPr>
          <w:rFonts w:ascii="Tahoma" w:hAnsi="Tahoma" w:cs="Tahoma"/>
          <w:color w:val="FF0000"/>
        </w:rPr>
        <w:t xml:space="preserve"> </w:t>
      </w:r>
      <w:r w:rsidRPr="007B224B">
        <w:rPr>
          <w:rFonts w:ascii="Tahoma" w:hAnsi="Tahoma" w:cs="Tahoma"/>
          <w:b/>
          <w:color w:val="FF0000"/>
          <w:u w:val="single"/>
        </w:rPr>
        <w:t>za zavarovanje resnosti ponudbe</w:t>
      </w:r>
      <w:r w:rsidR="007333F1">
        <w:rPr>
          <w:rFonts w:ascii="Tahoma" w:hAnsi="Tahoma" w:cs="Tahoma"/>
          <w:b/>
          <w:color w:val="FF0000"/>
          <w:u w:val="single"/>
        </w:rPr>
        <w:t>:</w:t>
      </w:r>
    </w:p>
    <w:p w14:paraId="44F753CC" w14:textId="77777777" w:rsidR="007333F1" w:rsidRDefault="007333F1" w:rsidP="00BC5410">
      <w:pPr>
        <w:keepNext/>
        <w:keepLines/>
        <w:pBdr>
          <w:top w:val="single" w:sz="4" w:space="1" w:color="auto"/>
          <w:left w:val="single" w:sz="4" w:space="1" w:color="auto"/>
          <w:bottom w:val="single" w:sz="4" w:space="0" w:color="auto"/>
          <w:right w:val="single" w:sz="4" w:space="1" w:color="auto"/>
        </w:pBdr>
        <w:jc w:val="both"/>
        <w:rPr>
          <w:rFonts w:ascii="Tahoma" w:hAnsi="Tahoma" w:cs="Tahoma"/>
          <w:b/>
          <w:color w:val="FF0000"/>
          <w:u w:val="single"/>
        </w:rPr>
      </w:pPr>
    </w:p>
    <w:p w14:paraId="5F568C6E" w14:textId="3F0C6E0F" w:rsidR="00F54A22" w:rsidRPr="007B224B" w:rsidRDefault="00F54A22" w:rsidP="00BC5410">
      <w:pPr>
        <w:keepNext/>
        <w:keepLines/>
        <w:pBdr>
          <w:top w:val="single" w:sz="4" w:space="1" w:color="auto"/>
          <w:left w:val="single" w:sz="4" w:space="1" w:color="auto"/>
          <w:bottom w:val="single" w:sz="4" w:space="0" w:color="auto"/>
          <w:right w:val="single" w:sz="4" w:space="1" w:color="auto"/>
        </w:pBdr>
        <w:jc w:val="both"/>
        <w:rPr>
          <w:rFonts w:ascii="Tahoma" w:hAnsi="Tahoma" w:cs="Tahoma"/>
          <w:u w:val="single"/>
        </w:rPr>
      </w:pPr>
      <w:r w:rsidRPr="00CA617E">
        <w:rPr>
          <w:rFonts w:ascii="Tahoma" w:hAnsi="Tahoma" w:cs="Tahoma"/>
        </w:rPr>
        <w:t xml:space="preserve">Ponudnik </w:t>
      </w:r>
      <w:r>
        <w:rPr>
          <w:rFonts w:ascii="Tahoma" w:hAnsi="Tahoma" w:cs="Tahoma"/>
        </w:rPr>
        <w:t>finančnega zavarovanja</w:t>
      </w:r>
      <w:r w:rsidRPr="00CA617E">
        <w:rPr>
          <w:rFonts w:ascii="Tahoma" w:hAnsi="Tahoma" w:cs="Tahoma"/>
        </w:rPr>
        <w:t xml:space="preserve"> </w:t>
      </w:r>
      <w:r w:rsidRPr="00CA617E">
        <w:rPr>
          <w:rFonts w:ascii="Tahoma" w:hAnsi="Tahoma" w:cs="Tahoma"/>
          <w:b/>
          <w:u w:val="single"/>
        </w:rPr>
        <w:t>ne sme</w:t>
      </w:r>
      <w:r w:rsidRPr="00CA617E">
        <w:rPr>
          <w:rFonts w:ascii="Tahoma" w:hAnsi="Tahoma" w:cs="Tahoma"/>
        </w:rPr>
        <w:t xml:space="preserve"> oddati preko sistema e-JN</w:t>
      </w:r>
      <w:r>
        <w:rPr>
          <w:rFonts w:ascii="Tahoma" w:hAnsi="Tahoma" w:cs="Tahoma"/>
        </w:rPr>
        <w:t>,</w:t>
      </w:r>
      <w:r w:rsidRPr="00CA617E">
        <w:rPr>
          <w:rFonts w:ascii="Tahoma" w:hAnsi="Tahoma" w:cs="Tahoma"/>
        </w:rPr>
        <w:t xml:space="preserve"> ampak po</w:t>
      </w:r>
      <w:r w:rsidRPr="00CA617E">
        <w:rPr>
          <w:rFonts w:ascii="Tahoma" w:hAnsi="Tahoma" w:cs="Tahoma"/>
          <w:b/>
          <w:sz w:val="18"/>
        </w:rPr>
        <w:t xml:space="preserve"> </w:t>
      </w:r>
      <w:r w:rsidRPr="00CA617E">
        <w:rPr>
          <w:rFonts w:ascii="Tahoma" w:hAnsi="Tahoma" w:cs="Tahoma"/>
          <w:b/>
        </w:rPr>
        <w:t>pošti/osebno</w:t>
      </w:r>
      <w:r w:rsidR="007333F1">
        <w:rPr>
          <w:rFonts w:ascii="Tahoma" w:hAnsi="Tahoma" w:cs="Tahoma"/>
          <w:b/>
        </w:rPr>
        <w:t xml:space="preserve"> na naslov </w:t>
      </w:r>
      <w:r w:rsidR="007333F1" w:rsidRPr="00026AB7">
        <w:rPr>
          <w:rFonts w:ascii="Tahoma" w:hAnsi="Tahoma" w:cs="Tahoma"/>
          <w:b/>
          <w:u w:val="single"/>
        </w:rPr>
        <w:t xml:space="preserve">JAVNI HOLDING Ljubljana, </w:t>
      </w:r>
      <w:proofErr w:type="spellStart"/>
      <w:r w:rsidR="007333F1" w:rsidRPr="00026AB7">
        <w:rPr>
          <w:rFonts w:ascii="Tahoma" w:hAnsi="Tahoma" w:cs="Tahoma"/>
          <w:b/>
          <w:u w:val="single"/>
        </w:rPr>
        <w:t>d.o.o</w:t>
      </w:r>
      <w:proofErr w:type="spellEnd"/>
      <w:r w:rsidR="007333F1" w:rsidRPr="00026AB7">
        <w:rPr>
          <w:rFonts w:ascii="Tahoma" w:hAnsi="Tahoma" w:cs="Tahoma"/>
          <w:b/>
          <w:u w:val="single"/>
        </w:rPr>
        <w:t>., Verovškova ulica 70, 1000 Ljubljana</w:t>
      </w:r>
      <w:r w:rsidR="007333F1">
        <w:rPr>
          <w:rFonts w:ascii="Tahoma" w:hAnsi="Tahoma" w:cs="Tahoma"/>
          <w:b/>
          <w:u w:val="single"/>
        </w:rPr>
        <w:t>, najkasneje do roka za oddajo ponudb</w:t>
      </w:r>
      <w:r w:rsidR="007333F1">
        <w:rPr>
          <w:rFonts w:ascii="Tahoma" w:hAnsi="Tahoma" w:cs="Tahoma"/>
        </w:rPr>
        <w:t>,</w:t>
      </w:r>
      <w:r w:rsidR="0084548A">
        <w:rPr>
          <w:rFonts w:ascii="Tahoma" w:hAnsi="Tahoma" w:cs="Tahoma"/>
        </w:rPr>
        <w:t xml:space="preserve"> </w:t>
      </w:r>
      <w:r w:rsidRPr="00CA617E">
        <w:rPr>
          <w:rFonts w:ascii="Tahoma" w:hAnsi="Tahoma" w:cs="Tahoma"/>
        </w:rPr>
        <w:t>zato naj glede pošiljanja bianko menice in menične izjave upošteva</w:t>
      </w:r>
      <w:r>
        <w:rPr>
          <w:rFonts w:ascii="Tahoma" w:hAnsi="Tahoma" w:cs="Tahoma"/>
        </w:rPr>
        <w:t xml:space="preserve"> tudi </w:t>
      </w:r>
      <w:r>
        <w:rPr>
          <w:rFonts w:ascii="Tahoma" w:hAnsi="Tahoma" w:cs="Tahoma"/>
          <w:b/>
        </w:rPr>
        <w:t>točko 6.3</w:t>
      </w:r>
      <w:r w:rsidRPr="00CA617E">
        <w:rPr>
          <w:rFonts w:ascii="Tahoma" w:hAnsi="Tahoma" w:cs="Tahoma"/>
          <w:b/>
        </w:rPr>
        <w:t>.</w:t>
      </w:r>
      <w:r>
        <w:rPr>
          <w:rFonts w:ascii="Tahoma" w:hAnsi="Tahoma" w:cs="Tahoma"/>
          <w:b/>
        </w:rPr>
        <w:t>1.</w:t>
      </w:r>
      <w:r>
        <w:rPr>
          <w:rFonts w:ascii="Tahoma" w:hAnsi="Tahoma" w:cs="Tahoma"/>
        </w:rPr>
        <w:t xml:space="preserve"> </w:t>
      </w:r>
      <w:r w:rsidRPr="007B224B">
        <w:rPr>
          <w:rFonts w:ascii="Tahoma" w:hAnsi="Tahoma" w:cs="Tahoma"/>
        </w:rPr>
        <w:t>»</w:t>
      </w:r>
      <w:r w:rsidRPr="007B224B">
        <w:rPr>
          <w:rFonts w:ascii="Tahoma" w:hAnsi="Tahoma" w:cs="Tahoma"/>
          <w:b/>
        </w:rPr>
        <w:t>Navodila v zvezi s predložitvijo finančnega zavarovanja za zavarovanje resnosti ponudbe (bianko menice z menično izjavo)«.</w:t>
      </w:r>
    </w:p>
    <w:p w14:paraId="16563134" w14:textId="77777777" w:rsidR="00F54A22" w:rsidRDefault="00F54A22" w:rsidP="00BC5410">
      <w:pPr>
        <w:keepNext/>
        <w:keepLines/>
        <w:pBdr>
          <w:top w:val="single" w:sz="4" w:space="1" w:color="auto"/>
          <w:left w:val="single" w:sz="4" w:space="1" w:color="auto"/>
          <w:bottom w:val="single" w:sz="4" w:space="0" w:color="auto"/>
          <w:right w:val="single" w:sz="4" w:space="1" w:color="auto"/>
        </w:pBdr>
        <w:jc w:val="both"/>
        <w:rPr>
          <w:rFonts w:ascii="Tahoma" w:hAnsi="Tahoma" w:cs="Tahoma"/>
          <w:b/>
        </w:rPr>
      </w:pPr>
    </w:p>
    <w:p w14:paraId="03AA582F" w14:textId="77777777" w:rsidR="00F54A22" w:rsidRDefault="00F54A22" w:rsidP="00BC5410">
      <w:pPr>
        <w:keepNext/>
        <w:keepLines/>
        <w:pBdr>
          <w:top w:val="single" w:sz="4" w:space="1" w:color="auto"/>
          <w:left w:val="single" w:sz="4" w:space="1" w:color="auto"/>
          <w:bottom w:val="single" w:sz="4" w:space="0" w:color="auto"/>
          <w:right w:val="single" w:sz="4" w:space="1" w:color="auto"/>
        </w:pBdr>
        <w:jc w:val="both"/>
        <w:rPr>
          <w:rFonts w:ascii="Tahoma" w:hAnsi="Tahoma" w:cs="Tahoma"/>
        </w:rPr>
      </w:pPr>
      <w:r>
        <w:rPr>
          <w:rFonts w:ascii="Tahoma" w:hAnsi="Tahoma" w:cs="Tahoma"/>
        </w:rPr>
        <w:t>Obrazec za kuverto (za predložitev/pošiljanja finančnega</w:t>
      </w:r>
      <w:r w:rsidRPr="004E4299">
        <w:rPr>
          <w:rFonts w:ascii="Tahoma" w:hAnsi="Tahoma" w:cs="Tahoma"/>
        </w:rPr>
        <w:t xml:space="preserve"> zavarovanja za zavarovanje </w:t>
      </w:r>
      <w:r>
        <w:rPr>
          <w:rFonts w:ascii="Tahoma" w:hAnsi="Tahoma" w:cs="Tahoma"/>
        </w:rPr>
        <w:t xml:space="preserve">resnosti ponudbe) je priložen k </w:t>
      </w:r>
      <w:r w:rsidRPr="004E4299">
        <w:rPr>
          <w:rFonts w:ascii="Tahoma" w:hAnsi="Tahoma" w:cs="Tahoma"/>
        </w:rPr>
        <w:t>razpisni dokumentaciji</w:t>
      </w:r>
      <w:r>
        <w:rPr>
          <w:rFonts w:ascii="Tahoma" w:hAnsi="Tahoma" w:cs="Tahoma"/>
        </w:rPr>
        <w:t xml:space="preserve"> (</w:t>
      </w:r>
      <w:r w:rsidRPr="00B11E76">
        <w:rPr>
          <w:rFonts w:ascii="Tahoma" w:hAnsi="Tahoma" w:cs="Tahoma"/>
        </w:rPr>
        <w:t xml:space="preserve">Priloga </w:t>
      </w:r>
      <w:r w:rsidR="00C85FA5" w:rsidRPr="00B11E76">
        <w:rPr>
          <w:rFonts w:ascii="Tahoma" w:hAnsi="Tahoma" w:cs="Tahoma"/>
        </w:rPr>
        <w:t>10</w:t>
      </w:r>
      <w:r w:rsidRPr="00B11E76">
        <w:rPr>
          <w:rFonts w:ascii="Tahoma" w:hAnsi="Tahoma" w:cs="Tahoma"/>
        </w:rPr>
        <w:t>).</w:t>
      </w:r>
    </w:p>
    <w:p w14:paraId="2A58DAFC" w14:textId="77777777" w:rsidR="00357AF8" w:rsidRPr="00C8579C" w:rsidRDefault="00357AF8" w:rsidP="00BC5410">
      <w:pPr>
        <w:keepNext/>
        <w:keepLines/>
        <w:numPr>
          <w:ilvl w:val="1"/>
          <w:numId w:val="2"/>
        </w:numPr>
        <w:jc w:val="both"/>
        <w:rPr>
          <w:rFonts w:ascii="Tahoma" w:hAnsi="Tahoma" w:cs="Tahoma"/>
          <w:b/>
        </w:rPr>
      </w:pPr>
      <w:r w:rsidRPr="00C8579C">
        <w:rPr>
          <w:rFonts w:ascii="Tahoma" w:hAnsi="Tahoma" w:cs="Tahoma"/>
          <w:b/>
        </w:rPr>
        <w:lastRenderedPageBreak/>
        <w:t>Zavarovanje dobre izvedbe obveznosti</w:t>
      </w:r>
    </w:p>
    <w:p w14:paraId="2DD5B71C" w14:textId="77777777" w:rsidR="00357AF8" w:rsidRPr="00C8579C" w:rsidRDefault="00357AF8" w:rsidP="00BC5410">
      <w:pPr>
        <w:keepNext/>
        <w:keepLines/>
        <w:jc w:val="both"/>
        <w:rPr>
          <w:rFonts w:ascii="Tahoma" w:hAnsi="Tahoma" w:cs="Tahoma"/>
          <w:color w:val="FF0000"/>
        </w:rPr>
      </w:pPr>
    </w:p>
    <w:p w14:paraId="203F0D70" w14:textId="7E9D27BA" w:rsidR="00AA31FF" w:rsidRPr="005D654E" w:rsidRDefault="00AA31FF" w:rsidP="00AA31FF">
      <w:pPr>
        <w:pStyle w:val="Pripombabesedilo"/>
        <w:keepNext/>
        <w:keepLines/>
        <w:jc w:val="both"/>
        <w:rPr>
          <w:rFonts w:ascii="Tahoma" w:hAnsi="Tahoma" w:cs="Tahoma"/>
          <w:strike/>
        </w:rPr>
      </w:pPr>
      <w:r w:rsidRPr="005D654E">
        <w:rPr>
          <w:rFonts w:ascii="Tahoma" w:hAnsi="Tahoma" w:cs="Tahoma"/>
        </w:rPr>
        <w:t>Izbrani ponudnik mora</w:t>
      </w:r>
      <w:r w:rsidR="0084548A">
        <w:rPr>
          <w:rFonts w:ascii="Tahoma" w:hAnsi="Tahoma" w:cs="Tahoma"/>
          <w:lang w:val="sl-SI"/>
        </w:rPr>
        <w:t>,</w:t>
      </w:r>
      <w:r w:rsidRPr="005D654E">
        <w:rPr>
          <w:rFonts w:ascii="Tahoma" w:hAnsi="Tahoma" w:cs="Tahoma"/>
        </w:rPr>
        <w:t xml:space="preserve"> najkasneje v roku </w:t>
      </w:r>
      <w:r>
        <w:rPr>
          <w:rFonts w:ascii="Tahoma" w:hAnsi="Tahoma" w:cs="Tahoma"/>
        </w:rPr>
        <w:t xml:space="preserve">petnajstih </w:t>
      </w:r>
      <w:r w:rsidRPr="005D654E">
        <w:rPr>
          <w:rFonts w:ascii="Tahoma" w:hAnsi="Tahoma" w:cs="Tahoma"/>
        </w:rPr>
        <w:t>(</w:t>
      </w:r>
      <w:r>
        <w:rPr>
          <w:rFonts w:ascii="Tahoma" w:hAnsi="Tahoma" w:cs="Tahoma"/>
        </w:rPr>
        <w:t>15</w:t>
      </w:r>
      <w:r w:rsidRPr="005D654E">
        <w:rPr>
          <w:rFonts w:ascii="Tahoma" w:hAnsi="Tahoma" w:cs="Tahoma"/>
        </w:rPr>
        <w:t>)</w:t>
      </w:r>
      <w:r>
        <w:rPr>
          <w:rFonts w:ascii="Tahoma" w:hAnsi="Tahoma" w:cs="Tahoma"/>
          <w:lang w:val="sl-SI"/>
        </w:rPr>
        <w:t xml:space="preserve"> koledarskih</w:t>
      </w:r>
      <w:r w:rsidRPr="005D654E">
        <w:rPr>
          <w:rFonts w:ascii="Tahoma" w:hAnsi="Tahoma" w:cs="Tahoma"/>
        </w:rPr>
        <w:t xml:space="preserve"> dni od sklenitve okvirnega sporazuma, predložiti naročniku </w:t>
      </w:r>
      <w:r>
        <w:rPr>
          <w:rFonts w:ascii="Tahoma" w:hAnsi="Tahoma" w:cs="Tahoma"/>
          <w:lang w:val="sl-SI"/>
        </w:rPr>
        <w:t xml:space="preserve">izvirnik </w:t>
      </w:r>
      <w:r w:rsidRPr="005D654E">
        <w:rPr>
          <w:rFonts w:ascii="Tahoma" w:hAnsi="Tahoma" w:cs="Tahoma"/>
        </w:rPr>
        <w:t>bančn</w:t>
      </w:r>
      <w:r>
        <w:rPr>
          <w:rFonts w:ascii="Tahoma" w:hAnsi="Tahoma" w:cs="Tahoma"/>
          <w:lang w:val="sl-SI"/>
        </w:rPr>
        <w:t>e</w:t>
      </w:r>
      <w:r w:rsidRPr="005D654E">
        <w:rPr>
          <w:rFonts w:ascii="Tahoma" w:hAnsi="Tahoma" w:cs="Tahoma"/>
        </w:rPr>
        <w:t xml:space="preserve"> garancij</w:t>
      </w:r>
      <w:r>
        <w:rPr>
          <w:rFonts w:ascii="Tahoma" w:hAnsi="Tahoma" w:cs="Tahoma"/>
          <w:lang w:val="sl-SI"/>
        </w:rPr>
        <w:t>e ali kavcijskega zavarovanja</w:t>
      </w:r>
      <w:r w:rsidRPr="005D654E">
        <w:rPr>
          <w:rFonts w:ascii="Tahoma" w:hAnsi="Tahoma" w:cs="Tahoma"/>
        </w:rPr>
        <w:t xml:space="preserve"> za zavarovanje dobre izvedbe obveznosti iz okvirnega sporazuma v </w:t>
      </w:r>
      <w:r w:rsidRPr="00110CA3">
        <w:rPr>
          <w:rFonts w:ascii="Tahoma" w:hAnsi="Tahoma" w:cs="Tahoma"/>
        </w:rPr>
        <w:t xml:space="preserve">višini </w:t>
      </w:r>
      <w:r>
        <w:rPr>
          <w:rFonts w:ascii="Tahoma" w:hAnsi="Tahoma" w:cs="Tahoma"/>
          <w:lang w:val="sl-SI"/>
        </w:rPr>
        <w:t xml:space="preserve">deset </w:t>
      </w:r>
      <w:r w:rsidRPr="00110CA3">
        <w:rPr>
          <w:rFonts w:ascii="Tahoma" w:hAnsi="Tahoma" w:cs="Tahoma"/>
          <w:lang w:val="sl-SI"/>
        </w:rPr>
        <w:t>odstotkov (</w:t>
      </w:r>
      <w:r>
        <w:rPr>
          <w:rFonts w:ascii="Tahoma" w:hAnsi="Tahoma" w:cs="Tahoma"/>
          <w:lang w:val="sl-SI"/>
        </w:rPr>
        <w:t>10</w:t>
      </w:r>
      <w:r w:rsidRPr="00110CA3">
        <w:rPr>
          <w:rFonts w:ascii="Tahoma" w:hAnsi="Tahoma" w:cs="Tahoma"/>
          <w:lang w:val="sl-SI"/>
        </w:rPr>
        <w:t xml:space="preserve"> %)</w:t>
      </w:r>
      <w:r>
        <w:rPr>
          <w:rFonts w:ascii="Tahoma" w:hAnsi="Tahoma" w:cs="Tahoma"/>
          <w:lang w:val="sl-SI"/>
        </w:rPr>
        <w:t xml:space="preserve"> vrednosti okvirnega sporazuma brez DDV in </w:t>
      </w:r>
      <w:r w:rsidRPr="005D654E">
        <w:rPr>
          <w:rFonts w:ascii="Tahoma" w:hAnsi="Tahoma" w:cs="Tahoma"/>
        </w:rPr>
        <w:t xml:space="preserve">z dobo veljavnosti še najmanj </w:t>
      </w:r>
      <w:r>
        <w:rPr>
          <w:rFonts w:ascii="Tahoma" w:hAnsi="Tahoma" w:cs="Tahoma"/>
          <w:lang w:val="sl-SI"/>
        </w:rPr>
        <w:t>trideset (30)</w:t>
      </w:r>
      <w:r w:rsidRPr="005D654E">
        <w:rPr>
          <w:rFonts w:ascii="Tahoma" w:hAnsi="Tahoma" w:cs="Tahoma"/>
        </w:rPr>
        <w:t xml:space="preserve"> dni po preteku veljavnosti okvirnega sporazuma.</w:t>
      </w:r>
      <w:r>
        <w:rPr>
          <w:rFonts w:ascii="Tahoma" w:hAnsi="Tahoma" w:cs="Tahoma"/>
        </w:rPr>
        <w:t xml:space="preserve"> </w:t>
      </w:r>
    </w:p>
    <w:p w14:paraId="458F7408" w14:textId="77777777" w:rsidR="002D1FAE" w:rsidRPr="005D654E" w:rsidRDefault="002D1FAE" w:rsidP="00BC5410">
      <w:pPr>
        <w:keepNext/>
        <w:keepLines/>
        <w:jc w:val="both"/>
        <w:rPr>
          <w:rFonts w:ascii="Tahoma" w:hAnsi="Tahoma" w:cs="Tahoma"/>
        </w:rPr>
      </w:pPr>
    </w:p>
    <w:p w14:paraId="2B631EEA" w14:textId="77777777" w:rsidR="002D1FAE" w:rsidRDefault="002D1FAE" w:rsidP="00BC5410">
      <w:pPr>
        <w:keepNext/>
        <w:keepLines/>
        <w:jc w:val="both"/>
        <w:rPr>
          <w:rFonts w:ascii="Tahoma" w:hAnsi="Tahoma" w:cs="Tahoma"/>
        </w:rPr>
      </w:pPr>
      <w:r w:rsidRPr="00772523">
        <w:rPr>
          <w:rFonts w:ascii="Tahoma" w:hAnsi="Tahoma" w:cs="Tahoma"/>
        </w:rPr>
        <w:t>V kolikor izbrani ponudnik ne bo izpolnjeval svojih obveznosti po okvirnem sporazumu, bo lahko</w:t>
      </w:r>
      <w:r w:rsidRPr="005D654E">
        <w:rPr>
          <w:rFonts w:ascii="Tahoma" w:hAnsi="Tahoma" w:cs="Tahoma"/>
        </w:rPr>
        <w:t xml:space="preserve"> naročnik unovčil bančno garancijo za zavarovanje dobre izvedbe obveznosti iz okvirnega sporazuma in odstopil od okvirnega sporazuma, brez kakršnekoli obveznosti do izvajalca. Naročnik bo pred unovčenjem garancije izbranega ponudnika pisno pozval k izpolnjevanju obveznosti po okvirnem sporazumu in mu določil rok za izpolnitev.</w:t>
      </w:r>
    </w:p>
    <w:p w14:paraId="14A5BFD7" w14:textId="77777777" w:rsidR="001E0C11" w:rsidRDefault="001E0C11" w:rsidP="00BC5410">
      <w:pPr>
        <w:keepNext/>
        <w:keepLines/>
        <w:jc w:val="both"/>
        <w:rPr>
          <w:rFonts w:ascii="Tahoma" w:hAnsi="Tahoma" w:cs="Tahoma"/>
        </w:rPr>
      </w:pPr>
    </w:p>
    <w:p w14:paraId="35BD63DD" w14:textId="1F642470" w:rsidR="002D1FAE" w:rsidRDefault="002D1FAE" w:rsidP="00BC5410">
      <w:pPr>
        <w:keepNext/>
        <w:keepLines/>
        <w:jc w:val="both"/>
        <w:rPr>
          <w:rFonts w:ascii="Tahoma" w:hAnsi="Tahoma" w:cs="Tahoma"/>
        </w:rPr>
      </w:pPr>
      <w:r w:rsidRPr="005D654E">
        <w:rPr>
          <w:rFonts w:ascii="Tahoma" w:hAnsi="Tahoma" w:cs="Tahoma"/>
        </w:rPr>
        <w:t>V kolikor izbrani ponudnik</w:t>
      </w:r>
      <w:r w:rsidR="0084548A">
        <w:rPr>
          <w:rFonts w:ascii="Tahoma" w:hAnsi="Tahoma" w:cs="Tahoma"/>
        </w:rPr>
        <w:t>,</w:t>
      </w:r>
      <w:r w:rsidRPr="005D654E">
        <w:rPr>
          <w:rFonts w:ascii="Tahoma" w:hAnsi="Tahoma" w:cs="Tahoma"/>
        </w:rPr>
        <w:t xml:space="preserve"> v roku </w:t>
      </w:r>
      <w:r>
        <w:rPr>
          <w:rFonts w:ascii="Tahoma" w:hAnsi="Tahoma" w:cs="Tahoma"/>
        </w:rPr>
        <w:t>15</w:t>
      </w:r>
      <w:r w:rsidRPr="005D654E">
        <w:rPr>
          <w:rFonts w:ascii="Tahoma" w:hAnsi="Tahoma" w:cs="Tahoma"/>
        </w:rPr>
        <w:t xml:space="preserve"> (</w:t>
      </w:r>
      <w:r>
        <w:rPr>
          <w:rFonts w:ascii="Tahoma" w:hAnsi="Tahoma" w:cs="Tahoma"/>
        </w:rPr>
        <w:t>petnajstih</w:t>
      </w:r>
      <w:r w:rsidRPr="005D654E">
        <w:rPr>
          <w:rFonts w:ascii="Tahoma" w:hAnsi="Tahoma" w:cs="Tahoma"/>
        </w:rPr>
        <w:t xml:space="preserve">) </w:t>
      </w:r>
      <w:r>
        <w:rPr>
          <w:rFonts w:ascii="Tahoma" w:hAnsi="Tahoma" w:cs="Tahoma"/>
        </w:rPr>
        <w:t>koledarskih</w:t>
      </w:r>
      <w:r w:rsidRPr="005D654E">
        <w:rPr>
          <w:rFonts w:ascii="Tahoma" w:hAnsi="Tahoma" w:cs="Tahoma"/>
        </w:rPr>
        <w:t xml:space="preserve"> dni od sklenitve okvirnega sporazuma</w:t>
      </w:r>
      <w:r w:rsidR="0084548A">
        <w:rPr>
          <w:rFonts w:ascii="Tahoma" w:hAnsi="Tahoma" w:cs="Tahoma"/>
        </w:rPr>
        <w:t>,</w:t>
      </w:r>
      <w:r w:rsidRPr="005D654E">
        <w:rPr>
          <w:rFonts w:ascii="Tahoma" w:hAnsi="Tahoma" w:cs="Tahoma"/>
        </w:rPr>
        <w:t xml:space="preserve"> ne bo predložil </w:t>
      </w:r>
      <w:r>
        <w:rPr>
          <w:rFonts w:ascii="Tahoma" w:hAnsi="Tahoma" w:cs="Tahoma"/>
        </w:rPr>
        <w:t>finančnega</w:t>
      </w:r>
      <w:r w:rsidRPr="005D654E">
        <w:rPr>
          <w:rFonts w:ascii="Tahoma" w:hAnsi="Tahoma" w:cs="Tahoma"/>
        </w:rPr>
        <w:t xml:space="preserve"> zavarovanj</w:t>
      </w:r>
      <w:r>
        <w:rPr>
          <w:rFonts w:ascii="Tahoma" w:hAnsi="Tahoma" w:cs="Tahoma"/>
        </w:rPr>
        <w:t>a</w:t>
      </w:r>
      <w:r w:rsidRPr="005D654E">
        <w:rPr>
          <w:rFonts w:ascii="Tahoma" w:hAnsi="Tahoma" w:cs="Tahoma"/>
        </w:rPr>
        <w:t xml:space="preserve"> dobre izvedbe obveznosti po okvirnem sporazumu v </w:t>
      </w:r>
      <w:r w:rsidR="00FA5467">
        <w:rPr>
          <w:rFonts w:ascii="Tahoma" w:hAnsi="Tahoma" w:cs="Tahoma"/>
        </w:rPr>
        <w:t xml:space="preserve">navedeni </w:t>
      </w:r>
      <w:r w:rsidRPr="005D654E">
        <w:rPr>
          <w:rFonts w:ascii="Tahoma" w:hAnsi="Tahoma" w:cs="Tahoma"/>
        </w:rPr>
        <w:t>višini</w:t>
      </w:r>
      <w:r w:rsidR="0084548A">
        <w:rPr>
          <w:rFonts w:ascii="Tahoma" w:hAnsi="Tahoma" w:cs="Tahoma"/>
        </w:rPr>
        <w:t>,</w:t>
      </w:r>
      <w:r>
        <w:rPr>
          <w:rFonts w:ascii="Tahoma" w:hAnsi="Tahoma" w:cs="Tahoma"/>
        </w:rPr>
        <w:t xml:space="preserve"> </w:t>
      </w:r>
      <w:r w:rsidRPr="005C28A5">
        <w:rPr>
          <w:rFonts w:ascii="Tahoma" w:hAnsi="Tahoma" w:cs="Tahoma"/>
        </w:rPr>
        <w:t xml:space="preserve">kot je opredeljeno </w:t>
      </w:r>
      <w:r w:rsidR="002A6638" w:rsidRPr="00C855AA">
        <w:rPr>
          <w:rFonts w:ascii="Tahoma" w:hAnsi="Tahoma" w:cs="Tahoma"/>
        </w:rPr>
        <w:t>zgoraj</w:t>
      </w:r>
      <w:r w:rsidRPr="00C855AA">
        <w:rPr>
          <w:rFonts w:ascii="Tahoma" w:hAnsi="Tahoma" w:cs="Tahoma"/>
        </w:rPr>
        <w:t>, da</w:t>
      </w:r>
      <w:r w:rsidRPr="005D654E">
        <w:rPr>
          <w:rFonts w:ascii="Tahoma" w:hAnsi="Tahoma" w:cs="Tahoma"/>
        </w:rPr>
        <w:t xml:space="preserve"> odstopa od sklenitve okvirnega sporazuma in velja, da okvirni sporazum ni bil nikoli sklenjen. </w:t>
      </w:r>
      <w:r w:rsidRPr="00083AEA">
        <w:rPr>
          <w:rFonts w:ascii="Tahoma" w:hAnsi="Tahoma" w:cs="Tahoma"/>
        </w:rPr>
        <w:t>V tem primeru bo naročnik unovčil zavarovanje resnosti ponudbe, brez kakršnekoli obveznosti do izvajalca.</w:t>
      </w:r>
    </w:p>
    <w:p w14:paraId="3DACD713" w14:textId="77777777" w:rsidR="002D1FAE" w:rsidRPr="005D654E" w:rsidRDefault="002D1FAE" w:rsidP="00BC5410">
      <w:pPr>
        <w:keepNext/>
        <w:keepLines/>
        <w:jc w:val="both"/>
        <w:rPr>
          <w:rFonts w:ascii="Tahoma" w:hAnsi="Tahoma" w:cs="Tahoma"/>
        </w:rPr>
      </w:pPr>
    </w:p>
    <w:p w14:paraId="2AC3B9D0" w14:textId="77777777" w:rsidR="002D1FAE" w:rsidRDefault="002D1FAE" w:rsidP="00BC5410">
      <w:pPr>
        <w:keepNext/>
        <w:keepLines/>
        <w:jc w:val="both"/>
        <w:rPr>
          <w:rFonts w:ascii="Tahoma" w:hAnsi="Tahoma" w:cs="Tahoma"/>
        </w:rPr>
      </w:pPr>
      <w:r w:rsidRPr="005D654E">
        <w:rPr>
          <w:rFonts w:ascii="Tahoma" w:hAnsi="Tahoma" w:cs="Tahoma"/>
        </w:rPr>
        <w:t>Vzorec bančne garancije za dobro izvedbo obveznosti po okvirnem sporazumu je priloga razpisne dokumentacije (</w:t>
      </w:r>
      <w:r w:rsidRPr="00A1220B">
        <w:rPr>
          <w:rFonts w:ascii="Tahoma" w:hAnsi="Tahoma" w:cs="Tahoma"/>
        </w:rPr>
        <w:t xml:space="preserve">Priloga </w:t>
      </w:r>
      <w:r>
        <w:rPr>
          <w:rFonts w:ascii="Tahoma" w:hAnsi="Tahoma" w:cs="Tahoma"/>
        </w:rPr>
        <w:t>9/2</w:t>
      </w:r>
      <w:r w:rsidRPr="005D654E">
        <w:rPr>
          <w:rFonts w:ascii="Tahoma" w:hAnsi="Tahoma" w:cs="Tahoma"/>
        </w:rPr>
        <w:t xml:space="preserve">). </w:t>
      </w:r>
      <w:r>
        <w:rPr>
          <w:rFonts w:ascii="Tahoma" w:hAnsi="Tahoma" w:cs="Tahoma"/>
        </w:rPr>
        <w:t>G</w:t>
      </w:r>
      <w:r w:rsidRPr="005D654E">
        <w:rPr>
          <w:rFonts w:ascii="Tahoma" w:hAnsi="Tahoma" w:cs="Tahoma"/>
        </w:rPr>
        <w:t>arancija je lahko izdana tudi v obliki kavcijskega zavarovanja, izdanega s strani zavarovalnic</w:t>
      </w:r>
      <w:r>
        <w:rPr>
          <w:rFonts w:ascii="Tahoma" w:hAnsi="Tahoma" w:cs="Tahoma"/>
        </w:rPr>
        <w:t>e</w:t>
      </w:r>
      <w:r w:rsidRPr="005D654E">
        <w:rPr>
          <w:rFonts w:ascii="Tahoma" w:hAnsi="Tahoma" w:cs="Tahoma"/>
        </w:rPr>
        <w:t xml:space="preserve">. Kavcijsko zavarovanje mora </w:t>
      </w:r>
      <w:r>
        <w:rPr>
          <w:rFonts w:ascii="Tahoma" w:hAnsi="Tahoma" w:cs="Tahoma"/>
        </w:rPr>
        <w:t xml:space="preserve">po vsebini </w:t>
      </w:r>
      <w:r w:rsidRPr="005D654E">
        <w:rPr>
          <w:rFonts w:ascii="Tahoma" w:hAnsi="Tahoma" w:cs="Tahoma"/>
        </w:rPr>
        <w:t>us</w:t>
      </w:r>
      <w:r>
        <w:rPr>
          <w:rFonts w:ascii="Tahoma" w:hAnsi="Tahoma" w:cs="Tahoma"/>
        </w:rPr>
        <w:t>trezati vzorcu bančne garancije.</w:t>
      </w:r>
    </w:p>
    <w:p w14:paraId="31BC2619" w14:textId="77777777" w:rsidR="00D87002" w:rsidRDefault="00D87002" w:rsidP="00BC5410">
      <w:pPr>
        <w:keepNext/>
        <w:keepLines/>
        <w:jc w:val="both"/>
        <w:rPr>
          <w:rFonts w:ascii="Tahoma" w:hAnsi="Tahoma" w:cs="Tahoma"/>
        </w:rPr>
      </w:pPr>
    </w:p>
    <w:p w14:paraId="1A0E5624" w14:textId="77777777" w:rsidR="002D1FAE" w:rsidRPr="001679B4" w:rsidRDefault="002D1FAE" w:rsidP="00BC5410">
      <w:pPr>
        <w:keepNext/>
        <w:keepLines/>
        <w:numPr>
          <w:ilvl w:val="1"/>
          <w:numId w:val="2"/>
        </w:numPr>
        <w:jc w:val="both"/>
        <w:rPr>
          <w:rFonts w:ascii="Tahoma" w:hAnsi="Tahoma" w:cs="Tahoma"/>
          <w:b/>
        </w:rPr>
      </w:pPr>
      <w:r>
        <w:rPr>
          <w:rFonts w:ascii="Tahoma" w:hAnsi="Tahoma" w:cs="Tahoma"/>
          <w:b/>
        </w:rPr>
        <w:t>Dodatna zavarovanja</w:t>
      </w:r>
    </w:p>
    <w:p w14:paraId="330B5A60" w14:textId="77777777" w:rsidR="002D1FAE" w:rsidRPr="001679B4" w:rsidRDefault="002D1FAE" w:rsidP="00BC5410">
      <w:pPr>
        <w:keepNext/>
        <w:keepLines/>
        <w:jc w:val="both"/>
        <w:rPr>
          <w:rFonts w:ascii="Tahoma" w:hAnsi="Tahoma" w:cs="Tahoma"/>
        </w:rPr>
      </w:pPr>
    </w:p>
    <w:p w14:paraId="5596F0A9" w14:textId="77777777" w:rsidR="002D1FAE" w:rsidRDefault="002D1FAE" w:rsidP="00BC5410">
      <w:pPr>
        <w:keepNext/>
        <w:keepLines/>
        <w:jc w:val="both"/>
        <w:rPr>
          <w:rFonts w:ascii="Tahoma" w:hAnsi="Tahoma" w:cs="Tahoma"/>
        </w:rPr>
      </w:pPr>
      <w:r w:rsidRPr="00645EF5">
        <w:rPr>
          <w:rFonts w:ascii="Tahoma" w:hAnsi="Tahoma" w:cs="Tahoma"/>
        </w:rPr>
        <w:t>V primeru zahteve Agencije Republike Slovenije za okolje (v nadaljevanju: ARSO) ali katere druge institucije v Republiki Sloveniji ali drugi državi, kjer se izvaja transport ali nadaljnja obdelava, mora izbrani ponudnik storitev po okvirnem sporazumu predložiti tem organom ali institucijam dodatna zavarovanja v svojem imenu ali v imenu naročnika in za svoj račun oz. zavarovanja v skladu z Uredbo (ES) št. 1013/2006 o čezmejnem pošiljanju odpadkov</w:t>
      </w:r>
      <w:r>
        <w:rPr>
          <w:rFonts w:ascii="Tahoma" w:hAnsi="Tahoma" w:cs="Tahoma"/>
        </w:rPr>
        <w:t>.</w:t>
      </w:r>
    </w:p>
    <w:p w14:paraId="1A9B70CB" w14:textId="77777777" w:rsidR="002D1FAE" w:rsidRDefault="002D1FAE" w:rsidP="00BC5410">
      <w:pPr>
        <w:keepNext/>
        <w:keepLines/>
        <w:jc w:val="both"/>
        <w:rPr>
          <w:rFonts w:ascii="Tahoma" w:hAnsi="Tahoma" w:cs="Tahoma"/>
        </w:rPr>
      </w:pPr>
    </w:p>
    <w:p w14:paraId="4B39499F" w14:textId="6FCA2B1B" w:rsidR="00201FEC" w:rsidRDefault="00201FEC" w:rsidP="00BC5410">
      <w:pPr>
        <w:keepNext/>
        <w:keepLines/>
        <w:jc w:val="both"/>
        <w:rPr>
          <w:rFonts w:ascii="Tahoma" w:hAnsi="Tahoma" w:cs="Tahoma"/>
        </w:rPr>
      </w:pPr>
    </w:p>
    <w:p w14:paraId="1FCCF413" w14:textId="77777777" w:rsidR="00201FEC" w:rsidRDefault="00201FEC" w:rsidP="00BC5410">
      <w:pPr>
        <w:keepNext/>
        <w:keepLines/>
        <w:jc w:val="both"/>
        <w:rPr>
          <w:rFonts w:ascii="Tahoma" w:hAnsi="Tahoma" w:cs="Tahoma"/>
        </w:rPr>
      </w:pPr>
    </w:p>
    <w:p w14:paraId="17340273" w14:textId="77777777" w:rsidR="00112D9C" w:rsidRPr="00C8579C" w:rsidRDefault="00112D9C" w:rsidP="00BC5410">
      <w:pPr>
        <w:keepNext/>
        <w:keepLines/>
        <w:numPr>
          <w:ilvl w:val="0"/>
          <w:numId w:val="2"/>
        </w:numPr>
        <w:jc w:val="both"/>
        <w:rPr>
          <w:rFonts w:ascii="Tahoma" w:hAnsi="Tahoma" w:cs="Tahoma"/>
          <w:b/>
          <w:sz w:val="24"/>
        </w:rPr>
      </w:pPr>
      <w:r w:rsidRPr="00C8579C">
        <w:rPr>
          <w:rFonts w:ascii="Tahoma" w:hAnsi="Tahoma" w:cs="Tahoma"/>
          <w:b/>
          <w:sz w:val="24"/>
        </w:rPr>
        <w:t>MERILA ZA IZBIRO PONUDNIKOV</w:t>
      </w:r>
    </w:p>
    <w:p w14:paraId="414EB2B2" w14:textId="77777777" w:rsidR="00873008" w:rsidRDefault="00873008" w:rsidP="00BC5410">
      <w:pPr>
        <w:keepNext/>
        <w:keepLines/>
        <w:jc w:val="both"/>
        <w:rPr>
          <w:rFonts w:ascii="Tahoma" w:hAnsi="Tahoma" w:cs="Tahoma"/>
          <w:b/>
          <w:lang w:val="x-none"/>
        </w:rPr>
      </w:pPr>
    </w:p>
    <w:p w14:paraId="032A23FE" w14:textId="77777777" w:rsidR="00895645" w:rsidRPr="001C0345" w:rsidRDefault="00895645" w:rsidP="00BC5410">
      <w:pPr>
        <w:pStyle w:val="Odstavekseznama"/>
        <w:keepNext/>
        <w:keepLines/>
        <w:numPr>
          <w:ilvl w:val="1"/>
          <w:numId w:val="2"/>
        </w:numPr>
        <w:jc w:val="both"/>
        <w:rPr>
          <w:rFonts w:ascii="Tahoma" w:hAnsi="Tahoma" w:cs="Tahoma"/>
          <w:b/>
        </w:rPr>
      </w:pPr>
      <w:r w:rsidRPr="001C0345">
        <w:rPr>
          <w:rFonts w:ascii="Tahoma" w:hAnsi="Tahoma" w:cs="Tahoma"/>
          <w:b/>
        </w:rPr>
        <w:t xml:space="preserve">Merilo za izbiro ponudnikov za LF-A </w:t>
      </w:r>
      <w:r>
        <w:rPr>
          <w:rFonts w:ascii="Tahoma" w:hAnsi="Tahoma" w:cs="Tahoma"/>
          <w:b/>
        </w:rPr>
        <w:t>sušeno</w:t>
      </w:r>
    </w:p>
    <w:p w14:paraId="3B6FBB42" w14:textId="77777777" w:rsidR="00190ECF" w:rsidRDefault="00190ECF" w:rsidP="00BC5410">
      <w:pPr>
        <w:pStyle w:val="Default"/>
        <w:keepNext/>
        <w:keepLines/>
        <w:jc w:val="both"/>
        <w:rPr>
          <w:rFonts w:ascii="Tahoma" w:hAnsi="Tahoma" w:cs="Tahoma"/>
          <w:sz w:val="20"/>
        </w:rPr>
      </w:pPr>
    </w:p>
    <w:p w14:paraId="76C59558" w14:textId="110A870F" w:rsidR="00B70DD4" w:rsidRDefault="00190ECF" w:rsidP="00B70DD4">
      <w:pPr>
        <w:pStyle w:val="Default"/>
        <w:keepNext/>
        <w:keepLines/>
        <w:jc w:val="both"/>
        <w:rPr>
          <w:rFonts w:ascii="Tahoma" w:hAnsi="Tahoma" w:cs="Tahoma"/>
          <w:sz w:val="20"/>
        </w:rPr>
      </w:pPr>
      <w:r w:rsidRPr="00190ECF">
        <w:rPr>
          <w:rFonts w:ascii="Tahoma" w:hAnsi="Tahoma" w:cs="Tahoma"/>
          <w:sz w:val="20"/>
        </w:rPr>
        <w:t xml:space="preserve">Naročnik bo izbral ponudnika, ki bo oddal </w:t>
      </w:r>
      <w:r w:rsidR="005005D4">
        <w:rPr>
          <w:rFonts w:ascii="Tahoma" w:hAnsi="Tahoma" w:cs="Tahoma"/>
          <w:sz w:val="20"/>
        </w:rPr>
        <w:t>cenovno</w:t>
      </w:r>
      <w:r w:rsidR="005005D4" w:rsidRPr="00190ECF">
        <w:rPr>
          <w:rFonts w:ascii="Tahoma" w:hAnsi="Tahoma" w:cs="Tahoma"/>
          <w:sz w:val="20"/>
        </w:rPr>
        <w:t xml:space="preserve"> </w:t>
      </w:r>
      <w:r w:rsidRPr="00190ECF">
        <w:rPr>
          <w:rFonts w:ascii="Tahoma" w:hAnsi="Tahoma" w:cs="Tahoma"/>
          <w:sz w:val="20"/>
        </w:rPr>
        <w:t>najugodnejšo in dopustno ponudbo</w:t>
      </w:r>
      <w:r w:rsidR="00D1504B">
        <w:rPr>
          <w:rFonts w:ascii="Tahoma" w:hAnsi="Tahoma" w:cs="Tahoma"/>
          <w:sz w:val="20"/>
        </w:rPr>
        <w:t xml:space="preserve"> za celotno razpisano okvirno količino 12.000 ton</w:t>
      </w:r>
      <w:r w:rsidR="005005D4">
        <w:rPr>
          <w:rFonts w:ascii="Tahoma" w:hAnsi="Tahoma" w:cs="Tahoma"/>
          <w:sz w:val="20"/>
        </w:rPr>
        <w:t xml:space="preserve"> - m</w:t>
      </w:r>
      <w:r w:rsidR="005005D4" w:rsidRPr="00B25896">
        <w:rPr>
          <w:rFonts w:ascii="Tahoma" w:hAnsi="Tahoma" w:cs="Tahoma"/>
          <w:sz w:val="20"/>
        </w:rPr>
        <w:t>erilo</w:t>
      </w:r>
      <w:r w:rsidR="00B70DD4" w:rsidRPr="00B25896">
        <w:rPr>
          <w:rFonts w:ascii="Tahoma" w:hAnsi="Tahoma" w:cs="Tahoma"/>
          <w:sz w:val="20"/>
        </w:rPr>
        <w:t xml:space="preserve"> za izbiro ekonomsko najugodnejše ponudbe je </w:t>
      </w:r>
      <w:r w:rsidR="00B70DD4" w:rsidRPr="00B25896">
        <w:rPr>
          <w:rFonts w:ascii="Tahoma" w:hAnsi="Tahoma" w:cs="Tahoma"/>
          <w:b/>
          <w:sz w:val="20"/>
        </w:rPr>
        <w:t>najnižja</w:t>
      </w:r>
      <w:r w:rsidR="00B70DD4">
        <w:rPr>
          <w:rFonts w:ascii="Tahoma" w:hAnsi="Tahoma" w:cs="Tahoma"/>
          <w:b/>
          <w:sz w:val="20"/>
        </w:rPr>
        <w:t xml:space="preserve"> skupna</w:t>
      </w:r>
      <w:r w:rsidR="00B70DD4" w:rsidRPr="00B25896">
        <w:rPr>
          <w:rFonts w:ascii="Tahoma" w:hAnsi="Tahoma" w:cs="Tahoma"/>
          <w:b/>
          <w:sz w:val="20"/>
        </w:rPr>
        <w:t xml:space="preserve"> ponudbena cena brez DDV</w:t>
      </w:r>
      <w:r w:rsidR="00B70DD4">
        <w:rPr>
          <w:rFonts w:ascii="Tahoma" w:hAnsi="Tahoma" w:cs="Tahoma"/>
          <w:b/>
          <w:sz w:val="20"/>
        </w:rPr>
        <w:t>.</w:t>
      </w:r>
      <w:r w:rsidR="00B70DD4" w:rsidRPr="00B25896">
        <w:rPr>
          <w:rFonts w:ascii="Tahoma" w:hAnsi="Tahoma" w:cs="Tahoma"/>
          <w:b/>
          <w:sz w:val="20"/>
        </w:rPr>
        <w:t xml:space="preserve"> </w:t>
      </w:r>
    </w:p>
    <w:p w14:paraId="486F9AAF" w14:textId="14FF5632" w:rsidR="00190ECF" w:rsidRDefault="00190ECF" w:rsidP="00BC5410">
      <w:pPr>
        <w:pStyle w:val="Default"/>
        <w:keepNext/>
        <w:keepLines/>
        <w:jc w:val="both"/>
        <w:rPr>
          <w:rFonts w:ascii="Tahoma" w:hAnsi="Tahoma" w:cs="Tahoma"/>
          <w:sz w:val="20"/>
        </w:rPr>
      </w:pPr>
    </w:p>
    <w:p w14:paraId="661297E1" w14:textId="77777777" w:rsidR="00895645" w:rsidRDefault="00895645" w:rsidP="00BC5410">
      <w:pPr>
        <w:keepNext/>
        <w:keepLines/>
        <w:jc w:val="both"/>
        <w:rPr>
          <w:rFonts w:ascii="Tahoma" w:hAnsi="Tahoma" w:cs="Tahoma"/>
        </w:rPr>
      </w:pPr>
    </w:p>
    <w:p w14:paraId="72597D82" w14:textId="77777777" w:rsidR="00F90FE3" w:rsidRPr="00F90FE3" w:rsidRDefault="00F90FE3" w:rsidP="00BC5410">
      <w:pPr>
        <w:keepNext/>
        <w:keepLines/>
        <w:jc w:val="both"/>
        <w:rPr>
          <w:rFonts w:ascii="Tahoma" w:hAnsi="Tahoma" w:cs="Tahoma"/>
          <w:bCs/>
        </w:rPr>
      </w:pPr>
    </w:p>
    <w:p w14:paraId="6E30DE35" w14:textId="77777777" w:rsidR="00363E6C" w:rsidRPr="00C8579C" w:rsidRDefault="00363E6C" w:rsidP="00BC5410">
      <w:pPr>
        <w:keepNext/>
        <w:keepLines/>
        <w:numPr>
          <w:ilvl w:val="0"/>
          <w:numId w:val="2"/>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63C98C5D" w14:textId="77777777" w:rsidR="007C70A1" w:rsidRPr="00C8579C" w:rsidRDefault="007C70A1" w:rsidP="00BC5410">
      <w:pPr>
        <w:keepNext/>
        <w:keepLines/>
        <w:ind w:left="360"/>
        <w:jc w:val="both"/>
        <w:rPr>
          <w:rFonts w:ascii="Tahoma" w:hAnsi="Tahoma" w:cs="Tahoma"/>
          <w:b/>
          <w:sz w:val="24"/>
        </w:rPr>
      </w:pPr>
    </w:p>
    <w:p w14:paraId="461AC864" w14:textId="77777777" w:rsidR="00363E6C" w:rsidRPr="00C8579C" w:rsidRDefault="00363E6C" w:rsidP="00BC5410">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0C8680CB" w14:textId="77777777" w:rsidR="00363E6C" w:rsidRPr="00C8579C" w:rsidRDefault="00363E6C" w:rsidP="00BC5410">
      <w:pPr>
        <w:keepNext/>
        <w:keepLines/>
        <w:jc w:val="both"/>
        <w:rPr>
          <w:rFonts w:ascii="Tahoma" w:hAnsi="Tahoma" w:cs="Tahoma"/>
        </w:rPr>
      </w:pPr>
    </w:p>
    <w:p w14:paraId="1F07A4C5" w14:textId="350B39B5" w:rsidR="00363E6C" w:rsidRPr="00A53DA6" w:rsidRDefault="00363E6C" w:rsidP="00BC5410">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4" w:history="1">
        <w:r w:rsidRPr="00A53DA6">
          <w:rPr>
            <w:rStyle w:val="Hiperpovezava"/>
            <w:rFonts w:ascii="Tahoma" w:hAnsi="Tahoma" w:cs="Tahoma"/>
            <w:lang w:val="sl-SI"/>
          </w:rPr>
          <w:t>https://ejn.gov.si/eJN2</w:t>
        </w:r>
      </w:hyperlink>
      <w:r w:rsidRPr="00A53DA6">
        <w:rPr>
          <w:rFonts w:ascii="Tahoma" w:hAnsi="Tahoma" w:cs="Tahoma"/>
          <w:lang w:val="sl-SI"/>
        </w:rPr>
        <w:t xml:space="preserve"> </w:t>
      </w:r>
      <w:r w:rsidRPr="00A53DA6">
        <w:rPr>
          <w:rFonts w:ascii="Tahoma" w:hAnsi="Tahoma" w:cs="Tahoma"/>
          <w:b/>
          <w:lang w:val="sl-SI"/>
        </w:rPr>
        <w:t xml:space="preserve">najkasneje do </w:t>
      </w:r>
      <w:r w:rsidR="00A53DA6" w:rsidRPr="00A53DA6">
        <w:rPr>
          <w:rFonts w:ascii="Tahoma" w:hAnsi="Tahoma" w:cs="Tahoma"/>
          <w:b/>
          <w:lang w:val="sl-SI"/>
        </w:rPr>
        <w:t>17</w:t>
      </w:r>
      <w:r w:rsidR="0016184A" w:rsidRPr="00A53DA6">
        <w:rPr>
          <w:rFonts w:ascii="Tahoma" w:hAnsi="Tahoma" w:cs="Tahoma"/>
          <w:b/>
          <w:lang w:val="sl-SI"/>
        </w:rPr>
        <w:t>.</w:t>
      </w:r>
      <w:r w:rsidR="00A53DA6" w:rsidRPr="00A53DA6">
        <w:rPr>
          <w:rFonts w:ascii="Tahoma" w:hAnsi="Tahoma" w:cs="Tahoma"/>
          <w:b/>
          <w:lang w:val="sl-SI"/>
        </w:rPr>
        <w:t>5</w:t>
      </w:r>
      <w:r w:rsidR="0016184A" w:rsidRPr="00A53DA6">
        <w:rPr>
          <w:rFonts w:ascii="Tahoma" w:hAnsi="Tahoma" w:cs="Tahoma"/>
          <w:b/>
          <w:lang w:val="sl-SI"/>
        </w:rPr>
        <w:t>.202</w:t>
      </w:r>
      <w:r w:rsidR="00201FEC" w:rsidRPr="00A53DA6">
        <w:rPr>
          <w:rFonts w:ascii="Tahoma" w:hAnsi="Tahoma" w:cs="Tahoma"/>
          <w:b/>
          <w:lang w:val="sl-SI"/>
        </w:rPr>
        <w:t>4</w:t>
      </w:r>
      <w:r w:rsidR="0016184A" w:rsidRPr="00A53DA6">
        <w:rPr>
          <w:rFonts w:ascii="Tahoma" w:hAnsi="Tahoma" w:cs="Tahoma"/>
          <w:b/>
          <w:lang w:val="sl-SI"/>
        </w:rPr>
        <w:t xml:space="preserve"> do 1</w:t>
      </w:r>
      <w:r w:rsidR="00A53DA6" w:rsidRPr="00A53DA6">
        <w:rPr>
          <w:rFonts w:ascii="Tahoma" w:hAnsi="Tahoma" w:cs="Tahoma"/>
          <w:b/>
          <w:lang w:val="sl-SI"/>
        </w:rPr>
        <w:t>0</w:t>
      </w:r>
      <w:r w:rsidRPr="00A53DA6">
        <w:rPr>
          <w:rFonts w:ascii="Tahoma" w:hAnsi="Tahoma" w:cs="Tahoma"/>
          <w:b/>
          <w:lang w:val="sl-SI"/>
        </w:rPr>
        <w:t>.00</w:t>
      </w:r>
      <w:r w:rsidRPr="00A53DA6">
        <w:rPr>
          <w:rFonts w:ascii="Tahoma" w:hAnsi="Tahoma" w:cs="Tahoma"/>
          <w:lang w:val="sl-SI"/>
        </w:rPr>
        <w:t xml:space="preserve"> </w:t>
      </w:r>
      <w:r w:rsidRPr="00A53DA6">
        <w:rPr>
          <w:rFonts w:ascii="Tahoma" w:hAnsi="Tahoma" w:cs="Tahoma"/>
          <w:b/>
          <w:lang w:val="sl-SI"/>
        </w:rPr>
        <w:t>ure</w:t>
      </w:r>
      <w:r w:rsidRPr="00A53DA6">
        <w:rPr>
          <w:rFonts w:ascii="Tahoma" w:hAnsi="Tahoma" w:cs="Tahoma"/>
          <w:lang w:val="sl-SI"/>
        </w:rPr>
        <w:t>. Za oddano ponudbo se šteje ponudba, ki je v informacijskem sistemu e-JN označena s statusom »ODDANO«. Ponudnik nosi vse stroške priprave in predložitve ponudbe.</w:t>
      </w:r>
    </w:p>
    <w:p w14:paraId="0348D5D0" w14:textId="77777777" w:rsidR="00363E6C" w:rsidRPr="00A53DA6" w:rsidRDefault="00363E6C" w:rsidP="00BC5410">
      <w:pPr>
        <w:keepNext/>
        <w:keepLines/>
        <w:jc w:val="both"/>
        <w:rPr>
          <w:rFonts w:ascii="Tahoma" w:hAnsi="Tahoma" w:cs="Tahoma"/>
          <w:b/>
        </w:rPr>
      </w:pPr>
    </w:p>
    <w:p w14:paraId="1C3F418A" w14:textId="77777777" w:rsidR="00363E6C" w:rsidRPr="00A53DA6" w:rsidRDefault="00363E6C" w:rsidP="00BC5410">
      <w:pPr>
        <w:pStyle w:val="Telobesedila3"/>
        <w:keepNext/>
        <w:keepLines/>
        <w:rPr>
          <w:rFonts w:ascii="Tahoma" w:hAnsi="Tahoma" w:cs="Tahoma"/>
          <w:lang w:val="sl-SI"/>
        </w:rPr>
      </w:pPr>
      <w:r w:rsidRPr="00A53DA6">
        <w:rPr>
          <w:rFonts w:ascii="Tahoma" w:hAnsi="Tahoma" w:cs="Tahoma"/>
          <w:lang w:val="sl-SI"/>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1C20EB8" w14:textId="77777777" w:rsidR="00363E6C" w:rsidRPr="00A53DA6" w:rsidRDefault="00363E6C" w:rsidP="00BC5410">
      <w:pPr>
        <w:pStyle w:val="Telobesedila3"/>
        <w:keepNext/>
        <w:keepLines/>
        <w:rPr>
          <w:rFonts w:ascii="Tahoma" w:hAnsi="Tahoma" w:cs="Tahoma"/>
          <w:lang w:val="sl-SI"/>
        </w:rPr>
      </w:pPr>
    </w:p>
    <w:p w14:paraId="4CBB938B" w14:textId="77777777" w:rsidR="00363E6C" w:rsidRPr="00A53DA6" w:rsidRDefault="00363E6C" w:rsidP="00BC5410">
      <w:pPr>
        <w:pStyle w:val="Telobesedila3"/>
        <w:keepNext/>
        <w:keepLines/>
        <w:rPr>
          <w:rFonts w:ascii="Tahoma" w:hAnsi="Tahoma" w:cs="Tahoma"/>
          <w:lang w:val="sl-SI"/>
        </w:rPr>
      </w:pPr>
      <w:r w:rsidRPr="00A53DA6">
        <w:rPr>
          <w:rFonts w:ascii="Tahoma" w:hAnsi="Tahoma" w:cs="Tahoma"/>
          <w:lang w:val="sl-SI"/>
        </w:rPr>
        <w:t>Po preteku roka za predložitev ponudb ponudbe ne bo več mogoče oddati.</w:t>
      </w:r>
    </w:p>
    <w:p w14:paraId="53180826" w14:textId="77777777" w:rsidR="00363E6C" w:rsidRPr="00A53DA6" w:rsidRDefault="00363E6C" w:rsidP="00BC5410">
      <w:pPr>
        <w:pStyle w:val="Telobesedila3"/>
        <w:keepNext/>
        <w:keepLines/>
        <w:rPr>
          <w:rFonts w:ascii="Tahoma" w:hAnsi="Tahoma" w:cs="Tahoma"/>
          <w:lang w:val="sl-SI"/>
        </w:rPr>
      </w:pPr>
    </w:p>
    <w:p w14:paraId="5BFD6CAD" w14:textId="77777777" w:rsidR="00363E6C" w:rsidRPr="00A53DA6" w:rsidRDefault="00363E6C" w:rsidP="00BC5410">
      <w:pPr>
        <w:pStyle w:val="Telobesedila3"/>
        <w:keepNext/>
        <w:keepLines/>
        <w:rPr>
          <w:rFonts w:ascii="Tahoma" w:hAnsi="Tahoma" w:cs="Tahoma"/>
          <w:i/>
          <w:lang w:val="sl-SI"/>
        </w:rPr>
      </w:pPr>
      <w:r w:rsidRPr="00A53DA6">
        <w:rPr>
          <w:rFonts w:ascii="Tahoma" w:hAnsi="Tahoma" w:cs="Tahoma"/>
          <w:lang w:val="sl-SI"/>
        </w:rPr>
        <w:t xml:space="preserve">Dostop do povezave za oddajo elektronske ponudbe v tem postopku javnega naročila je ponudnikom na voljo </w:t>
      </w:r>
      <w:r w:rsidRPr="00A53DA6">
        <w:rPr>
          <w:rFonts w:ascii="Tahoma" w:hAnsi="Tahoma" w:cs="Tahoma"/>
          <w:u w:val="single"/>
          <w:lang w:val="sl-SI"/>
        </w:rPr>
        <w:t xml:space="preserve">v predmetnem Obvestilu o javnem naročilu Portala JN </w:t>
      </w:r>
      <w:r w:rsidRPr="00A53DA6">
        <w:rPr>
          <w:rFonts w:ascii="Tahoma" w:hAnsi="Tahoma" w:cs="Tahoma"/>
          <w:b/>
          <w:u w:val="single"/>
          <w:lang w:val="sl-SI"/>
        </w:rPr>
        <w:t>v razdelku »1.3 Sporočanje«</w:t>
      </w:r>
      <w:r w:rsidRPr="00A53DA6">
        <w:rPr>
          <w:rFonts w:ascii="Tahoma" w:hAnsi="Tahoma" w:cs="Tahoma"/>
          <w:lang w:val="sl-SI"/>
        </w:rPr>
        <w:t xml:space="preserve">. </w:t>
      </w:r>
    </w:p>
    <w:p w14:paraId="243EFEA4" w14:textId="77777777" w:rsidR="00363E6C" w:rsidRPr="00A53DA6" w:rsidRDefault="00363E6C" w:rsidP="00BC5410">
      <w:pPr>
        <w:keepNext/>
        <w:keepLines/>
        <w:jc w:val="both"/>
        <w:rPr>
          <w:rFonts w:ascii="Tahoma" w:hAnsi="Tahoma" w:cs="Tahoma"/>
          <w:b/>
        </w:rPr>
      </w:pPr>
    </w:p>
    <w:p w14:paraId="1FBBB298" w14:textId="4FCD0A56" w:rsidR="00363E6C" w:rsidRPr="00C8579C" w:rsidRDefault="00363E6C" w:rsidP="00BC5410">
      <w:pPr>
        <w:keepNext/>
        <w:keepLines/>
        <w:jc w:val="both"/>
        <w:rPr>
          <w:rFonts w:ascii="Tahoma" w:hAnsi="Tahoma" w:cs="Tahoma"/>
        </w:rPr>
      </w:pPr>
      <w:r w:rsidRPr="00A53DA6">
        <w:rPr>
          <w:rFonts w:ascii="Tahoma" w:hAnsi="Tahoma" w:cs="Tahoma"/>
        </w:rPr>
        <w:t xml:space="preserve">Odpiranje ponudb bo potekalo avtomatično v informacijskem sistemu e-JN dne </w:t>
      </w:r>
      <w:r w:rsidR="00A53DA6" w:rsidRPr="00A53DA6">
        <w:rPr>
          <w:rFonts w:ascii="Tahoma" w:hAnsi="Tahoma" w:cs="Tahoma"/>
          <w:b/>
        </w:rPr>
        <w:t>17</w:t>
      </w:r>
      <w:r w:rsidR="0016184A" w:rsidRPr="00A53DA6">
        <w:rPr>
          <w:rFonts w:ascii="Tahoma" w:hAnsi="Tahoma" w:cs="Tahoma"/>
          <w:b/>
        </w:rPr>
        <w:t>.</w:t>
      </w:r>
      <w:r w:rsidR="00032CA0" w:rsidRPr="00A53DA6">
        <w:rPr>
          <w:rFonts w:ascii="Tahoma" w:hAnsi="Tahoma" w:cs="Tahoma"/>
          <w:b/>
        </w:rPr>
        <w:t xml:space="preserve"> </w:t>
      </w:r>
      <w:r w:rsidR="00A53DA6" w:rsidRPr="00A53DA6">
        <w:rPr>
          <w:rFonts w:ascii="Tahoma" w:hAnsi="Tahoma" w:cs="Tahoma"/>
          <w:b/>
        </w:rPr>
        <w:t>5</w:t>
      </w:r>
      <w:r w:rsidR="00032CA0" w:rsidRPr="00A53DA6">
        <w:rPr>
          <w:rFonts w:ascii="Tahoma" w:hAnsi="Tahoma" w:cs="Tahoma"/>
          <w:b/>
        </w:rPr>
        <w:t>. 20</w:t>
      </w:r>
      <w:r w:rsidR="00696616" w:rsidRPr="00A53DA6">
        <w:rPr>
          <w:rFonts w:ascii="Tahoma" w:hAnsi="Tahoma" w:cs="Tahoma"/>
          <w:b/>
        </w:rPr>
        <w:t>2</w:t>
      </w:r>
      <w:r w:rsidR="00201FEC" w:rsidRPr="00A53DA6">
        <w:rPr>
          <w:rFonts w:ascii="Tahoma" w:hAnsi="Tahoma" w:cs="Tahoma"/>
          <w:b/>
        </w:rPr>
        <w:t>4</w:t>
      </w:r>
      <w:r w:rsidR="00032CA0" w:rsidRPr="00A53DA6">
        <w:rPr>
          <w:rFonts w:ascii="Tahoma" w:hAnsi="Tahoma" w:cs="Tahoma"/>
          <w:b/>
          <w:i/>
        </w:rPr>
        <w:t xml:space="preserve"> </w:t>
      </w:r>
      <w:r w:rsidRPr="00A53DA6">
        <w:rPr>
          <w:rFonts w:ascii="Tahoma" w:hAnsi="Tahoma" w:cs="Tahoma"/>
        </w:rPr>
        <w:t xml:space="preserve">in se bo začelo </w:t>
      </w:r>
      <w:r w:rsidRPr="00A53DA6">
        <w:rPr>
          <w:rFonts w:ascii="Tahoma" w:hAnsi="Tahoma" w:cs="Tahoma"/>
          <w:b/>
        </w:rPr>
        <w:t xml:space="preserve">ob </w:t>
      </w:r>
      <w:r w:rsidR="0016184A" w:rsidRPr="00A53DA6">
        <w:rPr>
          <w:rFonts w:ascii="Tahoma" w:hAnsi="Tahoma" w:cs="Tahoma"/>
          <w:b/>
        </w:rPr>
        <w:t>1</w:t>
      </w:r>
      <w:r w:rsidR="00A53DA6" w:rsidRPr="00A53DA6">
        <w:rPr>
          <w:rFonts w:ascii="Tahoma" w:hAnsi="Tahoma" w:cs="Tahoma"/>
          <w:b/>
        </w:rPr>
        <w:t>2</w:t>
      </w:r>
      <w:r w:rsidRPr="00A53DA6">
        <w:rPr>
          <w:rFonts w:ascii="Tahoma" w:hAnsi="Tahoma" w:cs="Tahoma"/>
          <w:b/>
        </w:rPr>
        <w:t>.0</w:t>
      </w:r>
      <w:r w:rsidR="00C85FA5" w:rsidRPr="00A53DA6">
        <w:rPr>
          <w:rFonts w:ascii="Tahoma" w:hAnsi="Tahoma" w:cs="Tahoma"/>
          <w:b/>
        </w:rPr>
        <w:t>0</w:t>
      </w:r>
      <w:r w:rsidRPr="00A53DA6">
        <w:rPr>
          <w:rFonts w:ascii="Tahoma" w:hAnsi="Tahoma" w:cs="Tahoma"/>
          <w:b/>
        </w:rPr>
        <w:t xml:space="preserve"> uri</w:t>
      </w:r>
      <w:r w:rsidRPr="00A53DA6">
        <w:rPr>
          <w:rFonts w:ascii="Tahoma" w:hAnsi="Tahoma" w:cs="Tahoma"/>
        </w:rPr>
        <w:t xml:space="preserve"> na spletnem naslovu </w:t>
      </w:r>
      <w:hyperlink r:id="rId15" w:history="1">
        <w:r w:rsidRPr="00A53DA6">
          <w:rPr>
            <w:rStyle w:val="Hiperpovezava"/>
            <w:rFonts w:ascii="Tahoma" w:hAnsi="Tahoma" w:cs="Tahoma"/>
          </w:rPr>
          <w:t>https://ejn.gov.si/eJN2</w:t>
        </w:r>
      </w:hyperlink>
      <w:r w:rsidRPr="00A53DA6">
        <w:rPr>
          <w:rFonts w:ascii="Tahoma" w:hAnsi="Tahoma" w:cs="Tahoma"/>
        </w:rPr>
        <w:t>.</w:t>
      </w:r>
      <w:r w:rsidRPr="00C8579C">
        <w:rPr>
          <w:rFonts w:ascii="Tahoma" w:hAnsi="Tahoma" w:cs="Tahoma"/>
        </w:rPr>
        <w:t xml:space="preserve"> </w:t>
      </w:r>
    </w:p>
    <w:p w14:paraId="7EBF42F6" w14:textId="77777777" w:rsidR="00363E6C" w:rsidRPr="00C8579C" w:rsidRDefault="00363E6C" w:rsidP="00BC5410">
      <w:pPr>
        <w:keepNext/>
        <w:keepLines/>
        <w:jc w:val="both"/>
        <w:rPr>
          <w:rFonts w:ascii="Tahoma" w:hAnsi="Tahoma" w:cs="Tahoma"/>
        </w:rPr>
      </w:pPr>
    </w:p>
    <w:p w14:paraId="0A78DE18" w14:textId="479D71CD" w:rsidR="00363E6C" w:rsidRPr="00C8579C" w:rsidRDefault="009A05FC" w:rsidP="00BC5410">
      <w:pPr>
        <w:keepNext/>
        <w:keepLines/>
        <w:jc w:val="both"/>
        <w:rPr>
          <w:rFonts w:ascii="Tahoma" w:hAnsi="Tahoma" w:cs="Tahoma"/>
        </w:rPr>
      </w:pPr>
      <w:r w:rsidRPr="00C8579C">
        <w:rPr>
          <w:rFonts w:ascii="Tahoma" w:hAnsi="Tahoma" w:cs="Tahoma"/>
        </w:rPr>
        <w:t xml:space="preserve">Ob roku </w:t>
      </w:r>
      <w:r w:rsidR="00201FEC">
        <w:rPr>
          <w:rFonts w:ascii="Tahoma" w:hAnsi="Tahoma" w:cs="Tahoma"/>
        </w:rPr>
        <w:t>za</w:t>
      </w:r>
      <w:r w:rsidRPr="00C8579C">
        <w:rPr>
          <w:rFonts w:ascii="Tahoma" w:hAnsi="Tahoma" w:cs="Tahoma"/>
        </w:rPr>
        <w:t xml:space="preserve"> odpiranje ponudb se ponudbe v sistemu samodejno prikažejo v zavihku »Aktualna javna naročila«. Ponudniki in ostala javnost bodo lahko po javnem odpiranju ponudb pregledali prispele informacije oziroma dokumente ponudnikov (torej imena ponudnikov, ki so oddali ponudbo ter ali gre za variantne ponudbe (če je to primerno) in ponudbeni predračun oziroma vrednost ponudbe).</w:t>
      </w:r>
    </w:p>
    <w:p w14:paraId="59ECE29C" w14:textId="77777777" w:rsidR="00696616" w:rsidRPr="00C8579C" w:rsidRDefault="00696616" w:rsidP="00BC5410">
      <w:pPr>
        <w:keepNext/>
        <w:keepLines/>
        <w:jc w:val="both"/>
        <w:rPr>
          <w:rFonts w:ascii="Tahoma" w:hAnsi="Tahoma" w:cs="Tahoma"/>
        </w:rPr>
      </w:pPr>
    </w:p>
    <w:p w14:paraId="6FBE54BC" w14:textId="77777777" w:rsidR="00363E6C" w:rsidRPr="00C8579C" w:rsidRDefault="00363E6C" w:rsidP="00BC5410">
      <w:pPr>
        <w:keepNext/>
        <w:keepLines/>
        <w:numPr>
          <w:ilvl w:val="1"/>
          <w:numId w:val="2"/>
        </w:numPr>
        <w:jc w:val="both"/>
        <w:rPr>
          <w:rFonts w:ascii="Tahoma" w:hAnsi="Tahoma" w:cs="Tahoma"/>
          <w:b/>
        </w:rPr>
      </w:pPr>
      <w:r w:rsidRPr="00C8579C">
        <w:rPr>
          <w:rFonts w:ascii="Tahoma" w:hAnsi="Tahoma" w:cs="Tahoma"/>
          <w:b/>
        </w:rPr>
        <w:t>Način in navodila za predložitev ponudb</w:t>
      </w:r>
    </w:p>
    <w:p w14:paraId="73C596DF" w14:textId="77777777" w:rsidR="00363E6C" w:rsidRPr="00C8579C" w:rsidRDefault="00363E6C" w:rsidP="00BC5410">
      <w:pPr>
        <w:keepNext/>
        <w:keepLines/>
        <w:jc w:val="both"/>
        <w:rPr>
          <w:rFonts w:ascii="Tahoma" w:hAnsi="Tahoma" w:cs="Tahoma"/>
          <w:b/>
        </w:rPr>
      </w:pPr>
    </w:p>
    <w:p w14:paraId="7E39DC79" w14:textId="77777777" w:rsidR="00363E6C" w:rsidRPr="00C8579C" w:rsidRDefault="00363E6C" w:rsidP="00BC5410">
      <w:pPr>
        <w:pStyle w:val="Telobesedila3"/>
        <w:keepNext/>
        <w:keepLines/>
        <w:rPr>
          <w:rStyle w:val="Hiperpovezava"/>
          <w:lang w:val="sl-SI"/>
        </w:rPr>
      </w:pPr>
      <w:r w:rsidRPr="00C8579C">
        <w:rPr>
          <w:rFonts w:ascii="Tahoma" w:hAnsi="Tahoma" w:cs="Tahoma"/>
          <w:lang w:val="sl-SI"/>
        </w:rPr>
        <w:t xml:space="preserve">Ponudniki morajo ponudbe predložiti v informacijski sistem e-JN na spletnem naslovu </w:t>
      </w:r>
      <w:hyperlink r:id="rId16" w:history="1">
        <w:r w:rsidRPr="00C8579C">
          <w:rPr>
            <w:rStyle w:val="Hiperpovezava"/>
            <w:rFonts w:ascii="Tahoma" w:hAnsi="Tahoma" w:cs="Tahoma"/>
            <w:lang w:val="sl-SI"/>
          </w:rPr>
          <w:t>https://ejn.gov.si/eJN2</w:t>
        </w:r>
      </w:hyperlink>
      <w:r w:rsidRPr="00C8579C">
        <w:rPr>
          <w:rFonts w:ascii="Tahoma" w:hAnsi="Tahoma" w:cs="Tahoma"/>
          <w:lang w:val="sl-SI"/>
        </w:rPr>
        <w:t xml:space="preserve">, v skladu s točko 3 dokumenta Navodila za uporabo informacijskega sistema za uporabo funkcionalnosti elektronske oddaje ponudb e-JN: PONUDNIKI (v nadaljevanju: Navodila za uporabo e-JN), ki je objavljen na spletnem naslovu </w:t>
      </w:r>
      <w:hyperlink r:id="rId17" w:history="1">
        <w:r w:rsidRPr="00C8579C">
          <w:rPr>
            <w:rStyle w:val="Hiperpovezava"/>
            <w:rFonts w:ascii="Tahoma" w:hAnsi="Tahoma" w:cs="Tahoma"/>
            <w:lang w:val="sl-SI"/>
          </w:rPr>
          <w:t>https://ejn.gov.si/ponudba/pages/aktualno/vec_informacij_ponudniki.xhtml</w:t>
        </w:r>
      </w:hyperlink>
      <w:r w:rsidRPr="00C8579C">
        <w:rPr>
          <w:rStyle w:val="Hiperpovezava"/>
          <w:lang w:val="sl-SI"/>
        </w:rPr>
        <w:t>.</w:t>
      </w:r>
    </w:p>
    <w:p w14:paraId="0CCC0AB7" w14:textId="77777777" w:rsidR="00363E6C" w:rsidRPr="00C8579C" w:rsidRDefault="00363E6C" w:rsidP="00BC5410">
      <w:pPr>
        <w:pStyle w:val="Telobesedila3"/>
        <w:keepNext/>
        <w:keepLines/>
        <w:rPr>
          <w:rStyle w:val="Hiperpovezava"/>
          <w:lang w:val="sl-SI"/>
        </w:rPr>
      </w:pPr>
    </w:p>
    <w:p w14:paraId="0AC3D298" w14:textId="77777777" w:rsidR="00363E6C" w:rsidRPr="00C8579C" w:rsidRDefault="00363E6C" w:rsidP="00BC5410">
      <w:pPr>
        <w:pStyle w:val="Telobesedila3"/>
        <w:keepNext/>
        <w:keepLines/>
        <w:rPr>
          <w:rFonts w:ascii="Tahoma" w:hAnsi="Tahoma" w:cs="Tahoma"/>
          <w:lang w:val="sl-SI"/>
        </w:rPr>
      </w:pPr>
      <w:r w:rsidRPr="00C8579C">
        <w:rPr>
          <w:rFonts w:ascii="Tahoma" w:hAnsi="Tahoma" w:cs="Tahoma"/>
          <w:lang w:val="sl-SI"/>
        </w:rPr>
        <w:t xml:space="preserve">Ponudnik se mora pred oddajo ponudbe registrirati na spletnem naslovu </w:t>
      </w:r>
      <w:hyperlink r:id="rId18" w:history="1">
        <w:r w:rsidRPr="00C8579C">
          <w:rPr>
            <w:rStyle w:val="Hiperpovezava"/>
            <w:rFonts w:ascii="Tahoma" w:hAnsi="Tahoma" w:cs="Tahoma"/>
            <w:lang w:val="sl-SI"/>
          </w:rPr>
          <w:t>https://ejn.gov.si/eJN2</w:t>
        </w:r>
      </w:hyperlink>
      <w:r w:rsidRPr="00C8579C">
        <w:rPr>
          <w:rFonts w:ascii="Tahoma" w:hAnsi="Tahoma" w:cs="Tahoma"/>
          <w:lang w:val="sl-SI"/>
        </w:rPr>
        <w:t>, v skladu z Navodili za uporabo e-JN. Če je ponudnik že registriran v informacijski sistem e-JN, se v aplikacijo prijavi na istem naslovu.</w:t>
      </w:r>
    </w:p>
    <w:p w14:paraId="1572C8F8" w14:textId="77777777" w:rsidR="00363E6C" w:rsidRPr="00C8579C" w:rsidRDefault="00363E6C" w:rsidP="00BC5410">
      <w:pPr>
        <w:pStyle w:val="Telobesedila3"/>
        <w:keepNext/>
        <w:keepLines/>
        <w:rPr>
          <w:rFonts w:ascii="Tahoma" w:hAnsi="Tahoma" w:cs="Tahoma"/>
          <w:lang w:val="sl-SI"/>
        </w:rPr>
      </w:pPr>
    </w:p>
    <w:p w14:paraId="6F948AF6" w14:textId="77777777" w:rsidR="00032CA0" w:rsidRPr="00C8579C" w:rsidRDefault="00032CA0" w:rsidP="00BC5410">
      <w:pPr>
        <w:keepNext/>
        <w:keepLines/>
        <w:jc w:val="both"/>
        <w:rPr>
          <w:rFonts w:ascii="Tahoma" w:hAnsi="Tahoma" w:cs="Tahoma"/>
        </w:rPr>
      </w:pPr>
      <w:r w:rsidRPr="00C8579C">
        <w:rPr>
          <w:rFonts w:ascii="Tahoma" w:hAnsi="Tahoma" w:cs="Tahoma"/>
        </w:rPr>
        <w:t>Uporabnik ponudnika, ki je v informacijskem sistemu e-JN pooblaščen za oddajanje ponudb, ponudbo odda s klikom na gumb »Oddaj«. Informacijski sistem e-JN ob oddaji ponudbe zabeleži identiteto uporabnika in čas oddaje ponudbe. Uporabnik z dejanjem oddaje ponudbe izkaže in izjavi voljo v imenu ponudnika oddati zavezujočo ponudbo (18. člen Obligacijskega zakonika). Z oddajo ponudbe je</w:t>
      </w:r>
      <w:r w:rsidR="00C16E49" w:rsidRPr="00C8579C">
        <w:rPr>
          <w:rFonts w:ascii="Tahoma" w:hAnsi="Tahoma" w:cs="Tahoma"/>
        </w:rPr>
        <w:t xml:space="preserve"> </w:t>
      </w:r>
      <w:r w:rsidRPr="00C8579C">
        <w:rPr>
          <w:rFonts w:ascii="Tahoma" w:hAnsi="Tahoma" w:cs="Tahoma"/>
        </w:rPr>
        <w:t>le-ta zavezujoča za čas, naveden v ponudbi, razen če jo uporabnik ponudnika umakne ali spremeni pred potekom roka za oddajo ponudb.</w:t>
      </w:r>
    </w:p>
    <w:p w14:paraId="30A3FA67" w14:textId="77777777" w:rsidR="0084247C" w:rsidRPr="00C8579C" w:rsidRDefault="0084247C" w:rsidP="00BC5410">
      <w:pPr>
        <w:keepNext/>
        <w:keepLines/>
        <w:jc w:val="both"/>
        <w:rPr>
          <w:rFonts w:ascii="Tahoma" w:hAnsi="Tahoma" w:cs="Tahoma"/>
        </w:rPr>
      </w:pPr>
    </w:p>
    <w:p w14:paraId="1DC9FEC9" w14:textId="77777777" w:rsidR="00363E6C" w:rsidRPr="00C8579C" w:rsidRDefault="00363E6C" w:rsidP="00BC5410">
      <w:pPr>
        <w:keepNext/>
        <w:keepLines/>
        <w:numPr>
          <w:ilvl w:val="1"/>
          <w:numId w:val="2"/>
        </w:numPr>
        <w:jc w:val="both"/>
        <w:rPr>
          <w:rFonts w:ascii="Tahoma" w:hAnsi="Tahoma" w:cs="Tahoma"/>
          <w:b/>
        </w:rPr>
      </w:pPr>
      <w:r w:rsidRPr="00C8579C">
        <w:rPr>
          <w:rFonts w:ascii="Tahoma" w:hAnsi="Tahoma" w:cs="Tahoma"/>
          <w:b/>
        </w:rPr>
        <w:t>Izdelava ponudbe</w:t>
      </w:r>
    </w:p>
    <w:p w14:paraId="694035CA" w14:textId="77777777" w:rsidR="00363E6C" w:rsidRPr="00C8579C" w:rsidRDefault="00363E6C" w:rsidP="00BC5410">
      <w:pPr>
        <w:keepNext/>
        <w:keepLines/>
        <w:jc w:val="both"/>
        <w:rPr>
          <w:rFonts w:ascii="Tahoma" w:hAnsi="Tahoma" w:cs="Tahoma"/>
        </w:rPr>
      </w:pPr>
    </w:p>
    <w:p w14:paraId="5F5C7F3E" w14:textId="77777777" w:rsidR="00363E6C" w:rsidRPr="00C8579C" w:rsidRDefault="00363E6C" w:rsidP="00BC5410">
      <w:pPr>
        <w:keepNext/>
        <w:keepLines/>
        <w:jc w:val="both"/>
        <w:rPr>
          <w:rFonts w:ascii="Tahoma" w:hAnsi="Tahoma" w:cs="Tahoma"/>
        </w:rPr>
      </w:pPr>
      <w:r w:rsidRPr="00C8579C">
        <w:rPr>
          <w:rFonts w:ascii="Tahoma" w:hAnsi="Tahoma" w:cs="Tahoma"/>
        </w:rPr>
        <w:t>Ponudba naj bo izdelana tako, da vsebuje vse zahtevane dokumente in obrazce, navedene v tč. 6.4. razpisne dokumentacije.</w:t>
      </w:r>
    </w:p>
    <w:p w14:paraId="7A8A46D6" w14:textId="77777777" w:rsidR="00363E6C" w:rsidRPr="00C8579C" w:rsidRDefault="00363E6C" w:rsidP="00BC5410">
      <w:pPr>
        <w:keepNext/>
        <w:keepLines/>
        <w:jc w:val="both"/>
        <w:rPr>
          <w:rFonts w:ascii="Tahoma" w:hAnsi="Tahoma" w:cs="Tahoma"/>
          <w:b/>
        </w:rPr>
      </w:pPr>
    </w:p>
    <w:p w14:paraId="25CC6D5D" w14:textId="77777777" w:rsidR="00363E6C" w:rsidRPr="00C8579C" w:rsidRDefault="00363E6C" w:rsidP="00BC5410">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2E8C58BC" w14:textId="77777777" w:rsidR="00363E6C" w:rsidRPr="00C8579C" w:rsidRDefault="00363E6C" w:rsidP="00BC5410">
      <w:pPr>
        <w:keepNext/>
        <w:keepLines/>
        <w:jc w:val="both"/>
        <w:rPr>
          <w:rFonts w:ascii="Tahoma" w:hAnsi="Tahoma" w:cs="Tahoma"/>
        </w:rPr>
      </w:pPr>
    </w:p>
    <w:p w14:paraId="5934F6DE" w14:textId="77777777" w:rsidR="00363E6C" w:rsidRDefault="00363E6C" w:rsidP="00BC5410">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0E17AC7D" w14:textId="79336CC5" w:rsidR="007333F1" w:rsidRDefault="007333F1" w:rsidP="00BC5410">
      <w:pPr>
        <w:keepNext/>
        <w:keepLines/>
        <w:jc w:val="both"/>
        <w:rPr>
          <w:rFonts w:ascii="Tahoma" w:hAnsi="Tahoma" w:cs="Tahoma"/>
        </w:rPr>
      </w:pPr>
    </w:p>
    <w:p w14:paraId="44E0B435" w14:textId="7B6E2BCB" w:rsidR="00A53DA6" w:rsidRDefault="00A53DA6" w:rsidP="00BC5410">
      <w:pPr>
        <w:keepNext/>
        <w:keepLines/>
        <w:jc w:val="both"/>
        <w:rPr>
          <w:rFonts w:ascii="Tahoma" w:hAnsi="Tahoma" w:cs="Tahoma"/>
        </w:rPr>
      </w:pPr>
    </w:p>
    <w:p w14:paraId="4C930315" w14:textId="3EEA0BAE" w:rsidR="00A53DA6" w:rsidRDefault="00A53DA6" w:rsidP="00BC5410">
      <w:pPr>
        <w:keepNext/>
        <w:keepLines/>
        <w:jc w:val="both"/>
        <w:rPr>
          <w:rFonts w:ascii="Tahoma" w:hAnsi="Tahoma" w:cs="Tahoma"/>
        </w:rPr>
      </w:pPr>
    </w:p>
    <w:p w14:paraId="33CEDDE4" w14:textId="222338D7" w:rsidR="00A53DA6" w:rsidRDefault="00A53DA6" w:rsidP="00BC5410">
      <w:pPr>
        <w:keepNext/>
        <w:keepLines/>
        <w:jc w:val="both"/>
        <w:rPr>
          <w:rFonts w:ascii="Tahoma" w:hAnsi="Tahoma" w:cs="Tahoma"/>
        </w:rPr>
      </w:pPr>
    </w:p>
    <w:p w14:paraId="3C484EBF" w14:textId="77777777" w:rsidR="00A53DA6" w:rsidRDefault="00A53DA6" w:rsidP="00BC5410">
      <w:pPr>
        <w:keepNext/>
        <w:keepLines/>
        <w:jc w:val="both"/>
        <w:rPr>
          <w:rFonts w:ascii="Tahoma" w:hAnsi="Tahoma" w:cs="Tahoma"/>
        </w:rPr>
      </w:pPr>
    </w:p>
    <w:p w14:paraId="3D40F2FB" w14:textId="77777777" w:rsidR="007333F1" w:rsidRPr="007B224B" w:rsidRDefault="007333F1" w:rsidP="00BC5410">
      <w:pPr>
        <w:pStyle w:val="Odstavekseznama"/>
        <w:keepNext/>
        <w:keepLines/>
        <w:numPr>
          <w:ilvl w:val="2"/>
          <w:numId w:val="2"/>
        </w:numPr>
        <w:spacing w:after="160" w:line="259" w:lineRule="auto"/>
        <w:jc w:val="both"/>
        <w:rPr>
          <w:rFonts w:ascii="Tahoma" w:hAnsi="Tahoma" w:cs="Tahoma"/>
          <w:color w:val="FF0000"/>
        </w:rPr>
      </w:pPr>
      <w:r w:rsidRPr="007B224B">
        <w:rPr>
          <w:rFonts w:ascii="Tahoma" w:hAnsi="Tahoma" w:cs="Tahoma"/>
          <w:b/>
          <w:color w:val="FF0000"/>
        </w:rPr>
        <w:lastRenderedPageBreak/>
        <w:t xml:space="preserve">Navodila </w:t>
      </w:r>
      <w:r>
        <w:rPr>
          <w:rFonts w:ascii="Tahoma" w:hAnsi="Tahoma" w:cs="Tahoma"/>
          <w:b/>
          <w:color w:val="FF0000"/>
        </w:rPr>
        <w:t>v zvezi s predložitvijo finančnega zavarovanja za zavarovanje resnosti ponudbe</w:t>
      </w:r>
      <w:r w:rsidRPr="007B224B">
        <w:rPr>
          <w:rFonts w:ascii="Tahoma" w:hAnsi="Tahoma" w:cs="Tahoma"/>
          <w:b/>
          <w:color w:val="FF0000"/>
        </w:rPr>
        <w:t xml:space="preserve"> </w:t>
      </w:r>
      <w:r>
        <w:rPr>
          <w:rFonts w:ascii="Tahoma" w:hAnsi="Tahoma" w:cs="Tahoma"/>
          <w:b/>
          <w:color w:val="FF0000"/>
        </w:rPr>
        <w:t xml:space="preserve">(bianko menice z menično izjavo) </w:t>
      </w:r>
    </w:p>
    <w:p w14:paraId="7FB64A2A" w14:textId="77777777" w:rsidR="007333F1" w:rsidRPr="00026AB7" w:rsidRDefault="007333F1" w:rsidP="00BC5410">
      <w:pPr>
        <w:keepNext/>
        <w:keepLines/>
        <w:jc w:val="both"/>
        <w:rPr>
          <w:rFonts w:ascii="Tahoma" w:hAnsi="Tahoma" w:cs="Tahoma"/>
        </w:rPr>
      </w:pPr>
      <w:r w:rsidRPr="00026AB7">
        <w:rPr>
          <w:rFonts w:ascii="Tahoma" w:hAnsi="Tahoma" w:cs="Tahoma"/>
        </w:rPr>
        <w:t xml:space="preserve">Menica je vrednostni papir, ki ga ni mogoče zahtevati drugače kot v originalu, saj unovčitev menice, ki ni v originalu ni dopustna oz. mogoča, zato ponudnik menice </w:t>
      </w:r>
      <w:r w:rsidRPr="00026AB7">
        <w:rPr>
          <w:rFonts w:ascii="Tahoma" w:hAnsi="Tahoma" w:cs="Tahoma"/>
          <w:b/>
          <w:u w:val="single"/>
        </w:rPr>
        <w:t>ne sme</w:t>
      </w:r>
      <w:r w:rsidRPr="00026AB7">
        <w:rPr>
          <w:rFonts w:ascii="Tahoma" w:hAnsi="Tahoma" w:cs="Tahoma"/>
        </w:rPr>
        <w:t xml:space="preserve"> oddati preko sistema e-JN</w:t>
      </w:r>
      <w:r w:rsidRPr="00026AB7">
        <w:rPr>
          <w:rFonts w:ascii="Tahoma" w:hAnsi="Tahoma" w:cs="Tahoma"/>
          <w:u w:val="single"/>
        </w:rPr>
        <w:t xml:space="preserve"> ampak</w:t>
      </w:r>
      <w:r w:rsidRPr="00026AB7">
        <w:rPr>
          <w:rFonts w:ascii="Tahoma" w:hAnsi="Tahoma" w:cs="Tahoma"/>
        </w:rPr>
        <w:t xml:space="preserve"> po</w:t>
      </w:r>
      <w:r w:rsidRPr="00026AB7">
        <w:rPr>
          <w:rFonts w:ascii="Tahoma" w:hAnsi="Tahoma" w:cs="Tahoma"/>
          <w:b/>
          <w:sz w:val="18"/>
        </w:rPr>
        <w:t xml:space="preserve"> </w:t>
      </w:r>
      <w:r w:rsidRPr="00026AB7">
        <w:rPr>
          <w:rFonts w:ascii="Tahoma" w:hAnsi="Tahoma" w:cs="Tahoma"/>
          <w:b/>
        </w:rPr>
        <w:t xml:space="preserve">pošti ali osebno </w:t>
      </w:r>
      <w:r w:rsidRPr="00026AB7">
        <w:rPr>
          <w:rFonts w:ascii="Tahoma" w:hAnsi="Tahoma" w:cs="Tahoma"/>
        </w:rPr>
        <w:t>v vložišču</w:t>
      </w:r>
      <w:r w:rsidRPr="00026AB7">
        <w:rPr>
          <w:rFonts w:ascii="Calibri" w:eastAsia="Calibri" w:hAnsi="Calibri"/>
          <w:sz w:val="22"/>
          <w:szCs w:val="22"/>
          <w:lang w:eastAsia="en-US"/>
        </w:rPr>
        <w:t xml:space="preserve"> </w:t>
      </w:r>
      <w:r w:rsidRPr="00026AB7">
        <w:rPr>
          <w:rFonts w:ascii="Tahoma" w:hAnsi="Tahoma" w:cs="Tahoma"/>
        </w:rPr>
        <w:t xml:space="preserve">na JAVNI HOLDING Ljubljana, </w:t>
      </w:r>
      <w:proofErr w:type="spellStart"/>
      <w:r w:rsidRPr="00026AB7">
        <w:rPr>
          <w:rFonts w:ascii="Tahoma" w:hAnsi="Tahoma" w:cs="Tahoma"/>
        </w:rPr>
        <w:t>d.o.o</w:t>
      </w:r>
      <w:proofErr w:type="spellEnd"/>
      <w:r>
        <w:rPr>
          <w:rFonts w:ascii="Tahoma" w:hAnsi="Tahoma" w:cs="Tahoma"/>
        </w:rPr>
        <w:t>, najkasneje do roka za predložitev ponudb.</w:t>
      </w:r>
    </w:p>
    <w:p w14:paraId="0F483C4D" w14:textId="77777777" w:rsidR="007333F1" w:rsidRPr="00026AB7" w:rsidRDefault="007333F1" w:rsidP="00BC5410">
      <w:pPr>
        <w:keepNext/>
        <w:keepLines/>
        <w:ind w:left="426"/>
        <w:jc w:val="both"/>
        <w:rPr>
          <w:rFonts w:ascii="Tahoma" w:hAnsi="Tahoma" w:cs="Tahoma"/>
          <w:sz w:val="12"/>
        </w:rPr>
      </w:pPr>
    </w:p>
    <w:p w14:paraId="613E0001" w14:textId="77777777" w:rsidR="007333F1" w:rsidRDefault="007333F1" w:rsidP="00BC5410">
      <w:pPr>
        <w:keepNext/>
        <w:keepLines/>
        <w:jc w:val="both"/>
        <w:rPr>
          <w:rFonts w:ascii="Tahoma" w:hAnsi="Tahoma" w:cs="Tahoma"/>
          <w:i/>
        </w:rPr>
      </w:pPr>
      <w:r w:rsidRPr="00026AB7">
        <w:rPr>
          <w:rFonts w:ascii="Tahoma" w:hAnsi="Tahoma" w:cs="Tahoma"/>
        </w:rPr>
        <w:t xml:space="preserve">Ponudnik </w:t>
      </w:r>
      <w:r w:rsidRPr="00026AB7">
        <w:rPr>
          <w:rFonts w:ascii="Tahoma" w:hAnsi="Tahoma" w:cs="Tahoma"/>
          <w:b/>
        </w:rPr>
        <w:t>mora</w:t>
      </w:r>
      <w:r w:rsidRPr="00026AB7">
        <w:rPr>
          <w:rFonts w:ascii="Tahoma" w:hAnsi="Tahoma" w:cs="Tahoma"/>
        </w:rPr>
        <w:t xml:space="preserve"> za zavarovanje </w:t>
      </w:r>
      <w:r w:rsidRPr="00026AB7">
        <w:rPr>
          <w:rFonts w:ascii="Tahoma" w:hAnsi="Tahoma" w:cs="Tahoma"/>
          <w:b/>
        </w:rPr>
        <w:t>resnosti ponudbe naročniku ločeno</w:t>
      </w:r>
      <w:r>
        <w:rPr>
          <w:rFonts w:ascii="Tahoma" w:hAnsi="Tahoma" w:cs="Tahoma"/>
          <w:b/>
        </w:rPr>
        <w:t>,</w:t>
      </w:r>
      <w:r w:rsidRPr="00026AB7">
        <w:rPr>
          <w:rFonts w:ascii="Tahoma" w:hAnsi="Tahoma" w:cs="Tahoma"/>
          <w:b/>
        </w:rPr>
        <w:t xml:space="preserve"> </w:t>
      </w:r>
      <w:r w:rsidRPr="00026AB7">
        <w:rPr>
          <w:rFonts w:ascii="Tahoma" w:hAnsi="Tahoma" w:cs="Tahoma"/>
        </w:rPr>
        <w:t xml:space="preserve"> priložiti </w:t>
      </w:r>
      <w:r w:rsidRPr="00026AB7">
        <w:rPr>
          <w:rFonts w:ascii="Tahoma" w:hAnsi="Tahoma" w:cs="Tahoma"/>
          <w:u w:val="single"/>
        </w:rPr>
        <w:t>originalno podpisano in žigosano bianko menico</w:t>
      </w:r>
      <w:r w:rsidRPr="00026AB7">
        <w:rPr>
          <w:rFonts w:ascii="Tahoma" w:hAnsi="Tahoma" w:cs="Tahoma"/>
          <w:b/>
        </w:rPr>
        <w:t xml:space="preserve"> </w:t>
      </w:r>
      <w:r w:rsidRPr="00026AB7">
        <w:rPr>
          <w:rFonts w:ascii="Tahoma" w:hAnsi="Tahoma" w:cs="Tahoma"/>
          <w:b/>
          <w:u w:val="single"/>
        </w:rPr>
        <w:t>ter</w:t>
      </w:r>
      <w:r w:rsidRPr="00026AB7">
        <w:rPr>
          <w:rFonts w:ascii="Tahoma" w:hAnsi="Tahoma" w:cs="Tahoma"/>
          <w:u w:val="single"/>
        </w:rPr>
        <w:t xml:space="preserve"> izpolnjen, podpisan in žigosan obrazec »Menična izjava za zavarovanje resnosti ponudbe«</w:t>
      </w:r>
      <w:r w:rsidR="00BA2E2E">
        <w:rPr>
          <w:rFonts w:ascii="Tahoma" w:hAnsi="Tahoma" w:cs="Tahoma"/>
        </w:rPr>
        <w:t>. Š</w:t>
      </w:r>
      <w:r w:rsidRPr="00026AB7">
        <w:rPr>
          <w:rFonts w:ascii="Tahoma" w:hAnsi="Tahoma" w:cs="Tahoma"/>
          <w:i/>
        </w:rPr>
        <w:t>teje za pravočasno oddano, če jo naročnik pre</w:t>
      </w:r>
      <w:r>
        <w:rPr>
          <w:rFonts w:ascii="Tahoma" w:hAnsi="Tahoma" w:cs="Tahoma"/>
          <w:i/>
        </w:rPr>
        <w:t>jme najkasneje do roka za predložitev ponudb</w:t>
      </w:r>
      <w:r w:rsidRPr="00026AB7">
        <w:rPr>
          <w:rFonts w:ascii="Tahoma" w:hAnsi="Tahoma" w:cs="Tahoma"/>
          <w:i/>
        </w:rPr>
        <w:t>.</w:t>
      </w:r>
    </w:p>
    <w:p w14:paraId="229322BF" w14:textId="77777777" w:rsidR="007333F1" w:rsidRPr="00026AB7" w:rsidRDefault="007333F1" w:rsidP="00BC5410">
      <w:pPr>
        <w:keepNext/>
        <w:keepLines/>
        <w:jc w:val="both"/>
        <w:rPr>
          <w:rFonts w:ascii="Tahoma" w:hAnsi="Tahoma" w:cs="Tahoma"/>
        </w:rPr>
      </w:pPr>
    </w:p>
    <w:p w14:paraId="01A8C0F3" w14:textId="77777777" w:rsidR="007333F1" w:rsidRPr="00026AB7" w:rsidRDefault="007333F1" w:rsidP="00BC5410">
      <w:pPr>
        <w:keepNext/>
        <w:keepLines/>
        <w:jc w:val="both"/>
        <w:rPr>
          <w:rFonts w:ascii="Tahoma" w:hAnsi="Tahoma" w:cs="Tahoma"/>
        </w:rPr>
      </w:pPr>
      <w:r w:rsidRPr="00026AB7">
        <w:rPr>
          <w:rFonts w:ascii="Tahoma" w:hAnsi="Tahoma" w:cs="Tahoma"/>
        </w:rPr>
        <w:t>Finančno zavarovanje za resnost ponudbe (menica z menično izjavo) mora biti v zapečatenem ovitku (kuverti)</w:t>
      </w:r>
      <w:r w:rsidR="00C85FA5">
        <w:rPr>
          <w:rFonts w:ascii="Tahoma" w:hAnsi="Tahoma" w:cs="Tahoma"/>
        </w:rPr>
        <w:t xml:space="preserve">. </w:t>
      </w:r>
      <w:r w:rsidRPr="00026AB7">
        <w:rPr>
          <w:rFonts w:ascii="Tahoma" w:hAnsi="Tahoma" w:cs="Tahoma"/>
          <w:b/>
        </w:rPr>
        <w:t>P</w:t>
      </w:r>
      <w:r>
        <w:rPr>
          <w:rFonts w:ascii="Tahoma" w:hAnsi="Tahoma" w:cs="Tahoma"/>
          <w:b/>
        </w:rPr>
        <w:t xml:space="preserve">onudnik mora obrazec v Prilogi </w:t>
      </w:r>
      <w:r w:rsidR="00C85FA5">
        <w:rPr>
          <w:rFonts w:ascii="Tahoma" w:hAnsi="Tahoma" w:cs="Tahoma"/>
          <w:b/>
        </w:rPr>
        <w:t>10</w:t>
      </w:r>
      <w:r w:rsidR="00C85FA5" w:rsidRPr="00026AB7">
        <w:rPr>
          <w:rFonts w:ascii="Tahoma" w:hAnsi="Tahoma" w:cs="Tahoma"/>
          <w:b/>
        </w:rPr>
        <w:t xml:space="preserve"> </w:t>
      </w:r>
      <w:r w:rsidRPr="00026AB7">
        <w:rPr>
          <w:rFonts w:ascii="Tahoma" w:hAnsi="Tahoma" w:cs="Tahoma"/>
          <w:b/>
        </w:rPr>
        <w:t>nalepiti na kuverto</w:t>
      </w:r>
      <w:r w:rsidRPr="00026AB7">
        <w:rPr>
          <w:rFonts w:ascii="Tahoma" w:hAnsi="Tahoma" w:cs="Tahoma"/>
        </w:rPr>
        <w:t xml:space="preserve">. </w:t>
      </w:r>
    </w:p>
    <w:p w14:paraId="41FEC94C" w14:textId="77777777" w:rsidR="007333F1" w:rsidRDefault="007333F1" w:rsidP="00BC5410">
      <w:pPr>
        <w:keepNext/>
        <w:keepLines/>
        <w:jc w:val="both"/>
        <w:rPr>
          <w:rFonts w:ascii="Tahoma" w:hAnsi="Tahoma" w:cs="Tahoma"/>
        </w:rPr>
      </w:pPr>
    </w:p>
    <w:p w14:paraId="667D4A17" w14:textId="7B02E23C" w:rsidR="007333F1" w:rsidRDefault="007333F1" w:rsidP="00BC5410">
      <w:pPr>
        <w:keepNext/>
        <w:keepLines/>
        <w:jc w:val="both"/>
        <w:rPr>
          <w:rFonts w:ascii="Tahoma" w:hAnsi="Tahoma" w:cs="Tahoma"/>
          <w:u w:val="single"/>
        </w:rPr>
      </w:pPr>
      <w:r w:rsidRPr="00EA306C">
        <w:rPr>
          <w:rFonts w:ascii="Tahoma" w:hAnsi="Tahoma" w:cs="Tahoma"/>
          <w:u w:val="single"/>
        </w:rPr>
        <w:t>V kolikor bo k finančnemu zavarovanju za resnost ponudbe priložena še kakšna druga dokumentacija, le t</w:t>
      </w:r>
      <w:r w:rsidR="000A5F7E">
        <w:rPr>
          <w:rFonts w:ascii="Tahoma" w:hAnsi="Tahoma" w:cs="Tahoma"/>
          <w:u w:val="single"/>
        </w:rPr>
        <w:t>e</w:t>
      </w:r>
      <w:r w:rsidRPr="00EA306C">
        <w:rPr>
          <w:rFonts w:ascii="Tahoma" w:hAnsi="Tahoma" w:cs="Tahoma"/>
          <w:u w:val="single"/>
        </w:rPr>
        <w:t xml:space="preserve"> naročnik ne bo štel kot del ponudbene dokumentacije.</w:t>
      </w:r>
    </w:p>
    <w:p w14:paraId="6F9045B8" w14:textId="77777777" w:rsidR="00B31DFE" w:rsidRDefault="00B31DFE" w:rsidP="00BC5410">
      <w:pPr>
        <w:keepNext/>
        <w:keepLines/>
        <w:jc w:val="both"/>
        <w:rPr>
          <w:rFonts w:ascii="Tahoma" w:hAnsi="Tahoma" w:cs="Tahoma"/>
          <w:u w:val="single"/>
        </w:rPr>
      </w:pPr>
    </w:p>
    <w:p w14:paraId="0CCF9D3B" w14:textId="77777777" w:rsidR="00B31DFE" w:rsidRPr="00EA306C" w:rsidRDefault="00B31DFE" w:rsidP="00BC5410">
      <w:pPr>
        <w:keepNext/>
        <w:keepLines/>
        <w:jc w:val="both"/>
        <w:rPr>
          <w:rFonts w:ascii="Tahoma" w:hAnsi="Tahoma" w:cs="Tahoma"/>
          <w:u w:val="single"/>
        </w:rPr>
      </w:pPr>
    </w:p>
    <w:p w14:paraId="13CF9DCE" w14:textId="77777777" w:rsidR="00363E6C" w:rsidRPr="00C8579C" w:rsidRDefault="00363E6C" w:rsidP="00BC5410">
      <w:pPr>
        <w:keepNext/>
        <w:keepLines/>
        <w:numPr>
          <w:ilvl w:val="1"/>
          <w:numId w:val="2"/>
        </w:numPr>
        <w:jc w:val="both"/>
        <w:rPr>
          <w:rFonts w:ascii="Tahoma" w:hAnsi="Tahoma" w:cs="Tahoma"/>
          <w:b/>
        </w:rPr>
      </w:pPr>
      <w:r w:rsidRPr="00C8579C">
        <w:rPr>
          <w:rFonts w:ascii="Tahoma" w:hAnsi="Tahoma" w:cs="Tahoma"/>
          <w:b/>
        </w:rPr>
        <w:t>Vsebina ponudbene dokumentacije</w:t>
      </w:r>
    </w:p>
    <w:p w14:paraId="1EE5923F" w14:textId="77777777" w:rsidR="00363E6C" w:rsidRPr="00C8579C" w:rsidRDefault="00363E6C" w:rsidP="00BC5410">
      <w:pPr>
        <w:keepNext/>
        <w:keepLines/>
        <w:jc w:val="both"/>
        <w:rPr>
          <w:rFonts w:ascii="Tahoma" w:hAnsi="Tahoma" w:cs="Tahoma"/>
        </w:rPr>
      </w:pPr>
    </w:p>
    <w:p w14:paraId="68284D61" w14:textId="77777777" w:rsidR="00363E6C" w:rsidRPr="00C8579C" w:rsidRDefault="00363E6C" w:rsidP="00BC5410">
      <w:pPr>
        <w:keepNext/>
        <w:keepLines/>
        <w:jc w:val="both"/>
        <w:rPr>
          <w:rFonts w:ascii="Tahoma" w:hAnsi="Tahoma" w:cs="Tahoma"/>
          <w:b/>
        </w:rPr>
      </w:pPr>
      <w:r w:rsidRPr="00C8579C">
        <w:rPr>
          <w:rFonts w:ascii="Tahoma" w:hAnsi="Tahoma" w:cs="Tahoma"/>
          <w:b/>
        </w:rPr>
        <w:t xml:space="preserve">Ponudnik, ki odda ponudbo, pod kazensko in materialno odgovornostjo jamči, da so vsi podatki in dokumenti, podani v ponudbi, resnični, in da </w:t>
      </w:r>
      <w:r w:rsidR="007E074E">
        <w:rPr>
          <w:rFonts w:ascii="Tahoma" w:hAnsi="Tahoma" w:cs="Tahoma"/>
          <w:b/>
        </w:rPr>
        <w:t>scani</w:t>
      </w:r>
      <w:r w:rsidR="007E074E" w:rsidRPr="00C8579C">
        <w:rPr>
          <w:rFonts w:ascii="Tahoma" w:hAnsi="Tahoma" w:cs="Tahoma"/>
          <w:b/>
        </w:rPr>
        <w:t xml:space="preserve"> </w:t>
      </w:r>
      <w:r w:rsidRPr="00C8579C">
        <w:rPr>
          <w:rFonts w:ascii="Tahoma" w:hAnsi="Tahoma" w:cs="Tahoma"/>
          <w:b/>
        </w:rPr>
        <w:t>priloženih listin ustrezajo originalu. V nasprotnem primeru ponudnik naročniku odgovarja za vso škodo, ki mu je nastala.</w:t>
      </w:r>
    </w:p>
    <w:p w14:paraId="05DDDBA2" w14:textId="77777777" w:rsidR="00363E6C" w:rsidRDefault="00363E6C" w:rsidP="00BC5410">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2B3F7F70" w14:textId="77777777" w:rsidR="0037483D" w:rsidRDefault="0037483D" w:rsidP="00BC5410">
      <w:pPr>
        <w:keepNext/>
        <w:keepLines/>
        <w:jc w:val="both"/>
        <w:rPr>
          <w:rFonts w:ascii="Tahoma" w:hAnsi="Tahoma" w:cs="Tahoma"/>
          <w:b/>
        </w:rPr>
      </w:pPr>
    </w:p>
    <w:p w14:paraId="3E08BE42" w14:textId="77777777" w:rsidR="00C7504D" w:rsidRPr="00F751AD" w:rsidRDefault="00C7504D" w:rsidP="00BC5410">
      <w:pPr>
        <w:keepNext/>
        <w:keepLines/>
        <w:numPr>
          <w:ilvl w:val="0"/>
          <w:numId w:val="18"/>
        </w:numPr>
        <w:jc w:val="both"/>
        <w:rPr>
          <w:rFonts w:ascii="Tahoma" w:hAnsi="Tahoma" w:cs="Tahoma"/>
          <w:b/>
          <w:color w:val="C00000"/>
        </w:rPr>
      </w:pPr>
      <w:r w:rsidRPr="00F751AD">
        <w:rPr>
          <w:rFonts w:ascii="Tahoma" w:hAnsi="Tahoma" w:cs="Tahoma"/>
          <w:b/>
          <w:color w:val="C00000"/>
        </w:rPr>
        <w:t>Razdelek »Osnovni podatki o ponudbi«</w:t>
      </w:r>
    </w:p>
    <w:p w14:paraId="7077CA42" w14:textId="77777777" w:rsidR="00C7504D" w:rsidRPr="004667C5" w:rsidRDefault="00C7504D" w:rsidP="00BC5410">
      <w:pPr>
        <w:keepNext/>
        <w:keepLines/>
        <w:jc w:val="both"/>
        <w:rPr>
          <w:rFonts w:ascii="Tahoma" w:hAnsi="Tahoma" w:cs="Tahoma"/>
        </w:rPr>
      </w:pPr>
      <w:r w:rsidRPr="004667C5">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3E972F7A" w14:textId="77777777" w:rsidR="00C7504D" w:rsidRPr="00C8579C" w:rsidRDefault="00C7504D" w:rsidP="00BC5410">
      <w:pPr>
        <w:keepNext/>
        <w:keepLines/>
        <w:jc w:val="both"/>
        <w:rPr>
          <w:rFonts w:ascii="Tahoma" w:hAnsi="Tahoma" w:cs="Tahoma"/>
          <w:b/>
        </w:rPr>
      </w:pPr>
    </w:p>
    <w:p w14:paraId="49052B91" w14:textId="77777777" w:rsidR="00C7504D" w:rsidRPr="00C8579C" w:rsidRDefault="00C7504D" w:rsidP="00BC5410">
      <w:pPr>
        <w:keepNext/>
        <w:keepLines/>
        <w:numPr>
          <w:ilvl w:val="0"/>
          <w:numId w:val="18"/>
        </w:numPr>
        <w:jc w:val="both"/>
        <w:rPr>
          <w:rFonts w:ascii="Tahoma" w:hAnsi="Tahoma" w:cs="Tahoma"/>
          <w:b/>
          <w:color w:val="C00000"/>
        </w:rPr>
      </w:pPr>
      <w:r w:rsidRPr="00C8579C">
        <w:rPr>
          <w:rFonts w:ascii="Tahoma" w:hAnsi="Tahoma" w:cs="Tahoma"/>
          <w:b/>
          <w:color w:val="C00000"/>
        </w:rPr>
        <w:t>Razdelek »</w:t>
      </w:r>
      <w:r>
        <w:rPr>
          <w:rFonts w:ascii="Tahoma" w:hAnsi="Tahoma" w:cs="Tahoma"/>
          <w:b/>
          <w:color w:val="C00000"/>
        </w:rPr>
        <w:t xml:space="preserve">Skupna ponudbena vrednost, del </w:t>
      </w:r>
      <w:r w:rsidRPr="00C8579C">
        <w:rPr>
          <w:rFonts w:ascii="Tahoma" w:hAnsi="Tahoma" w:cs="Tahoma"/>
          <w:b/>
          <w:color w:val="C00000"/>
        </w:rPr>
        <w:t>Predračun«</w:t>
      </w:r>
    </w:p>
    <w:p w14:paraId="6665481E" w14:textId="77777777" w:rsidR="00363E6C" w:rsidRPr="00C8579C" w:rsidRDefault="00363E6C" w:rsidP="00BC5410">
      <w:pPr>
        <w:keepNext/>
        <w:keepLines/>
        <w:jc w:val="both"/>
        <w:rPr>
          <w:rFonts w:ascii="Tahoma" w:hAnsi="Tahoma" w:cs="Tahoma"/>
          <w:b/>
        </w:rPr>
      </w:pPr>
      <w:r w:rsidRPr="00C8579C">
        <w:rPr>
          <w:rFonts w:ascii="Tahoma" w:hAnsi="Tahoma" w:cs="Tahoma"/>
        </w:rPr>
        <w:t xml:space="preserve">Ponudnik mora </w:t>
      </w:r>
      <w:r w:rsidR="00512963" w:rsidRPr="00C8579C">
        <w:rPr>
          <w:rFonts w:ascii="Tahoma" w:hAnsi="Tahoma" w:cs="Tahoma"/>
        </w:rPr>
        <w:t>P</w:t>
      </w:r>
      <w:r w:rsidRPr="00C8579C">
        <w:rPr>
          <w:rFonts w:ascii="Tahoma" w:hAnsi="Tahoma" w:cs="Tahoma"/>
        </w:rPr>
        <w:t>rilogo</w:t>
      </w:r>
      <w:r w:rsidR="00512963" w:rsidRPr="00C8579C">
        <w:rPr>
          <w:rFonts w:ascii="Tahoma" w:hAnsi="Tahoma" w:cs="Tahoma"/>
        </w:rPr>
        <w:t xml:space="preserve"> </w:t>
      </w:r>
      <w:r w:rsidRPr="00C8579C">
        <w:rPr>
          <w:rFonts w:ascii="Tahoma" w:hAnsi="Tahoma" w:cs="Tahoma"/>
        </w:rPr>
        <w:t>»PO</w:t>
      </w:r>
      <w:r w:rsidR="00AF5910">
        <w:rPr>
          <w:rFonts w:ascii="Tahoma" w:hAnsi="Tahoma" w:cs="Tahoma"/>
        </w:rPr>
        <w:t>VZETEK PREDRAČUNA</w:t>
      </w:r>
      <w:r w:rsidRPr="00C8579C">
        <w:rPr>
          <w:rFonts w:ascii="Tahoma" w:hAnsi="Tahoma" w:cs="Tahoma"/>
        </w:rPr>
        <w:t xml:space="preserve">« izpolniti </w:t>
      </w:r>
      <w:r w:rsidR="007E692C" w:rsidRPr="00C8579C">
        <w:rPr>
          <w:rFonts w:ascii="Tahoma" w:hAnsi="Tahoma" w:cs="Tahoma"/>
        </w:rPr>
        <w:t xml:space="preserve">in podpisati </w:t>
      </w:r>
      <w:r w:rsidRPr="00C8579C">
        <w:rPr>
          <w:rFonts w:ascii="Tahoma" w:hAnsi="Tahoma" w:cs="Tahoma"/>
        </w:rPr>
        <w:t>ter jo v .</w:t>
      </w:r>
      <w:proofErr w:type="spellStart"/>
      <w:r w:rsidRPr="00C8579C">
        <w:rPr>
          <w:rFonts w:ascii="Tahoma" w:hAnsi="Tahoma" w:cs="Tahoma"/>
        </w:rPr>
        <w:t>pdf</w:t>
      </w:r>
      <w:proofErr w:type="spellEnd"/>
      <w:r w:rsidRPr="00C8579C">
        <w:rPr>
          <w:rFonts w:ascii="Tahoma" w:hAnsi="Tahoma" w:cs="Tahoma"/>
        </w:rPr>
        <w:t xml:space="preserve"> formatu naložiti na informacijski sistem e-JN</w:t>
      </w:r>
      <w:r w:rsidRPr="00C8579C">
        <w:rPr>
          <w:rFonts w:ascii="Tahoma" w:hAnsi="Tahoma" w:cs="Tahoma"/>
          <w:b/>
        </w:rPr>
        <w:t xml:space="preserve"> v razdelek »</w:t>
      </w:r>
      <w:r w:rsidR="007E074E" w:rsidRPr="007E074E">
        <w:rPr>
          <w:rFonts w:ascii="Tahoma" w:hAnsi="Tahoma" w:cs="Tahoma"/>
          <w:b/>
        </w:rPr>
        <w:t>Skupna ponudbena vrednost, del Predračun</w:t>
      </w:r>
      <w:r w:rsidRPr="00C8579C">
        <w:rPr>
          <w:rFonts w:ascii="Tahoma" w:hAnsi="Tahoma" w:cs="Tahoma"/>
          <w:b/>
        </w:rPr>
        <w:t xml:space="preserve">«. </w:t>
      </w:r>
      <w:r w:rsidRPr="00C8579C">
        <w:rPr>
          <w:rFonts w:ascii="Tahoma" w:hAnsi="Tahoma" w:cs="Tahoma"/>
        </w:rPr>
        <w:t>Priloga »</w:t>
      </w:r>
      <w:r w:rsidR="00AF5910" w:rsidRPr="00C8579C">
        <w:rPr>
          <w:rFonts w:ascii="Tahoma" w:hAnsi="Tahoma" w:cs="Tahoma"/>
        </w:rPr>
        <w:t>PO</w:t>
      </w:r>
      <w:r w:rsidR="00AF5910">
        <w:rPr>
          <w:rFonts w:ascii="Tahoma" w:hAnsi="Tahoma" w:cs="Tahoma"/>
        </w:rPr>
        <w:t>VZETEK PREDRAČUNA</w:t>
      </w:r>
      <w:r w:rsidRPr="00C8579C">
        <w:rPr>
          <w:rFonts w:ascii="Tahoma" w:hAnsi="Tahoma" w:cs="Tahoma"/>
        </w:rPr>
        <w:t xml:space="preserve">« bo dostopna/razkrita na javnem odpiranju ponudb. </w:t>
      </w:r>
    </w:p>
    <w:p w14:paraId="568C9D0F" w14:textId="77777777" w:rsidR="007F1A87" w:rsidRPr="00C8579C" w:rsidRDefault="007F1A87" w:rsidP="00BC5410">
      <w:pPr>
        <w:keepNext/>
        <w:keepLines/>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21F4D404" w14:textId="77777777" w:rsidTr="001142A1">
        <w:tc>
          <w:tcPr>
            <w:tcW w:w="7725" w:type="dxa"/>
          </w:tcPr>
          <w:p w14:paraId="6B723372" w14:textId="77777777" w:rsidR="00E533B8" w:rsidRPr="00C8579C" w:rsidRDefault="00AF5910" w:rsidP="00BC5410">
            <w:pPr>
              <w:keepNext/>
              <w:keepLines/>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172C84F1" w14:textId="77777777" w:rsidR="00E533B8" w:rsidRPr="00C8579C" w:rsidRDefault="00E533B8" w:rsidP="00BC5410">
            <w:pPr>
              <w:keepNext/>
              <w:keepLines/>
              <w:jc w:val="both"/>
              <w:rPr>
                <w:rFonts w:ascii="Tahoma" w:hAnsi="Tahoma" w:cs="Tahoma"/>
                <w:b/>
                <w:i/>
              </w:rPr>
            </w:pPr>
          </w:p>
        </w:tc>
      </w:tr>
    </w:tbl>
    <w:p w14:paraId="48765559" w14:textId="77777777" w:rsidR="00AC4EC2" w:rsidRDefault="00AC4EC2" w:rsidP="00BC5410">
      <w:pPr>
        <w:keepNext/>
        <w:keepLines/>
        <w:rPr>
          <w:rFonts w:ascii="Tahoma" w:hAnsi="Tahoma" w:cs="Tahoma"/>
          <w:b/>
          <w:color w:val="FF0000"/>
        </w:rPr>
      </w:pPr>
    </w:p>
    <w:p w14:paraId="7EB52480" w14:textId="77777777" w:rsidR="00963C37" w:rsidRDefault="00963C37" w:rsidP="00BC5410">
      <w:pPr>
        <w:keepNext/>
        <w:keepLines/>
        <w:jc w:val="both"/>
        <w:rPr>
          <w:rFonts w:ascii="Tahoma" w:hAnsi="Tahoma" w:cs="Tahoma"/>
          <w:b/>
        </w:rPr>
      </w:pPr>
      <w:r w:rsidRPr="00195DEF">
        <w:rPr>
          <w:rFonts w:ascii="Tahoma" w:hAnsi="Tahoma" w:cs="Tahoma"/>
          <w:b/>
        </w:rPr>
        <w:t xml:space="preserve">V primeru razhajanj med podatki v Prilogi »POVZETEK PREDRAČUNA« - naloženim v razdelek »Predračun«, in </w:t>
      </w:r>
      <w:r w:rsidRPr="005E53D4">
        <w:rPr>
          <w:rFonts w:ascii="Tahoma" w:hAnsi="Tahoma" w:cs="Tahoma"/>
          <w:b/>
        </w:rPr>
        <w:t xml:space="preserve">Prilogo 2 </w:t>
      </w:r>
      <w:r>
        <w:rPr>
          <w:rFonts w:ascii="Tahoma" w:hAnsi="Tahoma" w:cs="Tahoma"/>
          <w:b/>
        </w:rPr>
        <w:t>»</w:t>
      </w:r>
      <w:r w:rsidRPr="005E53D4">
        <w:rPr>
          <w:rFonts w:ascii="Tahoma" w:hAnsi="Tahoma" w:cs="Tahoma"/>
          <w:b/>
        </w:rPr>
        <w:t xml:space="preserve">PONUDBA  </w:t>
      </w:r>
      <w:r w:rsidRPr="00195DEF">
        <w:rPr>
          <w:rFonts w:ascii="Tahoma" w:hAnsi="Tahoma" w:cs="Tahoma"/>
          <w:b/>
        </w:rPr>
        <w:t>- naloženim v razdelek »</w:t>
      </w:r>
      <w:r w:rsidR="00872668">
        <w:rPr>
          <w:rFonts w:ascii="Tahoma" w:hAnsi="Tahoma" w:cs="Tahoma"/>
          <w:b/>
        </w:rPr>
        <w:t>Dokumenti - ostale priloge«</w:t>
      </w:r>
      <w:r w:rsidRPr="00195DEF">
        <w:rPr>
          <w:rFonts w:ascii="Tahoma" w:hAnsi="Tahoma" w:cs="Tahoma"/>
          <w:b/>
        </w:rPr>
        <w:t xml:space="preserve">, kot veljavni štejejo podatki v </w:t>
      </w:r>
      <w:r w:rsidRPr="005E53D4">
        <w:rPr>
          <w:rFonts w:ascii="Tahoma" w:hAnsi="Tahoma" w:cs="Tahoma"/>
          <w:b/>
        </w:rPr>
        <w:t>Prilog</w:t>
      </w:r>
      <w:r>
        <w:rPr>
          <w:rFonts w:ascii="Tahoma" w:hAnsi="Tahoma" w:cs="Tahoma"/>
          <w:b/>
        </w:rPr>
        <w:t>i</w:t>
      </w:r>
      <w:r w:rsidRPr="005E53D4">
        <w:rPr>
          <w:rFonts w:ascii="Tahoma" w:hAnsi="Tahoma" w:cs="Tahoma"/>
          <w:b/>
        </w:rPr>
        <w:t xml:space="preserve"> 2 </w:t>
      </w:r>
      <w:r>
        <w:rPr>
          <w:rFonts w:ascii="Tahoma" w:hAnsi="Tahoma" w:cs="Tahoma"/>
          <w:b/>
        </w:rPr>
        <w:t>»</w:t>
      </w:r>
      <w:r w:rsidRPr="005E53D4">
        <w:rPr>
          <w:rFonts w:ascii="Tahoma" w:hAnsi="Tahoma" w:cs="Tahoma"/>
          <w:b/>
        </w:rPr>
        <w:t>PONUDBA</w:t>
      </w:r>
      <w:r>
        <w:rPr>
          <w:rFonts w:ascii="Tahoma" w:hAnsi="Tahoma" w:cs="Tahoma"/>
          <w:b/>
        </w:rPr>
        <w:t>«</w:t>
      </w:r>
      <w:r w:rsidRPr="00195DEF">
        <w:rPr>
          <w:rFonts w:ascii="Tahoma" w:hAnsi="Tahoma" w:cs="Tahoma"/>
          <w:b/>
        </w:rPr>
        <w:t xml:space="preserve">, naloženim v razdelku </w:t>
      </w:r>
      <w:r w:rsidR="00872668">
        <w:rPr>
          <w:rFonts w:ascii="Tahoma" w:hAnsi="Tahoma" w:cs="Tahoma"/>
          <w:b/>
        </w:rPr>
        <w:t>»Dokumenti - ostale priloge«</w:t>
      </w:r>
      <w:r w:rsidRPr="007F1A87">
        <w:rPr>
          <w:rFonts w:ascii="Tahoma" w:hAnsi="Tahoma" w:cs="Tahoma"/>
        </w:rPr>
        <w:t xml:space="preserve">. </w:t>
      </w:r>
    </w:p>
    <w:p w14:paraId="0646354B" w14:textId="77777777" w:rsidR="007F1A87" w:rsidRPr="00195DEF" w:rsidRDefault="007F1A87" w:rsidP="00BC5410">
      <w:pPr>
        <w:keepNext/>
        <w:keepLines/>
        <w:jc w:val="both"/>
        <w:rPr>
          <w:rFonts w:ascii="Tahoma" w:hAnsi="Tahoma" w:cs="Tahoma"/>
          <w:b/>
        </w:rPr>
      </w:pPr>
    </w:p>
    <w:p w14:paraId="4E773C36" w14:textId="77777777" w:rsidR="00C7504D" w:rsidRPr="007E074E" w:rsidRDefault="00C7504D" w:rsidP="00BC5410">
      <w:pPr>
        <w:keepNext/>
        <w:keepLines/>
        <w:numPr>
          <w:ilvl w:val="0"/>
          <w:numId w:val="18"/>
        </w:numPr>
        <w:jc w:val="both"/>
        <w:rPr>
          <w:rFonts w:ascii="Tahoma" w:hAnsi="Tahoma" w:cs="Tahoma"/>
          <w:b/>
          <w:color w:val="C00000"/>
        </w:rPr>
      </w:pPr>
      <w:r w:rsidRPr="007E074E">
        <w:rPr>
          <w:rFonts w:ascii="Tahoma" w:hAnsi="Tahoma" w:cs="Tahoma"/>
          <w:b/>
          <w:color w:val="C00000"/>
        </w:rPr>
        <w:t>Razdelek »Dokumenti – ESPD - ponudnik«</w:t>
      </w:r>
    </w:p>
    <w:p w14:paraId="4F4DC5C6" w14:textId="77777777" w:rsidR="00363E6C" w:rsidRPr="00C8579C" w:rsidRDefault="00363E6C" w:rsidP="00BC5410">
      <w:pPr>
        <w:keepNext/>
        <w:keepLines/>
        <w:jc w:val="both"/>
        <w:rPr>
          <w:rFonts w:ascii="Tahoma" w:hAnsi="Tahoma" w:cs="Tahoma"/>
          <w:b/>
        </w:rPr>
      </w:pPr>
    </w:p>
    <w:p w14:paraId="75A914D1" w14:textId="77777777" w:rsidR="00363E6C" w:rsidRPr="00C8579C" w:rsidRDefault="00363E6C" w:rsidP="00BC5410">
      <w:pPr>
        <w:keepNext/>
        <w:keepLines/>
        <w:jc w:val="both"/>
        <w:rPr>
          <w:rFonts w:ascii="Tahoma" w:hAnsi="Tahoma" w:cs="Tahoma"/>
          <w:b/>
        </w:rPr>
      </w:pPr>
      <w:r w:rsidRPr="00C8579C">
        <w:rPr>
          <w:rFonts w:ascii="Tahoma" w:hAnsi="Tahoma" w:cs="Tahoma"/>
        </w:rPr>
        <w:t>Ponudnik mora prilogo »ESPD« izpolniti ter v</w:t>
      </w:r>
      <w:r w:rsidR="00DA0B3F" w:rsidRPr="00C8579C">
        <w:rPr>
          <w:rFonts w:ascii="Tahoma" w:hAnsi="Tahoma" w:cs="Tahoma"/>
        </w:rPr>
        <w:t xml:space="preserve"> informacijski sistem e-JN</w:t>
      </w:r>
      <w:r w:rsidRPr="00C8579C">
        <w:rPr>
          <w:rFonts w:ascii="Tahoma" w:hAnsi="Tahoma" w:cs="Tahoma"/>
        </w:rPr>
        <w:t xml:space="preserve"> </w:t>
      </w:r>
      <w:r w:rsidR="00DA0B3F" w:rsidRPr="00C8579C">
        <w:rPr>
          <w:rFonts w:ascii="Tahoma" w:hAnsi="Tahoma" w:cs="Tahoma"/>
        </w:rPr>
        <w:t xml:space="preserve">naložiti elektronsko podpisan ESPD v </w:t>
      </w:r>
      <w:proofErr w:type="spellStart"/>
      <w:r w:rsidR="00DA0B3F" w:rsidRPr="00C8579C">
        <w:rPr>
          <w:rFonts w:ascii="Tahoma" w:hAnsi="Tahoma" w:cs="Tahoma"/>
        </w:rPr>
        <w:t>xml</w:t>
      </w:r>
      <w:proofErr w:type="spellEnd"/>
      <w:r w:rsidR="00DA0B3F" w:rsidRPr="00C8579C">
        <w:rPr>
          <w:rFonts w:ascii="Tahoma" w:hAnsi="Tahoma" w:cs="Tahoma"/>
        </w:rPr>
        <w:t xml:space="preserve">. obliki ali nepodpisan ESPD v </w:t>
      </w:r>
      <w:proofErr w:type="spellStart"/>
      <w:r w:rsidR="00DA0B3F" w:rsidRPr="00C8579C">
        <w:rPr>
          <w:rFonts w:ascii="Tahoma" w:hAnsi="Tahoma" w:cs="Tahoma"/>
        </w:rPr>
        <w:t>xml</w:t>
      </w:r>
      <w:proofErr w:type="spellEnd"/>
      <w:r w:rsidR="00DA0B3F" w:rsidRPr="00C8579C">
        <w:rPr>
          <w:rFonts w:ascii="Tahoma" w:hAnsi="Tahoma" w:cs="Tahoma"/>
        </w:rPr>
        <w:t xml:space="preserve">. obliki, </w:t>
      </w:r>
      <w:bookmarkStart w:id="14" w:name="_Hlk531606225"/>
      <w:r w:rsidR="00DA0B3F" w:rsidRPr="00C8579C">
        <w:rPr>
          <w:rFonts w:ascii="Tahoma" w:hAnsi="Tahoma" w:cs="Tahoma"/>
        </w:rPr>
        <w:t>pri čemer se v slednjem primeru v skladu Splošnimi pogoji uporabe informacijskega sistema e-JN šteje, da je oddan pravno zavezujoč dokument, ki ima enako veljavnost kot podpisan</w:t>
      </w:r>
      <w:bookmarkEnd w:id="14"/>
      <w:r w:rsidR="00DA0B3F" w:rsidRPr="00C8579C">
        <w:rPr>
          <w:rFonts w:ascii="Tahoma" w:hAnsi="Tahoma" w:cs="Tahoma"/>
        </w:rPr>
        <w:t>.</w:t>
      </w:r>
    </w:p>
    <w:p w14:paraId="72909899" w14:textId="77777777" w:rsidR="00AF7EF7" w:rsidRPr="00C8579C" w:rsidRDefault="00AF7EF7" w:rsidP="00BC5410">
      <w:pPr>
        <w:keepNext/>
        <w:keepLines/>
        <w:jc w:val="both"/>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363E6C" w:rsidRPr="00C8579C" w14:paraId="3E5628CF" w14:textId="77777777" w:rsidTr="001142A1">
        <w:tc>
          <w:tcPr>
            <w:tcW w:w="7725" w:type="dxa"/>
          </w:tcPr>
          <w:p w14:paraId="303B1D65" w14:textId="77777777" w:rsidR="00363E6C" w:rsidRPr="00C8579C" w:rsidRDefault="00363E6C" w:rsidP="00BC5410">
            <w:pPr>
              <w:keepNext/>
              <w:keepLines/>
              <w:jc w:val="both"/>
              <w:rPr>
                <w:rFonts w:ascii="Tahoma" w:hAnsi="Tahoma" w:cs="Tahoma"/>
              </w:rPr>
            </w:pPr>
            <w:r w:rsidRPr="00C8579C">
              <w:rPr>
                <w:rFonts w:ascii="Tahoma" w:hAnsi="Tahoma" w:cs="Tahoma"/>
              </w:rPr>
              <w:t>ESPD – ponudnik</w:t>
            </w:r>
          </w:p>
        </w:tc>
        <w:tc>
          <w:tcPr>
            <w:tcW w:w="1417" w:type="dxa"/>
          </w:tcPr>
          <w:p w14:paraId="66E37040" w14:textId="77777777" w:rsidR="00363E6C" w:rsidRPr="00C8579C" w:rsidRDefault="00363E6C" w:rsidP="00BC5410">
            <w:pPr>
              <w:keepNext/>
              <w:keepLines/>
              <w:jc w:val="both"/>
              <w:rPr>
                <w:rFonts w:ascii="Tahoma" w:hAnsi="Tahoma" w:cs="Tahoma"/>
                <w:b/>
                <w:i/>
              </w:rPr>
            </w:pPr>
          </w:p>
        </w:tc>
      </w:tr>
    </w:tbl>
    <w:p w14:paraId="0A6853B6" w14:textId="77777777" w:rsidR="00363E6C" w:rsidRPr="00C8579C" w:rsidRDefault="00363E6C" w:rsidP="00BC5410">
      <w:pPr>
        <w:keepNext/>
        <w:keepLines/>
        <w:jc w:val="both"/>
        <w:rPr>
          <w:rFonts w:ascii="Tahoma" w:hAnsi="Tahoma" w:cs="Tahoma"/>
          <w:b/>
        </w:rPr>
      </w:pPr>
    </w:p>
    <w:p w14:paraId="5F601DAB" w14:textId="77777777" w:rsidR="00C7504D" w:rsidRPr="001C7CED" w:rsidRDefault="00C7504D" w:rsidP="00BC5410">
      <w:pPr>
        <w:keepNext/>
        <w:keepLines/>
        <w:numPr>
          <w:ilvl w:val="0"/>
          <w:numId w:val="18"/>
        </w:numPr>
        <w:jc w:val="both"/>
        <w:rPr>
          <w:rFonts w:ascii="Tahoma" w:hAnsi="Tahoma" w:cs="Tahoma"/>
          <w:b/>
          <w:color w:val="C00000"/>
        </w:rPr>
      </w:pPr>
      <w:r w:rsidRPr="001C7CED">
        <w:rPr>
          <w:rFonts w:ascii="Tahoma" w:hAnsi="Tahoma" w:cs="Tahoma"/>
          <w:b/>
          <w:color w:val="C00000"/>
        </w:rPr>
        <w:t>Razdelek »Sodelujoči - ESPD – ostali sodelujoči«</w:t>
      </w:r>
    </w:p>
    <w:p w14:paraId="055F1DF0" w14:textId="77777777" w:rsidR="00363E6C" w:rsidRPr="00C8579C" w:rsidRDefault="00363E6C" w:rsidP="00BC5410">
      <w:pPr>
        <w:keepNext/>
        <w:keepLines/>
        <w:jc w:val="both"/>
        <w:rPr>
          <w:rFonts w:ascii="Tahoma" w:hAnsi="Tahoma" w:cs="Tahoma"/>
          <w:b/>
        </w:rPr>
      </w:pPr>
    </w:p>
    <w:p w14:paraId="2D0C3A7C" w14:textId="77777777" w:rsidR="00363E6C" w:rsidRDefault="00363E6C" w:rsidP="00BC5410">
      <w:pPr>
        <w:keepNext/>
        <w:keepLines/>
        <w:jc w:val="both"/>
        <w:rPr>
          <w:rFonts w:ascii="Tahoma" w:hAnsi="Tahoma" w:cs="Tahoma"/>
        </w:rPr>
      </w:pPr>
      <w:r w:rsidRPr="00C8579C">
        <w:rPr>
          <w:rFonts w:ascii="Tahoma" w:hAnsi="Tahoma" w:cs="Tahoma"/>
        </w:rPr>
        <w:lastRenderedPageBreak/>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C7504D" w:rsidRPr="007E074E">
        <w:rPr>
          <w:rFonts w:ascii="Tahoma" w:hAnsi="Tahoma" w:cs="Tahoma"/>
          <w:b/>
        </w:rPr>
        <w:t>Sodelujoči - ESPD – ostali sodelujoči</w:t>
      </w:r>
      <w:r w:rsidR="00C7504D" w:rsidRPr="00E969C3" w:rsidDel="00C7504D">
        <w:rPr>
          <w:rFonts w:ascii="Tahoma" w:hAnsi="Tahoma" w:cs="Tahoma"/>
          <w:b/>
        </w:rPr>
        <w:t xml:space="preserve"> </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w:t>
      </w:r>
      <w:proofErr w:type="spellStart"/>
      <w:r w:rsidRPr="00C8579C">
        <w:rPr>
          <w:rFonts w:ascii="Tahoma" w:hAnsi="Tahoma" w:cs="Tahoma"/>
        </w:rPr>
        <w:t>pdf</w:t>
      </w:r>
      <w:proofErr w:type="spellEnd"/>
      <w:r w:rsidRPr="00C8579C">
        <w:rPr>
          <w:rFonts w:ascii="Tahoma" w:hAnsi="Tahoma" w:cs="Tahoma"/>
        </w:rPr>
        <w:t xml:space="preserve"> formatu</w:t>
      </w:r>
      <w:r w:rsidR="00DA0B3F" w:rsidRPr="00C8579C">
        <w:rPr>
          <w:rFonts w:ascii="Tahoma" w:hAnsi="Tahoma" w:cs="Tahoma"/>
        </w:rPr>
        <w:t xml:space="preserve"> ali v elektronski obliki podpisan </w:t>
      </w:r>
      <w:proofErr w:type="spellStart"/>
      <w:r w:rsidR="00DA0B3F" w:rsidRPr="00C8579C">
        <w:rPr>
          <w:rFonts w:ascii="Tahoma" w:hAnsi="Tahoma" w:cs="Tahoma"/>
        </w:rPr>
        <w:t>xml</w:t>
      </w:r>
      <w:proofErr w:type="spellEnd"/>
      <w:r w:rsidRPr="00C8579C">
        <w:rPr>
          <w:rFonts w:ascii="Tahoma" w:hAnsi="Tahoma" w:cs="Tahoma"/>
          <w:b/>
        </w:rPr>
        <w:t xml:space="preserve">. </w:t>
      </w:r>
      <w:r w:rsidRPr="00C8579C">
        <w:rPr>
          <w:rFonts w:ascii="Tahoma" w:hAnsi="Tahoma" w:cs="Tahoma"/>
        </w:rPr>
        <w:t xml:space="preserve">V kolikor ponudnik v predmetnem naročilu ne nastopa z partnerjem, podizvajalcem ali subjektom, </w:t>
      </w:r>
      <w:r w:rsidR="00BA2E2E">
        <w:rPr>
          <w:rFonts w:ascii="Tahoma" w:hAnsi="Tahoma" w:cs="Tahoma"/>
        </w:rPr>
        <w:t>p</w:t>
      </w:r>
      <w:r w:rsidRPr="00C8579C">
        <w:rPr>
          <w:rFonts w:ascii="Tahoma" w:hAnsi="Tahoma" w:cs="Tahoma"/>
        </w:rPr>
        <w:t>riloge ni treba prilagati.</w:t>
      </w:r>
    </w:p>
    <w:p w14:paraId="492C66A9" w14:textId="77777777" w:rsidR="000807A3" w:rsidRPr="00C8579C" w:rsidRDefault="000807A3" w:rsidP="00BC5410">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142A1" w:rsidRPr="00C8579C" w14:paraId="65807110" w14:textId="77777777" w:rsidTr="006C1AC9">
        <w:tc>
          <w:tcPr>
            <w:tcW w:w="7725" w:type="dxa"/>
          </w:tcPr>
          <w:p w14:paraId="476B4367" w14:textId="77777777" w:rsidR="001142A1" w:rsidRPr="00C8579C" w:rsidRDefault="001142A1" w:rsidP="00BC5410">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417" w:type="dxa"/>
          </w:tcPr>
          <w:p w14:paraId="7905905E" w14:textId="77777777" w:rsidR="001142A1" w:rsidRPr="00C8579C" w:rsidRDefault="001142A1" w:rsidP="00BC5410">
            <w:pPr>
              <w:keepNext/>
              <w:keepLines/>
              <w:jc w:val="both"/>
              <w:rPr>
                <w:rFonts w:ascii="Tahoma" w:hAnsi="Tahoma" w:cs="Tahoma"/>
                <w:b/>
              </w:rPr>
            </w:pPr>
          </w:p>
        </w:tc>
      </w:tr>
    </w:tbl>
    <w:p w14:paraId="0B7E6A07" w14:textId="77777777" w:rsidR="00363E6C" w:rsidRPr="00C8579C" w:rsidRDefault="00363E6C" w:rsidP="00BC5410">
      <w:pPr>
        <w:keepNext/>
        <w:keepLines/>
        <w:jc w:val="both"/>
        <w:rPr>
          <w:rFonts w:ascii="Tahoma" w:hAnsi="Tahoma" w:cs="Tahoma"/>
        </w:rPr>
      </w:pPr>
      <w:r w:rsidRPr="00C8579C">
        <w:rPr>
          <w:rFonts w:ascii="Tahoma" w:hAnsi="Tahoma" w:cs="Tahoma"/>
        </w:rPr>
        <w:t>V primeru skupne prijave, uporabe zmogljivosti drugih subjektov in/ali podizvajalcev mora kandidat ročno/fizično podpisane obrazce ESPD za vsakega od ostalih sodelujočih v .</w:t>
      </w:r>
      <w:proofErr w:type="spellStart"/>
      <w:r w:rsidRPr="00C8579C">
        <w:rPr>
          <w:rFonts w:ascii="Tahoma" w:hAnsi="Tahoma" w:cs="Tahoma"/>
        </w:rPr>
        <w:t>pdf</w:t>
      </w:r>
      <w:proofErr w:type="spellEnd"/>
      <w:r w:rsidRPr="00C8579C">
        <w:rPr>
          <w:rFonts w:ascii="Tahoma" w:hAnsi="Tahoma" w:cs="Tahoma"/>
        </w:rPr>
        <w:t xml:space="preserve"> obliki ali v .</w:t>
      </w:r>
      <w:proofErr w:type="spellStart"/>
      <w:r w:rsidRPr="00C8579C">
        <w:rPr>
          <w:rFonts w:ascii="Tahoma" w:hAnsi="Tahoma" w:cs="Tahoma"/>
        </w:rPr>
        <w:t>xml</w:t>
      </w:r>
      <w:proofErr w:type="spellEnd"/>
      <w:r w:rsidRPr="00C8579C">
        <w:rPr>
          <w:rFonts w:ascii="Tahoma" w:hAnsi="Tahoma" w:cs="Tahoma"/>
        </w:rPr>
        <w:t xml:space="preserve"> format (elektronsko podpisan) naložiti na informacijski sistem e-JN </w:t>
      </w:r>
      <w:r w:rsidRPr="00C8579C">
        <w:rPr>
          <w:rFonts w:ascii="Tahoma" w:hAnsi="Tahoma" w:cs="Tahoma"/>
          <w:b/>
        </w:rPr>
        <w:t>v razdelek »ESPD – ostali sodelujoči«</w:t>
      </w:r>
      <w:r w:rsidRPr="00C8579C">
        <w:rPr>
          <w:rFonts w:ascii="Tahoma" w:hAnsi="Tahoma" w:cs="Tahoma"/>
        </w:rPr>
        <w:t>.</w:t>
      </w:r>
    </w:p>
    <w:p w14:paraId="0BB641A6" w14:textId="77777777" w:rsidR="004E252F" w:rsidRPr="00C8579C" w:rsidRDefault="004E252F" w:rsidP="00BC5410">
      <w:pPr>
        <w:keepNext/>
        <w:keepLines/>
        <w:jc w:val="both"/>
        <w:rPr>
          <w:rFonts w:ascii="Tahoma" w:hAnsi="Tahoma" w:cs="Tahoma"/>
          <w:b/>
        </w:rPr>
      </w:pPr>
    </w:p>
    <w:p w14:paraId="6A012C22" w14:textId="77777777" w:rsidR="00363E6C" w:rsidRPr="00C8579C" w:rsidRDefault="00363E6C" w:rsidP="00BC5410">
      <w:pPr>
        <w:keepNext/>
        <w:keepLines/>
        <w:numPr>
          <w:ilvl w:val="0"/>
          <w:numId w:val="18"/>
        </w:numPr>
        <w:jc w:val="both"/>
        <w:rPr>
          <w:rFonts w:ascii="Tahoma" w:hAnsi="Tahoma" w:cs="Tahoma"/>
          <w:b/>
          <w:color w:val="C00000"/>
        </w:rPr>
      </w:pPr>
      <w:r w:rsidRPr="00C8579C">
        <w:rPr>
          <w:rFonts w:ascii="Tahoma" w:hAnsi="Tahoma" w:cs="Tahoma"/>
          <w:b/>
          <w:color w:val="C00000"/>
        </w:rPr>
        <w:t xml:space="preserve">Razdelek </w:t>
      </w:r>
      <w:r w:rsidR="00872668">
        <w:rPr>
          <w:rFonts w:ascii="Tahoma" w:hAnsi="Tahoma" w:cs="Tahoma"/>
          <w:b/>
          <w:color w:val="C00000"/>
        </w:rPr>
        <w:t xml:space="preserve">»Dokumenti - ostale priloge« </w:t>
      </w:r>
    </w:p>
    <w:p w14:paraId="4A070259" w14:textId="77777777" w:rsidR="00363E6C" w:rsidRPr="00C8579C" w:rsidRDefault="00363E6C" w:rsidP="00BC5410">
      <w:pPr>
        <w:keepNext/>
        <w:keepLines/>
        <w:jc w:val="both"/>
        <w:rPr>
          <w:rFonts w:ascii="Tahoma" w:hAnsi="Tahoma" w:cs="Tahoma"/>
          <w:b/>
        </w:rPr>
      </w:pPr>
    </w:p>
    <w:p w14:paraId="09F1DCB0" w14:textId="77777777" w:rsidR="00363E6C" w:rsidRPr="00C8579C" w:rsidRDefault="00363E6C" w:rsidP="00BC5410">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w:t>
      </w:r>
      <w:r w:rsidR="00C7504D">
        <w:rPr>
          <w:rFonts w:ascii="Tahoma" w:hAnsi="Tahoma" w:cs="Tahoma"/>
          <w:b/>
        </w:rPr>
        <w:t xml:space="preserve"> </w:t>
      </w:r>
      <w:r w:rsidR="00872668">
        <w:rPr>
          <w:rFonts w:ascii="Tahoma" w:hAnsi="Tahoma" w:cs="Tahoma"/>
          <w:b/>
        </w:rPr>
        <w:t xml:space="preserve">»Dokumenti - ostale priloge« </w:t>
      </w:r>
      <w:r w:rsidRPr="00C8579C">
        <w:rPr>
          <w:rFonts w:ascii="Tahoma" w:hAnsi="Tahoma" w:cs="Tahoma"/>
          <w:b/>
        </w:rPr>
        <w:t xml:space="preserve"> </w:t>
      </w:r>
      <w:r w:rsidRPr="00C8579C">
        <w:rPr>
          <w:rFonts w:ascii="Tahoma" w:hAnsi="Tahoma" w:cs="Tahoma"/>
        </w:rPr>
        <w:t>naloži ostalo ponudbeno dokumentacijo, ki je zahtevana s to razpisno dokumentacijo.</w:t>
      </w:r>
    </w:p>
    <w:p w14:paraId="1EAC02F0" w14:textId="77777777" w:rsidR="001B0153" w:rsidRPr="00C8579C" w:rsidRDefault="001B0153" w:rsidP="00BC5410">
      <w:pPr>
        <w:keepNext/>
        <w:keepLines/>
        <w:jc w:val="both"/>
        <w:rPr>
          <w:rFonts w:ascii="Tahoma" w:hAnsi="Tahoma" w:cs="Tahoma"/>
        </w:rPr>
      </w:pPr>
    </w:p>
    <w:p w14:paraId="47F9711A" w14:textId="77777777" w:rsidR="00363E6C" w:rsidRPr="00C8579C" w:rsidRDefault="00363E6C" w:rsidP="00BC5410">
      <w:pPr>
        <w:keepNext/>
        <w:keepLines/>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w:t>
      </w:r>
      <w:proofErr w:type="spellStart"/>
      <w:r w:rsidRPr="00C8579C">
        <w:rPr>
          <w:rFonts w:ascii="Tahoma" w:hAnsi="Tahoma" w:cs="Tahoma"/>
          <w:b/>
          <w:u w:val="single"/>
        </w:rPr>
        <w:t>pdf</w:t>
      </w:r>
      <w:proofErr w:type="spellEnd"/>
      <w:r w:rsidRPr="00C8579C">
        <w:rPr>
          <w:rFonts w:ascii="Tahoma" w:hAnsi="Tahoma" w:cs="Tahoma"/>
          <w:b/>
          <w:u w:val="single"/>
        </w:rPr>
        <w:t xml:space="preserve"> formatu</w:t>
      </w:r>
      <w:r w:rsidRPr="00C8579C">
        <w:rPr>
          <w:rFonts w:ascii="Tahoma" w:hAnsi="Tahoma" w:cs="Tahoma"/>
        </w:rPr>
        <w:t xml:space="preserve"> (</w:t>
      </w:r>
      <w:proofErr w:type="spellStart"/>
      <w:r w:rsidRPr="00C8579C">
        <w:rPr>
          <w:rFonts w:ascii="Tahoma" w:hAnsi="Tahoma" w:cs="Tahoma"/>
        </w:rPr>
        <w:t>sken</w:t>
      </w:r>
      <w:proofErr w:type="spellEnd"/>
      <w:r w:rsidRPr="00C8579C">
        <w:rPr>
          <w:rFonts w:ascii="Tahoma" w:hAnsi="Tahoma" w:cs="Tahoma"/>
        </w:rPr>
        <w:t xml:space="preserve"> celotne ponudbe z izpolnjenimi, podpisanimi in žigosanimi ponudbenimi listinami). Priloga »Potrditev referenc s strani posameznih naročnikov« mora biti podpisana (potrjena) s strani referenčnega naročnika. Ponudniki so obvezani priložiti vse priloge, razen če v posamezni prilogi ni drugače navedeno. </w:t>
      </w:r>
    </w:p>
    <w:p w14:paraId="4774C9F6" w14:textId="77777777" w:rsidR="00772523" w:rsidRPr="00C8579C" w:rsidRDefault="00772523" w:rsidP="00BC5410">
      <w:pPr>
        <w:keepNext/>
        <w:keepLines/>
        <w:jc w:val="both"/>
        <w:rPr>
          <w:rFonts w:ascii="Tahoma" w:hAnsi="Tahoma" w:cs="Tahoma"/>
        </w:rPr>
      </w:pPr>
    </w:p>
    <w:p w14:paraId="6674C233" w14:textId="77777777" w:rsidR="00363E6C" w:rsidRPr="00C8579C" w:rsidRDefault="00363E6C" w:rsidP="00BC5410">
      <w:pPr>
        <w:keepNext/>
        <w:keepLines/>
        <w:jc w:val="both"/>
        <w:rPr>
          <w:rFonts w:ascii="Tahoma" w:hAnsi="Tahoma" w:cs="Tahoma"/>
          <w:b/>
        </w:rPr>
      </w:pPr>
      <w:r w:rsidRPr="00C8579C">
        <w:rPr>
          <w:rFonts w:ascii="Tahoma" w:hAnsi="Tahoma" w:cs="Tahoma"/>
          <w:b/>
        </w:rPr>
        <w:t>Ostala ponudbena dokumentacija je sestavljena iz naslednjih dokumentov (prilog):</w:t>
      </w:r>
    </w:p>
    <w:p w14:paraId="284B0495" w14:textId="77777777" w:rsidR="00A41E90" w:rsidRPr="00C8579C" w:rsidRDefault="00A41E90" w:rsidP="00BC5410">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E533B8" w:rsidRPr="00C8579C" w14:paraId="72A00695" w14:textId="77777777" w:rsidTr="00E533B8">
        <w:tc>
          <w:tcPr>
            <w:tcW w:w="7725" w:type="dxa"/>
          </w:tcPr>
          <w:p w14:paraId="60FB8ABD" w14:textId="77777777" w:rsidR="00E533B8" w:rsidRPr="00C8579C" w:rsidRDefault="00E533B8" w:rsidP="00BC5410">
            <w:pPr>
              <w:keepNext/>
              <w:keepLines/>
              <w:jc w:val="both"/>
              <w:rPr>
                <w:rFonts w:ascii="Tahoma" w:hAnsi="Tahoma" w:cs="Tahoma"/>
              </w:rPr>
            </w:pPr>
            <w:r w:rsidRPr="00C8579C">
              <w:rPr>
                <w:rFonts w:ascii="Tahoma" w:hAnsi="Tahoma" w:cs="Tahoma"/>
              </w:rPr>
              <w:t xml:space="preserve">PODATKI O PONUDNIKU </w:t>
            </w:r>
          </w:p>
        </w:tc>
        <w:tc>
          <w:tcPr>
            <w:tcW w:w="912" w:type="dxa"/>
            <w:tcBorders>
              <w:right w:val="nil"/>
            </w:tcBorders>
          </w:tcPr>
          <w:p w14:paraId="2D0660DC" w14:textId="77777777" w:rsidR="00E533B8" w:rsidRPr="00C8579C" w:rsidRDefault="00E533B8" w:rsidP="00BC5410">
            <w:pPr>
              <w:keepNext/>
              <w:keepLines/>
              <w:jc w:val="both"/>
              <w:rPr>
                <w:rFonts w:ascii="Tahoma" w:hAnsi="Tahoma" w:cs="Tahoma"/>
                <w:b/>
              </w:rPr>
            </w:pPr>
            <w:r w:rsidRPr="00C8579C">
              <w:rPr>
                <w:rFonts w:ascii="Tahoma" w:hAnsi="Tahoma" w:cs="Tahoma"/>
                <w:b/>
              </w:rPr>
              <w:t xml:space="preserve">Priloga </w:t>
            </w:r>
          </w:p>
        </w:tc>
        <w:tc>
          <w:tcPr>
            <w:tcW w:w="505" w:type="dxa"/>
            <w:tcBorders>
              <w:left w:val="nil"/>
            </w:tcBorders>
          </w:tcPr>
          <w:p w14:paraId="68BE967C" w14:textId="77777777" w:rsidR="00E533B8" w:rsidRPr="00C8579C" w:rsidRDefault="00E533B8" w:rsidP="00BC5410">
            <w:pPr>
              <w:keepNext/>
              <w:keepLines/>
              <w:jc w:val="both"/>
              <w:rPr>
                <w:rFonts w:ascii="Tahoma" w:hAnsi="Tahoma" w:cs="Tahoma"/>
                <w:b/>
              </w:rPr>
            </w:pPr>
            <w:r w:rsidRPr="00C8579C">
              <w:rPr>
                <w:rFonts w:ascii="Tahoma" w:hAnsi="Tahoma" w:cs="Tahoma"/>
                <w:b/>
              </w:rPr>
              <w:t>1</w:t>
            </w:r>
          </w:p>
        </w:tc>
      </w:tr>
    </w:tbl>
    <w:p w14:paraId="002985C8" w14:textId="77777777" w:rsidR="006D2369" w:rsidRPr="00C8579C" w:rsidRDefault="007C70A1" w:rsidP="00BC5410">
      <w:pPr>
        <w:keepNext/>
        <w:keepLines/>
        <w:jc w:val="both"/>
        <w:rPr>
          <w:rFonts w:ascii="Tahoma" w:hAnsi="Tahoma" w:cs="Tahoma"/>
        </w:rPr>
      </w:pPr>
      <w:r w:rsidRPr="00C8579C">
        <w:rPr>
          <w:rFonts w:ascii="Tahoma" w:hAnsi="Tahoma" w:cs="Tahoma"/>
        </w:rPr>
        <w:t xml:space="preserve">Prilogo je potrebno izpolniti, podpisati in žigosati. </w:t>
      </w:r>
      <w:r w:rsidR="00623F48" w:rsidRPr="00C8579C">
        <w:rPr>
          <w:rFonts w:ascii="Tahoma" w:hAnsi="Tahoma" w:cs="Tahoma"/>
        </w:rPr>
        <w:t xml:space="preserve">V primeru </w:t>
      </w:r>
      <w:r w:rsidR="00C765A2" w:rsidRPr="00C8579C">
        <w:rPr>
          <w:rFonts w:ascii="Tahoma" w:hAnsi="Tahoma" w:cs="Tahoma"/>
        </w:rPr>
        <w:t>skupn</w:t>
      </w:r>
      <w:r w:rsidR="00623F48" w:rsidRPr="00C8579C">
        <w:rPr>
          <w:rFonts w:ascii="Tahoma" w:hAnsi="Tahoma" w:cs="Tahoma"/>
        </w:rPr>
        <w:t>e</w:t>
      </w:r>
      <w:r w:rsidR="00C765A2" w:rsidRPr="00C8579C">
        <w:rPr>
          <w:rFonts w:ascii="Tahoma" w:hAnsi="Tahoma" w:cs="Tahoma"/>
        </w:rPr>
        <w:t xml:space="preserve"> ponudb</w:t>
      </w:r>
      <w:r w:rsidR="00623F48" w:rsidRPr="00C8579C">
        <w:rPr>
          <w:rFonts w:ascii="Tahoma" w:hAnsi="Tahoma" w:cs="Tahoma"/>
        </w:rPr>
        <w:t>e</w:t>
      </w:r>
      <w:r w:rsidR="00C765A2" w:rsidRPr="00C8579C">
        <w:rPr>
          <w:rFonts w:ascii="Tahoma" w:hAnsi="Tahoma" w:cs="Tahoma"/>
        </w:rPr>
        <w:t xml:space="preserve"> morajo razmnožen obrazec </w:t>
      </w:r>
      <w:r w:rsidR="00A55A05" w:rsidRPr="00C8579C">
        <w:rPr>
          <w:rFonts w:ascii="Tahoma" w:hAnsi="Tahoma" w:cs="Tahoma"/>
        </w:rPr>
        <w:t>P</w:t>
      </w:r>
      <w:r w:rsidR="00C765A2" w:rsidRPr="00C8579C">
        <w:rPr>
          <w:rFonts w:ascii="Tahoma" w:hAnsi="Tahoma" w:cs="Tahoma"/>
        </w:rPr>
        <w:t xml:space="preserve">riloge 1 </w:t>
      </w:r>
      <w:r w:rsidR="009D3D5B" w:rsidRPr="00C8579C">
        <w:rPr>
          <w:rFonts w:ascii="Tahoma" w:hAnsi="Tahoma" w:cs="Tahoma"/>
        </w:rPr>
        <w:t xml:space="preserve">izpolniti </w:t>
      </w:r>
      <w:r w:rsidR="00C765A2" w:rsidRPr="00C8579C">
        <w:rPr>
          <w:rFonts w:ascii="Tahoma" w:hAnsi="Tahoma" w:cs="Tahoma"/>
        </w:rPr>
        <w:t>vsi ponudniki</w:t>
      </w:r>
      <w:r w:rsidR="00623F48" w:rsidRPr="00C8579C">
        <w:rPr>
          <w:rFonts w:ascii="Tahoma" w:hAnsi="Tahoma" w:cs="Tahoma"/>
        </w:rPr>
        <w:t xml:space="preserve"> – partnerji</w:t>
      </w:r>
      <w:r w:rsidR="00C765A2" w:rsidRPr="00C8579C">
        <w:rPr>
          <w:rFonts w:ascii="Tahoma" w:hAnsi="Tahoma" w:cs="Tahoma"/>
        </w:rPr>
        <w:t xml:space="preserve">. </w:t>
      </w:r>
      <w:r w:rsidR="00EA629F" w:rsidRPr="00C8579C">
        <w:rPr>
          <w:rFonts w:ascii="Tahoma" w:hAnsi="Tahoma" w:cs="Tahoma"/>
        </w:rPr>
        <w:t>K tej prilogi se priloži tudi pravni akt o skupni izvedbi naročila.</w:t>
      </w:r>
    </w:p>
    <w:p w14:paraId="53FE02AD" w14:textId="77777777" w:rsidR="00787220" w:rsidRPr="00C8579C" w:rsidRDefault="00787220" w:rsidP="00BC5410">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1922D371" w14:textId="77777777" w:rsidTr="006C1AC9">
        <w:tc>
          <w:tcPr>
            <w:tcW w:w="7725" w:type="dxa"/>
          </w:tcPr>
          <w:p w14:paraId="52B98974" w14:textId="77777777" w:rsidR="00E533B8" w:rsidRPr="00C8579C" w:rsidRDefault="00895645" w:rsidP="00BC5410">
            <w:pPr>
              <w:keepNext/>
              <w:keepLines/>
              <w:jc w:val="both"/>
              <w:rPr>
                <w:rFonts w:ascii="Tahoma" w:hAnsi="Tahoma" w:cs="Tahoma"/>
              </w:rPr>
            </w:pPr>
            <w:r>
              <w:rPr>
                <w:rFonts w:ascii="Tahoma" w:hAnsi="Tahoma" w:cs="Tahoma"/>
              </w:rPr>
              <w:t xml:space="preserve">PONUDBA </w:t>
            </w:r>
          </w:p>
        </w:tc>
        <w:tc>
          <w:tcPr>
            <w:tcW w:w="1417" w:type="dxa"/>
          </w:tcPr>
          <w:p w14:paraId="32DB10DE" w14:textId="77777777" w:rsidR="00E533B8" w:rsidRPr="00C8579C" w:rsidRDefault="00E533B8" w:rsidP="00BC5410">
            <w:pPr>
              <w:keepNext/>
              <w:keepLines/>
              <w:ind w:left="-211" w:firstLine="211"/>
              <w:jc w:val="both"/>
              <w:rPr>
                <w:rFonts w:ascii="Tahoma" w:hAnsi="Tahoma" w:cs="Tahoma"/>
                <w:b/>
                <w:i/>
              </w:rPr>
            </w:pPr>
            <w:r w:rsidRPr="00C8579C">
              <w:rPr>
                <w:rFonts w:ascii="Tahoma" w:hAnsi="Tahoma" w:cs="Tahoma"/>
                <w:b/>
                <w:i/>
              </w:rPr>
              <w:t>Priloga 2</w:t>
            </w:r>
          </w:p>
        </w:tc>
      </w:tr>
    </w:tbl>
    <w:p w14:paraId="681651C4" w14:textId="77777777" w:rsidR="00A41E90" w:rsidRPr="00C8579C" w:rsidRDefault="00512963" w:rsidP="00BC5410">
      <w:pPr>
        <w:keepNext/>
        <w:keepLines/>
        <w:ind w:right="-284"/>
        <w:jc w:val="both"/>
        <w:rPr>
          <w:rFonts w:ascii="Tahoma" w:hAnsi="Tahoma" w:cs="Tahoma"/>
        </w:rPr>
      </w:pPr>
      <w:r w:rsidRPr="00C8579C">
        <w:rPr>
          <w:rFonts w:ascii="Tahoma" w:hAnsi="Tahoma" w:cs="Tahoma"/>
        </w:rPr>
        <w:t xml:space="preserve">Ponudnik mora Prilogo izpolniti, podpisati in žigosati ter jo priložiti v ponudbo. </w:t>
      </w:r>
    </w:p>
    <w:p w14:paraId="3B4BC37D" w14:textId="77777777" w:rsidR="007F1A87" w:rsidRDefault="007F1A87" w:rsidP="00BC5410">
      <w:pPr>
        <w:keepNext/>
        <w:keepLines/>
        <w:ind w:right="-284"/>
        <w:jc w:val="both"/>
        <w:rPr>
          <w:rFonts w:ascii="Tahoma" w:hAnsi="Tahoma" w:cs="Tahoma"/>
        </w:rPr>
      </w:pPr>
    </w:p>
    <w:tbl>
      <w:tblPr>
        <w:tblW w:w="914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45"/>
        <w:gridCol w:w="1080"/>
        <w:gridCol w:w="419"/>
      </w:tblGrid>
      <w:tr w:rsidR="008D33B5" w:rsidRPr="001F743A" w14:paraId="74AFEAB1" w14:textId="77777777" w:rsidTr="00970497">
        <w:trPr>
          <w:trHeight w:val="252"/>
        </w:trPr>
        <w:tc>
          <w:tcPr>
            <w:tcW w:w="7645" w:type="dxa"/>
            <w:tcBorders>
              <w:top w:val="single" w:sz="4" w:space="0" w:color="auto"/>
              <w:left w:val="single" w:sz="4" w:space="0" w:color="auto"/>
              <w:bottom w:val="single" w:sz="4" w:space="0" w:color="auto"/>
              <w:right w:val="single" w:sz="4" w:space="0" w:color="auto"/>
            </w:tcBorders>
          </w:tcPr>
          <w:p w14:paraId="649772D7" w14:textId="77777777" w:rsidR="008D33B5" w:rsidRPr="001F743A" w:rsidRDefault="008D33B5" w:rsidP="00BC5410">
            <w:pPr>
              <w:keepNext/>
              <w:keepLines/>
              <w:jc w:val="both"/>
              <w:rPr>
                <w:rFonts w:ascii="Tahoma" w:hAnsi="Tahoma" w:cs="Tahoma"/>
              </w:rPr>
            </w:pPr>
            <w:r w:rsidRPr="001F743A">
              <w:rPr>
                <w:rFonts w:ascii="Tahoma" w:hAnsi="Tahoma" w:cs="Tahoma"/>
              </w:rPr>
              <w:t>IZJAVA O UDELEŽBI FIZIČNIH IN PRAVNIH OSEB V LASTNIŠTVU PONUDNIKA</w:t>
            </w:r>
          </w:p>
        </w:tc>
        <w:tc>
          <w:tcPr>
            <w:tcW w:w="1080" w:type="dxa"/>
            <w:tcBorders>
              <w:left w:val="single" w:sz="4" w:space="0" w:color="auto"/>
              <w:right w:val="nil"/>
            </w:tcBorders>
          </w:tcPr>
          <w:p w14:paraId="211D998B" w14:textId="77777777" w:rsidR="008D33B5" w:rsidRPr="001F743A" w:rsidRDefault="008D33B5" w:rsidP="00BC5410">
            <w:pPr>
              <w:keepNext/>
              <w:keepLines/>
              <w:ind w:right="207"/>
              <w:jc w:val="both"/>
              <w:rPr>
                <w:rFonts w:ascii="Tahoma" w:hAnsi="Tahoma" w:cs="Tahoma"/>
                <w:b/>
              </w:rPr>
            </w:pPr>
            <w:r w:rsidRPr="001F743A">
              <w:rPr>
                <w:rFonts w:ascii="Tahoma" w:hAnsi="Tahoma" w:cs="Tahoma"/>
                <w:b/>
                <w:i/>
              </w:rPr>
              <w:t xml:space="preserve">Priloga </w:t>
            </w:r>
          </w:p>
        </w:tc>
        <w:tc>
          <w:tcPr>
            <w:tcW w:w="419" w:type="dxa"/>
            <w:tcBorders>
              <w:left w:val="nil"/>
            </w:tcBorders>
          </w:tcPr>
          <w:p w14:paraId="07983182" w14:textId="77777777" w:rsidR="008D33B5" w:rsidRPr="001F743A" w:rsidRDefault="008D33B5" w:rsidP="00BC5410">
            <w:pPr>
              <w:keepNext/>
              <w:keepLines/>
              <w:jc w:val="both"/>
              <w:rPr>
                <w:rFonts w:ascii="Tahoma" w:hAnsi="Tahoma" w:cs="Tahoma"/>
                <w:b/>
                <w:i/>
              </w:rPr>
            </w:pPr>
            <w:r>
              <w:rPr>
                <w:rFonts w:ascii="Tahoma" w:hAnsi="Tahoma" w:cs="Tahoma"/>
                <w:b/>
                <w:i/>
              </w:rPr>
              <w:t>3</w:t>
            </w:r>
          </w:p>
        </w:tc>
      </w:tr>
    </w:tbl>
    <w:p w14:paraId="1BCB776C" w14:textId="77777777" w:rsidR="007E074E" w:rsidRPr="001F743A" w:rsidRDefault="007E074E" w:rsidP="00BC5410">
      <w:pPr>
        <w:keepNext/>
        <w:keepLines/>
        <w:jc w:val="both"/>
        <w:rPr>
          <w:rFonts w:ascii="Tahoma" w:hAnsi="Tahoma" w:cs="Tahoma"/>
          <w:sz w:val="16"/>
        </w:rPr>
      </w:pPr>
    </w:p>
    <w:p w14:paraId="67B12C18" w14:textId="77777777" w:rsidR="007E074E" w:rsidRPr="001F743A" w:rsidRDefault="007E074E" w:rsidP="00BC5410">
      <w:pPr>
        <w:keepNext/>
        <w:keepLines/>
        <w:tabs>
          <w:tab w:val="left" w:pos="567"/>
          <w:tab w:val="num" w:pos="851"/>
          <w:tab w:val="left" w:pos="993"/>
        </w:tabs>
        <w:jc w:val="both"/>
        <w:rPr>
          <w:rFonts w:ascii="Tahoma" w:hAnsi="Tahoma" w:cs="Tahoma"/>
        </w:rPr>
      </w:pPr>
      <w:r w:rsidRPr="001F743A">
        <w:rPr>
          <w:rFonts w:ascii="Tahoma" w:hAnsi="Tahoma" w:cs="Tahoma"/>
        </w:rPr>
        <w:t xml:space="preserve">Ponudnik, posamezni člani (partnerji) skupine ponudnikov v okviru skupne ponudbe, vsi v ponudbi navedeni podizvajalci in </w:t>
      </w:r>
      <w:r w:rsidRPr="001F743A">
        <w:rPr>
          <w:rFonts w:ascii="Tahoma" w:hAnsi="Tahoma" w:cs="Tahoma"/>
          <w:iCs/>
        </w:rPr>
        <w:t>subjekti, katerih zmogljivost uporablja ponudnik</w:t>
      </w:r>
      <w:r w:rsidRPr="001F743A">
        <w:rPr>
          <w:rFonts w:ascii="Tahoma" w:hAnsi="Tahoma" w:cs="Tahoma"/>
        </w:rPr>
        <w:t xml:space="preserve"> morajo obrazec izjave izpolniti in podpisati, </w:t>
      </w:r>
      <w:r w:rsidRPr="001F743A">
        <w:rPr>
          <w:rFonts w:ascii="Tahoma" w:hAnsi="Tahoma" w:cs="Tahoma"/>
          <w:u w:val="single"/>
        </w:rPr>
        <w:t>ter naložiti v</w:t>
      </w:r>
      <w:r w:rsidRPr="001F743A">
        <w:rPr>
          <w:rFonts w:ascii="Tahoma" w:hAnsi="Tahoma" w:cs="Tahoma"/>
          <w:b/>
          <w:u w:val="single"/>
        </w:rPr>
        <w:t xml:space="preserve"> </w:t>
      </w:r>
      <w:r w:rsidRPr="001F743A">
        <w:rPr>
          <w:rFonts w:ascii="Tahoma" w:hAnsi="Tahoma" w:cs="Tahoma"/>
          <w:b/>
          <w:sz w:val="18"/>
          <w:u w:val="single"/>
        </w:rPr>
        <w:t>Razdelek »DOKUMENTI«, del »Ostale priloge«</w:t>
      </w:r>
      <w:r w:rsidRPr="001F743A">
        <w:rPr>
          <w:rFonts w:ascii="Tahoma" w:hAnsi="Tahoma" w:cs="Tahoma"/>
          <w:sz w:val="18"/>
        </w:rPr>
        <w:t>.</w:t>
      </w:r>
    </w:p>
    <w:p w14:paraId="12F587F6" w14:textId="77777777" w:rsidR="007E074E" w:rsidRPr="00C8579C" w:rsidRDefault="007E074E" w:rsidP="00BC5410">
      <w:pPr>
        <w:keepNext/>
        <w:keepLines/>
        <w:ind w:right="-284"/>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25435122" w14:textId="77777777" w:rsidTr="006C1AC9">
        <w:tc>
          <w:tcPr>
            <w:tcW w:w="7725" w:type="dxa"/>
          </w:tcPr>
          <w:p w14:paraId="706DA9C7" w14:textId="77777777" w:rsidR="00E533B8" w:rsidRPr="00C8579C" w:rsidRDefault="00E533B8" w:rsidP="00BC5410">
            <w:pPr>
              <w:keepNext/>
              <w:keepLines/>
              <w:jc w:val="both"/>
              <w:rPr>
                <w:rFonts w:ascii="Tahoma" w:hAnsi="Tahoma" w:cs="Tahoma"/>
              </w:rPr>
            </w:pPr>
            <w:r w:rsidRPr="00C8579C">
              <w:rPr>
                <w:rFonts w:ascii="Tahoma" w:hAnsi="Tahoma" w:cs="Tahoma"/>
              </w:rPr>
              <w:t>UDELEŽBA PODIZVAJALCA</w:t>
            </w:r>
          </w:p>
        </w:tc>
        <w:tc>
          <w:tcPr>
            <w:tcW w:w="1417" w:type="dxa"/>
          </w:tcPr>
          <w:p w14:paraId="3A172716" w14:textId="77777777" w:rsidR="00E533B8" w:rsidRPr="00C8579C" w:rsidRDefault="00E533B8" w:rsidP="00BC5410">
            <w:pPr>
              <w:keepNext/>
              <w:keepLines/>
              <w:jc w:val="both"/>
              <w:rPr>
                <w:rFonts w:ascii="Tahoma" w:hAnsi="Tahoma" w:cs="Tahoma"/>
                <w:b/>
                <w:i/>
              </w:rPr>
            </w:pPr>
            <w:r w:rsidRPr="00C8579C">
              <w:rPr>
                <w:rFonts w:ascii="Tahoma" w:hAnsi="Tahoma" w:cs="Tahoma"/>
                <w:b/>
                <w:i/>
              </w:rPr>
              <w:t>Priloga 4/1</w:t>
            </w:r>
          </w:p>
        </w:tc>
      </w:tr>
    </w:tbl>
    <w:p w14:paraId="228C4C89" w14:textId="77777777" w:rsidR="0084389E" w:rsidRDefault="00D92424" w:rsidP="00BC5410">
      <w:pPr>
        <w:keepNext/>
        <w:keepLines/>
        <w:jc w:val="both"/>
        <w:rPr>
          <w:rFonts w:ascii="Tahoma" w:hAnsi="Tahoma" w:cs="Tahoma"/>
        </w:rPr>
      </w:pPr>
      <w:r w:rsidRPr="00C8579C">
        <w:rPr>
          <w:rFonts w:ascii="Tahoma" w:hAnsi="Tahoma" w:cs="Tahoma"/>
        </w:rPr>
        <w:t xml:space="preserve">Podizvajalec izpolni vse zahtevane podatke, v kolikor ponudnik del javnega naročila odda v </w:t>
      </w:r>
      <w:proofErr w:type="spellStart"/>
      <w:r w:rsidRPr="00C8579C">
        <w:rPr>
          <w:rFonts w:ascii="Tahoma" w:hAnsi="Tahoma" w:cs="Tahoma"/>
        </w:rPr>
        <w:t>podizvajanje</w:t>
      </w:r>
      <w:proofErr w:type="spellEnd"/>
      <w:r w:rsidRPr="00C8579C">
        <w:rPr>
          <w:rFonts w:ascii="Tahoma" w:hAnsi="Tahoma" w:cs="Tahoma"/>
        </w:rPr>
        <w:t>. Če ponudnik ne nastopa z nobenim podizvajalcem, priloge ni treba prilagati.</w:t>
      </w:r>
    </w:p>
    <w:p w14:paraId="7B60ECAC" w14:textId="77777777" w:rsidR="00B25DEB" w:rsidRPr="00C8579C" w:rsidRDefault="00B25DEB" w:rsidP="00BC5410">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736941D2" w14:textId="77777777" w:rsidTr="006C1AC9">
        <w:tc>
          <w:tcPr>
            <w:tcW w:w="7725" w:type="dxa"/>
          </w:tcPr>
          <w:p w14:paraId="50647892" w14:textId="77777777" w:rsidR="00E533B8" w:rsidRPr="00C8579C" w:rsidRDefault="005F1B04" w:rsidP="00BC5410">
            <w:pPr>
              <w:keepNext/>
              <w:keepLines/>
              <w:jc w:val="both"/>
              <w:rPr>
                <w:rFonts w:ascii="Tahoma" w:hAnsi="Tahoma" w:cs="Tahoma"/>
              </w:rPr>
            </w:pPr>
            <w:r>
              <w:rPr>
                <w:rFonts w:ascii="Tahoma" w:hAnsi="Tahoma" w:cs="Tahoma"/>
              </w:rPr>
              <w:t>SOGLASJE</w:t>
            </w:r>
            <w:r w:rsidR="00B25DEB">
              <w:rPr>
                <w:rFonts w:ascii="Tahoma" w:hAnsi="Tahoma" w:cs="Tahoma"/>
              </w:rPr>
              <w:t xml:space="preserve"> PODIZVAJALCA</w:t>
            </w:r>
            <w:r w:rsidR="00E533B8" w:rsidRPr="00C8579C">
              <w:rPr>
                <w:rFonts w:ascii="Tahoma" w:hAnsi="Tahoma" w:cs="Tahoma"/>
              </w:rPr>
              <w:t xml:space="preserve"> ZA NEPOSREDNA PLAČILA</w:t>
            </w:r>
          </w:p>
        </w:tc>
        <w:tc>
          <w:tcPr>
            <w:tcW w:w="1417" w:type="dxa"/>
          </w:tcPr>
          <w:p w14:paraId="39725D12" w14:textId="77777777" w:rsidR="00E533B8" w:rsidRPr="00C8579C" w:rsidRDefault="00E533B8" w:rsidP="00BC5410">
            <w:pPr>
              <w:keepNext/>
              <w:keepLines/>
              <w:jc w:val="both"/>
              <w:rPr>
                <w:rFonts w:ascii="Tahoma" w:hAnsi="Tahoma" w:cs="Tahoma"/>
                <w:b/>
                <w:i/>
              </w:rPr>
            </w:pPr>
            <w:r w:rsidRPr="00C8579C">
              <w:rPr>
                <w:rFonts w:ascii="Tahoma" w:hAnsi="Tahoma" w:cs="Tahoma"/>
                <w:b/>
                <w:i/>
              </w:rPr>
              <w:t>Priloga 4/2</w:t>
            </w:r>
          </w:p>
        </w:tc>
      </w:tr>
    </w:tbl>
    <w:p w14:paraId="280EFDAA" w14:textId="77777777" w:rsidR="00147D46" w:rsidRPr="00C8579C" w:rsidRDefault="00767842" w:rsidP="00BC5410">
      <w:pPr>
        <w:keepNext/>
        <w:keepLines/>
        <w:jc w:val="both"/>
        <w:rPr>
          <w:rFonts w:ascii="Tahoma" w:hAnsi="Tahoma" w:cs="Tahoma"/>
        </w:rPr>
      </w:pPr>
      <w:r w:rsidRPr="00C8579C">
        <w:rPr>
          <w:rFonts w:ascii="Tahoma" w:hAnsi="Tahoma" w:cs="Tahoma"/>
        </w:rPr>
        <w:t>Podizvajalec izpolni prilogo, v kolikor zahteva neposredna plačila. V kolikor ponudnik v predmetnem naročilu ne nastopa z nobenim podizvajalcem, priloge ni treba prilagati.</w:t>
      </w:r>
    </w:p>
    <w:p w14:paraId="62263DA5" w14:textId="77777777" w:rsidR="00AF7EF7" w:rsidRPr="001E0C11" w:rsidRDefault="00AF7EF7" w:rsidP="00BC5410">
      <w:pPr>
        <w:keepNext/>
        <w:keepLines/>
        <w:jc w:val="both"/>
        <w:rPr>
          <w:rFonts w:ascii="Tahoma" w:hAnsi="Tahoma" w:cs="Tahoma"/>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130F27" w:rsidRPr="00C8579C" w14:paraId="385BFDA5" w14:textId="77777777" w:rsidTr="006C1AC9">
        <w:tc>
          <w:tcPr>
            <w:tcW w:w="7725" w:type="dxa"/>
          </w:tcPr>
          <w:p w14:paraId="7017C971" w14:textId="77777777" w:rsidR="00130F27" w:rsidRPr="00C8579C" w:rsidRDefault="00130F27" w:rsidP="00BC5410">
            <w:pPr>
              <w:keepNext/>
              <w:keepLines/>
              <w:jc w:val="both"/>
              <w:rPr>
                <w:rFonts w:ascii="Tahoma" w:hAnsi="Tahoma" w:cs="Tahoma"/>
              </w:rPr>
            </w:pPr>
            <w:r w:rsidRPr="00C8579C">
              <w:rPr>
                <w:rFonts w:ascii="Tahoma" w:hAnsi="Tahoma" w:cs="Tahoma"/>
              </w:rPr>
              <w:t>UDELEŽBA SUBJEKTA, KATEREGA ZMOGLJIVOST SE UPORABLJA</w:t>
            </w:r>
          </w:p>
        </w:tc>
        <w:tc>
          <w:tcPr>
            <w:tcW w:w="912" w:type="dxa"/>
            <w:tcBorders>
              <w:right w:val="nil"/>
            </w:tcBorders>
          </w:tcPr>
          <w:p w14:paraId="5B97E078" w14:textId="77777777" w:rsidR="00130F27" w:rsidRPr="00C8579C" w:rsidRDefault="00130F27" w:rsidP="00BC5410">
            <w:pPr>
              <w:keepNext/>
              <w:keepLines/>
              <w:jc w:val="both"/>
              <w:rPr>
                <w:rFonts w:ascii="Tahoma" w:hAnsi="Tahoma" w:cs="Tahoma"/>
                <w:b/>
              </w:rPr>
            </w:pPr>
            <w:r w:rsidRPr="00C8579C">
              <w:rPr>
                <w:rFonts w:ascii="Tahoma" w:hAnsi="Tahoma" w:cs="Tahoma"/>
                <w:b/>
                <w:i/>
              </w:rPr>
              <w:t xml:space="preserve">Priloga </w:t>
            </w:r>
          </w:p>
        </w:tc>
        <w:tc>
          <w:tcPr>
            <w:tcW w:w="551" w:type="dxa"/>
            <w:tcBorders>
              <w:left w:val="nil"/>
            </w:tcBorders>
          </w:tcPr>
          <w:p w14:paraId="6C8B5580" w14:textId="77777777" w:rsidR="00130F27" w:rsidRPr="00C8579C" w:rsidRDefault="00130F27" w:rsidP="00BC5410">
            <w:pPr>
              <w:keepNext/>
              <w:keepLines/>
              <w:jc w:val="both"/>
              <w:rPr>
                <w:rFonts w:ascii="Tahoma" w:hAnsi="Tahoma" w:cs="Tahoma"/>
                <w:b/>
                <w:i/>
              </w:rPr>
            </w:pPr>
            <w:r w:rsidRPr="00C8579C">
              <w:rPr>
                <w:rFonts w:ascii="Tahoma" w:hAnsi="Tahoma" w:cs="Tahoma"/>
                <w:b/>
                <w:i/>
              </w:rPr>
              <w:t>4/3</w:t>
            </w:r>
          </w:p>
        </w:tc>
      </w:tr>
    </w:tbl>
    <w:p w14:paraId="3C1E7D61" w14:textId="77777777" w:rsidR="00D92424" w:rsidRDefault="00D92424" w:rsidP="00BC5410">
      <w:pPr>
        <w:keepNext/>
        <w:keepLines/>
        <w:jc w:val="both"/>
        <w:rPr>
          <w:rFonts w:ascii="Tahoma" w:hAnsi="Tahoma" w:cs="Tahoma"/>
        </w:rPr>
      </w:pPr>
      <w:r w:rsidRPr="00C8579C">
        <w:rPr>
          <w:rFonts w:ascii="Tahoma" w:hAnsi="Tahoma" w:cs="Tahoma"/>
        </w:rPr>
        <w:t xml:space="preserve">Ponudnik mora prilogo izpolniti, v kolikor uporabi zmogljivost drugih subjektov za izvedbo javnega naročila, </w:t>
      </w:r>
      <w:r w:rsidRPr="00C8579C">
        <w:rPr>
          <w:rFonts w:ascii="Tahoma" w:hAnsi="Tahoma" w:cs="Tahoma"/>
          <w:u w:val="single"/>
        </w:rPr>
        <w:t>ki niso partner/ji v primeru skupne ponudbe ali podizvajalec/ci</w:t>
      </w:r>
      <w:r w:rsidRPr="00C8579C">
        <w:rPr>
          <w:rFonts w:ascii="Tahoma" w:hAnsi="Tahoma" w:cs="Tahoma"/>
        </w:rPr>
        <w:t>. Ponudnik razmnoži potrebno</w:t>
      </w:r>
      <w:r w:rsidR="00330EED" w:rsidRPr="00C8579C">
        <w:rPr>
          <w:rFonts w:ascii="Tahoma" w:hAnsi="Tahoma" w:cs="Tahoma"/>
        </w:rPr>
        <w:t xml:space="preserve"> </w:t>
      </w:r>
      <w:r w:rsidRPr="00C8579C">
        <w:rPr>
          <w:rFonts w:ascii="Tahoma" w:hAnsi="Tahoma" w:cs="Tahoma"/>
        </w:rPr>
        <w:t>število izvodov vseh obrazcev. V kolikor ponudnik ne bo uporabil zmogljivosti drugih subjektov za izvedbo javnega naročila, priloge ni potrebno izpolni.</w:t>
      </w:r>
    </w:p>
    <w:p w14:paraId="78BCD54A" w14:textId="77777777" w:rsidR="00AF7EF7" w:rsidRPr="00C8579C" w:rsidRDefault="00AF7EF7" w:rsidP="00BC5410">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F11071" w:rsidRPr="00C8579C" w14:paraId="6B7640E0" w14:textId="77777777" w:rsidTr="00895645">
        <w:tc>
          <w:tcPr>
            <w:tcW w:w="7725" w:type="dxa"/>
          </w:tcPr>
          <w:p w14:paraId="7F4F7D07" w14:textId="77777777" w:rsidR="00F11071" w:rsidRPr="00C8579C" w:rsidRDefault="00895645" w:rsidP="00BC5410">
            <w:pPr>
              <w:keepNext/>
              <w:keepLines/>
              <w:jc w:val="both"/>
              <w:rPr>
                <w:rFonts w:ascii="Tahoma" w:hAnsi="Tahoma" w:cs="Tahoma"/>
              </w:rPr>
            </w:pPr>
            <w:r>
              <w:rPr>
                <w:rFonts w:ascii="Tahoma" w:hAnsi="Tahoma" w:cs="Tahoma"/>
              </w:rPr>
              <w:t>DOVOLJENJA</w:t>
            </w:r>
          </w:p>
        </w:tc>
        <w:tc>
          <w:tcPr>
            <w:tcW w:w="1484" w:type="dxa"/>
          </w:tcPr>
          <w:p w14:paraId="277C6D35" w14:textId="77777777" w:rsidR="00F11071" w:rsidRPr="00C8579C" w:rsidRDefault="00F11071" w:rsidP="00BC5410">
            <w:pPr>
              <w:keepNext/>
              <w:keepLines/>
              <w:jc w:val="both"/>
              <w:rPr>
                <w:rFonts w:ascii="Tahoma" w:hAnsi="Tahoma" w:cs="Tahoma"/>
                <w:b/>
                <w:i/>
              </w:rPr>
            </w:pPr>
            <w:r w:rsidRPr="00C8579C">
              <w:rPr>
                <w:rFonts w:ascii="Tahoma" w:hAnsi="Tahoma" w:cs="Tahoma"/>
                <w:b/>
                <w:i/>
              </w:rPr>
              <w:t>Priloga 5</w:t>
            </w:r>
          </w:p>
        </w:tc>
      </w:tr>
    </w:tbl>
    <w:p w14:paraId="32A3BB2D" w14:textId="77777777" w:rsidR="00895645" w:rsidRDefault="00895645" w:rsidP="00BC5410">
      <w:pPr>
        <w:keepNext/>
        <w:keepLines/>
        <w:jc w:val="both"/>
        <w:rPr>
          <w:rFonts w:ascii="Tahoma" w:hAnsi="Tahoma" w:cs="Tahoma"/>
        </w:rPr>
      </w:pPr>
      <w:r>
        <w:rPr>
          <w:rFonts w:ascii="Tahoma" w:hAnsi="Tahoma" w:cs="Tahoma"/>
          <w:szCs w:val="22"/>
        </w:rPr>
        <w:t>Ponudnik mora v ponudbi priložiti fotokopije odločb/dovoljenj oziroma</w:t>
      </w:r>
      <w:r w:rsidRPr="00C2309E">
        <w:rPr>
          <w:rFonts w:ascii="Tahoma" w:hAnsi="Tahoma" w:cs="Tahoma"/>
          <w:b/>
        </w:rPr>
        <w:t xml:space="preserve"> </w:t>
      </w:r>
      <w:r w:rsidRPr="00A1220B">
        <w:rPr>
          <w:rFonts w:ascii="Tahoma" w:hAnsi="Tahoma" w:cs="Tahoma"/>
        </w:rPr>
        <w:t xml:space="preserve">potrdil </w:t>
      </w:r>
      <w:r>
        <w:rPr>
          <w:rFonts w:ascii="Tahoma" w:hAnsi="Tahoma" w:cs="Tahoma"/>
        </w:rPr>
        <w:t xml:space="preserve">(in ostalih dokazil) </w:t>
      </w:r>
      <w:r w:rsidRPr="00A1220B">
        <w:rPr>
          <w:rFonts w:ascii="Tahoma" w:hAnsi="Tahoma" w:cs="Tahoma"/>
        </w:rPr>
        <w:t>o vpisu v ustrezne evidence oseb, ki ravnajo z odpadki s klasifikacijskimi številkami odpadkov</w:t>
      </w:r>
      <w:r>
        <w:rPr>
          <w:rFonts w:ascii="Tahoma" w:hAnsi="Tahoma" w:cs="Tahoma"/>
        </w:rPr>
        <w:t xml:space="preserve"> </w:t>
      </w:r>
      <w:r w:rsidRPr="000F6B53">
        <w:rPr>
          <w:rFonts w:ascii="Tahoma" w:hAnsi="Tahoma" w:cs="Tahoma"/>
        </w:rPr>
        <w:t>in</w:t>
      </w:r>
      <w:r>
        <w:rPr>
          <w:rFonts w:ascii="Tahoma" w:hAnsi="Tahoma" w:cs="Tahoma"/>
        </w:rPr>
        <w:t xml:space="preserve"> </w:t>
      </w:r>
      <w:r w:rsidRPr="000F6B53">
        <w:rPr>
          <w:rFonts w:ascii="Tahoma" w:hAnsi="Tahoma" w:cs="Tahoma"/>
        </w:rPr>
        <w:t>zahtevanimi postopki obdelave odpadkov</w:t>
      </w:r>
      <w:r w:rsidRPr="00A1220B">
        <w:rPr>
          <w:rFonts w:ascii="Tahoma" w:hAnsi="Tahoma" w:cs="Tahoma"/>
        </w:rPr>
        <w:t>, za katerega ponudnik oddaja ponudbo</w:t>
      </w:r>
      <w:r>
        <w:rPr>
          <w:rFonts w:ascii="Tahoma" w:hAnsi="Tahoma" w:cs="Tahoma"/>
        </w:rPr>
        <w:t>.</w:t>
      </w:r>
    </w:p>
    <w:p w14:paraId="4E50731B" w14:textId="3D01C988" w:rsidR="00330EED" w:rsidRDefault="00330EED" w:rsidP="00BC5410">
      <w:pPr>
        <w:keepNext/>
        <w:keepLines/>
        <w:jc w:val="both"/>
        <w:rPr>
          <w:rFonts w:ascii="Tahoma" w:hAnsi="Tahoma" w:cs="Tahoma"/>
        </w:rPr>
      </w:pPr>
    </w:p>
    <w:p w14:paraId="089D3F93" w14:textId="77777777" w:rsidR="00A53DA6" w:rsidRDefault="00A53DA6" w:rsidP="00BC5410">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330EED" w:rsidRPr="00C8579C" w14:paraId="00096947" w14:textId="77777777" w:rsidTr="00FD5D41">
        <w:tc>
          <w:tcPr>
            <w:tcW w:w="7725" w:type="dxa"/>
            <w:tcBorders>
              <w:top w:val="single" w:sz="4" w:space="0" w:color="auto"/>
              <w:bottom w:val="single" w:sz="4" w:space="0" w:color="auto"/>
            </w:tcBorders>
          </w:tcPr>
          <w:p w14:paraId="7F5CB0C4" w14:textId="77777777" w:rsidR="00330EED" w:rsidRPr="00C8579C" w:rsidRDefault="00330EED" w:rsidP="00BC5410">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SEZNAM REFERENC </w:t>
            </w:r>
          </w:p>
        </w:tc>
        <w:tc>
          <w:tcPr>
            <w:tcW w:w="1484" w:type="dxa"/>
            <w:tcBorders>
              <w:top w:val="single" w:sz="4" w:space="0" w:color="auto"/>
              <w:bottom w:val="single" w:sz="4" w:space="0" w:color="auto"/>
            </w:tcBorders>
          </w:tcPr>
          <w:p w14:paraId="21F646DE" w14:textId="77777777" w:rsidR="00330EED" w:rsidRPr="00C8579C" w:rsidRDefault="00330EED" w:rsidP="00BC5410">
            <w:pPr>
              <w:keepNext/>
              <w:keepLines/>
              <w:rPr>
                <w:rFonts w:ascii="Tahoma" w:hAnsi="Tahoma" w:cs="Tahoma"/>
                <w:b/>
                <w:i/>
              </w:rPr>
            </w:pPr>
            <w:r w:rsidRPr="00C8579C">
              <w:rPr>
                <w:rFonts w:ascii="Tahoma" w:hAnsi="Tahoma" w:cs="Tahoma"/>
                <w:b/>
                <w:i/>
              </w:rPr>
              <w:t xml:space="preserve">Priloga </w:t>
            </w:r>
            <w:r w:rsidR="00895645">
              <w:rPr>
                <w:rFonts w:ascii="Tahoma" w:hAnsi="Tahoma" w:cs="Tahoma"/>
                <w:b/>
                <w:i/>
              </w:rPr>
              <w:t>6</w:t>
            </w:r>
            <w:r w:rsidRPr="00C8579C">
              <w:rPr>
                <w:rFonts w:ascii="Tahoma" w:hAnsi="Tahoma" w:cs="Tahoma"/>
                <w:b/>
                <w:i/>
              </w:rPr>
              <w:t>/1</w:t>
            </w:r>
          </w:p>
        </w:tc>
      </w:tr>
    </w:tbl>
    <w:p w14:paraId="041865DE" w14:textId="77777777" w:rsidR="00330EED" w:rsidRDefault="00330EED" w:rsidP="00BC5410">
      <w:pPr>
        <w:keepNext/>
        <w:keepLines/>
        <w:jc w:val="both"/>
        <w:rPr>
          <w:rFonts w:ascii="Tahoma" w:hAnsi="Tahoma" w:cs="Tahoma"/>
        </w:rPr>
      </w:pPr>
      <w:r w:rsidRPr="00C8579C">
        <w:rPr>
          <w:rFonts w:ascii="Tahoma" w:hAnsi="Tahoma" w:cs="Tahoma"/>
        </w:rPr>
        <w:t xml:space="preserve">Ponudnik </w:t>
      </w:r>
      <w:r w:rsidR="00FD3ECE">
        <w:rPr>
          <w:rFonts w:ascii="Tahoma" w:hAnsi="Tahoma" w:cs="Tahoma"/>
        </w:rPr>
        <w:t>v Prilogo vpiše seznam referenc.</w:t>
      </w:r>
    </w:p>
    <w:p w14:paraId="3708BB69" w14:textId="77777777" w:rsidR="00FD3ECE" w:rsidRPr="00C8579C" w:rsidRDefault="00FD3ECE" w:rsidP="00BC5410">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330EED" w:rsidRPr="00C8579C" w14:paraId="3936254E" w14:textId="77777777" w:rsidTr="00FD5D41">
        <w:tc>
          <w:tcPr>
            <w:tcW w:w="7725" w:type="dxa"/>
            <w:tcBorders>
              <w:top w:val="single" w:sz="4" w:space="0" w:color="auto"/>
              <w:bottom w:val="single" w:sz="4" w:space="0" w:color="auto"/>
            </w:tcBorders>
          </w:tcPr>
          <w:p w14:paraId="650A7065" w14:textId="77777777" w:rsidR="00330EED" w:rsidRPr="00C8579C" w:rsidRDefault="00330EED" w:rsidP="00BC5410">
            <w:pPr>
              <w:keepNext/>
              <w:keepLines/>
              <w:rPr>
                <w:rFonts w:ascii="Tahoma" w:hAnsi="Tahoma" w:cs="Tahoma"/>
              </w:rPr>
            </w:pPr>
            <w:r w:rsidRPr="00C8579C">
              <w:br w:type="page"/>
            </w:r>
            <w:r w:rsidRPr="00C8579C">
              <w:rPr>
                <w:rFonts w:ascii="Tahoma" w:hAnsi="Tahoma" w:cs="Tahoma"/>
                <w:sz w:val="18"/>
              </w:rPr>
              <w:br w:type="page"/>
            </w:r>
            <w:r w:rsidRPr="00C8579C">
              <w:rPr>
                <w:rFonts w:ascii="Tahoma" w:hAnsi="Tahoma" w:cs="Tahoma"/>
              </w:rPr>
              <w:t xml:space="preserve">POTRDITEV REFERENC S STRANI POSAMEZNIH NAROČNIKOV </w:t>
            </w:r>
          </w:p>
        </w:tc>
        <w:tc>
          <w:tcPr>
            <w:tcW w:w="1484" w:type="dxa"/>
            <w:tcBorders>
              <w:top w:val="single" w:sz="4" w:space="0" w:color="auto"/>
              <w:bottom w:val="single" w:sz="4" w:space="0" w:color="auto"/>
            </w:tcBorders>
          </w:tcPr>
          <w:p w14:paraId="5C86C4BB" w14:textId="77777777" w:rsidR="00330EED" w:rsidRPr="00C8579C" w:rsidRDefault="00330EED" w:rsidP="00BC5410">
            <w:pPr>
              <w:keepNext/>
              <w:keepLines/>
              <w:rPr>
                <w:rFonts w:ascii="Tahoma" w:hAnsi="Tahoma" w:cs="Tahoma"/>
                <w:b/>
                <w:i/>
              </w:rPr>
            </w:pPr>
            <w:r w:rsidRPr="00C8579C">
              <w:rPr>
                <w:rFonts w:ascii="Tahoma" w:hAnsi="Tahoma" w:cs="Tahoma"/>
                <w:b/>
                <w:i/>
              </w:rPr>
              <w:t xml:space="preserve">Priloga </w:t>
            </w:r>
            <w:r w:rsidR="00895645">
              <w:rPr>
                <w:rFonts w:ascii="Tahoma" w:hAnsi="Tahoma" w:cs="Tahoma"/>
                <w:b/>
                <w:i/>
              </w:rPr>
              <w:t>6</w:t>
            </w:r>
            <w:r w:rsidRPr="00C8579C">
              <w:rPr>
                <w:rFonts w:ascii="Tahoma" w:hAnsi="Tahoma" w:cs="Tahoma"/>
                <w:b/>
                <w:i/>
              </w:rPr>
              <w:t>/2</w:t>
            </w:r>
          </w:p>
        </w:tc>
      </w:tr>
    </w:tbl>
    <w:p w14:paraId="6D420656" w14:textId="77777777" w:rsidR="004E252F" w:rsidRDefault="00330EED" w:rsidP="00BC5410">
      <w:pPr>
        <w:keepNext/>
        <w:keepLines/>
        <w:autoSpaceDE w:val="0"/>
        <w:autoSpaceDN w:val="0"/>
        <w:adjustRightInd w:val="0"/>
        <w:jc w:val="both"/>
        <w:rPr>
          <w:rFonts w:ascii="Tahoma" w:hAnsi="Tahoma" w:cs="Tahoma"/>
        </w:rPr>
      </w:pPr>
      <w:r w:rsidRPr="00C8579C">
        <w:rPr>
          <w:rFonts w:ascii="Tahoma" w:hAnsi="Tahoma" w:cs="Tahoma"/>
          <w:bCs/>
          <w:szCs w:val="22"/>
        </w:rPr>
        <w:t xml:space="preserve">Ponudnik mora v ponudbi priložiti izpolnjeno in podpisano </w:t>
      </w:r>
      <w:r w:rsidR="00AF5910">
        <w:rPr>
          <w:rFonts w:ascii="Tahoma" w:hAnsi="Tahoma" w:cs="Tahoma"/>
          <w:bCs/>
          <w:szCs w:val="22"/>
        </w:rPr>
        <w:t>prilogo</w:t>
      </w:r>
      <w:r w:rsidRPr="00C8579C">
        <w:rPr>
          <w:rFonts w:ascii="Tahoma" w:hAnsi="Tahoma" w:cs="Tahoma"/>
        </w:rPr>
        <w:t>.</w:t>
      </w:r>
    </w:p>
    <w:p w14:paraId="18FA0BC1" w14:textId="77777777" w:rsidR="00E969C3" w:rsidRDefault="00E969C3" w:rsidP="00BC5410">
      <w:pPr>
        <w:keepNext/>
        <w:keepLines/>
        <w:autoSpaceDE w:val="0"/>
        <w:autoSpaceDN w:val="0"/>
        <w:adjustRightInd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363"/>
      </w:tblGrid>
      <w:tr w:rsidR="00895645" w:rsidRPr="005D654E" w14:paraId="444DCAED" w14:textId="77777777" w:rsidTr="00895645">
        <w:tc>
          <w:tcPr>
            <w:tcW w:w="7867" w:type="dxa"/>
            <w:tcBorders>
              <w:top w:val="single" w:sz="4" w:space="0" w:color="auto"/>
              <w:bottom w:val="single" w:sz="4" w:space="0" w:color="auto"/>
            </w:tcBorders>
          </w:tcPr>
          <w:p w14:paraId="4BA19DFD" w14:textId="77777777" w:rsidR="00895645" w:rsidRPr="005D654E" w:rsidRDefault="00895645" w:rsidP="00BC5410">
            <w:pPr>
              <w:keepNext/>
              <w:keepLines/>
              <w:rPr>
                <w:rFonts w:ascii="Tahoma" w:hAnsi="Tahoma" w:cs="Tahoma"/>
              </w:rPr>
            </w:pPr>
            <w:r w:rsidRPr="005D654E">
              <w:rPr>
                <w:rFonts w:ascii="Tahoma" w:hAnsi="Tahoma" w:cs="Tahoma"/>
              </w:rPr>
              <w:t>POSTOPEK RAVNANJA Z ODPADKI</w:t>
            </w:r>
          </w:p>
        </w:tc>
        <w:tc>
          <w:tcPr>
            <w:tcW w:w="912" w:type="dxa"/>
            <w:tcBorders>
              <w:top w:val="single" w:sz="4" w:space="0" w:color="auto"/>
              <w:bottom w:val="single" w:sz="4" w:space="0" w:color="auto"/>
              <w:right w:val="nil"/>
            </w:tcBorders>
          </w:tcPr>
          <w:p w14:paraId="1236D991" w14:textId="77777777" w:rsidR="00895645" w:rsidRPr="005D654E" w:rsidRDefault="00895645" w:rsidP="00BC5410">
            <w:pPr>
              <w:keepNext/>
              <w:keepLines/>
              <w:jc w:val="right"/>
              <w:rPr>
                <w:rFonts w:ascii="Tahoma" w:hAnsi="Tahoma" w:cs="Tahoma"/>
                <w:b/>
              </w:rPr>
            </w:pPr>
            <w:r>
              <w:rPr>
                <w:rFonts w:ascii="Tahoma" w:hAnsi="Tahoma" w:cs="Tahoma"/>
                <w:b/>
                <w:i/>
              </w:rPr>
              <w:t>P</w:t>
            </w:r>
            <w:r w:rsidRPr="005D654E">
              <w:rPr>
                <w:rFonts w:ascii="Tahoma" w:hAnsi="Tahoma" w:cs="Tahoma"/>
                <w:b/>
                <w:i/>
              </w:rPr>
              <w:t xml:space="preserve">riloga </w:t>
            </w:r>
          </w:p>
        </w:tc>
        <w:tc>
          <w:tcPr>
            <w:tcW w:w="363" w:type="dxa"/>
            <w:tcBorders>
              <w:top w:val="single" w:sz="4" w:space="0" w:color="auto"/>
              <w:left w:val="nil"/>
              <w:bottom w:val="single" w:sz="4" w:space="0" w:color="auto"/>
            </w:tcBorders>
          </w:tcPr>
          <w:p w14:paraId="5D453D4E" w14:textId="77777777" w:rsidR="00895645" w:rsidRPr="005D654E" w:rsidRDefault="00895645" w:rsidP="00BC5410">
            <w:pPr>
              <w:keepNext/>
              <w:keepLines/>
              <w:rPr>
                <w:rFonts w:ascii="Tahoma" w:hAnsi="Tahoma" w:cs="Tahoma"/>
                <w:b/>
                <w:i/>
              </w:rPr>
            </w:pPr>
            <w:r>
              <w:rPr>
                <w:rFonts w:ascii="Tahoma" w:hAnsi="Tahoma" w:cs="Tahoma"/>
                <w:b/>
                <w:i/>
              </w:rPr>
              <w:t>7</w:t>
            </w:r>
          </w:p>
        </w:tc>
      </w:tr>
    </w:tbl>
    <w:p w14:paraId="776ECE05" w14:textId="77777777" w:rsidR="00895645" w:rsidRDefault="00895645" w:rsidP="00BC5410">
      <w:pPr>
        <w:keepNext/>
        <w:keepLines/>
        <w:jc w:val="both"/>
        <w:rPr>
          <w:rFonts w:ascii="Tahoma" w:hAnsi="Tahoma" w:cs="Tahoma"/>
        </w:rPr>
      </w:pPr>
      <w:r w:rsidRPr="005D654E">
        <w:rPr>
          <w:rFonts w:ascii="Tahoma" w:hAnsi="Tahoma" w:cs="Tahoma"/>
        </w:rPr>
        <w:t>Ponudnik mora obrazec izpolniti, podpisati in žigosati ter priložiti ponudbi.</w:t>
      </w:r>
    </w:p>
    <w:p w14:paraId="70E2938B" w14:textId="77777777" w:rsidR="00895645" w:rsidRPr="00C8579C" w:rsidRDefault="00895645" w:rsidP="00BC5410">
      <w:pPr>
        <w:keepNext/>
        <w:keepLines/>
        <w:autoSpaceDE w:val="0"/>
        <w:autoSpaceDN w:val="0"/>
        <w:adjustRightInd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363"/>
      </w:tblGrid>
      <w:tr w:rsidR="00C23AD1" w:rsidRPr="00C8579C" w14:paraId="48F012E6" w14:textId="77777777" w:rsidTr="00CD53CE">
        <w:tc>
          <w:tcPr>
            <w:tcW w:w="7867" w:type="dxa"/>
          </w:tcPr>
          <w:p w14:paraId="3F4333E8" w14:textId="77777777" w:rsidR="00C23AD1" w:rsidRPr="00C8579C" w:rsidRDefault="00C23AD1" w:rsidP="00BC5410">
            <w:pPr>
              <w:keepNext/>
              <w:keepLines/>
              <w:jc w:val="both"/>
              <w:rPr>
                <w:rFonts w:ascii="Tahoma" w:hAnsi="Tahoma" w:cs="Tahoma"/>
              </w:rPr>
            </w:pPr>
            <w:r w:rsidRPr="00C8579C">
              <w:rPr>
                <w:rFonts w:ascii="Tahoma" w:hAnsi="Tahoma" w:cs="Tahoma"/>
              </w:rPr>
              <w:t>VZOREC OKVIRNEGA SPORAZUMA</w:t>
            </w:r>
          </w:p>
        </w:tc>
        <w:tc>
          <w:tcPr>
            <w:tcW w:w="912" w:type="dxa"/>
            <w:tcBorders>
              <w:right w:val="nil"/>
            </w:tcBorders>
          </w:tcPr>
          <w:p w14:paraId="102B213A" w14:textId="77777777" w:rsidR="00C23AD1" w:rsidRPr="00C8579C" w:rsidRDefault="00C23AD1" w:rsidP="00BC5410">
            <w:pPr>
              <w:keepNext/>
              <w:keepLines/>
              <w:ind w:left="-455" w:firstLine="455"/>
              <w:jc w:val="both"/>
              <w:rPr>
                <w:rFonts w:ascii="Tahoma" w:hAnsi="Tahoma" w:cs="Tahoma"/>
                <w:b/>
              </w:rPr>
            </w:pPr>
            <w:r w:rsidRPr="00C8579C">
              <w:rPr>
                <w:rFonts w:ascii="Tahoma" w:hAnsi="Tahoma" w:cs="Tahoma"/>
                <w:b/>
                <w:i/>
              </w:rPr>
              <w:t xml:space="preserve">Priloga </w:t>
            </w:r>
          </w:p>
        </w:tc>
        <w:tc>
          <w:tcPr>
            <w:tcW w:w="363" w:type="dxa"/>
            <w:tcBorders>
              <w:left w:val="nil"/>
            </w:tcBorders>
          </w:tcPr>
          <w:p w14:paraId="61A66EA8" w14:textId="77777777" w:rsidR="00C23AD1" w:rsidRPr="00C8579C" w:rsidRDefault="00C23AD1" w:rsidP="00BC5410">
            <w:pPr>
              <w:keepNext/>
              <w:keepLines/>
              <w:jc w:val="both"/>
              <w:rPr>
                <w:rFonts w:ascii="Tahoma" w:hAnsi="Tahoma" w:cs="Tahoma"/>
                <w:b/>
                <w:i/>
              </w:rPr>
            </w:pPr>
            <w:r w:rsidRPr="00C8579C">
              <w:rPr>
                <w:rFonts w:ascii="Tahoma" w:hAnsi="Tahoma" w:cs="Tahoma"/>
                <w:b/>
                <w:i/>
              </w:rPr>
              <w:t>8</w:t>
            </w:r>
          </w:p>
        </w:tc>
      </w:tr>
    </w:tbl>
    <w:p w14:paraId="3D11E2AA" w14:textId="77777777" w:rsidR="00C23AD1" w:rsidRPr="00C8579C" w:rsidRDefault="00C23AD1" w:rsidP="00BC5410">
      <w:pPr>
        <w:keepNext/>
        <w:keepLines/>
        <w:jc w:val="both"/>
        <w:rPr>
          <w:rFonts w:ascii="Tahoma" w:hAnsi="Tahoma" w:cs="Tahoma"/>
        </w:rPr>
      </w:pPr>
      <w:r w:rsidRPr="00C8579C">
        <w:rPr>
          <w:rFonts w:ascii="Tahoma" w:hAnsi="Tahoma" w:cs="Tahoma"/>
        </w:rPr>
        <w:t xml:space="preserve">Ponudnik s podpisom ESPD potrdi, da se strinja z njegovo vsebino. </w:t>
      </w:r>
    </w:p>
    <w:p w14:paraId="723156D1" w14:textId="77777777" w:rsidR="00787220" w:rsidRDefault="00787220" w:rsidP="00BC5410">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895645" w:rsidRPr="00667509" w14:paraId="454569B0" w14:textId="77777777" w:rsidTr="00FD5D41">
        <w:tc>
          <w:tcPr>
            <w:tcW w:w="7725" w:type="dxa"/>
            <w:tcBorders>
              <w:top w:val="single" w:sz="4" w:space="0" w:color="auto"/>
              <w:bottom w:val="single" w:sz="4" w:space="0" w:color="auto"/>
            </w:tcBorders>
          </w:tcPr>
          <w:p w14:paraId="69DC7F91" w14:textId="77777777" w:rsidR="00895645" w:rsidRPr="00512963" w:rsidRDefault="00895645" w:rsidP="00BC5410">
            <w:pPr>
              <w:keepNext/>
              <w:keepLines/>
              <w:rPr>
                <w:rFonts w:ascii="Tahoma" w:hAnsi="Tahoma" w:cs="Tahoma"/>
              </w:rPr>
            </w:pPr>
            <w:r>
              <w:rPr>
                <w:rFonts w:ascii="Tahoma" w:hAnsi="Tahoma" w:cs="Tahoma"/>
              </w:rPr>
              <w:t>ZAVAROVANJE RESNOSTI PONUDBE</w:t>
            </w:r>
          </w:p>
        </w:tc>
        <w:tc>
          <w:tcPr>
            <w:tcW w:w="1484" w:type="dxa"/>
            <w:tcBorders>
              <w:top w:val="single" w:sz="4" w:space="0" w:color="auto"/>
              <w:bottom w:val="single" w:sz="4" w:space="0" w:color="auto"/>
            </w:tcBorders>
          </w:tcPr>
          <w:p w14:paraId="4B16D064" w14:textId="77777777" w:rsidR="00895645" w:rsidRPr="008A2081" w:rsidRDefault="00895645" w:rsidP="00BC5410">
            <w:pPr>
              <w:keepNext/>
              <w:keepLines/>
              <w:ind w:left="-353"/>
              <w:jc w:val="center"/>
              <w:rPr>
                <w:rFonts w:ascii="Tahoma" w:hAnsi="Tahoma" w:cs="Tahoma"/>
                <w:b/>
                <w:i/>
              </w:rPr>
            </w:pPr>
            <w:r>
              <w:rPr>
                <w:rFonts w:ascii="Tahoma" w:hAnsi="Tahoma" w:cs="Tahoma"/>
                <w:b/>
                <w:i/>
              </w:rPr>
              <w:t xml:space="preserve">  P</w:t>
            </w:r>
            <w:r w:rsidRPr="008A2081">
              <w:rPr>
                <w:rFonts w:ascii="Tahoma" w:hAnsi="Tahoma" w:cs="Tahoma"/>
                <w:b/>
                <w:i/>
              </w:rPr>
              <w:t>riloga</w:t>
            </w:r>
            <w:r>
              <w:rPr>
                <w:rFonts w:ascii="Tahoma" w:hAnsi="Tahoma" w:cs="Tahoma"/>
                <w:b/>
                <w:i/>
              </w:rPr>
              <w:t xml:space="preserve"> 9/1</w:t>
            </w:r>
          </w:p>
        </w:tc>
      </w:tr>
    </w:tbl>
    <w:p w14:paraId="12F46B38" w14:textId="77777777" w:rsidR="00895645" w:rsidRDefault="00895645" w:rsidP="00BC5410">
      <w:pPr>
        <w:keepNext/>
        <w:keepLines/>
        <w:jc w:val="both"/>
        <w:rPr>
          <w:rFonts w:ascii="Tahoma" w:hAnsi="Tahoma" w:cs="Tahoma"/>
        </w:rPr>
      </w:pPr>
      <w:r>
        <w:rPr>
          <w:rFonts w:ascii="Tahoma" w:hAnsi="Tahoma" w:cs="Tahoma"/>
        </w:rPr>
        <w:t>Razpisni</w:t>
      </w:r>
      <w:r w:rsidRPr="00001A3E">
        <w:rPr>
          <w:rFonts w:ascii="Tahoma" w:hAnsi="Tahoma" w:cs="Tahoma"/>
        </w:rPr>
        <w:t xml:space="preserve"> </w:t>
      </w:r>
      <w:r>
        <w:rPr>
          <w:rFonts w:ascii="Tahoma" w:hAnsi="Tahoma" w:cs="Tahoma"/>
        </w:rPr>
        <w:t xml:space="preserve">dokumentaciji v zvezi z oddajo javnega naročila je priložen vzorec </w:t>
      </w:r>
      <w:r w:rsidR="007333F1">
        <w:rPr>
          <w:rFonts w:ascii="Tahoma" w:hAnsi="Tahoma" w:cs="Tahoma"/>
        </w:rPr>
        <w:t>menične izjave</w:t>
      </w:r>
      <w:r>
        <w:rPr>
          <w:rFonts w:ascii="Tahoma" w:hAnsi="Tahoma" w:cs="Tahoma"/>
        </w:rPr>
        <w:t xml:space="preserve"> za zavarovanje resnosti ponudbe</w:t>
      </w:r>
      <w:r w:rsidR="00CA1D90">
        <w:rPr>
          <w:rFonts w:ascii="Tahoma" w:hAnsi="Tahoma" w:cs="Tahoma"/>
        </w:rPr>
        <w:t>.</w:t>
      </w:r>
    </w:p>
    <w:p w14:paraId="45C1F47F" w14:textId="77777777" w:rsidR="00CA1D90" w:rsidRDefault="00CA1D90" w:rsidP="00BC5410">
      <w:pPr>
        <w:keepNext/>
        <w:keepLines/>
        <w:jc w:val="both"/>
        <w:rPr>
          <w:rFonts w:ascii="Tahoma" w:hAnsi="Tahoma" w:cs="Tahoma"/>
        </w:rPr>
      </w:pPr>
    </w:p>
    <w:p w14:paraId="3CCD8BF8" w14:textId="77777777" w:rsidR="007333F1" w:rsidRPr="007622C8" w:rsidRDefault="007333F1" w:rsidP="00BC5410">
      <w:pPr>
        <w:keepNext/>
        <w:keepLines/>
        <w:jc w:val="both"/>
        <w:rPr>
          <w:rFonts w:ascii="Tahoma" w:hAnsi="Tahoma" w:cs="Tahoma"/>
        </w:rPr>
      </w:pPr>
      <w:r>
        <w:rPr>
          <w:rFonts w:ascii="Tahoma" w:hAnsi="Tahoma" w:cs="Tahoma"/>
        </w:rPr>
        <w:t xml:space="preserve">Ponudnik </w:t>
      </w:r>
      <w:r w:rsidR="00CA1D90">
        <w:rPr>
          <w:rFonts w:ascii="Tahoma" w:hAnsi="Tahoma" w:cs="Tahoma"/>
        </w:rPr>
        <w:t xml:space="preserve">lahko </w:t>
      </w:r>
      <w:r>
        <w:rPr>
          <w:rFonts w:ascii="Tahoma" w:hAnsi="Tahoma" w:cs="Tahoma"/>
        </w:rPr>
        <w:t xml:space="preserve">k </w:t>
      </w:r>
      <w:r w:rsidR="00CA1D90">
        <w:rPr>
          <w:rFonts w:ascii="Tahoma" w:hAnsi="Tahoma" w:cs="Tahoma"/>
        </w:rPr>
        <w:t xml:space="preserve">elektronski </w:t>
      </w:r>
      <w:r>
        <w:rPr>
          <w:rFonts w:ascii="Tahoma" w:hAnsi="Tahoma" w:cs="Tahoma"/>
        </w:rPr>
        <w:t>ponudbi</w:t>
      </w:r>
      <w:r w:rsidRPr="00026AB7">
        <w:rPr>
          <w:rFonts w:ascii="Tahoma" w:hAnsi="Tahoma" w:cs="Tahoma"/>
        </w:rPr>
        <w:t xml:space="preserve"> priložiti </w:t>
      </w:r>
      <w:r>
        <w:rPr>
          <w:rFonts w:ascii="Tahoma" w:hAnsi="Tahoma" w:cs="Tahoma"/>
        </w:rPr>
        <w:t xml:space="preserve">scan </w:t>
      </w:r>
      <w:r w:rsidRPr="00026AB7">
        <w:rPr>
          <w:rFonts w:ascii="Tahoma" w:hAnsi="Tahoma" w:cs="Tahoma"/>
          <w:u w:val="single"/>
        </w:rPr>
        <w:t>izpolnjen</w:t>
      </w:r>
      <w:r>
        <w:rPr>
          <w:rFonts w:ascii="Tahoma" w:hAnsi="Tahoma" w:cs="Tahoma"/>
          <w:u w:val="single"/>
        </w:rPr>
        <w:t>e</w:t>
      </w:r>
      <w:r w:rsidRPr="00026AB7">
        <w:rPr>
          <w:rFonts w:ascii="Tahoma" w:hAnsi="Tahoma" w:cs="Tahoma"/>
          <w:u w:val="single"/>
        </w:rPr>
        <w:t>, podpisan</w:t>
      </w:r>
      <w:r>
        <w:rPr>
          <w:rFonts w:ascii="Tahoma" w:hAnsi="Tahoma" w:cs="Tahoma"/>
          <w:u w:val="single"/>
        </w:rPr>
        <w:t>e</w:t>
      </w:r>
      <w:r w:rsidRPr="00026AB7">
        <w:rPr>
          <w:rFonts w:ascii="Tahoma" w:hAnsi="Tahoma" w:cs="Tahoma"/>
          <w:u w:val="single"/>
        </w:rPr>
        <w:t xml:space="preserve"> in žigosan</w:t>
      </w:r>
      <w:r>
        <w:rPr>
          <w:rFonts w:ascii="Tahoma" w:hAnsi="Tahoma" w:cs="Tahoma"/>
          <w:u w:val="single"/>
        </w:rPr>
        <w:t>e</w:t>
      </w:r>
      <w:r w:rsidRPr="00026AB7">
        <w:rPr>
          <w:rFonts w:ascii="Tahoma" w:hAnsi="Tahoma" w:cs="Tahoma"/>
          <w:u w:val="single"/>
        </w:rPr>
        <w:t xml:space="preserve"> meničn</w:t>
      </w:r>
      <w:r>
        <w:rPr>
          <w:rFonts w:ascii="Tahoma" w:hAnsi="Tahoma" w:cs="Tahoma"/>
          <w:u w:val="single"/>
        </w:rPr>
        <w:t>e</w:t>
      </w:r>
      <w:r w:rsidRPr="00026AB7">
        <w:rPr>
          <w:rFonts w:ascii="Tahoma" w:hAnsi="Tahoma" w:cs="Tahoma"/>
          <w:u w:val="single"/>
        </w:rPr>
        <w:t xml:space="preserve"> izjav</w:t>
      </w:r>
      <w:r>
        <w:rPr>
          <w:rFonts w:ascii="Tahoma" w:hAnsi="Tahoma" w:cs="Tahoma"/>
          <w:u w:val="single"/>
        </w:rPr>
        <w:t>e</w:t>
      </w:r>
      <w:r w:rsidR="00CA1D90">
        <w:rPr>
          <w:rFonts w:ascii="Tahoma" w:hAnsi="Tahoma" w:cs="Tahoma"/>
          <w:u w:val="single"/>
        </w:rPr>
        <w:t xml:space="preserve"> ter bianko menice vendar mora kljub temu </w:t>
      </w:r>
      <w:r w:rsidR="00CA1D90">
        <w:rPr>
          <w:rFonts w:ascii="Tahoma" w:hAnsi="Tahoma" w:cs="Tahoma"/>
        </w:rPr>
        <w:t xml:space="preserve">na naslov  </w:t>
      </w:r>
      <w:r w:rsidR="00CA1D90" w:rsidRPr="00026AB7">
        <w:rPr>
          <w:rFonts w:ascii="Tahoma" w:hAnsi="Tahoma" w:cs="Tahoma"/>
          <w:b/>
          <w:u w:val="single"/>
        </w:rPr>
        <w:t xml:space="preserve">JAVNI HOLDING Ljubljana, </w:t>
      </w:r>
      <w:proofErr w:type="spellStart"/>
      <w:r w:rsidR="00CA1D90" w:rsidRPr="00026AB7">
        <w:rPr>
          <w:rFonts w:ascii="Tahoma" w:hAnsi="Tahoma" w:cs="Tahoma"/>
          <w:b/>
          <w:u w:val="single"/>
        </w:rPr>
        <w:t>d.o.o</w:t>
      </w:r>
      <w:proofErr w:type="spellEnd"/>
      <w:r w:rsidR="00CA1D90" w:rsidRPr="00026AB7">
        <w:rPr>
          <w:rFonts w:ascii="Tahoma" w:hAnsi="Tahoma" w:cs="Tahoma"/>
          <w:b/>
          <w:u w:val="single"/>
        </w:rPr>
        <w:t xml:space="preserve">., Verovškova ulica </w:t>
      </w:r>
      <w:r w:rsidR="00CA1D90" w:rsidRPr="007622C8">
        <w:rPr>
          <w:rFonts w:ascii="Tahoma" w:hAnsi="Tahoma" w:cs="Tahoma"/>
          <w:b/>
          <w:u w:val="single"/>
        </w:rPr>
        <w:t xml:space="preserve">70, 1000 Ljubljana, najkasneje do roka za oddajo ponudb posredovati originalno </w:t>
      </w:r>
      <w:r w:rsidRPr="007622C8">
        <w:rPr>
          <w:rFonts w:ascii="Tahoma" w:hAnsi="Tahoma" w:cs="Tahoma"/>
          <w:u w:val="single"/>
        </w:rPr>
        <w:t>podpisano in žigosano bianko menico</w:t>
      </w:r>
      <w:r w:rsidR="00CA1D90" w:rsidRPr="007622C8">
        <w:rPr>
          <w:rFonts w:ascii="Tahoma" w:hAnsi="Tahoma" w:cs="Tahoma"/>
          <w:u w:val="single"/>
        </w:rPr>
        <w:t xml:space="preserve"> ter menično izjavo </w:t>
      </w:r>
      <w:r w:rsidRPr="007622C8">
        <w:rPr>
          <w:rFonts w:ascii="Tahoma" w:hAnsi="Tahoma" w:cs="Tahoma"/>
        </w:rPr>
        <w:t xml:space="preserve"> za zavarovanje resnosti ponudbe, v skladu s točko 4.2. razpisne dokumentacije. Finančno zavarovanje mora biti v skladu s predmetnim vzorcem menične izjave za zavarovanje resnosti ponudbe v tej razpisni dokumentaciji.</w:t>
      </w:r>
    </w:p>
    <w:p w14:paraId="347F8F26" w14:textId="77777777" w:rsidR="007333F1" w:rsidRPr="007622C8" w:rsidRDefault="007333F1" w:rsidP="00BC5410">
      <w:pPr>
        <w:keepNext/>
        <w:keepLines/>
        <w:jc w:val="both"/>
        <w:rPr>
          <w:rFonts w:ascii="Tahoma" w:hAnsi="Tahoma" w:cs="Tahoma"/>
          <w:sz w:val="16"/>
        </w:rPr>
      </w:pPr>
    </w:p>
    <w:p w14:paraId="1CA3676B" w14:textId="57BC4A00" w:rsidR="007333F1" w:rsidRPr="007622C8" w:rsidRDefault="007333F1" w:rsidP="00BC5410">
      <w:pPr>
        <w:keepNext/>
        <w:keepLines/>
        <w:jc w:val="both"/>
        <w:rPr>
          <w:rFonts w:ascii="Tahoma" w:hAnsi="Tahoma" w:cs="Tahoma"/>
          <w:b/>
        </w:rPr>
      </w:pPr>
      <w:r w:rsidRPr="007622C8">
        <w:rPr>
          <w:rFonts w:ascii="Tahoma" w:hAnsi="Tahoma" w:cs="Tahoma"/>
        </w:rPr>
        <w:t xml:space="preserve">Ponudnik </w:t>
      </w:r>
      <w:r w:rsidRPr="007622C8">
        <w:rPr>
          <w:rFonts w:ascii="Tahoma" w:hAnsi="Tahoma" w:cs="Tahoma"/>
          <w:b/>
        </w:rPr>
        <w:t>mora</w:t>
      </w:r>
      <w:r w:rsidRPr="007622C8">
        <w:rPr>
          <w:rFonts w:ascii="Tahoma" w:hAnsi="Tahoma" w:cs="Tahoma"/>
        </w:rPr>
        <w:t xml:space="preserve"> </w:t>
      </w:r>
      <w:r w:rsidRPr="007622C8">
        <w:rPr>
          <w:rFonts w:ascii="Tahoma" w:hAnsi="Tahoma" w:cs="Tahoma"/>
          <w:u w:val="single"/>
        </w:rPr>
        <w:t>originalno</w:t>
      </w:r>
      <w:r w:rsidRPr="007622C8">
        <w:rPr>
          <w:rFonts w:ascii="Tahoma" w:hAnsi="Tahoma" w:cs="Tahoma"/>
        </w:rPr>
        <w:t xml:space="preserve"> finančno zavarovanje za resnost ponudbe priložiti </w:t>
      </w:r>
      <w:r w:rsidRPr="007622C8">
        <w:rPr>
          <w:rFonts w:ascii="Tahoma" w:hAnsi="Tahoma" w:cs="Tahoma"/>
          <w:b/>
        </w:rPr>
        <w:t>(ločeno po pošti/osebno</w:t>
      </w:r>
      <w:r w:rsidR="00CA1D90" w:rsidRPr="007622C8">
        <w:rPr>
          <w:rFonts w:ascii="Tahoma" w:hAnsi="Tahoma" w:cs="Tahoma"/>
          <w:b/>
        </w:rPr>
        <w:t xml:space="preserve"> </w:t>
      </w:r>
      <w:r w:rsidR="00CA1D90" w:rsidRPr="007622C8">
        <w:rPr>
          <w:rFonts w:ascii="Tahoma" w:hAnsi="Tahoma" w:cs="Tahoma"/>
        </w:rPr>
        <w:t>na</w:t>
      </w:r>
      <w:r w:rsidR="00BA2E2E" w:rsidRPr="007622C8">
        <w:rPr>
          <w:rFonts w:ascii="Tahoma" w:hAnsi="Tahoma" w:cs="Tahoma"/>
        </w:rPr>
        <w:t xml:space="preserve"> </w:t>
      </w:r>
      <w:r w:rsidR="00CA1D90" w:rsidRPr="007622C8">
        <w:rPr>
          <w:rFonts w:ascii="Tahoma" w:hAnsi="Tahoma" w:cs="Tahoma"/>
        </w:rPr>
        <w:t>naslov</w:t>
      </w:r>
      <w:r w:rsidR="000C356B" w:rsidRPr="007622C8">
        <w:rPr>
          <w:rFonts w:ascii="Tahoma" w:hAnsi="Tahoma" w:cs="Tahoma"/>
        </w:rPr>
        <w:t xml:space="preserve"> </w:t>
      </w:r>
      <w:r w:rsidR="00CA1D90" w:rsidRPr="007622C8">
        <w:rPr>
          <w:rFonts w:ascii="Tahoma" w:hAnsi="Tahoma" w:cs="Tahoma"/>
          <w:b/>
          <w:u w:val="single"/>
        </w:rPr>
        <w:t xml:space="preserve">JAVNI HOLDING Ljubljana, </w:t>
      </w:r>
      <w:proofErr w:type="spellStart"/>
      <w:r w:rsidR="00CA1D90" w:rsidRPr="007622C8">
        <w:rPr>
          <w:rFonts w:ascii="Tahoma" w:hAnsi="Tahoma" w:cs="Tahoma"/>
          <w:b/>
          <w:u w:val="single"/>
        </w:rPr>
        <w:t>d.o.o</w:t>
      </w:r>
      <w:proofErr w:type="spellEnd"/>
      <w:r w:rsidR="00CA1D90" w:rsidRPr="007622C8">
        <w:rPr>
          <w:rFonts w:ascii="Tahoma" w:hAnsi="Tahoma" w:cs="Tahoma"/>
          <w:b/>
          <w:u w:val="single"/>
        </w:rPr>
        <w:t>.,</w:t>
      </w:r>
      <w:r w:rsidR="00BA2E2E" w:rsidRPr="007622C8">
        <w:rPr>
          <w:rFonts w:ascii="Tahoma" w:hAnsi="Tahoma" w:cs="Tahoma"/>
          <w:b/>
          <w:u w:val="single"/>
        </w:rPr>
        <w:t xml:space="preserve"> </w:t>
      </w:r>
      <w:r w:rsidR="00CA1D90" w:rsidRPr="007622C8">
        <w:rPr>
          <w:rFonts w:ascii="Tahoma" w:hAnsi="Tahoma" w:cs="Tahoma"/>
          <w:b/>
          <w:u w:val="single"/>
        </w:rPr>
        <w:t>Verovškova ulica 70, 1000 Ljubljana</w:t>
      </w:r>
      <w:r w:rsidRPr="007622C8">
        <w:rPr>
          <w:rFonts w:ascii="Tahoma" w:hAnsi="Tahoma" w:cs="Tahoma"/>
          <w:b/>
        </w:rPr>
        <w:t xml:space="preserve"> in </w:t>
      </w:r>
      <w:r w:rsidRPr="007622C8">
        <w:rPr>
          <w:rFonts w:ascii="Tahoma" w:hAnsi="Tahoma" w:cs="Tahoma"/>
          <w:b/>
          <w:u w:val="single"/>
        </w:rPr>
        <w:t>ne</w:t>
      </w:r>
      <w:r w:rsidRPr="007622C8">
        <w:rPr>
          <w:rFonts w:ascii="Tahoma" w:hAnsi="Tahoma" w:cs="Tahoma"/>
          <w:b/>
        </w:rPr>
        <w:t xml:space="preserve"> preko sistema e-JN)</w:t>
      </w:r>
      <w:r w:rsidRPr="007622C8">
        <w:rPr>
          <w:rFonts w:ascii="Tahoma" w:hAnsi="Tahoma" w:cs="Tahoma"/>
        </w:rPr>
        <w:t xml:space="preserve"> do roka za predložitev ponudb </w:t>
      </w:r>
      <w:r w:rsidRPr="007622C8">
        <w:rPr>
          <w:rFonts w:ascii="Tahoma" w:hAnsi="Tahoma" w:cs="Tahoma"/>
          <w:b/>
        </w:rPr>
        <w:t>!!!!</w:t>
      </w:r>
    </w:p>
    <w:p w14:paraId="43C339B4" w14:textId="77777777" w:rsidR="00BA2E2E" w:rsidRPr="007622C8" w:rsidRDefault="00BA2E2E" w:rsidP="00BC5410">
      <w:pPr>
        <w:keepNext/>
        <w:keepLines/>
        <w:jc w:val="both"/>
        <w:rPr>
          <w:rFonts w:ascii="Tahoma" w:hAnsi="Tahoma" w:cs="Tahoma"/>
          <w:b/>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559"/>
      </w:tblGrid>
      <w:tr w:rsidR="00BA2E2E" w:rsidRPr="007622C8" w14:paraId="621E4A04" w14:textId="77777777" w:rsidTr="006B3356">
        <w:tc>
          <w:tcPr>
            <w:tcW w:w="7650" w:type="dxa"/>
            <w:tcBorders>
              <w:top w:val="single" w:sz="4" w:space="0" w:color="auto"/>
              <w:bottom w:val="single" w:sz="4" w:space="0" w:color="auto"/>
            </w:tcBorders>
          </w:tcPr>
          <w:p w14:paraId="33899352" w14:textId="77777777" w:rsidR="00BA2E2E" w:rsidRPr="007622C8" w:rsidRDefault="00BA2E2E" w:rsidP="00BC5410">
            <w:pPr>
              <w:keepNext/>
              <w:keepLines/>
              <w:rPr>
                <w:rFonts w:ascii="Tahoma" w:hAnsi="Tahoma" w:cs="Tahoma"/>
              </w:rPr>
            </w:pPr>
            <w:r w:rsidRPr="007622C8">
              <w:rPr>
                <w:rFonts w:ascii="Tahoma" w:hAnsi="Tahoma" w:cs="Tahoma"/>
              </w:rPr>
              <w:t>ZAVAROVANJE DOBRE IZVEDBE OBVEZNOSTI</w:t>
            </w:r>
          </w:p>
        </w:tc>
        <w:tc>
          <w:tcPr>
            <w:tcW w:w="1559" w:type="dxa"/>
            <w:tcBorders>
              <w:top w:val="single" w:sz="4" w:space="0" w:color="auto"/>
              <w:bottom w:val="single" w:sz="4" w:space="0" w:color="auto"/>
            </w:tcBorders>
          </w:tcPr>
          <w:p w14:paraId="3FE57DF7" w14:textId="77777777" w:rsidR="00BA2E2E" w:rsidRPr="007622C8" w:rsidRDefault="00BA2E2E" w:rsidP="00BC5410">
            <w:pPr>
              <w:keepNext/>
              <w:keepLines/>
              <w:ind w:left="-353" w:firstLine="353"/>
              <w:rPr>
                <w:rFonts w:ascii="Tahoma" w:hAnsi="Tahoma" w:cs="Tahoma"/>
                <w:b/>
                <w:i/>
              </w:rPr>
            </w:pPr>
            <w:r w:rsidRPr="007622C8">
              <w:rPr>
                <w:rFonts w:ascii="Tahoma" w:hAnsi="Tahoma" w:cs="Tahoma"/>
                <w:b/>
                <w:i/>
              </w:rPr>
              <w:t>Priloga 9/2</w:t>
            </w:r>
          </w:p>
        </w:tc>
      </w:tr>
    </w:tbl>
    <w:p w14:paraId="3F0A5AC3" w14:textId="77777777" w:rsidR="00BA2E2E" w:rsidRPr="007622C8" w:rsidRDefault="00BA2E2E" w:rsidP="00BC5410">
      <w:pPr>
        <w:keepNext/>
        <w:keepLines/>
        <w:jc w:val="both"/>
        <w:rPr>
          <w:rFonts w:ascii="Tahoma" w:hAnsi="Tahoma" w:cs="Tahoma"/>
        </w:rPr>
      </w:pPr>
      <w:r w:rsidRPr="007622C8">
        <w:rPr>
          <w:rFonts w:ascii="Tahoma" w:hAnsi="Tahoma" w:cs="Tahoma"/>
        </w:rPr>
        <w:t>Razpisni dokumentaciji je priložen vzorec zavarovanja. Vzorca ni treba prilagati ponudbi.</w:t>
      </w:r>
    </w:p>
    <w:p w14:paraId="0B48C67B" w14:textId="77777777" w:rsidR="007E074E" w:rsidRPr="007622C8" w:rsidRDefault="007E074E" w:rsidP="00BC5410">
      <w:pPr>
        <w:keepNext/>
        <w:keepLines/>
        <w:jc w:val="both"/>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7E074E" w:rsidRPr="007622C8" w14:paraId="7AD287DD" w14:textId="77777777" w:rsidTr="001C7CED">
        <w:tc>
          <w:tcPr>
            <w:tcW w:w="7725" w:type="dxa"/>
          </w:tcPr>
          <w:p w14:paraId="01F315C8" w14:textId="77777777" w:rsidR="007E074E" w:rsidRPr="007622C8" w:rsidRDefault="007E074E" w:rsidP="00BC5410">
            <w:pPr>
              <w:keepNext/>
              <w:keepLines/>
              <w:jc w:val="both"/>
              <w:rPr>
                <w:rFonts w:ascii="Tahoma" w:hAnsi="Tahoma" w:cs="Tahoma"/>
              </w:rPr>
            </w:pPr>
            <w:r w:rsidRPr="007622C8">
              <w:rPr>
                <w:rFonts w:ascii="Tahoma" w:hAnsi="Tahoma" w:cs="Tahoma"/>
              </w:rPr>
              <w:t>OBRAZEC ZA KUVERTO (ZA FINANČNO ZAVAROVANJE ZA RESNOST PONUDBE)</w:t>
            </w:r>
          </w:p>
        </w:tc>
        <w:tc>
          <w:tcPr>
            <w:tcW w:w="1417" w:type="dxa"/>
          </w:tcPr>
          <w:p w14:paraId="65975CDD" w14:textId="77777777" w:rsidR="007E074E" w:rsidRPr="007622C8" w:rsidRDefault="007E074E" w:rsidP="00BC5410">
            <w:pPr>
              <w:keepNext/>
              <w:keepLines/>
              <w:ind w:left="-211" w:firstLine="211"/>
              <w:jc w:val="both"/>
              <w:rPr>
                <w:rFonts w:ascii="Tahoma" w:hAnsi="Tahoma" w:cs="Tahoma"/>
                <w:b/>
                <w:i/>
              </w:rPr>
            </w:pPr>
            <w:r w:rsidRPr="007622C8">
              <w:rPr>
                <w:rFonts w:ascii="Tahoma" w:hAnsi="Tahoma" w:cs="Tahoma"/>
                <w:b/>
                <w:i/>
              </w:rPr>
              <w:t>Priloga  10</w:t>
            </w:r>
          </w:p>
        </w:tc>
      </w:tr>
    </w:tbl>
    <w:p w14:paraId="79B32A9C" w14:textId="77777777" w:rsidR="007E074E" w:rsidRPr="00026AB7" w:rsidRDefault="007E074E" w:rsidP="00BC5410">
      <w:pPr>
        <w:keepNext/>
        <w:keepLines/>
        <w:jc w:val="both"/>
        <w:rPr>
          <w:rFonts w:ascii="Tahoma" w:hAnsi="Tahoma" w:cs="Tahoma"/>
        </w:rPr>
      </w:pPr>
      <w:r w:rsidRPr="007622C8">
        <w:rPr>
          <w:rFonts w:ascii="Tahoma" w:hAnsi="Tahoma" w:cs="Tahoma"/>
        </w:rPr>
        <w:t xml:space="preserve">Ponudnik mora obrazec nalepiti na kuverto od </w:t>
      </w:r>
      <w:r w:rsidRPr="007622C8">
        <w:rPr>
          <w:rFonts w:ascii="Tahoma" w:hAnsi="Tahoma" w:cs="Tahoma"/>
          <w:u w:val="single"/>
        </w:rPr>
        <w:t>originalnega</w:t>
      </w:r>
      <w:r w:rsidRPr="007622C8">
        <w:rPr>
          <w:rFonts w:ascii="Tahoma" w:hAnsi="Tahoma" w:cs="Tahoma"/>
        </w:rPr>
        <w:t xml:space="preserve"> finančnega zavarovanja za zavarovanje resnosti ponudbe.</w:t>
      </w:r>
      <w:r w:rsidRPr="00026AB7">
        <w:rPr>
          <w:rFonts w:ascii="Tahoma" w:hAnsi="Tahoma" w:cs="Tahoma"/>
        </w:rPr>
        <w:t xml:space="preserve"> </w:t>
      </w:r>
    </w:p>
    <w:p w14:paraId="6976904A" w14:textId="77777777" w:rsidR="007E074E" w:rsidRPr="00026AB7" w:rsidRDefault="007E074E" w:rsidP="00BC5410">
      <w:pPr>
        <w:keepNext/>
        <w:keepLines/>
        <w:jc w:val="both"/>
        <w:rPr>
          <w:rFonts w:ascii="Tahoma" w:hAnsi="Tahoma" w:cs="Tahoma"/>
        </w:rPr>
      </w:pPr>
    </w:p>
    <w:p w14:paraId="048A5D33" w14:textId="77777777" w:rsidR="007333F1" w:rsidRPr="00C8579C" w:rsidRDefault="007333F1" w:rsidP="00BC5410">
      <w:pPr>
        <w:keepNext/>
        <w:keepLines/>
        <w:jc w:val="both"/>
        <w:rPr>
          <w:rFonts w:ascii="Tahoma" w:hAnsi="Tahoma" w:cs="Tahoma"/>
        </w:rPr>
      </w:pPr>
    </w:p>
    <w:p w14:paraId="4B2619BC" w14:textId="77777777" w:rsidR="007333F1" w:rsidRDefault="007333F1" w:rsidP="00BC5410">
      <w:pPr>
        <w:keepNext/>
        <w:keepLines/>
        <w:jc w:val="both"/>
        <w:rPr>
          <w:rFonts w:ascii="Tahoma" w:hAnsi="Tahoma" w:cs="Tahoma"/>
        </w:rPr>
      </w:pPr>
    </w:p>
    <w:p w14:paraId="0FB62195" w14:textId="77777777" w:rsidR="00B31DFE" w:rsidRDefault="00B31DFE" w:rsidP="00BC5410">
      <w:pPr>
        <w:keepNext/>
        <w:keepLines/>
        <w:jc w:val="both"/>
        <w:rPr>
          <w:rFonts w:ascii="Tahoma" w:hAnsi="Tahoma" w:cs="Tahoma"/>
        </w:rPr>
      </w:pPr>
    </w:p>
    <w:p w14:paraId="59331443" w14:textId="77777777" w:rsidR="00B31DFE" w:rsidRDefault="00B31DFE" w:rsidP="00BC5410">
      <w:pPr>
        <w:keepNext/>
        <w:keepLines/>
        <w:jc w:val="both"/>
        <w:rPr>
          <w:rFonts w:ascii="Tahoma" w:hAnsi="Tahoma" w:cs="Tahoma"/>
        </w:rPr>
      </w:pPr>
    </w:p>
    <w:p w14:paraId="179D44F4" w14:textId="77777777" w:rsidR="00B31DFE" w:rsidRDefault="00B31DFE" w:rsidP="00BC5410">
      <w:pPr>
        <w:keepNext/>
        <w:keepLines/>
        <w:jc w:val="both"/>
        <w:rPr>
          <w:rFonts w:ascii="Tahoma" w:hAnsi="Tahoma" w:cs="Tahoma"/>
        </w:rPr>
      </w:pPr>
    </w:p>
    <w:p w14:paraId="076B0CBA" w14:textId="77777777" w:rsidR="00B31DFE" w:rsidRDefault="00B31DFE" w:rsidP="00BC5410">
      <w:pPr>
        <w:keepNext/>
        <w:keepLines/>
        <w:jc w:val="both"/>
        <w:rPr>
          <w:rFonts w:ascii="Tahoma" w:hAnsi="Tahoma" w:cs="Tahoma"/>
        </w:rPr>
      </w:pPr>
    </w:p>
    <w:p w14:paraId="30D3E502" w14:textId="77777777" w:rsidR="00B31DFE" w:rsidRDefault="00B31DFE" w:rsidP="00BC5410">
      <w:pPr>
        <w:keepNext/>
        <w:keepLines/>
        <w:jc w:val="both"/>
        <w:rPr>
          <w:rFonts w:ascii="Tahoma" w:hAnsi="Tahoma" w:cs="Tahoma"/>
        </w:rPr>
      </w:pPr>
    </w:p>
    <w:p w14:paraId="00CFABF3" w14:textId="6C55C0A1" w:rsidR="00B31DFE" w:rsidRDefault="00B31DFE" w:rsidP="00BC5410">
      <w:pPr>
        <w:keepNext/>
        <w:keepLines/>
        <w:jc w:val="both"/>
        <w:rPr>
          <w:rFonts w:ascii="Tahoma" w:hAnsi="Tahoma" w:cs="Tahoma"/>
        </w:rPr>
      </w:pPr>
    </w:p>
    <w:p w14:paraId="30CBC62B" w14:textId="4F014BF5" w:rsidR="000A5F7E" w:rsidRDefault="000A5F7E" w:rsidP="00BC5410">
      <w:pPr>
        <w:keepNext/>
        <w:keepLines/>
        <w:jc w:val="both"/>
        <w:rPr>
          <w:rFonts w:ascii="Tahoma" w:hAnsi="Tahoma" w:cs="Tahoma"/>
        </w:rPr>
      </w:pPr>
    </w:p>
    <w:p w14:paraId="7FCBE592" w14:textId="4017EF14" w:rsidR="000A5F7E" w:rsidRDefault="000A5F7E" w:rsidP="00BC5410">
      <w:pPr>
        <w:keepNext/>
        <w:keepLines/>
        <w:jc w:val="both"/>
        <w:rPr>
          <w:rFonts w:ascii="Tahoma" w:hAnsi="Tahoma" w:cs="Tahoma"/>
        </w:rPr>
      </w:pPr>
    </w:p>
    <w:p w14:paraId="713BB53E" w14:textId="33EA093E" w:rsidR="000A5F7E" w:rsidRDefault="000A5F7E" w:rsidP="00BC5410">
      <w:pPr>
        <w:keepNext/>
        <w:keepLines/>
        <w:jc w:val="both"/>
        <w:rPr>
          <w:rFonts w:ascii="Tahoma" w:hAnsi="Tahoma" w:cs="Tahoma"/>
        </w:rPr>
      </w:pPr>
    </w:p>
    <w:p w14:paraId="34714CBE" w14:textId="3F7E53C7" w:rsidR="000A5F7E" w:rsidRDefault="000A5F7E" w:rsidP="00BC5410">
      <w:pPr>
        <w:keepNext/>
        <w:keepLines/>
        <w:jc w:val="both"/>
        <w:rPr>
          <w:rFonts w:ascii="Tahoma" w:hAnsi="Tahoma" w:cs="Tahoma"/>
        </w:rPr>
      </w:pPr>
    </w:p>
    <w:p w14:paraId="6C60DC0C" w14:textId="56913F2B" w:rsidR="000A5F7E" w:rsidRDefault="000A5F7E" w:rsidP="00BC5410">
      <w:pPr>
        <w:keepNext/>
        <w:keepLines/>
        <w:jc w:val="both"/>
        <w:rPr>
          <w:rFonts w:ascii="Tahoma" w:hAnsi="Tahoma" w:cs="Tahoma"/>
        </w:rPr>
      </w:pPr>
    </w:p>
    <w:p w14:paraId="1D31362E" w14:textId="2BC2BA16" w:rsidR="000A5F7E" w:rsidRDefault="000A5F7E" w:rsidP="00BC5410">
      <w:pPr>
        <w:keepNext/>
        <w:keepLines/>
        <w:jc w:val="both"/>
        <w:rPr>
          <w:rFonts w:ascii="Tahoma" w:hAnsi="Tahoma" w:cs="Tahoma"/>
        </w:rPr>
      </w:pPr>
    </w:p>
    <w:p w14:paraId="6869B355" w14:textId="25A4A0D7" w:rsidR="000A5F7E" w:rsidRDefault="000A5F7E" w:rsidP="00BC5410">
      <w:pPr>
        <w:keepNext/>
        <w:keepLines/>
        <w:jc w:val="both"/>
        <w:rPr>
          <w:rFonts w:ascii="Tahoma" w:hAnsi="Tahoma" w:cs="Tahoma"/>
        </w:rPr>
      </w:pPr>
    </w:p>
    <w:p w14:paraId="37BB26C8" w14:textId="659CB778" w:rsidR="000A5F7E" w:rsidRDefault="000A5F7E" w:rsidP="00BC5410">
      <w:pPr>
        <w:keepNext/>
        <w:keepLines/>
        <w:jc w:val="both"/>
        <w:rPr>
          <w:rFonts w:ascii="Tahoma" w:hAnsi="Tahoma" w:cs="Tahoma"/>
        </w:rPr>
      </w:pPr>
    </w:p>
    <w:p w14:paraId="48376137" w14:textId="1F3610D7" w:rsidR="000A5F7E" w:rsidRDefault="000A5F7E" w:rsidP="00BC5410">
      <w:pPr>
        <w:keepNext/>
        <w:keepLines/>
        <w:jc w:val="both"/>
        <w:rPr>
          <w:rFonts w:ascii="Tahoma" w:hAnsi="Tahoma" w:cs="Tahoma"/>
        </w:rPr>
      </w:pPr>
    </w:p>
    <w:p w14:paraId="7830B882" w14:textId="2378035D" w:rsidR="000A5F7E" w:rsidRDefault="000A5F7E" w:rsidP="00BC5410">
      <w:pPr>
        <w:keepNext/>
        <w:keepLines/>
        <w:jc w:val="both"/>
        <w:rPr>
          <w:rFonts w:ascii="Tahoma" w:hAnsi="Tahoma" w:cs="Tahoma"/>
        </w:rPr>
      </w:pPr>
    </w:p>
    <w:p w14:paraId="4E25C234" w14:textId="04CB064F" w:rsidR="000A5F7E" w:rsidRDefault="000A5F7E" w:rsidP="00BC5410">
      <w:pPr>
        <w:keepNext/>
        <w:keepLines/>
        <w:jc w:val="both"/>
        <w:rPr>
          <w:rFonts w:ascii="Tahoma" w:hAnsi="Tahoma" w:cs="Tahoma"/>
        </w:rPr>
      </w:pPr>
    </w:p>
    <w:p w14:paraId="7BBDC2E3" w14:textId="1A386497" w:rsidR="000A5F7E" w:rsidRDefault="000A5F7E" w:rsidP="00BC5410">
      <w:pPr>
        <w:keepNext/>
        <w:keepLines/>
        <w:jc w:val="both"/>
        <w:rPr>
          <w:rFonts w:ascii="Tahoma" w:hAnsi="Tahoma" w:cs="Tahoma"/>
        </w:rPr>
      </w:pPr>
    </w:p>
    <w:p w14:paraId="0077C050" w14:textId="63DC141B" w:rsidR="000A5F7E" w:rsidRDefault="000A5F7E" w:rsidP="00BC5410">
      <w:pPr>
        <w:keepNext/>
        <w:keepLines/>
        <w:jc w:val="both"/>
        <w:rPr>
          <w:rFonts w:ascii="Tahoma" w:hAnsi="Tahoma" w:cs="Tahoma"/>
        </w:rPr>
      </w:pPr>
    </w:p>
    <w:p w14:paraId="0CFC30D8" w14:textId="0EB05A98" w:rsidR="000A5F7E" w:rsidRDefault="000A5F7E" w:rsidP="00BC5410">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C1AC9" w:rsidRPr="00C8579C" w14:paraId="5473E6C8" w14:textId="77777777" w:rsidTr="006C1AC9">
        <w:tc>
          <w:tcPr>
            <w:tcW w:w="7725" w:type="dxa"/>
          </w:tcPr>
          <w:p w14:paraId="348A2776" w14:textId="77777777" w:rsidR="006C1AC9" w:rsidRPr="00C8579C" w:rsidRDefault="00993FEA" w:rsidP="00BC5410">
            <w:pPr>
              <w:keepNext/>
              <w:keepLines/>
              <w:jc w:val="both"/>
              <w:rPr>
                <w:rFonts w:ascii="Tahoma" w:hAnsi="Tahoma" w:cs="Tahoma"/>
              </w:rPr>
            </w:pPr>
            <w:r>
              <w:rPr>
                <w:rFonts w:ascii="Tahoma" w:hAnsi="Tahoma" w:cs="Tahoma"/>
              </w:rPr>
              <w:lastRenderedPageBreak/>
              <w:t>POVZETEK PREDRAČUNA</w:t>
            </w:r>
          </w:p>
        </w:tc>
        <w:tc>
          <w:tcPr>
            <w:tcW w:w="1417" w:type="dxa"/>
          </w:tcPr>
          <w:p w14:paraId="3318AB64" w14:textId="77777777" w:rsidR="006C1AC9" w:rsidRPr="00C8579C" w:rsidRDefault="006C1AC9" w:rsidP="00BC5410">
            <w:pPr>
              <w:keepNext/>
              <w:keepLines/>
              <w:jc w:val="both"/>
              <w:rPr>
                <w:rFonts w:ascii="Tahoma" w:hAnsi="Tahoma" w:cs="Tahoma"/>
                <w:b/>
                <w:i/>
              </w:rPr>
            </w:pPr>
          </w:p>
        </w:tc>
      </w:tr>
    </w:tbl>
    <w:p w14:paraId="7D695D1F" w14:textId="77777777" w:rsidR="006C1AC9" w:rsidRPr="00C8579C" w:rsidRDefault="006C1AC9" w:rsidP="00BC5410">
      <w:pPr>
        <w:keepNext/>
        <w:keepLines/>
        <w:jc w:val="both"/>
        <w:rPr>
          <w:rFonts w:ascii="Tahoma" w:hAnsi="Tahoma" w:cs="Tahoma"/>
        </w:rPr>
      </w:pPr>
    </w:p>
    <w:p w14:paraId="4E265FA1" w14:textId="77777777" w:rsidR="006C1AC9" w:rsidRPr="00C8579C" w:rsidRDefault="006C1AC9" w:rsidP="00BC5410">
      <w:pPr>
        <w:keepNext/>
        <w:keepLines/>
        <w:jc w:val="both"/>
        <w:rPr>
          <w:rFonts w:ascii="Tahoma" w:hAnsi="Tahoma" w:cs="Tahoma"/>
          <w:i/>
        </w:rPr>
      </w:pPr>
      <w:r w:rsidRPr="00C8579C">
        <w:rPr>
          <w:rFonts w:ascii="Tahoma" w:hAnsi="Tahoma" w:cs="Tahoma"/>
          <w:b/>
        </w:rPr>
        <w:t>Ponudnik: ________________________________</w:t>
      </w:r>
      <w:r w:rsidR="00CC21D3" w:rsidRPr="00C8579C">
        <w:rPr>
          <w:rFonts w:ascii="Tahoma" w:hAnsi="Tahoma" w:cs="Tahoma"/>
          <w:b/>
        </w:rPr>
        <w:t>_____________________________</w:t>
      </w:r>
      <w:r w:rsidRPr="00C8579C">
        <w:rPr>
          <w:rFonts w:ascii="Tahoma" w:hAnsi="Tahoma" w:cs="Tahoma"/>
          <w:b/>
        </w:rPr>
        <w:t xml:space="preserve"> </w:t>
      </w:r>
      <w:r w:rsidRPr="00C8579C">
        <w:rPr>
          <w:rFonts w:ascii="Tahoma" w:hAnsi="Tahoma" w:cs="Tahoma"/>
          <w:i/>
        </w:rPr>
        <w:t>(naziv ponudnika)</w:t>
      </w:r>
    </w:p>
    <w:p w14:paraId="312F7696" w14:textId="77777777" w:rsidR="006C1AC9" w:rsidRPr="00C8579C" w:rsidRDefault="006C1AC9" w:rsidP="00BC5410">
      <w:pPr>
        <w:keepNext/>
        <w:keepLines/>
        <w:jc w:val="both"/>
        <w:rPr>
          <w:rFonts w:ascii="Tahoma" w:hAnsi="Tahoma" w:cs="Tahoma"/>
        </w:rPr>
      </w:pPr>
    </w:p>
    <w:p w14:paraId="04E51CD5" w14:textId="37FAD136" w:rsidR="006C1AC9" w:rsidRPr="00C8579C" w:rsidRDefault="006C1AC9" w:rsidP="00BC5410">
      <w:pPr>
        <w:keepNext/>
        <w:keepLines/>
        <w:jc w:val="both"/>
        <w:rPr>
          <w:rFonts w:ascii="Tahoma" w:hAnsi="Tahoma" w:cs="Tahoma"/>
          <w:b/>
        </w:rPr>
      </w:pPr>
      <w:r w:rsidRPr="00C8579C">
        <w:rPr>
          <w:rFonts w:ascii="Tahoma" w:hAnsi="Tahoma" w:cs="Tahoma"/>
        </w:rPr>
        <w:t xml:space="preserve">oddajamo </w:t>
      </w:r>
      <w:r w:rsidRPr="00C8579C">
        <w:rPr>
          <w:rFonts w:ascii="Tahoma" w:hAnsi="Tahoma" w:cs="Tahoma"/>
          <w:b/>
        </w:rPr>
        <w:t xml:space="preserve">PONUDBO št.: </w:t>
      </w:r>
      <w:r w:rsidRPr="00C8579C">
        <w:rPr>
          <w:rFonts w:ascii="Tahoma" w:hAnsi="Tahoma" w:cs="Tahoma"/>
        </w:rPr>
        <w:t>__________________________ za javno naročilo št.</w:t>
      </w:r>
      <w:r w:rsidRPr="00C8579C">
        <w:rPr>
          <w:rFonts w:ascii="Tahoma" w:hAnsi="Tahoma" w:cs="Tahoma"/>
          <w:b/>
        </w:rPr>
        <w:t xml:space="preserve"> </w:t>
      </w:r>
      <w:r w:rsidR="00AD7483">
        <w:rPr>
          <w:rFonts w:ascii="Tahoma" w:hAnsi="Tahoma" w:cs="Tahoma"/>
          <w:b/>
        </w:rPr>
        <w:t>VKS-</w:t>
      </w:r>
      <w:r w:rsidR="00D1504B">
        <w:rPr>
          <w:rFonts w:ascii="Tahoma" w:hAnsi="Tahoma" w:cs="Tahoma"/>
          <w:b/>
        </w:rPr>
        <w:t>59/24</w:t>
      </w:r>
      <w:r w:rsidR="00032CA0" w:rsidRPr="00C8579C">
        <w:rPr>
          <w:rFonts w:ascii="Tahoma" w:hAnsi="Tahoma" w:cs="Tahoma"/>
          <w:b/>
        </w:rPr>
        <w:t xml:space="preserve"> </w:t>
      </w:r>
      <w:r w:rsidRPr="00C8579C">
        <w:rPr>
          <w:rFonts w:ascii="Tahoma" w:hAnsi="Tahoma" w:cs="Tahoma"/>
          <w:b/>
        </w:rPr>
        <w:t xml:space="preserve">– </w:t>
      </w:r>
      <w:r w:rsidR="00C04869">
        <w:rPr>
          <w:rFonts w:ascii="Tahoma" w:hAnsi="Tahoma" w:cs="Tahoma"/>
          <w:b/>
        </w:rPr>
        <w:t>Prevzem produkta LF-A iz obdelave komunalnih odpadkov v RCERO Ljubljana</w:t>
      </w:r>
    </w:p>
    <w:p w14:paraId="648FBDAA" w14:textId="77777777" w:rsidR="006C1AC9" w:rsidRDefault="006C1AC9" w:rsidP="00BC5410">
      <w:pPr>
        <w:keepNext/>
        <w:keepLines/>
        <w:jc w:val="both"/>
        <w:rPr>
          <w:rFonts w:ascii="Tahoma" w:hAnsi="Tahoma" w:cs="Tahoma"/>
          <w:b/>
        </w:rPr>
      </w:pPr>
      <w:r w:rsidRPr="00C8579C">
        <w:rPr>
          <w:rFonts w:ascii="Tahoma" w:hAnsi="Tahoma" w:cs="Tahoma"/>
          <w:b/>
        </w:rPr>
        <w:t xml:space="preserve"> </w:t>
      </w:r>
    </w:p>
    <w:p w14:paraId="796C1BFD" w14:textId="77777777" w:rsidR="00963821" w:rsidRPr="00C8579C" w:rsidRDefault="00963821" w:rsidP="00BC5410">
      <w:pPr>
        <w:keepNext/>
        <w:keepLines/>
        <w:jc w:val="both"/>
        <w:rPr>
          <w:rFonts w:ascii="Tahoma" w:hAnsi="Tahoma" w:cs="Tahoma"/>
          <w:b/>
        </w:rPr>
      </w:pPr>
    </w:p>
    <w:p w14:paraId="437AB511" w14:textId="77777777" w:rsidR="006C1AC9" w:rsidRPr="00C8579C" w:rsidRDefault="006C1AC9" w:rsidP="00BC5410">
      <w:pPr>
        <w:pStyle w:val="Odstavekseznama"/>
        <w:keepNext/>
        <w:keepLines/>
        <w:numPr>
          <w:ilvl w:val="0"/>
          <w:numId w:val="19"/>
        </w:numPr>
        <w:ind w:hanging="720"/>
        <w:jc w:val="both"/>
        <w:rPr>
          <w:rFonts w:ascii="Tahoma" w:hAnsi="Tahoma" w:cs="Tahoma"/>
          <w:b/>
        </w:rPr>
      </w:pPr>
      <w:r w:rsidRPr="00C8579C">
        <w:rPr>
          <w:rFonts w:ascii="Tahoma" w:hAnsi="Tahoma" w:cs="Tahoma"/>
          <w:b/>
        </w:rPr>
        <w:t xml:space="preserve">PONUDBENA </w:t>
      </w:r>
      <w:r w:rsidR="005B62BD">
        <w:rPr>
          <w:rFonts w:ascii="Tahoma" w:hAnsi="Tahoma" w:cs="Tahoma"/>
          <w:b/>
        </w:rPr>
        <w:t>CENA</w:t>
      </w:r>
      <w:r w:rsidRPr="00C8579C">
        <w:rPr>
          <w:rFonts w:ascii="Tahoma" w:hAnsi="Tahoma" w:cs="Tahoma"/>
          <w:b/>
        </w:rPr>
        <w:t xml:space="preserve"> </w:t>
      </w:r>
    </w:p>
    <w:p w14:paraId="55812644" w14:textId="77777777" w:rsidR="006C1AC9" w:rsidRPr="00C8579C" w:rsidRDefault="006C1AC9" w:rsidP="00BC5410">
      <w:pPr>
        <w:keepNext/>
        <w:keepLines/>
        <w:jc w:val="both"/>
        <w:rPr>
          <w:rFonts w:ascii="Tahoma" w:hAnsi="Tahoma" w:cs="Tahoma"/>
          <w:b/>
        </w:rPr>
      </w:pPr>
    </w:p>
    <w:p w14:paraId="56A5D76B" w14:textId="2C38E008" w:rsidR="005B62BD" w:rsidRPr="001F1E39" w:rsidRDefault="005B62BD" w:rsidP="00BC5410">
      <w:pPr>
        <w:keepNext/>
        <w:keepLines/>
        <w:jc w:val="both"/>
        <w:rPr>
          <w:rFonts w:ascii="Tahoma" w:hAnsi="Tahoma" w:cs="Tahoma"/>
        </w:rPr>
      </w:pPr>
      <w:r w:rsidRPr="001F1E39">
        <w:rPr>
          <w:rFonts w:ascii="Tahoma" w:hAnsi="Tahoma" w:cs="Tahoma"/>
        </w:rPr>
        <w:t xml:space="preserve">V skladu z zahtevami in pogoji razpisne dokumentacije ter v skladu z veljavnimi dovoljenji in predpisi, ponujamo in se zavezujemo, da bomo na </w:t>
      </w:r>
      <w:r>
        <w:rPr>
          <w:rFonts w:ascii="Tahoma" w:hAnsi="Tahoma" w:cs="Tahoma"/>
        </w:rPr>
        <w:t>2</w:t>
      </w:r>
      <w:r w:rsidRPr="001F1E39">
        <w:rPr>
          <w:rFonts w:ascii="Tahoma" w:hAnsi="Tahoma" w:cs="Tahoma"/>
        </w:rPr>
        <w:t xml:space="preserve"> letni ravni,</w:t>
      </w:r>
      <w:r>
        <w:rPr>
          <w:rFonts w:ascii="Tahoma" w:hAnsi="Tahoma" w:cs="Tahoma"/>
        </w:rPr>
        <w:t xml:space="preserve"> prevzeli in obdelali odpadek </w:t>
      </w:r>
      <w:r w:rsidRPr="001F1E39">
        <w:rPr>
          <w:rFonts w:ascii="Tahoma" w:hAnsi="Tahoma" w:cs="Tahoma"/>
        </w:rPr>
        <w:t>z</w:t>
      </w:r>
      <w:r w:rsidRPr="001F1E39">
        <w:t xml:space="preserve"> </w:t>
      </w:r>
      <w:r w:rsidRPr="001F1E39">
        <w:rPr>
          <w:rFonts w:ascii="Tahoma" w:hAnsi="Tahoma" w:cs="Tahoma"/>
        </w:rPr>
        <w:t xml:space="preserve">EWC </w:t>
      </w:r>
      <w:r>
        <w:rPr>
          <w:rFonts w:ascii="Tahoma" w:hAnsi="Tahoma" w:cs="Tahoma"/>
        </w:rPr>
        <w:t>19 12 12 – LF-A</w:t>
      </w:r>
      <w:r w:rsidRPr="001F1E39">
        <w:rPr>
          <w:rFonts w:ascii="Tahoma" w:hAnsi="Tahoma" w:cs="Tahoma"/>
        </w:rPr>
        <w:t xml:space="preserve"> v količini in ceni:</w:t>
      </w:r>
    </w:p>
    <w:p w14:paraId="3346001C" w14:textId="77777777" w:rsidR="005B62BD" w:rsidRPr="001F1E39" w:rsidRDefault="005B62BD" w:rsidP="00BC5410">
      <w:pPr>
        <w:keepNext/>
        <w:keepLines/>
        <w:jc w:val="both"/>
        <w:rPr>
          <w:rFonts w:ascii="Tahoma" w:hAnsi="Tahoma" w:cs="Tahoma"/>
          <w:sz w:val="16"/>
        </w:rPr>
      </w:pPr>
    </w:p>
    <w:p w14:paraId="50415CB1" w14:textId="77777777" w:rsidR="005B62BD" w:rsidRDefault="005B62BD" w:rsidP="00BC5410">
      <w:pPr>
        <w:keepNext/>
        <w:keepLines/>
        <w:jc w:val="both"/>
        <w:rPr>
          <w:rFonts w:ascii="Tahoma" w:hAnsi="Tahoma" w:cs="Tahoma"/>
          <w:b/>
          <w:highlight w:val="yellow"/>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3231"/>
        <w:gridCol w:w="992"/>
        <w:gridCol w:w="1701"/>
        <w:gridCol w:w="2551"/>
      </w:tblGrid>
      <w:tr w:rsidR="000B78C2" w:rsidRPr="00B41635" w14:paraId="66B81D9F" w14:textId="77777777" w:rsidTr="00A26A87">
        <w:trPr>
          <w:trHeight w:val="535"/>
        </w:trPr>
        <w:tc>
          <w:tcPr>
            <w:tcW w:w="597" w:type="dxa"/>
            <w:shd w:val="clear" w:color="auto" w:fill="CCFF99"/>
            <w:vAlign w:val="center"/>
          </w:tcPr>
          <w:p w14:paraId="768DC3AB" w14:textId="77777777" w:rsidR="000B78C2" w:rsidRPr="00B41635" w:rsidRDefault="000B78C2" w:rsidP="00A26A87">
            <w:pPr>
              <w:keepNext/>
              <w:keepLines/>
              <w:jc w:val="center"/>
              <w:rPr>
                <w:rFonts w:ascii="Tahoma" w:hAnsi="Tahoma" w:cs="Tahoma"/>
                <w:b/>
                <w:sz w:val="18"/>
                <w:szCs w:val="18"/>
              </w:rPr>
            </w:pPr>
            <w:r w:rsidRPr="00B41635">
              <w:rPr>
                <w:rFonts w:ascii="Tahoma" w:hAnsi="Tahoma" w:cs="Tahoma"/>
                <w:b/>
                <w:sz w:val="18"/>
                <w:szCs w:val="18"/>
              </w:rPr>
              <w:t>Poz.</w:t>
            </w:r>
          </w:p>
        </w:tc>
        <w:tc>
          <w:tcPr>
            <w:tcW w:w="3231" w:type="dxa"/>
            <w:shd w:val="clear" w:color="auto" w:fill="CCFF99"/>
            <w:vAlign w:val="center"/>
          </w:tcPr>
          <w:p w14:paraId="3798815D" w14:textId="77777777" w:rsidR="000B78C2" w:rsidRPr="00B41635" w:rsidRDefault="000B78C2" w:rsidP="00A26A87">
            <w:pPr>
              <w:keepNext/>
              <w:keepLines/>
              <w:jc w:val="center"/>
              <w:rPr>
                <w:rFonts w:ascii="Tahoma" w:hAnsi="Tahoma" w:cs="Tahoma"/>
                <w:b/>
                <w:sz w:val="18"/>
                <w:szCs w:val="18"/>
              </w:rPr>
            </w:pPr>
            <w:r w:rsidRPr="00B41635">
              <w:rPr>
                <w:rFonts w:ascii="Tahoma" w:hAnsi="Tahoma" w:cs="Tahoma"/>
                <w:b/>
                <w:sz w:val="18"/>
                <w:szCs w:val="18"/>
              </w:rPr>
              <w:t>Naziv</w:t>
            </w:r>
          </w:p>
        </w:tc>
        <w:tc>
          <w:tcPr>
            <w:tcW w:w="2693" w:type="dxa"/>
            <w:gridSpan w:val="2"/>
            <w:shd w:val="clear" w:color="auto" w:fill="CCFF99"/>
            <w:vAlign w:val="center"/>
          </w:tcPr>
          <w:p w14:paraId="70A7AB91" w14:textId="4189D35A" w:rsidR="000B78C2" w:rsidRPr="00B41635" w:rsidRDefault="00F120E5" w:rsidP="00A26A87">
            <w:pPr>
              <w:keepNext/>
              <w:keepLines/>
              <w:jc w:val="center"/>
              <w:rPr>
                <w:rFonts w:ascii="Tahoma" w:hAnsi="Tahoma" w:cs="Tahoma"/>
                <w:b/>
                <w:sz w:val="18"/>
                <w:szCs w:val="18"/>
              </w:rPr>
            </w:pPr>
            <w:r>
              <w:rPr>
                <w:rFonts w:ascii="Tahoma" w:hAnsi="Tahoma" w:cs="Tahoma"/>
                <w:b/>
                <w:sz w:val="18"/>
                <w:szCs w:val="18"/>
              </w:rPr>
              <w:t>O</w:t>
            </w:r>
            <w:r w:rsidR="000B78C2" w:rsidRPr="00B41635">
              <w:rPr>
                <w:rFonts w:ascii="Tahoma" w:hAnsi="Tahoma" w:cs="Tahoma"/>
                <w:b/>
                <w:sz w:val="18"/>
                <w:szCs w:val="18"/>
              </w:rPr>
              <w:t>kvirna količina</w:t>
            </w:r>
          </w:p>
          <w:p w14:paraId="6B6DD142" w14:textId="77777777" w:rsidR="000B78C2" w:rsidRPr="00B41635" w:rsidRDefault="000B78C2" w:rsidP="00A26A87">
            <w:pPr>
              <w:keepNext/>
              <w:keepLines/>
              <w:jc w:val="center"/>
              <w:rPr>
                <w:rFonts w:ascii="Tahoma" w:hAnsi="Tahoma" w:cs="Tahoma"/>
                <w:b/>
                <w:sz w:val="18"/>
                <w:szCs w:val="18"/>
              </w:rPr>
            </w:pPr>
            <w:r>
              <w:rPr>
                <w:rFonts w:ascii="Tahoma" w:hAnsi="Tahoma" w:cs="Tahoma"/>
                <w:b/>
                <w:sz w:val="18"/>
                <w:szCs w:val="18"/>
              </w:rPr>
              <w:t>LF-A</w:t>
            </w:r>
            <w:r w:rsidRPr="00B41635">
              <w:rPr>
                <w:rFonts w:ascii="Tahoma" w:hAnsi="Tahoma" w:cs="Tahoma"/>
                <w:b/>
                <w:sz w:val="18"/>
                <w:szCs w:val="18"/>
              </w:rPr>
              <w:t xml:space="preserve"> </w:t>
            </w:r>
          </w:p>
          <w:p w14:paraId="6F01CD48" w14:textId="77777777" w:rsidR="000B78C2" w:rsidRPr="00B41635" w:rsidRDefault="000B78C2" w:rsidP="00A26A87">
            <w:pPr>
              <w:keepNext/>
              <w:keepLines/>
              <w:ind w:left="720" w:hanging="544"/>
              <w:rPr>
                <w:rFonts w:ascii="Tahoma" w:hAnsi="Tahoma" w:cs="Tahoma"/>
                <w:b/>
                <w:sz w:val="18"/>
                <w:szCs w:val="18"/>
              </w:rPr>
            </w:pPr>
          </w:p>
        </w:tc>
        <w:tc>
          <w:tcPr>
            <w:tcW w:w="2551" w:type="dxa"/>
            <w:shd w:val="clear" w:color="auto" w:fill="CCFF99"/>
            <w:vAlign w:val="center"/>
          </w:tcPr>
          <w:p w14:paraId="332D2A2F" w14:textId="77777777" w:rsidR="000B78C2" w:rsidRPr="00B41635" w:rsidRDefault="000B78C2" w:rsidP="00A26A87">
            <w:pPr>
              <w:keepNext/>
              <w:keepLines/>
              <w:jc w:val="center"/>
              <w:rPr>
                <w:rFonts w:ascii="Tahoma" w:hAnsi="Tahoma" w:cs="Tahoma"/>
                <w:b/>
                <w:sz w:val="18"/>
                <w:szCs w:val="18"/>
              </w:rPr>
            </w:pPr>
            <w:r w:rsidRPr="00B41635">
              <w:rPr>
                <w:rFonts w:ascii="Tahoma" w:hAnsi="Tahoma" w:cs="Tahoma"/>
                <w:b/>
                <w:sz w:val="18"/>
                <w:szCs w:val="18"/>
              </w:rPr>
              <w:t>Cena na enoto mere (v EUR/t) brez DDV</w:t>
            </w:r>
          </w:p>
        </w:tc>
      </w:tr>
      <w:tr w:rsidR="000B78C2" w:rsidRPr="00B41635" w14:paraId="7DEF6B3C" w14:textId="77777777" w:rsidTr="00A26A87">
        <w:trPr>
          <w:trHeight w:val="671"/>
        </w:trPr>
        <w:tc>
          <w:tcPr>
            <w:tcW w:w="597" w:type="dxa"/>
            <w:shd w:val="clear" w:color="auto" w:fill="auto"/>
            <w:vAlign w:val="center"/>
          </w:tcPr>
          <w:p w14:paraId="405540B7" w14:textId="77777777" w:rsidR="000B78C2" w:rsidRPr="00B41635" w:rsidRDefault="000B78C2" w:rsidP="00A26A87">
            <w:pPr>
              <w:keepNext/>
              <w:keepLines/>
              <w:jc w:val="center"/>
              <w:rPr>
                <w:rFonts w:ascii="Tahoma" w:hAnsi="Tahoma" w:cs="Tahoma"/>
                <w:sz w:val="18"/>
                <w:szCs w:val="18"/>
              </w:rPr>
            </w:pPr>
            <w:r w:rsidRPr="00B41635">
              <w:rPr>
                <w:rFonts w:ascii="Tahoma" w:hAnsi="Tahoma" w:cs="Tahoma"/>
                <w:sz w:val="18"/>
                <w:szCs w:val="18"/>
              </w:rPr>
              <w:t>1.</w:t>
            </w:r>
          </w:p>
        </w:tc>
        <w:tc>
          <w:tcPr>
            <w:tcW w:w="3231" w:type="dxa"/>
            <w:vAlign w:val="center"/>
          </w:tcPr>
          <w:p w14:paraId="21A09229" w14:textId="77777777" w:rsidR="000B78C2" w:rsidRPr="00B41635" w:rsidRDefault="000B78C2" w:rsidP="000B78C2">
            <w:pPr>
              <w:keepNext/>
              <w:keepLines/>
              <w:jc w:val="center"/>
              <w:rPr>
                <w:rFonts w:ascii="Tahoma" w:hAnsi="Tahoma" w:cs="Tahoma"/>
                <w:b/>
                <w:sz w:val="18"/>
                <w:szCs w:val="18"/>
              </w:rPr>
            </w:pPr>
            <w:r w:rsidRPr="00B41635">
              <w:rPr>
                <w:rFonts w:ascii="Tahoma" w:hAnsi="Tahoma" w:cs="Tahoma"/>
                <w:b/>
                <w:sz w:val="18"/>
                <w:szCs w:val="18"/>
              </w:rPr>
              <w:t xml:space="preserve">Prevzem </w:t>
            </w:r>
            <w:r>
              <w:rPr>
                <w:rFonts w:ascii="Tahoma" w:hAnsi="Tahoma" w:cs="Tahoma"/>
                <w:b/>
                <w:sz w:val="18"/>
                <w:szCs w:val="18"/>
              </w:rPr>
              <w:t>produkta LF-A z EWC   19 12 12</w:t>
            </w:r>
          </w:p>
        </w:tc>
        <w:tc>
          <w:tcPr>
            <w:tcW w:w="2693" w:type="dxa"/>
            <w:gridSpan w:val="2"/>
            <w:vAlign w:val="center"/>
          </w:tcPr>
          <w:p w14:paraId="2813F507" w14:textId="77777777" w:rsidR="000B78C2" w:rsidRPr="00B41635" w:rsidRDefault="000B78C2" w:rsidP="00A26A87">
            <w:pPr>
              <w:keepNext/>
              <w:keepLines/>
              <w:jc w:val="center"/>
              <w:rPr>
                <w:rFonts w:ascii="Tahoma" w:hAnsi="Tahoma" w:cs="Tahoma"/>
                <w:b/>
                <w:sz w:val="18"/>
                <w:szCs w:val="18"/>
              </w:rPr>
            </w:pPr>
            <w:r>
              <w:rPr>
                <w:rFonts w:ascii="Tahoma" w:hAnsi="Tahoma" w:cs="Tahoma"/>
                <w:b/>
                <w:sz w:val="18"/>
                <w:szCs w:val="18"/>
              </w:rPr>
              <w:t>12</w:t>
            </w:r>
            <w:r w:rsidRPr="00B41635">
              <w:rPr>
                <w:rFonts w:ascii="Tahoma" w:hAnsi="Tahoma" w:cs="Tahoma"/>
                <w:b/>
                <w:sz w:val="18"/>
                <w:szCs w:val="18"/>
              </w:rPr>
              <w:t>.000 ton</w:t>
            </w:r>
          </w:p>
        </w:tc>
        <w:tc>
          <w:tcPr>
            <w:tcW w:w="2551" w:type="dxa"/>
            <w:shd w:val="clear" w:color="auto" w:fill="auto"/>
            <w:vAlign w:val="center"/>
          </w:tcPr>
          <w:p w14:paraId="20ABE7FC" w14:textId="77777777" w:rsidR="000B78C2" w:rsidRPr="00B41635" w:rsidRDefault="000B78C2" w:rsidP="00A26A87">
            <w:pPr>
              <w:keepNext/>
              <w:keepLines/>
              <w:jc w:val="center"/>
              <w:rPr>
                <w:rFonts w:ascii="Tahoma" w:hAnsi="Tahoma" w:cs="Tahoma"/>
                <w:sz w:val="18"/>
                <w:szCs w:val="18"/>
              </w:rPr>
            </w:pPr>
          </w:p>
        </w:tc>
      </w:tr>
      <w:tr w:rsidR="000B78C2" w:rsidRPr="00B41635" w14:paraId="32789255" w14:textId="77777777" w:rsidTr="00A26A87">
        <w:trPr>
          <w:trHeight w:val="671"/>
        </w:trPr>
        <w:tc>
          <w:tcPr>
            <w:tcW w:w="597" w:type="dxa"/>
            <w:shd w:val="clear" w:color="auto" w:fill="auto"/>
            <w:vAlign w:val="center"/>
          </w:tcPr>
          <w:p w14:paraId="64F1E1F1" w14:textId="77777777" w:rsidR="000B78C2" w:rsidRPr="00B41635" w:rsidRDefault="000B78C2" w:rsidP="00A26A87">
            <w:pPr>
              <w:keepNext/>
              <w:keepLines/>
              <w:jc w:val="center"/>
              <w:rPr>
                <w:rFonts w:ascii="Tahoma" w:hAnsi="Tahoma" w:cs="Tahoma"/>
                <w:sz w:val="18"/>
                <w:szCs w:val="18"/>
              </w:rPr>
            </w:pPr>
          </w:p>
        </w:tc>
        <w:tc>
          <w:tcPr>
            <w:tcW w:w="5924" w:type="dxa"/>
            <w:gridSpan w:val="3"/>
            <w:vAlign w:val="center"/>
          </w:tcPr>
          <w:p w14:paraId="2E75D236" w14:textId="77777777" w:rsidR="000B78C2" w:rsidRPr="00B41635" w:rsidRDefault="000B78C2" w:rsidP="00A26A87">
            <w:pPr>
              <w:keepNext/>
              <w:keepLines/>
              <w:jc w:val="center"/>
              <w:rPr>
                <w:rFonts w:ascii="Tahoma" w:hAnsi="Tahoma" w:cs="Tahoma"/>
                <w:b/>
                <w:sz w:val="18"/>
                <w:szCs w:val="18"/>
              </w:rPr>
            </w:pPr>
            <w:r w:rsidRPr="00B41635">
              <w:rPr>
                <w:rFonts w:ascii="Tahoma" w:hAnsi="Tahoma" w:cs="Tahoma"/>
                <w:b/>
                <w:sz w:val="18"/>
                <w:szCs w:val="18"/>
              </w:rPr>
              <w:t xml:space="preserve">Skupna ponudbena cena v EUR brez DDV </w:t>
            </w:r>
          </w:p>
          <w:p w14:paraId="790E3E86" w14:textId="00F5711E" w:rsidR="000B78C2" w:rsidRPr="00B41635" w:rsidRDefault="000B78C2" w:rsidP="00A26A87">
            <w:pPr>
              <w:keepNext/>
              <w:keepLines/>
              <w:jc w:val="center"/>
              <w:rPr>
                <w:rFonts w:ascii="Tahoma" w:hAnsi="Tahoma" w:cs="Tahoma"/>
                <w:b/>
                <w:sz w:val="18"/>
                <w:szCs w:val="18"/>
              </w:rPr>
            </w:pPr>
            <w:r w:rsidRPr="00B41635">
              <w:rPr>
                <w:rFonts w:ascii="Tahoma" w:hAnsi="Tahoma" w:cs="Tahoma"/>
                <w:sz w:val="18"/>
                <w:szCs w:val="18"/>
              </w:rPr>
              <w:t>(okvirna količina x cena na enoto mere)</w:t>
            </w:r>
          </w:p>
        </w:tc>
        <w:tc>
          <w:tcPr>
            <w:tcW w:w="2551" w:type="dxa"/>
            <w:shd w:val="clear" w:color="auto" w:fill="auto"/>
            <w:vAlign w:val="center"/>
          </w:tcPr>
          <w:p w14:paraId="3281A3E0" w14:textId="77777777" w:rsidR="000B78C2" w:rsidRPr="00B41635" w:rsidRDefault="000B78C2" w:rsidP="00A26A87">
            <w:pPr>
              <w:keepNext/>
              <w:keepLines/>
              <w:jc w:val="center"/>
              <w:rPr>
                <w:rFonts w:ascii="Tahoma" w:hAnsi="Tahoma" w:cs="Tahoma"/>
                <w:sz w:val="18"/>
                <w:szCs w:val="18"/>
              </w:rPr>
            </w:pPr>
          </w:p>
        </w:tc>
      </w:tr>
      <w:tr w:rsidR="000B78C2" w:rsidRPr="00B41635" w14:paraId="71DD1DC1" w14:textId="77777777" w:rsidTr="00A26A87">
        <w:trPr>
          <w:trHeight w:val="671"/>
        </w:trPr>
        <w:tc>
          <w:tcPr>
            <w:tcW w:w="597" w:type="dxa"/>
            <w:shd w:val="clear" w:color="auto" w:fill="auto"/>
            <w:vAlign w:val="center"/>
          </w:tcPr>
          <w:p w14:paraId="56928511" w14:textId="77777777" w:rsidR="000B78C2" w:rsidRPr="00B41635" w:rsidRDefault="000B78C2" w:rsidP="00A26A87">
            <w:pPr>
              <w:keepNext/>
              <w:keepLines/>
              <w:jc w:val="center"/>
              <w:rPr>
                <w:rFonts w:ascii="Tahoma" w:hAnsi="Tahoma" w:cs="Tahoma"/>
                <w:sz w:val="18"/>
                <w:szCs w:val="18"/>
              </w:rPr>
            </w:pPr>
          </w:p>
        </w:tc>
        <w:tc>
          <w:tcPr>
            <w:tcW w:w="4223" w:type="dxa"/>
            <w:gridSpan w:val="2"/>
            <w:vAlign w:val="center"/>
          </w:tcPr>
          <w:p w14:paraId="4E07D43C" w14:textId="77777777" w:rsidR="000B78C2" w:rsidRPr="00B41635" w:rsidRDefault="000B78C2" w:rsidP="00A26A87">
            <w:pPr>
              <w:keepNext/>
              <w:keepLines/>
              <w:jc w:val="right"/>
              <w:rPr>
                <w:rFonts w:ascii="Tahoma" w:hAnsi="Tahoma" w:cs="Tahoma"/>
                <w:b/>
                <w:sz w:val="18"/>
                <w:szCs w:val="18"/>
              </w:rPr>
            </w:pPr>
            <w:r w:rsidRPr="00B41635">
              <w:rPr>
                <w:rFonts w:ascii="Tahoma" w:hAnsi="Tahoma" w:cs="Tahoma"/>
                <w:b/>
                <w:sz w:val="18"/>
                <w:szCs w:val="18"/>
              </w:rPr>
              <w:t xml:space="preserve">Informativni izračun DDV </w:t>
            </w:r>
          </w:p>
        </w:tc>
        <w:tc>
          <w:tcPr>
            <w:tcW w:w="1701" w:type="dxa"/>
            <w:vAlign w:val="center"/>
          </w:tcPr>
          <w:p w14:paraId="1D65F3B1" w14:textId="77777777" w:rsidR="000B78C2" w:rsidRPr="00B41635" w:rsidRDefault="000B78C2" w:rsidP="00A26A87">
            <w:pPr>
              <w:keepNext/>
              <w:keepLines/>
              <w:jc w:val="center"/>
              <w:rPr>
                <w:rFonts w:ascii="Tahoma" w:hAnsi="Tahoma" w:cs="Tahoma"/>
                <w:b/>
                <w:sz w:val="18"/>
                <w:szCs w:val="18"/>
              </w:rPr>
            </w:pPr>
            <w:r w:rsidRPr="00B41635">
              <w:rPr>
                <w:rFonts w:ascii="Tahoma" w:hAnsi="Tahoma" w:cs="Tahoma"/>
                <w:b/>
                <w:sz w:val="18"/>
                <w:szCs w:val="18"/>
              </w:rPr>
              <w:t>=                %</w:t>
            </w:r>
          </w:p>
        </w:tc>
        <w:tc>
          <w:tcPr>
            <w:tcW w:w="2551" w:type="dxa"/>
            <w:shd w:val="clear" w:color="auto" w:fill="auto"/>
            <w:vAlign w:val="center"/>
          </w:tcPr>
          <w:p w14:paraId="6B42845F" w14:textId="77777777" w:rsidR="000B78C2" w:rsidRPr="00B41635" w:rsidRDefault="000B78C2" w:rsidP="00A26A87">
            <w:pPr>
              <w:keepNext/>
              <w:keepLines/>
              <w:jc w:val="center"/>
              <w:rPr>
                <w:rFonts w:ascii="Tahoma" w:hAnsi="Tahoma" w:cs="Tahoma"/>
                <w:sz w:val="18"/>
                <w:szCs w:val="18"/>
              </w:rPr>
            </w:pPr>
          </w:p>
        </w:tc>
      </w:tr>
      <w:tr w:rsidR="000B78C2" w:rsidRPr="00B41635" w14:paraId="16CCE731" w14:textId="77777777" w:rsidTr="00A26A87">
        <w:trPr>
          <w:trHeight w:val="671"/>
        </w:trPr>
        <w:tc>
          <w:tcPr>
            <w:tcW w:w="597" w:type="dxa"/>
            <w:shd w:val="clear" w:color="auto" w:fill="auto"/>
            <w:vAlign w:val="center"/>
          </w:tcPr>
          <w:p w14:paraId="4ACB6F05" w14:textId="77777777" w:rsidR="000B78C2" w:rsidRPr="00B41635" w:rsidRDefault="000B78C2" w:rsidP="00A26A87">
            <w:pPr>
              <w:keepNext/>
              <w:keepLines/>
              <w:jc w:val="center"/>
              <w:rPr>
                <w:rFonts w:ascii="Tahoma" w:hAnsi="Tahoma" w:cs="Tahoma"/>
                <w:sz w:val="18"/>
                <w:szCs w:val="18"/>
              </w:rPr>
            </w:pPr>
          </w:p>
        </w:tc>
        <w:tc>
          <w:tcPr>
            <w:tcW w:w="5924" w:type="dxa"/>
            <w:gridSpan w:val="3"/>
            <w:vAlign w:val="center"/>
          </w:tcPr>
          <w:p w14:paraId="796F0108" w14:textId="77777777" w:rsidR="000B78C2" w:rsidRPr="00B41635" w:rsidRDefault="000B78C2" w:rsidP="00A26A87">
            <w:pPr>
              <w:keepNext/>
              <w:keepLines/>
              <w:jc w:val="center"/>
              <w:rPr>
                <w:rFonts w:ascii="Tahoma" w:hAnsi="Tahoma" w:cs="Tahoma"/>
                <w:b/>
                <w:sz w:val="18"/>
                <w:szCs w:val="18"/>
              </w:rPr>
            </w:pPr>
            <w:r w:rsidRPr="00B41635">
              <w:rPr>
                <w:rFonts w:ascii="Tahoma" w:hAnsi="Tahoma" w:cs="Tahoma"/>
                <w:b/>
                <w:sz w:val="18"/>
                <w:szCs w:val="18"/>
              </w:rPr>
              <w:t>Skupna ponudbena cena v EUR z DDV</w:t>
            </w:r>
          </w:p>
        </w:tc>
        <w:tc>
          <w:tcPr>
            <w:tcW w:w="2551" w:type="dxa"/>
            <w:tcBorders>
              <w:bottom w:val="single" w:sz="4" w:space="0" w:color="auto"/>
            </w:tcBorders>
            <w:shd w:val="clear" w:color="auto" w:fill="auto"/>
            <w:vAlign w:val="center"/>
          </w:tcPr>
          <w:p w14:paraId="32879787" w14:textId="77777777" w:rsidR="000B78C2" w:rsidRPr="00B41635" w:rsidRDefault="000B78C2" w:rsidP="00A26A87">
            <w:pPr>
              <w:keepNext/>
              <w:keepLines/>
              <w:jc w:val="center"/>
              <w:rPr>
                <w:rFonts w:ascii="Tahoma" w:hAnsi="Tahoma" w:cs="Tahoma"/>
                <w:sz w:val="18"/>
                <w:szCs w:val="18"/>
              </w:rPr>
            </w:pPr>
          </w:p>
        </w:tc>
      </w:tr>
    </w:tbl>
    <w:p w14:paraId="4DCE11C6" w14:textId="77777777" w:rsidR="005B62BD" w:rsidRPr="00C8579C" w:rsidRDefault="005B62BD" w:rsidP="00BC5410">
      <w:pPr>
        <w:keepNext/>
        <w:keepLines/>
        <w:jc w:val="both"/>
        <w:rPr>
          <w:rFonts w:ascii="Tahoma" w:hAnsi="Tahoma" w:cs="Tahoma"/>
          <w:b/>
          <w:highlight w:val="yellow"/>
        </w:rPr>
      </w:pPr>
    </w:p>
    <w:p w14:paraId="758CC400" w14:textId="77777777" w:rsidR="005853DD" w:rsidRDefault="005853DD" w:rsidP="00BC5410">
      <w:pPr>
        <w:keepNext/>
        <w:keepLines/>
        <w:rPr>
          <w:rFonts w:ascii="Tahoma" w:hAnsi="Tahoma" w:cs="Tahoma"/>
        </w:rPr>
      </w:pPr>
    </w:p>
    <w:p w14:paraId="3448237F" w14:textId="77777777" w:rsidR="00F67E06" w:rsidRPr="00C8579C" w:rsidRDefault="00F67E06" w:rsidP="00BC5410">
      <w:pPr>
        <w:keepNext/>
        <w:keepLines/>
        <w:jc w:val="both"/>
        <w:rPr>
          <w:rFonts w:ascii="Tahoma" w:hAnsi="Tahoma" w:cs="Tahoma"/>
        </w:rPr>
      </w:pPr>
    </w:p>
    <w:p w14:paraId="4E867D67" w14:textId="77777777" w:rsidR="00C23AD1" w:rsidRPr="00C8579C" w:rsidRDefault="00C23AD1" w:rsidP="00BC5410">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127"/>
        <w:gridCol w:w="3543"/>
      </w:tblGrid>
      <w:tr w:rsidR="00C23AD1" w:rsidRPr="00C8579C" w14:paraId="68CE3102" w14:textId="77777777" w:rsidTr="00FF7983">
        <w:trPr>
          <w:trHeight w:val="235"/>
        </w:trPr>
        <w:tc>
          <w:tcPr>
            <w:tcW w:w="3402" w:type="dxa"/>
            <w:tcBorders>
              <w:bottom w:val="single" w:sz="4" w:space="0" w:color="auto"/>
            </w:tcBorders>
          </w:tcPr>
          <w:p w14:paraId="1885B016" w14:textId="77777777" w:rsidR="00C23AD1" w:rsidRPr="00C8579C" w:rsidRDefault="00C23AD1" w:rsidP="00BC5410">
            <w:pPr>
              <w:keepNext/>
              <w:keepLines/>
              <w:jc w:val="both"/>
              <w:rPr>
                <w:rFonts w:ascii="Tahoma" w:hAnsi="Tahoma" w:cs="Tahoma"/>
                <w:snapToGrid w:val="0"/>
                <w:color w:val="000000"/>
              </w:rPr>
            </w:pPr>
          </w:p>
        </w:tc>
        <w:tc>
          <w:tcPr>
            <w:tcW w:w="2127" w:type="dxa"/>
          </w:tcPr>
          <w:p w14:paraId="5BC10366" w14:textId="77777777" w:rsidR="00C23AD1" w:rsidRPr="00C8579C" w:rsidRDefault="00C23AD1" w:rsidP="00BC5410">
            <w:pPr>
              <w:keepNext/>
              <w:keepLines/>
              <w:jc w:val="center"/>
              <w:rPr>
                <w:rFonts w:ascii="Tahoma" w:hAnsi="Tahoma" w:cs="Tahoma"/>
                <w:snapToGrid w:val="0"/>
                <w:color w:val="000000"/>
              </w:rPr>
            </w:pPr>
          </w:p>
        </w:tc>
        <w:tc>
          <w:tcPr>
            <w:tcW w:w="3543" w:type="dxa"/>
            <w:tcBorders>
              <w:bottom w:val="single" w:sz="4" w:space="0" w:color="auto"/>
            </w:tcBorders>
          </w:tcPr>
          <w:p w14:paraId="16AC3DDE" w14:textId="77777777" w:rsidR="00C23AD1" w:rsidRPr="00C8579C" w:rsidRDefault="00C23AD1" w:rsidP="00BC5410">
            <w:pPr>
              <w:keepNext/>
              <w:keepLines/>
              <w:tabs>
                <w:tab w:val="left" w:pos="567"/>
                <w:tab w:val="num" w:pos="851"/>
                <w:tab w:val="left" w:pos="993"/>
              </w:tabs>
              <w:jc w:val="both"/>
              <w:rPr>
                <w:rFonts w:ascii="Tahoma" w:hAnsi="Tahoma" w:cs="Tahoma"/>
                <w:snapToGrid w:val="0"/>
                <w:color w:val="000000"/>
                <w:sz w:val="28"/>
              </w:rPr>
            </w:pPr>
          </w:p>
        </w:tc>
      </w:tr>
      <w:tr w:rsidR="00C23AD1" w:rsidRPr="00C8579C" w14:paraId="5123940D" w14:textId="77777777" w:rsidTr="00FF7983">
        <w:trPr>
          <w:trHeight w:val="235"/>
        </w:trPr>
        <w:tc>
          <w:tcPr>
            <w:tcW w:w="3402" w:type="dxa"/>
            <w:tcBorders>
              <w:top w:val="single" w:sz="4" w:space="0" w:color="auto"/>
            </w:tcBorders>
          </w:tcPr>
          <w:p w14:paraId="493AFEE1" w14:textId="77777777" w:rsidR="00C23AD1" w:rsidRPr="00C8579C" w:rsidRDefault="00C23AD1" w:rsidP="00BC5410">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127" w:type="dxa"/>
          </w:tcPr>
          <w:p w14:paraId="7750DFD1" w14:textId="77777777" w:rsidR="00C23AD1" w:rsidRPr="00C8579C" w:rsidRDefault="00C23AD1" w:rsidP="00BC5410">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543" w:type="dxa"/>
            <w:tcBorders>
              <w:top w:val="single" w:sz="4" w:space="0" w:color="auto"/>
            </w:tcBorders>
          </w:tcPr>
          <w:p w14:paraId="74A74C35" w14:textId="77777777" w:rsidR="00C23AD1" w:rsidRPr="00C8579C" w:rsidRDefault="00C23AD1" w:rsidP="00BC5410">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FF7983">
              <w:rPr>
                <w:rFonts w:ascii="Tahoma" w:hAnsi="Tahoma" w:cs="Tahoma"/>
                <w:snapToGrid w:val="0"/>
                <w:color w:val="000000"/>
              </w:rPr>
              <w:t xml:space="preserve"> </w:t>
            </w:r>
            <w:r w:rsidRPr="00C8579C">
              <w:rPr>
                <w:rFonts w:ascii="Tahoma" w:hAnsi="Tahoma" w:cs="Tahoma"/>
                <w:snapToGrid w:val="0"/>
                <w:color w:val="000000"/>
              </w:rPr>
              <w:t>ponudnika)</w:t>
            </w:r>
          </w:p>
        </w:tc>
      </w:tr>
    </w:tbl>
    <w:p w14:paraId="5CF387DE" w14:textId="77777777" w:rsidR="00C23AD1" w:rsidRPr="00C8579C" w:rsidRDefault="00C23AD1" w:rsidP="00BC5410">
      <w:pPr>
        <w:keepNext/>
        <w:keepLines/>
        <w:jc w:val="both"/>
        <w:rPr>
          <w:rFonts w:ascii="Tahoma" w:hAnsi="Tahoma" w:cs="Tahoma"/>
        </w:rPr>
      </w:pPr>
    </w:p>
    <w:p w14:paraId="05B044FD" w14:textId="77777777" w:rsidR="00CC21D3" w:rsidRPr="00C8579C" w:rsidRDefault="00CC21D3" w:rsidP="00BC5410">
      <w:pPr>
        <w:keepNext/>
        <w:keepLines/>
        <w:rPr>
          <w:rFonts w:ascii="Tahoma" w:hAnsi="Tahoma" w:cs="Tahoma"/>
        </w:rPr>
      </w:pPr>
    </w:p>
    <w:p w14:paraId="5653629E" w14:textId="77777777" w:rsidR="00032CA0" w:rsidRPr="00C8579C" w:rsidRDefault="00032CA0" w:rsidP="00BC5410">
      <w:pPr>
        <w:keepNext/>
        <w:keepLines/>
        <w:rPr>
          <w:rFonts w:ascii="Tahoma" w:hAnsi="Tahoma" w:cs="Tahoma"/>
        </w:rPr>
      </w:pPr>
    </w:p>
    <w:p w14:paraId="57FB36E4" w14:textId="77777777" w:rsidR="00032CA0" w:rsidRPr="00C8579C" w:rsidRDefault="00032CA0" w:rsidP="00BC5410">
      <w:pPr>
        <w:keepNext/>
        <w:keepLines/>
        <w:rPr>
          <w:rFonts w:ascii="Tahoma" w:hAnsi="Tahoma" w:cs="Tahoma"/>
        </w:rPr>
      </w:pPr>
    </w:p>
    <w:p w14:paraId="5B75AD75" w14:textId="77777777" w:rsidR="00B31DFE" w:rsidRDefault="00B31DFE" w:rsidP="00BC5410">
      <w:pPr>
        <w:keepNext/>
        <w:keepLines/>
        <w:rPr>
          <w:rFonts w:ascii="Tahoma" w:hAnsi="Tahoma" w:cs="Tahoma"/>
        </w:rPr>
      </w:pPr>
    </w:p>
    <w:p w14:paraId="4C8C392B" w14:textId="77777777" w:rsidR="00B31DFE" w:rsidRDefault="00B31DFE" w:rsidP="00BC5410">
      <w:pPr>
        <w:keepNext/>
        <w:rPr>
          <w:rFonts w:ascii="Tahoma" w:hAnsi="Tahoma" w:cs="Tahoma"/>
        </w:rPr>
      </w:pPr>
      <w:r>
        <w:rPr>
          <w:rFonts w:ascii="Tahoma" w:hAnsi="Tahoma" w:cs="Tahoma"/>
        </w:rPr>
        <w:br w:type="page"/>
      </w:r>
    </w:p>
    <w:p w14:paraId="3A7A1464" w14:textId="77777777" w:rsidR="00B31DFE" w:rsidRDefault="00B31DFE" w:rsidP="00BC5410">
      <w:pPr>
        <w:keepNext/>
        <w:keepLines/>
        <w:rPr>
          <w:rFonts w:ascii="Tahoma" w:hAnsi="Tahoma" w:cs="Tahoma"/>
        </w:rPr>
      </w:pPr>
    </w:p>
    <w:p w14:paraId="786D1E23" w14:textId="77777777" w:rsidR="00B31DFE" w:rsidRPr="00C8579C" w:rsidRDefault="00B31DFE" w:rsidP="00BC5410">
      <w:pPr>
        <w:keepNext/>
        <w:keepLines/>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C5B08" w:rsidRPr="00C8579C" w14:paraId="3100D10F" w14:textId="77777777" w:rsidTr="00E100F4">
        <w:tc>
          <w:tcPr>
            <w:tcW w:w="7725" w:type="dxa"/>
          </w:tcPr>
          <w:p w14:paraId="0D2A0E71" w14:textId="77777777" w:rsidR="000C5B08" w:rsidRPr="00C8579C" w:rsidRDefault="000C5B08" w:rsidP="00BC5410">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ponudnik</w:t>
            </w:r>
          </w:p>
        </w:tc>
        <w:tc>
          <w:tcPr>
            <w:tcW w:w="1417" w:type="dxa"/>
          </w:tcPr>
          <w:p w14:paraId="2178C3EB" w14:textId="77777777" w:rsidR="000C5B08" w:rsidRPr="00C8579C" w:rsidRDefault="000C5B08" w:rsidP="00BC5410">
            <w:pPr>
              <w:keepNext/>
              <w:keepLines/>
              <w:jc w:val="both"/>
              <w:rPr>
                <w:rFonts w:ascii="Tahoma" w:hAnsi="Tahoma" w:cs="Tahoma"/>
                <w:b/>
              </w:rPr>
            </w:pPr>
          </w:p>
        </w:tc>
      </w:tr>
    </w:tbl>
    <w:p w14:paraId="0760F941" w14:textId="77777777" w:rsidR="00C87794" w:rsidRPr="00C8579C" w:rsidRDefault="00C87794" w:rsidP="00BC5410">
      <w:pPr>
        <w:keepNext/>
        <w:keepLines/>
        <w:jc w:val="both"/>
        <w:rPr>
          <w:rFonts w:ascii="Tahoma" w:hAnsi="Tahoma" w:cs="Tahoma"/>
        </w:rPr>
      </w:pPr>
      <w:r w:rsidRPr="00C8579C">
        <w:rPr>
          <w:rFonts w:ascii="Tahoma" w:hAnsi="Tahoma" w:cs="Tahoma"/>
        </w:rPr>
        <w:t>Ponudnik mora svoj obrazec ESPD izpolniti ter ga v .</w:t>
      </w:r>
      <w:proofErr w:type="spellStart"/>
      <w:r w:rsidRPr="00C8579C">
        <w:rPr>
          <w:rFonts w:ascii="Tahoma" w:hAnsi="Tahoma" w:cs="Tahoma"/>
        </w:rPr>
        <w:t>pdf</w:t>
      </w:r>
      <w:proofErr w:type="spellEnd"/>
      <w:r w:rsidRPr="00C8579C">
        <w:rPr>
          <w:rFonts w:ascii="Tahoma" w:hAnsi="Tahoma" w:cs="Tahoma"/>
        </w:rPr>
        <w:t xml:space="preserve"> formatu ali v elektronski obliki (nepodpisan .</w:t>
      </w:r>
      <w:proofErr w:type="spellStart"/>
      <w:r w:rsidRPr="00C8579C">
        <w:rPr>
          <w:rFonts w:ascii="Tahoma" w:hAnsi="Tahoma" w:cs="Tahoma"/>
        </w:rPr>
        <w:t>xml</w:t>
      </w:r>
      <w:proofErr w:type="spellEnd"/>
      <w:r w:rsidRPr="00C8579C">
        <w:rPr>
          <w:rFonts w:ascii="Tahoma" w:hAnsi="Tahoma" w:cs="Tahoma"/>
        </w:rPr>
        <w:t xml:space="preserve"> format, ki bo podpisan hkrati z oddajo prijave) naložiti na informacijski sistem e-JN </w:t>
      </w:r>
      <w:r w:rsidRPr="00C8579C">
        <w:rPr>
          <w:rFonts w:ascii="Tahoma" w:hAnsi="Tahoma" w:cs="Tahoma"/>
          <w:b/>
        </w:rPr>
        <w:t>v razdelek »ESPD – ponudnik«</w:t>
      </w:r>
      <w:r w:rsidRPr="00C8579C">
        <w:rPr>
          <w:rFonts w:ascii="Tahoma" w:hAnsi="Tahoma" w:cs="Tahoma"/>
        </w:rPr>
        <w:t xml:space="preserve">. </w:t>
      </w:r>
    </w:p>
    <w:p w14:paraId="2E46ED0F" w14:textId="77777777" w:rsidR="00C87794" w:rsidRPr="00C8579C" w:rsidRDefault="00C87794" w:rsidP="00BC5410">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C5B08" w:rsidRPr="00C8579C" w14:paraId="0CFFD50F" w14:textId="77777777" w:rsidTr="00E100F4">
        <w:tc>
          <w:tcPr>
            <w:tcW w:w="7725" w:type="dxa"/>
          </w:tcPr>
          <w:p w14:paraId="720125FF" w14:textId="77777777" w:rsidR="000C5B08" w:rsidRPr="00C8579C" w:rsidRDefault="000C5B08" w:rsidP="00BC5410">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417" w:type="dxa"/>
          </w:tcPr>
          <w:p w14:paraId="311BA7C4" w14:textId="77777777" w:rsidR="000C5B08" w:rsidRPr="00C8579C" w:rsidRDefault="000C5B08" w:rsidP="00BC5410">
            <w:pPr>
              <w:keepNext/>
              <w:keepLines/>
              <w:jc w:val="both"/>
              <w:rPr>
                <w:rFonts w:ascii="Tahoma" w:hAnsi="Tahoma" w:cs="Tahoma"/>
                <w:b/>
              </w:rPr>
            </w:pPr>
          </w:p>
        </w:tc>
      </w:tr>
    </w:tbl>
    <w:p w14:paraId="4D9D6588" w14:textId="77777777" w:rsidR="00C87794" w:rsidRPr="00C8579C" w:rsidRDefault="00C87794" w:rsidP="00BC5410">
      <w:pPr>
        <w:keepNext/>
        <w:keepLines/>
        <w:jc w:val="both"/>
        <w:rPr>
          <w:rFonts w:ascii="Tahoma" w:hAnsi="Tahoma" w:cs="Tahoma"/>
        </w:rPr>
      </w:pPr>
      <w:r w:rsidRPr="00C8579C">
        <w:rPr>
          <w:rFonts w:ascii="Tahoma" w:hAnsi="Tahoma" w:cs="Tahoma"/>
        </w:rPr>
        <w:t>V primeru skupne ponudbe, uporabe zmogljivosti drugih subjektov in/ali podizvajalcev mora ponudnik ročno/fizično podpisane obrazce ESPD za vsakega od ostalih sodelujočih v .</w:t>
      </w:r>
      <w:proofErr w:type="spellStart"/>
      <w:r w:rsidRPr="00C8579C">
        <w:rPr>
          <w:rFonts w:ascii="Tahoma" w:hAnsi="Tahoma" w:cs="Tahoma"/>
        </w:rPr>
        <w:t>pdf</w:t>
      </w:r>
      <w:proofErr w:type="spellEnd"/>
      <w:r w:rsidRPr="00C8579C">
        <w:rPr>
          <w:rFonts w:ascii="Tahoma" w:hAnsi="Tahoma" w:cs="Tahoma"/>
        </w:rPr>
        <w:t xml:space="preserve"> obliki ali v .</w:t>
      </w:r>
      <w:proofErr w:type="spellStart"/>
      <w:r w:rsidRPr="00C8579C">
        <w:rPr>
          <w:rFonts w:ascii="Tahoma" w:hAnsi="Tahoma" w:cs="Tahoma"/>
        </w:rPr>
        <w:t>xml</w:t>
      </w:r>
      <w:proofErr w:type="spellEnd"/>
      <w:r w:rsidRPr="00C8579C">
        <w:rPr>
          <w:rFonts w:ascii="Tahoma" w:hAnsi="Tahoma" w:cs="Tahoma"/>
        </w:rPr>
        <w:t xml:space="preserve"> format (elektronsko podpisan) naložiti na informacijski sistem e-JN </w:t>
      </w:r>
      <w:r w:rsidRPr="00C8579C">
        <w:rPr>
          <w:rFonts w:ascii="Tahoma" w:hAnsi="Tahoma" w:cs="Tahoma"/>
          <w:b/>
        </w:rPr>
        <w:t>v razdelek »ESPD – ostali sodelujoči«</w:t>
      </w:r>
      <w:r w:rsidRPr="00C8579C">
        <w:rPr>
          <w:rFonts w:ascii="Tahoma" w:hAnsi="Tahoma" w:cs="Tahoma"/>
        </w:rPr>
        <w:t>.</w:t>
      </w:r>
    </w:p>
    <w:p w14:paraId="2A4CFE61" w14:textId="77777777" w:rsidR="00C23AD1" w:rsidRPr="00C8579C" w:rsidRDefault="00C23AD1" w:rsidP="00BC5410">
      <w:pPr>
        <w:keepNext/>
        <w:keepLines/>
        <w:rPr>
          <w:rFonts w:ascii="Tahoma" w:hAnsi="Tahoma" w:cs="Tahoma"/>
        </w:rPr>
      </w:pPr>
      <w:r w:rsidRPr="00C8579C">
        <w:rPr>
          <w:rFonts w:ascii="Tahoma" w:hAnsi="Tahoma" w:cs="Tahoma"/>
        </w:rPr>
        <w:br w:type="page"/>
      </w: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173006" w:rsidRPr="00C8579C" w14:paraId="0C4FE1E7" w14:textId="77777777" w:rsidTr="00A20447">
        <w:tc>
          <w:tcPr>
            <w:tcW w:w="7938" w:type="dxa"/>
          </w:tcPr>
          <w:p w14:paraId="66C79F42" w14:textId="77777777" w:rsidR="00173006" w:rsidRPr="00C8579C" w:rsidRDefault="00173006" w:rsidP="00BC5410">
            <w:pPr>
              <w:keepNext/>
              <w:keepLines/>
              <w:jc w:val="both"/>
              <w:rPr>
                <w:rFonts w:ascii="Tahoma" w:hAnsi="Tahoma" w:cs="Tahoma"/>
              </w:rPr>
            </w:pPr>
            <w:r w:rsidRPr="00C8579C">
              <w:rPr>
                <w:rFonts w:ascii="Tahoma" w:hAnsi="Tahoma" w:cs="Tahoma"/>
              </w:rPr>
              <w:lastRenderedPageBreak/>
              <w:t xml:space="preserve">PODATKI O PONUDNIKU </w:t>
            </w:r>
          </w:p>
        </w:tc>
        <w:tc>
          <w:tcPr>
            <w:tcW w:w="1152" w:type="dxa"/>
          </w:tcPr>
          <w:p w14:paraId="1335A6E2" w14:textId="77777777" w:rsidR="00173006" w:rsidRPr="00C8579C" w:rsidRDefault="00173006" w:rsidP="00BC5410">
            <w:pPr>
              <w:keepNext/>
              <w:keepLines/>
              <w:jc w:val="both"/>
              <w:rPr>
                <w:rFonts w:ascii="Tahoma" w:hAnsi="Tahoma" w:cs="Tahoma"/>
                <w:b/>
                <w:i/>
              </w:rPr>
            </w:pPr>
            <w:r w:rsidRPr="00C8579C">
              <w:rPr>
                <w:rFonts w:ascii="Tahoma" w:hAnsi="Tahoma" w:cs="Tahoma"/>
                <w:b/>
                <w:i/>
              </w:rPr>
              <w:t>Priloga 1</w:t>
            </w:r>
          </w:p>
        </w:tc>
      </w:tr>
    </w:tbl>
    <w:p w14:paraId="6F9A1E6D" w14:textId="77777777" w:rsidR="00FF7983" w:rsidRPr="00C8579C" w:rsidRDefault="00FF7983" w:rsidP="00BC5410">
      <w:pPr>
        <w:keepNext/>
        <w:keepLines/>
        <w:tabs>
          <w:tab w:val="left" w:pos="2835"/>
        </w:tabs>
        <w:ind w:left="284"/>
        <w:jc w:val="both"/>
        <w:rPr>
          <w:rFonts w:ascii="Tahoma" w:hAnsi="Tahoma" w:cs="Tahoma"/>
          <w:sz w:val="19"/>
          <w:szCs w:val="19"/>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5F08FD" w:rsidRPr="003C0C04" w14:paraId="3A78BB1F" w14:textId="77777777" w:rsidTr="00C45424">
        <w:trPr>
          <w:trHeight w:val="429"/>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068E2EB1" w14:textId="1CF75D76" w:rsidR="005F08FD" w:rsidRPr="00C8579C" w:rsidRDefault="005F08FD" w:rsidP="00BC5410">
            <w:pPr>
              <w:keepNext/>
              <w:keepLines/>
              <w:jc w:val="both"/>
              <w:rPr>
                <w:rFonts w:ascii="Tahoma" w:hAnsi="Tahoma" w:cs="Tahoma"/>
              </w:rPr>
            </w:pPr>
            <w:r w:rsidRPr="003C0C04">
              <w:rPr>
                <w:rFonts w:ascii="Tahoma" w:hAnsi="Tahoma" w:cs="Tahoma"/>
                <w:b/>
              </w:rPr>
              <w:t>Javno naročilo</w:t>
            </w:r>
            <w:r w:rsidRPr="003C0C04">
              <w:rPr>
                <w:rFonts w:ascii="Tahoma" w:hAnsi="Tahoma" w:cs="Tahoma"/>
              </w:rPr>
              <w:t xml:space="preserve">: </w:t>
            </w:r>
            <w:r>
              <w:rPr>
                <w:rFonts w:ascii="Tahoma" w:hAnsi="Tahoma" w:cs="Tahoma"/>
                <w:b/>
              </w:rPr>
              <w:t>VKS-</w:t>
            </w:r>
            <w:r w:rsidR="000B78C2">
              <w:rPr>
                <w:rFonts w:ascii="Tahoma" w:hAnsi="Tahoma" w:cs="Tahoma"/>
                <w:b/>
              </w:rPr>
              <w:t>59/24</w:t>
            </w:r>
            <w:r w:rsidRPr="00C8579C">
              <w:rPr>
                <w:rFonts w:ascii="Tahoma" w:hAnsi="Tahoma" w:cs="Tahoma"/>
                <w:b/>
              </w:rPr>
              <w:t xml:space="preserve"> – </w:t>
            </w:r>
            <w:r>
              <w:rPr>
                <w:rFonts w:ascii="Tahoma" w:hAnsi="Tahoma" w:cs="Tahoma"/>
                <w:b/>
              </w:rPr>
              <w:t>Prevzem produkta LF-A iz obdelave komunalnih odpadkov v RCERO Ljubljana</w:t>
            </w:r>
          </w:p>
          <w:p w14:paraId="17A1EFC8" w14:textId="77777777" w:rsidR="005F08FD" w:rsidRPr="003C0C04" w:rsidRDefault="005F08FD" w:rsidP="00BC5410">
            <w:pPr>
              <w:keepNext/>
              <w:keepLines/>
              <w:jc w:val="both"/>
              <w:rPr>
                <w:rFonts w:ascii="Tahoma" w:hAnsi="Tahoma" w:cs="Tahoma"/>
              </w:rPr>
            </w:pPr>
          </w:p>
          <w:p w14:paraId="3A7876F7" w14:textId="77777777" w:rsidR="005F08FD" w:rsidRPr="003C0C04" w:rsidRDefault="005F08FD" w:rsidP="00BC5410">
            <w:pPr>
              <w:keepNext/>
              <w:keepLines/>
              <w:rPr>
                <w:rFonts w:ascii="Tahoma" w:hAnsi="Tahoma" w:cs="Tahoma"/>
                <w:sz w:val="18"/>
                <w:szCs w:val="18"/>
              </w:rPr>
            </w:pPr>
          </w:p>
        </w:tc>
      </w:tr>
      <w:tr w:rsidR="005F08FD" w:rsidRPr="003C0C04" w14:paraId="1762212A" w14:textId="77777777" w:rsidTr="00C45424">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44AF627D" w14:textId="77777777" w:rsidR="005F08FD" w:rsidRPr="003C0C04" w:rsidRDefault="005F08FD" w:rsidP="00BC5410">
            <w:pPr>
              <w:keepNext/>
              <w:keepLines/>
              <w:rPr>
                <w:rFonts w:ascii="Tahoma" w:hAnsi="Tahoma" w:cs="Tahoma"/>
                <w:sz w:val="18"/>
                <w:szCs w:val="18"/>
              </w:rPr>
            </w:pPr>
            <w:r w:rsidRPr="003C0C04">
              <w:rPr>
                <w:rFonts w:ascii="Tahoma" w:hAnsi="Tahoma" w:cs="Tahoma"/>
                <w:b/>
                <w:sz w:val="18"/>
                <w:szCs w:val="18"/>
              </w:rPr>
              <w:t>PODATKI O PONUDNIKU/PARTNERJU</w:t>
            </w:r>
          </w:p>
        </w:tc>
      </w:tr>
      <w:tr w:rsidR="005F08FD" w:rsidRPr="003C0C04" w14:paraId="505B90D8" w14:textId="77777777" w:rsidTr="00C45424">
        <w:trPr>
          <w:trHeight w:val="7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2A9F143D" w14:textId="77777777" w:rsidR="005F08FD" w:rsidRPr="003C0C04" w:rsidRDefault="005F08FD" w:rsidP="00BC5410">
            <w:pPr>
              <w:keepNext/>
              <w:keepLines/>
              <w:rPr>
                <w:rFonts w:ascii="Tahoma" w:hAnsi="Tahoma" w:cs="Tahoma"/>
                <w:sz w:val="18"/>
                <w:szCs w:val="18"/>
              </w:rPr>
            </w:pPr>
            <w:r w:rsidRPr="003C0C04">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3D822AE" w14:textId="77777777" w:rsidR="005F08FD" w:rsidRPr="003C0C04" w:rsidRDefault="005F08FD" w:rsidP="00BC5410">
            <w:pPr>
              <w:keepNext/>
              <w:keepLines/>
              <w:rPr>
                <w:rFonts w:ascii="Tahoma" w:hAnsi="Tahoma" w:cs="Tahoma"/>
                <w:sz w:val="18"/>
                <w:szCs w:val="18"/>
              </w:rPr>
            </w:pPr>
          </w:p>
          <w:p w14:paraId="05B741BC" w14:textId="77777777" w:rsidR="005F08FD" w:rsidRPr="003C0C04" w:rsidRDefault="005F08FD" w:rsidP="00BC5410">
            <w:pPr>
              <w:keepNext/>
              <w:keepLines/>
              <w:rPr>
                <w:rFonts w:ascii="Tahoma" w:hAnsi="Tahoma" w:cs="Tahoma"/>
                <w:sz w:val="18"/>
                <w:szCs w:val="18"/>
              </w:rPr>
            </w:pPr>
          </w:p>
          <w:p w14:paraId="62617893" w14:textId="77777777" w:rsidR="005F08FD" w:rsidRPr="003C0C04" w:rsidRDefault="005F08FD" w:rsidP="00BC5410">
            <w:pPr>
              <w:keepNext/>
              <w:keepLines/>
              <w:rPr>
                <w:rFonts w:ascii="Tahoma" w:hAnsi="Tahoma" w:cs="Tahoma"/>
                <w:sz w:val="18"/>
                <w:szCs w:val="18"/>
              </w:rPr>
            </w:pPr>
          </w:p>
        </w:tc>
      </w:tr>
      <w:tr w:rsidR="005F08FD" w:rsidRPr="003C0C04" w14:paraId="2B0D0EEF" w14:textId="77777777" w:rsidTr="00C45424">
        <w:trPr>
          <w:trHeight w:val="425"/>
          <w:jc w:val="center"/>
        </w:trPr>
        <w:tc>
          <w:tcPr>
            <w:tcW w:w="3701" w:type="dxa"/>
            <w:tcBorders>
              <w:top w:val="single" w:sz="4" w:space="0" w:color="auto"/>
              <w:left w:val="single" w:sz="4" w:space="0" w:color="auto"/>
              <w:bottom w:val="single" w:sz="4" w:space="0" w:color="auto"/>
              <w:right w:val="single" w:sz="4" w:space="0" w:color="auto"/>
            </w:tcBorders>
            <w:vAlign w:val="center"/>
          </w:tcPr>
          <w:p w14:paraId="63D08875" w14:textId="77777777" w:rsidR="005F08FD" w:rsidRPr="003C0C04" w:rsidRDefault="005F08FD" w:rsidP="00BC5410">
            <w:pPr>
              <w:keepNext/>
              <w:keepLines/>
              <w:rPr>
                <w:rFonts w:ascii="Tahoma" w:hAnsi="Tahoma" w:cs="Tahoma"/>
                <w:sz w:val="18"/>
                <w:szCs w:val="18"/>
              </w:rPr>
            </w:pPr>
            <w:r w:rsidRPr="003C0C04">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20FD01D" w14:textId="77777777" w:rsidR="005F08FD" w:rsidRPr="003C0C04" w:rsidRDefault="005F08FD" w:rsidP="00BC5410">
            <w:pPr>
              <w:keepNext/>
              <w:keepLines/>
              <w:rPr>
                <w:rFonts w:ascii="Tahoma" w:hAnsi="Tahoma" w:cs="Tahoma"/>
                <w:sz w:val="18"/>
                <w:szCs w:val="18"/>
              </w:rPr>
            </w:pPr>
          </w:p>
          <w:p w14:paraId="43AFB9AF" w14:textId="77777777" w:rsidR="005F08FD" w:rsidRPr="003C0C04" w:rsidRDefault="005F08FD" w:rsidP="00BC5410">
            <w:pPr>
              <w:keepNext/>
              <w:keepLines/>
              <w:rPr>
                <w:rFonts w:ascii="Tahoma" w:hAnsi="Tahoma" w:cs="Tahoma"/>
                <w:sz w:val="18"/>
                <w:szCs w:val="18"/>
              </w:rPr>
            </w:pPr>
          </w:p>
          <w:p w14:paraId="47733D8C" w14:textId="77777777" w:rsidR="005F08FD" w:rsidRPr="003C0C04" w:rsidRDefault="005F08FD" w:rsidP="00BC5410">
            <w:pPr>
              <w:keepNext/>
              <w:keepLines/>
              <w:rPr>
                <w:rFonts w:ascii="Tahoma" w:hAnsi="Tahoma" w:cs="Tahoma"/>
                <w:sz w:val="18"/>
                <w:szCs w:val="18"/>
              </w:rPr>
            </w:pPr>
          </w:p>
        </w:tc>
      </w:tr>
      <w:tr w:rsidR="005F08FD" w:rsidRPr="003C0C04" w14:paraId="4C63F1B4" w14:textId="77777777" w:rsidTr="00C45424">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2F02AFF5" w14:textId="77777777" w:rsidR="005F08FD" w:rsidRPr="003C0C04" w:rsidRDefault="005F08FD" w:rsidP="00BC5410">
            <w:pPr>
              <w:keepNext/>
              <w:keepLines/>
              <w:spacing w:line="276" w:lineRule="auto"/>
              <w:rPr>
                <w:rFonts w:ascii="Tahoma" w:hAnsi="Tahoma" w:cs="Tahoma"/>
                <w:sz w:val="18"/>
                <w:szCs w:val="18"/>
              </w:rPr>
            </w:pPr>
            <w:r w:rsidRPr="003C0C04">
              <w:rPr>
                <w:rFonts w:ascii="Tahoma" w:hAnsi="Tahoma" w:cs="Tahoma"/>
                <w:sz w:val="18"/>
                <w:szCs w:val="18"/>
              </w:rPr>
              <w:t xml:space="preserve">Matična </w:t>
            </w:r>
            <w:r w:rsidRPr="003C0C04">
              <w:rPr>
                <w:rFonts w:ascii="Tahoma" w:hAnsi="Tahoma" w:cs="Tahoma"/>
                <w:sz w:val="18"/>
                <w:szCs w:val="18"/>
                <w:u w:val="single"/>
              </w:rPr>
              <w:t>in</w:t>
            </w:r>
            <w:r w:rsidRPr="003C0C04">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15250846" w14:textId="77777777" w:rsidR="005F08FD" w:rsidRPr="003C0C04" w:rsidRDefault="005F08FD" w:rsidP="00BC5410">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8BB16BB" w14:textId="77777777" w:rsidR="005F08FD" w:rsidRPr="003C0C04" w:rsidRDefault="005F08FD" w:rsidP="00BC5410">
            <w:pPr>
              <w:keepNext/>
              <w:keepLines/>
              <w:spacing w:line="276" w:lineRule="auto"/>
              <w:rPr>
                <w:rFonts w:ascii="Tahoma" w:hAnsi="Tahoma" w:cs="Tahoma"/>
                <w:sz w:val="18"/>
                <w:szCs w:val="18"/>
              </w:rPr>
            </w:pPr>
          </w:p>
        </w:tc>
      </w:tr>
      <w:tr w:rsidR="005F08FD" w:rsidRPr="003C0C04" w14:paraId="58E09667" w14:textId="77777777" w:rsidTr="00C45424">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313C6434" w14:textId="77777777" w:rsidR="005F08FD" w:rsidRPr="003C0C04" w:rsidRDefault="005F08FD" w:rsidP="00BC5410">
            <w:pPr>
              <w:keepNext/>
              <w:keepLines/>
              <w:spacing w:line="276" w:lineRule="auto"/>
              <w:rPr>
                <w:rFonts w:ascii="Tahoma" w:hAnsi="Tahoma" w:cs="Tahoma"/>
                <w:sz w:val="18"/>
                <w:szCs w:val="18"/>
              </w:rPr>
            </w:pPr>
            <w:r w:rsidRPr="003C0C04">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4DCE240" w14:textId="77777777" w:rsidR="005F08FD" w:rsidRPr="003C0C04" w:rsidRDefault="005F08FD" w:rsidP="00BC5410">
            <w:pPr>
              <w:keepNext/>
              <w:keepLines/>
              <w:spacing w:line="276" w:lineRule="auto"/>
              <w:rPr>
                <w:rFonts w:ascii="Tahoma" w:hAnsi="Tahoma" w:cs="Tahoma"/>
                <w:sz w:val="18"/>
                <w:szCs w:val="18"/>
              </w:rPr>
            </w:pPr>
          </w:p>
        </w:tc>
      </w:tr>
      <w:tr w:rsidR="005F08FD" w:rsidRPr="003C0C04" w14:paraId="2988F22A" w14:textId="77777777" w:rsidTr="00C45424">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3AF6CFA6" w14:textId="77777777" w:rsidR="005F08FD" w:rsidRPr="003C0C04" w:rsidRDefault="005F08FD" w:rsidP="00BC5410">
            <w:pPr>
              <w:keepNext/>
              <w:keepLines/>
              <w:rPr>
                <w:sz w:val="18"/>
                <w:szCs w:val="18"/>
              </w:rPr>
            </w:pPr>
            <w:r w:rsidRPr="003C0C04">
              <w:rPr>
                <w:rFonts w:ascii="Tahoma" w:hAnsi="Tahoma" w:cs="Tahoma"/>
                <w:b/>
                <w:sz w:val="18"/>
                <w:szCs w:val="18"/>
              </w:rPr>
              <w:t>ODGOVORNA OSEBA PONUDNIKA</w:t>
            </w:r>
          </w:p>
        </w:tc>
      </w:tr>
      <w:tr w:rsidR="005F08FD" w:rsidRPr="003C0C04" w14:paraId="66302EFD" w14:textId="77777777" w:rsidTr="00C45424">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05BF0D74" w14:textId="77777777" w:rsidR="005F08FD" w:rsidRPr="003C0C04" w:rsidRDefault="005F08FD" w:rsidP="00BC5410">
            <w:pPr>
              <w:keepNext/>
              <w:keepLines/>
              <w:rPr>
                <w:rFonts w:ascii="Tahoma" w:hAnsi="Tahoma" w:cs="Tahoma"/>
                <w:sz w:val="18"/>
                <w:szCs w:val="18"/>
              </w:rPr>
            </w:pPr>
            <w:r w:rsidRPr="003C0C04">
              <w:rPr>
                <w:rFonts w:ascii="Tahoma" w:hAnsi="Tahoma" w:cs="Tahoma"/>
                <w:sz w:val="18"/>
                <w:szCs w:val="18"/>
              </w:rPr>
              <w:t>Naziv odgovorne osebe</w:t>
            </w:r>
          </w:p>
          <w:p w14:paraId="0D73C69A" w14:textId="77777777" w:rsidR="005F08FD" w:rsidRPr="003C0C04" w:rsidRDefault="005F08FD" w:rsidP="00BC5410">
            <w:pPr>
              <w:keepNext/>
              <w:keepLines/>
              <w:rPr>
                <w:rFonts w:ascii="Tahoma" w:hAnsi="Tahoma" w:cs="Tahoma"/>
                <w:sz w:val="18"/>
                <w:szCs w:val="18"/>
              </w:rPr>
            </w:pPr>
            <w:r w:rsidRPr="003C0C04">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D96C2E9" w14:textId="77777777" w:rsidR="005F08FD" w:rsidRPr="003C0C04" w:rsidRDefault="005F08FD" w:rsidP="00BC5410">
            <w:pPr>
              <w:keepNext/>
              <w:keepLines/>
              <w:rPr>
                <w:sz w:val="18"/>
                <w:szCs w:val="18"/>
              </w:rPr>
            </w:pPr>
          </w:p>
          <w:p w14:paraId="0BC02AA2" w14:textId="77777777" w:rsidR="005F08FD" w:rsidRPr="003C0C04" w:rsidRDefault="005F08FD" w:rsidP="00BC5410">
            <w:pPr>
              <w:keepNext/>
              <w:keepLines/>
              <w:rPr>
                <w:sz w:val="18"/>
                <w:szCs w:val="18"/>
              </w:rPr>
            </w:pPr>
          </w:p>
        </w:tc>
      </w:tr>
      <w:tr w:rsidR="005F08FD" w:rsidRPr="003C0C04" w14:paraId="626C4526" w14:textId="77777777" w:rsidTr="00C45424">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61878B35" w14:textId="77777777" w:rsidR="005F08FD" w:rsidRPr="003C0C04" w:rsidRDefault="005F08FD" w:rsidP="00BC5410">
            <w:pPr>
              <w:keepNext/>
              <w:keepLines/>
              <w:rPr>
                <w:rFonts w:ascii="Tahoma" w:hAnsi="Tahoma" w:cs="Tahoma"/>
                <w:sz w:val="18"/>
                <w:szCs w:val="18"/>
              </w:rPr>
            </w:pPr>
            <w:r w:rsidRPr="003C0C04">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7F44E4A" w14:textId="77777777" w:rsidR="005F08FD" w:rsidRPr="003C0C04" w:rsidRDefault="005F08FD" w:rsidP="00BC5410">
            <w:pPr>
              <w:keepNext/>
              <w:keepLines/>
              <w:rPr>
                <w:sz w:val="18"/>
                <w:szCs w:val="18"/>
              </w:rPr>
            </w:pPr>
          </w:p>
        </w:tc>
      </w:tr>
      <w:tr w:rsidR="005F08FD" w:rsidRPr="003C0C04" w14:paraId="0B9CCFFD" w14:textId="77777777" w:rsidTr="00C45424">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6EA59B98" w14:textId="77777777" w:rsidR="005F08FD" w:rsidRPr="003C0C04" w:rsidRDefault="005F08FD" w:rsidP="00BC5410">
            <w:pPr>
              <w:keepNext/>
              <w:keepLines/>
              <w:rPr>
                <w:rFonts w:ascii="Tahoma" w:hAnsi="Tahoma" w:cs="Tahoma"/>
                <w:sz w:val="18"/>
                <w:szCs w:val="18"/>
              </w:rPr>
            </w:pPr>
            <w:r w:rsidRPr="003C0C04">
              <w:rPr>
                <w:rFonts w:ascii="Tahoma" w:hAnsi="Tahoma" w:cs="Tahoma"/>
                <w:sz w:val="18"/>
                <w:szCs w:val="18"/>
              </w:rPr>
              <w:t xml:space="preserve">Elektronska pošta </w:t>
            </w:r>
            <w:r w:rsidRPr="003C0C04">
              <w:rPr>
                <w:rFonts w:ascii="Tahoma" w:hAnsi="Tahoma" w:cs="Tahoma"/>
                <w:sz w:val="18"/>
                <w:szCs w:val="18"/>
                <w:u w:val="single"/>
              </w:rPr>
              <w:t>in</w:t>
            </w:r>
            <w:r w:rsidRPr="003C0C04">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624EF96C" w14:textId="77777777" w:rsidR="005F08FD" w:rsidRPr="003C0C04" w:rsidRDefault="005F08FD" w:rsidP="00BC5410">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0AC390F5" w14:textId="77777777" w:rsidR="005F08FD" w:rsidRPr="003C0C04" w:rsidRDefault="005F08FD" w:rsidP="00BC5410">
            <w:pPr>
              <w:keepNext/>
              <w:keepLines/>
              <w:rPr>
                <w:sz w:val="18"/>
                <w:szCs w:val="18"/>
              </w:rPr>
            </w:pPr>
          </w:p>
        </w:tc>
      </w:tr>
      <w:tr w:rsidR="005F08FD" w:rsidRPr="003C0C04" w14:paraId="53457D11" w14:textId="77777777" w:rsidTr="00C45424">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19E3CD3E" w14:textId="77777777" w:rsidR="005F08FD" w:rsidRPr="003C0C04" w:rsidRDefault="005F08FD" w:rsidP="00BC5410">
            <w:pPr>
              <w:keepNext/>
              <w:keepLines/>
              <w:rPr>
                <w:sz w:val="18"/>
                <w:szCs w:val="18"/>
              </w:rPr>
            </w:pPr>
            <w:r w:rsidRPr="003C0C04">
              <w:rPr>
                <w:rFonts w:ascii="Tahoma" w:hAnsi="Tahoma" w:cs="Tahoma"/>
                <w:b/>
                <w:sz w:val="18"/>
                <w:szCs w:val="18"/>
              </w:rPr>
              <w:t>KONTAKTNA OSEBA PONUDNIKA</w:t>
            </w:r>
          </w:p>
        </w:tc>
      </w:tr>
      <w:tr w:rsidR="005F08FD" w:rsidRPr="003C0C04" w14:paraId="5BA5EF06" w14:textId="77777777" w:rsidTr="00C45424">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2BDBE233" w14:textId="77777777" w:rsidR="005F08FD" w:rsidRPr="003C0C04" w:rsidRDefault="005F08FD" w:rsidP="00BC5410">
            <w:pPr>
              <w:keepNext/>
              <w:keepLines/>
              <w:rPr>
                <w:rFonts w:ascii="Tahoma" w:hAnsi="Tahoma" w:cs="Tahoma"/>
                <w:sz w:val="18"/>
                <w:szCs w:val="18"/>
              </w:rPr>
            </w:pPr>
            <w:r w:rsidRPr="003C0C04">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D817D05" w14:textId="77777777" w:rsidR="005F08FD" w:rsidRPr="003C0C04" w:rsidRDefault="005F08FD" w:rsidP="00BC5410">
            <w:pPr>
              <w:keepNext/>
              <w:keepLines/>
              <w:rPr>
                <w:sz w:val="18"/>
                <w:szCs w:val="18"/>
              </w:rPr>
            </w:pPr>
          </w:p>
        </w:tc>
      </w:tr>
      <w:tr w:rsidR="005F08FD" w:rsidRPr="003C0C04" w14:paraId="5E51A72D" w14:textId="77777777" w:rsidTr="00C45424">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07CF9A97" w14:textId="77777777" w:rsidR="005F08FD" w:rsidRPr="003C0C04" w:rsidRDefault="005F08FD" w:rsidP="00BC5410">
            <w:pPr>
              <w:keepNext/>
              <w:keepLines/>
              <w:rPr>
                <w:rFonts w:ascii="Tahoma" w:hAnsi="Tahoma" w:cs="Tahoma"/>
                <w:sz w:val="18"/>
                <w:szCs w:val="18"/>
              </w:rPr>
            </w:pPr>
            <w:r w:rsidRPr="003C0C04">
              <w:rPr>
                <w:rFonts w:ascii="Tahoma" w:hAnsi="Tahoma" w:cs="Tahoma"/>
                <w:sz w:val="18"/>
                <w:szCs w:val="18"/>
              </w:rPr>
              <w:t xml:space="preserve">Elektronska pošta </w:t>
            </w:r>
            <w:r w:rsidRPr="003C0C04">
              <w:rPr>
                <w:rFonts w:ascii="Tahoma" w:hAnsi="Tahoma" w:cs="Tahoma"/>
                <w:sz w:val="18"/>
                <w:szCs w:val="18"/>
                <w:u w:val="single"/>
              </w:rPr>
              <w:t>in</w:t>
            </w:r>
            <w:r w:rsidRPr="003C0C04">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426A4B6D" w14:textId="77777777" w:rsidR="005F08FD" w:rsidRPr="003C0C04" w:rsidRDefault="005F08FD" w:rsidP="00BC5410">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02DC73C3" w14:textId="77777777" w:rsidR="005F08FD" w:rsidRPr="003C0C04" w:rsidRDefault="005F08FD" w:rsidP="00BC5410">
            <w:pPr>
              <w:keepNext/>
              <w:keepLines/>
              <w:rPr>
                <w:sz w:val="18"/>
                <w:szCs w:val="18"/>
              </w:rPr>
            </w:pPr>
          </w:p>
        </w:tc>
      </w:tr>
      <w:tr w:rsidR="005F08FD" w:rsidRPr="003C0C04" w14:paraId="4B3D3930" w14:textId="77777777" w:rsidTr="00C45424">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D87510C" w14:textId="77777777" w:rsidR="005F08FD" w:rsidRPr="003C0C04" w:rsidRDefault="005F08FD" w:rsidP="00BC5410">
            <w:pPr>
              <w:keepNext/>
              <w:keepLines/>
              <w:rPr>
                <w:sz w:val="18"/>
                <w:szCs w:val="18"/>
              </w:rPr>
            </w:pPr>
            <w:r w:rsidRPr="003C0C04">
              <w:rPr>
                <w:rFonts w:ascii="Tahoma" w:hAnsi="Tahoma" w:cs="Tahoma"/>
                <w:b/>
                <w:sz w:val="18"/>
                <w:szCs w:val="18"/>
              </w:rPr>
              <w:t xml:space="preserve">OSTALI PODATKI </w:t>
            </w:r>
          </w:p>
        </w:tc>
      </w:tr>
      <w:tr w:rsidR="005F08FD" w:rsidRPr="003C0C04" w14:paraId="77CFBD34" w14:textId="77777777" w:rsidTr="00C45424">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06C7BBC9" w14:textId="77777777" w:rsidR="005F08FD" w:rsidRPr="003C0C04" w:rsidRDefault="005F08FD" w:rsidP="00BC5410">
            <w:pPr>
              <w:keepNext/>
              <w:keepLines/>
              <w:rPr>
                <w:rFonts w:ascii="Tahoma" w:hAnsi="Tahoma" w:cs="Tahoma"/>
                <w:sz w:val="18"/>
                <w:szCs w:val="18"/>
              </w:rPr>
            </w:pPr>
            <w:r w:rsidRPr="003C0C04">
              <w:rPr>
                <w:rFonts w:ascii="Tahoma" w:hAnsi="Tahoma" w:cs="Tahoma"/>
                <w:sz w:val="18"/>
                <w:szCs w:val="18"/>
              </w:rPr>
              <w:t xml:space="preserve">Predstavnik/i ponudnika, ki bo/do urejali izvajanje predmetne pogodbe/ okvirnega sporazuma </w:t>
            </w:r>
            <w:r w:rsidRPr="003C0C04">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77BBD3A" w14:textId="77777777" w:rsidR="005F08FD" w:rsidRPr="003C0C04" w:rsidRDefault="005F08FD" w:rsidP="00BC5410">
            <w:pPr>
              <w:keepNext/>
              <w:keepLines/>
              <w:spacing w:line="276" w:lineRule="auto"/>
              <w:jc w:val="both"/>
              <w:rPr>
                <w:rFonts w:ascii="Tahoma" w:hAnsi="Tahoma" w:cs="Tahoma"/>
                <w:sz w:val="18"/>
                <w:szCs w:val="18"/>
              </w:rPr>
            </w:pPr>
            <w:r w:rsidRPr="003C0C04">
              <w:rPr>
                <w:rFonts w:ascii="Tahoma" w:hAnsi="Tahoma" w:cs="Tahoma"/>
                <w:sz w:val="18"/>
                <w:szCs w:val="18"/>
              </w:rPr>
              <w:t>Skrbnik pogodbe/okvirnega sporazuma:</w:t>
            </w:r>
          </w:p>
          <w:p w14:paraId="21171E2F" w14:textId="77777777" w:rsidR="005F08FD" w:rsidRPr="003C0C04" w:rsidRDefault="005F08FD" w:rsidP="00BC5410">
            <w:pPr>
              <w:keepNext/>
              <w:keepLines/>
              <w:spacing w:line="276" w:lineRule="auto"/>
              <w:ind w:right="-47"/>
              <w:jc w:val="both"/>
              <w:rPr>
                <w:rFonts w:ascii="Tahoma" w:hAnsi="Tahoma" w:cs="Tahoma"/>
                <w:sz w:val="17"/>
                <w:szCs w:val="17"/>
              </w:rPr>
            </w:pPr>
            <w:r w:rsidRPr="003C0C04">
              <w:rPr>
                <w:rFonts w:ascii="Tahoma" w:hAnsi="Tahoma" w:cs="Tahoma"/>
                <w:sz w:val="17"/>
                <w:szCs w:val="17"/>
              </w:rPr>
              <w:t xml:space="preserve">g./ga.________________________________; tel.: ____________________; </w:t>
            </w:r>
          </w:p>
          <w:p w14:paraId="0EEDA8D3" w14:textId="77777777" w:rsidR="005F08FD" w:rsidRPr="003C0C04" w:rsidRDefault="005F08FD" w:rsidP="00BC5410">
            <w:pPr>
              <w:keepNext/>
              <w:keepLines/>
              <w:spacing w:line="276" w:lineRule="auto"/>
              <w:jc w:val="both"/>
              <w:rPr>
                <w:rFonts w:ascii="Tahoma" w:hAnsi="Tahoma" w:cs="Tahoma"/>
                <w:sz w:val="17"/>
                <w:szCs w:val="17"/>
              </w:rPr>
            </w:pPr>
            <w:r w:rsidRPr="003C0C04">
              <w:rPr>
                <w:rFonts w:ascii="Tahoma" w:hAnsi="Tahoma" w:cs="Tahoma"/>
                <w:sz w:val="17"/>
                <w:szCs w:val="17"/>
              </w:rPr>
              <w:t>e - mail: ___________________________________.</w:t>
            </w:r>
          </w:p>
          <w:p w14:paraId="4E725F86" w14:textId="77777777" w:rsidR="005F08FD" w:rsidRPr="003C0C04" w:rsidRDefault="005F08FD" w:rsidP="00BC5410">
            <w:pPr>
              <w:keepNext/>
              <w:keepLines/>
              <w:jc w:val="both"/>
              <w:rPr>
                <w:rFonts w:ascii="Tahoma" w:hAnsi="Tahoma" w:cs="Tahoma"/>
                <w:snapToGrid w:val="0"/>
                <w:sz w:val="10"/>
                <w:szCs w:val="18"/>
              </w:rPr>
            </w:pPr>
          </w:p>
          <w:p w14:paraId="14C76C5A" w14:textId="77777777" w:rsidR="005F08FD" w:rsidRPr="003C0C04" w:rsidRDefault="005F08FD" w:rsidP="00BC5410">
            <w:pPr>
              <w:keepNext/>
              <w:keepLines/>
              <w:spacing w:line="276" w:lineRule="auto"/>
              <w:jc w:val="both"/>
              <w:rPr>
                <w:rFonts w:ascii="Tahoma" w:hAnsi="Tahoma" w:cs="Tahoma"/>
                <w:sz w:val="18"/>
                <w:szCs w:val="18"/>
              </w:rPr>
            </w:pPr>
            <w:r w:rsidRPr="003C0C04">
              <w:rPr>
                <w:rFonts w:ascii="Tahoma" w:hAnsi="Tahoma" w:cs="Tahoma"/>
                <w:sz w:val="18"/>
                <w:szCs w:val="18"/>
              </w:rPr>
              <w:t xml:space="preserve">Kontaktna oseba pogodbe/okvirnega sporazuma: </w:t>
            </w:r>
          </w:p>
          <w:p w14:paraId="419475E9" w14:textId="77777777" w:rsidR="005F08FD" w:rsidRPr="003C0C04" w:rsidRDefault="005F08FD" w:rsidP="00BC5410">
            <w:pPr>
              <w:keepNext/>
              <w:keepLines/>
              <w:spacing w:line="276" w:lineRule="auto"/>
              <w:ind w:right="-47"/>
              <w:jc w:val="both"/>
              <w:rPr>
                <w:rFonts w:ascii="Tahoma" w:hAnsi="Tahoma" w:cs="Tahoma"/>
                <w:sz w:val="17"/>
                <w:szCs w:val="17"/>
              </w:rPr>
            </w:pPr>
            <w:r w:rsidRPr="003C0C04">
              <w:rPr>
                <w:rFonts w:ascii="Tahoma" w:hAnsi="Tahoma" w:cs="Tahoma"/>
                <w:sz w:val="17"/>
                <w:szCs w:val="17"/>
              </w:rPr>
              <w:t xml:space="preserve">g./ga.________________________________; tel.: ____________________; </w:t>
            </w:r>
          </w:p>
          <w:p w14:paraId="777C54D7" w14:textId="77777777" w:rsidR="005F08FD" w:rsidRPr="003C0C04" w:rsidRDefault="005F08FD" w:rsidP="00BC5410">
            <w:pPr>
              <w:keepNext/>
              <w:keepLines/>
              <w:jc w:val="both"/>
              <w:rPr>
                <w:rFonts w:ascii="Tahoma" w:hAnsi="Tahoma" w:cs="Tahoma"/>
                <w:sz w:val="18"/>
                <w:szCs w:val="18"/>
              </w:rPr>
            </w:pPr>
            <w:r w:rsidRPr="003C0C04">
              <w:rPr>
                <w:rFonts w:ascii="Tahoma" w:hAnsi="Tahoma" w:cs="Tahoma"/>
                <w:sz w:val="17"/>
                <w:szCs w:val="17"/>
              </w:rPr>
              <w:t>e - mail: ___________________________________.</w:t>
            </w:r>
          </w:p>
        </w:tc>
      </w:tr>
      <w:tr w:rsidR="005F08FD" w:rsidRPr="003C0C04" w14:paraId="53DC7750" w14:textId="77777777" w:rsidTr="00C45424">
        <w:trPr>
          <w:trHeight w:val="283"/>
          <w:jc w:val="center"/>
        </w:trPr>
        <w:tc>
          <w:tcPr>
            <w:tcW w:w="3701" w:type="dxa"/>
            <w:vMerge w:val="restart"/>
            <w:tcBorders>
              <w:top w:val="single" w:sz="4" w:space="0" w:color="auto"/>
              <w:left w:val="single" w:sz="4" w:space="0" w:color="auto"/>
              <w:right w:val="single" w:sz="4" w:space="0" w:color="auto"/>
            </w:tcBorders>
            <w:vAlign w:val="center"/>
          </w:tcPr>
          <w:p w14:paraId="779A72E4" w14:textId="77777777" w:rsidR="005F08FD" w:rsidRPr="003C0C04" w:rsidRDefault="005F08FD" w:rsidP="00BC5410">
            <w:pPr>
              <w:keepNext/>
              <w:keepLines/>
              <w:rPr>
                <w:rFonts w:ascii="Tahoma" w:hAnsi="Tahoma" w:cs="Tahoma"/>
                <w:sz w:val="16"/>
                <w:szCs w:val="18"/>
              </w:rPr>
            </w:pPr>
            <w:r w:rsidRPr="003C0C04">
              <w:rPr>
                <w:rFonts w:ascii="Tahoma" w:hAnsi="Tahoma" w:cs="Tahoma"/>
                <w:b/>
                <w:sz w:val="16"/>
                <w:szCs w:val="18"/>
              </w:rPr>
              <w:t>VSE</w:t>
            </w:r>
            <w:r w:rsidRPr="003C0C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3C0C04">
              <w:rPr>
                <w:rFonts w:ascii="Tahoma" w:hAnsi="Tahoma" w:cs="Tahoma"/>
                <w:b/>
                <w:sz w:val="16"/>
                <w:szCs w:val="18"/>
              </w:rPr>
              <w:t>ter</w:t>
            </w:r>
            <w:r w:rsidRPr="003C0C04">
              <w:rPr>
                <w:rFonts w:ascii="Tahoma" w:hAnsi="Tahoma" w:cs="Tahoma"/>
                <w:sz w:val="16"/>
                <w:szCs w:val="18"/>
              </w:rPr>
              <w:t xml:space="preserve"> njihov </w:t>
            </w:r>
            <w:r w:rsidRPr="003C0C04">
              <w:rPr>
                <w:rFonts w:ascii="Tahoma" w:hAnsi="Tahoma" w:cs="Tahoma"/>
                <w:b/>
                <w:sz w:val="16"/>
                <w:szCs w:val="18"/>
              </w:rPr>
              <w:t>EMŠO</w:t>
            </w:r>
          </w:p>
          <w:p w14:paraId="7B369088" w14:textId="77777777" w:rsidR="005F08FD" w:rsidRPr="003C0C04" w:rsidRDefault="005F08FD" w:rsidP="00BC5410">
            <w:pPr>
              <w:keepNext/>
              <w:keepLines/>
              <w:rPr>
                <w:rFonts w:ascii="Tahoma" w:hAnsi="Tahoma" w:cs="Tahoma"/>
                <w:sz w:val="8"/>
                <w:szCs w:val="18"/>
              </w:rPr>
            </w:pPr>
          </w:p>
          <w:p w14:paraId="7753AD69" w14:textId="77777777" w:rsidR="005F08FD" w:rsidRPr="003C0C04" w:rsidRDefault="005F08FD" w:rsidP="00BC5410">
            <w:pPr>
              <w:keepNext/>
              <w:keepLines/>
              <w:rPr>
                <w:rFonts w:ascii="Tahoma" w:hAnsi="Tahoma" w:cs="Tahoma"/>
                <w:i/>
                <w:sz w:val="16"/>
                <w:szCs w:val="18"/>
              </w:rPr>
            </w:pPr>
            <w:r w:rsidRPr="003C0C04">
              <w:rPr>
                <w:rFonts w:ascii="Tahoma" w:hAnsi="Tahoma" w:cs="Tahoma"/>
                <w:i/>
                <w:sz w:val="16"/>
                <w:szCs w:val="18"/>
              </w:rPr>
              <w:t>/v primeru, da ste podatke vnesli v ESPD ali priložili lastno izjavo, ni potrebno izpolniti!/</w:t>
            </w:r>
          </w:p>
          <w:p w14:paraId="603086A9" w14:textId="77777777" w:rsidR="005F08FD" w:rsidRPr="003C0C04" w:rsidRDefault="005F08FD" w:rsidP="00BC5410">
            <w:pPr>
              <w:keepNext/>
              <w:keepLines/>
              <w:rPr>
                <w:rFonts w:ascii="Tahoma" w:hAnsi="Tahoma" w:cs="Tahoma"/>
                <w:i/>
                <w:sz w:val="16"/>
                <w:szCs w:val="18"/>
              </w:rPr>
            </w:pPr>
          </w:p>
          <w:p w14:paraId="40AAE26D" w14:textId="77777777" w:rsidR="005F08FD" w:rsidRPr="003C0C04" w:rsidRDefault="005F08FD" w:rsidP="00BC5410">
            <w:pPr>
              <w:keepNext/>
              <w:keepLines/>
              <w:rPr>
                <w:rFonts w:ascii="Tahoma" w:hAnsi="Tahoma" w:cs="Tahoma"/>
                <w:i/>
                <w:sz w:val="18"/>
                <w:szCs w:val="18"/>
              </w:rPr>
            </w:pPr>
            <w:r w:rsidRPr="003C0C04">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76BD520D" w14:textId="77777777" w:rsidR="005F08FD" w:rsidRPr="003C0C04" w:rsidRDefault="005F08FD" w:rsidP="00BC5410">
            <w:pPr>
              <w:keepNext/>
              <w:keepLines/>
              <w:spacing w:line="276" w:lineRule="auto"/>
              <w:jc w:val="center"/>
              <w:rPr>
                <w:rFonts w:ascii="Tahoma" w:hAnsi="Tahoma" w:cs="Tahoma"/>
                <w:sz w:val="18"/>
                <w:szCs w:val="18"/>
              </w:rPr>
            </w:pPr>
            <w:r w:rsidRPr="003C0C04">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5801B07C" w14:textId="77777777" w:rsidR="005F08FD" w:rsidRPr="003C0C04" w:rsidRDefault="005F08FD" w:rsidP="00BC5410">
            <w:pPr>
              <w:keepNext/>
              <w:keepLines/>
              <w:spacing w:line="276" w:lineRule="auto"/>
              <w:jc w:val="center"/>
              <w:rPr>
                <w:rFonts w:ascii="Tahoma" w:hAnsi="Tahoma" w:cs="Tahoma"/>
                <w:sz w:val="18"/>
                <w:szCs w:val="18"/>
              </w:rPr>
            </w:pPr>
            <w:r w:rsidRPr="003C0C04">
              <w:rPr>
                <w:rFonts w:ascii="Tahoma" w:hAnsi="Tahoma" w:cs="Tahoma"/>
                <w:sz w:val="18"/>
                <w:szCs w:val="18"/>
              </w:rPr>
              <w:t>EMŠO</w:t>
            </w:r>
          </w:p>
        </w:tc>
      </w:tr>
      <w:tr w:rsidR="005F08FD" w:rsidRPr="003C0C04" w14:paraId="481D5D51" w14:textId="77777777" w:rsidTr="00C45424">
        <w:trPr>
          <w:trHeight w:val="1819"/>
          <w:jc w:val="center"/>
        </w:trPr>
        <w:tc>
          <w:tcPr>
            <w:tcW w:w="3701" w:type="dxa"/>
            <w:vMerge/>
            <w:tcBorders>
              <w:left w:val="single" w:sz="4" w:space="0" w:color="auto"/>
              <w:bottom w:val="single" w:sz="4" w:space="0" w:color="auto"/>
              <w:right w:val="single" w:sz="4" w:space="0" w:color="auto"/>
            </w:tcBorders>
            <w:vAlign w:val="center"/>
          </w:tcPr>
          <w:p w14:paraId="4BDA11FA" w14:textId="77777777" w:rsidR="005F08FD" w:rsidRPr="003C0C04" w:rsidRDefault="005F08FD" w:rsidP="00BC5410">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07F07C77" w14:textId="77777777" w:rsidR="005F08FD" w:rsidRPr="003C0C04" w:rsidRDefault="005F08FD" w:rsidP="00BC5410">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2FE39023" w14:textId="77777777" w:rsidR="005F08FD" w:rsidRPr="003C0C04" w:rsidRDefault="005F08FD" w:rsidP="00BC5410">
            <w:pPr>
              <w:keepNext/>
              <w:keepLines/>
              <w:spacing w:line="276" w:lineRule="auto"/>
              <w:jc w:val="both"/>
              <w:rPr>
                <w:rFonts w:ascii="Tahoma" w:hAnsi="Tahoma" w:cs="Tahoma"/>
                <w:sz w:val="18"/>
                <w:szCs w:val="18"/>
              </w:rPr>
            </w:pPr>
          </w:p>
        </w:tc>
      </w:tr>
    </w:tbl>
    <w:p w14:paraId="2991B4A9" w14:textId="77777777" w:rsidR="005F08FD" w:rsidRPr="003C0C04" w:rsidRDefault="005F08FD" w:rsidP="00BC5410">
      <w:pPr>
        <w:keepNext/>
        <w:keepLines/>
        <w:tabs>
          <w:tab w:val="left" w:pos="2835"/>
        </w:tabs>
        <w:ind w:left="-142"/>
        <w:jc w:val="both"/>
        <w:rPr>
          <w:rFonts w:ascii="Tahoma" w:hAnsi="Tahoma" w:cs="Tahoma"/>
        </w:rPr>
      </w:pPr>
      <w:r w:rsidRPr="003C0C04">
        <w:rPr>
          <w:rFonts w:ascii="Tahoma" w:hAnsi="Tahoma" w:cs="Tahoma"/>
        </w:rPr>
        <w:t>Zgoraj navedeni ponudnik/partner izjavljamo, da se strinjamo z vsemi pogoji in zahtevami razpisne dokumentacije oziroma da v celoti izpolnjujemo le-te.</w:t>
      </w:r>
    </w:p>
    <w:p w14:paraId="55CC6EC4" w14:textId="77777777" w:rsidR="004244EE" w:rsidRDefault="004244EE" w:rsidP="00BC5410">
      <w:pPr>
        <w:keepNext/>
        <w:keepLines/>
        <w:tabs>
          <w:tab w:val="left" w:pos="2835"/>
        </w:tabs>
        <w:ind w:left="284"/>
        <w:jc w:val="both"/>
        <w:rPr>
          <w:rFonts w:ascii="Tahoma" w:hAnsi="Tahoma" w:cs="Tahoma"/>
          <w:sz w:val="19"/>
          <w:szCs w:val="19"/>
        </w:rPr>
      </w:pPr>
    </w:p>
    <w:p w14:paraId="1EC237F6" w14:textId="77777777" w:rsidR="005F08FD" w:rsidRPr="00C8579C" w:rsidRDefault="005F08FD" w:rsidP="00BC5410">
      <w:pPr>
        <w:keepNext/>
        <w:keepLines/>
        <w:tabs>
          <w:tab w:val="left" w:pos="2835"/>
        </w:tabs>
        <w:ind w:left="284"/>
        <w:jc w:val="both"/>
        <w:rPr>
          <w:rFonts w:ascii="Tahoma" w:hAnsi="Tahoma" w:cs="Tahoma"/>
          <w:sz w:val="19"/>
          <w:szCs w:val="19"/>
        </w:rPr>
      </w:pPr>
    </w:p>
    <w:tbl>
      <w:tblPr>
        <w:tblW w:w="9152" w:type="dxa"/>
        <w:tblInd w:w="-50" w:type="dxa"/>
        <w:tblLayout w:type="fixed"/>
        <w:tblCellMar>
          <w:left w:w="30" w:type="dxa"/>
          <w:right w:w="30" w:type="dxa"/>
        </w:tblCellMar>
        <w:tblLook w:val="0000" w:firstRow="0" w:lastRow="0" w:firstColumn="0" w:lastColumn="0" w:noHBand="0" w:noVBand="0"/>
      </w:tblPr>
      <w:tblGrid>
        <w:gridCol w:w="3349"/>
        <w:gridCol w:w="2513"/>
        <w:gridCol w:w="3290"/>
      </w:tblGrid>
      <w:tr w:rsidR="00545BD7" w:rsidRPr="00C8579C" w14:paraId="616E40A9" w14:textId="77777777" w:rsidTr="00745A83">
        <w:trPr>
          <w:trHeight w:val="260"/>
        </w:trPr>
        <w:tc>
          <w:tcPr>
            <w:tcW w:w="3349" w:type="dxa"/>
            <w:tcBorders>
              <w:bottom w:val="single" w:sz="4" w:space="0" w:color="auto"/>
            </w:tcBorders>
          </w:tcPr>
          <w:p w14:paraId="1BE99B48" w14:textId="77777777" w:rsidR="00545BD7" w:rsidRPr="00C8579C" w:rsidRDefault="00545BD7" w:rsidP="00BC5410">
            <w:pPr>
              <w:keepNext/>
              <w:keepLines/>
              <w:jc w:val="both"/>
              <w:rPr>
                <w:rFonts w:ascii="Tahoma" w:hAnsi="Tahoma" w:cs="Tahoma"/>
                <w:snapToGrid w:val="0"/>
                <w:color w:val="000000"/>
              </w:rPr>
            </w:pPr>
          </w:p>
        </w:tc>
        <w:tc>
          <w:tcPr>
            <w:tcW w:w="2513" w:type="dxa"/>
          </w:tcPr>
          <w:p w14:paraId="6BF6D47F" w14:textId="77777777" w:rsidR="00545BD7" w:rsidRPr="00C8579C" w:rsidRDefault="00545BD7" w:rsidP="00BC5410">
            <w:pPr>
              <w:keepNext/>
              <w:keepLines/>
              <w:jc w:val="center"/>
              <w:rPr>
                <w:rFonts w:ascii="Tahoma" w:hAnsi="Tahoma" w:cs="Tahoma"/>
                <w:snapToGrid w:val="0"/>
                <w:color w:val="000000"/>
              </w:rPr>
            </w:pPr>
          </w:p>
        </w:tc>
        <w:tc>
          <w:tcPr>
            <w:tcW w:w="3290" w:type="dxa"/>
            <w:tcBorders>
              <w:bottom w:val="single" w:sz="4" w:space="0" w:color="auto"/>
            </w:tcBorders>
          </w:tcPr>
          <w:p w14:paraId="774306F1" w14:textId="77777777" w:rsidR="00545BD7" w:rsidRPr="00C8579C" w:rsidRDefault="00545BD7" w:rsidP="00BC5410">
            <w:pPr>
              <w:keepNext/>
              <w:keepLines/>
              <w:tabs>
                <w:tab w:val="left" w:pos="567"/>
                <w:tab w:val="num" w:pos="851"/>
                <w:tab w:val="left" w:pos="993"/>
              </w:tabs>
              <w:jc w:val="both"/>
              <w:rPr>
                <w:rFonts w:ascii="Tahoma" w:hAnsi="Tahoma" w:cs="Tahoma"/>
                <w:snapToGrid w:val="0"/>
                <w:color w:val="000000"/>
              </w:rPr>
            </w:pPr>
          </w:p>
        </w:tc>
      </w:tr>
      <w:tr w:rsidR="00545BD7" w:rsidRPr="00C8579C" w14:paraId="2ACA9BDB" w14:textId="77777777" w:rsidTr="00745A83">
        <w:trPr>
          <w:trHeight w:val="260"/>
        </w:trPr>
        <w:tc>
          <w:tcPr>
            <w:tcW w:w="3349" w:type="dxa"/>
            <w:tcBorders>
              <w:top w:val="single" w:sz="4" w:space="0" w:color="auto"/>
            </w:tcBorders>
          </w:tcPr>
          <w:p w14:paraId="5DB39000" w14:textId="77777777" w:rsidR="00545BD7" w:rsidRPr="00C8579C" w:rsidRDefault="00545BD7" w:rsidP="00BC5410">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13" w:type="dxa"/>
          </w:tcPr>
          <w:p w14:paraId="4CA82C76" w14:textId="77777777" w:rsidR="00545BD7" w:rsidRPr="00C8579C" w:rsidRDefault="00545BD7" w:rsidP="00BC5410">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290" w:type="dxa"/>
            <w:tcBorders>
              <w:top w:val="single" w:sz="4" w:space="0" w:color="auto"/>
            </w:tcBorders>
          </w:tcPr>
          <w:p w14:paraId="6ABE8A40" w14:textId="77777777" w:rsidR="00545BD7" w:rsidRPr="00C8579C" w:rsidRDefault="00545BD7" w:rsidP="00BC5410">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00FF7983" w:rsidRPr="00C8579C">
              <w:rPr>
                <w:rFonts w:ascii="Tahoma" w:hAnsi="Tahoma" w:cs="Tahoma"/>
                <w:snapToGrid w:val="0"/>
                <w:color w:val="000000"/>
              </w:rPr>
              <w:t>podpis ponudnika</w:t>
            </w:r>
            <w:r w:rsidRPr="00C8579C">
              <w:rPr>
                <w:rFonts w:ascii="Tahoma" w:hAnsi="Tahoma" w:cs="Tahoma"/>
                <w:snapToGrid w:val="0"/>
                <w:color w:val="000000"/>
              </w:rPr>
              <w:t>)</w:t>
            </w:r>
          </w:p>
        </w:tc>
      </w:tr>
    </w:tbl>
    <w:p w14:paraId="39C9FBE6" w14:textId="77777777" w:rsidR="00BC5410" w:rsidRDefault="00BC5410" w:rsidP="00BC5410">
      <w:pPr>
        <w:keepNext/>
        <w:keepLines/>
        <w:tabs>
          <w:tab w:val="left" w:pos="567"/>
          <w:tab w:val="num" w:pos="851"/>
          <w:tab w:val="left" w:pos="993"/>
        </w:tabs>
        <w:jc w:val="both"/>
        <w:rPr>
          <w:rFonts w:ascii="Tahoma" w:hAnsi="Tahoma" w:cs="Tahoma"/>
          <w:b/>
          <w:i/>
          <w:sz w:val="18"/>
          <w:szCs w:val="18"/>
        </w:rPr>
      </w:pPr>
    </w:p>
    <w:p w14:paraId="14D16A25" w14:textId="77777777" w:rsidR="005F08FD" w:rsidRPr="003C0C04" w:rsidRDefault="00CB0547" w:rsidP="00BC5410">
      <w:pPr>
        <w:keepNext/>
        <w:keepLines/>
        <w:tabs>
          <w:tab w:val="left" w:pos="567"/>
          <w:tab w:val="num" w:pos="851"/>
          <w:tab w:val="left" w:pos="993"/>
        </w:tabs>
        <w:jc w:val="both"/>
        <w:rPr>
          <w:rFonts w:ascii="Tahoma" w:hAnsi="Tahoma" w:cs="Tahoma"/>
          <w:b/>
          <w:i/>
          <w:iCs/>
          <w:sz w:val="18"/>
          <w:szCs w:val="17"/>
          <w:u w:val="single"/>
        </w:rPr>
      </w:pPr>
      <w:r w:rsidRPr="00C8579C">
        <w:rPr>
          <w:rFonts w:ascii="Tahoma" w:hAnsi="Tahoma" w:cs="Tahoma"/>
          <w:b/>
          <w:i/>
          <w:sz w:val="18"/>
          <w:szCs w:val="18"/>
        </w:rPr>
        <w:t xml:space="preserve">Navodilo: </w:t>
      </w:r>
      <w:r w:rsidRPr="00C8579C">
        <w:rPr>
          <w:rFonts w:ascii="Tahoma" w:hAnsi="Tahoma" w:cs="Tahoma"/>
          <w:i/>
          <w:sz w:val="16"/>
          <w:szCs w:val="18"/>
        </w:rPr>
        <w:t xml:space="preserve">V primeru, da odda več ponudnikov skupno ponudbo, morajo razmnožen obrazec </w:t>
      </w:r>
      <w:r w:rsidR="00172798" w:rsidRPr="00C8579C">
        <w:rPr>
          <w:rFonts w:ascii="Tahoma" w:hAnsi="Tahoma" w:cs="Tahoma"/>
          <w:i/>
          <w:sz w:val="16"/>
          <w:szCs w:val="18"/>
        </w:rPr>
        <w:t>P</w:t>
      </w:r>
      <w:r w:rsidRPr="00C8579C">
        <w:rPr>
          <w:rFonts w:ascii="Tahoma" w:hAnsi="Tahoma" w:cs="Tahoma"/>
          <w:i/>
          <w:sz w:val="16"/>
          <w:szCs w:val="18"/>
        </w:rPr>
        <w:t>riloge 1 izpolniti vsi ponudniki – partnerji. V primeru skupne ponudbe ponudniki za to stranjo priložijo pravni akt o skupni izvedbi naročila, podpisan in žigosan s strani vseh ponudnikov, ki sodelujejo pri izvedbi naročila.</w:t>
      </w:r>
      <w:r w:rsidR="00BC5410">
        <w:rPr>
          <w:rFonts w:ascii="Tahoma" w:hAnsi="Tahoma" w:cs="Tahoma"/>
          <w:i/>
          <w:sz w:val="16"/>
          <w:szCs w:val="18"/>
        </w:rPr>
        <w:t xml:space="preserve"> </w:t>
      </w:r>
      <w:r w:rsidR="005F08FD" w:rsidRPr="003C0C04">
        <w:rPr>
          <w:rFonts w:ascii="Tahoma" w:hAnsi="Tahoma" w:cs="Tahoma"/>
          <w:i/>
          <w:iCs/>
          <w:sz w:val="18"/>
          <w:szCs w:val="17"/>
        </w:rPr>
        <w:t xml:space="preserve">Ponudnik </w:t>
      </w:r>
      <w:r w:rsidR="005F08FD" w:rsidRPr="003C0C04">
        <w:rPr>
          <w:rFonts w:ascii="Tahoma" w:hAnsi="Tahoma" w:cs="Tahoma"/>
          <w:i/>
          <w:iCs/>
          <w:sz w:val="18"/>
          <w:szCs w:val="17"/>
          <w:u w:val="single"/>
        </w:rPr>
        <w:t>obrazec</w:t>
      </w:r>
      <w:r w:rsidR="005F08FD" w:rsidRPr="003C0C04">
        <w:rPr>
          <w:rFonts w:ascii="Tahoma" w:hAnsi="Tahoma" w:cs="Tahoma"/>
          <w:b/>
          <w:i/>
          <w:iCs/>
          <w:sz w:val="18"/>
          <w:szCs w:val="17"/>
        </w:rPr>
        <w:t xml:space="preserve"> </w:t>
      </w:r>
      <w:r w:rsidR="005F08FD" w:rsidRPr="003C0C04">
        <w:rPr>
          <w:rFonts w:ascii="Tahoma" w:hAnsi="Tahoma" w:cs="Tahoma"/>
          <w:i/>
          <w:iCs/>
          <w:sz w:val="18"/>
          <w:szCs w:val="17"/>
        </w:rPr>
        <w:t>v okviru sistema e-JN</w:t>
      </w:r>
      <w:r w:rsidR="005F08FD" w:rsidRPr="003C0C04">
        <w:rPr>
          <w:rFonts w:ascii="Tahoma" w:hAnsi="Tahoma" w:cs="Tahoma"/>
          <w:b/>
          <w:i/>
          <w:iCs/>
          <w:sz w:val="18"/>
          <w:szCs w:val="17"/>
        </w:rPr>
        <w:t xml:space="preserve"> </w:t>
      </w:r>
      <w:r w:rsidR="005F08FD" w:rsidRPr="003C0C04">
        <w:rPr>
          <w:rFonts w:ascii="Tahoma" w:hAnsi="Tahoma" w:cs="Tahoma"/>
          <w:b/>
          <w:i/>
          <w:iCs/>
          <w:sz w:val="18"/>
          <w:szCs w:val="17"/>
          <w:u w:val="single"/>
        </w:rPr>
        <w:t>naloži v Razdelek »DOKUMENTI«, del »Ostale priloge«!!!</w:t>
      </w:r>
    </w:p>
    <w:p w14:paraId="40E1BAC6" w14:textId="77777777" w:rsidR="005F08FD" w:rsidRDefault="005F08FD" w:rsidP="00BC5410">
      <w:pPr>
        <w:keepNext/>
        <w:keepLines/>
        <w:tabs>
          <w:tab w:val="left" w:pos="567"/>
          <w:tab w:val="num" w:pos="851"/>
          <w:tab w:val="left" w:pos="993"/>
        </w:tabs>
        <w:jc w:val="both"/>
        <w:rPr>
          <w:rFonts w:ascii="Tahoma" w:hAnsi="Tahoma" w:cs="Tahoma"/>
          <w:i/>
          <w:sz w:val="16"/>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244EE" w:rsidRPr="00C8579C" w14:paraId="708CE78F" w14:textId="77777777" w:rsidTr="009229D0">
        <w:tc>
          <w:tcPr>
            <w:tcW w:w="7725" w:type="dxa"/>
          </w:tcPr>
          <w:p w14:paraId="2EC713A6" w14:textId="77777777" w:rsidR="004244EE" w:rsidRPr="00C8579C" w:rsidRDefault="00993FEA" w:rsidP="00BC5410">
            <w:pPr>
              <w:keepNext/>
              <w:keepLines/>
              <w:jc w:val="both"/>
              <w:rPr>
                <w:rFonts w:ascii="Tahoma" w:hAnsi="Tahoma" w:cs="Tahoma"/>
              </w:rPr>
            </w:pPr>
            <w:r>
              <w:rPr>
                <w:rFonts w:ascii="Tahoma" w:hAnsi="Tahoma" w:cs="Tahoma"/>
              </w:rPr>
              <w:lastRenderedPageBreak/>
              <w:t>PONUDB</w:t>
            </w:r>
            <w:r w:rsidR="000807A3">
              <w:rPr>
                <w:rFonts w:ascii="Tahoma" w:hAnsi="Tahoma" w:cs="Tahoma"/>
              </w:rPr>
              <w:t xml:space="preserve">A </w:t>
            </w:r>
          </w:p>
        </w:tc>
        <w:tc>
          <w:tcPr>
            <w:tcW w:w="1417" w:type="dxa"/>
          </w:tcPr>
          <w:p w14:paraId="2649995A" w14:textId="77777777" w:rsidR="004244EE" w:rsidRPr="00C8579C" w:rsidRDefault="004244EE" w:rsidP="00BC5410">
            <w:pPr>
              <w:keepNext/>
              <w:keepLines/>
              <w:ind w:left="-211" w:firstLine="211"/>
              <w:jc w:val="both"/>
              <w:rPr>
                <w:rFonts w:ascii="Tahoma" w:hAnsi="Tahoma" w:cs="Tahoma"/>
                <w:b/>
                <w:i/>
              </w:rPr>
            </w:pPr>
            <w:r w:rsidRPr="00C8579C">
              <w:rPr>
                <w:rFonts w:ascii="Tahoma" w:hAnsi="Tahoma" w:cs="Tahoma"/>
                <w:b/>
                <w:i/>
              </w:rPr>
              <w:t>Priloga 2</w:t>
            </w:r>
          </w:p>
        </w:tc>
      </w:tr>
    </w:tbl>
    <w:p w14:paraId="689C5F4B" w14:textId="77777777" w:rsidR="008D7DE7" w:rsidRPr="00C8579C" w:rsidRDefault="008D7DE7" w:rsidP="00BC5410">
      <w:pPr>
        <w:keepNext/>
        <w:keepLines/>
        <w:jc w:val="both"/>
        <w:rPr>
          <w:rFonts w:ascii="Tahoma" w:hAnsi="Tahoma" w:cs="Tahoma"/>
        </w:rPr>
      </w:pPr>
    </w:p>
    <w:p w14:paraId="5200B44F" w14:textId="58C94771" w:rsidR="000807A3" w:rsidRPr="00BC5410" w:rsidRDefault="000807A3" w:rsidP="00BC5410">
      <w:pPr>
        <w:keepNext/>
        <w:keepLines/>
        <w:jc w:val="both"/>
        <w:rPr>
          <w:rFonts w:ascii="Tahoma" w:hAnsi="Tahoma" w:cs="Tahoma"/>
          <w:b/>
        </w:rPr>
      </w:pPr>
      <w:r>
        <w:rPr>
          <w:rFonts w:ascii="Tahoma" w:hAnsi="Tahoma" w:cs="Tahoma"/>
          <w:b/>
        </w:rPr>
        <w:t>PONUDBA</w:t>
      </w:r>
      <w:r w:rsidR="00FF7983">
        <w:rPr>
          <w:rFonts w:ascii="Tahoma" w:hAnsi="Tahoma" w:cs="Tahoma"/>
          <w:b/>
        </w:rPr>
        <w:t xml:space="preserve"> ŠT. _________________ za javno naročilo št. </w:t>
      </w:r>
      <w:r w:rsidR="00AD7483">
        <w:rPr>
          <w:rFonts w:ascii="Tahoma" w:hAnsi="Tahoma" w:cs="Tahoma"/>
          <w:b/>
        </w:rPr>
        <w:t>VKS-</w:t>
      </w:r>
      <w:r w:rsidR="000B78C2">
        <w:rPr>
          <w:rFonts w:ascii="Tahoma" w:hAnsi="Tahoma" w:cs="Tahoma"/>
          <w:b/>
        </w:rPr>
        <w:t>59/24</w:t>
      </w:r>
      <w:r w:rsidR="00032CA0" w:rsidRPr="00C8579C">
        <w:rPr>
          <w:rFonts w:ascii="Tahoma" w:hAnsi="Tahoma" w:cs="Tahoma"/>
          <w:b/>
        </w:rPr>
        <w:t xml:space="preserve"> </w:t>
      </w:r>
      <w:r w:rsidR="00110E02" w:rsidRPr="00C8579C">
        <w:rPr>
          <w:rFonts w:ascii="Tahoma" w:hAnsi="Tahoma" w:cs="Tahoma"/>
          <w:b/>
        </w:rPr>
        <w:t xml:space="preserve">– </w:t>
      </w:r>
      <w:r w:rsidR="00C04869">
        <w:rPr>
          <w:rFonts w:ascii="Tahoma" w:hAnsi="Tahoma" w:cs="Tahoma"/>
          <w:b/>
        </w:rPr>
        <w:t xml:space="preserve">Prevzem produkta LF-A iz obdelave komunalnih odpadkov v RCERO </w:t>
      </w:r>
      <w:r w:rsidR="00C04869" w:rsidRPr="00BC5410">
        <w:rPr>
          <w:rFonts w:ascii="Tahoma" w:hAnsi="Tahoma" w:cs="Tahoma"/>
          <w:b/>
        </w:rPr>
        <w:t>Ljubljana</w:t>
      </w:r>
      <w:r w:rsidRPr="00BC5410">
        <w:rPr>
          <w:rFonts w:ascii="Tahoma" w:hAnsi="Tahoma" w:cs="Tahoma"/>
          <w:b/>
        </w:rPr>
        <w:t>,</w:t>
      </w:r>
      <w:r w:rsidR="00BC5410" w:rsidRPr="00BC5410">
        <w:rPr>
          <w:rFonts w:ascii="Tahoma" w:hAnsi="Tahoma" w:cs="Tahoma"/>
          <w:b/>
        </w:rPr>
        <w:t xml:space="preserve"> </w:t>
      </w:r>
      <w:r w:rsidRPr="00BC5410">
        <w:rPr>
          <w:rFonts w:ascii="Tahoma" w:hAnsi="Tahoma" w:cs="Tahoma"/>
          <w:b/>
        </w:rPr>
        <w:t>za</w:t>
      </w:r>
      <w:r w:rsidR="00BC5410" w:rsidRPr="00BC5410">
        <w:rPr>
          <w:rFonts w:ascii="Tahoma" w:hAnsi="Tahoma" w:cs="Tahoma"/>
          <w:b/>
        </w:rPr>
        <w:t>:</w:t>
      </w:r>
    </w:p>
    <w:p w14:paraId="00122267" w14:textId="77777777" w:rsidR="000807A3" w:rsidRPr="00C8579C" w:rsidRDefault="000807A3" w:rsidP="00BC5410">
      <w:pPr>
        <w:keepNext/>
        <w:keepLines/>
        <w:jc w:val="both"/>
        <w:rPr>
          <w:rFonts w:ascii="Tahoma" w:hAnsi="Tahoma" w:cs="Tahoma"/>
          <w:b/>
        </w:rPr>
      </w:pPr>
    </w:p>
    <w:p w14:paraId="52BE8BE1" w14:textId="77777777" w:rsidR="00110E02" w:rsidRDefault="00110E02" w:rsidP="00BC5410">
      <w:pPr>
        <w:keepNext/>
        <w:keepLines/>
      </w:pPr>
    </w:p>
    <w:p w14:paraId="730914FF" w14:textId="77777777" w:rsidR="00FF7983" w:rsidRPr="00FF7983" w:rsidRDefault="00FF7983" w:rsidP="00BC5410">
      <w:pPr>
        <w:keepNext/>
        <w:keepLines/>
        <w:ind w:left="1080" w:hanging="1080"/>
        <w:jc w:val="both"/>
        <w:rPr>
          <w:rFonts w:ascii="Tahoma" w:hAnsi="Tahoma" w:cs="Tahoma"/>
          <w:b/>
        </w:rPr>
      </w:pPr>
      <w:r w:rsidRPr="00FF7983">
        <w:rPr>
          <w:rFonts w:ascii="Tahoma" w:hAnsi="Tahoma" w:cs="Tahoma"/>
        </w:rPr>
        <w:t>Ponudbo oddajamo (označi):</w:t>
      </w:r>
      <w:r w:rsidRPr="00FF7983">
        <w:rPr>
          <w:rFonts w:ascii="Tahoma" w:hAnsi="Tahoma" w:cs="Tahoma"/>
          <w:b/>
        </w:rPr>
        <w:t xml:space="preserve"> </w:t>
      </w:r>
    </w:p>
    <w:tbl>
      <w:tblPr>
        <w:tblW w:w="0" w:type="auto"/>
        <w:tblInd w:w="108" w:type="dxa"/>
        <w:tblLook w:val="04A0" w:firstRow="1" w:lastRow="0" w:firstColumn="1" w:lastColumn="0" w:noHBand="0" w:noVBand="1"/>
      </w:tblPr>
      <w:tblGrid>
        <w:gridCol w:w="1686"/>
        <w:gridCol w:w="2499"/>
        <w:gridCol w:w="2181"/>
        <w:gridCol w:w="2598"/>
      </w:tblGrid>
      <w:tr w:rsidR="00FF7983" w:rsidRPr="00FF7983" w14:paraId="46BBD6EF" w14:textId="77777777" w:rsidTr="000B78C2">
        <w:tc>
          <w:tcPr>
            <w:tcW w:w="1686" w:type="dxa"/>
          </w:tcPr>
          <w:p w14:paraId="3E777572" w14:textId="77777777" w:rsidR="00FF7983" w:rsidRPr="00FF7983" w:rsidRDefault="00FF7983" w:rsidP="00BC5410">
            <w:pPr>
              <w:keepNext/>
              <w:keepLines/>
              <w:numPr>
                <w:ilvl w:val="0"/>
                <w:numId w:val="9"/>
              </w:numPr>
              <w:ind w:left="318" w:hanging="426"/>
              <w:jc w:val="both"/>
              <w:rPr>
                <w:rFonts w:ascii="Tahoma" w:hAnsi="Tahoma" w:cs="Tahoma"/>
                <w:b/>
              </w:rPr>
            </w:pPr>
            <w:r w:rsidRPr="00FF7983">
              <w:rPr>
                <w:rFonts w:ascii="Tahoma" w:hAnsi="Tahoma" w:cs="Tahoma"/>
              </w:rPr>
              <w:t>samostojno</w:t>
            </w:r>
          </w:p>
        </w:tc>
        <w:tc>
          <w:tcPr>
            <w:tcW w:w="2499" w:type="dxa"/>
          </w:tcPr>
          <w:p w14:paraId="07E1652B" w14:textId="77777777" w:rsidR="00FF7983" w:rsidRPr="00FF7983" w:rsidRDefault="00FF7983" w:rsidP="00BC5410">
            <w:pPr>
              <w:keepNext/>
              <w:keepLines/>
              <w:numPr>
                <w:ilvl w:val="0"/>
                <w:numId w:val="9"/>
              </w:numPr>
              <w:ind w:left="601" w:hanging="425"/>
              <w:jc w:val="both"/>
              <w:rPr>
                <w:rFonts w:ascii="Tahoma" w:hAnsi="Tahoma" w:cs="Tahoma"/>
                <w:b/>
              </w:rPr>
            </w:pPr>
            <w:r w:rsidRPr="00FF7983">
              <w:rPr>
                <w:rFonts w:ascii="Tahoma" w:hAnsi="Tahoma" w:cs="Tahoma"/>
              </w:rPr>
              <w:t>skupna ponudba</w:t>
            </w:r>
          </w:p>
        </w:tc>
        <w:tc>
          <w:tcPr>
            <w:tcW w:w="2181" w:type="dxa"/>
          </w:tcPr>
          <w:p w14:paraId="6CF2D26C" w14:textId="77777777" w:rsidR="00FF7983" w:rsidRPr="00FF7983" w:rsidRDefault="00FF7983" w:rsidP="00BC5410">
            <w:pPr>
              <w:keepNext/>
              <w:keepLines/>
              <w:numPr>
                <w:ilvl w:val="0"/>
                <w:numId w:val="9"/>
              </w:numPr>
              <w:ind w:left="601" w:hanging="426"/>
              <w:jc w:val="both"/>
              <w:rPr>
                <w:rFonts w:ascii="Tahoma" w:hAnsi="Tahoma" w:cs="Tahoma"/>
                <w:b/>
              </w:rPr>
            </w:pPr>
            <w:r w:rsidRPr="00FF7983">
              <w:rPr>
                <w:rFonts w:ascii="Tahoma" w:hAnsi="Tahoma" w:cs="Tahoma"/>
              </w:rPr>
              <w:t>s podizvajalci</w:t>
            </w:r>
          </w:p>
        </w:tc>
        <w:tc>
          <w:tcPr>
            <w:tcW w:w="2598" w:type="dxa"/>
          </w:tcPr>
          <w:p w14:paraId="3A7F7517" w14:textId="77777777" w:rsidR="00FF7983" w:rsidRPr="00FF7983" w:rsidRDefault="00FF7983" w:rsidP="00BC5410">
            <w:pPr>
              <w:keepNext/>
              <w:keepLines/>
              <w:numPr>
                <w:ilvl w:val="0"/>
                <w:numId w:val="9"/>
              </w:numPr>
              <w:ind w:left="601" w:hanging="426"/>
              <w:jc w:val="both"/>
              <w:rPr>
                <w:rFonts w:ascii="Tahoma" w:hAnsi="Tahoma" w:cs="Tahoma"/>
              </w:rPr>
            </w:pPr>
            <w:r w:rsidRPr="00FF7983">
              <w:rPr>
                <w:rFonts w:ascii="Tahoma" w:hAnsi="Tahoma" w:cs="Tahoma"/>
              </w:rPr>
              <w:t>Uporaba zmogljivosti drugih subjektov</w:t>
            </w:r>
          </w:p>
        </w:tc>
      </w:tr>
    </w:tbl>
    <w:p w14:paraId="2F317806" w14:textId="21524F96" w:rsidR="000B78C2" w:rsidRDefault="000B78C2" w:rsidP="000B78C2">
      <w:pPr>
        <w:pStyle w:val="Odstavekseznama"/>
        <w:keepNext/>
        <w:keepLines/>
        <w:numPr>
          <w:ilvl w:val="0"/>
          <w:numId w:val="20"/>
        </w:numPr>
        <w:ind w:hanging="578"/>
        <w:jc w:val="both"/>
        <w:rPr>
          <w:rFonts w:ascii="Tahoma" w:hAnsi="Tahoma" w:cs="Tahoma"/>
          <w:b/>
        </w:rPr>
      </w:pPr>
      <w:r w:rsidRPr="00FF7983">
        <w:rPr>
          <w:rFonts w:ascii="Tahoma" w:hAnsi="Tahoma" w:cs="Tahoma"/>
          <w:b/>
        </w:rPr>
        <w:t xml:space="preserve">PONUDBENA </w:t>
      </w:r>
      <w:r>
        <w:rPr>
          <w:rFonts w:ascii="Tahoma" w:hAnsi="Tahoma" w:cs="Tahoma"/>
          <w:b/>
        </w:rPr>
        <w:t xml:space="preserve">VREDNOST </w:t>
      </w:r>
    </w:p>
    <w:p w14:paraId="17D658EC" w14:textId="77777777" w:rsidR="000B78C2" w:rsidRDefault="000B78C2" w:rsidP="000B78C2">
      <w:pPr>
        <w:pStyle w:val="Odstavekseznama"/>
        <w:keepNext/>
        <w:keepLines/>
        <w:ind w:left="720"/>
        <w:jc w:val="both"/>
        <w:rPr>
          <w:rFonts w:ascii="Tahoma" w:hAnsi="Tahoma" w:cs="Tahoma"/>
          <w: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3231"/>
        <w:gridCol w:w="992"/>
        <w:gridCol w:w="1701"/>
        <w:gridCol w:w="2551"/>
      </w:tblGrid>
      <w:tr w:rsidR="000B78C2" w:rsidRPr="00B41635" w14:paraId="47EB0BE5" w14:textId="77777777" w:rsidTr="00A26A87">
        <w:trPr>
          <w:trHeight w:val="535"/>
        </w:trPr>
        <w:tc>
          <w:tcPr>
            <w:tcW w:w="597" w:type="dxa"/>
            <w:shd w:val="clear" w:color="auto" w:fill="CCFF99"/>
            <w:vAlign w:val="center"/>
          </w:tcPr>
          <w:p w14:paraId="151E07F0" w14:textId="099B74DB" w:rsidR="000B78C2" w:rsidRPr="00B41635" w:rsidRDefault="000B78C2" w:rsidP="00A26A87">
            <w:pPr>
              <w:keepNext/>
              <w:keepLines/>
              <w:jc w:val="center"/>
              <w:rPr>
                <w:rFonts w:ascii="Tahoma" w:hAnsi="Tahoma" w:cs="Tahoma"/>
                <w:b/>
                <w:sz w:val="18"/>
                <w:szCs w:val="18"/>
              </w:rPr>
            </w:pPr>
            <w:r w:rsidRPr="00B41635">
              <w:rPr>
                <w:rFonts w:ascii="Tahoma" w:hAnsi="Tahoma" w:cs="Tahoma"/>
                <w:b/>
                <w:sz w:val="18"/>
                <w:szCs w:val="18"/>
              </w:rPr>
              <w:t>Poz.</w:t>
            </w:r>
          </w:p>
        </w:tc>
        <w:tc>
          <w:tcPr>
            <w:tcW w:w="3231" w:type="dxa"/>
            <w:shd w:val="clear" w:color="auto" w:fill="CCFF99"/>
            <w:vAlign w:val="center"/>
          </w:tcPr>
          <w:p w14:paraId="3C23507D" w14:textId="77777777" w:rsidR="000B78C2" w:rsidRPr="00B41635" w:rsidRDefault="000B78C2" w:rsidP="00A26A87">
            <w:pPr>
              <w:keepNext/>
              <w:keepLines/>
              <w:jc w:val="center"/>
              <w:rPr>
                <w:rFonts w:ascii="Tahoma" w:hAnsi="Tahoma" w:cs="Tahoma"/>
                <w:b/>
                <w:sz w:val="18"/>
                <w:szCs w:val="18"/>
              </w:rPr>
            </w:pPr>
            <w:r w:rsidRPr="00B41635">
              <w:rPr>
                <w:rFonts w:ascii="Tahoma" w:hAnsi="Tahoma" w:cs="Tahoma"/>
                <w:b/>
                <w:sz w:val="18"/>
                <w:szCs w:val="18"/>
              </w:rPr>
              <w:t>Naziv</w:t>
            </w:r>
          </w:p>
        </w:tc>
        <w:tc>
          <w:tcPr>
            <w:tcW w:w="2693" w:type="dxa"/>
            <w:gridSpan w:val="2"/>
            <w:shd w:val="clear" w:color="auto" w:fill="CCFF99"/>
            <w:vAlign w:val="center"/>
          </w:tcPr>
          <w:p w14:paraId="31D39E22" w14:textId="3F933273" w:rsidR="000B78C2" w:rsidRPr="00B41635" w:rsidRDefault="00F120E5" w:rsidP="00A26A87">
            <w:pPr>
              <w:keepNext/>
              <w:keepLines/>
              <w:jc w:val="center"/>
              <w:rPr>
                <w:rFonts w:ascii="Tahoma" w:hAnsi="Tahoma" w:cs="Tahoma"/>
                <w:b/>
                <w:sz w:val="18"/>
                <w:szCs w:val="18"/>
              </w:rPr>
            </w:pPr>
            <w:r>
              <w:rPr>
                <w:rFonts w:ascii="Tahoma" w:hAnsi="Tahoma" w:cs="Tahoma"/>
                <w:b/>
                <w:sz w:val="18"/>
                <w:szCs w:val="18"/>
              </w:rPr>
              <w:t>O</w:t>
            </w:r>
            <w:r w:rsidR="000B78C2" w:rsidRPr="00B41635">
              <w:rPr>
                <w:rFonts w:ascii="Tahoma" w:hAnsi="Tahoma" w:cs="Tahoma"/>
                <w:b/>
                <w:sz w:val="18"/>
                <w:szCs w:val="18"/>
              </w:rPr>
              <w:t>kvirna količina</w:t>
            </w:r>
          </w:p>
          <w:p w14:paraId="1E664636" w14:textId="77777777" w:rsidR="000B78C2" w:rsidRPr="00B41635" w:rsidRDefault="000B78C2" w:rsidP="00A26A87">
            <w:pPr>
              <w:keepNext/>
              <w:keepLines/>
              <w:jc w:val="center"/>
              <w:rPr>
                <w:rFonts w:ascii="Tahoma" w:hAnsi="Tahoma" w:cs="Tahoma"/>
                <w:b/>
                <w:sz w:val="18"/>
                <w:szCs w:val="18"/>
              </w:rPr>
            </w:pPr>
            <w:r>
              <w:rPr>
                <w:rFonts w:ascii="Tahoma" w:hAnsi="Tahoma" w:cs="Tahoma"/>
                <w:b/>
                <w:sz w:val="18"/>
                <w:szCs w:val="18"/>
              </w:rPr>
              <w:t>LF-A</w:t>
            </w:r>
            <w:r w:rsidRPr="00B41635">
              <w:rPr>
                <w:rFonts w:ascii="Tahoma" w:hAnsi="Tahoma" w:cs="Tahoma"/>
                <w:b/>
                <w:sz w:val="18"/>
                <w:szCs w:val="18"/>
              </w:rPr>
              <w:t xml:space="preserve"> </w:t>
            </w:r>
          </w:p>
          <w:p w14:paraId="54A04083" w14:textId="77777777" w:rsidR="000B78C2" w:rsidRPr="00B41635" w:rsidRDefault="000B78C2" w:rsidP="00A26A87">
            <w:pPr>
              <w:keepNext/>
              <w:keepLines/>
              <w:ind w:left="720" w:hanging="544"/>
              <w:rPr>
                <w:rFonts w:ascii="Tahoma" w:hAnsi="Tahoma" w:cs="Tahoma"/>
                <w:b/>
                <w:sz w:val="18"/>
                <w:szCs w:val="18"/>
              </w:rPr>
            </w:pPr>
          </w:p>
        </w:tc>
        <w:tc>
          <w:tcPr>
            <w:tcW w:w="2551" w:type="dxa"/>
            <w:shd w:val="clear" w:color="auto" w:fill="CCFF99"/>
            <w:vAlign w:val="center"/>
          </w:tcPr>
          <w:p w14:paraId="22D7B297" w14:textId="77777777" w:rsidR="000B78C2" w:rsidRPr="00B41635" w:rsidRDefault="000B78C2" w:rsidP="00A26A87">
            <w:pPr>
              <w:keepNext/>
              <w:keepLines/>
              <w:jc w:val="center"/>
              <w:rPr>
                <w:rFonts w:ascii="Tahoma" w:hAnsi="Tahoma" w:cs="Tahoma"/>
                <w:b/>
                <w:sz w:val="18"/>
                <w:szCs w:val="18"/>
              </w:rPr>
            </w:pPr>
            <w:r w:rsidRPr="00B41635">
              <w:rPr>
                <w:rFonts w:ascii="Tahoma" w:hAnsi="Tahoma" w:cs="Tahoma"/>
                <w:b/>
                <w:sz w:val="18"/>
                <w:szCs w:val="18"/>
              </w:rPr>
              <w:t>Cena na enoto mere (v EUR/t) brez DDV</w:t>
            </w:r>
          </w:p>
        </w:tc>
      </w:tr>
      <w:tr w:rsidR="000B78C2" w:rsidRPr="00B41635" w14:paraId="27C323C3" w14:textId="77777777" w:rsidTr="00A26A87">
        <w:trPr>
          <w:trHeight w:val="671"/>
        </w:trPr>
        <w:tc>
          <w:tcPr>
            <w:tcW w:w="597" w:type="dxa"/>
            <w:shd w:val="clear" w:color="auto" w:fill="auto"/>
            <w:vAlign w:val="center"/>
          </w:tcPr>
          <w:p w14:paraId="1F341D25" w14:textId="77777777" w:rsidR="000B78C2" w:rsidRPr="00B41635" w:rsidRDefault="000B78C2" w:rsidP="00A26A87">
            <w:pPr>
              <w:keepNext/>
              <w:keepLines/>
              <w:jc w:val="center"/>
              <w:rPr>
                <w:rFonts w:ascii="Tahoma" w:hAnsi="Tahoma" w:cs="Tahoma"/>
                <w:sz w:val="18"/>
                <w:szCs w:val="18"/>
              </w:rPr>
            </w:pPr>
            <w:r w:rsidRPr="00B41635">
              <w:rPr>
                <w:rFonts w:ascii="Tahoma" w:hAnsi="Tahoma" w:cs="Tahoma"/>
                <w:sz w:val="18"/>
                <w:szCs w:val="18"/>
              </w:rPr>
              <w:t>1.</w:t>
            </w:r>
          </w:p>
        </w:tc>
        <w:tc>
          <w:tcPr>
            <w:tcW w:w="3231" w:type="dxa"/>
            <w:vAlign w:val="center"/>
          </w:tcPr>
          <w:p w14:paraId="2D4EDCD3" w14:textId="77777777" w:rsidR="000B78C2" w:rsidRPr="00B41635" w:rsidRDefault="000B78C2" w:rsidP="000B78C2">
            <w:pPr>
              <w:keepNext/>
              <w:keepLines/>
              <w:jc w:val="center"/>
              <w:rPr>
                <w:rFonts w:ascii="Tahoma" w:hAnsi="Tahoma" w:cs="Tahoma"/>
                <w:b/>
                <w:sz w:val="18"/>
                <w:szCs w:val="18"/>
              </w:rPr>
            </w:pPr>
            <w:r w:rsidRPr="00B41635">
              <w:rPr>
                <w:rFonts w:ascii="Tahoma" w:hAnsi="Tahoma" w:cs="Tahoma"/>
                <w:b/>
                <w:sz w:val="18"/>
                <w:szCs w:val="18"/>
              </w:rPr>
              <w:t xml:space="preserve">Prevzem </w:t>
            </w:r>
            <w:r>
              <w:rPr>
                <w:rFonts w:ascii="Tahoma" w:hAnsi="Tahoma" w:cs="Tahoma"/>
                <w:b/>
                <w:sz w:val="18"/>
                <w:szCs w:val="18"/>
              </w:rPr>
              <w:t>produkta LF-A z EWC    19 12 12</w:t>
            </w:r>
          </w:p>
        </w:tc>
        <w:tc>
          <w:tcPr>
            <w:tcW w:w="2693" w:type="dxa"/>
            <w:gridSpan w:val="2"/>
            <w:vAlign w:val="center"/>
          </w:tcPr>
          <w:p w14:paraId="457A4FF6" w14:textId="77777777" w:rsidR="000B78C2" w:rsidRPr="00B41635" w:rsidRDefault="000B78C2" w:rsidP="00A26A87">
            <w:pPr>
              <w:keepNext/>
              <w:keepLines/>
              <w:jc w:val="center"/>
              <w:rPr>
                <w:rFonts w:ascii="Tahoma" w:hAnsi="Tahoma" w:cs="Tahoma"/>
                <w:b/>
                <w:sz w:val="18"/>
                <w:szCs w:val="18"/>
              </w:rPr>
            </w:pPr>
            <w:r>
              <w:rPr>
                <w:rFonts w:ascii="Tahoma" w:hAnsi="Tahoma" w:cs="Tahoma"/>
                <w:b/>
                <w:sz w:val="18"/>
                <w:szCs w:val="18"/>
              </w:rPr>
              <w:t>12</w:t>
            </w:r>
            <w:r w:rsidRPr="00B41635">
              <w:rPr>
                <w:rFonts w:ascii="Tahoma" w:hAnsi="Tahoma" w:cs="Tahoma"/>
                <w:b/>
                <w:sz w:val="18"/>
                <w:szCs w:val="18"/>
              </w:rPr>
              <w:t>.000 ton</w:t>
            </w:r>
          </w:p>
        </w:tc>
        <w:tc>
          <w:tcPr>
            <w:tcW w:w="2551" w:type="dxa"/>
            <w:shd w:val="clear" w:color="auto" w:fill="auto"/>
            <w:vAlign w:val="center"/>
          </w:tcPr>
          <w:p w14:paraId="005A6AE3" w14:textId="77777777" w:rsidR="000B78C2" w:rsidRPr="00B41635" w:rsidRDefault="000B78C2" w:rsidP="00A26A87">
            <w:pPr>
              <w:keepNext/>
              <w:keepLines/>
              <w:jc w:val="center"/>
              <w:rPr>
                <w:rFonts w:ascii="Tahoma" w:hAnsi="Tahoma" w:cs="Tahoma"/>
                <w:sz w:val="18"/>
                <w:szCs w:val="18"/>
              </w:rPr>
            </w:pPr>
          </w:p>
        </w:tc>
      </w:tr>
      <w:tr w:rsidR="000B78C2" w:rsidRPr="00B41635" w14:paraId="61725FBE" w14:textId="77777777" w:rsidTr="00A26A87">
        <w:trPr>
          <w:trHeight w:val="671"/>
        </w:trPr>
        <w:tc>
          <w:tcPr>
            <w:tcW w:w="597" w:type="dxa"/>
            <w:shd w:val="clear" w:color="auto" w:fill="auto"/>
            <w:vAlign w:val="center"/>
          </w:tcPr>
          <w:p w14:paraId="043FCA82" w14:textId="77777777" w:rsidR="000B78C2" w:rsidRPr="00B41635" w:rsidRDefault="000B78C2" w:rsidP="00A26A87">
            <w:pPr>
              <w:keepNext/>
              <w:keepLines/>
              <w:jc w:val="center"/>
              <w:rPr>
                <w:rFonts w:ascii="Tahoma" w:hAnsi="Tahoma" w:cs="Tahoma"/>
                <w:sz w:val="18"/>
                <w:szCs w:val="18"/>
              </w:rPr>
            </w:pPr>
          </w:p>
        </w:tc>
        <w:tc>
          <w:tcPr>
            <w:tcW w:w="5924" w:type="dxa"/>
            <w:gridSpan w:val="3"/>
            <w:vAlign w:val="center"/>
          </w:tcPr>
          <w:p w14:paraId="1E4896D9" w14:textId="77777777" w:rsidR="000B78C2" w:rsidRPr="00B41635" w:rsidRDefault="000B78C2" w:rsidP="00A26A87">
            <w:pPr>
              <w:keepNext/>
              <w:keepLines/>
              <w:jc w:val="center"/>
              <w:rPr>
                <w:rFonts w:ascii="Tahoma" w:hAnsi="Tahoma" w:cs="Tahoma"/>
                <w:b/>
                <w:sz w:val="18"/>
                <w:szCs w:val="18"/>
              </w:rPr>
            </w:pPr>
            <w:r w:rsidRPr="00B41635">
              <w:rPr>
                <w:rFonts w:ascii="Tahoma" w:hAnsi="Tahoma" w:cs="Tahoma"/>
                <w:b/>
                <w:sz w:val="18"/>
                <w:szCs w:val="18"/>
              </w:rPr>
              <w:t xml:space="preserve">Skupna ponudbena cena v EUR brez DDV </w:t>
            </w:r>
          </w:p>
          <w:p w14:paraId="61CFD075" w14:textId="3C94CFF3" w:rsidR="000B78C2" w:rsidRPr="00B41635" w:rsidRDefault="000B78C2" w:rsidP="00A26A87">
            <w:pPr>
              <w:keepNext/>
              <w:keepLines/>
              <w:jc w:val="center"/>
              <w:rPr>
                <w:rFonts w:ascii="Tahoma" w:hAnsi="Tahoma" w:cs="Tahoma"/>
                <w:b/>
                <w:sz w:val="18"/>
                <w:szCs w:val="18"/>
              </w:rPr>
            </w:pPr>
            <w:r w:rsidRPr="00B41635">
              <w:rPr>
                <w:rFonts w:ascii="Tahoma" w:hAnsi="Tahoma" w:cs="Tahoma"/>
                <w:sz w:val="18"/>
                <w:szCs w:val="18"/>
              </w:rPr>
              <w:t>(okvirna količina x cena na enoto mere)</w:t>
            </w:r>
          </w:p>
        </w:tc>
        <w:tc>
          <w:tcPr>
            <w:tcW w:w="2551" w:type="dxa"/>
            <w:shd w:val="clear" w:color="auto" w:fill="auto"/>
            <w:vAlign w:val="center"/>
          </w:tcPr>
          <w:p w14:paraId="7C7CF93C" w14:textId="77777777" w:rsidR="000B78C2" w:rsidRPr="00B41635" w:rsidRDefault="000B78C2" w:rsidP="00A26A87">
            <w:pPr>
              <w:keepNext/>
              <w:keepLines/>
              <w:jc w:val="center"/>
              <w:rPr>
                <w:rFonts w:ascii="Tahoma" w:hAnsi="Tahoma" w:cs="Tahoma"/>
                <w:sz w:val="18"/>
                <w:szCs w:val="18"/>
              </w:rPr>
            </w:pPr>
          </w:p>
        </w:tc>
      </w:tr>
      <w:tr w:rsidR="000B78C2" w:rsidRPr="00B41635" w14:paraId="05ECA385" w14:textId="77777777" w:rsidTr="00A26A87">
        <w:trPr>
          <w:trHeight w:val="671"/>
        </w:trPr>
        <w:tc>
          <w:tcPr>
            <w:tcW w:w="597" w:type="dxa"/>
            <w:shd w:val="clear" w:color="auto" w:fill="auto"/>
            <w:vAlign w:val="center"/>
          </w:tcPr>
          <w:p w14:paraId="7BCFDA0E" w14:textId="77777777" w:rsidR="000B78C2" w:rsidRPr="00B41635" w:rsidRDefault="000B78C2" w:rsidP="00A26A87">
            <w:pPr>
              <w:keepNext/>
              <w:keepLines/>
              <w:jc w:val="center"/>
              <w:rPr>
                <w:rFonts w:ascii="Tahoma" w:hAnsi="Tahoma" w:cs="Tahoma"/>
                <w:sz w:val="18"/>
                <w:szCs w:val="18"/>
              </w:rPr>
            </w:pPr>
          </w:p>
        </w:tc>
        <w:tc>
          <w:tcPr>
            <w:tcW w:w="4223" w:type="dxa"/>
            <w:gridSpan w:val="2"/>
            <w:vAlign w:val="center"/>
          </w:tcPr>
          <w:p w14:paraId="6FED49B6" w14:textId="77777777" w:rsidR="000B78C2" w:rsidRPr="00B41635" w:rsidRDefault="000B78C2" w:rsidP="00A26A87">
            <w:pPr>
              <w:keepNext/>
              <w:keepLines/>
              <w:jc w:val="right"/>
              <w:rPr>
                <w:rFonts w:ascii="Tahoma" w:hAnsi="Tahoma" w:cs="Tahoma"/>
                <w:b/>
                <w:sz w:val="18"/>
                <w:szCs w:val="18"/>
              </w:rPr>
            </w:pPr>
            <w:r w:rsidRPr="00B41635">
              <w:rPr>
                <w:rFonts w:ascii="Tahoma" w:hAnsi="Tahoma" w:cs="Tahoma"/>
                <w:b/>
                <w:sz w:val="18"/>
                <w:szCs w:val="18"/>
              </w:rPr>
              <w:t xml:space="preserve">Informativni izračun DDV </w:t>
            </w:r>
          </w:p>
        </w:tc>
        <w:tc>
          <w:tcPr>
            <w:tcW w:w="1701" w:type="dxa"/>
            <w:vAlign w:val="center"/>
          </w:tcPr>
          <w:p w14:paraId="7D31CA6B" w14:textId="77777777" w:rsidR="000B78C2" w:rsidRPr="00B41635" w:rsidRDefault="000B78C2" w:rsidP="00A26A87">
            <w:pPr>
              <w:keepNext/>
              <w:keepLines/>
              <w:jc w:val="center"/>
              <w:rPr>
                <w:rFonts w:ascii="Tahoma" w:hAnsi="Tahoma" w:cs="Tahoma"/>
                <w:b/>
                <w:sz w:val="18"/>
                <w:szCs w:val="18"/>
              </w:rPr>
            </w:pPr>
            <w:r w:rsidRPr="00B41635">
              <w:rPr>
                <w:rFonts w:ascii="Tahoma" w:hAnsi="Tahoma" w:cs="Tahoma"/>
                <w:b/>
                <w:sz w:val="18"/>
                <w:szCs w:val="18"/>
              </w:rPr>
              <w:t>=                %</w:t>
            </w:r>
          </w:p>
        </w:tc>
        <w:tc>
          <w:tcPr>
            <w:tcW w:w="2551" w:type="dxa"/>
            <w:shd w:val="clear" w:color="auto" w:fill="auto"/>
            <w:vAlign w:val="center"/>
          </w:tcPr>
          <w:p w14:paraId="7A2F5C16" w14:textId="77777777" w:rsidR="000B78C2" w:rsidRPr="00B41635" w:rsidRDefault="000B78C2" w:rsidP="00A26A87">
            <w:pPr>
              <w:keepNext/>
              <w:keepLines/>
              <w:jc w:val="center"/>
              <w:rPr>
                <w:rFonts w:ascii="Tahoma" w:hAnsi="Tahoma" w:cs="Tahoma"/>
                <w:sz w:val="18"/>
                <w:szCs w:val="18"/>
              </w:rPr>
            </w:pPr>
          </w:p>
        </w:tc>
      </w:tr>
      <w:tr w:rsidR="000B78C2" w:rsidRPr="00B41635" w14:paraId="61D6EBE0" w14:textId="77777777" w:rsidTr="00A26A87">
        <w:trPr>
          <w:trHeight w:val="671"/>
        </w:trPr>
        <w:tc>
          <w:tcPr>
            <w:tcW w:w="597" w:type="dxa"/>
            <w:shd w:val="clear" w:color="auto" w:fill="auto"/>
            <w:vAlign w:val="center"/>
          </w:tcPr>
          <w:p w14:paraId="6249CB9A" w14:textId="77777777" w:rsidR="000B78C2" w:rsidRPr="00B41635" w:rsidRDefault="000B78C2" w:rsidP="00A26A87">
            <w:pPr>
              <w:keepNext/>
              <w:keepLines/>
              <w:jc w:val="center"/>
              <w:rPr>
                <w:rFonts w:ascii="Tahoma" w:hAnsi="Tahoma" w:cs="Tahoma"/>
                <w:sz w:val="18"/>
                <w:szCs w:val="18"/>
              </w:rPr>
            </w:pPr>
          </w:p>
        </w:tc>
        <w:tc>
          <w:tcPr>
            <w:tcW w:w="5924" w:type="dxa"/>
            <w:gridSpan w:val="3"/>
            <w:vAlign w:val="center"/>
          </w:tcPr>
          <w:p w14:paraId="4414CC2E" w14:textId="77777777" w:rsidR="000B78C2" w:rsidRPr="00B41635" w:rsidRDefault="000B78C2" w:rsidP="00A26A87">
            <w:pPr>
              <w:keepNext/>
              <w:keepLines/>
              <w:jc w:val="center"/>
              <w:rPr>
                <w:rFonts w:ascii="Tahoma" w:hAnsi="Tahoma" w:cs="Tahoma"/>
                <w:b/>
                <w:sz w:val="18"/>
                <w:szCs w:val="18"/>
              </w:rPr>
            </w:pPr>
            <w:r w:rsidRPr="00B41635">
              <w:rPr>
                <w:rFonts w:ascii="Tahoma" w:hAnsi="Tahoma" w:cs="Tahoma"/>
                <w:b/>
                <w:sz w:val="18"/>
                <w:szCs w:val="18"/>
              </w:rPr>
              <w:t>Skupna ponudbena cena v EUR z DDV</w:t>
            </w:r>
          </w:p>
        </w:tc>
        <w:tc>
          <w:tcPr>
            <w:tcW w:w="2551" w:type="dxa"/>
            <w:tcBorders>
              <w:bottom w:val="single" w:sz="4" w:space="0" w:color="auto"/>
            </w:tcBorders>
            <w:shd w:val="clear" w:color="auto" w:fill="auto"/>
            <w:vAlign w:val="center"/>
          </w:tcPr>
          <w:p w14:paraId="6CE9D680" w14:textId="77777777" w:rsidR="000B78C2" w:rsidRPr="00B41635" w:rsidRDefault="000B78C2" w:rsidP="00A26A87">
            <w:pPr>
              <w:keepNext/>
              <w:keepLines/>
              <w:jc w:val="center"/>
              <w:rPr>
                <w:rFonts w:ascii="Tahoma" w:hAnsi="Tahoma" w:cs="Tahoma"/>
                <w:sz w:val="18"/>
                <w:szCs w:val="18"/>
              </w:rPr>
            </w:pPr>
          </w:p>
        </w:tc>
      </w:tr>
    </w:tbl>
    <w:p w14:paraId="0D23E87D" w14:textId="77777777" w:rsidR="000B78C2" w:rsidRDefault="000B78C2" w:rsidP="000B78C2">
      <w:pPr>
        <w:pStyle w:val="Odstavekseznama"/>
        <w:keepNext/>
        <w:keepLines/>
        <w:ind w:left="720"/>
        <w:jc w:val="both"/>
        <w:rPr>
          <w:rFonts w:ascii="Tahoma" w:hAnsi="Tahoma" w:cs="Tahoma"/>
          <w:b/>
        </w:rPr>
      </w:pPr>
    </w:p>
    <w:p w14:paraId="359ABD68" w14:textId="77777777" w:rsidR="000B78C2" w:rsidRDefault="000B78C2" w:rsidP="000B78C2">
      <w:pPr>
        <w:keepNext/>
        <w:keepLines/>
        <w:jc w:val="both"/>
        <w:rPr>
          <w:rFonts w:ascii="Tahoma" w:hAnsi="Tahoma" w:cs="Tahoma"/>
          <w:b/>
        </w:rPr>
      </w:pPr>
    </w:p>
    <w:p w14:paraId="0C6108E4" w14:textId="77777777" w:rsidR="00FF7983" w:rsidRDefault="00FF7983" w:rsidP="00BC5410">
      <w:pPr>
        <w:keepNext/>
        <w:keepLines/>
      </w:pPr>
    </w:p>
    <w:p w14:paraId="4B0B5DAF" w14:textId="77777777" w:rsidR="0070004D" w:rsidRDefault="0070004D" w:rsidP="00BC5410">
      <w:pPr>
        <w:keepNext/>
        <w:keepLines/>
        <w:jc w:val="both"/>
        <w:rPr>
          <w:rFonts w:ascii="Tahoma" w:hAnsi="Tahoma" w:cs="Tahoma"/>
          <w:b/>
        </w:rPr>
      </w:pPr>
    </w:p>
    <w:p w14:paraId="0E15D60C" w14:textId="77777777" w:rsidR="00110E02" w:rsidRPr="00C8579C" w:rsidRDefault="00110E02" w:rsidP="00BC5410">
      <w:pPr>
        <w:keepNext/>
        <w:keepLines/>
        <w:ind w:firstLine="142"/>
        <w:jc w:val="both"/>
        <w:rPr>
          <w:rFonts w:ascii="Tahoma" w:hAnsi="Tahoma" w:cs="Tahoma"/>
          <w:b/>
        </w:rPr>
      </w:pPr>
    </w:p>
    <w:p w14:paraId="76C14B2B" w14:textId="77777777" w:rsidR="00FF7983" w:rsidRPr="00C8579C" w:rsidRDefault="00FF7983" w:rsidP="00BC5410">
      <w:pPr>
        <w:pStyle w:val="Odstavekseznama"/>
        <w:keepNext/>
        <w:keepLines/>
        <w:numPr>
          <w:ilvl w:val="0"/>
          <w:numId w:val="20"/>
        </w:numPr>
        <w:ind w:hanging="578"/>
        <w:jc w:val="both"/>
        <w:rPr>
          <w:rFonts w:ascii="Tahoma" w:hAnsi="Tahoma" w:cs="Tahoma"/>
          <w:b/>
        </w:rPr>
      </w:pPr>
      <w:r w:rsidRPr="00C8579C">
        <w:rPr>
          <w:rFonts w:ascii="Tahoma" w:hAnsi="Tahoma" w:cs="Tahoma"/>
          <w:b/>
        </w:rPr>
        <w:t>VELJAVNOST PONUDBE</w:t>
      </w:r>
    </w:p>
    <w:p w14:paraId="706DB564" w14:textId="77777777" w:rsidR="00FF7983" w:rsidRPr="00C8579C" w:rsidRDefault="00FF7983" w:rsidP="00BC5410">
      <w:pPr>
        <w:keepNext/>
        <w:keepLines/>
        <w:jc w:val="both"/>
        <w:rPr>
          <w:rFonts w:ascii="Tahoma" w:hAnsi="Tahoma" w:cs="Tahoma"/>
          <w:highlight w:val="yellow"/>
        </w:rPr>
      </w:pPr>
    </w:p>
    <w:p w14:paraId="3BD4B870" w14:textId="77777777" w:rsidR="00FF7983" w:rsidRDefault="00FF7983" w:rsidP="00BC5410">
      <w:pPr>
        <w:keepNext/>
        <w:keepLines/>
        <w:jc w:val="both"/>
        <w:rPr>
          <w:rFonts w:ascii="Tahoma" w:hAnsi="Tahoma" w:cs="Tahoma"/>
        </w:rPr>
      </w:pPr>
      <w:r w:rsidRPr="00C8579C">
        <w:rPr>
          <w:rFonts w:ascii="Tahoma" w:hAnsi="Tahoma" w:cs="Tahoma"/>
        </w:rPr>
        <w:t>Veljavnost ponudbe je _________ mesecev (minimalno štiri (4) mesece) od datuma, določenega za oddajo ponudb.</w:t>
      </w:r>
    </w:p>
    <w:p w14:paraId="6AB464F2" w14:textId="77777777" w:rsidR="001E2613" w:rsidRDefault="001E2613" w:rsidP="00BC5410">
      <w:pPr>
        <w:keepNext/>
        <w:keepLines/>
        <w:jc w:val="both"/>
        <w:rPr>
          <w:rFonts w:ascii="Tahoma" w:hAnsi="Tahoma" w:cs="Tahoma"/>
        </w:rPr>
      </w:pPr>
    </w:p>
    <w:p w14:paraId="259183F6" w14:textId="77777777" w:rsidR="00BC5410" w:rsidRDefault="00BC5410" w:rsidP="00BC5410">
      <w:pPr>
        <w:keepNext/>
        <w:keepLines/>
        <w:jc w:val="both"/>
        <w:rPr>
          <w:rFonts w:ascii="Tahoma" w:hAnsi="Tahoma" w:cs="Tahoma"/>
        </w:rPr>
      </w:pPr>
    </w:p>
    <w:p w14:paraId="5A804B5C" w14:textId="77777777" w:rsidR="00BC5410" w:rsidRDefault="00BC5410" w:rsidP="00BC5410">
      <w:pPr>
        <w:keepNext/>
        <w:keepLines/>
        <w:jc w:val="both"/>
        <w:rPr>
          <w:rFonts w:ascii="Tahoma" w:hAnsi="Tahoma" w:cs="Tahoma"/>
        </w:rPr>
      </w:pPr>
    </w:p>
    <w:p w14:paraId="06D7DDD8" w14:textId="77777777" w:rsidR="00BC5410" w:rsidRDefault="00BC5410" w:rsidP="00BC5410">
      <w:pPr>
        <w:keepNext/>
        <w:keepLines/>
        <w:jc w:val="both"/>
        <w:rPr>
          <w:rFonts w:ascii="Tahoma" w:hAnsi="Tahoma" w:cs="Tahoma"/>
        </w:rPr>
      </w:pPr>
    </w:p>
    <w:p w14:paraId="22665DA5" w14:textId="77777777" w:rsidR="00BC5410" w:rsidRPr="00C8579C" w:rsidRDefault="00BC5410" w:rsidP="00BC5410">
      <w:pPr>
        <w:keepNext/>
        <w:keepLines/>
        <w:jc w:val="both"/>
        <w:rPr>
          <w:rFonts w:ascii="Tahoma" w:hAnsi="Tahoma" w:cs="Tahoma"/>
        </w:rPr>
      </w:pPr>
    </w:p>
    <w:p w14:paraId="4C2342EE" w14:textId="77777777" w:rsidR="00C23AD1" w:rsidRPr="00C8579C" w:rsidRDefault="00C23AD1" w:rsidP="00BC5410">
      <w:pPr>
        <w:keepNext/>
        <w:keepLines/>
        <w:jc w:val="both"/>
        <w:rPr>
          <w:rFonts w:ascii="Tahoma" w:hAnsi="Tahoma" w:cs="Tahoma"/>
        </w:rPr>
      </w:pPr>
    </w:p>
    <w:tbl>
      <w:tblPr>
        <w:tblW w:w="9040" w:type="dxa"/>
        <w:tblInd w:w="-50" w:type="dxa"/>
        <w:tblLayout w:type="fixed"/>
        <w:tblCellMar>
          <w:left w:w="30" w:type="dxa"/>
          <w:right w:w="30" w:type="dxa"/>
        </w:tblCellMar>
        <w:tblLook w:val="0000" w:firstRow="0" w:lastRow="0" w:firstColumn="0" w:lastColumn="0" w:noHBand="0" w:noVBand="0"/>
      </w:tblPr>
      <w:tblGrid>
        <w:gridCol w:w="3391"/>
        <w:gridCol w:w="2294"/>
        <w:gridCol w:w="3355"/>
      </w:tblGrid>
      <w:tr w:rsidR="00C23AD1" w:rsidRPr="00C8579C" w14:paraId="51C547AD" w14:textId="77777777" w:rsidTr="007E074E">
        <w:trPr>
          <w:trHeight w:val="235"/>
        </w:trPr>
        <w:tc>
          <w:tcPr>
            <w:tcW w:w="3391" w:type="dxa"/>
            <w:tcBorders>
              <w:bottom w:val="single" w:sz="4" w:space="0" w:color="auto"/>
            </w:tcBorders>
          </w:tcPr>
          <w:p w14:paraId="7FCB82F1" w14:textId="77777777" w:rsidR="00C23AD1" w:rsidRPr="00C8579C" w:rsidRDefault="00C23AD1" w:rsidP="00BC5410">
            <w:pPr>
              <w:keepNext/>
              <w:keepLines/>
              <w:jc w:val="both"/>
              <w:rPr>
                <w:rFonts w:ascii="Tahoma" w:hAnsi="Tahoma" w:cs="Tahoma"/>
                <w:snapToGrid w:val="0"/>
                <w:color w:val="000000"/>
              </w:rPr>
            </w:pPr>
          </w:p>
        </w:tc>
        <w:tc>
          <w:tcPr>
            <w:tcW w:w="2294" w:type="dxa"/>
          </w:tcPr>
          <w:p w14:paraId="3D6B59A0" w14:textId="77777777" w:rsidR="00C23AD1" w:rsidRPr="00C8579C" w:rsidRDefault="00C23AD1" w:rsidP="00BC5410">
            <w:pPr>
              <w:keepNext/>
              <w:keepLines/>
              <w:jc w:val="center"/>
              <w:rPr>
                <w:rFonts w:ascii="Tahoma" w:hAnsi="Tahoma" w:cs="Tahoma"/>
                <w:snapToGrid w:val="0"/>
                <w:color w:val="000000"/>
              </w:rPr>
            </w:pPr>
          </w:p>
        </w:tc>
        <w:tc>
          <w:tcPr>
            <w:tcW w:w="3355" w:type="dxa"/>
            <w:tcBorders>
              <w:bottom w:val="single" w:sz="4" w:space="0" w:color="auto"/>
            </w:tcBorders>
          </w:tcPr>
          <w:p w14:paraId="5A5A358D" w14:textId="77777777" w:rsidR="00C23AD1" w:rsidRPr="00C8579C" w:rsidRDefault="00C23AD1" w:rsidP="00BC5410">
            <w:pPr>
              <w:keepNext/>
              <w:keepLines/>
              <w:tabs>
                <w:tab w:val="left" w:pos="567"/>
                <w:tab w:val="num" w:pos="851"/>
                <w:tab w:val="left" w:pos="993"/>
              </w:tabs>
              <w:jc w:val="both"/>
              <w:rPr>
                <w:rFonts w:ascii="Tahoma" w:hAnsi="Tahoma" w:cs="Tahoma"/>
                <w:snapToGrid w:val="0"/>
                <w:color w:val="000000"/>
              </w:rPr>
            </w:pPr>
          </w:p>
        </w:tc>
      </w:tr>
      <w:tr w:rsidR="00C23AD1" w:rsidRPr="00C8579C" w14:paraId="4AE72DF4" w14:textId="77777777" w:rsidTr="007E074E">
        <w:trPr>
          <w:trHeight w:val="235"/>
        </w:trPr>
        <w:tc>
          <w:tcPr>
            <w:tcW w:w="3391" w:type="dxa"/>
            <w:tcBorders>
              <w:top w:val="single" w:sz="4" w:space="0" w:color="auto"/>
            </w:tcBorders>
          </w:tcPr>
          <w:p w14:paraId="185B8F71" w14:textId="77777777" w:rsidR="00C23AD1" w:rsidRPr="00C8579C" w:rsidRDefault="00C23AD1" w:rsidP="00BC5410">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294" w:type="dxa"/>
          </w:tcPr>
          <w:p w14:paraId="0B9AA27E" w14:textId="77777777" w:rsidR="00C23AD1" w:rsidRPr="00C8579C" w:rsidRDefault="00C23AD1" w:rsidP="00BC5410">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355" w:type="dxa"/>
            <w:tcBorders>
              <w:top w:val="single" w:sz="4" w:space="0" w:color="auto"/>
            </w:tcBorders>
          </w:tcPr>
          <w:p w14:paraId="46587757" w14:textId="77777777" w:rsidR="00C23AD1" w:rsidRPr="00C8579C" w:rsidRDefault="00C23AD1" w:rsidP="00BC5410">
            <w:pPr>
              <w:keepNext/>
              <w:keepLines/>
              <w:ind w:left="-30" w:firstLine="3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00FF7983" w:rsidRPr="00C8579C">
              <w:rPr>
                <w:rFonts w:ascii="Tahoma" w:hAnsi="Tahoma" w:cs="Tahoma"/>
                <w:snapToGrid w:val="0"/>
                <w:color w:val="000000"/>
              </w:rPr>
              <w:t>podpis ponudnika</w:t>
            </w:r>
            <w:r w:rsidRPr="00C8579C">
              <w:rPr>
                <w:rFonts w:ascii="Tahoma" w:hAnsi="Tahoma" w:cs="Tahoma"/>
                <w:snapToGrid w:val="0"/>
                <w:color w:val="000000"/>
              </w:rPr>
              <w:t>)</w:t>
            </w:r>
          </w:p>
        </w:tc>
      </w:tr>
    </w:tbl>
    <w:p w14:paraId="21DAD251" w14:textId="77777777" w:rsidR="00C87794" w:rsidRDefault="00C87794" w:rsidP="00BC5410">
      <w:pPr>
        <w:keepNext/>
        <w:keepLines/>
        <w:tabs>
          <w:tab w:val="left" w:pos="284"/>
        </w:tabs>
        <w:jc w:val="both"/>
        <w:rPr>
          <w:rFonts w:ascii="Tahoma" w:hAnsi="Tahoma" w:cs="Tahoma"/>
        </w:rPr>
      </w:pPr>
    </w:p>
    <w:p w14:paraId="62C33DBF" w14:textId="77777777" w:rsidR="001E2613" w:rsidRDefault="001E2613" w:rsidP="00BC5410">
      <w:pPr>
        <w:keepNext/>
        <w:keepLines/>
        <w:tabs>
          <w:tab w:val="left" w:pos="284"/>
        </w:tabs>
        <w:jc w:val="both"/>
        <w:rPr>
          <w:rFonts w:ascii="Tahoma" w:hAnsi="Tahoma" w:cs="Tahoma"/>
        </w:rPr>
      </w:pPr>
    </w:p>
    <w:p w14:paraId="7724BDCC" w14:textId="77777777" w:rsidR="001E2613" w:rsidRDefault="001E2613" w:rsidP="00BC5410">
      <w:pPr>
        <w:keepNext/>
        <w:keepLines/>
        <w:tabs>
          <w:tab w:val="left" w:pos="284"/>
        </w:tabs>
        <w:jc w:val="both"/>
        <w:rPr>
          <w:rFonts w:ascii="Tahoma" w:hAnsi="Tahoma" w:cs="Tahoma"/>
        </w:rPr>
      </w:pPr>
    </w:p>
    <w:p w14:paraId="57922D26" w14:textId="77777777" w:rsidR="00FF7983" w:rsidRDefault="00FF7983" w:rsidP="00BC5410">
      <w:pPr>
        <w:keepNext/>
        <w:keepLines/>
        <w:tabs>
          <w:tab w:val="left" w:pos="284"/>
        </w:tabs>
        <w:jc w:val="both"/>
        <w:rPr>
          <w:rFonts w:ascii="Tahoma" w:hAnsi="Tahoma" w:cs="Tahoma"/>
        </w:rPr>
      </w:pPr>
    </w:p>
    <w:p w14:paraId="1DDAF654" w14:textId="77777777" w:rsidR="00B31DFE" w:rsidRDefault="00B31DFE" w:rsidP="00BC5410">
      <w:pPr>
        <w:keepNext/>
        <w:keepLines/>
        <w:tabs>
          <w:tab w:val="left" w:pos="284"/>
        </w:tabs>
        <w:jc w:val="both"/>
        <w:rPr>
          <w:rFonts w:ascii="Tahoma" w:hAnsi="Tahoma" w:cs="Tahoma"/>
        </w:rPr>
      </w:pPr>
    </w:p>
    <w:p w14:paraId="7428C117" w14:textId="77777777" w:rsidR="00B31DFE" w:rsidRDefault="00B31DFE" w:rsidP="00BC5410">
      <w:pPr>
        <w:keepNext/>
        <w:keepLines/>
        <w:tabs>
          <w:tab w:val="left" w:pos="284"/>
        </w:tabs>
        <w:jc w:val="both"/>
        <w:rPr>
          <w:rFonts w:ascii="Tahoma" w:hAnsi="Tahoma" w:cs="Tahoma"/>
        </w:rPr>
      </w:pPr>
    </w:p>
    <w:p w14:paraId="5A84819F" w14:textId="77777777" w:rsidR="00B31DFE" w:rsidRDefault="00B31DFE" w:rsidP="00BC5410">
      <w:pPr>
        <w:keepNext/>
        <w:keepLines/>
        <w:tabs>
          <w:tab w:val="left" w:pos="284"/>
        </w:tabs>
        <w:jc w:val="both"/>
        <w:rPr>
          <w:rFonts w:ascii="Tahoma" w:hAnsi="Tahoma" w:cs="Tahoma"/>
        </w:rPr>
      </w:pPr>
    </w:p>
    <w:p w14:paraId="286D8AC1" w14:textId="77777777" w:rsidR="00B31DFE" w:rsidRDefault="00B31DFE" w:rsidP="00BC5410">
      <w:pPr>
        <w:keepNext/>
        <w:keepLines/>
        <w:tabs>
          <w:tab w:val="left" w:pos="284"/>
        </w:tabs>
        <w:jc w:val="both"/>
        <w:rPr>
          <w:rFonts w:ascii="Tahoma" w:hAnsi="Tahoma" w:cs="Tahoma"/>
        </w:rPr>
      </w:pPr>
    </w:p>
    <w:p w14:paraId="0D70C75D" w14:textId="77777777" w:rsidR="00B31DFE" w:rsidRDefault="00B31DFE" w:rsidP="00BC5410">
      <w:pPr>
        <w:keepNext/>
        <w:keepLines/>
        <w:tabs>
          <w:tab w:val="left" w:pos="284"/>
        </w:tabs>
        <w:jc w:val="both"/>
        <w:rPr>
          <w:rFonts w:ascii="Tahoma" w:hAnsi="Tahoma" w:cs="Tahoma"/>
        </w:rPr>
      </w:pPr>
    </w:p>
    <w:p w14:paraId="3A9CE592" w14:textId="77777777" w:rsidR="00D33ED9" w:rsidRDefault="00D33ED9" w:rsidP="00BC5410">
      <w:pPr>
        <w:keepNext/>
        <w:keepLines/>
        <w:tabs>
          <w:tab w:val="left" w:pos="284"/>
        </w:tabs>
        <w:jc w:val="both"/>
        <w:rPr>
          <w:rFonts w:ascii="Tahoma" w:hAnsi="Tahoma" w:cs="Tahoma"/>
        </w:rPr>
      </w:pPr>
    </w:p>
    <w:p w14:paraId="301FE104" w14:textId="77777777" w:rsidR="00B11E76" w:rsidRDefault="00B11E76" w:rsidP="00BC5410">
      <w:pPr>
        <w:keepNext/>
        <w:keepLines/>
        <w:tabs>
          <w:tab w:val="left" w:pos="284"/>
        </w:tabs>
        <w:jc w:val="both"/>
        <w:rPr>
          <w:rFonts w:ascii="Tahoma" w:hAnsi="Tahoma" w:cs="Tahoma"/>
        </w:rPr>
      </w:pPr>
    </w:p>
    <w:p w14:paraId="52081B29" w14:textId="77777777" w:rsidR="00B11E76" w:rsidRDefault="00B11E76" w:rsidP="00BC5410">
      <w:pPr>
        <w:keepNext/>
        <w:keepLines/>
        <w:tabs>
          <w:tab w:val="left" w:pos="284"/>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4E24AADF" w14:textId="77777777" w:rsidTr="009229D0">
        <w:tc>
          <w:tcPr>
            <w:tcW w:w="7725" w:type="dxa"/>
          </w:tcPr>
          <w:p w14:paraId="4F4E3198" w14:textId="77777777" w:rsidR="00B976DC" w:rsidRPr="00C8579C" w:rsidRDefault="00B976DC" w:rsidP="00BC5410">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lastRenderedPageBreak/>
              <w:t>IZJAVA O UDELEŽBI FIZIČNIH IN PRAVNIH OSEB V LASTNIŠTVU GOSPODARSKEGA SUBJEKTA</w:t>
            </w:r>
            <w:r w:rsidRPr="00C8579C">
              <w:rPr>
                <w:rStyle w:val="Sprotnaopomba-sklic"/>
                <w:rFonts w:ascii="Tahoma" w:hAnsi="Tahoma" w:cs="Tahoma"/>
              </w:rPr>
              <w:footnoteReference w:id="1"/>
            </w:r>
          </w:p>
        </w:tc>
        <w:tc>
          <w:tcPr>
            <w:tcW w:w="1417" w:type="dxa"/>
          </w:tcPr>
          <w:p w14:paraId="05D16BE4" w14:textId="77777777" w:rsidR="00B976DC" w:rsidRPr="00C8579C" w:rsidRDefault="00B976DC" w:rsidP="00BC5410">
            <w:pPr>
              <w:keepNext/>
              <w:keepLines/>
              <w:jc w:val="both"/>
              <w:rPr>
                <w:rFonts w:ascii="Tahoma" w:hAnsi="Tahoma" w:cs="Tahoma"/>
                <w:b/>
              </w:rPr>
            </w:pPr>
            <w:r w:rsidRPr="00C8579C">
              <w:rPr>
                <w:rFonts w:ascii="Tahoma" w:hAnsi="Tahoma" w:cs="Tahoma"/>
                <w:b/>
              </w:rPr>
              <w:t>Priloga 3</w:t>
            </w:r>
          </w:p>
        </w:tc>
      </w:tr>
    </w:tbl>
    <w:p w14:paraId="6FBC0AD2" w14:textId="77777777" w:rsidR="00A539F0" w:rsidRPr="00C8579C" w:rsidRDefault="00A539F0" w:rsidP="00BC5410">
      <w:pPr>
        <w:keepNext/>
        <w:keepLines/>
        <w:jc w:val="both"/>
        <w:rPr>
          <w:rFonts w:ascii="Tahoma" w:hAnsi="Tahoma" w:cs="Tahoma"/>
          <w:bCs/>
          <w:i/>
          <w:noProof/>
          <w:sz w:val="18"/>
          <w:szCs w:val="18"/>
        </w:rPr>
      </w:pPr>
    </w:p>
    <w:p w14:paraId="1BF80404" w14:textId="77777777" w:rsidR="00A539F0" w:rsidRPr="00C8579C" w:rsidRDefault="00A539F0" w:rsidP="00BC5410">
      <w:pPr>
        <w:keepNext/>
        <w:keepLines/>
        <w:tabs>
          <w:tab w:val="left" w:pos="284"/>
        </w:tabs>
        <w:jc w:val="both"/>
        <w:rPr>
          <w:rFonts w:ascii="Tahoma" w:hAnsi="Tahoma" w:cs="Tahoma"/>
        </w:rPr>
      </w:pPr>
    </w:p>
    <w:p w14:paraId="14BECC52" w14:textId="77777777" w:rsidR="00A539F0" w:rsidRPr="00C8579C" w:rsidRDefault="00A539F0" w:rsidP="00BC5410">
      <w:pPr>
        <w:keepNext/>
        <w:keepLines/>
        <w:ind w:right="1"/>
        <w:jc w:val="both"/>
        <w:rPr>
          <w:rFonts w:ascii="Tahoma" w:hAnsi="Tahoma" w:cs="Tahoma"/>
          <w:i/>
        </w:rPr>
      </w:pPr>
      <w:r w:rsidRPr="00C8579C">
        <w:rPr>
          <w:rFonts w:ascii="Tahoma" w:hAnsi="Tahoma" w:cs="Tahoma"/>
          <w:i/>
        </w:rPr>
        <w:t>Podatki o pravni osebi (</w:t>
      </w:r>
      <w:r w:rsidR="00D6227E" w:rsidRPr="00C8579C">
        <w:rPr>
          <w:rFonts w:ascii="Tahoma" w:hAnsi="Tahoma" w:cs="Tahoma"/>
          <w:i/>
        </w:rPr>
        <w:t>gospodarskem subjektu</w:t>
      </w:r>
      <w:r w:rsidRPr="00C8579C">
        <w:rPr>
          <w:rFonts w:ascii="Tahoma" w:hAnsi="Tahoma" w:cs="Tahoma"/>
          <w:i/>
        </w:rPr>
        <w:t>):</w:t>
      </w:r>
    </w:p>
    <w:p w14:paraId="76B12879" w14:textId="77777777" w:rsidR="00A539F0" w:rsidRPr="00C8579C" w:rsidRDefault="00A539F0" w:rsidP="00BC5410">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056A9D20" w14:textId="77777777" w:rsidR="00A539F0" w:rsidRPr="00C8579C" w:rsidRDefault="00A539F0" w:rsidP="00BC5410">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661A8F24" w14:textId="77777777" w:rsidR="00A539F0" w:rsidRPr="00C8579C" w:rsidRDefault="00A539F0" w:rsidP="00BC5410">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23F252F6" w14:textId="77777777" w:rsidR="00A539F0" w:rsidRPr="00C8579C" w:rsidRDefault="00A539F0" w:rsidP="00BC5410">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22657D03" w14:textId="77777777" w:rsidR="00A539F0" w:rsidRPr="00C8579C" w:rsidRDefault="00A539F0" w:rsidP="00BC5410">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2A79A72B" w14:textId="6D6FD5B0" w:rsidR="00A539F0" w:rsidRPr="00C8579C" w:rsidRDefault="00A539F0" w:rsidP="00BC5410">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xml:space="preserve"> _________________________________________________________</w:t>
      </w:r>
      <w:r w:rsidR="00D6227E" w:rsidRPr="00C8579C">
        <w:rPr>
          <w:rFonts w:ascii="Tahoma" w:hAnsi="Tahoma" w:cs="Tahoma"/>
        </w:rPr>
        <w:t>______________</w:t>
      </w:r>
    </w:p>
    <w:p w14:paraId="180EF69D" w14:textId="77777777" w:rsidR="00A539F0" w:rsidRPr="00C8579C" w:rsidRDefault="00A539F0" w:rsidP="00BC5410">
      <w:pPr>
        <w:keepNext/>
        <w:keepLines/>
        <w:ind w:right="1"/>
        <w:jc w:val="both"/>
        <w:rPr>
          <w:rFonts w:ascii="Tahoma" w:hAnsi="Tahoma" w:cs="Tahoma"/>
        </w:rPr>
      </w:pPr>
    </w:p>
    <w:p w14:paraId="11179E49" w14:textId="1A0D679C" w:rsidR="00A539F0" w:rsidRPr="00C8579C" w:rsidRDefault="00A539F0" w:rsidP="00BC5410">
      <w:pPr>
        <w:keepNext/>
        <w:keepLines/>
        <w:jc w:val="both"/>
        <w:rPr>
          <w:rFonts w:ascii="Tahoma" w:hAnsi="Tahoma" w:cs="Tahoma"/>
        </w:rPr>
      </w:pPr>
      <w:r w:rsidRPr="00C8579C">
        <w:rPr>
          <w:rFonts w:ascii="Tahoma" w:hAnsi="Tahoma" w:cs="Tahoma"/>
        </w:rPr>
        <w:t xml:space="preserve">V zvezi z javnim naročilom </w:t>
      </w:r>
      <w:r w:rsidR="00AD7483">
        <w:rPr>
          <w:rFonts w:ascii="Tahoma" w:hAnsi="Tahoma" w:cs="Tahoma"/>
          <w:b/>
        </w:rPr>
        <w:t>VKS-</w:t>
      </w:r>
      <w:r w:rsidR="000B78C2">
        <w:rPr>
          <w:rFonts w:ascii="Tahoma" w:hAnsi="Tahoma" w:cs="Tahoma"/>
          <w:b/>
        </w:rPr>
        <w:t>59/24</w:t>
      </w:r>
      <w:r w:rsidR="00032CA0" w:rsidRPr="00C8579C">
        <w:rPr>
          <w:rFonts w:ascii="Tahoma" w:hAnsi="Tahoma" w:cs="Tahoma"/>
          <w:b/>
        </w:rPr>
        <w:t xml:space="preserve"> </w:t>
      </w:r>
      <w:r w:rsidRPr="00C8579C">
        <w:rPr>
          <w:rFonts w:ascii="Tahoma" w:hAnsi="Tahoma" w:cs="Tahoma"/>
          <w:b/>
        </w:rPr>
        <w:t xml:space="preserve">– </w:t>
      </w:r>
      <w:r w:rsidR="00C04869">
        <w:rPr>
          <w:rFonts w:ascii="Tahoma" w:hAnsi="Tahoma" w:cs="Tahoma"/>
          <w:b/>
        </w:rPr>
        <w:t>Prevzem produkta LF-A iz obdelave komunalnih odpadkov v RCERO Ljubljana</w:t>
      </w:r>
      <w:r w:rsidRPr="00C8579C">
        <w:rPr>
          <w:rFonts w:ascii="Tahoma" w:hAnsi="Tahoma" w:cs="Tahoma"/>
          <w:b/>
        </w:rPr>
        <w:t xml:space="preserve"> </w:t>
      </w:r>
      <w:r w:rsidRPr="00C8579C">
        <w:rPr>
          <w:rFonts w:ascii="Tahoma" w:hAnsi="Tahoma" w:cs="Tahoma"/>
        </w:rPr>
        <w:t xml:space="preserve">posredujemo na osnovi šestega odstavka 14. člena </w:t>
      </w:r>
      <w:proofErr w:type="spellStart"/>
      <w:r w:rsidRPr="00C8579C">
        <w:rPr>
          <w:rFonts w:ascii="Tahoma" w:hAnsi="Tahoma" w:cs="Tahoma"/>
        </w:rPr>
        <w:t>ZIntPK</w:t>
      </w:r>
      <w:proofErr w:type="spellEnd"/>
      <w:r w:rsidRPr="00C8579C">
        <w:rPr>
          <w:rFonts w:ascii="Tahoma" w:hAnsi="Tahoma" w:cs="Tahoma"/>
        </w:rPr>
        <w:t xml:space="preserve">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14:paraId="5220014E" w14:textId="77777777" w:rsidR="00A539F0" w:rsidRPr="00C8579C" w:rsidRDefault="00A539F0" w:rsidP="00BC5410">
      <w:pPr>
        <w:keepNext/>
        <w:keepLines/>
        <w:jc w:val="both"/>
      </w:pPr>
    </w:p>
    <w:p w14:paraId="30DEDC50" w14:textId="77777777" w:rsidR="00A539F0" w:rsidRPr="00C8579C" w:rsidRDefault="00A539F0" w:rsidP="00BC5410">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70B6ADC5" w14:textId="77777777" w:rsidR="00A539F0" w:rsidRPr="00C8579C" w:rsidRDefault="00A539F0" w:rsidP="00BC5410">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A539F0" w:rsidRPr="00C8579C" w14:paraId="4D0C553E" w14:textId="77777777" w:rsidTr="00A16DD0">
        <w:tc>
          <w:tcPr>
            <w:tcW w:w="533" w:type="dxa"/>
            <w:shd w:val="clear" w:color="auto" w:fill="auto"/>
          </w:tcPr>
          <w:p w14:paraId="2B354E10" w14:textId="77777777" w:rsidR="00A539F0" w:rsidRPr="00C8579C" w:rsidRDefault="00A539F0" w:rsidP="00BC5410">
            <w:pPr>
              <w:keepNext/>
              <w:keepLines/>
              <w:jc w:val="both"/>
              <w:rPr>
                <w:rFonts w:ascii="Tahoma" w:hAnsi="Tahoma" w:cs="Tahoma"/>
                <w:b/>
              </w:rPr>
            </w:pPr>
            <w:r w:rsidRPr="00C8579C">
              <w:rPr>
                <w:rFonts w:ascii="Tahoma" w:hAnsi="Tahoma" w:cs="Tahoma"/>
                <w:b/>
              </w:rPr>
              <w:t>Št.</w:t>
            </w:r>
          </w:p>
        </w:tc>
        <w:tc>
          <w:tcPr>
            <w:tcW w:w="3403" w:type="dxa"/>
            <w:shd w:val="clear" w:color="auto" w:fill="auto"/>
          </w:tcPr>
          <w:p w14:paraId="37007A14" w14:textId="77777777" w:rsidR="00A539F0" w:rsidRPr="00C8579C" w:rsidRDefault="00A539F0" w:rsidP="00BC5410">
            <w:pPr>
              <w:keepNext/>
              <w:keepLines/>
              <w:jc w:val="both"/>
              <w:rPr>
                <w:rFonts w:ascii="Tahoma" w:hAnsi="Tahoma" w:cs="Tahoma"/>
                <w:b/>
              </w:rPr>
            </w:pPr>
            <w:r w:rsidRPr="00C8579C">
              <w:rPr>
                <w:rFonts w:ascii="Tahoma" w:hAnsi="Tahoma" w:cs="Tahoma"/>
                <w:b/>
              </w:rPr>
              <w:t>Naziv</w:t>
            </w:r>
          </w:p>
        </w:tc>
        <w:tc>
          <w:tcPr>
            <w:tcW w:w="3402" w:type="dxa"/>
          </w:tcPr>
          <w:p w14:paraId="285828EF" w14:textId="77777777" w:rsidR="00A539F0" w:rsidRPr="00C8579C" w:rsidRDefault="00A539F0" w:rsidP="00BC5410">
            <w:pPr>
              <w:keepNext/>
              <w:keepLines/>
              <w:jc w:val="both"/>
              <w:rPr>
                <w:rFonts w:ascii="Tahoma" w:hAnsi="Tahoma" w:cs="Tahoma"/>
                <w:b/>
              </w:rPr>
            </w:pPr>
            <w:r w:rsidRPr="00C8579C">
              <w:rPr>
                <w:rFonts w:ascii="Tahoma" w:hAnsi="Tahoma" w:cs="Tahoma"/>
                <w:b/>
              </w:rPr>
              <w:t>Sedež</w:t>
            </w:r>
          </w:p>
        </w:tc>
        <w:tc>
          <w:tcPr>
            <w:tcW w:w="1843" w:type="dxa"/>
            <w:shd w:val="clear" w:color="auto" w:fill="auto"/>
          </w:tcPr>
          <w:p w14:paraId="5927203B" w14:textId="77777777" w:rsidR="00A539F0" w:rsidRPr="00C8579C" w:rsidRDefault="00A539F0" w:rsidP="00BC5410">
            <w:pPr>
              <w:keepNext/>
              <w:keepLines/>
              <w:jc w:val="both"/>
              <w:rPr>
                <w:rFonts w:ascii="Tahoma" w:hAnsi="Tahoma" w:cs="Tahoma"/>
                <w:b/>
              </w:rPr>
            </w:pPr>
            <w:r w:rsidRPr="00C8579C">
              <w:rPr>
                <w:rFonts w:ascii="Tahoma" w:hAnsi="Tahoma" w:cs="Tahoma"/>
                <w:b/>
              </w:rPr>
              <w:t>Delež lastništva v %</w:t>
            </w:r>
          </w:p>
        </w:tc>
      </w:tr>
      <w:tr w:rsidR="00A539F0" w:rsidRPr="00C8579C" w14:paraId="1ABF48A2" w14:textId="77777777" w:rsidTr="00A16DD0">
        <w:tc>
          <w:tcPr>
            <w:tcW w:w="533" w:type="dxa"/>
            <w:shd w:val="clear" w:color="auto" w:fill="auto"/>
          </w:tcPr>
          <w:p w14:paraId="6D2F153F" w14:textId="77777777" w:rsidR="00A539F0" w:rsidRPr="00C8579C" w:rsidRDefault="00A539F0" w:rsidP="00BC5410">
            <w:pPr>
              <w:keepNext/>
              <w:keepLines/>
              <w:jc w:val="both"/>
              <w:rPr>
                <w:rFonts w:ascii="Tahoma" w:hAnsi="Tahoma" w:cs="Tahoma"/>
                <w:b/>
              </w:rPr>
            </w:pPr>
            <w:r w:rsidRPr="00C8579C">
              <w:rPr>
                <w:rFonts w:ascii="Tahoma" w:hAnsi="Tahoma" w:cs="Tahoma"/>
                <w:b/>
              </w:rPr>
              <w:t>1.</w:t>
            </w:r>
          </w:p>
        </w:tc>
        <w:tc>
          <w:tcPr>
            <w:tcW w:w="3403" w:type="dxa"/>
            <w:shd w:val="clear" w:color="auto" w:fill="auto"/>
          </w:tcPr>
          <w:p w14:paraId="424EF70A" w14:textId="77777777" w:rsidR="00A539F0" w:rsidRPr="00C8579C" w:rsidRDefault="00A539F0" w:rsidP="00BC5410">
            <w:pPr>
              <w:keepNext/>
              <w:keepLines/>
              <w:jc w:val="both"/>
              <w:rPr>
                <w:rFonts w:ascii="Tahoma" w:hAnsi="Tahoma" w:cs="Tahoma"/>
                <w:b/>
              </w:rPr>
            </w:pPr>
          </w:p>
        </w:tc>
        <w:tc>
          <w:tcPr>
            <w:tcW w:w="3402" w:type="dxa"/>
          </w:tcPr>
          <w:p w14:paraId="6A681CDD" w14:textId="77777777" w:rsidR="00A539F0" w:rsidRPr="00C8579C" w:rsidRDefault="00A539F0" w:rsidP="00BC5410">
            <w:pPr>
              <w:keepNext/>
              <w:keepLines/>
              <w:jc w:val="both"/>
              <w:rPr>
                <w:rFonts w:ascii="Tahoma" w:hAnsi="Tahoma" w:cs="Tahoma"/>
                <w:b/>
              </w:rPr>
            </w:pPr>
          </w:p>
        </w:tc>
        <w:tc>
          <w:tcPr>
            <w:tcW w:w="1843" w:type="dxa"/>
            <w:shd w:val="clear" w:color="auto" w:fill="auto"/>
          </w:tcPr>
          <w:p w14:paraId="37282925" w14:textId="77777777" w:rsidR="00A539F0" w:rsidRPr="00C8579C" w:rsidRDefault="00A539F0" w:rsidP="00BC5410">
            <w:pPr>
              <w:keepNext/>
              <w:keepLines/>
              <w:jc w:val="both"/>
              <w:rPr>
                <w:rFonts w:ascii="Tahoma" w:hAnsi="Tahoma" w:cs="Tahoma"/>
                <w:b/>
              </w:rPr>
            </w:pPr>
          </w:p>
        </w:tc>
      </w:tr>
      <w:tr w:rsidR="00A539F0" w:rsidRPr="00C8579C" w14:paraId="2726D9B9" w14:textId="77777777" w:rsidTr="00A16DD0">
        <w:tc>
          <w:tcPr>
            <w:tcW w:w="533" w:type="dxa"/>
            <w:shd w:val="clear" w:color="auto" w:fill="auto"/>
          </w:tcPr>
          <w:p w14:paraId="375240AD" w14:textId="77777777" w:rsidR="00A539F0" w:rsidRPr="00C8579C" w:rsidRDefault="00A539F0" w:rsidP="00BC5410">
            <w:pPr>
              <w:keepNext/>
              <w:keepLines/>
              <w:jc w:val="both"/>
              <w:rPr>
                <w:rFonts w:ascii="Tahoma" w:hAnsi="Tahoma" w:cs="Tahoma"/>
                <w:b/>
              </w:rPr>
            </w:pPr>
            <w:r w:rsidRPr="00C8579C">
              <w:rPr>
                <w:rFonts w:ascii="Tahoma" w:hAnsi="Tahoma" w:cs="Tahoma"/>
                <w:b/>
              </w:rPr>
              <w:t>2.</w:t>
            </w:r>
          </w:p>
        </w:tc>
        <w:tc>
          <w:tcPr>
            <w:tcW w:w="3403" w:type="dxa"/>
            <w:shd w:val="clear" w:color="auto" w:fill="auto"/>
          </w:tcPr>
          <w:p w14:paraId="6987EDCF" w14:textId="77777777" w:rsidR="00A539F0" w:rsidRPr="00C8579C" w:rsidRDefault="00A539F0" w:rsidP="00BC5410">
            <w:pPr>
              <w:keepNext/>
              <w:keepLines/>
              <w:jc w:val="both"/>
              <w:rPr>
                <w:rFonts w:ascii="Tahoma" w:hAnsi="Tahoma" w:cs="Tahoma"/>
                <w:b/>
              </w:rPr>
            </w:pPr>
          </w:p>
        </w:tc>
        <w:tc>
          <w:tcPr>
            <w:tcW w:w="3402" w:type="dxa"/>
          </w:tcPr>
          <w:p w14:paraId="1EBB0A8C" w14:textId="77777777" w:rsidR="00A539F0" w:rsidRPr="00C8579C" w:rsidRDefault="00A539F0" w:rsidP="00BC5410">
            <w:pPr>
              <w:keepNext/>
              <w:keepLines/>
              <w:jc w:val="both"/>
              <w:rPr>
                <w:rFonts w:ascii="Tahoma" w:hAnsi="Tahoma" w:cs="Tahoma"/>
                <w:b/>
              </w:rPr>
            </w:pPr>
          </w:p>
        </w:tc>
        <w:tc>
          <w:tcPr>
            <w:tcW w:w="1843" w:type="dxa"/>
            <w:shd w:val="clear" w:color="auto" w:fill="auto"/>
          </w:tcPr>
          <w:p w14:paraId="0890695D" w14:textId="77777777" w:rsidR="00A539F0" w:rsidRPr="00C8579C" w:rsidRDefault="00A539F0" w:rsidP="00BC5410">
            <w:pPr>
              <w:keepNext/>
              <w:keepLines/>
              <w:jc w:val="both"/>
              <w:rPr>
                <w:rFonts w:ascii="Tahoma" w:hAnsi="Tahoma" w:cs="Tahoma"/>
                <w:b/>
              </w:rPr>
            </w:pPr>
          </w:p>
        </w:tc>
      </w:tr>
      <w:tr w:rsidR="00A539F0" w:rsidRPr="00C8579C" w14:paraId="1CF1743C" w14:textId="77777777" w:rsidTr="00A16DD0">
        <w:tc>
          <w:tcPr>
            <w:tcW w:w="533" w:type="dxa"/>
            <w:shd w:val="clear" w:color="auto" w:fill="auto"/>
          </w:tcPr>
          <w:p w14:paraId="187B45E2" w14:textId="77777777" w:rsidR="00A539F0" w:rsidRPr="00C8579C" w:rsidRDefault="00A539F0" w:rsidP="00BC5410">
            <w:pPr>
              <w:keepNext/>
              <w:keepLines/>
              <w:jc w:val="both"/>
              <w:rPr>
                <w:rFonts w:ascii="Tahoma" w:hAnsi="Tahoma" w:cs="Tahoma"/>
                <w:b/>
              </w:rPr>
            </w:pPr>
            <w:r w:rsidRPr="00C8579C">
              <w:rPr>
                <w:rFonts w:ascii="Tahoma" w:hAnsi="Tahoma" w:cs="Tahoma"/>
                <w:b/>
              </w:rPr>
              <w:t>3.</w:t>
            </w:r>
          </w:p>
        </w:tc>
        <w:tc>
          <w:tcPr>
            <w:tcW w:w="3403" w:type="dxa"/>
            <w:shd w:val="clear" w:color="auto" w:fill="auto"/>
          </w:tcPr>
          <w:p w14:paraId="4C34A101" w14:textId="77777777" w:rsidR="00A539F0" w:rsidRPr="00C8579C" w:rsidRDefault="00A539F0" w:rsidP="00BC5410">
            <w:pPr>
              <w:keepNext/>
              <w:keepLines/>
              <w:jc w:val="both"/>
              <w:rPr>
                <w:rFonts w:ascii="Tahoma" w:hAnsi="Tahoma" w:cs="Tahoma"/>
                <w:b/>
              </w:rPr>
            </w:pPr>
          </w:p>
        </w:tc>
        <w:tc>
          <w:tcPr>
            <w:tcW w:w="3402" w:type="dxa"/>
          </w:tcPr>
          <w:p w14:paraId="1A117C28" w14:textId="77777777" w:rsidR="00A539F0" w:rsidRPr="00C8579C" w:rsidRDefault="00A539F0" w:rsidP="00BC5410">
            <w:pPr>
              <w:keepNext/>
              <w:keepLines/>
              <w:jc w:val="both"/>
              <w:rPr>
                <w:rFonts w:ascii="Tahoma" w:hAnsi="Tahoma" w:cs="Tahoma"/>
                <w:b/>
              </w:rPr>
            </w:pPr>
          </w:p>
        </w:tc>
        <w:tc>
          <w:tcPr>
            <w:tcW w:w="1843" w:type="dxa"/>
            <w:shd w:val="clear" w:color="auto" w:fill="auto"/>
          </w:tcPr>
          <w:p w14:paraId="2BD4C760" w14:textId="77777777" w:rsidR="00A539F0" w:rsidRPr="00C8579C" w:rsidRDefault="00A539F0" w:rsidP="00BC5410">
            <w:pPr>
              <w:keepNext/>
              <w:keepLines/>
              <w:jc w:val="both"/>
              <w:rPr>
                <w:rFonts w:ascii="Tahoma" w:hAnsi="Tahoma" w:cs="Tahoma"/>
                <w:b/>
              </w:rPr>
            </w:pPr>
          </w:p>
        </w:tc>
      </w:tr>
      <w:tr w:rsidR="00A539F0" w:rsidRPr="00C8579C" w14:paraId="246D73A4" w14:textId="77777777" w:rsidTr="00A16DD0">
        <w:tc>
          <w:tcPr>
            <w:tcW w:w="533" w:type="dxa"/>
            <w:shd w:val="clear" w:color="auto" w:fill="auto"/>
          </w:tcPr>
          <w:p w14:paraId="7604EAC6" w14:textId="77777777" w:rsidR="00A539F0" w:rsidRPr="00C8579C" w:rsidRDefault="00A539F0" w:rsidP="00BC5410">
            <w:pPr>
              <w:keepNext/>
              <w:keepLines/>
              <w:jc w:val="both"/>
              <w:rPr>
                <w:rFonts w:ascii="Tahoma" w:hAnsi="Tahoma" w:cs="Tahoma"/>
                <w:b/>
              </w:rPr>
            </w:pPr>
            <w:r w:rsidRPr="00C8579C">
              <w:rPr>
                <w:rFonts w:ascii="Tahoma" w:hAnsi="Tahoma" w:cs="Tahoma"/>
                <w:b/>
              </w:rPr>
              <w:t>….</w:t>
            </w:r>
          </w:p>
        </w:tc>
        <w:tc>
          <w:tcPr>
            <w:tcW w:w="3403" w:type="dxa"/>
            <w:shd w:val="clear" w:color="auto" w:fill="auto"/>
          </w:tcPr>
          <w:p w14:paraId="35AFAAFC" w14:textId="77777777" w:rsidR="00A539F0" w:rsidRPr="00C8579C" w:rsidRDefault="00A539F0" w:rsidP="00BC5410">
            <w:pPr>
              <w:keepNext/>
              <w:keepLines/>
              <w:jc w:val="both"/>
              <w:rPr>
                <w:rFonts w:ascii="Tahoma" w:hAnsi="Tahoma" w:cs="Tahoma"/>
                <w:b/>
              </w:rPr>
            </w:pPr>
          </w:p>
        </w:tc>
        <w:tc>
          <w:tcPr>
            <w:tcW w:w="3402" w:type="dxa"/>
          </w:tcPr>
          <w:p w14:paraId="2F3F6588" w14:textId="77777777" w:rsidR="00A539F0" w:rsidRPr="00C8579C" w:rsidRDefault="00A539F0" w:rsidP="00BC5410">
            <w:pPr>
              <w:keepNext/>
              <w:keepLines/>
              <w:jc w:val="both"/>
              <w:rPr>
                <w:rFonts w:ascii="Tahoma" w:hAnsi="Tahoma" w:cs="Tahoma"/>
                <w:b/>
              </w:rPr>
            </w:pPr>
          </w:p>
        </w:tc>
        <w:tc>
          <w:tcPr>
            <w:tcW w:w="1843" w:type="dxa"/>
            <w:shd w:val="clear" w:color="auto" w:fill="auto"/>
          </w:tcPr>
          <w:p w14:paraId="2E26E009" w14:textId="77777777" w:rsidR="00A539F0" w:rsidRPr="00C8579C" w:rsidRDefault="00A539F0" w:rsidP="00BC5410">
            <w:pPr>
              <w:keepNext/>
              <w:keepLines/>
              <w:jc w:val="both"/>
              <w:rPr>
                <w:rFonts w:ascii="Tahoma" w:hAnsi="Tahoma" w:cs="Tahoma"/>
                <w:b/>
              </w:rPr>
            </w:pPr>
          </w:p>
        </w:tc>
      </w:tr>
    </w:tbl>
    <w:p w14:paraId="15FA212A" w14:textId="77777777" w:rsidR="00A539F0" w:rsidRPr="00C8579C" w:rsidRDefault="00A539F0" w:rsidP="00BC5410">
      <w:pPr>
        <w:keepNext/>
        <w:keepLines/>
        <w:jc w:val="both"/>
        <w:rPr>
          <w:rFonts w:ascii="Tahoma" w:hAnsi="Tahoma" w:cs="Tahoma"/>
          <w:b/>
        </w:rPr>
      </w:pPr>
    </w:p>
    <w:p w14:paraId="37D6FFC8" w14:textId="77777777" w:rsidR="00890C57" w:rsidRPr="00C8579C" w:rsidRDefault="00890C57" w:rsidP="00BC5410">
      <w:pPr>
        <w:keepNext/>
        <w:keepLines/>
        <w:jc w:val="both"/>
        <w:rPr>
          <w:rFonts w:ascii="Tahoma" w:hAnsi="Tahoma" w:cs="Tahoma"/>
          <w:b/>
        </w:rPr>
      </w:pPr>
    </w:p>
    <w:p w14:paraId="4E1F65FC" w14:textId="77777777" w:rsidR="00A539F0" w:rsidRPr="00C8579C" w:rsidRDefault="00A539F0" w:rsidP="00BC5410">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fizične osebe</w:t>
      </w:r>
      <w:r w:rsidRPr="00C8579C">
        <w:rPr>
          <w:rFonts w:ascii="Tahoma" w:hAnsi="Tahoma" w:cs="Tahoma"/>
        </w:rPr>
        <w:t>, vključno z udeležbo tihih družbenikov:</w:t>
      </w:r>
    </w:p>
    <w:p w14:paraId="25985595" w14:textId="77777777" w:rsidR="00A539F0" w:rsidRPr="00C8579C" w:rsidRDefault="00A539F0" w:rsidP="00BC5410">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3245"/>
        <w:gridCol w:w="3516"/>
        <w:gridCol w:w="1770"/>
      </w:tblGrid>
      <w:tr w:rsidR="00A539F0" w:rsidRPr="00C8579C" w14:paraId="159051AE" w14:textId="77777777" w:rsidTr="003C0E5D">
        <w:tc>
          <w:tcPr>
            <w:tcW w:w="534" w:type="dxa"/>
            <w:shd w:val="clear" w:color="auto" w:fill="auto"/>
          </w:tcPr>
          <w:p w14:paraId="6017F138" w14:textId="77777777" w:rsidR="00A539F0" w:rsidRPr="00C8579C" w:rsidRDefault="00A539F0" w:rsidP="00BC5410">
            <w:pPr>
              <w:keepNext/>
              <w:keepLines/>
              <w:jc w:val="both"/>
              <w:rPr>
                <w:rFonts w:ascii="Tahoma" w:hAnsi="Tahoma" w:cs="Tahoma"/>
                <w:b/>
              </w:rPr>
            </w:pPr>
            <w:r w:rsidRPr="00C8579C">
              <w:rPr>
                <w:rFonts w:ascii="Tahoma" w:hAnsi="Tahoma" w:cs="Tahoma"/>
                <w:b/>
              </w:rPr>
              <w:t>Št.</w:t>
            </w:r>
          </w:p>
        </w:tc>
        <w:tc>
          <w:tcPr>
            <w:tcW w:w="3402" w:type="dxa"/>
            <w:shd w:val="clear" w:color="auto" w:fill="auto"/>
          </w:tcPr>
          <w:p w14:paraId="118DE51C" w14:textId="77777777" w:rsidR="00A539F0" w:rsidRPr="00C8579C" w:rsidRDefault="00A539F0" w:rsidP="00BC5410">
            <w:pPr>
              <w:keepNext/>
              <w:keepLines/>
              <w:jc w:val="both"/>
              <w:rPr>
                <w:rFonts w:ascii="Tahoma" w:hAnsi="Tahoma" w:cs="Tahoma"/>
                <w:b/>
              </w:rPr>
            </w:pPr>
            <w:r w:rsidRPr="00C8579C">
              <w:rPr>
                <w:rFonts w:ascii="Tahoma" w:hAnsi="Tahoma" w:cs="Tahoma"/>
                <w:b/>
              </w:rPr>
              <w:t>Ime in priimek</w:t>
            </w:r>
          </w:p>
        </w:tc>
        <w:tc>
          <w:tcPr>
            <w:tcW w:w="3685" w:type="dxa"/>
            <w:shd w:val="clear" w:color="auto" w:fill="auto"/>
          </w:tcPr>
          <w:p w14:paraId="0B9B2F01" w14:textId="77777777" w:rsidR="00A539F0" w:rsidRPr="00C8579C" w:rsidRDefault="00A539F0" w:rsidP="00BC5410">
            <w:pPr>
              <w:keepNext/>
              <w:keepLines/>
              <w:jc w:val="both"/>
              <w:rPr>
                <w:rFonts w:ascii="Tahoma" w:hAnsi="Tahoma" w:cs="Tahoma"/>
                <w:b/>
              </w:rPr>
            </w:pPr>
            <w:r w:rsidRPr="00C8579C">
              <w:rPr>
                <w:rFonts w:ascii="Tahoma" w:hAnsi="Tahoma" w:cs="Tahoma"/>
                <w:b/>
              </w:rPr>
              <w:t>Naslov stalnega bivališča</w:t>
            </w:r>
          </w:p>
        </w:tc>
        <w:tc>
          <w:tcPr>
            <w:tcW w:w="1810" w:type="dxa"/>
            <w:shd w:val="clear" w:color="auto" w:fill="auto"/>
          </w:tcPr>
          <w:p w14:paraId="5B66E5F2" w14:textId="77777777" w:rsidR="00A539F0" w:rsidRPr="00C8579C" w:rsidRDefault="00A539F0" w:rsidP="00BC5410">
            <w:pPr>
              <w:keepNext/>
              <w:keepLines/>
              <w:jc w:val="both"/>
              <w:rPr>
                <w:rFonts w:ascii="Tahoma" w:hAnsi="Tahoma" w:cs="Tahoma"/>
                <w:b/>
              </w:rPr>
            </w:pPr>
            <w:r w:rsidRPr="00C8579C">
              <w:rPr>
                <w:rFonts w:ascii="Tahoma" w:hAnsi="Tahoma" w:cs="Tahoma"/>
                <w:b/>
              </w:rPr>
              <w:t>Delež lastništva v %</w:t>
            </w:r>
          </w:p>
        </w:tc>
      </w:tr>
      <w:tr w:rsidR="00A539F0" w:rsidRPr="00C8579C" w14:paraId="5D8CCB2E" w14:textId="77777777" w:rsidTr="003C0E5D">
        <w:tc>
          <w:tcPr>
            <w:tcW w:w="534" w:type="dxa"/>
            <w:shd w:val="clear" w:color="auto" w:fill="auto"/>
          </w:tcPr>
          <w:p w14:paraId="5C9A2EBD" w14:textId="77777777" w:rsidR="00A539F0" w:rsidRPr="00C8579C" w:rsidRDefault="00A539F0" w:rsidP="00BC5410">
            <w:pPr>
              <w:keepNext/>
              <w:keepLines/>
              <w:jc w:val="both"/>
              <w:rPr>
                <w:rFonts w:ascii="Tahoma" w:hAnsi="Tahoma" w:cs="Tahoma"/>
                <w:b/>
              </w:rPr>
            </w:pPr>
            <w:r w:rsidRPr="00C8579C">
              <w:rPr>
                <w:rFonts w:ascii="Tahoma" w:hAnsi="Tahoma" w:cs="Tahoma"/>
                <w:b/>
              </w:rPr>
              <w:t>1.</w:t>
            </w:r>
          </w:p>
        </w:tc>
        <w:tc>
          <w:tcPr>
            <w:tcW w:w="3402" w:type="dxa"/>
            <w:shd w:val="clear" w:color="auto" w:fill="auto"/>
          </w:tcPr>
          <w:p w14:paraId="22000126" w14:textId="77777777" w:rsidR="00A539F0" w:rsidRPr="00C8579C" w:rsidRDefault="00A539F0" w:rsidP="00BC5410">
            <w:pPr>
              <w:keepNext/>
              <w:keepLines/>
              <w:jc w:val="both"/>
              <w:rPr>
                <w:rFonts w:ascii="Tahoma" w:hAnsi="Tahoma" w:cs="Tahoma"/>
                <w:b/>
              </w:rPr>
            </w:pPr>
          </w:p>
        </w:tc>
        <w:tc>
          <w:tcPr>
            <w:tcW w:w="3685" w:type="dxa"/>
            <w:shd w:val="clear" w:color="auto" w:fill="auto"/>
          </w:tcPr>
          <w:p w14:paraId="7538C546" w14:textId="77777777" w:rsidR="00A539F0" w:rsidRPr="00C8579C" w:rsidRDefault="00A539F0" w:rsidP="00BC5410">
            <w:pPr>
              <w:keepNext/>
              <w:keepLines/>
              <w:jc w:val="both"/>
              <w:rPr>
                <w:rFonts w:ascii="Tahoma" w:hAnsi="Tahoma" w:cs="Tahoma"/>
                <w:b/>
              </w:rPr>
            </w:pPr>
          </w:p>
        </w:tc>
        <w:tc>
          <w:tcPr>
            <w:tcW w:w="1810" w:type="dxa"/>
            <w:shd w:val="clear" w:color="auto" w:fill="auto"/>
          </w:tcPr>
          <w:p w14:paraId="1DF510A8" w14:textId="77777777" w:rsidR="00A539F0" w:rsidRPr="00C8579C" w:rsidRDefault="00A539F0" w:rsidP="00BC5410">
            <w:pPr>
              <w:keepNext/>
              <w:keepLines/>
              <w:jc w:val="both"/>
              <w:rPr>
                <w:rFonts w:ascii="Tahoma" w:hAnsi="Tahoma" w:cs="Tahoma"/>
                <w:b/>
              </w:rPr>
            </w:pPr>
          </w:p>
        </w:tc>
      </w:tr>
      <w:tr w:rsidR="00A539F0" w:rsidRPr="00C8579C" w14:paraId="611249F0" w14:textId="77777777" w:rsidTr="003C0E5D">
        <w:tc>
          <w:tcPr>
            <w:tcW w:w="534" w:type="dxa"/>
            <w:shd w:val="clear" w:color="auto" w:fill="auto"/>
          </w:tcPr>
          <w:p w14:paraId="7D5B8EDB" w14:textId="77777777" w:rsidR="00A539F0" w:rsidRPr="00C8579C" w:rsidRDefault="00A539F0" w:rsidP="00BC5410">
            <w:pPr>
              <w:keepNext/>
              <w:keepLines/>
              <w:jc w:val="both"/>
              <w:rPr>
                <w:rFonts w:ascii="Tahoma" w:hAnsi="Tahoma" w:cs="Tahoma"/>
                <w:b/>
              </w:rPr>
            </w:pPr>
            <w:r w:rsidRPr="00C8579C">
              <w:rPr>
                <w:rFonts w:ascii="Tahoma" w:hAnsi="Tahoma" w:cs="Tahoma"/>
                <w:b/>
              </w:rPr>
              <w:t>2.</w:t>
            </w:r>
          </w:p>
        </w:tc>
        <w:tc>
          <w:tcPr>
            <w:tcW w:w="3402" w:type="dxa"/>
            <w:shd w:val="clear" w:color="auto" w:fill="auto"/>
          </w:tcPr>
          <w:p w14:paraId="3C845E05" w14:textId="77777777" w:rsidR="00A539F0" w:rsidRPr="00C8579C" w:rsidRDefault="00A539F0" w:rsidP="00BC5410">
            <w:pPr>
              <w:keepNext/>
              <w:keepLines/>
              <w:jc w:val="both"/>
              <w:rPr>
                <w:rFonts w:ascii="Tahoma" w:hAnsi="Tahoma" w:cs="Tahoma"/>
                <w:b/>
              </w:rPr>
            </w:pPr>
          </w:p>
        </w:tc>
        <w:tc>
          <w:tcPr>
            <w:tcW w:w="3685" w:type="dxa"/>
            <w:shd w:val="clear" w:color="auto" w:fill="auto"/>
          </w:tcPr>
          <w:p w14:paraId="3D17C666" w14:textId="77777777" w:rsidR="00A539F0" w:rsidRPr="00C8579C" w:rsidRDefault="00A539F0" w:rsidP="00BC5410">
            <w:pPr>
              <w:keepNext/>
              <w:keepLines/>
              <w:jc w:val="both"/>
              <w:rPr>
                <w:rFonts w:ascii="Tahoma" w:hAnsi="Tahoma" w:cs="Tahoma"/>
                <w:b/>
              </w:rPr>
            </w:pPr>
          </w:p>
        </w:tc>
        <w:tc>
          <w:tcPr>
            <w:tcW w:w="1810" w:type="dxa"/>
            <w:shd w:val="clear" w:color="auto" w:fill="auto"/>
          </w:tcPr>
          <w:p w14:paraId="54231610" w14:textId="77777777" w:rsidR="00A539F0" w:rsidRPr="00C8579C" w:rsidRDefault="00A539F0" w:rsidP="00BC5410">
            <w:pPr>
              <w:keepNext/>
              <w:keepLines/>
              <w:jc w:val="both"/>
              <w:rPr>
                <w:rFonts w:ascii="Tahoma" w:hAnsi="Tahoma" w:cs="Tahoma"/>
                <w:b/>
              </w:rPr>
            </w:pPr>
          </w:p>
        </w:tc>
      </w:tr>
      <w:tr w:rsidR="00A539F0" w:rsidRPr="00C8579C" w14:paraId="508A8944" w14:textId="77777777" w:rsidTr="003C0E5D">
        <w:tc>
          <w:tcPr>
            <w:tcW w:w="534" w:type="dxa"/>
            <w:shd w:val="clear" w:color="auto" w:fill="auto"/>
          </w:tcPr>
          <w:p w14:paraId="15AB6C22" w14:textId="77777777" w:rsidR="00A539F0" w:rsidRPr="00C8579C" w:rsidRDefault="00A539F0" w:rsidP="00BC5410">
            <w:pPr>
              <w:keepNext/>
              <w:keepLines/>
              <w:jc w:val="both"/>
              <w:rPr>
                <w:rFonts w:ascii="Tahoma" w:hAnsi="Tahoma" w:cs="Tahoma"/>
                <w:b/>
              </w:rPr>
            </w:pPr>
            <w:r w:rsidRPr="00C8579C">
              <w:rPr>
                <w:rFonts w:ascii="Tahoma" w:hAnsi="Tahoma" w:cs="Tahoma"/>
                <w:b/>
              </w:rPr>
              <w:t>3.</w:t>
            </w:r>
          </w:p>
        </w:tc>
        <w:tc>
          <w:tcPr>
            <w:tcW w:w="3402" w:type="dxa"/>
            <w:shd w:val="clear" w:color="auto" w:fill="auto"/>
          </w:tcPr>
          <w:p w14:paraId="6C601610" w14:textId="77777777" w:rsidR="00A539F0" w:rsidRPr="00C8579C" w:rsidRDefault="00A539F0" w:rsidP="00BC5410">
            <w:pPr>
              <w:keepNext/>
              <w:keepLines/>
              <w:jc w:val="both"/>
              <w:rPr>
                <w:rFonts w:ascii="Tahoma" w:hAnsi="Tahoma" w:cs="Tahoma"/>
                <w:b/>
              </w:rPr>
            </w:pPr>
          </w:p>
        </w:tc>
        <w:tc>
          <w:tcPr>
            <w:tcW w:w="3685" w:type="dxa"/>
            <w:shd w:val="clear" w:color="auto" w:fill="auto"/>
          </w:tcPr>
          <w:p w14:paraId="3D3B491E" w14:textId="77777777" w:rsidR="00A539F0" w:rsidRPr="00C8579C" w:rsidRDefault="00A539F0" w:rsidP="00BC5410">
            <w:pPr>
              <w:keepNext/>
              <w:keepLines/>
              <w:jc w:val="both"/>
              <w:rPr>
                <w:rFonts w:ascii="Tahoma" w:hAnsi="Tahoma" w:cs="Tahoma"/>
                <w:b/>
              </w:rPr>
            </w:pPr>
          </w:p>
        </w:tc>
        <w:tc>
          <w:tcPr>
            <w:tcW w:w="1810" w:type="dxa"/>
            <w:shd w:val="clear" w:color="auto" w:fill="auto"/>
          </w:tcPr>
          <w:p w14:paraId="2670CD8E" w14:textId="77777777" w:rsidR="00A539F0" w:rsidRPr="00C8579C" w:rsidRDefault="00A539F0" w:rsidP="00BC5410">
            <w:pPr>
              <w:keepNext/>
              <w:keepLines/>
              <w:jc w:val="both"/>
              <w:rPr>
                <w:rFonts w:ascii="Tahoma" w:hAnsi="Tahoma" w:cs="Tahoma"/>
                <w:b/>
              </w:rPr>
            </w:pPr>
          </w:p>
        </w:tc>
      </w:tr>
      <w:tr w:rsidR="00A539F0" w:rsidRPr="00C8579C" w14:paraId="16B11E58" w14:textId="77777777" w:rsidTr="003C0E5D">
        <w:tc>
          <w:tcPr>
            <w:tcW w:w="534" w:type="dxa"/>
            <w:shd w:val="clear" w:color="auto" w:fill="auto"/>
          </w:tcPr>
          <w:p w14:paraId="6DC0D6E2" w14:textId="77777777" w:rsidR="00A539F0" w:rsidRPr="00C8579C" w:rsidRDefault="00A539F0" w:rsidP="00BC5410">
            <w:pPr>
              <w:keepNext/>
              <w:keepLines/>
              <w:jc w:val="both"/>
              <w:rPr>
                <w:rFonts w:ascii="Tahoma" w:hAnsi="Tahoma" w:cs="Tahoma"/>
                <w:b/>
              </w:rPr>
            </w:pPr>
            <w:r w:rsidRPr="00C8579C">
              <w:rPr>
                <w:rFonts w:ascii="Tahoma" w:hAnsi="Tahoma" w:cs="Tahoma"/>
                <w:b/>
              </w:rPr>
              <w:t>…</w:t>
            </w:r>
          </w:p>
        </w:tc>
        <w:tc>
          <w:tcPr>
            <w:tcW w:w="3402" w:type="dxa"/>
            <w:shd w:val="clear" w:color="auto" w:fill="auto"/>
          </w:tcPr>
          <w:p w14:paraId="1A008C7F" w14:textId="77777777" w:rsidR="00A539F0" w:rsidRPr="00C8579C" w:rsidRDefault="00A539F0" w:rsidP="00BC5410">
            <w:pPr>
              <w:keepNext/>
              <w:keepLines/>
              <w:jc w:val="both"/>
              <w:rPr>
                <w:rFonts w:ascii="Tahoma" w:hAnsi="Tahoma" w:cs="Tahoma"/>
                <w:b/>
              </w:rPr>
            </w:pPr>
          </w:p>
        </w:tc>
        <w:tc>
          <w:tcPr>
            <w:tcW w:w="3685" w:type="dxa"/>
            <w:shd w:val="clear" w:color="auto" w:fill="auto"/>
          </w:tcPr>
          <w:p w14:paraId="221AA94C" w14:textId="77777777" w:rsidR="00A539F0" w:rsidRPr="00C8579C" w:rsidRDefault="00A539F0" w:rsidP="00BC5410">
            <w:pPr>
              <w:keepNext/>
              <w:keepLines/>
              <w:jc w:val="both"/>
              <w:rPr>
                <w:rFonts w:ascii="Tahoma" w:hAnsi="Tahoma" w:cs="Tahoma"/>
                <w:b/>
              </w:rPr>
            </w:pPr>
          </w:p>
        </w:tc>
        <w:tc>
          <w:tcPr>
            <w:tcW w:w="1810" w:type="dxa"/>
            <w:shd w:val="clear" w:color="auto" w:fill="auto"/>
          </w:tcPr>
          <w:p w14:paraId="73DD952F" w14:textId="77777777" w:rsidR="00A539F0" w:rsidRPr="00C8579C" w:rsidRDefault="00A539F0" w:rsidP="00BC5410">
            <w:pPr>
              <w:keepNext/>
              <w:keepLines/>
              <w:jc w:val="both"/>
              <w:rPr>
                <w:rFonts w:ascii="Tahoma" w:hAnsi="Tahoma" w:cs="Tahoma"/>
                <w:b/>
              </w:rPr>
            </w:pPr>
          </w:p>
        </w:tc>
      </w:tr>
    </w:tbl>
    <w:p w14:paraId="23E5C999" w14:textId="77777777" w:rsidR="00A539F0" w:rsidRPr="00C8579C" w:rsidRDefault="00A539F0" w:rsidP="00BC5410">
      <w:pPr>
        <w:keepNext/>
        <w:keepLines/>
        <w:jc w:val="both"/>
        <w:rPr>
          <w:rFonts w:ascii="Tahoma" w:hAnsi="Tahoma" w:cs="Tahoma"/>
          <w:b/>
        </w:rPr>
      </w:pPr>
    </w:p>
    <w:p w14:paraId="4173ABD4" w14:textId="77777777" w:rsidR="00D6227E" w:rsidRPr="00C8579C" w:rsidRDefault="00D6227E" w:rsidP="00BC5410">
      <w:pPr>
        <w:keepNext/>
        <w:keepLines/>
        <w:jc w:val="both"/>
        <w:rPr>
          <w:rFonts w:ascii="Tahoma" w:hAnsi="Tahoma" w:cs="Tahoma"/>
          <w:b/>
        </w:rPr>
      </w:pPr>
    </w:p>
    <w:p w14:paraId="0D93B52B" w14:textId="77777777" w:rsidR="00D6227E" w:rsidRPr="00C8579C" w:rsidRDefault="00D6227E" w:rsidP="00BC5410">
      <w:pPr>
        <w:keepNext/>
        <w:keepLines/>
        <w:jc w:val="both"/>
        <w:rPr>
          <w:rFonts w:ascii="Tahoma" w:hAnsi="Tahoma" w:cs="Tahoma"/>
          <w:b/>
        </w:rPr>
      </w:pPr>
    </w:p>
    <w:p w14:paraId="7699DB3B" w14:textId="77777777" w:rsidR="00A539F0" w:rsidRPr="00C8579C" w:rsidRDefault="00A539F0" w:rsidP="00BC5410">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skladno z določbami zakona, ki ureja gospodarske družbe, </w:t>
      </w:r>
      <w:r w:rsidRPr="00C8579C">
        <w:rPr>
          <w:rFonts w:ascii="Tahoma" w:hAnsi="Tahoma" w:cs="Tahoma"/>
          <w:u w:val="single"/>
        </w:rPr>
        <w:t>povezane družbe</w:t>
      </w:r>
      <w:r w:rsidRPr="00C8579C">
        <w:rPr>
          <w:rFonts w:ascii="Tahoma" w:hAnsi="Tahoma" w:cs="Tahoma"/>
        </w:rPr>
        <w:t xml:space="preserve"> z zgoraj navedenim </w:t>
      </w:r>
      <w:r w:rsidR="00D6227E" w:rsidRPr="00C8579C">
        <w:rPr>
          <w:rFonts w:ascii="Tahoma" w:hAnsi="Tahoma" w:cs="Tahoma"/>
        </w:rPr>
        <w:t>gospodarskim subjektom</w:t>
      </w:r>
      <w:r w:rsidRPr="00C8579C">
        <w:rPr>
          <w:rFonts w:ascii="Tahoma" w:hAnsi="Tahoma" w:cs="Tahoma"/>
        </w:rPr>
        <w:t>, naslednji gospodarski subjekti:</w:t>
      </w:r>
    </w:p>
    <w:p w14:paraId="077C5183" w14:textId="77777777" w:rsidR="00A539F0" w:rsidRPr="00C8579C" w:rsidRDefault="00A539F0" w:rsidP="00BC5410">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3225"/>
        <w:gridCol w:w="3492"/>
        <w:gridCol w:w="1815"/>
      </w:tblGrid>
      <w:tr w:rsidR="00A539F0" w:rsidRPr="00C8579C" w14:paraId="12ABD1AA" w14:textId="77777777" w:rsidTr="003C0E5D">
        <w:tc>
          <w:tcPr>
            <w:tcW w:w="533" w:type="dxa"/>
            <w:shd w:val="clear" w:color="auto" w:fill="auto"/>
          </w:tcPr>
          <w:p w14:paraId="474FB16E" w14:textId="77777777" w:rsidR="00A539F0" w:rsidRPr="00C8579C" w:rsidRDefault="00A539F0" w:rsidP="00BC5410">
            <w:pPr>
              <w:keepNext/>
              <w:keepLines/>
              <w:jc w:val="both"/>
              <w:rPr>
                <w:rFonts w:ascii="Tahoma" w:hAnsi="Tahoma" w:cs="Tahoma"/>
                <w:b/>
              </w:rPr>
            </w:pPr>
            <w:r w:rsidRPr="00C8579C">
              <w:rPr>
                <w:rFonts w:ascii="Tahoma" w:hAnsi="Tahoma" w:cs="Tahoma"/>
                <w:b/>
              </w:rPr>
              <w:lastRenderedPageBreak/>
              <w:t>Št.</w:t>
            </w:r>
          </w:p>
        </w:tc>
        <w:tc>
          <w:tcPr>
            <w:tcW w:w="3376" w:type="dxa"/>
            <w:shd w:val="clear" w:color="auto" w:fill="auto"/>
          </w:tcPr>
          <w:p w14:paraId="5756B48F" w14:textId="77777777" w:rsidR="00A539F0" w:rsidRPr="00C8579C" w:rsidRDefault="00A539F0" w:rsidP="00BC5410">
            <w:pPr>
              <w:keepNext/>
              <w:keepLines/>
              <w:jc w:val="both"/>
              <w:rPr>
                <w:rFonts w:ascii="Tahoma" w:hAnsi="Tahoma" w:cs="Tahoma"/>
                <w:b/>
              </w:rPr>
            </w:pPr>
            <w:r w:rsidRPr="00C8579C">
              <w:rPr>
                <w:rFonts w:ascii="Tahoma" w:hAnsi="Tahoma" w:cs="Tahoma"/>
                <w:b/>
              </w:rPr>
              <w:t xml:space="preserve">Naziv </w:t>
            </w:r>
          </w:p>
        </w:tc>
        <w:tc>
          <w:tcPr>
            <w:tcW w:w="3657" w:type="dxa"/>
            <w:shd w:val="clear" w:color="auto" w:fill="auto"/>
          </w:tcPr>
          <w:p w14:paraId="3459A57F" w14:textId="77777777" w:rsidR="00A539F0" w:rsidRPr="00C8579C" w:rsidRDefault="00A539F0" w:rsidP="00BC5410">
            <w:pPr>
              <w:keepNext/>
              <w:keepLines/>
              <w:jc w:val="both"/>
              <w:rPr>
                <w:rFonts w:ascii="Tahoma" w:hAnsi="Tahoma" w:cs="Tahoma"/>
                <w:b/>
              </w:rPr>
            </w:pPr>
            <w:r w:rsidRPr="00C8579C">
              <w:rPr>
                <w:rFonts w:ascii="Tahoma" w:hAnsi="Tahoma" w:cs="Tahoma"/>
                <w:b/>
              </w:rPr>
              <w:t xml:space="preserve">Sedež </w:t>
            </w:r>
          </w:p>
        </w:tc>
        <w:tc>
          <w:tcPr>
            <w:tcW w:w="1865" w:type="dxa"/>
            <w:shd w:val="clear" w:color="auto" w:fill="auto"/>
          </w:tcPr>
          <w:p w14:paraId="6E2EC0EA" w14:textId="77777777" w:rsidR="00A539F0" w:rsidRPr="00C8579C" w:rsidRDefault="00A539F0" w:rsidP="00BC5410">
            <w:pPr>
              <w:keepNext/>
              <w:keepLines/>
              <w:jc w:val="both"/>
              <w:rPr>
                <w:rFonts w:ascii="Tahoma" w:hAnsi="Tahoma" w:cs="Tahoma"/>
                <w:b/>
              </w:rPr>
            </w:pPr>
            <w:r w:rsidRPr="00C8579C">
              <w:rPr>
                <w:rFonts w:ascii="Tahoma" w:hAnsi="Tahoma" w:cs="Tahoma"/>
                <w:b/>
              </w:rPr>
              <w:t>Matična številka</w:t>
            </w:r>
          </w:p>
        </w:tc>
      </w:tr>
      <w:tr w:rsidR="00A539F0" w:rsidRPr="00C8579C" w14:paraId="75CAB4CD" w14:textId="77777777" w:rsidTr="003C0E5D">
        <w:tc>
          <w:tcPr>
            <w:tcW w:w="533" w:type="dxa"/>
            <w:shd w:val="clear" w:color="auto" w:fill="auto"/>
          </w:tcPr>
          <w:p w14:paraId="64971596" w14:textId="77777777" w:rsidR="00A539F0" w:rsidRPr="00C8579C" w:rsidRDefault="00A539F0" w:rsidP="00BC5410">
            <w:pPr>
              <w:keepNext/>
              <w:keepLines/>
              <w:jc w:val="both"/>
              <w:rPr>
                <w:rFonts w:ascii="Tahoma" w:hAnsi="Tahoma" w:cs="Tahoma"/>
                <w:b/>
              </w:rPr>
            </w:pPr>
            <w:r w:rsidRPr="00C8579C">
              <w:rPr>
                <w:rFonts w:ascii="Tahoma" w:hAnsi="Tahoma" w:cs="Tahoma"/>
                <w:b/>
              </w:rPr>
              <w:t>1.</w:t>
            </w:r>
          </w:p>
        </w:tc>
        <w:tc>
          <w:tcPr>
            <w:tcW w:w="3376" w:type="dxa"/>
            <w:shd w:val="clear" w:color="auto" w:fill="auto"/>
          </w:tcPr>
          <w:p w14:paraId="1324097D" w14:textId="77777777" w:rsidR="00A539F0" w:rsidRPr="00C8579C" w:rsidRDefault="00A539F0" w:rsidP="00BC5410">
            <w:pPr>
              <w:keepNext/>
              <w:keepLines/>
              <w:jc w:val="both"/>
              <w:rPr>
                <w:rFonts w:ascii="Tahoma" w:hAnsi="Tahoma" w:cs="Tahoma"/>
                <w:b/>
              </w:rPr>
            </w:pPr>
          </w:p>
        </w:tc>
        <w:tc>
          <w:tcPr>
            <w:tcW w:w="3657" w:type="dxa"/>
            <w:shd w:val="clear" w:color="auto" w:fill="auto"/>
          </w:tcPr>
          <w:p w14:paraId="688CCCC3" w14:textId="77777777" w:rsidR="00A539F0" w:rsidRPr="00C8579C" w:rsidRDefault="00A539F0" w:rsidP="00BC5410">
            <w:pPr>
              <w:keepNext/>
              <w:keepLines/>
              <w:jc w:val="both"/>
              <w:rPr>
                <w:rFonts w:ascii="Tahoma" w:hAnsi="Tahoma" w:cs="Tahoma"/>
                <w:b/>
              </w:rPr>
            </w:pPr>
          </w:p>
        </w:tc>
        <w:tc>
          <w:tcPr>
            <w:tcW w:w="1865" w:type="dxa"/>
            <w:shd w:val="clear" w:color="auto" w:fill="auto"/>
          </w:tcPr>
          <w:p w14:paraId="7C983232" w14:textId="77777777" w:rsidR="00A539F0" w:rsidRPr="00C8579C" w:rsidRDefault="00A539F0" w:rsidP="00BC5410">
            <w:pPr>
              <w:keepNext/>
              <w:keepLines/>
              <w:jc w:val="both"/>
              <w:rPr>
                <w:rFonts w:ascii="Tahoma" w:hAnsi="Tahoma" w:cs="Tahoma"/>
                <w:b/>
              </w:rPr>
            </w:pPr>
          </w:p>
        </w:tc>
      </w:tr>
      <w:tr w:rsidR="00A539F0" w:rsidRPr="00C8579C" w14:paraId="7605CFF5" w14:textId="77777777" w:rsidTr="003C0E5D">
        <w:tc>
          <w:tcPr>
            <w:tcW w:w="533" w:type="dxa"/>
            <w:shd w:val="clear" w:color="auto" w:fill="auto"/>
          </w:tcPr>
          <w:p w14:paraId="7C871A6C" w14:textId="77777777" w:rsidR="00A539F0" w:rsidRPr="00C8579C" w:rsidRDefault="00A539F0" w:rsidP="00BC5410">
            <w:pPr>
              <w:keepNext/>
              <w:keepLines/>
              <w:jc w:val="both"/>
              <w:rPr>
                <w:rFonts w:ascii="Tahoma" w:hAnsi="Tahoma" w:cs="Tahoma"/>
                <w:b/>
              </w:rPr>
            </w:pPr>
            <w:r w:rsidRPr="00C8579C">
              <w:rPr>
                <w:rFonts w:ascii="Tahoma" w:hAnsi="Tahoma" w:cs="Tahoma"/>
                <w:b/>
              </w:rPr>
              <w:t>2.</w:t>
            </w:r>
          </w:p>
        </w:tc>
        <w:tc>
          <w:tcPr>
            <w:tcW w:w="3376" w:type="dxa"/>
            <w:shd w:val="clear" w:color="auto" w:fill="auto"/>
          </w:tcPr>
          <w:p w14:paraId="660DAE79" w14:textId="77777777" w:rsidR="00A539F0" w:rsidRPr="00C8579C" w:rsidRDefault="00A539F0" w:rsidP="00BC5410">
            <w:pPr>
              <w:keepNext/>
              <w:keepLines/>
              <w:jc w:val="both"/>
              <w:rPr>
                <w:rFonts w:ascii="Tahoma" w:hAnsi="Tahoma" w:cs="Tahoma"/>
                <w:b/>
              </w:rPr>
            </w:pPr>
          </w:p>
        </w:tc>
        <w:tc>
          <w:tcPr>
            <w:tcW w:w="3657" w:type="dxa"/>
            <w:shd w:val="clear" w:color="auto" w:fill="auto"/>
          </w:tcPr>
          <w:p w14:paraId="35EB40EF" w14:textId="77777777" w:rsidR="00A539F0" w:rsidRPr="00C8579C" w:rsidRDefault="00A539F0" w:rsidP="00BC5410">
            <w:pPr>
              <w:keepNext/>
              <w:keepLines/>
              <w:jc w:val="both"/>
              <w:rPr>
                <w:rFonts w:ascii="Tahoma" w:hAnsi="Tahoma" w:cs="Tahoma"/>
                <w:b/>
              </w:rPr>
            </w:pPr>
          </w:p>
        </w:tc>
        <w:tc>
          <w:tcPr>
            <w:tcW w:w="1865" w:type="dxa"/>
            <w:shd w:val="clear" w:color="auto" w:fill="auto"/>
          </w:tcPr>
          <w:p w14:paraId="1D26D6A9" w14:textId="77777777" w:rsidR="00A539F0" w:rsidRPr="00C8579C" w:rsidRDefault="00A539F0" w:rsidP="00BC5410">
            <w:pPr>
              <w:keepNext/>
              <w:keepLines/>
              <w:jc w:val="both"/>
              <w:rPr>
                <w:rFonts w:ascii="Tahoma" w:hAnsi="Tahoma" w:cs="Tahoma"/>
                <w:b/>
              </w:rPr>
            </w:pPr>
          </w:p>
        </w:tc>
      </w:tr>
      <w:tr w:rsidR="00A539F0" w:rsidRPr="00C8579C" w14:paraId="2D904A04" w14:textId="77777777" w:rsidTr="003C0E5D">
        <w:tc>
          <w:tcPr>
            <w:tcW w:w="533" w:type="dxa"/>
            <w:shd w:val="clear" w:color="auto" w:fill="auto"/>
          </w:tcPr>
          <w:p w14:paraId="5807DD8B" w14:textId="77777777" w:rsidR="00A539F0" w:rsidRPr="00C8579C" w:rsidRDefault="00A539F0" w:rsidP="00BC5410">
            <w:pPr>
              <w:keepNext/>
              <w:keepLines/>
              <w:jc w:val="both"/>
              <w:rPr>
                <w:rFonts w:ascii="Tahoma" w:hAnsi="Tahoma" w:cs="Tahoma"/>
                <w:b/>
              </w:rPr>
            </w:pPr>
            <w:r w:rsidRPr="00C8579C">
              <w:rPr>
                <w:rFonts w:ascii="Tahoma" w:hAnsi="Tahoma" w:cs="Tahoma"/>
                <w:b/>
              </w:rPr>
              <w:t>3.</w:t>
            </w:r>
          </w:p>
        </w:tc>
        <w:tc>
          <w:tcPr>
            <w:tcW w:w="3376" w:type="dxa"/>
            <w:shd w:val="clear" w:color="auto" w:fill="auto"/>
          </w:tcPr>
          <w:p w14:paraId="40CAFAEF" w14:textId="77777777" w:rsidR="00A539F0" w:rsidRPr="00C8579C" w:rsidRDefault="00A539F0" w:rsidP="00BC5410">
            <w:pPr>
              <w:keepNext/>
              <w:keepLines/>
              <w:jc w:val="both"/>
              <w:rPr>
                <w:rFonts w:ascii="Tahoma" w:hAnsi="Tahoma" w:cs="Tahoma"/>
                <w:b/>
              </w:rPr>
            </w:pPr>
          </w:p>
        </w:tc>
        <w:tc>
          <w:tcPr>
            <w:tcW w:w="3657" w:type="dxa"/>
            <w:shd w:val="clear" w:color="auto" w:fill="auto"/>
          </w:tcPr>
          <w:p w14:paraId="460969B5" w14:textId="77777777" w:rsidR="00A539F0" w:rsidRPr="00C8579C" w:rsidRDefault="00A539F0" w:rsidP="00BC5410">
            <w:pPr>
              <w:keepNext/>
              <w:keepLines/>
              <w:jc w:val="both"/>
              <w:rPr>
                <w:rFonts w:ascii="Tahoma" w:hAnsi="Tahoma" w:cs="Tahoma"/>
                <w:b/>
              </w:rPr>
            </w:pPr>
          </w:p>
        </w:tc>
        <w:tc>
          <w:tcPr>
            <w:tcW w:w="1865" w:type="dxa"/>
            <w:shd w:val="clear" w:color="auto" w:fill="auto"/>
          </w:tcPr>
          <w:p w14:paraId="72291825" w14:textId="77777777" w:rsidR="00A539F0" w:rsidRPr="00C8579C" w:rsidRDefault="00A539F0" w:rsidP="00BC5410">
            <w:pPr>
              <w:keepNext/>
              <w:keepLines/>
              <w:jc w:val="both"/>
              <w:rPr>
                <w:rFonts w:ascii="Tahoma" w:hAnsi="Tahoma" w:cs="Tahoma"/>
                <w:b/>
              </w:rPr>
            </w:pPr>
          </w:p>
        </w:tc>
      </w:tr>
      <w:tr w:rsidR="00A539F0" w:rsidRPr="00C8579C" w14:paraId="66B4D7AD" w14:textId="77777777" w:rsidTr="003C0E5D">
        <w:tc>
          <w:tcPr>
            <w:tcW w:w="533" w:type="dxa"/>
            <w:shd w:val="clear" w:color="auto" w:fill="auto"/>
          </w:tcPr>
          <w:p w14:paraId="137437A0" w14:textId="77777777" w:rsidR="00A539F0" w:rsidRPr="00C8579C" w:rsidRDefault="00A539F0" w:rsidP="00BC5410">
            <w:pPr>
              <w:keepNext/>
              <w:keepLines/>
              <w:jc w:val="both"/>
              <w:rPr>
                <w:rFonts w:ascii="Tahoma" w:hAnsi="Tahoma" w:cs="Tahoma"/>
                <w:b/>
              </w:rPr>
            </w:pPr>
            <w:r w:rsidRPr="00C8579C">
              <w:rPr>
                <w:rFonts w:ascii="Tahoma" w:hAnsi="Tahoma" w:cs="Tahoma"/>
                <w:b/>
              </w:rPr>
              <w:t>….</w:t>
            </w:r>
          </w:p>
        </w:tc>
        <w:tc>
          <w:tcPr>
            <w:tcW w:w="3376" w:type="dxa"/>
            <w:shd w:val="clear" w:color="auto" w:fill="auto"/>
          </w:tcPr>
          <w:p w14:paraId="6C86A321" w14:textId="77777777" w:rsidR="00A539F0" w:rsidRPr="00C8579C" w:rsidRDefault="00A539F0" w:rsidP="00BC5410">
            <w:pPr>
              <w:keepNext/>
              <w:keepLines/>
              <w:jc w:val="both"/>
              <w:rPr>
                <w:rFonts w:ascii="Tahoma" w:hAnsi="Tahoma" w:cs="Tahoma"/>
                <w:b/>
              </w:rPr>
            </w:pPr>
          </w:p>
        </w:tc>
        <w:tc>
          <w:tcPr>
            <w:tcW w:w="3657" w:type="dxa"/>
            <w:shd w:val="clear" w:color="auto" w:fill="auto"/>
          </w:tcPr>
          <w:p w14:paraId="042D1710" w14:textId="77777777" w:rsidR="00A539F0" w:rsidRPr="00C8579C" w:rsidRDefault="00A539F0" w:rsidP="00BC5410">
            <w:pPr>
              <w:keepNext/>
              <w:keepLines/>
              <w:jc w:val="both"/>
              <w:rPr>
                <w:rFonts w:ascii="Tahoma" w:hAnsi="Tahoma" w:cs="Tahoma"/>
                <w:b/>
              </w:rPr>
            </w:pPr>
          </w:p>
        </w:tc>
        <w:tc>
          <w:tcPr>
            <w:tcW w:w="1865" w:type="dxa"/>
            <w:shd w:val="clear" w:color="auto" w:fill="auto"/>
          </w:tcPr>
          <w:p w14:paraId="50DA6DD8" w14:textId="77777777" w:rsidR="00A539F0" w:rsidRPr="00C8579C" w:rsidRDefault="00A539F0" w:rsidP="00BC5410">
            <w:pPr>
              <w:keepNext/>
              <w:keepLines/>
              <w:jc w:val="both"/>
              <w:rPr>
                <w:rFonts w:ascii="Tahoma" w:hAnsi="Tahoma" w:cs="Tahoma"/>
                <w:b/>
              </w:rPr>
            </w:pPr>
          </w:p>
        </w:tc>
      </w:tr>
    </w:tbl>
    <w:p w14:paraId="42C2EA61" w14:textId="77777777" w:rsidR="00890C57" w:rsidRPr="00C8579C" w:rsidRDefault="00890C57" w:rsidP="00BC5410">
      <w:pPr>
        <w:keepNext/>
        <w:keepLines/>
        <w:jc w:val="both"/>
        <w:rPr>
          <w:rFonts w:ascii="Tahoma" w:hAnsi="Tahoma" w:cs="Tahoma"/>
        </w:rPr>
      </w:pPr>
    </w:p>
    <w:p w14:paraId="4AA65F9B" w14:textId="77777777" w:rsidR="00A539F0" w:rsidRPr="00C8579C" w:rsidRDefault="00A539F0" w:rsidP="00BC5410">
      <w:pPr>
        <w:keepNext/>
        <w:keepLines/>
        <w:jc w:val="both"/>
        <w:rPr>
          <w:rFonts w:ascii="Tahoma" w:hAnsi="Tahoma" w:cs="Tahoma"/>
        </w:rPr>
      </w:pPr>
      <w:r w:rsidRPr="00C8579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BAEAB60" w14:textId="77777777" w:rsidR="00A539F0" w:rsidRPr="00C8579C" w:rsidRDefault="00A539F0" w:rsidP="00BC5410">
      <w:pPr>
        <w:keepNext/>
        <w:keepLines/>
        <w:jc w:val="both"/>
        <w:rPr>
          <w:rFonts w:ascii="Tahoma" w:hAnsi="Tahoma" w:cs="Tahoma"/>
        </w:rPr>
      </w:pPr>
    </w:p>
    <w:p w14:paraId="26F17B8F" w14:textId="7665AC28" w:rsidR="00A539F0" w:rsidRPr="00C8579C" w:rsidRDefault="00A539F0" w:rsidP="00BC5410">
      <w:pPr>
        <w:keepNext/>
        <w:keepLines/>
        <w:jc w:val="both"/>
        <w:rPr>
          <w:rFonts w:ascii="Tahoma" w:hAnsi="Tahoma" w:cs="Tahoma"/>
        </w:rPr>
      </w:pPr>
      <w:r w:rsidRPr="00C8579C">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191DF631" w14:textId="77777777" w:rsidR="00A539F0" w:rsidRPr="00C8579C" w:rsidRDefault="00A539F0" w:rsidP="00BC5410">
      <w:pPr>
        <w:keepNext/>
        <w:keepLines/>
        <w:jc w:val="both"/>
        <w:rPr>
          <w:rFonts w:ascii="Tahoma" w:hAnsi="Tahoma" w:cs="Tahoma"/>
          <w:b/>
        </w:rPr>
      </w:pPr>
    </w:p>
    <w:p w14:paraId="2D7A7617" w14:textId="77777777" w:rsidR="00A539F0" w:rsidRPr="00C8579C" w:rsidRDefault="00A539F0" w:rsidP="00BC5410">
      <w:pPr>
        <w:keepNext/>
        <w:keepLines/>
        <w:jc w:val="both"/>
        <w:rPr>
          <w:rFonts w:ascii="Tahoma" w:hAnsi="Tahoma" w:cs="Tahoma"/>
          <w:i/>
          <w:u w:val="single"/>
        </w:rPr>
      </w:pPr>
    </w:p>
    <w:p w14:paraId="4E112459" w14:textId="77777777" w:rsidR="00A539F0" w:rsidRPr="00C8579C" w:rsidRDefault="00A539F0" w:rsidP="00BC5410">
      <w:pPr>
        <w:keepNext/>
        <w:keepLines/>
        <w:jc w:val="both"/>
        <w:rPr>
          <w:rFonts w:ascii="Tahoma" w:hAnsi="Tahoma" w:cs="Tahoma"/>
          <w:i/>
          <w:u w:val="single"/>
        </w:rPr>
      </w:pPr>
      <w:r w:rsidRPr="00C8579C">
        <w:rPr>
          <w:rFonts w:ascii="Tahoma" w:hAnsi="Tahoma" w:cs="Tahoma"/>
          <w:i/>
          <w:u w:val="single"/>
        </w:rPr>
        <w:t>Vse izjave podajamo pod kazensko in materialno odgovornostjo.</w:t>
      </w:r>
    </w:p>
    <w:p w14:paraId="02AC5BED" w14:textId="77777777" w:rsidR="00A539F0" w:rsidRPr="00C8579C" w:rsidRDefault="00A539F0" w:rsidP="00BC5410">
      <w:pPr>
        <w:keepNext/>
        <w:keepLines/>
        <w:jc w:val="both"/>
        <w:rPr>
          <w:rFonts w:ascii="Tahoma" w:hAnsi="Tahoma" w:cs="Tahoma"/>
          <w:b/>
        </w:rPr>
      </w:pPr>
    </w:p>
    <w:p w14:paraId="294F54A9" w14:textId="77777777" w:rsidR="00A539F0" w:rsidRPr="00C8579C" w:rsidRDefault="00A539F0" w:rsidP="00BC5410">
      <w:pPr>
        <w:keepNext/>
        <w:keepLines/>
        <w:jc w:val="both"/>
        <w:rPr>
          <w:rFonts w:ascii="Tahoma" w:hAnsi="Tahoma" w:cs="Tahoma"/>
          <w:b/>
        </w:rPr>
      </w:pPr>
    </w:p>
    <w:p w14:paraId="636FAEC3" w14:textId="77777777" w:rsidR="00A539F0" w:rsidRDefault="00A539F0" w:rsidP="00BC5410">
      <w:pPr>
        <w:keepNext/>
        <w:keepLines/>
        <w:jc w:val="both"/>
        <w:rPr>
          <w:rFonts w:ascii="Tahoma" w:hAnsi="Tahoma" w:cs="Tahoma"/>
          <w:b/>
        </w:rPr>
      </w:pPr>
    </w:p>
    <w:p w14:paraId="4E9057BD" w14:textId="77777777" w:rsidR="00BC5410" w:rsidRDefault="00BC5410" w:rsidP="00BC5410">
      <w:pPr>
        <w:keepNext/>
        <w:keepLines/>
        <w:jc w:val="both"/>
        <w:rPr>
          <w:rFonts w:ascii="Tahoma" w:hAnsi="Tahoma" w:cs="Tahoma"/>
          <w:b/>
        </w:rPr>
      </w:pPr>
    </w:p>
    <w:p w14:paraId="1282D2E4" w14:textId="77777777" w:rsidR="00BC5410" w:rsidRDefault="00BC5410" w:rsidP="00BC5410">
      <w:pPr>
        <w:keepNext/>
        <w:keepLines/>
        <w:jc w:val="both"/>
        <w:rPr>
          <w:rFonts w:ascii="Tahoma" w:hAnsi="Tahoma" w:cs="Tahoma"/>
          <w:b/>
        </w:rPr>
      </w:pPr>
    </w:p>
    <w:p w14:paraId="3FE13784" w14:textId="77777777" w:rsidR="00BC5410" w:rsidRPr="00C8579C" w:rsidRDefault="00BC5410" w:rsidP="00BC5410">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C8579C" w14:paraId="20A86049" w14:textId="77777777" w:rsidTr="00A16DD0">
        <w:trPr>
          <w:trHeight w:val="235"/>
        </w:trPr>
        <w:tc>
          <w:tcPr>
            <w:tcW w:w="3402" w:type="dxa"/>
            <w:tcBorders>
              <w:bottom w:val="single" w:sz="4" w:space="0" w:color="auto"/>
            </w:tcBorders>
          </w:tcPr>
          <w:p w14:paraId="3E1B8FC1" w14:textId="77777777" w:rsidR="00A539F0" w:rsidRPr="00C8579C" w:rsidRDefault="00A539F0" w:rsidP="00BC5410">
            <w:pPr>
              <w:keepNext/>
              <w:keepLines/>
              <w:jc w:val="both"/>
              <w:rPr>
                <w:rFonts w:ascii="Tahoma" w:hAnsi="Tahoma" w:cs="Tahoma"/>
                <w:snapToGrid w:val="0"/>
                <w:color w:val="000000"/>
              </w:rPr>
            </w:pPr>
          </w:p>
        </w:tc>
        <w:tc>
          <w:tcPr>
            <w:tcW w:w="2552" w:type="dxa"/>
          </w:tcPr>
          <w:p w14:paraId="4266BFEC" w14:textId="77777777" w:rsidR="00A539F0" w:rsidRPr="00C8579C" w:rsidRDefault="00A539F0" w:rsidP="00BC5410">
            <w:pPr>
              <w:keepNext/>
              <w:keepLines/>
              <w:jc w:val="center"/>
              <w:rPr>
                <w:rFonts w:ascii="Tahoma" w:hAnsi="Tahoma" w:cs="Tahoma"/>
                <w:snapToGrid w:val="0"/>
                <w:color w:val="000000"/>
              </w:rPr>
            </w:pPr>
          </w:p>
        </w:tc>
        <w:tc>
          <w:tcPr>
            <w:tcW w:w="3119" w:type="dxa"/>
            <w:tcBorders>
              <w:bottom w:val="single" w:sz="4" w:space="0" w:color="auto"/>
            </w:tcBorders>
          </w:tcPr>
          <w:p w14:paraId="7ADD8E48" w14:textId="77777777" w:rsidR="00A539F0" w:rsidRPr="00C8579C" w:rsidRDefault="00A539F0" w:rsidP="00BC5410">
            <w:pPr>
              <w:keepNext/>
              <w:keepLines/>
              <w:tabs>
                <w:tab w:val="left" w:pos="567"/>
                <w:tab w:val="num" w:pos="851"/>
                <w:tab w:val="left" w:pos="993"/>
              </w:tabs>
              <w:ind w:left="-30"/>
              <w:jc w:val="both"/>
              <w:rPr>
                <w:rFonts w:ascii="Tahoma" w:hAnsi="Tahoma" w:cs="Tahoma"/>
                <w:snapToGrid w:val="0"/>
                <w:color w:val="000000"/>
                <w:sz w:val="28"/>
              </w:rPr>
            </w:pPr>
          </w:p>
        </w:tc>
      </w:tr>
      <w:tr w:rsidR="00A539F0" w:rsidRPr="00C8579C" w14:paraId="620D8695" w14:textId="77777777" w:rsidTr="00A16DD0">
        <w:trPr>
          <w:trHeight w:val="235"/>
        </w:trPr>
        <w:tc>
          <w:tcPr>
            <w:tcW w:w="3402" w:type="dxa"/>
            <w:tcBorders>
              <w:top w:val="single" w:sz="4" w:space="0" w:color="auto"/>
            </w:tcBorders>
          </w:tcPr>
          <w:p w14:paraId="76829B5F" w14:textId="77777777" w:rsidR="00A539F0" w:rsidRPr="00C8579C" w:rsidRDefault="00A539F0" w:rsidP="00BC5410">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0B8F76F6" w14:textId="77777777" w:rsidR="00A539F0" w:rsidRPr="00C8579C" w:rsidRDefault="00A539F0" w:rsidP="00BC5410">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9" w:type="dxa"/>
            <w:tcBorders>
              <w:top w:val="single" w:sz="4" w:space="0" w:color="auto"/>
            </w:tcBorders>
          </w:tcPr>
          <w:p w14:paraId="19D38121" w14:textId="77777777" w:rsidR="00A539F0" w:rsidRPr="00C8579C" w:rsidRDefault="00A539F0" w:rsidP="00BC5410">
            <w:pPr>
              <w:keepNext/>
              <w:keepLines/>
              <w:ind w:left="-3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w:t>
            </w:r>
            <w:r w:rsidR="003F7FCC" w:rsidRPr="00C8579C">
              <w:rPr>
                <w:rFonts w:ascii="Tahoma" w:hAnsi="Tahoma" w:cs="Tahoma"/>
                <w:snapToGrid w:val="0"/>
                <w:color w:val="000000"/>
              </w:rPr>
              <w:t xml:space="preserve"> </w:t>
            </w:r>
            <w:r w:rsidR="00FF7983">
              <w:rPr>
                <w:rFonts w:ascii="Tahoma" w:hAnsi="Tahoma" w:cs="Tahoma"/>
                <w:snapToGrid w:val="0"/>
                <w:color w:val="000000"/>
              </w:rPr>
              <w:t>ter</w:t>
            </w:r>
            <w:r w:rsidR="003F7FCC" w:rsidRPr="00C8579C">
              <w:rPr>
                <w:rFonts w:ascii="Tahoma" w:hAnsi="Tahoma" w:cs="Tahoma"/>
                <w:snapToGrid w:val="0"/>
                <w:color w:val="000000"/>
              </w:rPr>
              <w:t xml:space="preserve"> podpis </w:t>
            </w:r>
            <w:r w:rsidR="009C60FD" w:rsidRPr="00C8579C">
              <w:rPr>
                <w:rFonts w:ascii="Tahoma" w:hAnsi="Tahoma" w:cs="Tahoma"/>
                <w:snapToGrid w:val="0"/>
                <w:color w:val="000000"/>
              </w:rPr>
              <w:t>ponudnika, partnerja, podizvajalca</w:t>
            </w:r>
            <w:r w:rsidRPr="00C8579C">
              <w:rPr>
                <w:rFonts w:ascii="Tahoma" w:hAnsi="Tahoma" w:cs="Tahoma"/>
                <w:snapToGrid w:val="0"/>
                <w:color w:val="000000"/>
              </w:rPr>
              <w:t>)</w:t>
            </w:r>
          </w:p>
        </w:tc>
      </w:tr>
    </w:tbl>
    <w:p w14:paraId="3BF0F9CA" w14:textId="77777777" w:rsidR="00A539F0" w:rsidRPr="00C8579C" w:rsidRDefault="00A539F0" w:rsidP="00BC5410">
      <w:pPr>
        <w:keepNext/>
        <w:keepLines/>
        <w:tabs>
          <w:tab w:val="left" w:pos="284"/>
        </w:tabs>
        <w:jc w:val="both"/>
        <w:rPr>
          <w:rFonts w:ascii="Tahoma" w:hAnsi="Tahoma" w:cs="Tahoma"/>
        </w:rPr>
      </w:pPr>
    </w:p>
    <w:p w14:paraId="26AB974C" w14:textId="77777777" w:rsidR="00A539F0" w:rsidRPr="00C8579C" w:rsidRDefault="00A539F0" w:rsidP="00BC5410">
      <w:pPr>
        <w:keepNext/>
        <w:keepLines/>
        <w:tabs>
          <w:tab w:val="left" w:pos="284"/>
        </w:tabs>
        <w:jc w:val="both"/>
        <w:rPr>
          <w:rFonts w:ascii="Tahoma" w:hAnsi="Tahoma" w:cs="Tahoma"/>
        </w:rPr>
      </w:pPr>
    </w:p>
    <w:p w14:paraId="1FD7FB14" w14:textId="77777777" w:rsidR="00A539F0" w:rsidRPr="00C8579C" w:rsidRDefault="00A539F0" w:rsidP="00BC5410">
      <w:pPr>
        <w:keepNext/>
        <w:keepLines/>
        <w:tabs>
          <w:tab w:val="left" w:pos="284"/>
        </w:tabs>
        <w:jc w:val="both"/>
        <w:rPr>
          <w:rFonts w:ascii="Tahoma" w:hAnsi="Tahoma" w:cs="Tahoma"/>
        </w:rPr>
      </w:pPr>
    </w:p>
    <w:p w14:paraId="3BC7F825" w14:textId="77777777" w:rsidR="00A539F0" w:rsidRPr="00C8579C" w:rsidRDefault="00A539F0" w:rsidP="00BC5410">
      <w:pPr>
        <w:keepNext/>
        <w:keepLines/>
        <w:tabs>
          <w:tab w:val="left" w:pos="284"/>
        </w:tabs>
        <w:jc w:val="both"/>
        <w:rPr>
          <w:rFonts w:ascii="Tahoma" w:hAnsi="Tahoma" w:cs="Tahoma"/>
        </w:rPr>
      </w:pPr>
    </w:p>
    <w:p w14:paraId="01878108" w14:textId="77777777" w:rsidR="00A539F0" w:rsidRPr="00C8579C" w:rsidRDefault="00A539F0" w:rsidP="00BC5410">
      <w:pPr>
        <w:keepNext/>
        <w:keepLines/>
        <w:tabs>
          <w:tab w:val="left" w:pos="284"/>
        </w:tabs>
        <w:jc w:val="both"/>
        <w:rPr>
          <w:rFonts w:ascii="Tahoma" w:hAnsi="Tahoma" w:cs="Tahoma"/>
        </w:rPr>
      </w:pPr>
    </w:p>
    <w:p w14:paraId="466DBE5D" w14:textId="77777777" w:rsidR="00A539F0" w:rsidRPr="00C8579C" w:rsidRDefault="00A539F0" w:rsidP="00BC5410">
      <w:pPr>
        <w:keepNext/>
        <w:keepLines/>
        <w:tabs>
          <w:tab w:val="left" w:pos="284"/>
        </w:tabs>
        <w:jc w:val="both"/>
        <w:rPr>
          <w:rFonts w:ascii="Tahoma" w:hAnsi="Tahoma" w:cs="Tahoma"/>
        </w:rPr>
      </w:pPr>
    </w:p>
    <w:p w14:paraId="7B2CC0F0" w14:textId="77777777" w:rsidR="00A539F0" w:rsidRPr="00C8579C" w:rsidRDefault="00A539F0" w:rsidP="00BC5410">
      <w:pPr>
        <w:keepNext/>
        <w:keepLines/>
        <w:tabs>
          <w:tab w:val="left" w:pos="284"/>
        </w:tabs>
        <w:jc w:val="both"/>
        <w:rPr>
          <w:rFonts w:ascii="Tahoma" w:hAnsi="Tahoma" w:cs="Tahoma"/>
          <w:i/>
        </w:rPr>
      </w:pPr>
      <w:r w:rsidRPr="00C8579C">
        <w:rPr>
          <w:rFonts w:ascii="Tahoma" w:hAnsi="Tahoma" w:cs="Tahoma"/>
          <w:b/>
          <w:i/>
        </w:rPr>
        <w:t>Opomba</w:t>
      </w:r>
      <w:r w:rsidRPr="00C8579C">
        <w:rPr>
          <w:rFonts w:ascii="Tahoma" w:hAnsi="Tahoma" w:cs="Tahoma"/>
          <w:i/>
        </w:rPr>
        <w:t>: Izjava je lahko podana tudi na lastnem obrazcu.</w:t>
      </w:r>
    </w:p>
    <w:p w14:paraId="7EF2A39B" w14:textId="77777777" w:rsidR="00A539F0" w:rsidRPr="00C8579C" w:rsidRDefault="00A539F0" w:rsidP="00BC5410">
      <w:pPr>
        <w:keepNext/>
        <w:keepLines/>
        <w:tabs>
          <w:tab w:val="left" w:pos="284"/>
        </w:tabs>
        <w:jc w:val="both"/>
        <w:rPr>
          <w:rFonts w:ascii="Tahoma" w:hAnsi="Tahoma" w:cs="Tahoma"/>
        </w:rPr>
      </w:pPr>
    </w:p>
    <w:p w14:paraId="3D7B6B38" w14:textId="77777777" w:rsidR="00A539F0" w:rsidRPr="00C8579C" w:rsidRDefault="00A539F0" w:rsidP="00BC5410">
      <w:pPr>
        <w:keepNext/>
        <w:keepLines/>
        <w:tabs>
          <w:tab w:val="left" w:pos="284"/>
        </w:tabs>
        <w:jc w:val="both"/>
        <w:rPr>
          <w:rFonts w:ascii="Tahoma" w:hAnsi="Tahoma" w:cs="Tahoma"/>
        </w:rPr>
      </w:pPr>
    </w:p>
    <w:p w14:paraId="42CD0B33" w14:textId="77777777" w:rsidR="00A539F0" w:rsidRPr="00C8579C" w:rsidRDefault="00A539F0" w:rsidP="00BC5410">
      <w:pPr>
        <w:keepNext/>
        <w:keepLines/>
        <w:tabs>
          <w:tab w:val="left" w:pos="284"/>
        </w:tabs>
        <w:jc w:val="both"/>
        <w:rPr>
          <w:rFonts w:ascii="Tahoma" w:hAnsi="Tahoma" w:cs="Tahoma"/>
          <w:b/>
          <w:i/>
          <w:sz w:val="16"/>
          <w:szCs w:val="16"/>
        </w:rPr>
      </w:pPr>
      <w:r w:rsidRPr="00C8579C">
        <w:rPr>
          <w:rFonts w:ascii="Tahoma" w:hAnsi="Tahoma" w:cs="Tahoma"/>
          <w:b/>
          <w:i/>
          <w:sz w:val="16"/>
          <w:szCs w:val="16"/>
        </w:rPr>
        <w:t xml:space="preserve">V skladu z odgovorom Komisije za preprečevanje korupcije na vprašanje št. 214 z dne 23.2.2012 v zadevi pod št. 0672-1/2012-39 (objavljeno na spletni strani </w:t>
      </w:r>
      <w:hyperlink r:id="rId19" w:history="1">
        <w:r w:rsidRPr="00C8579C">
          <w:rPr>
            <w:i/>
            <w:sz w:val="16"/>
            <w:szCs w:val="16"/>
          </w:rPr>
          <w:t>https://www.kpk-rs.si/sl/pogosta-vprasanja</w:t>
        </w:r>
      </w:hyperlink>
      <w:r w:rsidRPr="00C8579C">
        <w:rPr>
          <w:rFonts w:ascii="Tahoma" w:hAnsi="Tahoma" w:cs="Tahoma"/>
          <w:b/>
          <w:i/>
          <w:sz w:val="16"/>
          <w:szCs w:val="16"/>
        </w:rPr>
        <w:t>),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w:t>
      </w:r>
    </w:p>
    <w:p w14:paraId="4F3384C9" w14:textId="77777777" w:rsidR="00A539F0" w:rsidRPr="00C8579C" w:rsidRDefault="00A539F0" w:rsidP="00BC5410">
      <w:pPr>
        <w:keepNext/>
        <w:keepLines/>
        <w:jc w:val="both"/>
        <w:rPr>
          <w:rFonts w:ascii="Tahoma" w:hAnsi="Tahoma" w:cs="Tahoma"/>
          <w:bCs/>
          <w:i/>
          <w:noProof/>
          <w:sz w:val="18"/>
          <w:szCs w:val="18"/>
        </w:rPr>
      </w:pPr>
    </w:p>
    <w:p w14:paraId="0679E405" w14:textId="77777777" w:rsidR="0084389E" w:rsidRPr="00C8579C" w:rsidRDefault="0084389E" w:rsidP="00BC5410">
      <w:pPr>
        <w:keepNext/>
        <w:keepLines/>
        <w:jc w:val="both"/>
        <w:rPr>
          <w:rFonts w:ascii="Tahoma" w:hAnsi="Tahoma" w:cs="Tahoma"/>
          <w:bCs/>
          <w:i/>
          <w:noProof/>
          <w:sz w:val="18"/>
          <w:szCs w:val="18"/>
        </w:rPr>
      </w:pPr>
    </w:p>
    <w:p w14:paraId="0D2D54DC" w14:textId="77777777" w:rsidR="00890C57" w:rsidRPr="00C8579C" w:rsidRDefault="00890C57" w:rsidP="00BC5410">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647"/>
      </w:tblGrid>
      <w:tr w:rsidR="00AF7EF7" w:rsidRPr="00C8579C" w14:paraId="6092F5B7" w14:textId="77777777" w:rsidTr="001E0C11">
        <w:tc>
          <w:tcPr>
            <w:tcW w:w="7583" w:type="dxa"/>
          </w:tcPr>
          <w:p w14:paraId="1F1D2283" w14:textId="77777777" w:rsidR="00AF7EF7" w:rsidRPr="00C8579C" w:rsidRDefault="00AF7EF7" w:rsidP="00BC5410">
            <w:pPr>
              <w:keepNext/>
              <w:keepLines/>
              <w:jc w:val="both"/>
              <w:rPr>
                <w:rFonts w:ascii="Tahoma" w:hAnsi="Tahoma" w:cs="Tahoma"/>
              </w:rPr>
            </w:pPr>
            <w:r w:rsidRPr="00C8579C">
              <w:rPr>
                <w:rFonts w:ascii="Tahoma" w:hAnsi="Tahoma" w:cs="Tahoma"/>
              </w:rPr>
              <w:lastRenderedPageBreak/>
              <w:t xml:space="preserve">UDELEŽBA PODIZVAJALCA </w:t>
            </w:r>
          </w:p>
        </w:tc>
        <w:tc>
          <w:tcPr>
            <w:tcW w:w="912" w:type="dxa"/>
            <w:tcBorders>
              <w:right w:val="nil"/>
            </w:tcBorders>
          </w:tcPr>
          <w:p w14:paraId="3BC1C3F9" w14:textId="77777777" w:rsidR="00AF7EF7" w:rsidRPr="00C8579C" w:rsidRDefault="00AF7EF7" w:rsidP="00BC5410">
            <w:pPr>
              <w:keepNext/>
              <w:keepLines/>
              <w:jc w:val="both"/>
              <w:rPr>
                <w:rFonts w:ascii="Tahoma" w:hAnsi="Tahoma" w:cs="Tahoma"/>
                <w:b/>
              </w:rPr>
            </w:pPr>
            <w:r w:rsidRPr="00C8579C">
              <w:rPr>
                <w:rFonts w:ascii="Tahoma" w:hAnsi="Tahoma" w:cs="Tahoma"/>
                <w:b/>
                <w:i/>
              </w:rPr>
              <w:t xml:space="preserve">Priloga </w:t>
            </w:r>
          </w:p>
        </w:tc>
        <w:tc>
          <w:tcPr>
            <w:tcW w:w="647" w:type="dxa"/>
            <w:tcBorders>
              <w:left w:val="nil"/>
            </w:tcBorders>
          </w:tcPr>
          <w:p w14:paraId="1387ECC5" w14:textId="77777777" w:rsidR="00AF7EF7" w:rsidRPr="00C8579C" w:rsidRDefault="00AF7EF7" w:rsidP="00BC5410">
            <w:pPr>
              <w:keepNext/>
              <w:keepLines/>
              <w:jc w:val="both"/>
              <w:rPr>
                <w:rFonts w:ascii="Tahoma" w:hAnsi="Tahoma" w:cs="Tahoma"/>
                <w:b/>
                <w:i/>
              </w:rPr>
            </w:pPr>
            <w:r w:rsidRPr="00C8579C">
              <w:rPr>
                <w:rFonts w:ascii="Tahoma" w:hAnsi="Tahoma" w:cs="Tahoma"/>
                <w:b/>
                <w:i/>
              </w:rPr>
              <w:t>4/1</w:t>
            </w:r>
          </w:p>
        </w:tc>
      </w:tr>
    </w:tbl>
    <w:p w14:paraId="00E95782" w14:textId="77777777" w:rsidR="00F72C15" w:rsidRPr="00C8579C" w:rsidRDefault="00F72C15" w:rsidP="00BC5410">
      <w:pPr>
        <w:keepNext/>
        <w:keepLines/>
        <w:jc w:val="both"/>
        <w:rPr>
          <w:rFonts w:ascii="Tahoma" w:hAnsi="Tahoma" w:cs="Tahoma"/>
        </w:rPr>
      </w:pPr>
    </w:p>
    <w:p w14:paraId="12CECA88" w14:textId="0F4C90AF" w:rsidR="0084389E" w:rsidRPr="00C8579C" w:rsidRDefault="00AD7483" w:rsidP="00BC5410">
      <w:pPr>
        <w:keepNext/>
        <w:keepLines/>
        <w:jc w:val="both"/>
        <w:rPr>
          <w:rFonts w:ascii="Tahoma" w:hAnsi="Tahoma" w:cs="Tahoma"/>
          <w:b/>
        </w:rPr>
      </w:pPr>
      <w:r>
        <w:rPr>
          <w:rFonts w:ascii="Tahoma" w:hAnsi="Tahoma" w:cs="Tahoma"/>
          <w:b/>
        </w:rPr>
        <w:t>VKS-</w:t>
      </w:r>
      <w:r w:rsidR="000B78C2">
        <w:rPr>
          <w:rFonts w:ascii="Tahoma" w:hAnsi="Tahoma" w:cs="Tahoma"/>
          <w:b/>
        </w:rPr>
        <w:t>59/24</w:t>
      </w:r>
      <w:r w:rsidR="00032CA0" w:rsidRPr="00C8579C">
        <w:rPr>
          <w:rFonts w:ascii="Tahoma" w:hAnsi="Tahoma" w:cs="Tahoma"/>
          <w:b/>
        </w:rPr>
        <w:t xml:space="preserve"> </w:t>
      </w:r>
      <w:r w:rsidR="0084389E" w:rsidRPr="00C8579C">
        <w:rPr>
          <w:rFonts w:ascii="Tahoma" w:hAnsi="Tahoma" w:cs="Tahoma"/>
          <w:b/>
        </w:rPr>
        <w:t xml:space="preserve">– </w:t>
      </w:r>
      <w:r w:rsidR="00C04869">
        <w:rPr>
          <w:rFonts w:ascii="Tahoma" w:hAnsi="Tahoma" w:cs="Tahoma"/>
          <w:b/>
        </w:rPr>
        <w:t>Prevzem produkta LF-A iz obdelave komunalnih odpadkov v RCERO Ljubljana</w:t>
      </w:r>
    </w:p>
    <w:p w14:paraId="223C6EA5" w14:textId="77777777" w:rsidR="00C23AD1" w:rsidRDefault="00C23AD1" w:rsidP="00BC5410">
      <w:pPr>
        <w:keepNext/>
        <w:keepLines/>
        <w:jc w:val="both"/>
        <w:rPr>
          <w:rFonts w:ascii="Tahoma" w:hAnsi="Tahoma" w:cs="Tahoma"/>
          <w:b/>
        </w:rPr>
      </w:pPr>
    </w:p>
    <w:p w14:paraId="036D6781" w14:textId="77777777" w:rsidR="00696F1B" w:rsidRPr="00F5688B" w:rsidRDefault="00696F1B" w:rsidP="00BC5410">
      <w:pPr>
        <w:keepNext/>
        <w:keepLines/>
        <w:jc w:val="both"/>
        <w:rPr>
          <w:rFonts w:ascii="Tahoma" w:hAnsi="Tahoma" w:cs="Tahoma"/>
        </w:rPr>
      </w:pPr>
      <w:r w:rsidRPr="00F5688B">
        <w:rPr>
          <w:rFonts w:ascii="Tahoma" w:hAnsi="Tahoma" w:cs="Tahoma"/>
        </w:rPr>
        <w:t>Ponudnik mora v prilogi navesti podizvajalce, s katerimi nastopa v skupnem nastopu in izpolniti vse zahtevane podatke. Prilogo podpišeta tako ponudnik kot podizvajalec.</w:t>
      </w:r>
    </w:p>
    <w:p w14:paraId="17287A7F" w14:textId="77777777" w:rsidR="00696F1B" w:rsidRPr="00C8579C" w:rsidRDefault="00696F1B" w:rsidP="00BC5410">
      <w:pPr>
        <w:keepNext/>
        <w:keepLines/>
        <w:jc w:val="both"/>
        <w:rPr>
          <w:rFonts w:ascii="Tahoma" w:hAnsi="Tahoma" w:cs="Tahoma"/>
          <w:b/>
        </w:rPr>
      </w:pP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2701"/>
        <w:gridCol w:w="2924"/>
      </w:tblGrid>
      <w:tr w:rsidR="00C23AD1" w:rsidRPr="00C8579C" w14:paraId="0622D16E" w14:textId="77777777" w:rsidTr="00CD53CE">
        <w:trPr>
          <w:trHeight w:val="560"/>
          <w:jc w:val="center"/>
        </w:trPr>
        <w:tc>
          <w:tcPr>
            <w:tcW w:w="3500" w:type="dxa"/>
            <w:tcBorders>
              <w:top w:val="single" w:sz="4" w:space="0" w:color="auto"/>
              <w:left w:val="single" w:sz="4" w:space="0" w:color="auto"/>
              <w:bottom w:val="single" w:sz="4" w:space="0" w:color="auto"/>
              <w:right w:val="single" w:sz="4" w:space="0" w:color="auto"/>
            </w:tcBorders>
            <w:vAlign w:val="center"/>
          </w:tcPr>
          <w:p w14:paraId="06F025EE" w14:textId="77777777" w:rsidR="00C23AD1" w:rsidRPr="00C8579C" w:rsidRDefault="00C23AD1" w:rsidP="00BC5410">
            <w:pPr>
              <w:keepNext/>
              <w:keepLines/>
              <w:rPr>
                <w:rFonts w:ascii="Tahoma" w:hAnsi="Tahoma" w:cs="Tahoma"/>
                <w:sz w:val="18"/>
                <w:szCs w:val="18"/>
              </w:rPr>
            </w:pPr>
            <w:r w:rsidRPr="00C8579C">
              <w:rPr>
                <w:rFonts w:ascii="Tahoma" w:hAnsi="Tahoma" w:cs="Tahoma"/>
                <w:sz w:val="18"/>
                <w:szCs w:val="18"/>
              </w:rPr>
              <w:t>Naziv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45EBD7BE" w14:textId="77777777" w:rsidR="00C23AD1" w:rsidRPr="00C8579C" w:rsidRDefault="00C23AD1" w:rsidP="00BC5410">
            <w:pPr>
              <w:keepNext/>
              <w:keepLines/>
              <w:rPr>
                <w:rFonts w:ascii="Tahoma" w:hAnsi="Tahoma" w:cs="Tahoma"/>
                <w:sz w:val="18"/>
                <w:szCs w:val="18"/>
              </w:rPr>
            </w:pPr>
          </w:p>
          <w:p w14:paraId="03C05FAB" w14:textId="77777777" w:rsidR="00C23AD1" w:rsidRPr="00C8579C" w:rsidRDefault="00C23AD1" w:rsidP="00BC5410">
            <w:pPr>
              <w:keepNext/>
              <w:keepLines/>
              <w:rPr>
                <w:rFonts w:ascii="Tahoma" w:hAnsi="Tahoma" w:cs="Tahoma"/>
                <w:sz w:val="18"/>
                <w:szCs w:val="18"/>
              </w:rPr>
            </w:pPr>
          </w:p>
        </w:tc>
      </w:tr>
      <w:tr w:rsidR="00C23AD1" w:rsidRPr="00C8579C" w14:paraId="55630F9C"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00C9262E" w14:textId="77777777" w:rsidR="00C23AD1" w:rsidRPr="00C8579C" w:rsidRDefault="00C23AD1" w:rsidP="00BC5410">
            <w:pPr>
              <w:keepNext/>
              <w:keepLines/>
              <w:rPr>
                <w:rFonts w:ascii="Tahoma" w:hAnsi="Tahoma" w:cs="Tahoma"/>
                <w:sz w:val="18"/>
                <w:szCs w:val="18"/>
              </w:rPr>
            </w:pPr>
            <w:r w:rsidRPr="00C8579C">
              <w:rPr>
                <w:rFonts w:ascii="Tahoma" w:hAnsi="Tahoma" w:cs="Tahoma"/>
                <w:sz w:val="18"/>
                <w:szCs w:val="18"/>
              </w:rPr>
              <w:t>Polni naslov</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FCA758C" w14:textId="77777777" w:rsidR="00C23AD1" w:rsidRPr="00C8579C" w:rsidRDefault="00C23AD1" w:rsidP="00BC5410">
            <w:pPr>
              <w:keepNext/>
              <w:keepLines/>
              <w:rPr>
                <w:rFonts w:ascii="Tahoma" w:hAnsi="Tahoma" w:cs="Tahoma"/>
                <w:sz w:val="18"/>
                <w:szCs w:val="18"/>
              </w:rPr>
            </w:pPr>
          </w:p>
          <w:p w14:paraId="550C5699" w14:textId="77777777" w:rsidR="00C23AD1" w:rsidRPr="00C8579C" w:rsidRDefault="00C23AD1" w:rsidP="00BC5410">
            <w:pPr>
              <w:keepNext/>
              <w:keepLines/>
              <w:rPr>
                <w:rFonts w:ascii="Tahoma" w:hAnsi="Tahoma" w:cs="Tahoma"/>
                <w:sz w:val="18"/>
                <w:szCs w:val="18"/>
              </w:rPr>
            </w:pPr>
          </w:p>
        </w:tc>
      </w:tr>
      <w:tr w:rsidR="00465652" w:rsidRPr="00C8579C" w14:paraId="25E7524A"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545AC051" w14:textId="77777777" w:rsidR="00465652" w:rsidRPr="00C8579C" w:rsidRDefault="00465652" w:rsidP="00BC5410">
            <w:pPr>
              <w:keepNext/>
              <w:keepLines/>
              <w:rPr>
                <w:rFonts w:ascii="Tahoma" w:hAnsi="Tahoma" w:cs="Tahoma"/>
                <w:sz w:val="18"/>
                <w:szCs w:val="18"/>
              </w:rPr>
            </w:pPr>
            <w:r>
              <w:rPr>
                <w:rFonts w:ascii="Tahoma" w:hAnsi="Tahoma" w:cs="Tahoma"/>
                <w:sz w:val="18"/>
                <w:szCs w:val="18"/>
              </w:rPr>
              <w:t>Matična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890CBCD" w14:textId="77777777" w:rsidR="00465652" w:rsidRPr="00C8579C" w:rsidRDefault="00465652" w:rsidP="00BC5410">
            <w:pPr>
              <w:keepNext/>
              <w:keepLines/>
              <w:rPr>
                <w:rFonts w:ascii="Tahoma" w:hAnsi="Tahoma" w:cs="Tahoma"/>
                <w:sz w:val="18"/>
                <w:szCs w:val="18"/>
              </w:rPr>
            </w:pPr>
          </w:p>
        </w:tc>
      </w:tr>
      <w:tr w:rsidR="00465652" w:rsidRPr="00C8579C" w14:paraId="3B0864CD"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364C9A0E" w14:textId="77777777" w:rsidR="00465652" w:rsidRDefault="00465652" w:rsidP="00BC5410">
            <w:pPr>
              <w:keepNext/>
              <w:keepLines/>
              <w:rPr>
                <w:rFonts w:ascii="Tahoma" w:hAnsi="Tahoma" w:cs="Tahoma"/>
                <w:sz w:val="18"/>
                <w:szCs w:val="18"/>
              </w:rPr>
            </w:pPr>
            <w:r>
              <w:rPr>
                <w:rFonts w:ascii="Tahoma" w:hAnsi="Tahoma" w:cs="Tahoma"/>
                <w:sz w:val="18"/>
                <w:szCs w:val="18"/>
              </w:rPr>
              <w:t>Davčna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3BED544" w14:textId="77777777" w:rsidR="00465652" w:rsidRPr="00C8579C" w:rsidRDefault="00465652" w:rsidP="00BC5410">
            <w:pPr>
              <w:keepNext/>
              <w:keepLines/>
              <w:rPr>
                <w:rFonts w:ascii="Tahoma" w:hAnsi="Tahoma" w:cs="Tahoma"/>
                <w:sz w:val="18"/>
                <w:szCs w:val="18"/>
              </w:rPr>
            </w:pPr>
          </w:p>
        </w:tc>
      </w:tr>
      <w:tr w:rsidR="00DB2C0A" w:rsidRPr="00C8579C" w14:paraId="2B38AE34"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4C0FD0CF" w14:textId="77777777" w:rsidR="00DB2C0A" w:rsidRPr="003C0C04" w:rsidRDefault="00DB2C0A" w:rsidP="00BC5410">
            <w:pPr>
              <w:keepNext/>
              <w:keepLines/>
              <w:jc w:val="both"/>
              <w:rPr>
                <w:rFonts w:ascii="Tahoma" w:hAnsi="Tahoma" w:cs="Tahoma"/>
                <w:sz w:val="16"/>
                <w:szCs w:val="18"/>
              </w:rPr>
            </w:pPr>
            <w:r w:rsidRPr="003C0C04">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3C0C04">
              <w:rPr>
                <w:rFonts w:ascii="Tahoma" w:hAnsi="Tahoma" w:cs="Tahoma"/>
                <w:b/>
                <w:sz w:val="16"/>
                <w:szCs w:val="18"/>
              </w:rPr>
              <w:t>ter</w:t>
            </w:r>
            <w:r w:rsidRPr="003C0C04">
              <w:rPr>
                <w:rFonts w:ascii="Tahoma" w:hAnsi="Tahoma" w:cs="Tahoma"/>
                <w:sz w:val="16"/>
                <w:szCs w:val="18"/>
              </w:rPr>
              <w:t xml:space="preserve"> njihov </w:t>
            </w:r>
            <w:r w:rsidRPr="003C0C04">
              <w:rPr>
                <w:rFonts w:ascii="Tahoma" w:hAnsi="Tahoma" w:cs="Tahoma"/>
                <w:b/>
                <w:sz w:val="16"/>
                <w:szCs w:val="18"/>
              </w:rPr>
              <w:t>EMŠO</w:t>
            </w:r>
          </w:p>
          <w:p w14:paraId="15CA61DB" w14:textId="77777777" w:rsidR="00DB2C0A" w:rsidRPr="003C0C04" w:rsidRDefault="00DB2C0A" w:rsidP="00BC5410">
            <w:pPr>
              <w:keepNext/>
              <w:keepLines/>
              <w:rPr>
                <w:rFonts w:ascii="Tahoma" w:hAnsi="Tahoma" w:cs="Tahoma"/>
                <w:sz w:val="8"/>
                <w:szCs w:val="18"/>
              </w:rPr>
            </w:pPr>
          </w:p>
          <w:p w14:paraId="1018BB12" w14:textId="77777777" w:rsidR="00DB2C0A" w:rsidRPr="003C0C04" w:rsidRDefault="00DB2C0A" w:rsidP="00BC5410">
            <w:pPr>
              <w:keepNext/>
              <w:keepLines/>
              <w:spacing w:line="276" w:lineRule="auto"/>
              <w:rPr>
                <w:rFonts w:ascii="Tahoma" w:hAnsi="Tahoma" w:cs="Tahoma"/>
                <w:i/>
                <w:sz w:val="16"/>
                <w:szCs w:val="18"/>
              </w:rPr>
            </w:pPr>
            <w:r w:rsidRPr="003C0C04">
              <w:rPr>
                <w:rFonts w:ascii="Tahoma" w:hAnsi="Tahoma" w:cs="Tahoma"/>
                <w:i/>
                <w:sz w:val="16"/>
                <w:szCs w:val="18"/>
              </w:rPr>
              <w:t>/v primeru, da ste podatke vnesli v ESPD ali priložili lastno izjavo, ni potrebno izpolniti!/</w:t>
            </w:r>
          </w:p>
          <w:p w14:paraId="1FCD50F9" w14:textId="77777777" w:rsidR="00DB2C0A" w:rsidRPr="003C0C04" w:rsidRDefault="00DB2C0A" w:rsidP="00BC5410">
            <w:pPr>
              <w:keepNext/>
              <w:keepLines/>
              <w:spacing w:line="276" w:lineRule="auto"/>
              <w:rPr>
                <w:rFonts w:ascii="Tahoma" w:hAnsi="Tahoma" w:cs="Tahoma"/>
                <w:i/>
                <w:sz w:val="8"/>
                <w:szCs w:val="18"/>
              </w:rPr>
            </w:pPr>
          </w:p>
          <w:p w14:paraId="22A8131C" w14:textId="77777777" w:rsidR="00DB2C0A" w:rsidRDefault="00DB2C0A" w:rsidP="00BC5410">
            <w:pPr>
              <w:keepNext/>
              <w:keepLines/>
              <w:rPr>
                <w:rFonts w:ascii="Tahoma" w:hAnsi="Tahoma" w:cs="Tahoma"/>
                <w:sz w:val="18"/>
                <w:szCs w:val="18"/>
              </w:rPr>
            </w:pPr>
            <w:r w:rsidRPr="003C0C04">
              <w:rPr>
                <w:rFonts w:ascii="Tahoma" w:hAnsi="Tahoma" w:cs="Tahoma"/>
                <w:i/>
                <w:sz w:val="16"/>
                <w:szCs w:val="18"/>
              </w:rPr>
              <w:t>EMŠO se potrebuje zgolj zaradi potreb pri preverjanju nekaznovanosti v e-Dosje-u</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24F1EAEC" w14:textId="77777777" w:rsidR="00DB2C0A" w:rsidRDefault="00DB2C0A" w:rsidP="00BC5410">
            <w:pPr>
              <w:keepNext/>
              <w:keepLines/>
              <w:jc w:val="center"/>
              <w:rPr>
                <w:rFonts w:ascii="Tahoma" w:hAnsi="Tahoma" w:cs="Tahoma"/>
                <w:sz w:val="18"/>
                <w:szCs w:val="18"/>
              </w:rPr>
            </w:pPr>
            <w:r w:rsidRPr="003C0C04">
              <w:rPr>
                <w:rFonts w:ascii="Tahoma" w:hAnsi="Tahoma" w:cs="Tahoma"/>
                <w:sz w:val="18"/>
                <w:szCs w:val="18"/>
              </w:rPr>
              <w:t>Ime in priimek</w:t>
            </w:r>
            <w:r>
              <w:rPr>
                <w:rFonts w:ascii="Tahoma" w:hAnsi="Tahoma" w:cs="Tahoma"/>
                <w:sz w:val="18"/>
                <w:szCs w:val="18"/>
              </w:rPr>
              <w:t xml:space="preserve">                /              EMŠO</w:t>
            </w:r>
          </w:p>
          <w:p w14:paraId="6FCE19BA" w14:textId="77777777" w:rsidR="00DB2C0A" w:rsidRDefault="00DB2C0A" w:rsidP="00BC5410">
            <w:pPr>
              <w:keepNext/>
              <w:keepLines/>
              <w:jc w:val="center"/>
              <w:rPr>
                <w:rFonts w:ascii="Tahoma" w:hAnsi="Tahoma" w:cs="Tahoma"/>
                <w:sz w:val="18"/>
                <w:szCs w:val="18"/>
              </w:rPr>
            </w:pPr>
          </w:p>
          <w:p w14:paraId="50BDE509" w14:textId="77777777" w:rsidR="00DB2C0A" w:rsidRDefault="00DB2C0A" w:rsidP="00BC5410">
            <w:pPr>
              <w:keepNext/>
              <w:keepLines/>
              <w:jc w:val="center"/>
              <w:rPr>
                <w:rFonts w:ascii="Tahoma" w:hAnsi="Tahoma" w:cs="Tahoma"/>
                <w:sz w:val="18"/>
                <w:szCs w:val="18"/>
              </w:rPr>
            </w:pPr>
          </w:p>
          <w:p w14:paraId="20087CD6" w14:textId="77777777" w:rsidR="00DB2C0A" w:rsidRDefault="00DB2C0A" w:rsidP="00BC5410">
            <w:pPr>
              <w:keepNext/>
              <w:keepLines/>
              <w:jc w:val="center"/>
              <w:rPr>
                <w:rFonts w:ascii="Tahoma" w:hAnsi="Tahoma" w:cs="Tahoma"/>
                <w:sz w:val="18"/>
                <w:szCs w:val="18"/>
              </w:rPr>
            </w:pPr>
          </w:p>
          <w:p w14:paraId="00A9ED2C" w14:textId="77777777" w:rsidR="00DB2C0A" w:rsidRDefault="00DB2C0A" w:rsidP="00BC5410">
            <w:pPr>
              <w:keepNext/>
              <w:keepLines/>
              <w:jc w:val="center"/>
              <w:rPr>
                <w:rFonts w:ascii="Tahoma" w:hAnsi="Tahoma" w:cs="Tahoma"/>
                <w:sz w:val="18"/>
                <w:szCs w:val="18"/>
              </w:rPr>
            </w:pPr>
          </w:p>
          <w:p w14:paraId="11FC52C8" w14:textId="77777777" w:rsidR="00DB2C0A" w:rsidRDefault="00DB2C0A" w:rsidP="00BC5410">
            <w:pPr>
              <w:keepNext/>
              <w:keepLines/>
              <w:jc w:val="center"/>
              <w:rPr>
                <w:rFonts w:ascii="Tahoma" w:hAnsi="Tahoma" w:cs="Tahoma"/>
                <w:sz w:val="18"/>
                <w:szCs w:val="18"/>
              </w:rPr>
            </w:pPr>
          </w:p>
          <w:p w14:paraId="18007310" w14:textId="77777777" w:rsidR="00DB2C0A" w:rsidRDefault="00DB2C0A" w:rsidP="00BC5410">
            <w:pPr>
              <w:keepNext/>
              <w:keepLines/>
              <w:jc w:val="center"/>
              <w:rPr>
                <w:rFonts w:ascii="Tahoma" w:hAnsi="Tahoma" w:cs="Tahoma"/>
                <w:sz w:val="18"/>
                <w:szCs w:val="18"/>
              </w:rPr>
            </w:pPr>
          </w:p>
          <w:p w14:paraId="644AF8D3" w14:textId="77777777" w:rsidR="00DB2C0A" w:rsidRPr="00C8579C" w:rsidRDefault="00DB2C0A" w:rsidP="00BC5410">
            <w:pPr>
              <w:keepNext/>
              <w:keepLines/>
              <w:rPr>
                <w:rFonts w:ascii="Tahoma" w:hAnsi="Tahoma" w:cs="Tahoma"/>
                <w:sz w:val="18"/>
                <w:szCs w:val="18"/>
              </w:rPr>
            </w:pPr>
          </w:p>
        </w:tc>
      </w:tr>
      <w:tr w:rsidR="00696F1B" w:rsidRPr="00C8579C" w14:paraId="17FA9785" w14:textId="77777777" w:rsidTr="001212A2">
        <w:trPr>
          <w:trHeight w:val="334"/>
          <w:jc w:val="center"/>
        </w:trPr>
        <w:tc>
          <w:tcPr>
            <w:tcW w:w="9125" w:type="dxa"/>
            <w:gridSpan w:val="3"/>
            <w:tcBorders>
              <w:top w:val="single" w:sz="4" w:space="0" w:color="auto"/>
              <w:left w:val="single" w:sz="4" w:space="0" w:color="auto"/>
              <w:right w:val="single" w:sz="4" w:space="0" w:color="auto"/>
            </w:tcBorders>
            <w:vAlign w:val="center"/>
          </w:tcPr>
          <w:p w14:paraId="387FC022" w14:textId="77777777" w:rsidR="00696F1B" w:rsidRPr="00C8579C" w:rsidRDefault="00696F1B" w:rsidP="00BC5410">
            <w:pPr>
              <w:keepNext/>
              <w:keepLines/>
              <w:jc w:val="center"/>
              <w:rPr>
                <w:rFonts w:ascii="Tahoma" w:hAnsi="Tahoma" w:cs="Tahoma"/>
                <w:sz w:val="16"/>
                <w:szCs w:val="18"/>
              </w:rPr>
            </w:pPr>
            <w:r w:rsidRPr="00696F1B">
              <w:rPr>
                <w:rFonts w:ascii="Tahoma" w:hAnsi="Tahoma" w:cs="Tahoma"/>
                <w:b/>
                <w:sz w:val="16"/>
                <w:szCs w:val="18"/>
              </w:rPr>
              <w:t>ZAHTEVA ZA NEPOSREDNO PLAČILO (s strani naročnika) PODIZVAJLČEVE TERJATVE DO PONUDNIKA</w:t>
            </w:r>
          </w:p>
        </w:tc>
      </w:tr>
      <w:tr w:rsidR="00C23AD1" w:rsidRPr="00C8579C" w14:paraId="3D8C765F" w14:textId="77777777" w:rsidTr="00CD53CE">
        <w:trPr>
          <w:trHeight w:val="334"/>
          <w:jc w:val="center"/>
        </w:trPr>
        <w:tc>
          <w:tcPr>
            <w:tcW w:w="3500" w:type="dxa"/>
            <w:vMerge w:val="restart"/>
            <w:tcBorders>
              <w:top w:val="single" w:sz="4" w:space="0" w:color="auto"/>
              <w:left w:val="single" w:sz="4" w:space="0" w:color="auto"/>
              <w:right w:val="single" w:sz="4" w:space="0" w:color="auto"/>
            </w:tcBorders>
            <w:vAlign w:val="center"/>
          </w:tcPr>
          <w:p w14:paraId="03938184" w14:textId="77777777" w:rsidR="00C23AD1" w:rsidRPr="00C8579C" w:rsidRDefault="00C23AD1" w:rsidP="00BC5410">
            <w:pPr>
              <w:keepNext/>
              <w:keepLines/>
              <w:spacing w:line="276" w:lineRule="auto"/>
              <w:jc w:val="both"/>
              <w:rPr>
                <w:rFonts w:ascii="Tahoma" w:hAnsi="Tahoma" w:cs="Tahoma"/>
                <w:sz w:val="18"/>
                <w:szCs w:val="17"/>
              </w:rPr>
            </w:pPr>
            <w:r w:rsidRPr="00C8579C">
              <w:rPr>
                <w:rFonts w:ascii="Tahoma" w:hAnsi="Tahoma" w:cs="Tahoma"/>
                <w:sz w:val="18"/>
                <w:szCs w:val="18"/>
              </w:rPr>
              <w:t>V skladu s 94. členom ZJN-3 kot podizvajalec zahtevamo neposredno plačilo s strani naročnika</w:t>
            </w:r>
            <w:r w:rsidRPr="00C8579C">
              <w:rPr>
                <w:rFonts w:ascii="Tahoma" w:hAnsi="Tahoma" w:cs="Tahoma"/>
                <w:sz w:val="18"/>
                <w:szCs w:val="17"/>
              </w:rPr>
              <w:t xml:space="preserve"> </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4CDC6145" w14:textId="77777777" w:rsidR="00C23AD1" w:rsidRPr="00C8579C" w:rsidRDefault="00C23AD1" w:rsidP="00BC5410">
            <w:pPr>
              <w:keepNext/>
              <w:keepLines/>
              <w:jc w:val="center"/>
              <w:rPr>
                <w:rFonts w:ascii="Tahoma" w:hAnsi="Tahoma" w:cs="Tahoma"/>
                <w:sz w:val="18"/>
                <w:szCs w:val="18"/>
              </w:rPr>
            </w:pPr>
            <w:r w:rsidRPr="00C8579C">
              <w:rPr>
                <w:rFonts w:ascii="Tahoma" w:hAnsi="Tahoma" w:cs="Tahoma"/>
                <w:sz w:val="16"/>
                <w:szCs w:val="18"/>
              </w:rPr>
              <w:t xml:space="preserve">Obkrožite/označite </w:t>
            </w:r>
          </w:p>
        </w:tc>
      </w:tr>
      <w:tr w:rsidR="00C23AD1" w:rsidRPr="00C8579C" w14:paraId="3E3171CD" w14:textId="77777777" w:rsidTr="00CD53CE">
        <w:trPr>
          <w:trHeight w:val="334"/>
          <w:jc w:val="center"/>
        </w:trPr>
        <w:tc>
          <w:tcPr>
            <w:tcW w:w="3500" w:type="dxa"/>
            <w:vMerge/>
            <w:tcBorders>
              <w:left w:val="single" w:sz="4" w:space="0" w:color="auto"/>
              <w:bottom w:val="single" w:sz="4" w:space="0" w:color="auto"/>
              <w:right w:val="single" w:sz="4" w:space="0" w:color="auto"/>
            </w:tcBorders>
            <w:vAlign w:val="center"/>
          </w:tcPr>
          <w:p w14:paraId="50A60057" w14:textId="77777777" w:rsidR="00C23AD1" w:rsidRPr="00C8579C" w:rsidRDefault="00C23AD1" w:rsidP="00BC5410">
            <w:pPr>
              <w:keepNext/>
              <w:keepLines/>
              <w:rPr>
                <w:rFonts w:ascii="Tahoma" w:hAnsi="Tahoma" w:cs="Tahoma"/>
                <w:sz w:val="18"/>
                <w:szCs w:val="18"/>
              </w:rPr>
            </w:pPr>
          </w:p>
        </w:tc>
        <w:tc>
          <w:tcPr>
            <w:tcW w:w="2701" w:type="dxa"/>
            <w:tcBorders>
              <w:top w:val="single" w:sz="4" w:space="0" w:color="auto"/>
              <w:left w:val="single" w:sz="4" w:space="0" w:color="auto"/>
              <w:bottom w:val="single" w:sz="4" w:space="0" w:color="auto"/>
              <w:right w:val="single" w:sz="4" w:space="0" w:color="auto"/>
            </w:tcBorders>
            <w:vAlign w:val="center"/>
          </w:tcPr>
          <w:p w14:paraId="0B67DDAE" w14:textId="77777777" w:rsidR="00C23AD1" w:rsidRPr="00C8579C" w:rsidRDefault="00C23AD1" w:rsidP="00BC5410">
            <w:pPr>
              <w:keepNext/>
              <w:keepLines/>
              <w:jc w:val="center"/>
              <w:rPr>
                <w:rFonts w:ascii="Tahoma" w:hAnsi="Tahoma" w:cs="Tahoma"/>
                <w:sz w:val="18"/>
                <w:szCs w:val="18"/>
              </w:rPr>
            </w:pPr>
            <w:r w:rsidRPr="00C8579C">
              <w:rPr>
                <w:rFonts w:ascii="Tahoma" w:hAnsi="Tahoma" w:cs="Tahoma"/>
                <w:sz w:val="18"/>
                <w:szCs w:val="18"/>
              </w:rPr>
              <w:t>DA</w:t>
            </w:r>
          </w:p>
        </w:tc>
        <w:tc>
          <w:tcPr>
            <w:tcW w:w="2924" w:type="dxa"/>
            <w:tcBorders>
              <w:top w:val="single" w:sz="4" w:space="0" w:color="auto"/>
              <w:left w:val="single" w:sz="4" w:space="0" w:color="auto"/>
              <w:bottom w:val="single" w:sz="4" w:space="0" w:color="auto"/>
              <w:right w:val="single" w:sz="4" w:space="0" w:color="auto"/>
            </w:tcBorders>
            <w:vAlign w:val="center"/>
          </w:tcPr>
          <w:p w14:paraId="2AB0080C" w14:textId="77777777" w:rsidR="00C23AD1" w:rsidRPr="00C8579C" w:rsidRDefault="00C23AD1" w:rsidP="00BC5410">
            <w:pPr>
              <w:keepNext/>
              <w:keepLines/>
              <w:jc w:val="center"/>
              <w:rPr>
                <w:rFonts w:ascii="Tahoma" w:hAnsi="Tahoma" w:cs="Tahoma"/>
                <w:sz w:val="18"/>
                <w:szCs w:val="18"/>
              </w:rPr>
            </w:pPr>
            <w:r w:rsidRPr="00C8579C">
              <w:rPr>
                <w:rFonts w:ascii="Tahoma" w:hAnsi="Tahoma" w:cs="Tahoma"/>
                <w:sz w:val="18"/>
                <w:szCs w:val="18"/>
              </w:rPr>
              <w:t>NE</w:t>
            </w:r>
          </w:p>
        </w:tc>
      </w:tr>
      <w:tr w:rsidR="00C23AD1" w:rsidRPr="00C8579C" w14:paraId="3FEF00AE" w14:textId="77777777" w:rsidTr="00CD53CE">
        <w:trPr>
          <w:trHeight w:val="428"/>
          <w:jc w:val="center"/>
        </w:trPr>
        <w:tc>
          <w:tcPr>
            <w:tcW w:w="3500" w:type="dxa"/>
            <w:tcBorders>
              <w:top w:val="single" w:sz="4" w:space="0" w:color="auto"/>
              <w:left w:val="single" w:sz="4" w:space="0" w:color="auto"/>
              <w:bottom w:val="single" w:sz="4" w:space="0" w:color="auto"/>
              <w:right w:val="single" w:sz="4" w:space="0" w:color="auto"/>
            </w:tcBorders>
            <w:vAlign w:val="center"/>
          </w:tcPr>
          <w:p w14:paraId="09E79D38" w14:textId="77777777" w:rsidR="00C23AD1" w:rsidRPr="00C8579C" w:rsidRDefault="00C23AD1" w:rsidP="00BC5410">
            <w:pPr>
              <w:keepNext/>
              <w:keepLines/>
              <w:spacing w:line="276" w:lineRule="auto"/>
              <w:rPr>
                <w:rFonts w:ascii="Tahoma" w:hAnsi="Tahoma" w:cs="Tahoma"/>
                <w:sz w:val="18"/>
                <w:szCs w:val="18"/>
              </w:rPr>
            </w:pPr>
          </w:p>
          <w:p w14:paraId="1587155C" w14:textId="77777777" w:rsidR="00C23AD1" w:rsidRPr="00C8579C" w:rsidRDefault="00C23AD1" w:rsidP="00BC5410">
            <w:pPr>
              <w:keepNext/>
              <w:keepLines/>
              <w:spacing w:line="276" w:lineRule="auto"/>
              <w:rPr>
                <w:rFonts w:ascii="Tahoma" w:hAnsi="Tahoma" w:cs="Tahoma"/>
                <w:sz w:val="18"/>
                <w:szCs w:val="18"/>
              </w:rPr>
            </w:pPr>
            <w:r w:rsidRPr="00C8579C">
              <w:rPr>
                <w:rFonts w:ascii="Tahoma" w:hAnsi="Tahoma" w:cs="Tahoma"/>
                <w:sz w:val="18"/>
                <w:szCs w:val="18"/>
              </w:rPr>
              <w:t xml:space="preserve">Vsak del javnega naročila (storitev/gradnja/blago), ki se oddaja v </w:t>
            </w:r>
            <w:proofErr w:type="spellStart"/>
            <w:r w:rsidRPr="00C8579C">
              <w:rPr>
                <w:rFonts w:ascii="Tahoma" w:hAnsi="Tahoma" w:cs="Tahoma"/>
                <w:sz w:val="18"/>
                <w:szCs w:val="18"/>
              </w:rPr>
              <w:t>podizvajanje</w:t>
            </w:r>
            <w:proofErr w:type="spellEnd"/>
            <w:r w:rsidRPr="00C8579C">
              <w:rPr>
                <w:rFonts w:ascii="Tahoma" w:hAnsi="Tahoma" w:cs="Tahoma"/>
                <w:sz w:val="18"/>
                <w:szCs w:val="18"/>
              </w:rPr>
              <w:t xml:space="preserve"> (vrsta/opis del)</w:t>
            </w:r>
          </w:p>
          <w:p w14:paraId="7A4B1DBF" w14:textId="77777777" w:rsidR="00C23AD1" w:rsidRPr="00C8579C" w:rsidRDefault="00C23AD1" w:rsidP="00BC5410">
            <w:pPr>
              <w:keepNext/>
              <w:keepLines/>
              <w:spacing w:line="276" w:lineRule="auto"/>
              <w:rPr>
                <w:rFonts w:ascii="Tahoma" w:hAnsi="Tahoma" w:cs="Tahoma"/>
                <w:sz w:val="18"/>
                <w:szCs w:val="18"/>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2EC1127D" w14:textId="77777777" w:rsidR="00C23AD1" w:rsidRPr="00C8579C" w:rsidRDefault="00C23AD1" w:rsidP="00BC5410">
            <w:pPr>
              <w:keepNext/>
              <w:keepLines/>
              <w:spacing w:line="276" w:lineRule="auto"/>
              <w:rPr>
                <w:rFonts w:ascii="Tahoma" w:hAnsi="Tahoma" w:cs="Tahoma"/>
                <w:sz w:val="18"/>
                <w:szCs w:val="18"/>
              </w:rPr>
            </w:pPr>
          </w:p>
        </w:tc>
      </w:tr>
      <w:tr w:rsidR="00C23AD1" w:rsidRPr="00C8579C" w14:paraId="6663051F" w14:textId="77777777" w:rsidTr="00CD53CE">
        <w:trPr>
          <w:trHeight w:val="588"/>
          <w:jc w:val="center"/>
        </w:trPr>
        <w:tc>
          <w:tcPr>
            <w:tcW w:w="3500" w:type="dxa"/>
            <w:tcBorders>
              <w:top w:val="single" w:sz="4" w:space="0" w:color="auto"/>
              <w:left w:val="single" w:sz="4" w:space="0" w:color="auto"/>
              <w:bottom w:val="single" w:sz="4" w:space="0" w:color="auto"/>
              <w:right w:val="single" w:sz="4" w:space="0" w:color="auto"/>
            </w:tcBorders>
            <w:vAlign w:val="center"/>
          </w:tcPr>
          <w:p w14:paraId="4EF9E0B0" w14:textId="77777777" w:rsidR="00C23AD1" w:rsidRPr="00C8579C" w:rsidRDefault="00C23AD1" w:rsidP="00BC5410">
            <w:pPr>
              <w:keepNext/>
              <w:keepLines/>
              <w:rPr>
                <w:rFonts w:ascii="Tahoma" w:hAnsi="Tahoma" w:cs="Tahoma"/>
                <w:sz w:val="18"/>
                <w:szCs w:val="18"/>
              </w:rPr>
            </w:pPr>
            <w:r w:rsidRPr="00C8579C">
              <w:rPr>
                <w:rFonts w:ascii="Tahoma" w:hAnsi="Tahoma" w:cs="Tahoma"/>
                <w:sz w:val="18"/>
                <w:szCs w:val="18"/>
              </w:rPr>
              <w:t xml:space="preserve">Količina/Delež (%) javnega naročila, ki se oddaja v </w:t>
            </w:r>
            <w:proofErr w:type="spellStart"/>
            <w:r w:rsidRPr="00C8579C">
              <w:rPr>
                <w:rFonts w:ascii="Tahoma" w:hAnsi="Tahoma" w:cs="Tahoma"/>
                <w:sz w:val="18"/>
                <w:szCs w:val="18"/>
              </w:rPr>
              <w:t>podizvajanje</w:t>
            </w:r>
            <w:proofErr w:type="spellEnd"/>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632D92BB" w14:textId="77777777" w:rsidR="00C23AD1" w:rsidRPr="00C8579C" w:rsidRDefault="00C23AD1" w:rsidP="00BC5410">
            <w:pPr>
              <w:keepNext/>
              <w:keepLines/>
              <w:rPr>
                <w:sz w:val="18"/>
                <w:szCs w:val="18"/>
              </w:rPr>
            </w:pPr>
          </w:p>
        </w:tc>
      </w:tr>
      <w:tr w:rsidR="00C23AD1" w:rsidRPr="00C8579C" w14:paraId="46BED6A0" w14:textId="77777777" w:rsidTr="00CD53CE">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14:paraId="7FC85365" w14:textId="77777777" w:rsidR="00C23AD1" w:rsidRPr="00C8579C" w:rsidRDefault="00C23AD1" w:rsidP="00BC5410">
            <w:pPr>
              <w:keepNext/>
              <w:keepLines/>
              <w:rPr>
                <w:rFonts w:ascii="Tahoma" w:hAnsi="Tahoma" w:cs="Tahoma"/>
                <w:sz w:val="18"/>
                <w:szCs w:val="18"/>
              </w:rPr>
            </w:pPr>
            <w:r w:rsidRPr="00C8579C">
              <w:rPr>
                <w:rFonts w:ascii="Tahoma" w:hAnsi="Tahoma" w:cs="Tahoma"/>
                <w:sz w:val="18"/>
                <w:szCs w:val="18"/>
              </w:rPr>
              <w:t>Vrednost del v EUR brez DDV</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4334416D" w14:textId="77777777" w:rsidR="00C23AD1" w:rsidRPr="00C8579C" w:rsidRDefault="00C23AD1" w:rsidP="00BC5410">
            <w:pPr>
              <w:keepNext/>
              <w:keepLines/>
              <w:rPr>
                <w:sz w:val="18"/>
                <w:szCs w:val="18"/>
              </w:rPr>
            </w:pPr>
          </w:p>
        </w:tc>
      </w:tr>
      <w:tr w:rsidR="00C23AD1" w:rsidRPr="00C8579C" w14:paraId="4879555D" w14:textId="77777777" w:rsidTr="00CD53CE">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14:paraId="223CA4C6" w14:textId="77777777" w:rsidR="00C23AD1" w:rsidRPr="00C8579C" w:rsidRDefault="00C23AD1" w:rsidP="00BC5410">
            <w:pPr>
              <w:keepNext/>
              <w:keepLines/>
              <w:rPr>
                <w:rFonts w:ascii="Tahoma" w:hAnsi="Tahoma" w:cs="Tahoma"/>
                <w:sz w:val="18"/>
                <w:szCs w:val="18"/>
              </w:rPr>
            </w:pPr>
            <w:r w:rsidRPr="00C8579C">
              <w:rPr>
                <w:rFonts w:ascii="Tahoma" w:hAnsi="Tahoma" w:cs="Tahoma"/>
                <w:sz w:val="18"/>
                <w:szCs w:val="18"/>
              </w:rPr>
              <w:t>Kraj izvedbe</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0B8A01F2" w14:textId="77777777" w:rsidR="00C23AD1" w:rsidRPr="00C8579C" w:rsidRDefault="00C23AD1" w:rsidP="00BC5410">
            <w:pPr>
              <w:keepNext/>
              <w:keepLines/>
              <w:rPr>
                <w:sz w:val="18"/>
                <w:szCs w:val="18"/>
              </w:rPr>
            </w:pPr>
          </w:p>
        </w:tc>
      </w:tr>
    </w:tbl>
    <w:p w14:paraId="71CCB051" w14:textId="77777777" w:rsidR="00C23AD1" w:rsidRPr="00C8579C" w:rsidRDefault="00C23AD1" w:rsidP="00BC5410">
      <w:pPr>
        <w:keepNext/>
        <w:keepLines/>
        <w:jc w:val="both"/>
        <w:rPr>
          <w:rFonts w:ascii="Tahoma" w:hAnsi="Tahoma" w:cs="Tahoma"/>
        </w:rPr>
      </w:pPr>
    </w:p>
    <w:p w14:paraId="549503F8" w14:textId="77777777" w:rsidR="00DB2C0A" w:rsidRPr="003C0C04" w:rsidRDefault="00DB2C0A" w:rsidP="00BC5410">
      <w:pPr>
        <w:keepNext/>
        <w:keepLines/>
        <w:tabs>
          <w:tab w:val="left" w:pos="567"/>
          <w:tab w:val="left" w:pos="851"/>
          <w:tab w:val="left" w:pos="993"/>
        </w:tabs>
        <w:jc w:val="both"/>
        <w:rPr>
          <w:rFonts w:ascii="Tahoma" w:hAnsi="Tahoma" w:cs="Tahoma"/>
          <w:lang w:eastAsia="ar-SA"/>
        </w:rPr>
      </w:pPr>
      <w:r w:rsidRPr="003C0C04">
        <w:rPr>
          <w:rFonts w:ascii="Tahoma" w:hAnsi="Tahoma" w:cs="Tahoma"/>
          <w:lang w:eastAsia="ar-SA"/>
        </w:rPr>
        <w:t>Zgoraj navedeni podizvajalec izjavljamo, se strinjamo z vsemi pogoji in zahtevami razpisne dokumentacije, ki se nanašajo na podizvajalca/e oziroma da v celoti izpolnjujemo le-te.</w:t>
      </w:r>
    </w:p>
    <w:p w14:paraId="73C61456" w14:textId="77777777" w:rsidR="00DB2C0A" w:rsidRDefault="00DB2C0A" w:rsidP="00BC5410">
      <w:pPr>
        <w:keepNext/>
        <w:keepLines/>
        <w:tabs>
          <w:tab w:val="left" w:pos="567"/>
          <w:tab w:val="left" w:pos="851"/>
          <w:tab w:val="left" w:pos="993"/>
        </w:tabs>
        <w:jc w:val="both"/>
        <w:rPr>
          <w:rFonts w:ascii="Tahoma" w:hAnsi="Tahoma" w:cs="Tahoma"/>
          <w:b/>
          <w:i/>
          <w:sz w:val="18"/>
          <w:szCs w:val="22"/>
          <w:lang w:eastAsia="ar-SA"/>
        </w:rPr>
      </w:pPr>
    </w:p>
    <w:p w14:paraId="11071FE1" w14:textId="77777777" w:rsidR="00C23AD1" w:rsidRPr="00C8579C" w:rsidRDefault="00C23AD1" w:rsidP="00BC5410">
      <w:pPr>
        <w:keepNext/>
        <w:keepLines/>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p w14:paraId="595EBF4C" w14:textId="77777777" w:rsidR="00C23AD1" w:rsidRPr="00C8579C" w:rsidRDefault="00C23AD1" w:rsidP="00BC5410">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C23AD1" w:rsidRPr="00C8579C" w14:paraId="20587ABC" w14:textId="77777777" w:rsidTr="00CD53CE">
        <w:trPr>
          <w:trHeight w:val="235"/>
        </w:trPr>
        <w:tc>
          <w:tcPr>
            <w:tcW w:w="2835" w:type="dxa"/>
            <w:tcBorders>
              <w:bottom w:val="single" w:sz="4" w:space="0" w:color="auto"/>
            </w:tcBorders>
          </w:tcPr>
          <w:p w14:paraId="22DDA82B" w14:textId="77777777" w:rsidR="00C23AD1" w:rsidRPr="00C8579C" w:rsidRDefault="00C23AD1" w:rsidP="00BC5410">
            <w:pPr>
              <w:keepNext/>
              <w:keepLines/>
              <w:jc w:val="both"/>
              <w:rPr>
                <w:rFonts w:ascii="Tahoma" w:hAnsi="Tahoma" w:cs="Tahoma"/>
                <w:snapToGrid w:val="0"/>
                <w:color w:val="000000"/>
              </w:rPr>
            </w:pPr>
          </w:p>
        </w:tc>
        <w:tc>
          <w:tcPr>
            <w:tcW w:w="2552" w:type="dxa"/>
          </w:tcPr>
          <w:p w14:paraId="2C894021" w14:textId="77777777" w:rsidR="00C23AD1" w:rsidRPr="00C8579C" w:rsidRDefault="00C23AD1" w:rsidP="00BC5410">
            <w:pPr>
              <w:keepNext/>
              <w:keepLines/>
              <w:jc w:val="center"/>
              <w:rPr>
                <w:rFonts w:ascii="Tahoma" w:hAnsi="Tahoma" w:cs="Tahoma"/>
                <w:snapToGrid w:val="0"/>
                <w:color w:val="000000"/>
              </w:rPr>
            </w:pPr>
          </w:p>
        </w:tc>
        <w:tc>
          <w:tcPr>
            <w:tcW w:w="3685" w:type="dxa"/>
            <w:tcBorders>
              <w:bottom w:val="single" w:sz="4" w:space="0" w:color="auto"/>
            </w:tcBorders>
          </w:tcPr>
          <w:p w14:paraId="286E08E8" w14:textId="77777777" w:rsidR="00C23AD1" w:rsidRPr="00C8579C" w:rsidRDefault="00C23AD1" w:rsidP="00BC5410">
            <w:pPr>
              <w:keepNext/>
              <w:keepLines/>
              <w:tabs>
                <w:tab w:val="left" w:pos="567"/>
                <w:tab w:val="num" w:pos="851"/>
                <w:tab w:val="left" w:pos="993"/>
              </w:tabs>
              <w:jc w:val="both"/>
              <w:rPr>
                <w:rFonts w:ascii="Tahoma" w:hAnsi="Tahoma" w:cs="Tahoma"/>
                <w:snapToGrid w:val="0"/>
                <w:color w:val="000000"/>
                <w:sz w:val="28"/>
              </w:rPr>
            </w:pPr>
          </w:p>
        </w:tc>
      </w:tr>
      <w:tr w:rsidR="00C23AD1" w:rsidRPr="00C8579C" w14:paraId="727346C9" w14:textId="77777777" w:rsidTr="00CD53CE">
        <w:trPr>
          <w:trHeight w:val="235"/>
        </w:trPr>
        <w:tc>
          <w:tcPr>
            <w:tcW w:w="2835" w:type="dxa"/>
            <w:tcBorders>
              <w:top w:val="single" w:sz="4" w:space="0" w:color="auto"/>
            </w:tcBorders>
          </w:tcPr>
          <w:p w14:paraId="7D693896" w14:textId="77777777" w:rsidR="00C23AD1" w:rsidRPr="00C8579C" w:rsidRDefault="00C23AD1" w:rsidP="00BC5410">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48ACDED5" w14:textId="77777777" w:rsidR="00C23AD1" w:rsidRPr="00C8579C" w:rsidRDefault="00C23AD1" w:rsidP="00BC5410">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2AED7376" w14:textId="77777777" w:rsidR="00C23AD1" w:rsidRPr="00C8579C" w:rsidRDefault="00C23AD1" w:rsidP="00BC5410">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5F1B04">
              <w:rPr>
                <w:rFonts w:ascii="Tahoma" w:hAnsi="Tahoma" w:cs="Tahoma"/>
                <w:snapToGrid w:val="0"/>
                <w:color w:val="000000"/>
              </w:rPr>
              <w:t xml:space="preserve"> </w:t>
            </w:r>
            <w:r w:rsidR="00FF7983">
              <w:rPr>
                <w:rFonts w:ascii="Tahoma" w:hAnsi="Tahoma" w:cs="Tahoma"/>
                <w:b/>
                <w:snapToGrid w:val="0"/>
                <w:color w:val="000000"/>
              </w:rPr>
              <w:t>podizvajalca</w:t>
            </w:r>
            <w:r w:rsidRPr="00C8579C">
              <w:rPr>
                <w:rFonts w:ascii="Tahoma" w:hAnsi="Tahoma" w:cs="Tahoma"/>
                <w:snapToGrid w:val="0"/>
                <w:color w:val="000000"/>
              </w:rPr>
              <w:t>)</w:t>
            </w:r>
          </w:p>
        </w:tc>
      </w:tr>
      <w:tr w:rsidR="00C23AD1" w:rsidRPr="00C8579C" w14:paraId="7EDD65E8" w14:textId="77777777" w:rsidTr="00CD53CE">
        <w:trPr>
          <w:trHeight w:val="235"/>
        </w:trPr>
        <w:tc>
          <w:tcPr>
            <w:tcW w:w="2835" w:type="dxa"/>
            <w:tcBorders>
              <w:bottom w:val="single" w:sz="4" w:space="0" w:color="auto"/>
            </w:tcBorders>
          </w:tcPr>
          <w:p w14:paraId="4B6F93D1" w14:textId="77777777" w:rsidR="00C23AD1" w:rsidRPr="00C8579C" w:rsidRDefault="00C23AD1" w:rsidP="00BC5410">
            <w:pPr>
              <w:keepNext/>
              <w:keepLines/>
              <w:jc w:val="both"/>
              <w:rPr>
                <w:rFonts w:ascii="Tahoma" w:hAnsi="Tahoma" w:cs="Tahoma"/>
                <w:snapToGrid w:val="0"/>
                <w:color w:val="000000"/>
              </w:rPr>
            </w:pPr>
          </w:p>
          <w:p w14:paraId="12868A14" w14:textId="77777777" w:rsidR="00C23AD1" w:rsidRPr="00C8579C" w:rsidRDefault="00C23AD1" w:rsidP="00BC5410">
            <w:pPr>
              <w:keepNext/>
              <w:keepLines/>
              <w:jc w:val="both"/>
              <w:rPr>
                <w:rFonts w:ascii="Tahoma" w:hAnsi="Tahoma" w:cs="Tahoma"/>
                <w:snapToGrid w:val="0"/>
                <w:color w:val="000000"/>
              </w:rPr>
            </w:pPr>
          </w:p>
          <w:p w14:paraId="4E6BC9E0" w14:textId="77777777" w:rsidR="00C23AD1" w:rsidRPr="00C8579C" w:rsidRDefault="00C23AD1" w:rsidP="00BC5410">
            <w:pPr>
              <w:keepNext/>
              <w:keepLines/>
              <w:jc w:val="both"/>
              <w:rPr>
                <w:rFonts w:ascii="Tahoma" w:hAnsi="Tahoma" w:cs="Tahoma"/>
                <w:snapToGrid w:val="0"/>
                <w:color w:val="000000"/>
              </w:rPr>
            </w:pPr>
          </w:p>
        </w:tc>
        <w:tc>
          <w:tcPr>
            <w:tcW w:w="2552" w:type="dxa"/>
          </w:tcPr>
          <w:p w14:paraId="182C8173" w14:textId="77777777" w:rsidR="00C23AD1" w:rsidRPr="00C8579C" w:rsidRDefault="00C23AD1" w:rsidP="00BC5410">
            <w:pPr>
              <w:keepNext/>
              <w:keepLines/>
              <w:jc w:val="center"/>
              <w:rPr>
                <w:rFonts w:ascii="Tahoma" w:hAnsi="Tahoma" w:cs="Tahoma"/>
                <w:snapToGrid w:val="0"/>
                <w:color w:val="000000"/>
              </w:rPr>
            </w:pPr>
          </w:p>
        </w:tc>
        <w:tc>
          <w:tcPr>
            <w:tcW w:w="3685" w:type="dxa"/>
            <w:tcBorders>
              <w:bottom w:val="single" w:sz="4" w:space="0" w:color="auto"/>
            </w:tcBorders>
          </w:tcPr>
          <w:p w14:paraId="7E6EE1E7" w14:textId="77777777" w:rsidR="00C23AD1" w:rsidRPr="00C8579C" w:rsidRDefault="00C23AD1" w:rsidP="00BC5410">
            <w:pPr>
              <w:keepNext/>
              <w:keepLines/>
              <w:tabs>
                <w:tab w:val="left" w:pos="567"/>
                <w:tab w:val="num" w:pos="851"/>
                <w:tab w:val="left" w:pos="993"/>
              </w:tabs>
              <w:jc w:val="both"/>
              <w:rPr>
                <w:rFonts w:ascii="Tahoma" w:hAnsi="Tahoma" w:cs="Tahoma"/>
                <w:snapToGrid w:val="0"/>
                <w:color w:val="000000"/>
                <w:sz w:val="28"/>
              </w:rPr>
            </w:pPr>
          </w:p>
        </w:tc>
      </w:tr>
      <w:tr w:rsidR="00C23AD1" w:rsidRPr="00C8579C" w14:paraId="4A210B63" w14:textId="77777777" w:rsidTr="00CD53CE">
        <w:trPr>
          <w:trHeight w:val="235"/>
        </w:trPr>
        <w:tc>
          <w:tcPr>
            <w:tcW w:w="2835" w:type="dxa"/>
            <w:tcBorders>
              <w:top w:val="single" w:sz="4" w:space="0" w:color="auto"/>
            </w:tcBorders>
          </w:tcPr>
          <w:p w14:paraId="0E9B7364" w14:textId="77777777" w:rsidR="00C23AD1" w:rsidRPr="00C8579C" w:rsidRDefault="00C23AD1" w:rsidP="00BC5410">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7CA66B69" w14:textId="77777777" w:rsidR="00C23AD1" w:rsidRPr="00C8579C" w:rsidRDefault="00C23AD1" w:rsidP="00BC5410">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1773A22B" w14:textId="77777777" w:rsidR="00C23AD1" w:rsidRPr="00C8579C" w:rsidRDefault="00C23AD1" w:rsidP="00BC5410">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00FF7983" w:rsidRPr="00C8579C">
              <w:rPr>
                <w:rFonts w:ascii="Tahoma" w:hAnsi="Tahoma" w:cs="Tahoma"/>
                <w:snapToGrid w:val="0"/>
                <w:color w:val="000000"/>
              </w:rPr>
              <w:t xml:space="preserve">podpis </w:t>
            </w:r>
            <w:r w:rsidR="00FF7983" w:rsidRPr="00FF7983">
              <w:rPr>
                <w:rFonts w:ascii="Tahoma" w:hAnsi="Tahoma" w:cs="Tahoma"/>
                <w:b/>
                <w:snapToGrid w:val="0"/>
                <w:color w:val="000000"/>
              </w:rPr>
              <w:t>ponudnika</w:t>
            </w:r>
            <w:r w:rsidRPr="00C8579C">
              <w:rPr>
                <w:rFonts w:ascii="Tahoma" w:hAnsi="Tahoma" w:cs="Tahoma"/>
                <w:snapToGrid w:val="0"/>
                <w:color w:val="000000"/>
              </w:rPr>
              <w:t>)</w:t>
            </w:r>
          </w:p>
        </w:tc>
      </w:tr>
    </w:tbl>
    <w:p w14:paraId="70BE9E8B" w14:textId="77777777" w:rsidR="00C23AD1" w:rsidRPr="00C8579C" w:rsidRDefault="00C23AD1" w:rsidP="00BC5410">
      <w:pPr>
        <w:keepNext/>
        <w:keepLines/>
        <w:jc w:val="both"/>
        <w:rPr>
          <w:rFonts w:ascii="Tahoma" w:hAnsi="Tahoma" w:cs="Tahoma"/>
        </w:rPr>
      </w:pPr>
    </w:p>
    <w:p w14:paraId="5BD52292" w14:textId="4D53487F" w:rsidR="00C23AD1" w:rsidRDefault="00C23AD1" w:rsidP="00BC5410">
      <w:pPr>
        <w:keepNext/>
        <w:keepLines/>
        <w:jc w:val="both"/>
        <w:rPr>
          <w:rFonts w:ascii="Tahoma" w:hAnsi="Tahoma" w:cs="Tahoma"/>
        </w:rPr>
      </w:pPr>
    </w:p>
    <w:p w14:paraId="0F1116DE" w14:textId="77777777" w:rsidR="00AA31FF" w:rsidRPr="00C8579C" w:rsidRDefault="00AA31FF" w:rsidP="00BC5410">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4505C1B2" w14:textId="77777777" w:rsidTr="00B976DC">
        <w:tc>
          <w:tcPr>
            <w:tcW w:w="7725" w:type="dxa"/>
          </w:tcPr>
          <w:p w14:paraId="1A9C206B" w14:textId="77777777" w:rsidR="00B976DC" w:rsidRPr="00C8579C" w:rsidRDefault="005F1B04" w:rsidP="00BC5410">
            <w:pPr>
              <w:keepNext/>
              <w:keepLines/>
              <w:jc w:val="both"/>
              <w:rPr>
                <w:rFonts w:ascii="Tahoma" w:hAnsi="Tahoma" w:cs="Tahoma"/>
              </w:rPr>
            </w:pPr>
            <w:r>
              <w:rPr>
                <w:rFonts w:ascii="Tahoma" w:hAnsi="Tahoma" w:cs="Tahoma"/>
              </w:rPr>
              <w:lastRenderedPageBreak/>
              <w:t>SOGLASJE</w:t>
            </w:r>
            <w:r w:rsidR="00B976DC" w:rsidRPr="00C8579C">
              <w:rPr>
                <w:rFonts w:ascii="Tahoma" w:hAnsi="Tahoma" w:cs="Tahoma"/>
              </w:rPr>
              <w:t xml:space="preserve"> PODIZVAJALCA ZA NEPOSREDNA PLAČILA</w:t>
            </w:r>
          </w:p>
        </w:tc>
        <w:tc>
          <w:tcPr>
            <w:tcW w:w="1417" w:type="dxa"/>
          </w:tcPr>
          <w:p w14:paraId="7294797E" w14:textId="77777777" w:rsidR="00B976DC" w:rsidRPr="00C8579C" w:rsidRDefault="00B976DC" w:rsidP="00BC5410">
            <w:pPr>
              <w:keepNext/>
              <w:keepLines/>
              <w:jc w:val="both"/>
              <w:rPr>
                <w:rFonts w:ascii="Tahoma" w:hAnsi="Tahoma" w:cs="Tahoma"/>
                <w:b/>
                <w:i/>
              </w:rPr>
            </w:pPr>
            <w:r w:rsidRPr="00C8579C">
              <w:rPr>
                <w:rFonts w:ascii="Tahoma" w:hAnsi="Tahoma" w:cs="Tahoma"/>
                <w:b/>
                <w:i/>
              </w:rPr>
              <w:t>Priloga 4/2</w:t>
            </w:r>
          </w:p>
        </w:tc>
      </w:tr>
    </w:tbl>
    <w:p w14:paraId="08E4AB4D" w14:textId="77777777" w:rsidR="00094688" w:rsidRPr="00C8579C" w:rsidRDefault="00094688" w:rsidP="00BC5410">
      <w:pPr>
        <w:keepNext/>
        <w:keepLines/>
        <w:jc w:val="both"/>
        <w:rPr>
          <w:rFonts w:ascii="Tahoma" w:hAnsi="Tahoma" w:cs="Tahoma"/>
        </w:rPr>
      </w:pPr>
    </w:p>
    <w:p w14:paraId="478C5016" w14:textId="77777777" w:rsidR="00805B6C" w:rsidRPr="00C8579C" w:rsidRDefault="00805B6C" w:rsidP="00BC5410">
      <w:pPr>
        <w:keepNext/>
        <w:keepLines/>
        <w:jc w:val="both"/>
        <w:rPr>
          <w:rFonts w:ascii="Tahoma" w:hAnsi="Tahoma" w:cs="Tahoma"/>
        </w:rPr>
      </w:pPr>
      <w:r w:rsidRPr="00C8579C">
        <w:rPr>
          <w:rFonts w:ascii="Tahoma" w:hAnsi="Tahoma" w:cs="Tahoma"/>
        </w:rPr>
        <w:t>Podizvajalec_______________________________________________________________________ (</w:t>
      </w:r>
      <w:r w:rsidRPr="00C8579C">
        <w:rPr>
          <w:rFonts w:ascii="Tahoma" w:hAnsi="Tahoma" w:cs="Tahoma"/>
          <w:i/>
        </w:rPr>
        <w:t>naziv podizvajalca in polni naslov</w:t>
      </w:r>
      <w:r w:rsidRPr="00C8579C">
        <w:rPr>
          <w:rFonts w:ascii="Tahoma" w:hAnsi="Tahoma" w:cs="Tahoma"/>
        </w:rPr>
        <w:t>)</w:t>
      </w:r>
    </w:p>
    <w:p w14:paraId="6CE92EC9" w14:textId="77777777" w:rsidR="00805B6C" w:rsidRPr="00C8579C" w:rsidRDefault="00805B6C" w:rsidP="00BC5410">
      <w:pPr>
        <w:keepNext/>
        <w:keepLines/>
        <w:jc w:val="both"/>
        <w:rPr>
          <w:rFonts w:ascii="Tahoma" w:hAnsi="Tahoma" w:cs="Tahoma"/>
        </w:rPr>
      </w:pPr>
    </w:p>
    <w:p w14:paraId="48B4CA35" w14:textId="77777777" w:rsidR="00805B6C" w:rsidRPr="00C8579C" w:rsidRDefault="00805B6C" w:rsidP="00BC5410">
      <w:pPr>
        <w:keepNext/>
        <w:keepLines/>
        <w:jc w:val="both"/>
        <w:rPr>
          <w:rFonts w:ascii="Tahoma" w:hAnsi="Tahoma" w:cs="Tahoma"/>
          <w:b/>
        </w:rPr>
      </w:pPr>
      <w:r w:rsidRPr="00C8579C">
        <w:rPr>
          <w:rFonts w:ascii="Tahoma" w:hAnsi="Tahoma" w:cs="Tahoma"/>
        </w:rPr>
        <w:t xml:space="preserve">ki nastopamo kot podizvajalec pri </w:t>
      </w:r>
      <w:r w:rsidR="00231E11" w:rsidRPr="00C8579C">
        <w:rPr>
          <w:rFonts w:ascii="Tahoma" w:hAnsi="Tahoma" w:cs="Tahoma"/>
        </w:rPr>
        <w:t>ponudniku</w:t>
      </w:r>
    </w:p>
    <w:p w14:paraId="5ABE3063" w14:textId="77777777" w:rsidR="00805B6C" w:rsidRPr="00C8579C" w:rsidRDefault="00805B6C" w:rsidP="00BC5410">
      <w:pPr>
        <w:keepNext/>
        <w:keepLines/>
        <w:jc w:val="both"/>
        <w:rPr>
          <w:rFonts w:ascii="Tahoma" w:hAnsi="Tahoma" w:cs="Tahoma"/>
        </w:rPr>
      </w:pPr>
      <w:r w:rsidRPr="00C8579C">
        <w:rPr>
          <w:rFonts w:ascii="Tahoma" w:hAnsi="Tahoma" w:cs="Tahoma"/>
          <w:b/>
        </w:rPr>
        <w:t>______________________________________________________________________</w:t>
      </w:r>
    </w:p>
    <w:p w14:paraId="4D533DB3" w14:textId="77777777" w:rsidR="00094688" w:rsidRPr="00C8579C" w:rsidRDefault="00094688" w:rsidP="00BC5410">
      <w:pPr>
        <w:keepNext/>
        <w:keepLines/>
        <w:jc w:val="both"/>
        <w:rPr>
          <w:rFonts w:ascii="Tahoma" w:hAnsi="Tahoma" w:cs="Tahoma"/>
        </w:rPr>
      </w:pPr>
    </w:p>
    <w:p w14:paraId="0D72DFE9" w14:textId="77777777" w:rsidR="00094688" w:rsidRPr="00C8579C" w:rsidRDefault="005F1B04" w:rsidP="00BC5410">
      <w:pPr>
        <w:keepNext/>
        <w:keepLines/>
        <w:jc w:val="center"/>
        <w:rPr>
          <w:rFonts w:ascii="Tahoma" w:hAnsi="Tahoma" w:cs="Tahoma"/>
          <w:b/>
        </w:rPr>
      </w:pPr>
      <w:r>
        <w:rPr>
          <w:rFonts w:ascii="Tahoma" w:hAnsi="Tahoma" w:cs="Tahoma"/>
          <w:b/>
        </w:rPr>
        <w:t>SOGLAŠAM</w:t>
      </w:r>
      <w:r w:rsidR="00094688" w:rsidRPr="00C8579C">
        <w:rPr>
          <w:rFonts w:ascii="Tahoma" w:hAnsi="Tahoma" w:cs="Tahoma"/>
          <w:b/>
        </w:rPr>
        <w:t>,</w:t>
      </w:r>
    </w:p>
    <w:p w14:paraId="0B04A5FF" w14:textId="77777777" w:rsidR="00094688" w:rsidRPr="00C8579C" w:rsidRDefault="00094688" w:rsidP="00BC5410">
      <w:pPr>
        <w:keepNext/>
        <w:keepLines/>
        <w:jc w:val="both"/>
        <w:rPr>
          <w:rFonts w:ascii="Tahoma" w:hAnsi="Tahoma" w:cs="Tahoma"/>
          <w:b/>
        </w:rPr>
      </w:pPr>
    </w:p>
    <w:p w14:paraId="4C60CB87" w14:textId="07574838" w:rsidR="00094688" w:rsidRPr="00C8579C" w:rsidRDefault="00094688" w:rsidP="00BC5410">
      <w:pPr>
        <w:keepNext/>
        <w:keepLines/>
        <w:jc w:val="both"/>
        <w:rPr>
          <w:rFonts w:ascii="Tahoma" w:hAnsi="Tahoma" w:cs="Tahoma"/>
        </w:rPr>
      </w:pPr>
      <w:r w:rsidRPr="00C8579C">
        <w:rPr>
          <w:rFonts w:ascii="Tahoma" w:hAnsi="Tahoma" w:cs="Tahoma"/>
        </w:rPr>
        <w:t>da naročnik naše terjatve do izvajalca (</w:t>
      </w:r>
      <w:r w:rsidR="00BD3FC1" w:rsidRPr="00C8579C">
        <w:rPr>
          <w:rFonts w:ascii="Tahoma" w:hAnsi="Tahoma" w:cs="Tahoma"/>
        </w:rPr>
        <w:t>ponudnika</w:t>
      </w:r>
      <w:r w:rsidRPr="00C8579C">
        <w:rPr>
          <w:rFonts w:ascii="Tahoma" w:hAnsi="Tahoma" w:cs="Tahoma"/>
        </w:rPr>
        <w:t>, pri katerem bomo sodelovali kot podizvajalec), v zvezi z izvedbo predmeta javnega naročila</w:t>
      </w:r>
      <w:r w:rsidR="00805B6C" w:rsidRPr="00C8579C">
        <w:rPr>
          <w:rFonts w:ascii="Tahoma" w:hAnsi="Tahoma" w:cs="Tahoma"/>
        </w:rPr>
        <w:t xml:space="preserve"> št. </w:t>
      </w:r>
      <w:r w:rsidR="00AD7483">
        <w:rPr>
          <w:rFonts w:ascii="Tahoma" w:hAnsi="Tahoma" w:cs="Tahoma"/>
          <w:b/>
        </w:rPr>
        <w:t>VKS-</w:t>
      </w:r>
      <w:r w:rsidR="000B78C2">
        <w:rPr>
          <w:rFonts w:ascii="Tahoma" w:hAnsi="Tahoma" w:cs="Tahoma"/>
          <w:b/>
        </w:rPr>
        <w:t>59/24</w:t>
      </w:r>
      <w:r w:rsidR="00032CA0" w:rsidRPr="00C8579C">
        <w:rPr>
          <w:rFonts w:ascii="Tahoma" w:hAnsi="Tahoma" w:cs="Tahoma"/>
          <w:b/>
        </w:rPr>
        <w:t xml:space="preserve"> </w:t>
      </w:r>
      <w:r w:rsidR="00805B6C" w:rsidRPr="00C8579C">
        <w:rPr>
          <w:rFonts w:ascii="Tahoma" w:hAnsi="Tahoma" w:cs="Tahoma"/>
          <w:b/>
        </w:rPr>
        <w:t xml:space="preserve">– </w:t>
      </w:r>
      <w:r w:rsidR="00C04869">
        <w:rPr>
          <w:rFonts w:ascii="Tahoma" w:hAnsi="Tahoma" w:cs="Tahoma"/>
          <w:b/>
        </w:rPr>
        <w:t>Prevzem produkta LF-A iz obdelave komunalnih odpadkov v RCERO Ljubljana</w:t>
      </w:r>
      <w:r w:rsidRPr="00C8579C">
        <w:rPr>
          <w:rFonts w:ascii="Tahoma" w:hAnsi="Tahoma" w:cs="Tahoma"/>
        </w:rPr>
        <w:t>, plačuje neposredno na naš transakcijski račun, in sicer na podlagi izstavljenih situacij oz. računov, ki jih bo predhodno potrdil izvajalec in bodo priloga računu oz. situaciji, ki jo bo naročniku izstavil izvajalec.</w:t>
      </w:r>
    </w:p>
    <w:p w14:paraId="386CD41C" w14:textId="77777777" w:rsidR="00094688" w:rsidRPr="00C8579C" w:rsidRDefault="00094688" w:rsidP="00BC5410">
      <w:pPr>
        <w:keepNext/>
        <w:keepLines/>
        <w:jc w:val="both"/>
        <w:rPr>
          <w:rFonts w:ascii="Tahoma" w:hAnsi="Tahoma" w:cs="Tahoma"/>
        </w:rPr>
      </w:pPr>
    </w:p>
    <w:p w14:paraId="4211F663" w14:textId="77777777" w:rsidR="00094688" w:rsidRPr="00C8579C" w:rsidRDefault="00094688" w:rsidP="00BC5410">
      <w:pPr>
        <w:keepNext/>
        <w:keepLines/>
        <w:jc w:val="both"/>
        <w:rPr>
          <w:rFonts w:ascii="Tahoma" w:hAnsi="Tahoma" w:cs="Tahoma"/>
        </w:rPr>
      </w:pPr>
    </w:p>
    <w:p w14:paraId="462600FE" w14:textId="77777777" w:rsidR="00094688" w:rsidRPr="00C8579C" w:rsidRDefault="00094688" w:rsidP="00BC5410">
      <w:pPr>
        <w:keepNext/>
        <w:keepLines/>
        <w:jc w:val="both"/>
        <w:rPr>
          <w:rFonts w:ascii="Tahoma" w:hAnsi="Tahoma" w:cs="Tahoma"/>
          <w:b/>
        </w:rPr>
      </w:pPr>
    </w:p>
    <w:tbl>
      <w:tblPr>
        <w:tblW w:w="9100" w:type="dxa"/>
        <w:tblInd w:w="2" w:type="dxa"/>
        <w:tblLayout w:type="fixed"/>
        <w:tblCellMar>
          <w:left w:w="30" w:type="dxa"/>
          <w:right w:w="30" w:type="dxa"/>
        </w:tblCellMar>
        <w:tblLook w:val="0000" w:firstRow="0" w:lastRow="0" w:firstColumn="0" w:lastColumn="0" w:noHBand="0" w:noVBand="0"/>
      </w:tblPr>
      <w:tblGrid>
        <w:gridCol w:w="3402"/>
        <w:gridCol w:w="2977"/>
        <w:gridCol w:w="2721"/>
      </w:tblGrid>
      <w:tr w:rsidR="00094688" w:rsidRPr="00C8579C" w14:paraId="384399C8" w14:textId="77777777" w:rsidTr="00745A83">
        <w:trPr>
          <w:trHeight w:val="235"/>
        </w:trPr>
        <w:tc>
          <w:tcPr>
            <w:tcW w:w="3402" w:type="dxa"/>
            <w:tcBorders>
              <w:bottom w:val="single" w:sz="4" w:space="0" w:color="auto"/>
            </w:tcBorders>
          </w:tcPr>
          <w:p w14:paraId="3B00DFA0" w14:textId="77777777" w:rsidR="00094688" w:rsidRPr="00C8579C" w:rsidRDefault="00094688" w:rsidP="00BC5410">
            <w:pPr>
              <w:keepNext/>
              <w:keepLines/>
              <w:jc w:val="both"/>
              <w:rPr>
                <w:rFonts w:ascii="Tahoma" w:hAnsi="Tahoma" w:cs="Tahoma"/>
                <w:snapToGrid w:val="0"/>
              </w:rPr>
            </w:pPr>
          </w:p>
        </w:tc>
        <w:tc>
          <w:tcPr>
            <w:tcW w:w="2977" w:type="dxa"/>
          </w:tcPr>
          <w:p w14:paraId="2B8FBE50" w14:textId="77777777" w:rsidR="00094688" w:rsidRPr="00C8579C" w:rsidRDefault="00094688" w:rsidP="00BC5410">
            <w:pPr>
              <w:keepNext/>
              <w:keepLines/>
              <w:jc w:val="both"/>
              <w:rPr>
                <w:rFonts w:ascii="Tahoma" w:hAnsi="Tahoma" w:cs="Tahoma"/>
                <w:snapToGrid w:val="0"/>
              </w:rPr>
            </w:pPr>
          </w:p>
        </w:tc>
        <w:tc>
          <w:tcPr>
            <w:tcW w:w="2721" w:type="dxa"/>
            <w:tcBorders>
              <w:bottom w:val="single" w:sz="4" w:space="0" w:color="auto"/>
            </w:tcBorders>
          </w:tcPr>
          <w:p w14:paraId="4484DDF3" w14:textId="77777777" w:rsidR="00094688" w:rsidRPr="00C8579C" w:rsidRDefault="00094688" w:rsidP="00BC5410">
            <w:pPr>
              <w:keepNext/>
              <w:keepLines/>
              <w:jc w:val="both"/>
              <w:rPr>
                <w:rFonts w:ascii="Tahoma" w:hAnsi="Tahoma" w:cs="Tahoma"/>
                <w:snapToGrid w:val="0"/>
              </w:rPr>
            </w:pPr>
          </w:p>
        </w:tc>
      </w:tr>
      <w:tr w:rsidR="00094688" w:rsidRPr="00C8579C" w14:paraId="202FC38D" w14:textId="77777777" w:rsidTr="00745A83">
        <w:trPr>
          <w:trHeight w:val="235"/>
        </w:trPr>
        <w:tc>
          <w:tcPr>
            <w:tcW w:w="3402" w:type="dxa"/>
            <w:tcBorders>
              <w:top w:val="single" w:sz="4" w:space="0" w:color="auto"/>
            </w:tcBorders>
          </w:tcPr>
          <w:p w14:paraId="146F53B8" w14:textId="77777777" w:rsidR="00094688" w:rsidRPr="00C8579C" w:rsidRDefault="00094688" w:rsidP="00BC5410">
            <w:pPr>
              <w:keepNext/>
              <w:keepLines/>
              <w:jc w:val="both"/>
              <w:rPr>
                <w:rFonts w:ascii="Tahoma" w:hAnsi="Tahoma" w:cs="Tahoma"/>
                <w:snapToGrid w:val="0"/>
              </w:rPr>
            </w:pPr>
            <w:r w:rsidRPr="00C8579C">
              <w:rPr>
                <w:rFonts w:ascii="Tahoma" w:hAnsi="Tahoma" w:cs="Tahoma"/>
                <w:snapToGrid w:val="0"/>
              </w:rPr>
              <w:t>(kraj, datum)</w:t>
            </w:r>
          </w:p>
        </w:tc>
        <w:tc>
          <w:tcPr>
            <w:tcW w:w="2977" w:type="dxa"/>
          </w:tcPr>
          <w:p w14:paraId="0DEB66F4" w14:textId="77777777" w:rsidR="00094688" w:rsidRPr="00C8579C" w:rsidRDefault="00094688" w:rsidP="00BC5410">
            <w:pPr>
              <w:keepNext/>
              <w:keepLines/>
              <w:jc w:val="center"/>
              <w:rPr>
                <w:rFonts w:ascii="Tahoma" w:hAnsi="Tahoma" w:cs="Tahoma"/>
                <w:snapToGrid w:val="0"/>
              </w:rPr>
            </w:pPr>
            <w:r w:rsidRPr="00C8579C">
              <w:rPr>
                <w:rFonts w:ascii="Tahoma" w:hAnsi="Tahoma" w:cs="Tahoma"/>
                <w:snapToGrid w:val="0"/>
              </w:rPr>
              <w:t>žig</w:t>
            </w:r>
          </w:p>
        </w:tc>
        <w:tc>
          <w:tcPr>
            <w:tcW w:w="2721" w:type="dxa"/>
            <w:tcBorders>
              <w:top w:val="single" w:sz="4" w:space="0" w:color="auto"/>
            </w:tcBorders>
          </w:tcPr>
          <w:p w14:paraId="1AD95F75" w14:textId="77777777" w:rsidR="00094688" w:rsidRPr="00C8579C" w:rsidRDefault="00094688" w:rsidP="00BC5410">
            <w:pPr>
              <w:keepNext/>
              <w:keepLines/>
              <w:jc w:val="both"/>
              <w:rPr>
                <w:rFonts w:ascii="Tahoma" w:hAnsi="Tahoma" w:cs="Tahoma"/>
                <w:snapToGrid w:val="0"/>
              </w:rPr>
            </w:pPr>
            <w:r w:rsidRPr="00C8579C">
              <w:rPr>
                <w:rFonts w:ascii="Tahoma" w:hAnsi="Tahoma" w:cs="Tahoma"/>
                <w:snapToGrid w:val="0"/>
              </w:rPr>
              <w:t>(</w:t>
            </w:r>
            <w:r w:rsidR="00D504E5">
              <w:rPr>
                <w:rFonts w:ascii="Tahoma" w:hAnsi="Tahoma" w:cs="Tahoma"/>
                <w:snapToGrid w:val="0"/>
              </w:rPr>
              <w:t>Ime in priimek ter</w:t>
            </w:r>
            <w:r w:rsidRPr="00C8579C">
              <w:rPr>
                <w:rFonts w:ascii="Tahoma" w:hAnsi="Tahoma" w:cs="Tahoma"/>
              </w:rPr>
              <w:t xml:space="preserve"> podpis</w:t>
            </w:r>
            <w:r w:rsidR="005F1B04">
              <w:rPr>
                <w:rFonts w:ascii="Tahoma" w:hAnsi="Tahoma" w:cs="Tahoma"/>
              </w:rPr>
              <w:t xml:space="preserve"> </w:t>
            </w:r>
            <w:r w:rsidRPr="00C8579C">
              <w:rPr>
                <w:rFonts w:ascii="Tahoma" w:hAnsi="Tahoma" w:cs="Tahoma"/>
              </w:rPr>
              <w:t>podizvajalca</w:t>
            </w:r>
            <w:r w:rsidRPr="00C8579C">
              <w:rPr>
                <w:rFonts w:ascii="Tahoma" w:hAnsi="Tahoma" w:cs="Tahoma"/>
                <w:snapToGrid w:val="0"/>
              </w:rPr>
              <w:t>)</w:t>
            </w:r>
          </w:p>
        </w:tc>
      </w:tr>
    </w:tbl>
    <w:p w14:paraId="636DCCF7" w14:textId="77777777" w:rsidR="00094688" w:rsidRPr="00C8579C" w:rsidRDefault="00094688" w:rsidP="00BC5410">
      <w:pPr>
        <w:keepNext/>
        <w:keepLines/>
        <w:jc w:val="both"/>
        <w:rPr>
          <w:rFonts w:ascii="Tahoma" w:eastAsia="Calibri" w:hAnsi="Tahoma" w:cs="Tahoma"/>
          <w:sz w:val="22"/>
          <w:szCs w:val="22"/>
          <w:lang w:eastAsia="en-US"/>
        </w:rPr>
      </w:pPr>
    </w:p>
    <w:p w14:paraId="065D0A48" w14:textId="77777777" w:rsidR="00094688" w:rsidRPr="00C8579C" w:rsidRDefault="00094688" w:rsidP="00BC5410">
      <w:pPr>
        <w:keepNext/>
        <w:keepLines/>
        <w:jc w:val="both"/>
        <w:rPr>
          <w:rFonts w:ascii="Tahoma" w:eastAsia="Calibri" w:hAnsi="Tahoma" w:cs="Tahoma"/>
          <w:sz w:val="22"/>
          <w:szCs w:val="22"/>
          <w:lang w:eastAsia="en-US"/>
        </w:rPr>
      </w:pPr>
    </w:p>
    <w:p w14:paraId="3A602ADF" w14:textId="77777777" w:rsidR="00094688" w:rsidRPr="00C8579C" w:rsidRDefault="00094688" w:rsidP="00BC5410">
      <w:pPr>
        <w:keepNext/>
        <w:keepLines/>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p w14:paraId="16598821" w14:textId="77777777" w:rsidR="00094688" w:rsidRPr="00C8579C" w:rsidRDefault="00094688" w:rsidP="00BC5410">
      <w:pPr>
        <w:keepNext/>
        <w:keepLines/>
        <w:tabs>
          <w:tab w:val="left" w:pos="567"/>
          <w:tab w:val="left" w:pos="851"/>
          <w:tab w:val="left" w:pos="993"/>
        </w:tabs>
        <w:jc w:val="both"/>
        <w:rPr>
          <w:rFonts w:ascii="Tahoma" w:hAnsi="Tahoma" w:cs="Tahoma"/>
          <w:i/>
          <w:sz w:val="16"/>
          <w:szCs w:val="18"/>
          <w:lang w:eastAsia="ar-SA"/>
        </w:rPr>
      </w:pPr>
    </w:p>
    <w:p w14:paraId="03C808AC" w14:textId="77777777" w:rsidR="00094688" w:rsidRPr="00C8579C" w:rsidRDefault="00094688" w:rsidP="00BC5410">
      <w:pPr>
        <w:keepNext/>
        <w:keepLines/>
        <w:tabs>
          <w:tab w:val="left" w:pos="567"/>
          <w:tab w:val="left" w:pos="851"/>
          <w:tab w:val="left" w:pos="993"/>
        </w:tabs>
        <w:jc w:val="both"/>
        <w:rPr>
          <w:rFonts w:ascii="Tahoma" w:hAnsi="Tahoma" w:cs="Tahoma"/>
          <w:i/>
          <w:sz w:val="16"/>
          <w:szCs w:val="18"/>
          <w:lang w:eastAsia="ar-SA"/>
        </w:rPr>
      </w:pPr>
    </w:p>
    <w:p w14:paraId="2C01682E" w14:textId="77777777" w:rsidR="00094688" w:rsidRPr="00C8579C" w:rsidRDefault="00094688" w:rsidP="00BC5410">
      <w:pPr>
        <w:keepNext/>
        <w:keepLines/>
        <w:tabs>
          <w:tab w:val="left" w:pos="567"/>
          <w:tab w:val="left" w:pos="851"/>
          <w:tab w:val="left" w:pos="993"/>
        </w:tabs>
        <w:jc w:val="both"/>
        <w:rPr>
          <w:rFonts w:ascii="Tahoma" w:hAnsi="Tahoma" w:cs="Tahoma"/>
          <w:i/>
          <w:sz w:val="16"/>
          <w:szCs w:val="18"/>
          <w:lang w:eastAsia="ar-SA"/>
        </w:rPr>
      </w:pPr>
      <w:r w:rsidRPr="00C8579C">
        <w:rPr>
          <w:rFonts w:ascii="Tahoma" w:hAnsi="Tahoma" w:cs="Tahoma"/>
          <w:b/>
          <w:i/>
          <w:sz w:val="16"/>
          <w:szCs w:val="18"/>
          <w:lang w:eastAsia="ar-SA"/>
        </w:rPr>
        <w:t>Opomba</w:t>
      </w:r>
      <w:r w:rsidRPr="00C8579C">
        <w:rPr>
          <w:rFonts w:ascii="Tahoma" w:hAnsi="Tahoma" w:cs="Tahoma"/>
          <w:i/>
          <w:sz w:val="16"/>
          <w:szCs w:val="18"/>
          <w:lang w:eastAsia="ar-SA"/>
        </w:rPr>
        <w:t xml:space="preserve">: Neposredna plačila podizvajalcu so obvezna v primeru, ko podizvajalec zahteva neposredno plačilo in je v ponudbi priložena zahteva podizvajalca za neposredno plačilo. </w:t>
      </w:r>
      <w:r w:rsidRPr="00C8579C">
        <w:rPr>
          <w:rFonts w:ascii="Tahoma" w:hAnsi="Tahoma" w:cs="Tahoma"/>
          <w:i/>
          <w:sz w:val="16"/>
          <w:szCs w:val="18"/>
          <w:u w:val="single"/>
          <w:lang w:eastAsia="ar-SA"/>
        </w:rPr>
        <w:t>V kolikor podizvajalec neposrednih plačil ne zahteva, te priloge</w:t>
      </w:r>
      <w:r w:rsidR="00FD7979" w:rsidRPr="00C8579C">
        <w:rPr>
          <w:rFonts w:ascii="Tahoma" w:hAnsi="Tahoma" w:cs="Tahoma"/>
          <w:i/>
          <w:sz w:val="16"/>
          <w:szCs w:val="18"/>
          <w:u w:val="single"/>
          <w:lang w:eastAsia="ar-SA"/>
        </w:rPr>
        <w:t xml:space="preserve"> ne izpolni oz. priloge</w:t>
      </w:r>
      <w:r w:rsidRPr="00C8579C">
        <w:rPr>
          <w:rFonts w:ascii="Tahoma" w:hAnsi="Tahoma" w:cs="Tahoma"/>
          <w:i/>
          <w:sz w:val="16"/>
          <w:szCs w:val="18"/>
          <w:u w:val="single"/>
          <w:lang w:eastAsia="ar-SA"/>
        </w:rPr>
        <w:t xml:space="preserve"> ni treba prilagati ponudbi.</w:t>
      </w:r>
    </w:p>
    <w:p w14:paraId="4D06814E" w14:textId="77777777" w:rsidR="00094688" w:rsidRPr="00C8579C" w:rsidRDefault="00094688" w:rsidP="00BC5410">
      <w:pPr>
        <w:keepNext/>
        <w:keepLines/>
        <w:jc w:val="both"/>
        <w:rPr>
          <w:rFonts w:ascii="Tahoma" w:hAnsi="Tahoma" w:cs="Tahoma"/>
        </w:rPr>
      </w:pPr>
    </w:p>
    <w:p w14:paraId="0D9B69F3" w14:textId="77777777" w:rsidR="00094688" w:rsidRPr="00C8579C" w:rsidRDefault="00094688" w:rsidP="00BC5410">
      <w:pPr>
        <w:keepNext/>
        <w:keepLines/>
        <w:jc w:val="both"/>
        <w:rPr>
          <w:rFonts w:ascii="Tahoma" w:hAnsi="Tahoma" w:cs="Tahoma"/>
        </w:rPr>
      </w:pPr>
    </w:p>
    <w:p w14:paraId="1E3C563D" w14:textId="77777777" w:rsidR="00094688" w:rsidRPr="00C8579C" w:rsidRDefault="00094688" w:rsidP="00BC5410">
      <w:pPr>
        <w:keepNext/>
        <w:keepLines/>
        <w:jc w:val="both"/>
        <w:rPr>
          <w:rFonts w:ascii="Tahoma" w:hAnsi="Tahoma" w:cs="Tahoma"/>
        </w:rPr>
      </w:pPr>
    </w:p>
    <w:p w14:paraId="0BC5162A" w14:textId="77777777" w:rsidR="00D92424" w:rsidRPr="00C8579C" w:rsidRDefault="00D92424" w:rsidP="00BC5410">
      <w:pPr>
        <w:keepNext/>
        <w:keepLines/>
        <w:rPr>
          <w:rFonts w:ascii="Tahoma" w:hAnsi="Tahoma" w:cs="Tahoma"/>
        </w:rPr>
      </w:pPr>
    </w:p>
    <w:p w14:paraId="22EFFEFC" w14:textId="77777777" w:rsidR="00D92424" w:rsidRPr="00C8579C" w:rsidRDefault="00D92424" w:rsidP="00BC5410">
      <w:pPr>
        <w:keepNext/>
        <w:keepLines/>
        <w:rPr>
          <w:rFonts w:ascii="Tahoma" w:hAnsi="Tahoma" w:cs="Tahoma"/>
        </w:rPr>
      </w:pPr>
    </w:p>
    <w:p w14:paraId="6C15C616" w14:textId="77777777" w:rsidR="00D92424" w:rsidRPr="00C8579C" w:rsidRDefault="00D92424" w:rsidP="00BC5410">
      <w:pPr>
        <w:keepNext/>
        <w:keepLines/>
        <w:rPr>
          <w:rFonts w:ascii="Tahoma" w:hAnsi="Tahoma" w:cs="Tahoma"/>
        </w:rPr>
      </w:pPr>
    </w:p>
    <w:p w14:paraId="1A5D3135" w14:textId="77777777" w:rsidR="00D92424" w:rsidRPr="00C8579C" w:rsidRDefault="00D92424" w:rsidP="00BC5410">
      <w:pPr>
        <w:keepNext/>
        <w:keepLines/>
        <w:rPr>
          <w:rFonts w:ascii="Tahoma" w:hAnsi="Tahoma" w:cs="Tahoma"/>
        </w:rPr>
      </w:pPr>
    </w:p>
    <w:p w14:paraId="0435716F" w14:textId="77777777" w:rsidR="00D92424" w:rsidRPr="00C8579C" w:rsidRDefault="00D92424" w:rsidP="00BC5410">
      <w:pPr>
        <w:keepNext/>
        <w:keepLines/>
        <w:rPr>
          <w:rFonts w:ascii="Tahoma" w:hAnsi="Tahoma" w:cs="Tahoma"/>
        </w:rPr>
      </w:pPr>
    </w:p>
    <w:p w14:paraId="114D6520" w14:textId="77777777" w:rsidR="00D92424" w:rsidRPr="00C8579C" w:rsidRDefault="00D92424" w:rsidP="00BC5410">
      <w:pPr>
        <w:keepNext/>
        <w:keepLines/>
        <w:rPr>
          <w:rFonts w:ascii="Tahoma" w:hAnsi="Tahoma" w:cs="Tahoma"/>
        </w:rPr>
      </w:pPr>
    </w:p>
    <w:p w14:paraId="612D4022" w14:textId="77777777" w:rsidR="00D92424" w:rsidRPr="00C8579C" w:rsidRDefault="00D92424" w:rsidP="00BC5410">
      <w:pPr>
        <w:keepNext/>
        <w:keepLines/>
        <w:rPr>
          <w:rFonts w:ascii="Tahoma" w:hAnsi="Tahoma" w:cs="Tahoma"/>
        </w:rPr>
      </w:pPr>
    </w:p>
    <w:p w14:paraId="20024B72" w14:textId="77777777" w:rsidR="00D92424" w:rsidRPr="00C8579C" w:rsidRDefault="00D92424" w:rsidP="00BC5410">
      <w:pPr>
        <w:keepNext/>
        <w:keepLines/>
        <w:rPr>
          <w:rFonts w:ascii="Tahoma" w:hAnsi="Tahoma" w:cs="Tahoma"/>
        </w:rPr>
      </w:pPr>
    </w:p>
    <w:p w14:paraId="131507E5" w14:textId="77777777" w:rsidR="00D92424" w:rsidRPr="00C8579C" w:rsidRDefault="00D92424" w:rsidP="00BC5410">
      <w:pPr>
        <w:keepNext/>
        <w:keepLines/>
        <w:rPr>
          <w:rFonts w:ascii="Tahoma" w:hAnsi="Tahoma" w:cs="Tahoma"/>
        </w:rPr>
      </w:pPr>
    </w:p>
    <w:p w14:paraId="28DC8780" w14:textId="77777777" w:rsidR="00D92424" w:rsidRPr="00C8579C" w:rsidRDefault="00D92424" w:rsidP="00BC5410">
      <w:pPr>
        <w:keepNext/>
        <w:keepLines/>
        <w:rPr>
          <w:rFonts w:ascii="Tahoma" w:hAnsi="Tahoma" w:cs="Tahoma"/>
        </w:rPr>
      </w:pPr>
    </w:p>
    <w:p w14:paraId="2F4712E4" w14:textId="77777777" w:rsidR="00D92424" w:rsidRPr="00C8579C" w:rsidRDefault="00D92424" w:rsidP="00BC5410">
      <w:pPr>
        <w:keepNext/>
        <w:keepLines/>
        <w:rPr>
          <w:rFonts w:ascii="Tahoma" w:hAnsi="Tahoma" w:cs="Tahoma"/>
        </w:rPr>
      </w:pPr>
    </w:p>
    <w:p w14:paraId="54AC830D" w14:textId="77777777" w:rsidR="00D92424" w:rsidRPr="00C8579C" w:rsidRDefault="00D92424" w:rsidP="00BC5410">
      <w:pPr>
        <w:keepNext/>
        <w:keepLines/>
        <w:rPr>
          <w:rFonts w:ascii="Tahoma" w:hAnsi="Tahoma" w:cs="Tahoma"/>
        </w:rPr>
      </w:pPr>
    </w:p>
    <w:p w14:paraId="792C7BD6" w14:textId="77777777" w:rsidR="00D92424" w:rsidRPr="00C8579C" w:rsidRDefault="00D92424" w:rsidP="00BC5410">
      <w:pPr>
        <w:keepNext/>
        <w:keepLines/>
        <w:rPr>
          <w:rFonts w:ascii="Tahoma" w:hAnsi="Tahoma" w:cs="Tahoma"/>
        </w:rPr>
      </w:pPr>
    </w:p>
    <w:p w14:paraId="3A97B315" w14:textId="77777777" w:rsidR="00D92424" w:rsidRPr="00C8579C" w:rsidRDefault="00D92424" w:rsidP="00BC5410">
      <w:pPr>
        <w:keepNext/>
        <w:keepLines/>
        <w:rPr>
          <w:rFonts w:ascii="Tahoma" w:hAnsi="Tahoma" w:cs="Tahoma"/>
        </w:rPr>
      </w:pPr>
    </w:p>
    <w:p w14:paraId="68BE0DA9" w14:textId="77777777" w:rsidR="00D92424" w:rsidRPr="00C8579C" w:rsidRDefault="00D92424" w:rsidP="00BC5410">
      <w:pPr>
        <w:keepNext/>
        <w:keepLines/>
        <w:rPr>
          <w:rFonts w:ascii="Tahoma" w:hAnsi="Tahoma" w:cs="Tahoma"/>
        </w:rPr>
      </w:pPr>
    </w:p>
    <w:p w14:paraId="5E1EEED9" w14:textId="77777777" w:rsidR="00D92424" w:rsidRPr="00C8579C" w:rsidRDefault="00D92424" w:rsidP="00BC5410">
      <w:pPr>
        <w:keepNext/>
        <w:keepLines/>
        <w:rPr>
          <w:rFonts w:ascii="Tahoma" w:hAnsi="Tahoma" w:cs="Tahoma"/>
        </w:rPr>
      </w:pPr>
    </w:p>
    <w:p w14:paraId="63BDEE98" w14:textId="77777777" w:rsidR="00D92424" w:rsidRPr="00C8579C" w:rsidRDefault="00D92424" w:rsidP="00BC5410">
      <w:pPr>
        <w:keepNext/>
        <w:keepLines/>
        <w:rPr>
          <w:rFonts w:ascii="Tahoma" w:hAnsi="Tahoma" w:cs="Tahoma"/>
        </w:rPr>
      </w:pPr>
    </w:p>
    <w:p w14:paraId="08772F6A" w14:textId="77777777" w:rsidR="00D92424" w:rsidRPr="00C8579C" w:rsidRDefault="00D92424" w:rsidP="00BC5410">
      <w:pPr>
        <w:keepNext/>
        <w:keepLines/>
        <w:rPr>
          <w:rFonts w:ascii="Tahoma" w:hAnsi="Tahoma" w:cs="Tahoma"/>
        </w:rPr>
      </w:pPr>
    </w:p>
    <w:p w14:paraId="5F62A217" w14:textId="77777777" w:rsidR="00D92424" w:rsidRPr="00C8579C" w:rsidRDefault="00D92424" w:rsidP="00BC5410">
      <w:pPr>
        <w:keepNext/>
        <w:keepLines/>
        <w:rPr>
          <w:rFonts w:ascii="Tahoma" w:hAnsi="Tahoma" w:cs="Tahoma"/>
        </w:rPr>
      </w:pPr>
    </w:p>
    <w:p w14:paraId="65F1291D" w14:textId="77777777" w:rsidR="00C23AD1" w:rsidRPr="00C8579C" w:rsidRDefault="00C23AD1" w:rsidP="00BC5410">
      <w:pPr>
        <w:keepNext/>
        <w:keepLines/>
        <w:rPr>
          <w:rFonts w:ascii="Tahoma" w:hAnsi="Tahoma" w:cs="Tahoma"/>
        </w:rPr>
      </w:pPr>
      <w:r w:rsidRPr="00C8579C">
        <w:rPr>
          <w:rFonts w:ascii="Tahoma" w:hAnsi="Tahoma" w:cs="Tahoma"/>
        </w:rPr>
        <w:br w:type="page"/>
      </w: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B976DC" w:rsidRPr="00C8579C" w14:paraId="72536AE8" w14:textId="77777777" w:rsidTr="009229D0">
        <w:tc>
          <w:tcPr>
            <w:tcW w:w="7725" w:type="dxa"/>
          </w:tcPr>
          <w:p w14:paraId="6FC338CA" w14:textId="432E6BA7" w:rsidR="00B976DC" w:rsidRPr="00C8579C" w:rsidRDefault="00B976DC" w:rsidP="00BC5410">
            <w:pPr>
              <w:keepNext/>
              <w:keepLines/>
              <w:jc w:val="both"/>
              <w:rPr>
                <w:rFonts w:ascii="Tahoma" w:hAnsi="Tahoma" w:cs="Tahoma"/>
              </w:rPr>
            </w:pPr>
            <w:r w:rsidRPr="00C8579C">
              <w:rPr>
                <w:rFonts w:ascii="Tahoma" w:hAnsi="Tahoma" w:cs="Tahoma"/>
              </w:rPr>
              <w:lastRenderedPageBreak/>
              <w:t xml:space="preserve">UDELEŽBA SUBJEKTA, KATEREGA </w:t>
            </w:r>
            <w:r w:rsidR="00AA31FF" w:rsidRPr="00C8579C">
              <w:rPr>
                <w:rFonts w:ascii="Tahoma" w:hAnsi="Tahoma" w:cs="Tahoma"/>
              </w:rPr>
              <w:t>ZMOGLJIVOS</w:t>
            </w:r>
            <w:r w:rsidR="00AA31FF">
              <w:rPr>
                <w:rFonts w:ascii="Tahoma" w:hAnsi="Tahoma" w:cs="Tahoma"/>
              </w:rPr>
              <w:t>TI</w:t>
            </w:r>
            <w:r w:rsidR="00AA31FF" w:rsidRPr="00C8579C">
              <w:rPr>
                <w:rFonts w:ascii="Tahoma" w:hAnsi="Tahoma" w:cs="Tahoma"/>
              </w:rPr>
              <w:t xml:space="preserve"> </w:t>
            </w:r>
            <w:r w:rsidRPr="00C8579C">
              <w:rPr>
                <w:rFonts w:ascii="Tahoma" w:hAnsi="Tahoma" w:cs="Tahoma"/>
              </w:rPr>
              <w:t>SE UPORABLJA</w:t>
            </w:r>
          </w:p>
        </w:tc>
        <w:tc>
          <w:tcPr>
            <w:tcW w:w="912" w:type="dxa"/>
            <w:tcBorders>
              <w:right w:val="nil"/>
            </w:tcBorders>
          </w:tcPr>
          <w:p w14:paraId="2F6695DE" w14:textId="77777777" w:rsidR="00B976DC" w:rsidRPr="00C8579C" w:rsidRDefault="00B976DC" w:rsidP="00BC5410">
            <w:pPr>
              <w:keepNext/>
              <w:keepLines/>
              <w:jc w:val="both"/>
              <w:rPr>
                <w:rFonts w:ascii="Tahoma" w:hAnsi="Tahoma" w:cs="Tahoma"/>
                <w:b/>
              </w:rPr>
            </w:pPr>
            <w:r w:rsidRPr="00C8579C">
              <w:rPr>
                <w:rFonts w:ascii="Tahoma" w:hAnsi="Tahoma" w:cs="Tahoma"/>
                <w:b/>
                <w:i/>
              </w:rPr>
              <w:t xml:space="preserve">Priloga </w:t>
            </w:r>
          </w:p>
        </w:tc>
        <w:tc>
          <w:tcPr>
            <w:tcW w:w="551" w:type="dxa"/>
            <w:tcBorders>
              <w:left w:val="nil"/>
            </w:tcBorders>
          </w:tcPr>
          <w:p w14:paraId="0D90427D" w14:textId="77777777" w:rsidR="00B976DC" w:rsidRPr="00C8579C" w:rsidRDefault="00B976DC" w:rsidP="00BC5410">
            <w:pPr>
              <w:keepNext/>
              <w:keepLines/>
              <w:jc w:val="both"/>
              <w:rPr>
                <w:rFonts w:ascii="Tahoma" w:hAnsi="Tahoma" w:cs="Tahoma"/>
                <w:b/>
                <w:i/>
              </w:rPr>
            </w:pPr>
            <w:r w:rsidRPr="00C8579C">
              <w:rPr>
                <w:rFonts w:ascii="Tahoma" w:hAnsi="Tahoma" w:cs="Tahoma"/>
                <w:b/>
                <w:i/>
              </w:rPr>
              <w:t>4/3</w:t>
            </w:r>
          </w:p>
        </w:tc>
      </w:tr>
    </w:tbl>
    <w:p w14:paraId="05393AA6" w14:textId="77777777" w:rsidR="00D92424" w:rsidRPr="00C8579C" w:rsidRDefault="00D92424" w:rsidP="00BC5410">
      <w:pPr>
        <w:keepNext/>
        <w:keepLines/>
      </w:pPr>
    </w:p>
    <w:p w14:paraId="7F8BA939" w14:textId="3A7A3A20" w:rsidR="00D92424" w:rsidRPr="00C8579C" w:rsidRDefault="00AD7483" w:rsidP="00BC5410">
      <w:pPr>
        <w:keepNext/>
        <w:keepLines/>
        <w:jc w:val="both"/>
        <w:rPr>
          <w:rFonts w:ascii="Tahoma" w:hAnsi="Tahoma" w:cs="Tahoma"/>
        </w:rPr>
      </w:pPr>
      <w:r>
        <w:rPr>
          <w:rFonts w:ascii="Tahoma" w:hAnsi="Tahoma" w:cs="Tahoma"/>
          <w:b/>
        </w:rPr>
        <w:t>VKS-</w:t>
      </w:r>
      <w:r w:rsidR="000B78C2">
        <w:rPr>
          <w:rFonts w:ascii="Tahoma" w:hAnsi="Tahoma" w:cs="Tahoma"/>
          <w:b/>
        </w:rPr>
        <w:t>59/24</w:t>
      </w:r>
      <w:r w:rsidR="00032CA0" w:rsidRPr="00C8579C">
        <w:rPr>
          <w:rFonts w:ascii="Tahoma" w:hAnsi="Tahoma" w:cs="Tahoma"/>
          <w:b/>
        </w:rPr>
        <w:t xml:space="preserve"> </w:t>
      </w:r>
      <w:r w:rsidR="00D92424" w:rsidRPr="00C8579C">
        <w:rPr>
          <w:rFonts w:ascii="Tahoma" w:hAnsi="Tahoma" w:cs="Tahoma"/>
          <w:b/>
        </w:rPr>
        <w:t xml:space="preserve">– </w:t>
      </w:r>
      <w:r w:rsidR="00C04869">
        <w:rPr>
          <w:rFonts w:ascii="Tahoma" w:hAnsi="Tahoma" w:cs="Tahoma"/>
          <w:b/>
        </w:rPr>
        <w:t>Prevzem produkta LF-A iz obdelave komunalnih odpadkov v RCERO Ljubljana</w:t>
      </w:r>
    </w:p>
    <w:p w14:paraId="2BE7F561" w14:textId="77777777" w:rsidR="00D92424" w:rsidRPr="00C8579C" w:rsidRDefault="00D92424" w:rsidP="00BC5410">
      <w:pPr>
        <w:keepNext/>
        <w:keepLines/>
        <w:tabs>
          <w:tab w:val="left" w:pos="567"/>
          <w:tab w:val="left" w:pos="851"/>
          <w:tab w:val="left" w:pos="993"/>
        </w:tabs>
        <w:jc w:val="both"/>
        <w:rPr>
          <w:rFonts w:ascii="Tahoma" w:hAnsi="Tahoma" w:cs="Tahoma"/>
          <w:lang w:eastAsia="ar-SA"/>
        </w:rPr>
      </w:pP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090"/>
      </w:tblGrid>
      <w:tr w:rsidR="00B976DC" w:rsidRPr="00C8579C" w14:paraId="77B91498" w14:textId="77777777" w:rsidTr="000C356B">
        <w:trPr>
          <w:trHeight w:val="385"/>
          <w:jc w:val="center"/>
        </w:trPr>
        <w:tc>
          <w:tcPr>
            <w:tcW w:w="3964" w:type="dxa"/>
            <w:vAlign w:val="center"/>
          </w:tcPr>
          <w:p w14:paraId="7CBD65DF" w14:textId="77777777" w:rsidR="00B976DC" w:rsidRPr="00C8579C" w:rsidRDefault="00B976DC" w:rsidP="00BC5410">
            <w:pPr>
              <w:keepNext/>
              <w:keepLines/>
              <w:rPr>
                <w:rFonts w:ascii="Tahoma" w:hAnsi="Tahoma" w:cs="Tahoma"/>
                <w:sz w:val="18"/>
                <w:szCs w:val="18"/>
              </w:rPr>
            </w:pPr>
            <w:r w:rsidRPr="00C8579C">
              <w:rPr>
                <w:rFonts w:ascii="Tahoma" w:hAnsi="Tahoma" w:cs="Tahoma"/>
                <w:sz w:val="18"/>
                <w:szCs w:val="18"/>
              </w:rPr>
              <w:t>Naziv subjekta</w:t>
            </w:r>
          </w:p>
        </w:tc>
        <w:tc>
          <w:tcPr>
            <w:tcW w:w="5090" w:type="dxa"/>
            <w:vAlign w:val="center"/>
          </w:tcPr>
          <w:p w14:paraId="08FA21D6" w14:textId="77777777" w:rsidR="00B976DC" w:rsidRPr="00C8579C" w:rsidRDefault="00B976DC" w:rsidP="00BC5410">
            <w:pPr>
              <w:keepNext/>
              <w:keepLines/>
              <w:rPr>
                <w:rFonts w:ascii="Tahoma" w:hAnsi="Tahoma" w:cs="Tahoma"/>
                <w:sz w:val="18"/>
                <w:szCs w:val="18"/>
              </w:rPr>
            </w:pPr>
          </w:p>
          <w:p w14:paraId="7EF0D219" w14:textId="77777777" w:rsidR="00B976DC" w:rsidRPr="00C8579C" w:rsidRDefault="00B976DC" w:rsidP="00BC5410">
            <w:pPr>
              <w:keepNext/>
              <w:keepLines/>
              <w:rPr>
                <w:rFonts w:ascii="Tahoma" w:hAnsi="Tahoma" w:cs="Tahoma"/>
                <w:sz w:val="18"/>
                <w:szCs w:val="18"/>
              </w:rPr>
            </w:pPr>
          </w:p>
        </w:tc>
      </w:tr>
      <w:tr w:rsidR="00B976DC" w:rsidRPr="00C8579C" w14:paraId="547F554F" w14:textId="77777777" w:rsidTr="000C356B">
        <w:trPr>
          <w:jc w:val="center"/>
        </w:trPr>
        <w:tc>
          <w:tcPr>
            <w:tcW w:w="3964" w:type="dxa"/>
            <w:vAlign w:val="center"/>
          </w:tcPr>
          <w:p w14:paraId="125813D1" w14:textId="77777777" w:rsidR="00B976DC" w:rsidRPr="00C8579C" w:rsidRDefault="00B976DC" w:rsidP="00BC5410">
            <w:pPr>
              <w:keepNext/>
              <w:keepLines/>
              <w:rPr>
                <w:rFonts w:ascii="Tahoma" w:hAnsi="Tahoma" w:cs="Tahoma"/>
                <w:sz w:val="18"/>
                <w:szCs w:val="18"/>
              </w:rPr>
            </w:pPr>
            <w:r w:rsidRPr="00C8579C">
              <w:rPr>
                <w:rFonts w:ascii="Tahoma" w:hAnsi="Tahoma" w:cs="Tahoma"/>
                <w:sz w:val="18"/>
                <w:szCs w:val="18"/>
              </w:rPr>
              <w:t>Polni naslov</w:t>
            </w:r>
          </w:p>
        </w:tc>
        <w:tc>
          <w:tcPr>
            <w:tcW w:w="5090" w:type="dxa"/>
            <w:vAlign w:val="center"/>
          </w:tcPr>
          <w:p w14:paraId="57FCF17F" w14:textId="77777777" w:rsidR="00B976DC" w:rsidRPr="00C8579C" w:rsidRDefault="00B976DC" w:rsidP="00BC5410">
            <w:pPr>
              <w:keepNext/>
              <w:keepLines/>
              <w:rPr>
                <w:rFonts w:ascii="Tahoma" w:hAnsi="Tahoma" w:cs="Tahoma"/>
                <w:sz w:val="18"/>
                <w:szCs w:val="18"/>
              </w:rPr>
            </w:pPr>
          </w:p>
          <w:p w14:paraId="1DC9744C" w14:textId="77777777" w:rsidR="00B976DC" w:rsidRPr="00C8579C" w:rsidRDefault="00B976DC" w:rsidP="00BC5410">
            <w:pPr>
              <w:keepNext/>
              <w:keepLines/>
              <w:rPr>
                <w:rFonts w:ascii="Tahoma" w:hAnsi="Tahoma" w:cs="Tahoma"/>
                <w:sz w:val="18"/>
                <w:szCs w:val="18"/>
              </w:rPr>
            </w:pPr>
          </w:p>
        </w:tc>
      </w:tr>
      <w:tr w:rsidR="005E1556" w:rsidRPr="00C8579C" w14:paraId="204A3A00" w14:textId="77777777" w:rsidTr="000C356B">
        <w:trPr>
          <w:jc w:val="center"/>
        </w:trPr>
        <w:tc>
          <w:tcPr>
            <w:tcW w:w="3964" w:type="dxa"/>
            <w:vAlign w:val="center"/>
          </w:tcPr>
          <w:p w14:paraId="33F89F67" w14:textId="77777777" w:rsidR="005E1556" w:rsidRPr="00C8579C" w:rsidRDefault="005E1556" w:rsidP="00BC5410">
            <w:pPr>
              <w:keepNext/>
              <w:keepLines/>
              <w:spacing w:before="120" w:after="120"/>
              <w:rPr>
                <w:rFonts w:ascii="Tahoma" w:hAnsi="Tahoma" w:cs="Tahoma"/>
                <w:sz w:val="18"/>
                <w:szCs w:val="18"/>
              </w:rPr>
            </w:pPr>
            <w:r w:rsidRPr="005E1556">
              <w:rPr>
                <w:rFonts w:ascii="Tahoma" w:hAnsi="Tahoma" w:cs="Tahoma"/>
                <w:sz w:val="18"/>
                <w:szCs w:val="18"/>
              </w:rPr>
              <w:t>Matična številka subjekta</w:t>
            </w:r>
          </w:p>
        </w:tc>
        <w:tc>
          <w:tcPr>
            <w:tcW w:w="5090" w:type="dxa"/>
            <w:vAlign w:val="center"/>
          </w:tcPr>
          <w:p w14:paraId="6407F4E1" w14:textId="77777777" w:rsidR="005E1556" w:rsidRPr="00C8579C" w:rsidRDefault="005E1556" w:rsidP="00BC5410">
            <w:pPr>
              <w:keepNext/>
              <w:keepLines/>
              <w:rPr>
                <w:rFonts w:ascii="Tahoma" w:hAnsi="Tahoma" w:cs="Tahoma"/>
                <w:sz w:val="18"/>
                <w:szCs w:val="18"/>
              </w:rPr>
            </w:pPr>
          </w:p>
        </w:tc>
      </w:tr>
      <w:tr w:rsidR="005E1556" w:rsidRPr="00C8579C" w14:paraId="4D0E6374" w14:textId="77777777" w:rsidTr="000C356B">
        <w:trPr>
          <w:trHeight w:val="613"/>
          <w:jc w:val="center"/>
        </w:trPr>
        <w:tc>
          <w:tcPr>
            <w:tcW w:w="3964" w:type="dxa"/>
            <w:vAlign w:val="center"/>
          </w:tcPr>
          <w:p w14:paraId="5A9FD8CE" w14:textId="77777777" w:rsidR="005E1556" w:rsidRPr="00C8579C" w:rsidRDefault="005E1556" w:rsidP="00BC5410">
            <w:pPr>
              <w:keepNext/>
              <w:keepLines/>
              <w:spacing w:before="120" w:after="120"/>
              <w:rPr>
                <w:rFonts w:ascii="Tahoma" w:hAnsi="Tahoma" w:cs="Tahoma"/>
                <w:sz w:val="18"/>
                <w:szCs w:val="18"/>
              </w:rPr>
            </w:pPr>
            <w:r w:rsidRPr="005E1556">
              <w:rPr>
                <w:rFonts w:ascii="Tahoma" w:hAnsi="Tahoma" w:cs="Tahoma"/>
                <w:sz w:val="18"/>
                <w:szCs w:val="18"/>
              </w:rPr>
              <w:t>Davčna številka subjekta</w:t>
            </w:r>
          </w:p>
        </w:tc>
        <w:tc>
          <w:tcPr>
            <w:tcW w:w="5090" w:type="dxa"/>
            <w:vAlign w:val="center"/>
          </w:tcPr>
          <w:p w14:paraId="414D49A0" w14:textId="77777777" w:rsidR="005E1556" w:rsidRPr="00C8579C" w:rsidRDefault="005E1556" w:rsidP="00BC5410">
            <w:pPr>
              <w:keepNext/>
              <w:keepLines/>
              <w:rPr>
                <w:rFonts w:ascii="Tahoma" w:hAnsi="Tahoma" w:cs="Tahoma"/>
                <w:sz w:val="18"/>
                <w:szCs w:val="18"/>
              </w:rPr>
            </w:pPr>
          </w:p>
        </w:tc>
      </w:tr>
      <w:tr w:rsidR="00E56B97" w:rsidRPr="00C8579C" w14:paraId="3E6F2299" w14:textId="77777777" w:rsidTr="000C356B">
        <w:trPr>
          <w:trHeight w:val="1983"/>
          <w:jc w:val="center"/>
        </w:trPr>
        <w:tc>
          <w:tcPr>
            <w:tcW w:w="3964" w:type="dxa"/>
            <w:vAlign w:val="center"/>
          </w:tcPr>
          <w:p w14:paraId="3C0A3B4C" w14:textId="77777777" w:rsidR="00E56B97" w:rsidRPr="003C0C04" w:rsidRDefault="00E56B97" w:rsidP="00BC5410">
            <w:pPr>
              <w:keepNext/>
              <w:keepLines/>
              <w:rPr>
                <w:rFonts w:ascii="Tahoma" w:hAnsi="Tahoma" w:cs="Tahoma"/>
                <w:sz w:val="16"/>
                <w:szCs w:val="18"/>
              </w:rPr>
            </w:pPr>
            <w:r w:rsidRPr="003C0C04">
              <w:rPr>
                <w:rFonts w:ascii="Tahoma" w:hAnsi="Tahoma" w:cs="Tahoma"/>
                <w:b/>
                <w:sz w:val="16"/>
                <w:szCs w:val="18"/>
              </w:rPr>
              <w:t>VSE</w:t>
            </w:r>
            <w:r w:rsidRPr="003C0C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3C0C04">
              <w:rPr>
                <w:rFonts w:ascii="Tahoma" w:hAnsi="Tahoma" w:cs="Tahoma"/>
                <w:b/>
                <w:sz w:val="16"/>
                <w:szCs w:val="18"/>
              </w:rPr>
              <w:t>ter</w:t>
            </w:r>
            <w:r w:rsidRPr="003C0C04">
              <w:rPr>
                <w:rFonts w:ascii="Tahoma" w:hAnsi="Tahoma" w:cs="Tahoma"/>
                <w:sz w:val="16"/>
                <w:szCs w:val="18"/>
              </w:rPr>
              <w:t xml:space="preserve"> njihov </w:t>
            </w:r>
            <w:r w:rsidRPr="003C0C04">
              <w:rPr>
                <w:rFonts w:ascii="Tahoma" w:hAnsi="Tahoma" w:cs="Tahoma"/>
                <w:b/>
                <w:sz w:val="16"/>
                <w:szCs w:val="18"/>
              </w:rPr>
              <w:t>EMŠO</w:t>
            </w:r>
          </w:p>
          <w:p w14:paraId="6F91AA7F" w14:textId="77777777" w:rsidR="00E56B97" w:rsidRPr="003C0C04" w:rsidRDefault="00E56B97" w:rsidP="00BC5410">
            <w:pPr>
              <w:keepNext/>
              <w:keepLines/>
              <w:rPr>
                <w:rFonts w:ascii="Tahoma" w:hAnsi="Tahoma" w:cs="Tahoma"/>
                <w:sz w:val="8"/>
                <w:szCs w:val="18"/>
              </w:rPr>
            </w:pPr>
          </w:p>
          <w:p w14:paraId="4246CCD0" w14:textId="77777777" w:rsidR="00E56B97" w:rsidRPr="003C0C04" w:rsidRDefault="00E56B97" w:rsidP="00BC5410">
            <w:pPr>
              <w:keepNext/>
              <w:keepLines/>
              <w:rPr>
                <w:rFonts w:ascii="Tahoma" w:hAnsi="Tahoma" w:cs="Tahoma"/>
                <w:i/>
                <w:sz w:val="16"/>
                <w:szCs w:val="18"/>
              </w:rPr>
            </w:pPr>
            <w:r w:rsidRPr="003C0C04">
              <w:rPr>
                <w:rFonts w:ascii="Tahoma" w:hAnsi="Tahoma" w:cs="Tahoma"/>
                <w:i/>
                <w:sz w:val="16"/>
                <w:szCs w:val="18"/>
              </w:rPr>
              <w:t>/v primeru, da ste podatke vnesli v ESPD ali priložili lastno izjavo, ni potrebno izpolniti!/</w:t>
            </w:r>
          </w:p>
          <w:p w14:paraId="312C1903" w14:textId="77777777" w:rsidR="00E56B97" w:rsidRPr="003C0C04" w:rsidRDefault="00E56B97" w:rsidP="00BC5410">
            <w:pPr>
              <w:keepNext/>
              <w:keepLines/>
              <w:rPr>
                <w:rFonts w:ascii="Tahoma" w:hAnsi="Tahoma" w:cs="Tahoma"/>
                <w:i/>
                <w:sz w:val="16"/>
                <w:szCs w:val="18"/>
              </w:rPr>
            </w:pPr>
          </w:p>
          <w:p w14:paraId="03C84C94" w14:textId="77777777" w:rsidR="00E56B97" w:rsidRPr="00C8579C" w:rsidRDefault="00E56B97" w:rsidP="00BC5410">
            <w:pPr>
              <w:keepNext/>
              <w:keepLines/>
              <w:rPr>
                <w:rFonts w:ascii="Tahoma" w:hAnsi="Tahoma" w:cs="Tahoma"/>
                <w:sz w:val="18"/>
                <w:szCs w:val="18"/>
              </w:rPr>
            </w:pPr>
            <w:r w:rsidRPr="003C0C04">
              <w:rPr>
                <w:rFonts w:ascii="Tahoma" w:hAnsi="Tahoma" w:cs="Tahoma"/>
                <w:i/>
                <w:sz w:val="16"/>
                <w:szCs w:val="18"/>
              </w:rPr>
              <w:t>EMŠO se potrebuje zgolj zaradi potreb pri preverjanju nekaznovanosti v e-Dosje-u</w:t>
            </w:r>
          </w:p>
        </w:tc>
        <w:tc>
          <w:tcPr>
            <w:tcW w:w="5090" w:type="dxa"/>
            <w:vAlign w:val="center"/>
          </w:tcPr>
          <w:p w14:paraId="362E7DFE" w14:textId="77777777" w:rsidR="00E56B97" w:rsidRDefault="00E56B97" w:rsidP="00BC5410">
            <w:pPr>
              <w:keepNext/>
              <w:keepLines/>
              <w:jc w:val="center"/>
              <w:rPr>
                <w:rFonts w:ascii="Tahoma" w:hAnsi="Tahoma" w:cs="Tahoma"/>
                <w:sz w:val="18"/>
                <w:szCs w:val="18"/>
              </w:rPr>
            </w:pPr>
            <w:r w:rsidRPr="003C0C04">
              <w:rPr>
                <w:rFonts w:ascii="Tahoma" w:hAnsi="Tahoma" w:cs="Tahoma"/>
                <w:sz w:val="18"/>
                <w:szCs w:val="18"/>
              </w:rPr>
              <w:t>Ime in priimek</w:t>
            </w:r>
            <w:r>
              <w:rPr>
                <w:rFonts w:ascii="Tahoma" w:hAnsi="Tahoma" w:cs="Tahoma"/>
                <w:sz w:val="18"/>
                <w:szCs w:val="18"/>
              </w:rPr>
              <w:t xml:space="preserve"> / EMŠO</w:t>
            </w:r>
          </w:p>
          <w:p w14:paraId="30A443E7" w14:textId="77777777" w:rsidR="00E56B97" w:rsidRDefault="00E56B97" w:rsidP="00BC5410">
            <w:pPr>
              <w:keepNext/>
              <w:keepLines/>
              <w:jc w:val="center"/>
              <w:rPr>
                <w:rFonts w:ascii="Tahoma" w:hAnsi="Tahoma" w:cs="Tahoma"/>
                <w:sz w:val="18"/>
                <w:szCs w:val="18"/>
              </w:rPr>
            </w:pPr>
          </w:p>
          <w:p w14:paraId="28CDCB76" w14:textId="77777777" w:rsidR="00E56B97" w:rsidRDefault="00E56B97" w:rsidP="00BC5410">
            <w:pPr>
              <w:keepNext/>
              <w:keepLines/>
              <w:jc w:val="center"/>
              <w:rPr>
                <w:rFonts w:ascii="Tahoma" w:hAnsi="Tahoma" w:cs="Tahoma"/>
                <w:sz w:val="18"/>
                <w:szCs w:val="18"/>
              </w:rPr>
            </w:pPr>
          </w:p>
          <w:p w14:paraId="7A033FD6" w14:textId="77777777" w:rsidR="00E56B97" w:rsidRDefault="00E56B97" w:rsidP="00BC5410">
            <w:pPr>
              <w:keepNext/>
              <w:keepLines/>
              <w:jc w:val="center"/>
              <w:rPr>
                <w:rFonts w:ascii="Tahoma" w:hAnsi="Tahoma" w:cs="Tahoma"/>
                <w:sz w:val="18"/>
                <w:szCs w:val="18"/>
              </w:rPr>
            </w:pPr>
          </w:p>
          <w:p w14:paraId="69B4EA01" w14:textId="77777777" w:rsidR="00E56B97" w:rsidRDefault="00E56B97" w:rsidP="00BC5410">
            <w:pPr>
              <w:keepNext/>
              <w:keepLines/>
              <w:jc w:val="center"/>
              <w:rPr>
                <w:rFonts w:ascii="Tahoma" w:hAnsi="Tahoma" w:cs="Tahoma"/>
                <w:sz w:val="18"/>
                <w:szCs w:val="18"/>
              </w:rPr>
            </w:pPr>
          </w:p>
          <w:p w14:paraId="5C820C8A" w14:textId="77777777" w:rsidR="00E56B97" w:rsidRDefault="00E56B97" w:rsidP="00BC5410">
            <w:pPr>
              <w:keepNext/>
              <w:keepLines/>
              <w:jc w:val="center"/>
              <w:rPr>
                <w:rFonts w:ascii="Tahoma" w:hAnsi="Tahoma" w:cs="Tahoma"/>
                <w:sz w:val="18"/>
                <w:szCs w:val="18"/>
              </w:rPr>
            </w:pPr>
          </w:p>
          <w:p w14:paraId="042804B8" w14:textId="77777777" w:rsidR="00E56B97" w:rsidRDefault="00E56B97" w:rsidP="00BC5410">
            <w:pPr>
              <w:keepNext/>
              <w:keepLines/>
              <w:jc w:val="center"/>
              <w:rPr>
                <w:rFonts w:ascii="Tahoma" w:hAnsi="Tahoma" w:cs="Tahoma"/>
                <w:sz w:val="18"/>
                <w:szCs w:val="18"/>
              </w:rPr>
            </w:pPr>
          </w:p>
          <w:p w14:paraId="0E49C09E" w14:textId="77777777" w:rsidR="00E56B97" w:rsidRPr="00C8579C" w:rsidRDefault="00E56B97" w:rsidP="00BC5410">
            <w:pPr>
              <w:keepNext/>
              <w:keepLines/>
              <w:jc w:val="center"/>
              <w:rPr>
                <w:sz w:val="18"/>
                <w:szCs w:val="18"/>
              </w:rPr>
            </w:pPr>
          </w:p>
        </w:tc>
      </w:tr>
      <w:tr w:rsidR="00B976DC" w:rsidRPr="00C8579C" w14:paraId="28F68D6D" w14:textId="77777777" w:rsidTr="000C356B">
        <w:trPr>
          <w:jc w:val="center"/>
        </w:trPr>
        <w:tc>
          <w:tcPr>
            <w:tcW w:w="3964" w:type="dxa"/>
            <w:vAlign w:val="center"/>
          </w:tcPr>
          <w:p w14:paraId="488F2012" w14:textId="77777777" w:rsidR="00B976DC" w:rsidRPr="00C8579C" w:rsidRDefault="00B976DC" w:rsidP="00BC5410">
            <w:pPr>
              <w:keepNext/>
              <w:keepLines/>
              <w:jc w:val="center"/>
              <w:rPr>
                <w:rFonts w:ascii="Tahoma" w:hAnsi="Tahoma" w:cs="Tahoma"/>
                <w:sz w:val="18"/>
                <w:szCs w:val="18"/>
              </w:rPr>
            </w:pPr>
          </w:p>
          <w:p w14:paraId="35CE403C" w14:textId="77777777" w:rsidR="00B976DC" w:rsidRPr="00C8579C" w:rsidRDefault="00B976DC" w:rsidP="00BC5410">
            <w:pPr>
              <w:keepNext/>
              <w:keepLines/>
              <w:jc w:val="center"/>
              <w:rPr>
                <w:rFonts w:ascii="Tahoma" w:hAnsi="Tahoma" w:cs="Tahoma"/>
                <w:sz w:val="18"/>
                <w:szCs w:val="18"/>
              </w:rPr>
            </w:pPr>
          </w:p>
          <w:p w14:paraId="448314A4" w14:textId="77777777" w:rsidR="00B976DC" w:rsidRPr="00C8579C" w:rsidRDefault="00B976DC" w:rsidP="00BC5410">
            <w:pPr>
              <w:keepNext/>
              <w:keepLines/>
              <w:rPr>
                <w:rFonts w:ascii="Tahoma" w:hAnsi="Tahoma" w:cs="Tahoma"/>
                <w:sz w:val="18"/>
                <w:szCs w:val="18"/>
              </w:rPr>
            </w:pPr>
          </w:p>
          <w:p w14:paraId="73BB9F0F" w14:textId="42B8E49E" w:rsidR="00B976DC" w:rsidRPr="00C8579C" w:rsidRDefault="00B976DC" w:rsidP="00BC5410">
            <w:pPr>
              <w:keepNext/>
              <w:keepLines/>
              <w:rPr>
                <w:rFonts w:ascii="Tahoma" w:hAnsi="Tahoma" w:cs="Tahoma"/>
                <w:sz w:val="18"/>
                <w:szCs w:val="18"/>
              </w:rPr>
            </w:pPr>
            <w:r w:rsidRPr="00C8579C">
              <w:rPr>
                <w:rFonts w:ascii="Tahoma" w:hAnsi="Tahoma" w:cs="Tahoma"/>
                <w:sz w:val="18"/>
                <w:szCs w:val="18"/>
              </w:rPr>
              <w:t>Vsak del javnega naročila, za katere</w:t>
            </w:r>
            <w:r w:rsidR="007B4D4F">
              <w:rPr>
                <w:rFonts w:ascii="Tahoma" w:hAnsi="Tahoma" w:cs="Tahoma"/>
                <w:sz w:val="18"/>
                <w:szCs w:val="18"/>
              </w:rPr>
              <w:t>ga</w:t>
            </w:r>
            <w:r w:rsidRPr="00C8579C">
              <w:rPr>
                <w:rFonts w:ascii="Tahoma" w:hAnsi="Tahoma" w:cs="Tahoma"/>
                <w:sz w:val="18"/>
                <w:szCs w:val="18"/>
              </w:rPr>
              <w:t xml:space="preserve"> namerava ponudnik uporabiti zmogljivost subjekta</w:t>
            </w:r>
          </w:p>
          <w:p w14:paraId="7FD1E739" w14:textId="77777777" w:rsidR="00B976DC" w:rsidRPr="00C8579C" w:rsidRDefault="00B976DC" w:rsidP="00BC5410">
            <w:pPr>
              <w:keepNext/>
              <w:keepLines/>
              <w:jc w:val="center"/>
              <w:rPr>
                <w:rFonts w:ascii="Tahoma" w:hAnsi="Tahoma" w:cs="Tahoma"/>
                <w:sz w:val="18"/>
                <w:szCs w:val="18"/>
              </w:rPr>
            </w:pPr>
          </w:p>
          <w:p w14:paraId="32A081C0" w14:textId="77777777" w:rsidR="00B976DC" w:rsidRPr="00C8579C" w:rsidRDefault="00B976DC" w:rsidP="00BC5410">
            <w:pPr>
              <w:keepNext/>
              <w:keepLines/>
              <w:rPr>
                <w:rFonts w:ascii="Tahoma" w:hAnsi="Tahoma" w:cs="Tahoma"/>
                <w:sz w:val="18"/>
                <w:szCs w:val="18"/>
              </w:rPr>
            </w:pPr>
          </w:p>
          <w:p w14:paraId="529E68F5" w14:textId="77777777" w:rsidR="00B976DC" w:rsidRPr="00C8579C" w:rsidRDefault="00B976DC" w:rsidP="00BC5410">
            <w:pPr>
              <w:keepNext/>
              <w:keepLines/>
              <w:rPr>
                <w:rFonts w:ascii="Tahoma" w:hAnsi="Tahoma" w:cs="Tahoma"/>
                <w:sz w:val="18"/>
                <w:szCs w:val="18"/>
              </w:rPr>
            </w:pPr>
          </w:p>
        </w:tc>
        <w:tc>
          <w:tcPr>
            <w:tcW w:w="5090" w:type="dxa"/>
            <w:vAlign w:val="center"/>
          </w:tcPr>
          <w:p w14:paraId="222D606A" w14:textId="77777777" w:rsidR="00B976DC" w:rsidRPr="00C8579C" w:rsidRDefault="00B976DC" w:rsidP="00BC5410">
            <w:pPr>
              <w:keepNext/>
              <w:keepLines/>
              <w:rPr>
                <w:sz w:val="18"/>
                <w:szCs w:val="18"/>
              </w:rPr>
            </w:pPr>
          </w:p>
          <w:p w14:paraId="41D87B14" w14:textId="77777777" w:rsidR="00B976DC" w:rsidRPr="00C8579C" w:rsidRDefault="00B976DC" w:rsidP="00BC5410">
            <w:pPr>
              <w:keepNext/>
              <w:keepLines/>
              <w:rPr>
                <w:sz w:val="18"/>
                <w:szCs w:val="18"/>
              </w:rPr>
            </w:pPr>
          </w:p>
        </w:tc>
      </w:tr>
      <w:tr w:rsidR="00B976DC" w:rsidRPr="00C8579C" w14:paraId="31D804F1" w14:textId="77777777" w:rsidTr="000C356B">
        <w:trPr>
          <w:trHeight w:val="525"/>
          <w:jc w:val="center"/>
        </w:trPr>
        <w:tc>
          <w:tcPr>
            <w:tcW w:w="3964" w:type="dxa"/>
            <w:vAlign w:val="center"/>
          </w:tcPr>
          <w:p w14:paraId="159C5C4D" w14:textId="77777777" w:rsidR="00B976DC" w:rsidRPr="00C8579C" w:rsidRDefault="00B976DC" w:rsidP="00BC5410">
            <w:pPr>
              <w:keepNext/>
              <w:keepLines/>
              <w:rPr>
                <w:rFonts w:ascii="Tahoma" w:hAnsi="Tahoma" w:cs="Tahoma"/>
                <w:sz w:val="18"/>
                <w:szCs w:val="18"/>
              </w:rPr>
            </w:pPr>
            <w:r w:rsidRPr="00C8579C">
              <w:rPr>
                <w:rFonts w:ascii="Tahoma" w:hAnsi="Tahoma" w:cs="Tahoma"/>
                <w:sz w:val="18"/>
                <w:szCs w:val="18"/>
              </w:rPr>
              <w:t>Količina/Delež (%) javnega naročila</w:t>
            </w:r>
          </w:p>
        </w:tc>
        <w:tc>
          <w:tcPr>
            <w:tcW w:w="5090" w:type="dxa"/>
            <w:vAlign w:val="center"/>
          </w:tcPr>
          <w:p w14:paraId="2A8DB750" w14:textId="77777777" w:rsidR="00B976DC" w:rsidRPr="00C8579C" w:rsidRDefault="00B976DC" w:rsidP="00BC5410">
            <w:pPr>
              <w:keepNext/>
              <w:keepLines/>
              <w:rPr>
                <w:sz w:val="18"/>
                <w:szCs w:val="18"/>
              </w:rPr>
            </w:pPr>
          </w:p>
          <w:p w14:paraId="19BE3A87" w14:textId="77777777" w:rsidR="00B976DC" w:rsidRPr="00C8579C" w:rsidRDefault="00B976DC" w:rsidP="00BC5410">
            <w:pPr>
              <w:keepNext/>
              <w:keepLines/>
              <w:rPr>
                <w:sz w:val="18"/>
                <w:szCs w:val="18"/>
              </w:rPr>
            </w:pPr>
          </w:p>
        </w:tc>
      </w:tr>
    </w:tbl>
    <w:p w14:paraId="4742585C" w14:textId="77777777" w:rsidR="00B976DC" w:rsidRPr="00C8579C" w:rsidRDefault="00B976DC" w:rsidP="00BC5410">
      <w:pPr>
        <w:keepNext/>
        <w:keepLines/>
        <w:tabs>
          <w:tab w:val="left" w:pos="567"/>
          <w:tab w:val="left" w:pos="851"/>
          <w:tab w:val="left" w:pos="993"/>
        </w:tabs>
        <w:jc w:val="both"/>
        <w:rPr>
          <w:rFonts w:ascii="Tahoma" w:hAnsi="Tahoma" w:cs="Tahoma"/>
          <w:lang w:eastAsia="ar-SA"/>
        </w:rPr>
      </w:pPr>
    </w:p>
    <w:p w14:paraId="57448DD9" w14:textId="77777777" w:rsidR="00D92424" w:rsidRPr="00C8579C" w:rsidRDefault="00D92424" w:rsidP="00BC5410">
      <w:pPr>
        <w:keepNext/>
        <w:keepLines/>
        <w:tabs>
          <w:tab w:val="left" w:pos="5400"/>
        </w:tabs>
        <w:rPr>
          <w:rFonts w:ascii="Tahoma" w:hAnsi="Tahoma" w:cs="Tahoma"/>
        </w:rPr>
      </w:pPr>
      <w:r w:rsidRPr="00C8579C">
        <w:rPr>
          <w:rFonts w:ascii="Tahoma" w:hAnsi="Tahoma" w:cs="Tahoma"/>
        </w:rPr>
        <w:t>Datum:</w:t>
      </w:r>
      <w:r w:rsidR="00BC5410">
        <w:rPr>
          <w:rFonts w:ascii="Tahoma" w:hAnsi="Tahoma" w:cs="Tahoma"/>
        </w:rPr>
        <w:t xml:space="preserve"> </w:t>
      </w:r>
      <w:r w:rsidRPr="00C8579C">
        <w:rPr>
          <w:rFonts w:ascii="Tahoma" w:hAnsi="Tahoma" w:cs="Tahoma"/>
        </w:rPr>
        <w:t>.........................</w:t>
      </w:r>
      <w:r w:rsidRPr="00C8579C">
        <w:rPr>
          <w:rFonts w:ascii="Tahoma" w:hAnsi="Tahoma" w:cs="Tahoma"/>
        </w:rPr>
        <w:tab/>
        <w:t>Datum:</w:t>
      </w:r>
      <w:r w:rsidR="00BC5410">
        <w:rPr>
          <w:rFonts w:ascii="Tahoma" w:hAnsi="Tahoma" w:cs="Tahoma"/>
        </w:rPr>
        <w:t xml:space="preserve"> </w:t>
      </w:r>
      <w:r w:rsidRPr="00C8579C">
        <w:rPr>
          <w:rFonts w:ascii="Tahoma" w:hAnsi="Tahoma" w:cs="Tahoma"/>
        </w:rPr>
        <w:t>.........................</w:t>
      </w:r>
    </w:p>
    <w:p w14:paraId="7C02A228" w14:textId="77777777" w:rsidR="00D92424" w:rsidRPr="00C8579C" w:rsidRDefault="00D92424" w:rsidP="00BC5410">
      <w:pPr>
        <w:keepNext/>
        <w:keepLines/>
        <w:tabs>
          <w:tab w:val="left" w:pos="5400"/>
        </w:tabs>
        <w:jc w:val="both"/>
        <w:rPr>
          <w:rFonts w:ascii="Tahoma" w:hAnsi="Tahoma" w:cs="Tahoma"/>
        </w:rPr>
      </w:pPr>
    </w:p>
    <w:p w14:paraId="0C13E10E" w14:textId="77777777" w:rsidR="00D92424" w:rsidRPr="00C8579C" w:rsidRDefault="00D92424" w:rsidP="00BC5410">
      <w:pPr>
        <w:keepNext/>
        <w:keepLines/>
        <w:tabs>
          <w:tab w:val="left" w:pos="5400"/>
        </w:tabs>
        <w:jc w:val="both"/>
        <w:rPr>
          <w:rFonts w:ascii="Tahoma" w:hAnsi="Tahoma" w:cs="Tahoma"/>
        </w:rPr>
      </w:pPr>
    </w:p>
    <w:p w14:paraId="71AD87C3" w14:textId="77777777" w:rsidR="00D504E5" w:rsidRDefault="00D504E5" w:rsidP="00BC5410">
      <w:pPr>
        <w:keepNext/>
        <w:keepLines/>
        <w:tabs>
          <w:tab w:val="left" w:pos="5400"/>
        </w:tabs>
        <w:ind w:left="5387" w:hanging="5387"/>
        <w:jc w:val="both"/>
        <w:rPr>
          <w:rFonts w:ascii="Tahoma" w:hAnsi="Tahoma" w:cs="Tahoma"/>
          <w:snapToGrid w:val="0"/>
          <w:color w:val="000000"/>
        </w:rPr>
      </w:pP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ab/>
        <w:t xml:space="preserve">Ime in priimek ter podpis </w:t>
      </w:r>
      <w:r w:rsidR="00700F83">
        <w:rPr>
          <w:rFonts w:ascii="Tahoma" w:hAnsi="Tahoma" w:cs="Tahoma"/>
          <w:snapToGrid w:val="0"/>
          <w:color w:val="000000"/>
        </w:rPr>
        <w:t>subjekta</w:t>
      </w:r>
    </w:p>
    <w:p w14:paraId="293E2E17" w14:textId="77777777" w:rsidR="00D92424" w:rsidRPr="00C8579C" w:rsidRDefault="00D504E5" w:rsidP="00BC5410">
      <w:pPr>
        <w:keepNext/>
        <w:keepLines/>
        <w:tabs>
          <w:tab w:val="left" w:pos="5400"/>
        </w:tabs>
        <w:ind w:left="5387" w:hanging="5387"/>
        <w:jc w:val="both"/>
        <w:rPr>
          <w:rFonts w:ascii="Tahoma" w:hAnsi="Tahoma" w:cs="Tahoma"/>
        </w:rPr>
      </w:pPr>
      <w:r w:rsidRPr="00C8579C">
        <w:rPr>
          <w:rFonts w:ascii="Tahoma" w:hAnsi="Tahoma" w:cs="Tahoma"/>
          <w:snapToGrid w:val="0"/>
          <w:color w:val="000000"/>
        </w:rPr>
        <w:t>ponudnika</w:t>
      </w:r>
      <w:r w:rsidR="00D92424" w:rsidRPr="00C8579C">
        <w:rPr>
          <w:rFonts w:ascii="Tahoma" w:hAnsi="Tahoma" w:cs="Tahoma"/>
        </w:rPr>
        <w:tab/>
      </w:r>
    </w:p>
    <w:p w14:paraId="517AF1B6" w14:textId="77777777" w:rsidR="00D92424" w:rsidRPr="00C8579C" w:rsidRDefault="00D92424" w:rsidP="00BC5410">
      <w:pPr>
        <w:keepNext/>
        <w:keepLines/>
        <w:tabs>
          <w:tab w:val="left" w:pos="5400"/>
        </w:tabs>
        <w:rPr>
          <w:rFonts w:ascii="Tahoma" w:hAnsi="Tahoma" w:cs="Tahoma"/>
        </w:rPr>
      </w:pPr>
    </w:p>
    <w:p w14:paraId="7497A649" w14:textId="77777777" w:rsidR="00D92424" w:rsidRPr="00C8579C" w:rsidRDefault="00D92424" w:rsidP="00BC5410">
      <w:pPr>
        <w:keepNext/>
        <w:keepLines/>
        <w:rPr>
          <w:rFonts w:ascii="Tahoma" w:hAnsi="Tahoma" w:cs="Tahoma"/>
        </w:rPr>
      </w:pPr>
      <w:r w:rsidRPr="00C8579C">
        <w:rPr>
          <w:rFonts w:ascii="Tahoma" w:hAnsi="Tahoma" w:cs="Tahoma"/>
        </w:rPr>
        <w:t>..........................................</w:t>
      </w:r>
      <w:r w:rsidRPr="00C8579C">
        <w:rPr>
          <w:rFonts w:ascii="Tahoma" w:hAnsi="Tahoma" w:cs="Tahoma"/>
        </w:rPr>
        <w:tab/>
      </w:r>
      <w:r w:rsidRPr="00C8579C">
        <w:rPr>
          <w:rFonts w:ascii="Tahoma" w:hAnsi="Tahoma" w:cs="Tahoma"/>
        </w:rPr>
        <w:tab/>
      </w:r>
      <w:r w:rsidRPr="00C8579C">
        <w:rPr>
          <w:rFonts w:ascii="Tahoma" w:hAnsi="Tahoma" w:cs="Tahoma"/>
        </w:rPr>
        <w:tab/>
        <w:t xml:space="preserve">                   ………………………………………………</w:t>
      </w:r>
    </w:p>
    <w:p w14:paraId="78D3302F" w14:textId="77777777" w:rsidR="00D92424" w:rsidRPr="00C8579C" w:rsidRDefault="00D92424" w:rsidP="00BC5410">
      <w:pPr>
        <w:keepNext/>
        <w:keepLines/>
        <w:tabs>
          <w:tab w:val="left" w:pos="284"/>
        </w:tabs>
        <w:jc w:val="both"/>
        <w:rPr>
          <w:rFonts w:ascii="Tahoma" w:hAnsi="Tahoma" w:cs="Tahoma"/>
          <w:b/>
        </w:rPr>
      </w:pPr>
      <w:r w:rsidRPr="00C8579C">
        <w:rPr>
          <w:rFonts w:ascii="Tahoma" w:hAnsi="Tahoma" w:cs="Tahoma"/>
          <w:b/>
        </w:rPr>
        <w:tab/>
      </w:r>
      <w:r w:rsidRPr="00C8579C">
        <w:rPr>
          <w:rFonts w:ascii="Tahoma" w:hAnsi="Tahoma" w:cs="Tahoma"/>
          <w:b/>
        </w:rPr>
        <w:tab/>
      </w:r>
      <w:r w:rsidRPr="00C8579C">
        <w:rPr>
          <w:rFonts w:ascii="Tahoma" w:hAnsi="Tahoma" w:cs="Tahoma"/>
        </w:rPr>
        <w:t xml:space="preserve">Žig: </w:t>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00530115" w:rsidRPr="00C8579C">
        <w:rPr>
          <w:rFonts w:ascii="Tahoma" w:hAnsi="Tahoma" w:cs="Tahoma"/>
        </w:rPr>
        <w:t xml:space="preserve">     </w:t>
      </w:r>
      <w:r w:rsidRPr="00C8579C">
        <w:rPr>
          <w:rFonts w:ascii="Tahoma" w:hAnsi="Tahoma" w:cs="Tahoma"/>
        </w:rPr>
        <w:t>Žig:</w:t>
      </w:r>
    </w:p>
    <w:p w14:paraId="58EC6A0B" w14:textId="77777777" w:rsidR="00D92424" w:rsidRPr="00C8579C" w:rsidRDefault="00D92424" w:rsidP="00BC5410">
      <w:pPr>
        <w:keepNext/>
        <w:keepLines/>
        <w:tabs>
          <w:tab w:val="left" w:pos="567"/>
          <w:tab w:val="left" w:pos="851"/>
          <w:tab w:val="left" w:pos="993"/>
        </w:tabs>
        <w:jc w:val="both"/>
        <w:rPr>
          <w:rFonts w:ascii="Tahoma" w:hAnsi="Tahoma" w:cs="Tahoma"/>
          <w:b/>
          <w:i/>
          <w:sz w:val="18"/>
          <w:szCs w:val="18"/>
          <w:lang w:eastAsia="ar-SA"/>
        </w:rPr>
      </w:pPr>
    </w:p>
    <w:p w14:paraId="00AD024A" w14:textId="77777777" w:rsidR="00D92424" w:rsidRPr="00C8579C" w:rsidRDefault="00D92424" w:rsidP="00BC5410">
      <w:pPr>
        <w:keepNext/>
        <w:keepLines/>
        <w:tabs>
          <w:tab w:val="left" w:pos="567"/>
          <w:tab w:val="left" w:pos="851"/>
          <w:tab w:val="left" w:pos="993"/>
        </w:tabs>
        <w:jc w:val="both"/>
        <w:rPr>
          <w:rFonts w:ascii="Tahoma" w:hAnsi="Tahoma" w:cs="Tahoma"/>
          <w:b/>
          <w:i/>
          <w:sz w:val="18"/>
          <w:szCs w:val="18"/>
          <w:lang w:eastAsia="ar-SA"/>
        </w:rPr>
      </w:pPr>
    </w:p>
    <w:p w14:paraId="083D7FA4" w14:textId="77777777" w:rsidR="00D92424" w:rsidRPr="00C8579C" w:rsidRDefault="00D92424" w:rsidP="00BC5410">
      <w:pPr>
        <w:keepNext/>
        <w:keepLines/>
        <w:tabs>
          <w:tab w:val="left" w:pos="567"/>
          <w:tab w:val="left" w:pos="851"/>
          <w:tab w:val="left" w:pos="993"/>
        </w:tabs>
        <w:jc w:val="both"/>
        <w:rPr>
          <w:rFonts w:ascii="Tahoma" w:hAnsi="Tahoma" w:cs="Tahoma"/>
          <w:b/>
          <w:i/>
          <w:sz w:val="18"/>
          <w:szCs w:val="18"/>
          <w:lang w:eastAsia="ar-SA"/>
        </w:rPr>
      </w:pPr>
    </w:p>
    <w:p w14:paraId="3A56773E" w14:textId="77777777" w:rsidR="00D92424" w:rsidRPr="00C8579C" w:rsidRDefault="00D92424" w:rsidP="00BC5410">
      <w:pPr>
        <w:keepNext/>
        <w:keepLines/>
        <w:tabs>
          <w:tab w:val="left" w:pos="567"/>
          <w:tab w:val="left" w:pos="851"/>
          <w:tab w:val="left" w:pos="993"/>
        </w:tabs>
        <w:jc w:val="both"/>
        <w:rPr>
          <w:rFonts w:ascii="Tahoma" w:hAnsi="Tahoma" w:cs="Tahoma"/>
          <w:b/>
          <w:i/>
          <w:sz w:val="18"/>
          <w:szCs w:val="18"/>
          <w:lang w:eastAsia="ar-SA"/>
        </w:rPr>
      </w:pPr>
    </w:p>
    <w:p w14:paraId="22296180" w14:textId="77777777" w:rsidR="00D92424" w:rsidRPr="00C8579C" w:rsidRDefault="00D92424" w:rsidP="00BC5410">
      <w:pPr>
        <w:keepNext/>
        <w:keepLines/>
        <w:spacing w:after="40"/>
        <w:jc w:val="both"/>
        <w:rPr>
          <w:rFonts w:ascii="Tahoma" w:hAnsi="Tahoma" w:cs="Tahoma"/>
          <w:b/>
          <w:i/>
          <w:sz w:val="18"/>
          <w:szCs w:val="18"/>
          <w:u w:val="single"/>
        </w:rPr>
      </w:pPr>
      <w:r w:rsidRPr="00C8579C">
        <w:rPr>
          <w:rFonts w:ascii="Tahoma" w:hAnsi="Tahoma" w:cs="Tahoma"/>
          <w:b/>
          <w:i/>
          <w:sz w:val="18"/>
          <w:szCs w:val="18"/>
          <w:u w:val="single"/>
        </w:rPr>
        <w:t xml:space="preserve">Opomba: </w:t>
      </w:r>
    </w:p>
    <w:p w14:paraId="288E30BC" w14:textId="77777777" w:rsidR="00D92424" w:rsidRPr="00C8579C" w:rsidRDefault="00D92424" w:rsidP="00BC5410">
      <w:pPr>
        <w:keepNext/>
        <w:keepLines/>
        <w:jc w:val="both"/>
        <w:rPr>
          <w:rFonts w:ascii="Tahoma" w:hAnsi="Tahoma" w:cs="Tahoma"/>
          <w:i/>
          <w:sz w:val="18"/>
        </w:rPr>
      </w:pPr>
      <w:r w:rsidRPr="00C8579C">
        <w:rPr>
          <w:rFonts w:ascii="Tahoma" w:hAnsi="Tahoma" w:cs="Tahoma"/>
          <w:i/>
          <w:sz w:val="18"/>
        </w:rPr>
        <w:t>Prilogo je potrebno izpolniti</w:t>
      </w:r>
      <w:r w:rsidR="003724F1" w:rsidRPr="00C8579C">
        <w:rPr>
          <w:rFonts w:ascii="Tahoma" w:hAnsi="Tahoma" w:cs="Tahoma"/>
          <w:i/>
          <w:sz w:val="18"/>
        </w:rPr>
        <w:t xml:space="preserve"> in priložiti v ponudbi</w:t>
      </w:r>
      <w:r w:rsidRPr="00C8579C">
        <w:rPr>
          <w:rFonts w:ascii="Tahoma" w:hAnsi="Tahoma" w:cs="Tahoma"/>
          <w:i/>
          <w:sz w:val="18"/>
        </w:rPr>
        <w:t>, v kolikor ponudnik uporabi zmogljivost drugih subjektov za izvedbo javnega naročila.</w:t>
      </w:r>
    </w:p>
    <w:p w14:paraId="71F06FD7" w14:textId="77777777" w:rsidR="00D92424" w:rsidRPr="00C8579C" w:rsidRDefault="00D92424" w:rsidP="00BC5410">
      <w:pPr>
        <w:keepNext/>
        <w:keepLines/>
        <w:tabs>
          <w:tab w:val="left" w:pos="567"/>
          <w:tab w:val="left" w:pos="851"/>
          <w:tab w:val="left" w:pos="993"/>
        </w:tabs>
        <w:jc w:val="both"/>
        <w:rPr>
          <w:rFonts w:ascii="Tahoma" w:hAnsi="Tahoma" w:cs="Tahoma"/>
          <w:b/>
          <w:i/>
          <w:sz w:val="22"/>
          <w:szCs w:val="18"/>
          <w:lang w:eastAsia="ar-SA"/>
        </w:rPr>
      </w:pPr>
    </w:p>
    <w:p w14:paraId="2FFF7940" w14:textId="77777777" w:rsidR="00D92424" w:rsidRPr="00C8579C" w:rsidRDefault="00D92424" w:rsidP="00BC5410">
      <w:pPr>
        <w:keepNext/>
        <w:keepLines/>
        <w:spacing w:after="40"/>
        <w:jc w:val="both"/>
        <w:rPr>
          <w:rFonts w:ascii="Tahoma" w:hAnsi="Tahoma" w:cs="Tahoma"/>
          <w:b/>
          <w:i/>
          <w:sz w:val="18"/>
          <w:szCs w:val="18"/>
          <w:u w:val="single"/>
        </w:rPr>
      </w:pPr>
      <w:r w:rsidRPr="00C8579C">
        <w:rPr>
          <w:rFonts w:ascii="Tahoma" w:hAnsi="Tahoma" w:cs="Tahoma"/>
          <w:b/>
          <w:i/>
          <w:sz w:val="18"/>
          <w:szCs w:val="18"/>
          <w:u w:val="single"/>
        </w:rPr>
        <w:t xml:space="preserve">Navodilo: </w:t>
      </w:r>
    </w:p>
    <w:p w14:paraId="76DB66AF" w14:textId="77777777" w:rsidR="00D92424" w:rsidRPr="00C8579C" w:rsidRDefault="00D92424" w:rsidP="00BC5410">
      <w:pPr>
        <w:keepNext/>
        <w:keepLines/>
        <w:jc w:val="both"/>
        <w:rPr>
          <w:rFonts w:ascii="Tahoma" w:hAnsi="Tahoma" w:cs="Tahoma"/>
          <w:i/>
          <w:sz w:val="18"/>
        </w:rPr>
      </w:pPr>
      <w:r w:rsidRPr="00C8579C">
        <w:rPr>
          <w:rFonts w:ascii="Tahoma" w:hAnsi="Tahoma" w:cs="Tahoma"/>
          <w:i/>
          <w:sz w:val="18"/>
        </w:rPr>
        <w:t>Obrazec se po potrebi kopira!</w:t>
      </w:r>
    </w:p>
    <w:p w14:paraId="59FF50FE" w14:textId="77777777" w:rsidR="00E56B97" w:rsidRDefault="00E56B97" w:rsidP="00BC5410">
      <w:pPr>
        <w:keepNext/>
        <w:keepLines/>
        <w:rPr>
          <w:rFonts w:ascii="Tahoma" w:hAnsi="Tahoma" w:cs="Tahoma"/>
        </w:rPr>
      </w:pPr>
    </w:p>
    <w:p w14:paraId="32D2FF35" w14:textId="77777777" w:rsidR="00890C57" w:rsidRPr="00C8579C" w:rsidRDefault="00890C57" w:rsidP="00BC5410">
      <w:pPr>
        <w:keepNext/>
        <w:keepLines/>
        <w:rPr>
          <w:rFonts w:ascii="Tahoma" w:hAnsi="Tahoma" w:cs="Tahoma"/>
        </w:rPr>
      </w:pPr>
      <w:r w:rsidRPr="00C8579C">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F11071" w:rsidRPr="00C8579C" w14:paraId="09DF13F5" w14:textId="77777777" w:rsidTr="00E100F4">
        <w:tc>
          <w:tcPr>
            <w:tcW w:w="7725" w:type="dxa"/>
          </w:tcPr>
          <w:p w14:paraId="63957369" w14:textId="77777777" w:rsidR="00F11071" w:rsidRPr="00C8579C" w:rsidRDefault="00D33ED9" w:rsidP="00BC5410">
            <w:pPr>
              <w:keepNext/>
              <w:keepLines/>
              <w:jc w:val="both"/>
              <w:rPr>
                <w:rFonts w:ascii="Tahoma" w:hAnsi="Tahoma" w:cs="Tahoma"/>
              </w:rPr>
            </w:pPr>
            <w:r>
              <w:rPr>
                <w:rFonts w:ascii="Tahoma" w:hAnsi="Tahoma" w:cs="Tahoma"/>
              </w:rPr>
              <w:lastRenderedPageBreak/>
              <w:t>DOVOLJENJA</w:t>
            </w:r>
          </w:p>
        </w:tc>
        <w:tc>
          <w:tcPr>
            <w:tcW w:w="1417" w:type="dxa"/>
          </w:tcPr>
          <w:p w14:paraId="77797735" w14:textId="77777777" w:rsidR="00F11071" w:rsidRPr="00C8579C" w:rsidRDefault="00F11071" w:rsidP="00BC5410">
            <w:pPr>
              <w:keepNext/>
              <w:keepLines/>
              <w:jc w:val="both"/>
              <w:rPr>
                <w:rFonts w:ascii="Tahoma" w:hAnsi="Tahoma" w:cs="Tahoma"/>
                <w:b/>
                <w:i/>
              </w:rPr>
            </w:pPr>
            <w:r w:rsidRPr="00C8579C">
              <w:rPr>
                <w:rFonts w:ascii="Tahoma" w:hAnsi="Tahoma" w:cs="Tahoma"/>
                <w:b/>
                <w:i/>
              </w:rPr>
              <w:t>Priloga 5</w:t>
            </w:r>
          </w:p>
        </w:tc>
      </w:tr>
    </w:tbl>
    <w:p w14:paraId="4E0D6077" w14:textId="77777777" w:rsidR="00AF5910" w:rsidRPr="00C8579C" w:rsidRDefault="00AF5910" w:rsidP="00BC5410">
      <w:pPr>
        <w:keepNext/>
        <w:keepLines/>
        <w:jc w:val="both"/>
        <w:rPr>
          <w:rFonts w:ascii="Tahoma" w:hAnsi="Tahoma" w:cs="Tahoma"/>
          <w:szCs w:val="22"/>
        </w:rPr>
      </w:pPr>
    </w:p>
    <w:p w14:paraId="723A937D" w14:textId="77777777" w:rsidR="00D33ED9" w:rsidRDefault="00D33ED9" w:rsidP="00BC5410">
      <w:pPr>
        <w:keepNext/>
        <w:keepLines/>
        <w:jc w:val="both"/>
        <w:rPr>
          <w:rFonts w:ascii="Tahoma" w:hAnsi="Tahoma" w:cs="Tahoma"/>
          <w:szCs w:val="22"/>
        </w:rPr>
      </w:pPr>
      <w:r>
        <w:rPr>
          <w:rFonts w:ascii="Tahoma" w:hAnsi="Tahoma" w:cs="Tahoma"/>
          <w:szCs w:val="22"/>
        </w:rPr>
        <w:t xml:space="preserve">Ponudnik za to stranjo priloži </w:t>
      </w:r>
    </w:p>
    <w:p w14:paraId="4C390F95" w14:textId="77777777" w:rsidR="00D33ED9" w:rsidRPr="007E692C" w:rsidRDefault="00D33ED9" w:rsidP="00BC5410">
      <w:pPr>
        <w:pStyle w:val="Odstavekseznama"/>
        <w:keepNext/>
        <w:keepLines/>
        <w:numPr>
          <w:ilvl w:val="0"/>
          <w:numId w:val="12"/>
        </w:numPr>
        <w:jc w:val="both"/>
        <w:rPr>
          <w:rFonts w:ascii="Tahoma" w:hAnsi="Tahoma" w:cs="Tahoma"/>
          <w:i/>
        </w:rPr>
      </w:pPr>
      <w:r w:rsidRPr="007E692C">
        <w:rPr>
          <w:rFonts w:ascii="Tahoma" w:hAnsi="Tahoma" w:cs="Tahoma"/>
          <w:szCs w:val="22"/>
        </w:rPr>
        <w:t>fotokopije odločb/dovoljenj oziroma</w:t>
      </w:r>
      <w:r w:rsidRPr="007E692C">
        <w:rPr>
          <w:rFonts w:ascii="Tahoma" w:hAnsi="Tahoma" w:cs="Tahoma"/>
          <w:b/>
        </w:rPr>
        <w:t xml:space="preserve"> </w:t>
      </w:r>
      <w:r w:rsidRPr="007E692C">
        <w:rPr>
          <w:rFonts w:ascii="Tahoma" w:hAnsi="Tahoma" w:cs="Tahoma"/>
        </w:rPr>
        <w:t>potrdil (in ostalih dokazil) o vpisu v ustrezne evidence oseb, ki ravnajo z odpadki s klasifikacijskimi številkami produkt</w:t>
      </w:r>
      <w:r>
        <w:rPr>
          <w:rFonts w:ascii="Tahoma" w:hAnsi="Tahoma" w:cs="Tahoma"/>
        </w:rPr>
        <w:t>ov.</w:t>
      </w:r>
      <w:r w:rsidRPr="007E692C">
        <w:rPr>
          <w:rFonts w:ascii="Tahoma" w:hAnsi="Tahoma" w:cs="Tahoma"/>
        </w:rPr>
        <w:t xml:space="preserve"> </w:t>
      </w:r>
    </w:p>
    <w:p w14:paraId="441793A1" w14:textId="77777777" w:rsidR="00D33ED9" w:rsidRPr="007E692C" w:rsidRDefault="00D33ED9" w:rsidP="00BC5410">
      <w:pPr>
        <w:pStyle w:val="Odstavekseznama"/>
        <w:keepNext/>
        <w:keepLines/>
        <w:numPr>
          <w:ilvl w:val="0"/>
          <w:numId w:val="12"/>
        </w:numPr>
        <w:jc w:val="both"/>
        <w:rPr>
          <w:rFonts w:ascii="Tahoma" w:hAnsi="Tahoma" w:cs="Tahoma"/>
          <w:i/>
        </w:rPr>
      </w:pPr>
      <w:r>
        <w:rPr>
          <w:rFonts w:ascii="Tahoma" w:hAnsi="Tahoma" w:cs="Tahoma"/>
          <w:szCs w:val="22"/>
        </w:rPr>
        <w:t>v</w:t>
      </w:r>
      <w:r w:rsidRPr="007E692C">
        <w:rPr>
          <w:rFonts w:ascii="Tahoma" w:hAnsi="Tahoma" w:cs="Tahoma"/>
          <w:szCs w:val="22"/>
        </w:rPr>
        <w:t xml:space="preserve"> primeru </w:t>
      </w:r>
      <w:r w:rsidRPr="007E692C">
        <w:rPr>
          <w:rFonts w:ascii="Tahoma" w:hAnsi="Tahoma" w:cs="Tahoma"/>
        </w:rPr>
        <w:t>obdelave produkta izven meja Republike Slovenije vsa potrebna dovoljenja in listine v skladu z Uredbo (ES) št. 1013/2006, tehnični opis naprave za obdelavo ter kopijo dovoljenja za napravo v skladu s 4. in 5. členom Direktive 96/61/ES (Direktiva 2008/1/ES)</w:t>
      </w:r>
      <w:r>
        <w:rPr>
          <w:rFonts w:ascii="Tahoma" w:hAnsi="Tahoma" w:cs="Tahoma"/>
        </w:rPr>
        <w:t>.</w:t>
      </w:r>
    </w:p>
    <w:p w14:paraId="578772C9" w14:textId="77777777" w:rsidR="00476C22" w:rsidRPr="00C8579C" w:rsidRDefault="00476C22" w:rsidP="00BC5410">
      <w:pPr>
        <w:keepNext/>
        <w:keepLines/>
        <w:jc w:val="both"/>
        <w:rPr>
          <w:rFonts w:ascii="Tahoma" w:hAnsi="Tahoma" w:cs="Tahoma"/>
          <w:bCs/>
          <w:i/>
          <w:noProof/>
          <w:sz w:val="18"/>
          <w:szCs w:val="18"/>
        </w:rPr>
      </w:pPr>
    </w:p>
    <w:p w14:paraId="024B670F" w14:textId="77777777" w:rsidR="00476C22" w:rsidRPr="00C8579C" w:rsidRDefault="00476C22" w:rsidP="00BC5410">
      <w:pPr>
        <w:keepNext/>
        <w:keepLines/>
        <w:jc w:val="both"/>
        <w:rPr>
          <w:rFonts w:ascii="Tahoma" w:hAnsi="Tahoma" w:cs="Tahoma"/>
          <w:bCs/>
          <w:i/>
          <w:noProof/>
          <w:sz w:val="18"/>
          <w:szCs w:val="18"/>
        </w:rPr>
      </w:pPr>
    </w:p>
    <w:p w14:paraId="21BD5C5B" w14:textId="77777777" w:rsidR="00476C22" w:rsidRPr="00C8579C" w:rsidRDefault="00476C22" w:rsidP="00BC5410">
      <w:pPr>
        <w:keepNext/>
        <w:keepLines/>
        <w:jc w:val="both"/>
        <w:rPr>
          <w:rFonts w:ascii="Tahoma" w:hAnsi="Tahoma" w:cs="Tahoma"/>
          <w:bCs/>
          <w:i/>
          <w:noProof/>
          <w:sz w:val="18"/>
          <w:szCs w:val="18"/>
        </w:rPr>
      </w:pPr>
    </w:p>
    <w:p w14:paraId="788CC17C" w14:textId="77777777" w:rsidR="00476C22" w:rsidRPr="00C8579C" w:rsidRDefault="00476C22" w:rsidP="00BC5410">
      <w:pPr>
        <w:keepNext/>
        <w:keepLines/>
        <w:jc w:val="both"/>
        <w:rPr>
          <w:rFonts w:ascii="Tahoma" w:hAnsi="Tahoma" w:cs="Tahoma"/>
          <w:bCs/>
          <w:i/>
          <w:noProof/>
          <w:sz w:val="18"/>
          <w:szCs w:val="18"/>
        </w:rPr>
      </w:pPr>
    </w:p>
    <w:p w14:paraId="4AE7AC41" w14:textId="77777777" w:rsidR="00476C22" w:rsidRPr="00C8579C" w:rsidRDefault="00476C22" w:rsidP="00BC5410">
      <w:pPr>
        <w:keepNext/>
        <w:keepLines/>
        <w:jc w:val="both"/>
        <w:rPr>
          <w:rFonts w:ascii="Tahoma" w:hAnsi="Tahoma" w:cs="Tahoma"/>
          <w:bCs/>
          <w:i/>
          <w:noProof/>
          <w:sz w:val="18"/>
          <w:szCs w:val="18"/>
        </w:rPr>
      </w:pPr>
    </w:p>
    <w:p w14:paraId="34C81D58" w14:textId="77777777" w:rsidR="00476C22" w:rsidRPr="00C8579C" w:rsidRDefault="00476C22" w:rsidP="00BC5410">
      <w:pPr>
        <w:keepNext/>
        <w:keepLines/>
        <w:jc w:val="both"/>
        <w:rPr>
          <w:rFonts w:ascii="Tahoma" w:hAnsi="Tahoma" w:cs="Tahoma"/>
          <w:bCs/>
          <w:i/>
          <w:noProof/>
          <w:sz w:val="18"/>
          <w:szCs w:val="18"/>
        </w:rPr>
      </w:pPr>
    </w:p>
    <w:p w14:paraId="7C1A89BD" w14:textId="77777777" w:rsidR="00476C22" w:rsidRPr="00C8579C" w:rsidRDefault="00476C22" w:rsidP="00BC5410">
      <w:pPr>
        <w:keepNext/>
        <w:keepLines/>
        <w:jc w:val="both"/>
        <w:rPr>
          <w:rFonts w:ascii="Tahoma" w:hAnsi="Tahoma" w:cs="Tahoma"/>
          <w:bCs/>
          <w:i/>
          <w:noProof/>
          <w:sz w:val="18"/>
          <w:szCs w:val="18"/>
        </w:rPr>
      </w:pPr>
    </w:p>
    <w:p w14:paraId="21231086" w14:textId="77777777" w:rsidR="00476C22" w:rsidRDefault="00476C22" w:rsidP="00BC5410">
      <w:pPr>
        <w:keepNext/>
        <w:keepLines/>
        <w:jc w:val="both"/>
        <w:rPr>
          <w:rFonts w:ascii="Tahoma" w:hAnsi="Tahoma" w:cs="Tahoma"/>
          <w:bCs/>
          <w:i/>
          <w:noProof/>
          <w:sz w:val="18"/>
          <w:szCs w:val="18"/>
        </w:rPr>
      </w:pPr>
    </w:p>
    <w:p w14:paraId="593D97B4" w14:textId="77777777" w:rsidR="00AF5910" w:rsidRDefault="00AF5910" w:rsidP="00BC5410">
      <w:pPr>
        <w:keepNext/>
        <w:keepLines/>
        <w:jc w:val="both"/>
        <w:rPr>
          <w:rFonts w:ascii="Tahoma" w:hAnsi="Tahoma" w:cs="Tahoma"/>
          <w:bCs/>
          <w:i/>
          <w:noProof/>
          <w:sz w:val="18"/>
          <w:szCs w:val="18"/>
        </w:rPr>
      </w:pPr>
    </w:p>
    <w:p w14:paraId="2AF1C8FB" w14:textId="77777777" w:rsidR="00AF5910" w:rsidRDefault="00AF5910" w:rsidP="00BC5410">
      <w:pPr>
        <w:keepNext/>
        <w:keepLines/>
        <w:jc w:val="both"/>
        <w:rPr>
          <w:rFonts w:ascii="Tahoma" w:hAnsi="Tahoma" w:cs="Tahoma"/>
          <w:bCs/>
          <w:i/>
          <w:noProof/>
          <w:sz w:val="18"/>
          <w:szCs w:val="18"/>
        </w:rPr>
      </w:pPr>
    </w:p>
    <w:p w14:paraId="18B810F0" w14:textId="77777777" w:rsidR="00AF5910" w:rsidRDefault="00AF5910" w:rsidP="00BC5410">
      <w:pPr>
        <w:keepNext/>
        <w:keepLines/>
        <w:jc w:val="both"/>
        <w:rPr>
          <w:rFonts w:ascii="Tahoma" w:hAnsi="Tahoma" w:cs="Tahoma"/>
          <w:bCs/>
          <w:i/>
          <w:noProof/>
          <w:sz w:val="18"/>
          <w:szCs w:val="18"/>
        </w:rPr>
      </w:pPr>
    </w:p>
    <w:p w14:paraId="686E932A" w14:textId="77777777" w:rsidR="00AF5910" w:rsidRDefault="00AF5910" w:rsidP="00BC5410">
      <w:pPr>
        <w:keepNext/>
        <w:keepLines/>
        <w:jc w:val="both"/>
        <w:rPr>
          <w:rFonts w:ascii="Tahoma" w:hAnsi="Tahoma" w:cs="Tahoma"/>
          <w:bCs/>
          <w:i/>
          <w:noProof/>
          <w:sz w:val="18"/>
          <w:szCs w:val="18"/>
        </w:rPr>
      </w:pPr>
    </w:p>
    <w:p w14:paraId="75109323" w14:textId="77777777" w:rsidR="00AF5910" w:rsidRDefault="00AF5910" w:rsidP="00BC5410">
      <w:pPr>
        <w:keepNext/>
        <w:keepLines/>
        <w:jc w:val="both"/>
        <w:rPr>
          <w:rFonts w:ascii="Tahoma" w:hAnsi="Tahoma" w:cs="Tahoma"/>
          <w:bCs/>
          <w:i/>
          <w:noProof/>
          <w:sz w:val="18"/>
          <w:szCs w:val="18"/>
        </w:rPr>
      </w:pPr>
    </w:p>
    <w:p w14:paraId="17E9A09A" w14:textId="77777777" w:rsidR="00AF5910" w:rsidRDefault="00AF5910" w:rsidP="00BC5410">
      <w:pPr>
        <w:keepNext/>
        <w:keepLines/>
        <w:jc w:val="both"/>
        <w:rPr>
          <w:rFonts w:ascii="Tahoma" w:hAnsi="Tahoma" w:cs="Tahoma"/>
          <w:bCs/>
          <w:i/>
          <w:noProof/>
          <w:sz w:val="18"/>
          <w:szCs w:val="18"/>
        </w:rPr>
      </w:pPr>
    </w:p>
    <w:p w14:paraId="78C2E339" w14:textId="77777777" w:rsidR="00AF5910" w:rsidRDefault="00AF5910" w:rsidP="00BC5410">
      <w:pPr>
        <w:keepNext/>
        <w:keepLines/>
        <w:jc w:val="both"/>
        <w:rPr>
          <w:rFonts w:ascii="Tahoma" w:hAnsi="Tahoma" w:cs="Tahoma"/>
          <w:bCs/>
          <w:i/>
          <w:noProof/>
          <w:sz w:val="18"/>
          <w:szCs w:val="18"/>
        </w:rPr>
      </w:pPr>
    </w:p>
    <w:p w14:paraId="6793F325" w14:textId="77777777" w:rsidR="00AF5910" w:rsidRDefault="00AF5910" w:rsidP="00BC5410">
      <w:pPr>
        <w:keepNext/>
        <w:keepLines/>
        <w:jc w:val="both"/>
        <w:rPr>
          <w:rFonts w:ascii="Tahoma" w:hAnsi="Tahoma" w:cs="Tahoma"/>
          <w:bCs/>
          <w:i/>
          <w:noProof/>
          <w:sz w:val="18"/>
          <w:szCs w:val="18"/>
        </w:rPr>
      </w:pPr>
    </w:p>
    <w:p w14:paraId="31E3D2F2" w14:textId="77777777" w:rsidR="00AF5910" w:rsidRDefault="00AF5910" w:rsidP="00BC5410">
      <w:pPr>
        <w:keepNext/>
        <w:keepLines/>
        <w:jc w:val="both"/>
        <w:rPr>
          <w:rFonts w:ascii="Tahoma" w:hAnsi="Tahoma" w:cs="Tahoma"/>
          <w:bCs/>
          <w:i/>
          <w:noProof/>
          <w:sz w:val="18"/>
          <w:szCs w:val="18"/>
        </w:rPr>
      </w:pPr>
    </w:p>
    <w:p w14:paraId="0C205519" w14:textId="77777777" w:rsidR="00AF5910" w:rsidRDefault="00AF5910" w:rsidP="00BC5410">
      <w:pPr>
        <w:keepNext/>
        <w:keepLines/>
        <w:jc w:val="both"/>
        <w:rPr>
          <w:rFonts w:ascii="Tahoma" w:hAnsi="Tahoma" w:cs="Tahoma"/>
          <w:bCs/>
          <w:i/>
          <w:noProof/>
          <w:sz w:val="18"/>
          <w:szCs w:val="18"/>
        </w:rPr>
      </w:pPr>
    </w:p>
    <w:p w14:paraId="4F6D68FD" w14:textId="77777777" w:rsidR="00AF5910" w:rsidRDefault="00AF5910" w:rsidP="00BC5410">
      <w:pPr>
        <w:keepNext/>
        <w:keepLines/>
        <w:jc w:val="both"/>
        <w:rPr>
          <w:rFonts w:ascii="Tahoma" w:hAnsi="Tahoma" w:cs="Tahoma"/>
          <w:bCs/>
          <w:i/>
          <w:noProof/>
          <w:sz w:val="18"/>
          <w:szCs w:val="18"/>
        </w:rPr>
      </w:pPr>
    </w:p>
    <w:p w14:paraId="336181A3" w14:textId="77777777" w:rsidR="00AF5910" w:rsidRDefault="00AF5910" w:rsidP="00BC5410">
      <w:pPr>
        <w:keepNext/>
        <w:keepLines/>
        <w:jc w:val="both"/>
        <w:rPr>
          <w:rFonts w:ascii="Tahoma" w:hAnsi="Tahoma" w:cs="Tahoma"/>
          <w:bCs/>
          <w:i/>
          <w:noProof/>
          <w:sz w:val="18"/>
          <w:szCs w:val="18"/>
        </w:rPr>
      </w:pPr>
    </w:p>
    <w:p w14:paraId="3EB707E2" w14:textId="77777777" w:rsidR="00AF5910" w:rsidRDefault="00AF5910" w:rsidP="00BC5410">
      <w:pPr>
        <w:keepNext/>
        <w:keepLines/>
        <w:jc w:val="both"/>
        <w:rPr>
          <w:rFonts w:ascii="Tahoma" w:hAnsi="Tahoma" w:cs="Tahoma"/>
          <w:bCs/>
          <w:i/>
          <w:noProof/>
          <w:sz w:val="18"/>
          <w:szCs w:val="18"/>
        </w:rPr>
      </w:pPr>
    </w:p>
    <w:p w14:paraId="0EB62F63" w14:textId="77777777" w:rsidR="00AF5910" w:rsidRDefault="00AF5910" w:rsidP="00BC5410">
      <w:pPr>
        <w:keepNext/>
        <w:keepLines/>
        <w:jc w:val="both"/>
        <w:rPr>
          <w:rFonts w:ascii="Tahoma" w:hAnsi="Tahoma" w:cs="Tahoma"/>
          <w:bCs/>
          <w:i/>
          <w:noProof/>
          <w:sz w:val="18"/>
          <w:szCs w:val="18"/>
        </w:rPr>
      </w:pPr>
    </w:p>
    <w:p w14:paraId="7E44AAF9" w14:textId="77777777" w:rsidR="00AF5910" w:rsidRDefault="00AF5910" w:rsidP="00BC5410">
      <w:pPr>
        <w:keepNext/>
        <w:keepLines/>
        <w:jc w:val="both"/>
        <w:rPr>
          <w:rFonts w:ascii="Tahoma" w:hAnsi="Tahoma" w:cs="Tahoma"/>
          <w:bCs/>
          <w:i/>
          <w:noProof/>
          <w:sz w:val="18"/>
          <w:szCs w:val="18"/>
        </w:rPr>
      </w:pPr>
    </w:p>
    <w:p w14:paraId="2B6013A3" w14:textId="77777777" w:rsidR="00AF5910" w:rsidRDefault="00AF5910" w:rsidP="00BC5410">
      <w:pPr>
        <w:keepNext/>
        <w:keepLines/>
        <w:jc w:val="both"/>
        <w:rPr>
          <w:rFonts w:ascii="Tahoma" w:hAnsi="Tahoma" w:cs="Tahoma"/>
          <w:bCs/>
          <w:i/>
          <w:noProof/>
          <w:sz w:val="18"/>
          <w:szCs w:val="18"/>
        </w:rPr>
      </w:pPr>
    </w:p>
    <w:p w14:paraId="1FDE0D63" w14:textId="77777777" w:rsidR="00AF5910" w:rsidRDefault="00AF5910" w:rsidP="00BC5410">
      <w:pPr>
        <w:keepNext/>
        <w:keepLines/>
        <w:jc w:val="both"/>
        <w:rPr>
          <w:rFonts w:ascii="Tahoma" w:hAnsi="Tahoma" w:cs="Tahoma"/>
          <w:bCs/>
          <w:i/>
          <w:noProof/>
          <w:sz w:val="18"/>
          <w:szCs w:val="18"/>
        </w:rPr>
      </w:pPr>
    </w:p>
    <w:p w14:paraId="24B45925" w14:textId="77777777" w:rsidR="00AF5910" w:rsidRDefault="00AF5910" w:rsidP="00BC5410">
      <w:pPr>
        <w:keepNext/>
        <w:keepLines/>
        <w:jc w:val="both"/>
        <w:rPr>
          <w:rFonts w:ascii="Tahoma" w:hAnsi="Tahoma" w:cs="Tahoma"/>
          <w:bCs/>
          <w:i/>
          <w:noProof/>
          <w:sz w:val="18"/>
          <w:szCs w:val="18"/>
        </w:rPr>
      </w:pPr>
    </w:p>
    <w:p w14:paraId="35CCB38A" w14:textId="77777777" w:rsidR="00AF5910" w:rsidRDefault="00AF5910" w:rsidP="00BC5410">
      <w:pPr>
        <w:keepNext/>
        <w:keepLines/>
        <w:jc w:val="both"/>
        <w:rPr>
          <w:rFonts w:ascii="Tahoma" w:hAnsi="Tahoma" w:cs="Tahoma"/>
          <w:bCs/>
          <w:i/>
          <w:noProof/>
          <w:sz w:val="18"/>
          <w:szCs w:val="18"/>
        </w:rPr>
      </w:pPr>
    </w:p>
    <w:p w14:paraId="09107979" w14:textId="77777777" w:rsidR="00AF5910" w:rsidRDefault="00AF5910" w:rsidP="00BC5410">
      <w:pPr>
        <w:keepNext/>
        <w:keepLines/>
        <w:jc w:val="both"/>
        <w:rPr>
          <w:rFonts w:ascii="Tahoma" w:hAnsi="Tahoma" w:cs="Tahoma"/>
          <w:bCs/>
          <w:i/>
          <w:noProof/>
          <w:sz w:val="18"/>
          <w:szCs w:val="18"/>
        </w:rPr>
      </w:pPr>
    </w:p>
    <w:p w14:paraId="5810BD3F" w14:textId="77777777" w:rsidR="00AF5910" w:rsidRDefault="00AF5910" w:rsidP="00BC5410">
      <w:pPr>
        <w:keepNext/>
        <w:keepLines/>
        <w:jc w:val="both"/>
        <w:rPr>
          <w:rFonts w:ascii="Tahoma" w:hAnsi="Tahoma" w:cs="Tahoma"/>
          <w:bCs/>
          <w:i/>
          <w:noProof/>
          <w:sz w:val="18"/>
          <w:szCs w:val="18"/>
        </w:rPr>
      </w:pPr>
    </w:p>
    <w:p w14:paraId="1538ECC3" w14:textId="77777777" w:rsidR="00AF5910" w:rsidRDefault="00AF5910" w:rsidP="00BC5410">
      <w:pPr>
        <w:keepNext/>
        <w:keepLines/>
        <w:jc w:val="both"/>
        <w:rPr>
          <w:rFonts w:ascii="Tahoma" w:hAnsi="Tahoma" w:cs="Tahoma"/>
          <w:bCs/>
          <w:i/>
          <w:noProof/>
          <w:sz w:val="18"/>
          <w:szCs w:val="18"/>
        </w:rPr>
      </w:pPr>
    </w:p>
    <w:p w14:paraId="43DFA445" w14:textId="77777777" w:rsidR="00AF5910" w:rsidRDefault="00AF5910" w:rsidP="00BC5410">
      <w:pPr>
        <w:keepNext/>
        <w:keepLines/>
        <w:jc w:val="both"/>
        <w:rPr>
          <w:rFonts w:ascii="Tahoma" w:hAnsi="Tahoma" w:cs="Tahoma"/>
          <w:bCs/>
          <w:i/>
          <w:noProof/>
          <w:sz w:val="18"/>
          <w:szCs w:val="18"/>
        </w:rPr>
      </w:pPr>
    </w:p>
    <w:p w14:paraId="75ADC414" w14:textId="77777777" w:rsidR="00AF5910" w:rsidRDefault="00AF5910" w:rsidP="00BC5410">
      <w:pPr>
        <w:keepNext/>
        <w:keepLines/>
        <w:jc w:val="both"/>
        <w:rPr>
          <w:rFonts w:ascii="Tahoma" w:hAnsi="Tahoma" w:cs="Tahoma"/>
          <w:bCs/>
          <w:i/>
          <w:noProof/>
          <w:sz w:val="18"/>
          <w:szCs w:val="18"/>
        </w:rPr>
      </w:pPr>
    </w:p>
    <w:p w14:paraId="26482B61" w14:textId="77777777" w:rsidR="00AF5910" w:rsidRDefault="00AF5910" w:rsidP="00BC5410">
      <w:pPr>
        <w:keepNext/>
        <w:keepLines/>
        <w:jc w:val="both"/>
        <w:rPr>
          <w:rFonts w:ascii="Tahoma" w:hAnsi="Tahoma" w:cs="Tahoma"/>
          <w:bCs/>
          <w:i/>
          <w:noProof/>
          <w:sz w:val="18"/>
          <w:szCs w:val="18"/>
        </w:rPr>
      </w:pPr>
    </w:p>
    <w:p w14:paraId="39B4E24F" w14:textId="77777777" w:rsidR="00AF5910" w:rsidRDefault="00AF5910" w:rsidP="00BC5410">
      <w:pPr>
        <w:keepNext/>
        <w:keepLines/>
        <w:jc w:val="both"/>
        <w:rPr>
          <w:rFonts w:ascii="Tahoma" w:hAnsi="Tahoma" w:cs="Tahoma"/>
          <w:bCs/>
          <w:i/>
          <w:noProof/>
          <w:sz w:val="18"/>
          <w:szCs w:val="18"/>
        </w:rPr>
      </w:pPr>
    </w:p>
    <w:p w14:paraId="6B5AC1C5" w14:textId="77777777" w:rsidR="00AF5910" w:rsidRDefault="00AF5910" w:rsidP="00BC5410">
      <w:pPr>
        <w:keepNext/>
        <w:keepLines/>
        <w:jc w:val="both"/>
        <w:rPr>
          <w:rFonts w:ascii="Tahoma" w:hAnsi="Tahoma" w:cs="Tahoma"/>
          <w:bCs/>
          <w:i/>
          <w:noProof/>
          <w:sz w:val="18"/>
          <w:szCs w:val="18"/>
        </w:rPr>
      </w:pPr>
    </w:p>
    <w:p w14:paraId="13C890F0" w14:textId="77777777" w:rsidR="00AF5910" w:rsidRDefault="00AF5910" w:rsidP="00BC5410">
      <w:pPr>
        <w:keepNext/>
        <w:keepLines/>
        <w:jc w:val="both"/>
        <w:rPr>
          <w:rFonts w:ascii="Tahoma" w:hAnsi="Tahoma" w:cs="Tahoma"/>
          <w:bCs/>
          <w:i/>
          <w:noProof/>
          <w:sz w:val="18"/>
          <w:szCs w:val="18"/>
        </w:rPr>
      </w:pPr>
    </w:p>
    <w:p w14:paraId="106D1019" w14:textId="77777777" w:rsidR="00AF5910" w:rsidRDefault="00AF5910" w:rsidP="00BC5410">
      <w:pPr>
        <w:keepNext/>
        <w:keepLines/>
        <w:jc w:val="both"/>
        <w:rPr>
          <w:rFonts w:ascii="Tahoma" w:hAnsi="Tahoma" w:cs="Tahoma"/>
          <w:bCs/>
          <w:i/>
          <w:noProof/>
          <w:sz w:val="18"/>
          <w:szCs w:val="18"/>
        </w:rPr>
      </w:pPr>
    </w:p>
    <w:p w14:paraId="430F3871" w14:textId="77777777" w:rsidR="00AF5910" w:rsidRDefault="00AF5910" w:rsidP="00BC5410">
      <w:pPr>
        <w:keepNext/>
        <w:keepLines/>
        <w:jc w:val="both"/>
        <w:rPr>
          <w:rFonts w:ascii="Tahoma" w:hAnsi="Tahoma" w:cs="Tahoma"/>
          <w:bCs/>
          <w:i/>
          <w:noProof/>
          <w:sz w:val="18"/>
          <w:szCs w:val="18"/>
        </w:rPr>
      </w:pPr>
    </w:p>
    <w:p w14:paraId="39F52B15" w14:textId="77777777" w:rsidR="00AF5910" w:rsidRDefault="00AF5910" w:rsidP="00BC5410">
      <w:pPr>
        <w:keepNext/>
        <w:keepLines/>
        <w:jc w:val="both"/>
        <w:rPr>
          <w:rFonts w:ascii="Tahoma" w:hAnsi="Tahoma" w:cs="Tahoma"/>
          <w:bCs/>
          <w:i/>
          <w:noProof/>
          <w:sz w:val="18"/>
          <w:szCs w:val="18"/>
        </w:rPr>
      </w:pPr>
    </w:p>
    <w:p w14:paraId="0D828AEA" w14:textId="77777777" w:rsidR="00AF5910" w:rsidRDefault="00AF5910" w:rsidP="00BC5410">
      <w:pPr>
        <w:keepNext/>
        <w:keepLines/>
        <w:jc w:val="both"/>
        <w:rPr>
          <w:rFonts w:ascii="Tahoma" w:hAnsi="Tahoma" w:cs="Tahoma"/>
          <w:bCs/>
          <w:i/>
          <w:noProof/>
          <w:sz w:val="18"/>
          <w:szCs w:val="18"/>
        </w:rPr>
      </w:pPr>
    </w:p>
    <w:p w14:paraId="6417F505" w14:textId="77777777" w:rsidR="00AF5910" w:rsidRDefault="00AF5910" w:rsidP="00BC5410">
      <w:pPr>
        <w:keepNext/>
        <w:keepLines/>
        <w:jc w:val="both"/>
        <w:rPr>
          <w:rFonts w:ascii="Tahoma" w:hAnsi="Tahoma" w:cs="Tahoma"/>
          <w:bCs/>
          <w:i/>
          <w:noProof/>
          <w:sz w:val="18"/>
          <w:szCs w:val="18"/>
        </w:rPr>
      </w:pPr>
    </w:p>
    <w:p w14:paraId="061F9BA2" w14:textId="77777777" w:rsidR="00AF5910" w:rsidRDefault="00AF5910" w:rsidP="00BC5410">
      <w:pPr>
        <w:keepNext/>
        <w:keepLines/>
        <w:jc w:val="both"/>
        <w:rPr>
          <w:rFonts w:ascii="Tahoma" w:hAnsi="Tahoma" w:cs="Tahoma"/>
          <w:bCs/>
          <w:i/>
          <w:noProof/>
          <w:sz w:val="18"/>
          <w:szCs w:val="18"/>
        </w:rPr>
      </w:pPr>
    </w:p>
    <w:p w14:paraId="05A24F07" w14:textId="77777777" w:rsidR="00AF5910" w:rsidRDefault="00AF5910" w:rsidP="00BC5410">
      <w:pPr>
        <w:keepNext/>
        <w:keepLines/>
        <w:jc w:val="both"/>
        <w:rPr>
          <w:rFonts w:ascii="Tahoma" w:hAnsi="Tahoma" w:cs="Tahoma"/>
          <w:bCs/>
          <w:i/>
          <w:noProof/>
          <w:sz w:val="18"/>
          <w:szCs w:val="18"/>
        </w:rPr>
      </w:pPr>
    </w:p>
    <w:p w14:paraId="3EBE635C" w14:textId="77777777" w:rsidR="00AF5910" w:rsidRDefault="00AF5910" w:rsidP="00BC5410">
      <w:pPr>
        <w:keepNext/>
        <w:keepLines/>
        <w:jc w:val="both"/>
        <w:rPr>
          <w:rFonts w:ascii="Tahoma" w:hAnsi="Tahoma" w:cs="Tahoma"/>
          <w:bCs/>
          <w:i/>
          <w:noProof/>
          <w:sz w:val="18"/>
          <w:szCs w:val="18"/>
        </w:rPr>
      </w:pPr>
    </w:p>
    <w:p w14:paraId="28F69385" w14:textId="77777777" w:rsidR="00AF5910" w:rsidRDefault="00AF5910" w:rsidP="00BC5410">
      <w:pPr>
        <w:keepNext/>
        <w:keepLines/>
        <w:jc w:val="both"/>
        <w:rPr>
          <w:rFonts w:ascii="Tahoma" w:hAnsi="Tahoma" w:cs="Tahoma"/>
          <w:bCs/>
          <w:i/>
          <w:noProof/>
          <w:sz w:val="18"/>
          <w:szCs w:val="18"/>
        </w:rPr>
      </w:pPr>
    </w:p>
    <w:p w14:paraId="168619A7" w14:textId="77777777" w:rsidR="00AF5910" w:rsidRDefault="00AF5910" w:rsidP="00BC5410">
      <w:pPr>
        <w:keepNext/>
        <w:keepLines/>
        <w:jc w:val="both"/>
        <w:rPr>
          <w:rFonts w:ascii="Tahoma" w:hAnsi="Tahoma" w:cs="Tahoma"/>
          <w:bCs/>
          <w:i/>
          <w:noProof/>
          <w:sz w:val="18"/>
          <w:szCs w:val="18"/>
        </w:rPr>
      </w:pPr>
    </w:p>
    <w:p w14:paraId="3192E852" w14:textId="77777777" w:rsidR="00AF5910" w:rsidRDefault="00AF5910" w:rsidP="00BC5410">
      <w:pPr>
        <w:keepNext/>
        <w:keepLines/>
        <w:jc w:val="both"/>
        <w:rPr>
          <w:rFonts w:ascii="Tahoma" w:hAnsi="Tahoma" w:cs="Tahoma"/>
          <w:bCs/>
          <w:i/>
          <w:noProof/>
          <w:sz w:val="18"/>
          <w:szCs w:val="18"/>
        </w:rPr>
      </w:pPr>
    </w:p>
    <w:p w14:paraId="6BE764A8" w14:textId="77777777" w:rsidR="004B5C1A" w:rsidRDefault="004B5C1A" w:rsidP="00BC5410">
      <w:pPr>
        <w:keepNext/>
        <w:keepLines/>
        <w:jc w:val="both"/>
        <w:rPr>
          <w:rFonts w:ascii="Tahoma" w:hAnsi="Tahoma" w:cs="Tahoma"/>
          <w:bCs/>
          <w:i/>
          <w:noProof/>
          <w:sz w:val="18"/>
          <w:szCs w:val="18"/>
        </w:rPr>
      </w:pPr>
    </w:p>
    <w:p w14:paraId="270D7D30" w14:textId="77777777" w:rsidR="00AF5910" w:rsidRDefault="00AF5910" w:rsidP="00BC5410">
      <w:pPr>
        <w:keepNext/>
        <w:keepLines/>
        <w:jc w:val="both"/>
        <w:rPr>
          <w:rFonts w:ascii="Tahoma" w:hAnsi="Tahoma" w:cs="Tahoma"/>
          <w:bCs/>
          <w:i/>
          <w:noProof/>
          <w:sz w:val="18"/>
          <w:szCs w:val="18"/>
        </w:rPr>
      </w:pPr>
    </w:p>
    <w:p w14:paraId="4B887387" w14:textId="77777777" w:rsidR="00AF5910" w:rsidRDefault="00AF5910" w:rsidP="00BC5410">
      <w:pPr>
        <w:keepNext/>
        <w:keepLines/>
        <w:jc w:val="both"/>
        <w:rPr>
          <w:rFonts w:ascii="Tahoma" w:hAnsi="Tahoma" w:cs="Tahoma"/>
          <w:bCs/>
          <w:i/>
          <w:noProof/>
          <w:sz w:val="18"/>
          <w:szCs w:val="18"/>
        </w:rPr>
      </w:pPr>
    </w:p>
    <w:p w14:paraId="4CC4DAC2" w14:textId="77777777" w:rsidR="00AF5910" w:rsidRDefault="00AF5910" w:rsidP="00BC5410">
      <w:pPr>
        <w:keepNext/>
        <w:keepLines/>
        <w:jc w:val="both"/>
        <w:rPr>
          <w:rFonts w:ascii="Tahoma" w:hAnsi="Tahoma" w:cs="Tahoma"/>
          <w:bCs/>
          <w:i/>
          <w:noProof/>
          <w:sz w:val="18"/>
          <w:szCs w:val="18"/>
        </w:rPr>
      </w:pPr>
    </w:p>
    <w:p w14:paraId="370920B7" w14:textId="77777777" w:rsidR="00AF5910" w:rsidRDefault="00AF5910" w:rsidP="00BC5410">
      <w:pPr>
        <w:keepNext/>
        <w:keepLines/>
        <w:jc w:val="both"/>
        <w:rPr>
          <w:rFonts w:ascii="Tahoma" w:hAnsi="Tahoma" w:cs="Tahoma"/>
          <w:bCs/>
          <w:i/>
          <w:noProof/>
          <w:sz w:val="18"/>
          <w:szCs w:val="18"/>
        </w:rPr>
      </w:pPr>
    </w:p>
    <w:p w14:paraId="7438D6F5" w14:textId="77777777" w:rsidR="001A7314" w:rsidRDefault="001A7314" w:rsidP="00BC5410">
      <w:pPr>
        <w:keepNext/>
        <w:keepLines/>
        <w:jc w:val="both"/>
        <w:rPr>
          <w:rFonts w:ascii="Tahoma" w:hAnsi="Tahoma" w:cs="Tahoma"/>
          <w:bCs/>
          <w:i/>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18B67182" w14:textId="77777777" w:rsidTr="009229D0">
        <w:tc>
          <w:tcPr>
            <w:tcW w:w="7725" w:type="dxa"/>
            <w:tcBorders>
              <w:top w:val="single" w:sz="4" w:space="0" w:color="auto"/>
              <w:bottom w:val="single" w:sz="4" w:space="0" w:color="auto"/>
            </w:tcBorders>
          </w:tcPr>
          <w:p w14:paraId="439B63F9" w14:textId="77777777" w:rsidR="00B976DC" w:rsidRPr="00C8579C" w:rsidRDefault="00B976DC" w:rsidP="00BC5410">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SEZNAM REFERENC </w:t>
            </w:r>
          </w:p>
        </w:tc>
        <w:tc>
          <w:tcPr>
            <w:tcW w:w="1417" w:type="dxa"/>
            <w:tcBorders>
              <w:top w:val="single" w:sz="4" w:space="0" w:color="auto"/>
              <w:bottom w:val="single" w:sz="4" w:space="0" w:color="auto"/>
            </w:tcBorders>
          </w:tcPr>
          <w:p w14:paraId="3B5721BF" w14:textId="358A7809" w:rsidR="00B976DC" w:rsidRPr="00C8579C" w:rsidRDefault="00B976DC" w:rsidP="007B4D4F">
            <w:pPr>
              <w:keepNext/>
              <w:keepLines/>
              <w:rPr>
                <w:rFonts w:ascii="Tahoma" w:hAnsi="Tahoma" w:cs="Tahoma"/>
                <w:b/>
                <w:i/>
              </w:rPr>
            </w:pPr>
            <w:r w:rsidRPr="00C8579C">
              <w:rPr>
                <w:rFonts w:ascii="Tahoma" w:hAnsi="Tahoma" w:cs="Tahoma"/>
                <w:b/>
                <w:i/>
              </w:rPr>
              <w:t xml:space="preserve">Priloga </w:t>
            </w:r>
            <w:r w:rsidR="007B4D4F">
              <w:rPr>
                <w:rFonts w:ascii="Tahoma" w:hAnsi="Tahoma" w:cs="Tahoma"/>
                <w:b/>
                <w:i/>
              </w:rPr>
              <w:t>6</w:t>
            </w:r>
            <w:r w:rsidRPr="00C8579C">
              <w:rPr>
                <w:rFonts w:ascii="Tahoma" w:hAnsi="Tahoma" w:cs="Tahoma"/>
                <w:b/>
                <w:i/>
              </w:rPr>
              <w:t>/1</w:t>
            </w:r>
          </w:p>
        </w:tc>
      </w:tr>
    </w:tbl>
    <w:p w14:paraId="2A2D48E4" w14:textId="77777777" w:rsidR="00B976DC" w:rsidRPr="00C8579C" w:rsidRDefault="00B976DC" w:rsidP="00BC5410">
      <w:pPr>
        <w:keepNext/>
        <w:keepLines/>
        <w:jc w:val="right"/>
        <w:rPr>
          <w:rFonts w:ascii="Tahoma" w:hAnsi="Tahoma" w:cs="Tahoma"/>
          <w:i/>
          <w:sz w:val="22"/>
        </w:rPr>
      </w:pPr>
      <w:r w:rsidRPr="00C8579C">
        <w:rPr>
          <w:rFonts w:ascii="Tahoma" w:hAnsi="Tahoma" w:cs="Tahoma"/>
          <w:i/>
          <w:sz w:val="22"/>
        </w:rPr>
        <w:t>……/……</w:t>
      </w:r>
    </w:p>
    <w:p w14:paraId="2652234E" w14:textId="77777777" w:rsidR="00B976DC" w:rsidRPr="00C8579C" w:rsidRDefault="00B976DC" w:rsidP="00BC5410">
      <w:pPr>
        <w:keepNext/>
        <w:keepLines/>
        <w:jc w:val="right"/>
        <w:rPr>
          <w:rFonts w:ascii="Tahoma" w:hAnsi="Tahoma" w:cs="Tahoma"/>
          <w:i/>
        </w:rPr>
      </w:pPr>
      <w:r w:rsidRPr="00C8579C">
        <w:rPr>
          <w:rFonts w:ascii="Tahoma" w:hAnsi="Tahoma" w:cs="Tahoma"/>
          <w:i/>
        </w:rPr>
        <w:t>(št. izvoda / št. vseh izvodov)</w:t>
      </w:r>
    </w:p>
    <w:p w14:paraId="38211DF6" w14:textId="7E14B6C9" w:rsidR="00B976DC" w:rsidRPr="00C8579C" w:rsidRDefault="00AD7483" w:rsidP="00BC5410">
      <w:pPr>
        <w:keepNext/>
        <w:keepLines/>
        <w:jc w:val="both"/>
        <w:rPr>
          <w:rFonts w:ascii="Tahoma" w:hAnsi="Tahoma" w:cs="Tahoma"/>
          <w:b/>
        </w:rPr>
      </w:pPr>
      <w:r>
        <w:rPr>
          <w:rFonts w:ascii="Tahoma" w:hAnsi="Tahoma" w:cs="Tahoma"/>
          <w:b/>
        </w:rPr>
        <w:t>VKS-</w:t>
      </w:r>
      <w:r w:rsidR="000B78C2">
        <w:rPr>
          <w:rFonts w:ascii="Tahoma" w:hAnsi="Tahoma" w:cs="Tahoma"/>
          <w:b/>
        </w:rPr>
        <w:t>59/24</w:t>
      </w:r>
      <w:r w:rsidR="00032CA0" w:rsidRPr="00C8579C">
        <w:rPr>
          <w:rFonts w:ascii="Tahoma" w:hAnsi="Tahoma" w:cs="Tahoma"/>
          <w:b/>
        </w:rPr>
        <w:t xml:space="preserve"> </w:t>
      </w:r>
      <w:r w:rsidR="00B976DC" w:rsidRPr="00C8579C">
        <w:rPr>
          <w:rFonts w:ascii="Tahoma" w:hAnsi="Tahoma" w:cs="Tahoma"/>
          <w:b/>
        </w:rPr>
        <w:t xml:space="preserve">– </w:t>
      </w:r>
      <w:r w:rsidR="00C04869">
        <w:rPr>
          <w:rFonts w:ascii="Tahoma" w:hAnsi="Tahoma" w:cs="Tahoma"/>
          <w:b/>
        </w:rPr>
        <w:t>Prevzem produkta LF-A iz obdelave komunalnih odpadkov v RCERO Ljubljana</w:t>
      </w:r>
    </w:p>
    <w:p w14:paraId="698729CD" w14:textId="77777777" w:rsidR="00B976DC" w:rsidRPr="00C8579C" w:rsidRDefault="00B976DC" w:rsidP="00BC5410">
      <w:pPr>
        <w:keepNext/>
        <w:keepLines/>
        <w:jc w:val="both"/>
        <w:rPr>
          <w:rFonts w:ascii="Tahoma" w:hAnsi="Tahoma" w:cs="Tahoma"/>
          <w:b/>
          <w:i/>
          <w:sz w:val="24"/>
        </w:rPr>
      </w:pPr>
    </w:p>
    <w:p w14:paraId="015B8999" w14:textId="77777777" w:rsidR="00B976DC" w:rsidRPr="00C8579C" w:rsidRDefault="00B976DC" w:rsidP="00BC5410">
      <w:pPr>
        <w:keepNext/>
        <w:keepLines/>
        <w:tabs>
          <w:tab w:val="left" w:pos="0"/>
        </w:tabs>
        <w:jc w:val="center"/>
        <w:rPr>
          <w:rFonts w:ascii="Tahoma" w:hAnsi="Tahoma" w:cs="Tahoma"/>
          <w:b/>
          <w:sz w:val="22"/>
        </w:rPr>
      </w:pPr>
      <w:r w:rsidRPr="00C8579C">
        <w:rPr>
          <w:rFonts w:ascii="Tahoma" w:hAnsi="Tahoma" w:cs="Tahoma"/>
          <w:b/>
          <w:sz w:val="22"/>
        </w:rPr>
        <w:t>Seznam referenčnih del oziroma uspešno izvedenih poslov ponudnika</w:t>
      </w:r>
    </w:p>
    <w:p w14:paraId="2FBA6A2E" w14:textId="77777777" w:rsidR="00B976DC" w:rsidRPr="00C8579C" w:rsidRDefault="00B976DC" w:rsidP="00BC5410">
      <w:pPr>
        <w:keepNext/>
        <w:keepLines/>
        <w:tabs>
          <w:tab w:val="left" w:pos="0"/>
        </w:tabs>
        <w:rPr>
          <w:rFonts w:ascii="Tahoma" w:hAnsi="Tahoma" w:cs="Tahoma"/>
          <w:color w:val="FF0000"/>
          <w:sz w:val="22"/>
        </w:rPr>
      </w:pPr>
    </w:p>
    <w:p w14:paraId="1D883803" w14:textId="77777777" w:rsidR="00B976DC" w:rsidRPr="00C8579C" w:rsidRDefault="00B976DC" w:rsidP="00BC5410">
      <w:pPr>
        <w:keepNext/>
        <w:keepLines/>
        <w:tabs>
          <w:tab w:val="left" w:pos="567"/>
          <w:tab w:val="num" w:pos="851"/>
          <w:tab w:val="left" w:pos="993"/>
        </w:tabs>
        <w:rPr>
          <w:rFonts w:ascii="Tahoma" w:hAnsi="Tahoma" w:cs="Tahoma"/>
          <w:sz w:val="22"/>
        </w:rPr>
      </w:pPr>
    </w:p>
    <w:tbl>
      <w:tblPr>
        <w:tblW w:w="9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2538"/>
        <w:gridCol w:w="4961"/>
      </w:tblGrid>
      <w:tr w:rsidR="00E9337B" w:rsidRPr="00C8579C" w14:paraId="790BA77D" w14:textId="77777777" w:rsidTr="000C356B">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0DD98D24" w14:textId="77777777" w:rsidR="00E9337B" w:rsidRPr="00C8579C" w:rsidRDefault="00E9337B" w:rsidP="00BC5410">
            <w:pPr>
              <w:keepNext/>
              <w:keepLines/>
              <w:tabs>
                <w:tab w:val="left" w:pos="567"/>
                <w:tab w:val="num" w:pos="851"/>
                <w:tab w:val="left" w:pos="993"/>
              </w:tabs>
              <w:jc w:val="center"/>
              <w:rPr>
                <w:rFonts w:ascii="Tahoma" w:hAnsi="Tahoma" w:cs="Tahoma"/>
                <w:sz w:val="18"/>
              </w:rPr>
            </w:pPr>
            <w:proofErr w:type="spellStart"/>
            <w:r w:rsidRPr="00C8579C">
              <w:rPr>
                <w:rFonts w:ascii="Tahoma" w:hAnsi="Tahoma" w:cs="Tahoma"/>
                <w:sz w:val="18"/>
              </w:rPr>
              <w:t>Zap</w:t>
            </w:r>
            <w:proofErr w:type="spellEnd"/>
            <w:r w:rsidRPr="00C8579C">
              <w:rPr>
                <w:rFonts w:ascii="Tahoma" w:hAnsi="Tahoma" w:cs="Tahoma"/>
                <w:sz w:val="18"/>
              </w:rPr>
              <w:t>. št.</w:t>
            </w:r>
          </w:p>
        </w:tc>
        <w:tc>
          <w:tcPr>
            <w:tcW w:w="933" w:type="dxa"/>
            <w:tcBorders>
              <w:top w:val="single" w:sz="2" w:space="0" w:color="auto"/>
              <w:left w:val="single" w:sz="2" w:space="0" w:color="auto"/>
              <w:bottom w:val="single" w:sz="12" w:space="0" w:color="auto"/>
              <w:right w:val="single" w:sz="2" w:space="0" w:color="auto"/>
            </w:tcBorders>
            <w:vAlign w:val="center"/>
          </w:tcPr>
          <w:p w14:paraId="6E086931" w14:textId="77777777" w:rsidR="00E9337B" w:rsidRPr="00C8579C" w:rsidRDefault="00E9337B" w:rsidP="00BC5410">
            <w:pPr>
              <w:keepNext/>
              <w:keepLines/>
              <w:tabs>
                <w:tab w:val="left" w:pos="567"/>
                <w:tab w:val="num" w:pos="851"/>
                <w:tab w:val="left" w:pos="993"/>
              </w:tabs>
              <w:jc w:val="center"/>
              <w:rPr>
                <w:rFonts w:ascii="Tahoma" w:hAnsi="Tahoma" w:cs="Tahoma"/>
                <w:sz w:val="18"/>
              </w:rPr>
            </w:pPr>
            <w:r w:rsidRPr="00C8579C">
              <w:rPr>
                <w:rFonts w:ascii="Tahoma" w:hAnsi="Tahoma" w:cs="Tahoma"/>
                <w:sz w:val="18"/>
              </w:rPr>
              <w:t>javni naročnik</w:t>
            </w:r>
          </w:p>
        </w:tc>
        <w:tc>
          <w:tcPr>
            <w:tcW w:w="2538" w:type="dxa"/>
            <w:tcBorders>
              <w:top w:val="single" w:sz="2" w:space="0" w:color="auto"/>
              <w:left w:val="single" w:sz="2" w:space="0" w:color="auto"/>
              <w:bottom w:val="single" w:sz="12" w:space="0" w:color="auto"/>
              <w:right w:val="single" w:sz="2" w:space="0" w:color="auto"/>
            </w:tcBorders>
          </w:tcPr>
          <w:p w14:paraId="53B86D74" w14:textId="77777777" w:rsidR="00E9337B" w:rsidRPr="00C8579C" w:rsidRDefault="00E9337B" w:rsidP="00BC5410">
            <w:pPr>
              <w:keepNext/>
              <w:keepLines/>
              <w:tabs>
                <w:tab w:val="left" w:pos="567"/>
                <w:tab w:val="num" w:pos="851"/>
                <w:tab w:val="left" w:pos="993"/>
              </w:tabs>
              <w:jc w:val="center"/>
              <w:rPr>
                <w:rFonts w:ascii="Tahoma" w:hAnsi="Tahoma" w:cs="Tahoma"/>
                <w:sz w:val="18"/>
              </w:rPr>
            </w:pPr>
          </w:p>
          <w:p w14:paraId="654BEBE8" w14:textId="77777777" w:rsidR="00E9337B" w:rsidRPr="00C8579C" w:rsidRDefault="00E9337B" w:rsidP="00BC5410">
            <w:pPr>
              <w:keepNext/>
              <w:keepLines/>
              <w:tabs>
                <w:tab w:val="left" w:pos="567"/>
                <w:tab w:val="num" w:pos="851"/>
                <w:tab w:val="left" w:pos="993"/>
              </w:tabs>
              <w:jc w:val="center"/>
              <w:rPr>
                <w:rFonts w:ascii="Tahoma" w:hAnsi="Tahoma" w:cs="Tahoma"/>
                <w:sz w:val="18"/>
              </w:rPr>
            </w:pPr>
            <w:r w:rsidRPr="00C8579C">
              <w:rPr>
                <w:rFonts w:ascii="Tahoma" w:hAnsi="Tahoma" w:cs="Tahoma"/>
                <w:sz w:val="18"/>
              </w:rPr>
              <w:t>Naziv naročnika/investitorja</w:t>
            </w:r>
          </w:p>
        </w:tc>
        <w:tc>
          <w:tcPr>
            <w:tcW w:w="4961" w:type="dxa"/>
            <w:tcBorders>
              <w:top w:val="single" w:sz="2" w:space="0" w:color="auto"/>
              <w:left w:val="single" w:sz="2" w:space="0" w:color="auto"/>
              <w:bottom w:val="single" w:sz="12" w:space="0" w:color="auto"/>
              <w:right w:val="single" w:sz="2" w:space="0" w:color="auto"/>
            </w:tcBorders>
            <w:vAlign w:val="center"/>
          </w:tcPr>
          <w:p w14:paraId="2CA60B49" w14:textId="77777777" w:rsidR="00E9337B" w:rsidRPr="00C8579C" w:rsidRDefault="00E9337B" w:rsidP="00BC5410">
            <w:pPr>
              <w:keepNext/>
              <w:keepLines/>
              <w:tabs>
                <w:tab w:val="left" w:pos="567"/>
                <w:tab w:val="num" w:pos="851"/>
                <w:tab w:val="left" w:pos="993"/>
              </w:tabs>
              <w:ind w:left="330" w:hanging="330"/>
              <w:jc w:val="center"/>
              <w:rPr>
                <w:rFonts w:ascii="Tahoma" w:hAnsi="Tahoma" w:cs="Tahoma"/>
                <w:sz w:val="18"/>
              </w:rPr>
            </w:pPr>
            <w:r w:rsidRPr="00C8579C">
              <w:rPr>
                <w:rFonts w:ascii="Tahoma" w:hAnsi="Tahoma" w:cs="Tahoma"/>
                <w:sz w:val="18"/>
              </w:rPr>
              <w:t>Predmet naročila</w:t>
            </w:r>
          </w:p>
        </w:tc>
      </w:tr>
      <w:tr w:rsidR="00E9337B" w:rsidRPr="00C8579C" w14:paraId="5E2A4A99" w14:textId="77777777" w:rsidTr="000C356B">
        <w:trPr>
          <w:trHeight w:val="780"/>
        </w:trPr>
        <w:tc>
          <w:tcPr>
            <w:tcW w:w="637" w:type="dxa"/>
            <w:tcBorders>
              <w:top w:val="nil"/>
            </w:tcBorders>
          </w:tcPr>
          <w:p w14:paraId="4F255A8C" w14:textId="77777777" w:rsidR="00E9337B" w:rsidRPr="00C8579C" w:rsidRDefault="00E9337B" w:rsidP="00BC5410">
            <w:pPr>
              <w:keepNext/>
              <w:keepLines/>
              <w:tabs>
                <w:tab w:val="left" w:pos="567"/>
                <w:tab w:val="num" w:pos="851"/>
                <w:tab w:val="left" w:pos="993"/>
              </w:tabs>
              <w:rPr>
                <w:rFonts w:ascii="Tahoma" w:hAnsi="Tahoma" w:cs="Tahoma"/>
                <w:sz w:val="22"/>
              </w:rPr>
            </w:pPr>
            <w:r w:rsidRPr="00C8579C">
              <w:rPr>
                <w:rFonts w:ascii="Tahoma" w:hAnsi="Tahoma" w:cs="Tahoma"/>
                <w:sz w:val="22"/>
              </w:rPr>
              <w:t xml:space="preserve"> </w:t>
            </w:r>
          </w:p>
        </w:tc>
        <w:tc>
          <w:tcPr>
            <w:tcW w:w="933" w:type="dxa"/>
            <w:tcBorders>
              <w:top w:val="nil"/>
            </w:tcBorders>
            <w:vAlign w:val="center"/>
          </w:tcPr>
          <w:p w14:paraId="670F9BAD" w14:textId="77777777" w:rsidR="00E9337B" w:rsidRPr="00C8579C" w:rsidRDefault="00E9337B" w:rsidP="00BC5410">
            <w:pPr>
              <w:keepNext/>
              <w:keepLines/>
              <w:tabs>
                <w:tab w:val="left" w:pos="567"/>
                <w:tab w:val="num" w:pos="851"/>
                <w:tab w:val="left" w:pos="993"/>
              </w:tabs>
              <w:jc w:val="center"/>
              <w:rPr>
                <w:rFonts w:ascii="Tahoma" w:hAnsi="Tahoma" w:cs="Tahoma"/>
              </w:rPr>
            </w:pPr>
            <w:r w:rsidRPr="00C8579C">
              <w:rPr>
                <w:rFonts w:ascii="Tahoma" w:hAnsi="Tahoma" w:cs="Tahoma"/>
              </w:rPr>
              <w:t>DA</w:t>
            </w:r>
          </w:p>
          <w:p w14:paraId="5CD42E7D" w14:textId="77777777" w:rsidR="00E9337B" w:rsidRPr="00C8579C" w:rsidRDefault="00E9337B" w:rsidP="00BC5410">
            <w:pPr>
              <w:keepNext/>
              <w:keepLines/>
              <w:tabs>
                <w:tab w:val="left" w:pos="567"/>
                <w:tab w:val="num" w:pos="851"/>
                <w:tab w:val="left" w:pos="993"/>
              </w:tabs>
              <w:jc w:val="center"/>
              <w:rPr>
                <w:rFonts w:ascii="Tahoma" w:hAnsi="Tahoma" w:cs="Tahoma"/>
                <w:sz w:val="12"/>
                <w:szCs w:val="12"/>
              </w:rPr>
            </w:pPr>
          </w:p>
          <w:p w14:paraId="530847CD" w14:textId="77777777" w:rsidR="00E9337B" w:rsidRPr="00C8579C" w:rsidRDefault="00E9337B" w:rsidP="00BC5410">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2538" w:type="dxa"/>
            <w:tcBorders>
              <w:top w:val="nil"/>
            </w:tcBorders>
          </w:tcPr>
          <w:p w14:paraId="7FB76DDE"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4961" w:type="dxa"/>
            <w:tcBorders>
              <w:top w:val="nil"/>
            </w:tcBorders>
          </w:tcPr>
          <w:p w14:paraId="3AFEDB27" w14:textId="77777777" w:rsidR="00E9337B" w:rsidRPr="00C8579C" w:rsidRDefault="00E9337B" w:rsidP="00BC5410">
            <w:pPr>
              <w:keepNext/>
              <w:keepLines/>
              <w:tabs>
                <w:tab w:val="left" w:pos="567"/>
                <w:tab w:val="num" w:pos="851"/>
                <w:tab w:val="left" w:pos="993"/>
              </w:tabs>
              <w:ind w:left="330" w:hanging="330"/>
              <w:rPr>
                <w:rFonts w:ascii="Tahoma" w:hAnsi="Tahoma" w:cs="Tahoma"/>
                <w:sz w:val="22"/>
              </w:rPr>
            </w:pPr>
          </w:p>
        </w:tc>
      </w:tr>
      <w:tr w:rsidR="00E9337B" w:rsidRPr="00C8579C" w14:paraId="7BC00F05" w14:textId="77777777" w:rsidTr="000C356B">
        <w:trPr>
          <w:trHeight w:val="780"/>
        </w:trPr>
        <w:tc>
          <w:tcPr>
            <w:tcW w:w="637" w:type="dxa"/>
          </w:tcPr>
          <w:p w14:paraId="177CAAD9"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933" w:type="dxa"/>
            <w:vAlign w:val="center"/>
          </w:tcPr>
          <w:p w14:paraId="24B30373" w14:textId="77777777" w:rsidR="00E9337B" w:rsidRPr="00C8579C" w:rsidRDefault="00E9337B" w:rsidP="00BC5410">
            <w:pPr>
              <w:keepNext/>
              <w:keepLines/>
              <w:tabs>
                <w:tab w:val="left" w:pos="567"/>
                <w:tab w:val="num" w:pos="851"/>
                <w:tab w:val="left" w:pos="993"/>
              </w:tabs>
              <w:jc w:val="center"/>
              <w:rPr>
                <w:rFonts w:ascii="Tahoma" w:hAnsi="Tahoma" w:cs="Tahoma"/>
              </w:rPr>
            </w:pPr>
            <w:r w:rsidRPr="00C8579C">
              <w:rPr>
                <w:rFonts w:ascii="Tahoma" w:hAnsi="Tahoma" w:cs="Tahoma"/>
              </w:rPr>
              <w:t>DA</w:t>
            </w:r>
          </w:p>
          <w:p w14:paraId="02982A99" w14:textId="77777777" w:rsidR="00E9337B" w:rsidRPr="00C8579C" w:rsidRDefault="00E9337B" w:rsidP="00BC5410">
            <w:pPr>
              <w:keepNext/>
              <w:keepLines/>
              <w:tabs>
                <w:tab w:val="left" w:pos="567"/>
                <w:tab w:val="num" w:pos="851"/>
                <w:tab w:val="left" w:pos="993"/>
              </w:tabs>
              <w:jc w:val="center"/>
              <w:rPr>
                <w:rFonts w:ascii="Tahoma" w:hAnsi="Tahoma" w:cs="Tahoma"/>
                <w:sz w:val="12"/>
                <w:szCs w:val="12"/>
              </w:rPr>
            </w:pPr>
          </w:p>
          <w:p w14:paraId="22A6DE90" w14:textId="77777777" w:rsidR="00E9337B" w:rsidRPr="00C8579C" w:rsidRDefault="00E9337B" w:rsidP="00BC5410">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2538" w:type="dxa"/>
          </w:tcPr>
          <w:p w14:paraId="76B50FE1"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4961" w:type="dxa"/>
          </w:tcPr>
          <w:p w14:paraId="1B2F2C38" w14:textId="77777777" w:rsidR="00E9337B" w:rsidRPr="00C8579C" w:rsidRDefault="00E9337B" w:rsidP="00BC5410">
            <w:pPr>
              <w:keepNext/>
              <w:keepLines/>
              <w:tabs>
                <w:tab w:val="left" w:pos="567"/>
                <w:tab w:val="num" w:pos="851"/>
                <w:tab w:val="left" w:pos="993"/>
              </w:tabs>
              <w:ind w:left="330" w:hanging="330"/>
              <w:rPr>
                <w:rFonts w:ascii="Tahoma" w:hAnsi="Tahoma" w:cs="Tahoma"/>
                <w:sz w:val="22"/>
              </w:rPr>
            </w:pPr>
          </w:p>
        </w:tc>
      </w:tr>
      <w:tr w:rsidR="00E9337B" w:rsidRPr="00C8579C" w14:paraId="1EB0E65E" w14:textId="77777777" w:rsidTr="000C356B">
        <w:trPr>
          <w:trHeight w:val="780"/>
        </w:trPr>
        <w:tc>
          <w:tcPr>
            <w:tcW w:w="637" w:type="dxa"/>
          </w:tcPr>
          <w:p w14:paraId="120D393E"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933" w:type="dxa"/>
            <w:vAlign w:val="center"/>
          </w:tcPr>
          <w:p w14:paraId="2059ADE8" w14:textId="77777777" w:rsidR="00E9337B" w:rsidRPr="00C8579C" w:rsidRDefault="00E9337B" w:rsidP="00BC5410">
            <w:pPr>
              <w:keepNext/>
              <w:keepLines/>
              <w:tabs>
                <w:tab w:val="left" w:pos="567"/>
                <w:tab w:val="num" w:pos="851"/>
                <w:tab w:val="left" w:pos="993"/>
              </w:tabs>
              <w:jc w:val="center"/>
              <w:rPr>
                <w:rFonts w:ascii="Tahoma" w:hAnsi="Tahoma" w:cs="Tahoma"/>
              </w:rPr>
            </w:pPr>
            <w:r w:rsidRPr="00C8579C">
              <w:rPr>
                <w:rFonts w:ascii="Tahoma" w:hAnsi="Tahoma" w:cs="Tahoma"/>
              </w:rPr>
              <w:t>DA</w:t>
            </w:r>
          </w:p>
          <w:p w14:paraId="2B716178" w14:textId="77777777" w:rsidR="00E9337B" w:rsidRPr="00C8579C" w:rsidRDefault="00E9337B" w:rsidP="00BC5410">
            <w:pPr>
              <w:keepNext/>
              <w:keepLines/>
              <w:tabs>
                <w:tab w:val="left" w:pos="567"/>
                <w:tab w:val="num" w:pos="851"/>
                <w:tab w:val="left" w:pos="993"/>
              </w:tabs>
              <w:jc w:val="center"/>
              <w:rPr>
                <w:rFonts w:ascii="Tahoma" w:hAnsi="Tahoma" w:cs="Tahoma"/>
                <w:sz w:val="12"/>
                <w:szCs w:val="12"/>
              </w:rPr>
            </w:pPr>
          </w:p>
          <w:p w14:paraId="37B4F74F" w14:textId="77777777" w:rsidR="00E9337B" w:rsidRPr="00C8579C" w:rsidRDefault="00E9337B" w:rsidP="00BC5410">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2538" w:type="dxa"/>
          </w:tcPr>
          <w:p w14:paraId="34806CD0"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4961" w:type="dxa"/>
          </w:tcPr>
          <w:p w14:paraId="3DDB3C9B" w14:textId="77777777" w:rsidR="00E9337B" w:rsidRPr="00C8579C" w:rsidRDefault="00E9337B" w:rsidP="00BC5410">
            <w:pPr>
              <w:keepNext/>
              <w:keepLines/>
              <w:tabs>
                <w:tab w:val="left" w:pos="567"/>
                <w:tab w:val="num" w:pos="851"/>
                <w:tab w:val="left" w:pos="993"/>
              </w:tabs>
              <w:ind w:left="330" w:hanging="330"/>
              <w:rPr>
                <w:rFonts w:ascii="Tahoma" w:hAnsi="Tahoma" w:cs="Tahoma"/>
                <w:sz w:val="22"/>
              </w:rPr>
            </w:pPr>
          </w:p>
        </w:tc>
      </w:tr>
      <w:tr w:rsidR="00E9337B" w:rsidRPr="00C8579C" w14:paraId="72B35B23" w14:textId="77777777" w:rsidTr="000C356B">
        <w:trPr>
          <w:trHeight w:val="780"/>
        </w:trPr>
        <w:tc>
          <w:tcPr>
            <w:tcW w:w="637" w:type="dxa"/>
          </w:tcPr>
          <w:p w14:paraId="038278BF"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933" w:type="dxa"/>
            <w:vAlign w:val="center"/>
          </w:tcPr>
          <w:p w14:paraId="3F5EEDA3" w14:textId="77777777" w:rsidR="00E9337B" w:rsidRPr="00C8579C" w:rsidRDefault="00E9337B" w:rsidP="00BC5410">
            <w:pPr>
              <w:keepNext/>
              <w:keepLines/>
              <w:tabs>
                <w:tab w:val="left" w:pos="567"/>
                <w:tab w:val="num" w:pos="851"/>
                <w:tab w:val="left" w:pos="993"/>
              </w:tabs>
              <w:jc w:val="center"/>
              <w:rPr>
                <w:rFonts w:ascii="Tahoma" w:hAnsi="Tahoma" w:cs="Tahoma"/>
              </w:rPr>
            </w:pPr>
            <w:r w:rsidRPr="00C8579C">
              <w:rPr>
                <w:rFonts w:ascii="Tahoma" w:hAnsi="Tahoma" w:cs="Tahoma"/>
              </w:rPr>
              <w:t>DA</w:t>
            </w:r>
          </w:p>
          <w:p w14:paraId="37CF4D2C" w14:textId="77777777" w:rsidR="00E9337B" w:rsidRPr="00C8579C" w:rsidRDefault="00E9337B" w:rsidP="00BC5410">
            <w:pPr>
              <w:keepNext/>
              <w:keepLines/>
              <w:tabs>
                <w:tab w:val="left" w:pos="567"/>
                <w:tab w:val="num" w:pos="851"/>
                <w:tab w:val="left" w:pos="993"/>
              </w:tabs>
              <w:jc w:val="center"/>
              <w:rPr>
                <w:rFonts w:ascii="Tahoma" w:hAnsi="Tahoma" w:cs="Tahoma"/>
                <w:sz w:val="12"/>
                <w:szCs w:val="12"/>
              </w:rPr>
            </w:pPr>
          </w:p>
          <w:p w14:paraId="26D06B5A" w14:textId="77777777" w:rsidR="00E9337B" w:rsidRPr="00C8579C" w:rsidRDefault="00E9337B" w:rsidP="00BC5410">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2538" w:type="dxa"/>
          </w:tcPr>
          <w:p w14:paraId="24B3116C"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4961" w:type="dxa"/>
          </w:tcPr>
          <w:p w14:paraId="04B018C8" w14:textId="77777777" w:rsidR="00E9337B" w:rsidRPr="00C8579C" w:rsidRDefault="00E9337B" w:rsidP="00BC5410">
            <w:pPr>
              <w:keepNext/>
              <w:keepLines/>
              <w:tabs>
                <w:tab w:val="left" w:pos="567"/>
                <w:tab w:val="num" w:pos="851"/>
                <w:tab w:val="left" w:pos="993"/>
              </w:tabs>
              <w:ind w:left="330" w:hanging="330"/>
              <w:rPr>
                <w:rFonts w:ascii="Tahoma" w:hAnsi="Tahoma" w:cs="Tahoma"/>
                <w:sz w:val="22"/>
              </w:rPr>
            </w:pPr>
          </w:p>
        </w:tc>
      </w:tr>
      <w:tr w:rsidR="00E9337B" w:rsidRPr="00C8579C" w14:paraId="0301593D" w14:textId="77777777" w:rsidTr="000C356B">
        <w:trPr>
          <w:trHeight w:val="780"/>
        </w:trPr>
        <w:tc>
          <w:tcPr>
            <w:tcW w:w="637" w:type="dxa"/>
          </w:tcPr>
          <w:p w14:paraId="65BC4D8A"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933" w:type="dxa"/>
            <w:vAlign w:val="center"/>
          </w:tcPr>
          <w:p w14:paraId="03F7A2D8" w14:textId="77777777" w:rsidR="00E9337B" w:rsidRPr="00C8579C" w:rsidRDefault="00E9337B" w:rsidP="00BC5410">
            <w:pPr>
              <w:keepNext/>
              <w:keepLines/>
              <w:tabs>
                <w:tab w:val="left" w:pos="567"/>
                <w:tab w:val="num" w:pos="851"/>
                <w:tab w:val="left" w:pos="993"/>
              </w:tabs>
              <w:jc w:val="center"/>
              <w:rPr>
                <w:rFonts w:ascii="Tahoma" w:hAnsi="Tahoma" w:cs="Tahoma"/>
              </w:rPr>
            </w:pPr>
            <w:r w:rsidRPr="00C8579C">
              <w:rPr>
                <w:rFonts w:ascii="Tahoma" w:hAnsi="Tahoma" w:cs="Tahoma"/>
              </w:rPr>
              <w:t>DA</w:t>
            </w:r>
          </w:p>
          <w:p w14:paraId="4E2EE7AC" w14:textId="77777777" w:rsidR="00E9337B" w:rsidRPr="00C8579C" w:rsidRDefault="00E9337B" w:rsidP="00BC5410">
            <w:pPr>
              <w:keepNext/>
              <w:keepLines/>
              <w:tabs>
                <w:tab w:val="left" w:pos="567"/>
                <w:tab w:val="num" w:pos="851"/>
                <w:tab w:val="left" w:pos="993"/>
              </w:tabs>
              <w:jc w:val="center"/>
              <w:rPr>
                <w:rFonts w:ascii="Tahoma" w:hAnsi="Tahoma" w:cs="Tahoma"/>
                <w:sz w:val="12"/>
                <w:szCs w:val="12"/>
              </w:rPr>
            </w:pPr>
          </w:p>
          <w:p w14:paraId="787A9BF4" w14:textId="77777777" w:rsidR="00E9337B" w:rsidRPr="00C8579C" w:rsidRDefault="00E9337B" w:rsidP="00BC5410">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2538" w:type="dxa"/>
          </w:tcPr>
          <w:p w14:paraId="12BDE41E"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4961" w:type="dxa"/>
          </w:tcPr>
          <w:p w14:paraId="19E50BC6" w14:textId="77777777" w:rsidR="00E9337B" w:rsidRPr="00C8579C" w:rsidRDefault="00E9337B" w:rsidP="00BC5410">
            <w:pPr>
              <w:keepNext/>
              <w:keepLines/>
              <w:tabs>
                <w:tab w:val="left" w:pos="567"/>
                <w:tab w:val="num" w:pos="851"/>
                <w:tab w:val="left" w:pos="993"/>
              </w:tabs>
              <w:ind w:left="330" w:hanging="330"/>
              <w:rPr>
                <w:rFonts w:ascii="Tahoma" w:hAnsi="Tahoma" w:cs="Tahoma"/>
                <w:sz w:val="22"/>
              </w:rPr>
            </w:pPr>
          </w:p>
        </w:tc>
      </w:tr>
      <w:tr w:rsidR="00E9337B" w:rsidRPr="00C8579C" w14:paraId="1F704F02" w14:textId="77777777" w:rsidTr="000C356B">
        <w:trPr>
          <w:trHeight w:val="780"/>
        </w:trPr>
        <w:tc>
          <w:tcPr>
            <w:tcW w:w="637" w:type="dxa"/>
          </w:tcPr>
          <w:p w14:paraId="65C93660"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933" w:type="dxa"/>
            <w:vAlign w:val="center"/>
          </w:tcPr>
          <w:p w14:paraId="7337EA13" w14:textId="77777777" w:rsidR="00E9337B" w:rsidRPr="00C8579C" w:rsidRDefault="00E9337B" w:rsidP="00BC5410">
            <w:pPr>
              <w:keepNext/>
              <w:keepLines/>
              <w:tabs>
                <w:tab w:val="left" w:pos="567"/>
                <w:tab w:val="num" w:pos="851"/>
                <w:tab w:val="left" w:pos="993"/>
              </w:tabs>
              <w:jc w:val="center"/>
              <w:rPr>
                <w:rFonts w:ascii="Tahoma" w:hAnsi="Tahoma" w:cs="Tahoma"/>
              </w:rPr>
            </w:pPr>
            <w:r w:rsidRPr="00C8579C">
              <w:rPr>
                <w:rFonts w:ascii="Tahoma" w:hAnsi="Tahoma" w:cs="Tahoma"/>
              </w:rPr>
              <w:t>DA</w:t>
            </w:r>
          </w:p>
          <w:p w14:paraId="431BCCA5" w14:textId="77777777" w:rsidR="00E9337B" w:rsidRPr="00C8579C" w:rsidRDefault="00E9337B" w:rsidP="00BC5410">
            <w:pPr>
              <w:keepNext/>
              <w:keepLines/>
              <w:tabs>
                <w:tab w:val="left" w:pos="567"/>
                <w:tab w:val="num" w:pos="851"/>
                <w:tab w:val="left" w:pos="993"/>
              </w:tabs>
              <w:jc w:val="center"/>
              <w:rPr>
                <w:rFonts w:ascii="Tahoma" w:hAnsi="Tahoma" w:cs="Tahoma"/>
                <w:sz w:val="12"/>
                <w:szCs w:val="12"/>
              </w:rPr>
            </w:pPr>
          </w:p>
          <w:p w14:paraId="1C86A598" w14:textId="77777777" w:rsidR="00E9337B" w:rsidRPr="00C8579C" w:rsidRDefault="00E9337B" w:rsidP="00BC5410">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2538" w:type="dxa"/>
          </w:tcPr>
          <w:p w14:paraId="748B6EEA"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4961" w:type="dxa"/>
          </w:tcPr>
          <w:p w14:paraId="242AF7C7" w14:textId="77777777" w:rsidR="00E9337B" w:rsidRPr="00C8579C" w:rsidRDefault="00E9337B" w:rsidP="00BC5410">
            <w:pPr>
              <w:keepNext/>
              <w:keepLines/>
              <w:tabs>
                <w:tab w:val="left" w:pos="567"/>
                <w:tab w:val="num" w:pos="851"/>
                <w:tab w:val="left" w:pos="993"/>
              </w:tabs>
              <w:ind w:left="330" w:hanging="330"/>
              <w:rPr>
                <w:rFonts w:ascii="Tahoma" w:hAnsi="Tahoma" w:cs="Tahoma"/>
                <w:sz w:val="22"/>
              </w:rPr>
            </w:pPr>
          </w:p>
        </w:tc>
      </w:tr>
    </w:tbl>
    <w:p w14:paraId="3293BEAB" w14:textId="77777777" w:rsidR="00B976DC" w:rsidRPr="00C8579C" w:rsidRDefault="00B976DC" w:rsidP="00BC5410">
      <w:pPr>
        <w:keepNext/>
        <w:keepLines/>
        <w:tabs>
          <w:tab w:val="left" w:pos="567"/>
          <w:tab w:val="num" w:pos="851"/>
          <w:tab w:val="left" w:pos="993"/>
        </w:tabs>
        <w:rPr>
          <w:rFonts w:ascii="Tahoma" w:hAnsi="Tahoma" w:cs="Tahoma"/>
          <w:sz w:val="22"/>
        </w:rPr>
      </w:pPr>
    </w:p>
    <w:p w14:paraId="69066FC6" w14:textId="77777777" w:rsidR="00B976DC" w:rsidRDefault="00B976DC" w:rsidP="00BC5410">
      <w:pPr>
        <w:keepNext/>
        <w:keepLines/>
        <w:tabs>
          <w:tab w:val="left" w:pos="567"/>
          <w:tab w:val="num" w:pos="851"/>
          <w:tab w:val="left" w:pos="993"/>
        </w:tabs>
        <w:rPr>
          <w:rFonts w:ascii="Tahoma" w:hAnsi="Tahoma" w:cs="Tahoma"/>
          <w:sz w:val="22"/>
        </w:rPr>
      </w:pPr>
    </w:p>
    <w:p w14:paraId="36FAEDF9" w14:textId="77777777" w:rsidR="00925C4C" w:rsidRDefault="00925C4C" w:rsidP="00BC5410">
      <w:pPr>
        <w:keepNext/>
        <w:keepLines/>
        <w:tabs>
          <w:tab w:val="left" w:pos="567"/>
          <w:tab w:val="num" w:pos="851"/>
          <w:tab w:val="left" w:pos="993"/>
        </w:tabs>
        <w:rPr>
          <w:rFonts w:ascii="Tahoma" w:hAnsi="Tahoma" w:cs="Tahoma"/>
          <w:sz w:val="22"/>
        </w:rPr>
      </w:pPr>
    </w:p>
    <w:p w14:paraId="53884AA3" w14:textId="77777777" w:rsidR="00925C4C" w:rsidRDefault="00925C4C" w:rsidP="00BC5410">
      <w:pPr>
        <w:keepNext/>
        <w:keepLines/>
        <w:tabs>
          <w:tab w:val="left" w:pos="567"/>
          <w:tab w:val="num" w:pos="851"/>
          <w:tab w:val="left" w:pos="993"/>
        </w:tabs>
        <w:rPr>
          <w:rFonts w:ascii="Tahoma" w:hAnsi="Tahoma" w:cs="Tahoma"/>
          <w:sz w:val="22"/>
        </w:rPr>
      </w:pPr>
    </w:p>
    <w:p w14:paraId="2EA43F9C" w14:textId="77777777" w:rsidR="00925C4C" w:rsidRPr="00C8579C" w:rsidRDefault="00925C4C" w:rsidP="00BC5410">
      <w:pPr>
        <w:keepNext/>
        <w:keepLines/>
        <w:tabs>
          <w:tab w:val="left" w:pos="567"/>
          <w:tab w:val="num" w:pos="851"/>
          <w:tab w:val="left" w:pos="993"/>
        </w:tabs>
        <w:rPr>
          <w:rFonts w:ascii="Tahoma" w:hAnsi="Tahoma" w:cs="Tahoma"/>
          <w:sz w:val="22"/>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B976DC" w:rsidRPr="00C8579C" w14:paraId="0BC9BD97" w14:textId="77777777" w:rsidTr="00B976DC">
        <w:trPr>
          <w:trHeight w:val="235"/>
        </w:trPr>
        <w:tc>
          <w:tcPr>
            <w:tcW w:w="3402" w:type="dxa"/>
            <w:tcBorders>
              <w:bottom w:val="single" w:sz="4" w:space="0" w:color="auto"/>
            </w:tcBorders>
          </w:tcPr>
          <w:p w14:paraId="6E2908D4" w14:textId="77777777" w:rsidR="00B976DC" w:rsidRPr="00C8579C" w:rsidRDefault="00B976DC" w:rsidP="00BC5410">
            <w:pPr>
              <w:keepNext/>
              <w:keepLines/>
              <w:jc w:val="both"/>
              <w:rPr>
                <w:rFonts w:ascii="Tahoma" w:hAnsi="Tahoma" w:cs="Tahoma"/>
                <w:snapToGrid w:val="0"/>
                <w:color w:val="000000"/>
              </w:rPr>
            </w:pPr>
          </w:p>
        </w:tc>
        <w:tc>
          <w:tcPr>
            <w:tcW w:w="2552" w:type="dxa"/>
          </w:tcPr>
          <w:p w14:paraId="37449FF5" w14:textId="77777777" w:rsidR="00B976DC" w:rsidRPr="00C8579C" w:rsidRDefault="00B976DC" w:rsidP="00BC5410">
            <w:pPr>
              <w:keepNext/>
              <w:keepLines/>
              <w:jc w:val="center"/>
              <w:rPr>
                <w:rFonts w:ascii="Tahoma" w:hAnsi="Tahoma" w:cs="Tahoma"/>
                <w:snapToGrid w:val="0"/>
                <w:color w:val="000000"/>
              </w:rPr>
            </w:pPr>
          </w:p>
        </w:tc>
        <w:tc>
          <w:tcPr>
            <w:tcW w:w="3118" w:type="dxa"/>
            <w:tcBorders>
              <w:bottom w:val="single" w:sz="4" w:space="0" w:color="auto"/>
            </w:tcBorders>
          </w:tcPr>
          <w:p w14:paraId="5EB9460E" w14:textId="77777777" w:rsidR="00B976DC" w:rsidRPr="00C8579C" w:rsidRDefault="00B976DC" w:rsidP="00BC5410">
            <w:pPr>
              <w:keepNext/>
              <w:keepLines/>
              <w:tabs>
                <w:tab w:val="left" w:pos="567"/>
                <w:tab w:val="num" w:pos="851"/>
                <w:tab w:val="left" w:pos="993"/>
              </w:tabs>
              <w:jc w:val="both"/>
              <w:rPr>
                <w:rFonts w:ascii="Tahoma" w:hAnsi="Tahoma" w:cs="Tahoma"/>
                <w:snapToGrid w:val="0"/>
                <w:color w:val="000000"/>
              </w:rPr>
            </w:pPr>
          </w:p>
          <w:p w14:paraId="04C16EF1" w14:textId="77777777" w:rsidR="00B976DC" w:rsidRPr="00C8579C" w:rsidRDefault="00B976DC" w:rsidP="00BC5410">
            <w:pPr>
              <w:keepNext/>
              <w:keepLines/>
              <w:tabs>
                <w:tab w:val="left" w:pos="567"/>
                <w:tab w:val="num" w:pos="851"/>
                <w:tab w:val="left" w:pos="993"/>
              </w:tabs>
              <w:jc w:val="both"/>
              <w:rPr>
                <w:rFonts w:ascii="Tahoma" w:hAnsi="Tahoma" w:cs="Tahoma"/>
                <w:snapToGrid w:val="0"/>
                <w:color w:val="000000"/>
              </w:rPr>
            </w:pPr>
          </w:p>
        </w:tc>
      </w:tr>
      <w:tr w:rsidR="00B976DC" w:rsidRPr="00C8579C" w14:paraId="38599BEC" w14:textId="77777777" w:rsidTr="00B976DC">
        <w:trPr>
          <w:trHeight w:val="235"/>
        </w:trPr>
        <w:tc>
          <w:tcPr>
            <w:tcW w:w="3402" w:type="dxa"/>
            <w:tcBorders>
              <w:top w:val="single" w:sz="4" w:space="0" w:color="auto"/>
            </w:tcBorders>
          </w:tcPr>
          <w:p w14:paraId="557AF982" w14:textId="77777777" w:rsidR="00B976DC" w:rsidRPr="00C8579C" w:rsidRDefault="00B976DC" w:rsidP="00BC5410">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69C2DE25" w14:textId="77777777" w:rsidR="00B976DC" w:rsidRPr="00C8579C" w:rsidRDefault="00B976DC" w:rsidP="00BC5410">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8" w:type="dxa"/>
            <w:tcBorders>
              <w:top w:val="single" w:sz="4" w:space="0" w:color="auto"/>
            </w:tcBorders>
          </w:tcPr>
          <w:p w14:paraId="73D11D2F" w14:textId="77777777" w:rsidR="00B976DC" w:rsidRPr="00C8579C" w:rsidRDefault="00B976DC" w:rsidP="00BC5410">
            <w:pPr>
              <w:keepNext/>
              <w:keepLines/>
              <w:jc w:val="both"/>
              <w:rPr>
                <w:rFonts w:ascii="Tahoma" w:hAnsi="Tahoma" w:cs="Tahoma"/>
                <w:snapToGrid w:val="0"/>
                <w:color w:val="000000"/>
              </w:rPr>
            </w:pPr>
            <w:r w:rsidRPr="00C8579C">
              <w:rPr>
                <w:rFonts w:ascii="Tahoma" w:hAnsi="Tahoma" w:cs="Tahoma"/>
                <w:snapToGrid w:val="0"/>
                <w:color w:val="000000"/>
              </w:rPr>
              <w:t>(</w:t>
            </w:r>
            <w:r w:rsidR="00D504E5">
              <w:rPr>
                <w:rFonts w:ascii="Tahoma" w:hAnsi="Tahoma" w:cs="Tahoma"/>
                <w:snapToGrid w:val="0"/>
                <w:color w:val="000000"/>
              </w:rPr>
              <w:t xml:space="preserve">Ime in priimek ter </w:t>
            </w:r>
            <w:r w:rsidR="00D504E5" w:rsidRPr="00C8579C">
              <w:rPr>
                <w:rFonts w:ascii="Tahoma" w:hAnsi="Tahoma" w:cs="Tahoma"/>
                <w:snapToGrid w:val="0"/>
                <w:color w:val="000000"/>
              </w:rPr>
              <w:t>podpis ponudnika</w:t>
            </w:r>
            <w:r w:rsidRPr="00C8579C">
              <w:rPr>
                <w:rFonts w:ascii="Tahoma" w:hAnsi="Tahoma" w:cs="Tahoma"/>
                <w:snapToGrid w:val="0"/>
                <w:color w:val="000000"/>
              </w:rPr>
              <w:t>)</w:t>
            </w:r>
          </w:p>
        </w:tc>
      </w:tr>
    </w:tbl>
    <w:p w14:paraId="60BF6C59" w14:textId="77777777" w:rsidR="00B976DC" w:rsidRPr="00C8579C" w:rsidRDefault="00B976DC" w:rsidP="00BC5410">
      <w:pPr>
        <w:keepNext/>
        <w:keepLines/>
        <w:jc w:val="both"/>
        <w:rPr>
          <w:rFonts w:ascii="Tahoma" w:hAnsi="Tahoma" w:cs="Tahoma"/>
          <w:bCs/>
          <w:i/>
          <w:noProof/>
          <w:sz w:val="18"/>
          <w:szCs w:val="18"/>
        </w:rPr>
      </w:pPr>
    </w:p>
    <w:p w14:paraId="2AAC7457" w14:textId="77777777" w:rsidR="00B976DC" w:rsidRPr="00C8579C" w:rsidRDefault="00B976DC" w:rsidP="00BC5410">
      <w:pPr>
        <w:keepNext/>
        <w:keepLines/>
        <w:jc w:val="both"/>
        <w:rPr>
          <w:rFonts w:ascii="Tahoma" w:hAnsi="Tahoma" w:cs="Tahoma"/>
          <w:bCs/>
          <w:i/>
          <w:noProof/>
          <w:sz w:val="18"/>
          <w:szCs w:val="18"/>
        </w:rPr>
      </w:pPr>
    </w:p>
    <w:p w14:paraId="34F7F790" w14:textId="77777777" w:rsidR="00196FCE" w:rsidRPr="00C8579C" w:rsidRDefault="00196FCE" w:rsidP="00BC5410">
      <w:pPr>
        <w:keepNext/>
        <w:keepLines/>
        <w:jc w:val="both"/>
        <w:rPr>
          <w:rFonts w:ascii="Tahoma" w:hAnsi="Tahoma" w:cs="Tahoma"/>
          <w:bCs/>
          <w:i/>
          <w:noProof/>
          <w:sz w:val="18"/>
          <w:szCs w:val="18"/>
        </w:rPr>
      </w:pPr>
    </w:p>
    <w:p w14:paraId="27E10D81" w14:textId="77777777" w:rsidR="00DD5BD9" w:rsidRPr="00C8579C" w:rsidRDefault="00DD5BD9" w:rsidP="00BC5410">
      <w:pPr>
        <w:keepNext/>
        <w:keepLines/>
        <w:rPr>
          <w:rFonts w:ascii="Tahoma" w:hAnsi="Tahoma" w:cs="Tahoma"/>
          <w:bCs/>
          <w:i/>
          <w:noProof/>
          <w:sz w:val="18"/>
          <w:szCs w:val="18"/>
        </w:rPr>
      </w:pPr>
    </w:p>
    <w:p w14:paraId="7FCFDE8F" w14:textId="77777777" w:rsidR="006927C4" w:rsidRPr="00C8579C" w:rsidRDefault="006927C4" w:rsidP="00BC5410">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484"/>
      </w:tblGrid>
      <w:tr w:rsidR="00B976DC" w:rsidRPr="00C8579C" w14:paraId="193F2962" w14:textId="77777777" w:rsidTr="003724F1">
        <w:tc>
          <w:tcPr>
            <w:tcW w:w="7658" w:type="dxa"/>
            <w:tcBorders>
              <w:top w:val="single" w:sz="4" w:space="0" w:color="auto"/>
              <w:bottom w:val="single" w:sz="4" w:space="0" w:color="auto"/>
            </w:tcBorders>
          </w:tcPr>
          <w:p w14:paraId="649A05D7" w14:textId="77777777" w:rsidR="00B976DC" w:rsidRPr="00C8579C" w:rsidRDefault="00B976DC" w:rsidP="00BC5410">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POTRDITEV REFERENC S STRANI POSAMEZNIH NAROČNIKOV </w:t>
            </w:r>
          </w:p>
        </w:tc>
        <w:tc>
          <w:tcPr>
            <w:tcW w:w="1484" w:type="dxa"/>
            <w:tcBorders>
              <w:top w:val="single" w:sz="4" w:space="0" w:color="auto"/>
              <w:bottom w:val="single" w:sz="4" w:space="0" w:color="auto"/>
            </w:tcBorders>
          </w:tcPr>
          <w:p w14:paraId="03DEE68C" w14:textId="1C2BD4B4" w:rsidR="00B976DC" w:rsidRPr="00C8579C" w:rsidRDefault="00B976DC" w:rsidP="007B4D4F">
            <w:pPr>
              <w:keepNext/>
              <w:keepLines/>
              <w:rPr>
                <w:rFonts w:ascii="Tahoma" w:hAnsi="Tahoma" w:cs="Tahoma"/>
                <w:b/>
                <w:i/>
              </w:rPr>
            </w:pPr>
            <w:r w:rsidRPr="00C8579C">
              <w:rPr>
                <w:rFonts w:ascii="Tahoma" w:hAnsi="Tahoma" w:cs="Tahoma"/>
                <w:b/>
                <w:i/>
              </w:rPr>
              <w:t xml:space="preserve">Priloga </w:t>
            </w:r>
            <w:r w:rsidR="007B4D4F">
              <w:rPr>
                <w:rFonts w:ascii="Tahoma" w:hAnsi="Tahoma" w:cs="Tahoma"/>
                <w:b/>
                <w:i/>
              </w:rPr>
              <w:t>6</w:t>
            </w:r>
            <w:r w:rsidRPr="00C8579C">
              <w:rPr>
                <w:rFonts w:ascii="Tahoma" w:hAnsi="Tahoma" w:cs="Tahoma"/>
                <w:b/>
                <w:i/>
              </w:rPr>
              <w:t>/2</w:t>
            </w:r>
          </w:p>
        </w:tc>
      </w:tr>
    </w:tbl>
    <w:p w14:paraId="272341A3" w14:textId="77777777" w:rsidR="00B445A2" w:rsidRPr="00C8579C" w:rsidRDefault="00B445A2" w:rsidP="00BC5410">
      <w:pPr>
        <w:keepNext/>
        <w:keepLines/>
        <w:jc w:val="both"/>
        <w:rPr>
          <w:rFonts w:ascii="Tahoma" w:hAnsi="Tahoma" w:cs="Tahoma"/>
          <w:bCs/>
          <w:i/>
          <w:noProof/>
          <w:sz w:val="18"/>
          <w:szCs w:val="18"/>
        </w:rPr>
      </w:pPr>
    </w:p>
    <w:p w14:paraId="0E99C410" w14:textId="77777777" w:rsidR="00B445A2" w:rsidRPr="00C8579C" w:rsidRDefault="00B445A2" w:rsidP="00BC5410">
      <w:pPr>
        <w:pStyle w:val="NavadenTimesNewRoman"/>
        <w:keepNext/>
        <w:keepLines/>
        <w:widowControl/>
        <w:jc w:val="both"/>
        <w:rPr>
          <w:rFonts w:ascii="Tahoma" w:hAnsi="Tahoma" w:cs="Tahoma"/>
          <w:sz w:val="20"/>
        </w:rPr>
      </w:pPr>
      <w:r w:rsidRPr="00C8579C">
        <w:rPr>
          <w:rFonts w:ascii="Tahoma" w:hAnsi="Tahoma" w:cs="Tahoma"/>
          <w:sz w:val="20"/>
        </w:rPr>
        <w:t>Pod kazensko in materialno odgovornostjo izjavljamo, da so spodaj navedeni podatki o referenčnih delih resnični. Na podlagi poziva bomo naročniku v zahtevanem roku predložili dodatna dokazila o uspešni izvedbi navedenih referenčnih del oziroma</w:t>
      </w:r>
      <w:r w:rsidRPr="00C8579C">
        <w:rPr>
          <w:rFonts w:ascii="Tahoma" w:hAnsi="Tahoma" w:cs="Tahoma"/>
          <w:b/>
        </w:rPr>
        <w:t xml:space="preserve"> </w:t>
      </w:r>
      <w:r w:rsidRPr="00C8579C">
        <w:rPr>
          <w:rFonts w:ascii="Tahoma" w:hAnsi="Tahoma" w:cs="Tahoma"/>
          <w:sz w:val="20"/>
        </w:rPr>
        <w:t>uspešno izvedenih poslov ponudnika.</w:t>
      </w:r>
    </w:p>
    <w:p w14:paraId="3C0355FB" w14:textId="77777777" w:rsidR="00B445A2" w:rsidRPr="00C8579C" w:rsidRDefault="00B445A2" w:rsidP="00BC5410">
      <w:pPr>
        <w:pStyle w:val="NavadenTimesNewRoman"/>
        <w:keepNext/>
        <w:keepLines/>
        <w:widowControl/>
        <w:jc w:val="both"/>
        <w:rPr>
          <w:rFonts w:ascii="Tahoma" w:hAnsi="Tahoma" w:cs="Tahoma"/>
          <w:sz w:val="20"/>
        </w:rPr>
      </w:pPr>
      <w:r w:rsidRPr="00C8579C">
        <w:rPr>
          <w:rFonts w:ascii="Tahoma" w:hAnsi="Tahoma" w:cs="Tahoma"/>
          <w:sz w:val="20"/>
        </w:rPr>
        <w:t xml:space="preserve"> </w:t>
      </w:r>
    </w:p>
    <w:tbl>
      <w:tblPr>
        <w:tblW w:w="9153"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1"/>
        <w:gridCol w:w="2613"/>
        <w:gridCol w:w="931"/>
        <w:gridCol w:w="1762"/>
        <w:gridCol w:w="3685"/>
        <w:gridCol w:w="81"/>
      </w:tblGrid>
      <w:tr w:rsidR="00B445A2" w:rsidRPr="00C8579C" w14:paraId="3240C4EB" w14:textId="77777777" w:rsidTr="00D33ED9">
        <w:trPr>
          <w:gridBefore w:val="1"/>
          <w:wBefore w:w="81" w:type="dxa"/>
          <w:trHeight w:val="310"/>
        </w:trPr>
        <w:tc>
          <w:tcPr>
            <w:tcW w:w="3544" w:type="dxa"/>
            <w:gridSpan w:val="2"/>
            <w:vAlign w:val="center"/>
          </w:tcPr>
          <w:p w14:paraId="6706528D" w14:textId="77777777" w:rsidR="00B445A2" w:rsidRPr="00C8579C" w:rsidRDefault="00B445A2" w:rsidP="00BC5410">
            <w:pPr>
              <w:pStyle w:val="NavadenTimesNewRoman"/>
              <w:keepNext/>
              <w:keepLines/>
              <w:widowControl/>
              <w:rPr>
                <w:rFonts w:ascii="Tahoma" w:hAnsi="Tahoma" w:cs="Tahoma"/>
                <w:b/>
                <w:sz w:val="20"/>
              </w:rPr>
            </w:pPr>
            <w:r w:rsidRPr="00C8579C">
              <w:rPr>
                <w:rFonts w:ascii="Tahoma" w:hAnsi="Tahoma" w:cs="Tahoma"/>
                <w:b/>
                <w:sz w:val="20"/>
              </w:rPr>
              <w:t>Naročnik (Izdajatelj reference):</w:t>
            </w:r>
          </w:p>
        </w:tc>
        <w:tc>
          <w:tcPr>
            <w:tcW w:w="5528" w:type="dxa"/>
            <w:gridSpan w:val="3"/>
          </w:tcPr>
          <w:p w14:paraId="7899D94A" w14:textId="77777777" w:rsidR="00B445A2" w:rsidRPr="00C8579C" w:rsidRDefault="00B445A2" w:rsidP="00BC5410">
            <w:pPr>
              <w:pStyle w:val="NavadenTimesNewRoman"/>
              <w:keepNext/>
              <w:keepLines/>
              <w:widowControl/>
              <w:rPr>
                <w:rFonts w:ascii="Tahoma" w:hAnsi="Tahoma" w:cs="Tahoma"/>
                <w:b/>
                <w:sz w:val="20"/>
              </w:rPr>
            </w:pPr>
          </w:p>
          <w:p w14:paraId="4131E591" w14:textId="77777777" w:rsidR="00B445A2" w:rsidRPr="00C8579C" w:rsidRDefault="00B445A2" w:rsidP="00BC5410">
            <w:pPr>
              <w:pStyle w:val="NavadenTimesNewRoman"/>
              <w:keepNext/>
              <w:keepLines/>
              <w:widowControl/>
              <w:rPr>
                <w:rFonts w:ascii="Tahoma" w:hAnsi="Tahoma" w:cs="Tahoma"/>
                <w:b/>
                <w:sz w:val="20"/>
              </w:rPr>
            </w:pPr>
          </w:p>
        </w:tc>
      </w:tr>
      <w:tr w:rsidR="00B445A2" w:rsidRPr="00C8579C" w14:paraId="5429D062" w14:textId="77777777" w:rsidTr="00D33ED9">
        <w:trPr>
          <w:gridBefore w:val="1"/>
          <w:wBefore w:w="81" w:type="dxa"/>
          <w:trHeight w:val="375"/>
        </w:trPr>
        <w:tc>
          <w:tcPr>
            <w:tcW w:w="3544" w:type="dxa"/>
            <w:gridSpan w:val="2"/>
            <w:vAlign w:val="center"/>
          </w:tcPr>
          <w:p w14:paraId="79CF2BA8" w14:textId="77777777" w:rsidR="00B445A2" w:rsidRPr="00C8579C" w:rsidRDefault="00B445A2" w:rsidP="00BC5410">
            <w:pPr>
              <w:pStyle w:val="NavadenTimesNewRoman"/>
              <w:keepNext/>
              <w:keepLines/>
              <w:widowControl/>
              <w:rPr>
                <w:rFonts w:ascii="Tahoma" w:hAnsi="Tahoma" w:cs="Tahoma"/>
                <w:sz w:val="20"/>
              </w:rPr>
            </w:pPr>
            <w:r w:rsidRPr="00C8579C">
              <w:rPr>
                <w:rFonts w:ascii="Tahoma" w:hAnsi="Tahoma" w:cs="Tahoma"/>
                <w:sz w:val="20"/>
              </w:rPr>
              <w:t>Naslov:</w:t>
            </w:r>
          </w:p>
        </w:tc>
        <w:tc>
          <w:tcPr>
            <w:tcW w:w="5528" w:type="dxa"/>
            <w:gridSpan w:val="3"/>
          </w:tcPr>
          <w:p w14:paraId="1BCAC664" w14:textId="77777777" w:rsidR="00B445A2" w:rsidRPr="00C8579C" w:rsidRDefault="00B445A2" w:rsidP="00BC5410">
            <w:pPr>
              <w:pStyle w:val="NavadenTimesNewRoman"/>
              <w:keepNext/>
              <w:keepLines/>
              <w:widowControl/>
              <w:rPr>
                <w:rFonts w:ascii="Tahoma" w:hAnsi="Tahoma" w:cs="Tahoma"/>
                <w:b/>
                <w:sz w:val="20"/>
              </w:rPr>
            </w:pPr>
          </w:p>
          <w:p w14:paraId="4D29B5A1" w14:textId="77777777" w:rsidR="00B445A2" w:rsidRPr="00C8579C" w:rsidRDefault="00B445A2" w:rsidP="00BC5410">
            <w:pPr>
              <w:pStyle w:val="NavadenTimesNewRoman"/>
              <w:keepNext/>
              <w:keepLines/>
              <w:widowControl/>
              <w:rPr>
                <w:rFonts w:ascii="Tahoma" w:hAnsi="Tahoma" w:cs="Tahoma"/>
                <w:b/>
                <w:sz w:val="20"/>
              </w:rPr>
            </w:pPr>
          </w:p>
        </w:tc>
      </w:tr>
      <w:tr w:rsidR="00B445A2" w:rsidRPr="00C8579C" w14:paraId="0A578D39" w14:textId="77777777" w:rsidTr="00D33ED9">
        <w:trPr>
          <w:gridBefore w:val="1"/>
          <w:wBefore w:w="81" w:type="dxa"/>
          <w:trHeight w:val="601"/>
        </w:trPr>
        <w:tc>
          <w:tcPr>
            <w:tcW w:w="3544" w:type="dxa"/>
            <w:gridSpan w:val="2"/>
            <w:vAlign w:val="center"/>
          </w:tcPr>
          <w:p w14:paraId="632C12D8" w14:textId="77777777" w:rsidR="00B445A2" w:rsidRPr="00C8579C" w:rsidRDefault="00B445A2" w:rsidP="00BC5410">
            <w:pPr>
              <w:pStyle w:val="NavadenTimesNewRoman"/>
              <w:keepNext/>
              <w:keepLines/>
              <w:widowControl/>
              <w:rPr>
                <w:rFonts w:ascii="Tahoma" w:hAnsi="Tahoma" w:cs="Tahoma"/>
                <w:sz w:val="20"/>
              </w:rPr>
            </w:pPr>
            <w:r w:rsidRPr="00C8579C">
              <w:rPr>
                <w:rFonts w:ascii="Tahoma" w:hAnsi="Tahoma" w:cs="Tahoma"/>
                <w:sz w:val="20"/>
              </w:rPr>
              <w:t>Izvajalec:</w:t>
            </w:r>
          </w:p>
        </w:tc>
        <w:tc>
          <w:tcPr>
            <w:tcW w:w="5528" w:type="dxa"/>
            <w:gridSpan w:val="3"/>
          </w:tcPr>
          <w:p w14:paraId="2CDBE11B" w14:textId="77777777" w:rsidR="00B445A2" w:rsidRPr="00C8579C" w:rsidRDefault="00B445A2" w:rsidP="00BC5410">
            <w:pPr>
              <w:pStyle w:val="NavadenTimesNewRoman"/>
              <w:keepNext/>
              <w:keepLines/>
              <w:widowControl/>
              <w:rPr>
                <w:rFonts w:ascii="Tahoma" w:hAnsi="Tahoma" w:cs="Tahoma"/>
                <w:sz w:val="20"/>
              </w:rPr>
            </w:pPr>
          </w:p>
        </w:tc>
      </w:tr>
      <w:tr w:rsidR="00B445A2" w:rsidRPr="00C8579C" w14:paraId="28857EDA" w14:textId="77777777" w:rsidTr="00D33ED9">
        <w:trPr>
          <w:gridBefore w:val="1"/>
          <w:wBefore w:w="81" w:type="dxa"/>
          <w:trHeight w:val="461"/>
        </w:trPr>
        <w:tc>
          <w:tcPr>
            <w:tcW w:w="3544" w:type="dxa"/>
            <w:gridSpan w:val="2"/>
            <w:vAlign w:val="center"/>
          </w:tcPr>
          <w:p w14:paraId="5BD170F6" w14:textId="77777777" w:rsidR="00B445A2" w:rsidRPr="00C8579C" w:rsidRDefault="00B445A2" w:rsidP="00BC5410">
            <w:pPr>
              <w:pStyle w:val="NavadenTimesNewRoman"/>
              <w:keepNext/>
              <w:keepLines/>
              <w:widowControl/>
              <w:rPr>
                <w:rFonts w:ascii="Tahoma" w:hAnsi="Tahoma" w:cs="Tahoma"/>
                <w:sz w:val="20"/>
              </w:rPr>
            </w:pPr>
            <w:r w:rsidRPr="00C8579C">
              <w:rPr>
                <w:rFonts w:ascii="Tahoma" w:hAnsi="Tahoma" w:cs="Tahoma"/>
                <w:sz w:val="20"/>
              </w:rPr>
              <w:t>Kontaktna oseba naročnika:</w:t>
            </w:r>
          </w:p>
        </w:tc>
        <w:tc>
          <w:tcPr>
            <w:tcW w:w="5528" w:type="dxa"/>
            <w:gridSpan w:val="3"/>
          </w:tcPr>
          <w:p w14:paraId="0CE7827C" w14:textId="77777777" w:rsidR="00B445A2" w:rsidRPr="00C8579C" w:rsidRDefault="00B445A2" w:rsidP="00BC5410">
            <w:pPr>
              <w:pStyle w:val="NavadenTimesNewRoman"/>
              <w:keepNext/>
              <w:keepLines/>
              <w:widowControl/>
              <w:rPr>
                <w:rFonts w:ascii="Tahoma" w:hAnsi="Tahoma" w:cs="Tahoma"/>
                <w:sz w:val="20"/>
              </w:rPr>
            </w:pPr>
          </w:p>
        </w:tc>
      </w:tr>
      <w:tr w:rsidR="00B445A2" w:rsidRPr="00C8579C" w14:paraId="4BCE8F04" w14:textId="77777777" w:rsidTr="00D33ED9">
        <w:trPr>
          <w:gridBefore w:val="1"/>
          <w:wBefore w:w="81" w:type="dxa"/>
          <w:trHeight w:val="461"/>
        </w:trPr>
        <w:tc>
          <w:tcPr>
            <w:tcW w:w="3544" w:type="dxa"/>
            <w:gridSpan w:val="2"/>
            <w:vAlign w:val="center"/>
          </w:tcPr>
          <w:p w14:paraId="246046B1" w14:textId="77777777" w:rsidR="00B445A2" w:rsidRPr="00C8579C" w:rsidRDefault="00B445A2" w:rsidP="00BC5410">
            <w:pPr>
              <w:pStyle w:val="NavadenTimesNewRoman"/>
              <w:keepNext/>
              <w:keepLines/>
              <w:widowControl/>
              <w:rPr>
                <w:rFonts w:ascii="Tahoma" w:hAnsi="Tahoma" w:cs="Tahoma"/>
                <w:sz w:val="20"/>
              </w:rPr>
            </w:pPr>
            <w:r w:rsidRPr="00C8579C">
              <w:rPr>
                <w:rFonts w:ascii="Tahoma" w:hAnsi="Tahoma" w:cs="Tahoma"/>
                <w:sz w:val="20"/>
              </w:rPr>
              <w:t>Telefonska številka</w:t>
            </w:r>
            <w:r w:rsidR="00B976DC" w:rsidRPr="00C8579C">
              <w:rPr>
                <w:rFonts w:ascii="Tahoma" w:hAnsi="Tahoma" w:cs="Tahoma"/>
                <w:sz w:val="20"/>
              </w:rPr>
              <w:t xml:space="preserve"> in e-mail kontaktne osebe</w:t>
            </w:r>
            <w:r w:rsidRPr="00C8579C">
              <w:rPr>
                <w:rFonts w:ascii="Tahoma" w:hAnsi="Tahoma" w:cs="Tahoma"/>
                <w:sz w:val="20"/>
              </w:rPr>
              <w:t>:</w:t>
            </w:r>
          </w:p>
          <w:p w14:paraId="1C84B172" w14:textId="77777777" w:rsidR="00B445A2" w:rsidRPr="00C8579C" w:rsidRDefault="00B445A2" w:rsidP="00BC5410">
            <w:pPr>
              <w:pStyle w:val="NavadenTimesNewRoman"/>
              <w:keepNext/>
              <w:keepLines/>
              <w:widowControl/>
              <w:rPr>
                <w:rFonts w:ascii="Tahoma" w:hAnsi="Tahoma" w:cs="Tahoma"/>
                <w:sz w:val="20"/>
              </w:rPr>
            </w:pPr>
          </w:p>
        </w:tc>
        <w:tc>
          <w:tcPr>
            <w:tcW w:w="5528" w:type="dxa"/>
            <w:gridSpan w:val="3"/>
          </w:tcPr>
          <w:p w14:paraId="29981E49" w14:textId="77777777" w:rsidR="00B445A2" w:rsidRPr="00C8579C" w:rsidRDefault="00B445A2" w:rsidP="00BC5410">
            <w:pPr>
              <w:pStyle w:val="NavadenTimesNewRoman"/>
              <w:keepNext/>
              <w:keepLines/>
              <w:widowControl/>
              <w:rPr>
                <w:rFonts w:ascii="Tahoma" w:hAnsi="Tahoma" w:cs="Tahoma"/>
                <w:sz w:val="20"/>
              </w:rPr>
            </w:pPr>
          </w:p>
        </w:tc>
      </w:tr>
      <w:tr w:rsidR="00B445A2" w:rsidRPr="00C8579C" w14:paraId="3B2B232B" w14:textId="77777777" w:rsidTr="00D33ED9">
        <w:trPr>
          <w:gridBefore w:val="1"/>
          <w:wBefore w:w="81" w:type="dxa"/>
          <w:cantSplit/>
          <w:trHeight w:val="461"/>
        </w:trPr>
        <w:tc>
          <w:tcPr>
            <w:tcW w:w="3544" w:type="dxa"/>
            <w:gridSpan w:val="2"/>
            <w:vAlign w:val="center"/>
          </w:tcPr>
          <w:p w14:paraId="4E5164A5" w14:textId="77777777" w:rsidR="00B445A2" w:rsidRPr="00C8579C" w:rsidRDefault="00B445A2" w:rsidP="00BC5410">
            <w:pPr>
              <w:pStyle w:val="NavadenTimesNewRoman"/>
              <w:keepNext/>
              <w:keepLines/>
              <w:widowControl/>
              <w:rPr>
                <w:rFonts w:ascii="Tahoma" w:hAnsi="Tahoma" w:cs="Tahoma"/>
                <w:sz w:val="20"/>
              </w:rPr>
            </w:pPr>
            <w:r w:rsidRPr="00C8579C">
              <w:rPr>
                <w:rFonts w:ascii="Tahoma" w:hAnsi="Tahoma" w:cs="Tahoma"/>
                <w:sz w:val="20"/>
              </w:rPr>
              <w:t>Obdobje izvedbe posla</w:t>
            </w:r>
            <w:r w:rsidR="00DA5557" w:rsidRPr="00C8579C">
              <w:rPr>
                <w:rFonts w:ascii="Tahoma" w:hAnsi="Tahoma" w:cs="Tahoma"/>
                <w:sz w:val="20"/>
              </w:rPr>
              <w:t xml:space="preserve"> (od – do)</w:t>
            </w:r>
            <w:r w:rsidRPr="00C8579C">
              <w:rPr>
                <w:rFonts w:ascii="Tahoma" w:hAnsi="Tahoma" w:cs="Tahoma"/>
                <w:sz w:val="20"/>
              </w:rPr>
              <w:t>:</w:t>
            </w:r>
          </w:p>
        </w:tc>
        <w:tc>
          <w:tcPr>
            <w:tcW w:w="5528" w:type="dxa"/>
            <w:gridSpan w:val="3"/>
            <w:vAlign w:val="bottom"/>
          </w:tcPr>
          <w:p w14:paraId="238EDFC4" w14:textId="77777777" w:rsidR="00B445A2" w:rsidRPr="00C8579C" w:rsidRDefault="00B445A2" w:rsidP="00BC5410">
            <w:pPr>
              <w:pStyle w:val="NavadenTimesNewRoman"/>
              <w:keepNext/>
              <w:keepLines/>
              <w:widowControl/>
              <w:rPr>
                <w:rFonts w:ascii="Tahoma" w:hAnsi="Tahoma" w:cs="Tahoma"/>
                <w:sz w:val="20"/>
              </w:rPr>
            </w:pPr>
          </w:p>
        </w:tc>
      </w:tr>
      <w:tr w:rsidR="00B445A2" w:rsidRPr="00C8579C" w14:paraId="7F06FC7F" w14:textId="77777777" w:rsidTr="00D33ED9">
        <w:trPr>
          <w:gridBefore w:val="1"/>
          <w:wBefore w:w="81" w:type="dxa"/>
          <w:cantSplit/>
          <w:trHeight w:val="461"/>
        </w:trPr>
        <w:tc>
          <w:tcPr>
            <w:tcW w:w="3544" w:type="dxa"/>
            <w:gridSpan w:val="2"/>
            <w:vAlign w:val="center"/>
          </w:tcPr>
          <w:p w14:paraId="00F0EE9C" w14:textId="77777777" w:rsidR="00B445A2" w:rsidRPr="00C8579C" w:rsidRDefault="00B445A2" w:rsidP="00BC5410">
            <w:pPr>
              <w:pStyle w:val="NavadenTimesNewRoman"/>
              <w:keepNext/>
              <w:keepLines/>
              <w:widowControl/>
              <w:rPr>
                <w:rFonts w:ascii="Tahoma" w:hAnsi="Tahoma" w:cs="Tahoma"/>
                <w:sz w:val="20"/>
              </w:rPr>
            </w:pPr>
            <w:r w:rsidRPr="00C8579C">
              <w:rPr>
                <w:rFonts w:ascii="Tahoma" w:hAnsi="Tahoma" w:cs="Tahoma"/>
                <w:sz w:val="20"/>
              </w:rPr>
              <w:t>Kraj izvedbe posla:</w:t>
            </w:r>
          </w:p>
        </w:tc>
        <w:tc>
          <w:tcPr>
            <w:tcW w:w="5528" w:type="dxa"/>
            <w:gridSpan w:val="3"/>
            <w:vAlign w:val="bottom"/>
          </w:tcPr>
          <w:p w14:paraId="35FE7CD0" w14:textId="77777777" w:rsidR="00B445A2" w:rsidRPr="00C8579C" w:rsidRDefault="00B445A2" w:rsidP="00BC5410">
            <w:pPr>
              <w:pStyle w:val="NavadenTimesNewRoman"/>
              <w:keepNext/>
              <w:keepLines/>
              <w:widowControl/>
              <w:rPr>
                <w:rFonts w:ascii="Tahoma" w:hAnsi="Tahoma" w:cs="Tahoma"/>
                <w:sz w:val="20"/>
              </w:rPr>
            </w:pPr>
          </w:p>
        </w:tc>
      </w:tr>
      <w:tr w:rsidR="005D0B03" w:rsidRPr="00C8579C" w14:paraId="74CB2BDC" w14:textId="77777777" w:rsidTr="00D33ED9">
        <w:trPr>
          <w:gridBefore w:val="1"/>
          <w:wBefore w:w="81" w:type="dxa"/>
          <w:trHeight w:val="836"/>
        </w:trPr>
        <w:tc>
          <w:tcPr>
            <w:tcW w:w="3544" w:type="dxa"/>
            <w:gridSpan w:val="2"/>
            <w:tcBorders>
              <w:right w:val="single" w:sz="4" w:space="0" w:color="auto"/>
            </w:tcBorders>
            <w:vAlign w:val="center"/>
          </w:tcPr>
          <w:p w14:paraId="4A117DA3" w14:textId="77777777" w:rsidR="00D33ED9" w:rsidRPr="00C509F8" w:rsidRDefault="00D33ED9" w:rsidP="00BC5410">
            <w:pPr>
              <w:pStyle w:val="NavadenTimesNewRoman"/>
              <w:keepNext/>
              <w:keepLines/>
              <w:widowControl/>
              <w:rPr>
                <w:rFonts w:ascii="Tahoma" w:hAnsi="Tahoma" w:cs="Tahoma"/>
                <w:sz w:val="20"/>
              </w:rPr>
            </w:pPr>
            <w:r w:rsidRPr="00C509F8">
              <w:rPr>
                <w:rFonts w:ascii="Tahoma" w:hAnsi="Tahoma" w:cs="Tahoma"/>
                <w:sz w:val="20"/>
              </w:rPr>
              <w:t>Kratek opis predmeta naročila:</w:t>
            </w:r>
          </w:p>
          <w:p w14:paraId="1C0DA677" w14:textId="77777777" w:rsidR="005D0B03" w:rsidRPr="00C8579C" w:rsidRDefault="005D0B03" w:rsidP="00BC5410">
            <w:pPr>
              <w:pStyle w:val="NavadenTimesNewRoman"/>
              <w:keepNext/>
              <w:keepLines/>
              <w:widowControl/>
              <w:rPr>
                <w:rFonts w:ascii="Tahoma" w:hAnsi="Tahoma" w:cs="Tahoma"/>
                <w:sz w:val="20"/>
              </w:rPr>
            </w:pPr>
          </w:p>
        </w:tc>
        <w:tc>
          <w:tcPr>
            <w:tcW w:w="5528" w:type="dxa"/>
            <w:gridSpan w:val="3"/>
            <w:tcBorders>
              <w:top w:val="single" w:sz="4" w:space="0" w:color="auto"/>
              <w:left w:val="single" w:sz="4" w:space="0" w:color="auto"/>
              <w:bottom w:val="single" w:sz="4" w:space="0" w:color="auto"/>
              <w:right w:val="single" w:sz="4" w:space="0" w:color="auto"/>
            </w:tcBorders>
            <w:vAlign w:val="center"/>
          </w:tcPr>
          <w:p w14:paraId="52B7EB50" w14:textId="77777777" w:rsidR="005D0B03" w:rsidRPr="00C8579C" w:rsidRDefault="005D0B03" w:rsidP="00BC5410">
            <w:pPr>
              <w:pStyle w:val="NavadenTimesNewRoman"/>
              <w:keepNext/>
              <w:keepLines/>
              <w:widowControl/>
              <w:rPr>
                <w:rFonts w:ascii="Tahoma" w:hAnsi="Tahoma" w:cs="Tahoma"/>
                <w:sz w:val="20"/>
              </w:rPr>
            </w:pPr>
          </w:p>
        </w:tc>
      </w:tr>
      <w:tr w:rsidR="00B445A2" w:rsidRPr="00C8579C" w14:paraId="67B4C5F0" w14:textId="77777777" w:rsidTr="00D33ED9">
        <w:trPr>
          <w:gridBefore w:val="1"/>
          <w:wBefore w:w="81" w:type="dxa"/>
          <w:trHeight w:val="836"/>
        </w:trPr>
        <w:tc>
          <w:tcPr>
            <w:tcW w:w="3544" w:type="dxa"/>
            <w:gridSpan w:val="2"/>
            <w:tcBorders>
              <w:right w:val="single" w:sz="4" w:space="0" w:color="auto"/>
            </w:tcBorders>
            <w:vAlign w:val="center"/>
          </w:tcPr>
          <w:p w14:paraId="315E81EC" w14:textId="77777777" w:rsidR="00B445A2" w:rsidRPr="00C8579C" w:rsidRDefault="00D33ED9" w:rsidP="00BC5410">
            <w:pPr>
              <w:pStyle w:val="NavadenTimesNewRoman"/>
              <w:keepNext/>
              <w:keepLines/>
              <w:widowControl/>
              <w:rPr>
                <w:rFonts w:ascii="Tahoma" w:hAnsi="Tahoma" w:cs="Tahoma"/>
                <w:sz w:val="20"/>
              </w:rPr>
            </w:pPr>
            <w:r>
              <w:rPr>
                <w:rFonts w:ascii="Tahoma" w:hAnsi="Tahoma" w:cs="Tahoma"/>
                <w:sz w:val="20"/>
              </w:rPr>
              <w:t xml:space="preserve">Količina </w:t>
            </w:r>
            <w:r w:rsidRPr="00C509F8">
              <w:rPr>
                <w:rFonts w:ascii="Tahoma" w:hAnsi="Tahoma" w:cs="Tahoma"/>
                <w:sz w:val="20"/>
              </w:rPr>
              <w:t>(ton)</w:t>
            </w:r>
            <w:r>
              <w:rPr>
                <w:rFonts w:ascii="Tahoma" w:hAnsi="Tahoma" w:cs="Tahoma"/>
                <w:sz w:val="20"/>
              </w:rPr>
              <w:t>:</w:t>
            </w:r>
          </w:p>
        </w:tc>
        <w:tc>
          <w:tcPr>
            <w:tcW w:w="5528" w:type="dxa"/>
            <w:gridSpan w:val="3"/>
            <w:tcBorders>
              <w:top w:val="single" w:sz="4" w:space="0" w:color="auto"/>
              <w:left w:val="single" w:sz="4" w:space="0" w:color="auto"/>
              <w:bottom w:val="single" w:sz="4" w:space="0" w:color="auto"/>
              <w:right w:val="single" w:sz="4" w:space="0" w:color="auto"/>
            </w:tcBorders>
            <w:vAlign w:val="center"/>
          </w:tcPr>
          <w:p w14:paraId="11AAFCE6" w14:textId="77777777" w:rsidR="00B445A2" w:rsidRPr="00C8579C" w:rsidRDefault="00B445A2" w:rsidP="00BC5410">
            <w:pPr>
              <w:pStyle w:val="NavadenTimesNewRoman"/>
              <w:keepNext/>
              <w:keepLines/>
              <w:widowControl/>
              <w:rPr>
                <w:rFonts w:ascii="Tahoma" w:hAnsi="Tahoma" w:cs="Tahoma"/>
                <w:sz w:val="20"/>
              </w:rPr>
            </w:pPr>
          </w:p>
        </w:tc>
      </w:tr>
      <w:tr w:rsidR="00D33ED9" w:rsidRPr="00C8579C" w14:paraId="579D671B" w14:textId="77777777" w:rsidTr="00D33ED9">
        <w:trPr>
          <w:gridBefore w:val="1"/>
          <w:wBefore w:w="81" w:type="dxa"/>
          <w:trHeight w:val="836"/>
        </w:trPr>
        <w:tc>
          <w:tcPr>
            <w:tcW w:w="3544" w:type="dxa"/>
            <w:gridSpan w:val="2"/>
            <w:tcBorders>
              <w:right w:val="single" w:sz="4" w:space="0" w:color="auto"/>
            </w:tcBorders>
            <w:vAlign w:val="center"/>
          </w:tcPr>
          <w:p w14:paraId="1D1A85D8" w14:textId="77777777" w:rsidR="00D33ED9" w:rsidRDefault="00D33ED9" w:rsidP="00BC5410">
            <w:pPr>
              <w:pStyle w:val="NavadenTimesNewRoman"/>
              <w:keepNext/>
              <w:keepLines/>
              <w:widowControl/>
              <w:rPr>
                <w:rFonts w:ascii="Tahoma" w:hAnsi="Tahoma" w:cs="Tahoma"/>
                <w:sz w:val="20"/>
              </w:rPr>
            </w:pPr>
            <w:r>
              <w:rPr>
                <w:rFonts w:ascii="Tahoma" w:hAnsi="Tahoma" w:cs="Tahoma"/>
                <w:sz w:val="20"/>
              </w:rPr>
              <w:t>Postopek končne obdelave (R ali D):</w:t>
            </w:r>
          </w:p>
        </w:tc>
        <w:tc>
          <w:tcPr>
            <w:tcW w:w="5528" w:type="dxa"/>
            <w:gridSpan w:val="3"/>
            <w:tcBorders>
              <w:top w:val="single" w:sz="4" w:space="0" w:color="auto"/>
              <w:left w:val="single" w:sz="4" w:space="0" w:color="auto"/>
              <w:bottom w:val="single" w:sz="4" w:space="0" w:color="auto"/>
              <w:right w:val="single" w:sz="4" w:space="0" w:color="auto"/>
            </w:tcBorders>
            <w:vAlign w:val="center"/>
          </w:tcPr>
          <w:p w14:paraId="1D8D7A66" w14:textId="77777777" w:rsidR="00D33ED9" w:rsidRPr="00C8579C" w:rsidRDefault="00D33ED9" w:rsidP="00BC5410">
            <w:pPr>
              <w:pStyle w:val="NavadenTimesNewRoman"/>
              <w:keepNext/>
              <w:keepLines/>
              <w:widowControl/>
              <w:rPr>
                <w:rFonts w:ascii="Tahoma" w:hAnsi="Tahoma" w:cs="Tahoma"/>
                <w:sz w:val="20"/>
              </w:rPr>
            </w:pPr>
          </w:p>
        </w:tc>
      </w:tr>
      <w:tr w:rsidR="00B445A2" w:rsidRPr="00C8579C" w14:paraId="2B1F423A" w14:textId="77777777" w:rsidTr="00D3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81" w:type="dxa"/>
          <w:trHeight w:val="235"/>
        </w:trPr>
        <w:tc>
          <w:tcPr>
            <w:tcW w:w="2694" w:type="dxa"/>
            <w:gridSpan w:val="2"/>
            <w:tcBorders>
              <w:bottom w:val="single" w:sz="4" w:space="0" w:color="auto"/>
            </w:tcBorders>
          </w:tcPr>
          <w:p w14:paraId="4C895EA9" w14:textId="77777777" w:rsidR="00B445A2" w:rsidRPr="00C8579C" w:rsidRDefault="00B445A2" w:rsidP="00BC5410">
            <w:pPr>
              <w:keepNext/>
              <w:keepLines/>
              <w:ind w:right="140"/>
              <w:jc w:val="both"/>
              <w:rPr>
                <w:rFonts w:ascii="Tahoma" w:hAnsi="Tahoma" w:cs="Tahoma"/>
                <w:snapToGrid w:val="0"/>
                <w:color w:val="000000"/>
              </w:rPr>
            </w:pPr>
          </w:p>
        </w:tc>
        <w:tc>
          <w:tcPr>
            <w:tcW w:w="2693" w:type="dxa"/>
            <w:gridSpan w:val="2"/>
          </w:tcPr>
          <w:p w14:paraId="4D0149CB" w14:textId="77777777" w:rsidR="00B445A2" w:rsidRPr="00C8579C" w:rsidRDefault="00B445A2" w:rsidP="00BC5410">
            <w:pPr>
              <w:keepNext/>
              <w:keepLines/>
              <w:ind w:right="140"/>
              <w:jc w:val="center"/>
              <w:rPr>
                <w:rFonts w:ascii="Tahoma" w:hAnsi="Tahoma" w:cs="Tahoma"/>
                <w:snapToGrid w:val="0"/>
                <w:color w:val="000000"/>
              </w:rPr>
            </w:pPr>
          </w:p>
        </w:tc>
        <w:tc>
          <w:tcPr>
            <w:tcW w:w="3685" w:type="dxa"/>
            <w:tcBorders>
              <w:bottom w:val="single" w:sz="4" w:space="0" w:color="auto"/>
            </w:tcBorders>
          </w:tcPr>
          <w:p w14:paraId="4578C6C4" w14:textId="77777777" w:rsidR="00B445A2" w:rsidRPr="00C8579C" w:rsidRDefault="00B445A2" w:rsidP="00BC5410">
            <w:pPr>
              <w:keepNext/>
              <w:keepLines/>
              <w:tabs>
                <w:tab w:val="left" w:pos="567"/>
                <w:tab w:val="num" w:pos="851"/>
                <w:tab w:val="left" w:pos="993"/>
              </w:tabs>
              <w:ind w:right="140"/>
              <w:jc w:val="both"/>
              <w:rPr>
                <w:rFonts w:ascii="Tahoma" w:hAnsi="Tahoma" w:cs="Tahoma"/>
                <w:snapToGrid w:val="0"/>
                <w:color w:val="000000"/>
              </w:rPr>
            </w:pPr>
          </w:p>
          <w:p w14:paraId="456E14C2" w14:textId="77777777" w:rsidR="00B445A2" w:rsidRPr="00C8579C" w:rsidRDefault="00B445A2" w:rsidP="00BC5410">
            <w:pPr>
              <w:keepNext/>
              <w:keepLines/>
              <w:tabs>
                <w:tab w:val="left" w:pos="567"/>
                <w:tab w:val="num" w:pos="851"/>
                <w:tab w:val="left" w:pos="993"/>
              </w:tabs>
              <w:ind w:right="140"/>
              <w:jc w:val="both"/>
              <w:rPr>
                <w:rFonts w:ascii="Tahoma" w:hAnsi="Tahoma" w:cs="Tahoma"/>
                <w:snapToGrid w:val="0"/>
                <w:color w:val="000000"/>
              </w:rPr>
            </w:pPr>
          </w:p>
        </w:tc>
      </w:tr>
      <w:tr w:rsidR="00B445A2" w:rsidRPr="00C8579C" w14:paraId="5C046904" w14:textId="77777777" w:rsidTr="00D3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81" w:type="dxa"/>
          <w:trHeight w:val="235"/>
        </w:trPr>
        <w:tc>
          <w:tcPr>
            <w:tcW w:w="2694" w:type="dxa"/>
            <w:gridSpan w:val="2"/>
            <w:tcBorders>
              <w:top w:val="single" w:sz="4" w:space="0" w:color="auto"/>
            </w:tcBorders>
          </w:tcPr>
          <w:p w14:paraId="693C6630" w14:textId="77777777" w:rsidR="00B445A2" w:rsidRPr="00C8579C" w:rsidRDefault="00B445A2" w:rsidP="00BC5410">
            <w:pPr>
              <w:keepNext/>
              <w:keepLines/>
              <w:ind w:right="140"/>
              <w:jc w:val="center"/>
              <w:rPr>
                <w:rFonts w:ascii="Tahoma" w:hAnsi="Tahoma" w:cs="Tahoma"/>
                <w:snapToGrid w:val="0"/>
                <w:color w:val="000000"/>
              </w:rPr>
            </w:pPr>
            <w:r w:rsidRPr="00C8579C">
              <w:rPr>
                <w:rFonts w:ascii="Tahoma" w:hAnsi="Tahoma" w:cs="Tahoma"/>
                <w:snapToGrid w:val="0"/>
                <w:color w:val="000000"/>
              </w:rPr>
              <w:t>(kraj, datum)</w:t>
            </w:r>
          </w:p>
        </w:tc>
        <w:tc>
          <w:tcPr>
            <w:tcW w:w="2693" w:type="dxa"/>
            <w:gridSpan w:val="2"/>
          </w:tcPr>
          <w:p w14:paraId="4D292557" w14:textId="77777777" w:rsidR="00B445A2" w:rsidRPr="00C8579C" w:rsidRDefault="00B445A2" w:rsidP="00BC5410">
            <w:pPr>
              <w:keepNext/>
              <w:keepLines/>
              <w:ind w:right="140"/>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3E8A55A5" w14:textId="77777777" w:rsidR="00B445A2" w:rsidRPr="00C8579C" w:rsidRDefault="00B445A2" w:rsidP="00BC5410">
            <w:pPr>
              <w:keepNext/>
              <w:keepLines/>
              <w:ind w:right="140"/>
              <w:jc w:val="both"/>
              <w:rPr>
                <w:rFonts w:ascii="Tahoma" w:hAnsi="Tahoma" w:cs="Tahoma"/>
                <w:snapToGrid w:val="0"/>
                <w:color w:val="000000"/>
              </w:rPr>
            </w:pPr>
            <w:r w:rsidRPr="00C8579C">
              <w:rPr>
                <w:rFonts w:ascii="Tahoma" w:hAnsi="Tahoma" w:cs="Tahoma"/>
                <w:snapToGrid w:val="0"/>
                <w:color w:val="000000"/>
              </w:rPr>
              <w:t>(Ime in priimek ter podpis</w:t>
            </w:r>
            <w:r w:rsidR="00D5152D">
              <w:rPr>
                <w:rFonts w:ascii="Tahoma" w:hAnsi="Tahoma" w:cs="Tahoma"/>
                <w:snapToGrid w:val="0"/>
                <w:color w:val="000000"/>
              </w:rPr>
              <w:t xml:space="preserve"> </w:t>
            </w:r>
            <w:r w:rsidRPr="00C8579C">
              <w:rPr>
                <w:rFonts w:ascii="Tahoma" w:hAnsi="Tahoma" w:cs="Tahoma"/>
                <w:b/>
                <w:snapToGrid w:val="0"/>
                <w:color w:val="000000"/>
              </w:rPr>
              <w:t>ponudnika</w:t>
            </w:r>
            <w:r w:rsidRPr="00C8579C">
              <w:rPr>
                <w:rFonts w:ascii="Tahoma" w:hAnsi="Tahoma" w:cs="Tahoma"/>
                <w:snapToGrid w:val="0"/>
                <w:color w:val="000000"/>
              </w:rPr>
              <w:t>)</w:t>
            </w:r>
          </w:p>
        </w:tc>
      </w:tr>
    </w:tbl>
    <w:p w14:paraId="303DA2A2" w14:textId="77777777" w:rsidR="00B445A2" w:rsidRPr="00C8579C" w:rsidRDefault="00B445A2" w:rsidP="00BC5410">
      <w:pPr>
        <w:pStyle w:val="NavadenTimesNewRoman"/>
        <w:keepNext/>
        <w:keepLines/>
        <w:widowControl/>
        <w:pBdr>
          <w:bottom w:val="single" w:sz="12" w:space="1" w:color="auto"/>
        </w:pBdr>
        <w:ind w:right="140"/>
        <w:rPr>
          <w:rFonts w:ascii="Tahoma" w:hAnsi="Tahoma" w:cs="Tahoma"/>
          <w:b/>
          <w:sz w:val="20"/>
        </w:rPr>
      </w:pPr>
    </w:p>
    <w:p w14:paraId="4794F512" w14:textId="77777777" w:rsidR="00B445A2" w:rsidRPr="00C8579C" w:rsidRDefault="00B445A2" w:rsidP="00BC5410">
      <w:pPr>
        <w:pStyle w:val="NavadenTimesNewRoman"/>
        <w:keepNext/>
        <w:keepLines/>
        <w:widowControl/>
        <w:ind w:right="140"/>
        <w:jc w:val="both"/>
        <w:rPr>
          <w:rFonts w:ascii="Tahoma" w:hAnsi="Tahoma" w:cs="Tahoma"/>
          <w:b/>
          <w:sz w:val="20"/>
        </w:rPr>
      </w:pPr>
      <w:r w:rsidRPr="00C8579C">
        <w:rPr>
          <w:rFonts w:ascii="Tahoma" w:hAnsi="Tahoma" w:cs="Tahoma"/>
          <w:b/>
          <w:sz w:val="20"/>
        </w:rPr>
        <w:t>IZPOLNI NAROČNIK (Izdajatelj reference)!!!</w:t>
      </w:r>
    </w:p>
    <w:p w14:paraId="388A93AC" w14:textId="77777777" w:rsidR="00B445A2" w:rsidRPr="00C8579C" w:rsidRDefault="00B445A2" w:rsidP="00BC5410">
      <w:pPr>
        <w:pStyle w:val="NavadenTimesNewRoman"/>
        <w:keepNext/>
        <w:keepLines/>
        <w:widowControl/>
        <w:ind w:right="140"/>
        <w:jc w:val="both"/>
        <w:rPr>
          <w:rFonts w:ascii="Tahoma" w:hAnsi="Tahoma" w:cs="Tahoma"/>
          <w:sz w:val="20"/>
        </w:rPr>
      </w:pPr>
    </w:p>
    <w:p w14:paraId="3750090C" w14:textId="7BB54310" w:rsidR="00B445A2" w:rsidRPr="00C8579C" w:rsidRDefault="00B445A2" w:rsidP="00BC5410">
      <w:pPr>
        <w:pStyle w:val="NavadenTimesNewRoman"/>
        <w:keepNext/>
        <w:keepLines/>
        <w:widowControl/>
        <w:ind w:right="142"/>
        <w:jc w:val="both"/>
        <w:rPr>
          <w:rFonts w:ascii="Tahoma" w:eastAsia="Calibri" w:hAnsi="Tahoma" w:cs="Tahoma"/>
          <w:b/>
          <w:i/>
          <w:sz w:val="20"/>
        </w:rPr>
      </w:pPr>
      <w:r w:rsidRPr="00C8579C">
        <w:rPr>
          <w:rFonts w:ascii="Tahoma" w:hAnsi="Tahoma" w:cs="Tahoma"/>
          <w:sz w:val="20"/>
        </w:rPr>
        <w:t xml:space="preserve">Potrjujemo, da nam je na podlagi našega naročila, zgoraj navedeni izvajalec </w:t>
      </w:r>
      <w:r w:rsidRPr="00C8579C">
        <w:rPr>
          <w:rFonts w:ascii="Tahoma" w:eastAsia="Calibri" w:hAnsi="Tahoma" w:cs="Tahoma"/>
          <w:sz w:val="20"/>
        </w:rPr>
        <w:t xml:space="preserve">kvalitetno, pravočasno in skladno s pogodbenimi določili izvedel navedeno referenčno delo. Potrdilo dajemo na prošnjo izvajalca in velja izključno za potrebe pri njegovi oddaji ponudbe za pridobitev javnega naročila št. </w:t>
      </w:r>
      <w:r w:rsidR="00AD7483">
        <w:rPr>
          <w:rFonts w:ascii="Tahoma" w:hAnsi="Tahoma" w:cs="Tahoma"/>
          <w:b/>
          <w:sz w:val="20"/>
        </w:rPr>
        <w:t>VKS-</w:t>
      </w:r>
      <w:r w:rsidR="000B78C2">
        <w:rPr>
          <w:rFonts w:ascii="Tahoma" w:hAnsi="Tahoma" w:cs="Tahoma"/>
          <w:b/>
          <w:sz w:val="20"/>
        </w:rPr>
        <w:t>59/24</w:t>
      </w:r>
      <w:r w:rsidR="00032CA0" w:rsidRPr="00C8579C">
        <w:rPr>
          <w:rFonts w:ascii="Tahoma" w:hAnsi="Tahoma" w:cs="Tahoma"/>
          <w:b/>
          <w:sz w:val="20"/>
        </w:rPr>
        <w:t xml:space="preserve"> </w:t>
      </w:r>
      <w:r w:rsidRPr="00C8579C">
        <w:rPr>
          <w:rFonts w:ascii="Tahoma" w:hAnsi="Tahoma" w:cs="Tahoma"/>
          <w:b/>
          <w:sz w:val="20"/>
        </w:rPr>
        <w:t xml:space="preserve">– </w:t>
      </w:r>
      <w:r w:rsidR="00C04869">
        <w:rPr>
          <w:rFonts w:ascii="Tahoma" w:hAnsi="Tahoma" w:cs="Tahoma"/>
          <w:b/>
          <w:sz w:val="20"/>
        </w:rPr>
        <w:t>Prevzem produkta LF-A iz obdelave komunalnih odpadkov v RCERO Ljubljana</w:t>
      </w:r>
      <w:r w:rsidR="00DA0B3F" w:rsidRPr="00C8579C">
        <w:rPr>
          <w:rFonts w:ascii="Tahoma" w:hAnsi="Tahoma" w:cs="Tahoma"/>
          <w:b/>
          <w:sz w:val="20"/>
        </w:rPr>
        <w:t>.</w:t>
      </w:r>
      <w:r w:rsidR="00C609F8" w:rsidRPr="00C8579C">
        <w:rPr>
          <w:rFonts w:ascii="Tahoma" w:hAnsi="Tahoma" w:cs="Tahoma"/>
          <w:b/>
          <w:sz w:val="20"/>
        </w:rPr>
        <w:t xml:space="preserve"> </w:t>
      </w:r>
    </w:p>
    <w:p w14:paraId="1477E9DA" w14:textId="77777777" w:rsidR="00925C4C" w:rsidRDefault="00B445A2" w:rsidP="00BC5410">
      <w:pPr>
        <w:pStyle w:val="NavadenTimesNewRoman"/>
        <w:keepNext/>
        <w:keepLines/>
        <w:widowControl/>
        <w:ind w:right="140"/>
        <w:jc w:val="both"/>
        <w:rPr>
          <w:rFonts w:ascii="Tahoma" w:hAnsi="Tahoma" w:cs="Tahoma"/>
          <w:sz w:val="20"/>
        </w:rPr>
      </w:pPr>
      <w:r w:rsidRPr="00C8579C">
        <w:rPr>
          <w:rFonts w:ascii="Tahoma" w:hAnsi="Tahoma" w:cs="Tahoma"/>
          <w:sz w:val="20"/>
        </w:rPr>
        <w:tab/>
        <w:t xml:space="preserve"> </w:t>
      </w:r>
    </w:p>
    <w:p w14:paraId="57531787" w14:textId="77777777" w:rsidR="00925C4C" w:rsidRPr="00C8579C" w:rsidRDefault="00925C4C" w:rsidP="00BC5410">
      <w:pPr>
        <w:pStyle w:val="NavadenTimesNewRoman"/>
        <w:keepNext/>
        <w:keepLines/>
        <w:widowControl/>
        <w:ind w:right="140"/>
        <w:jc w:val="both"/>
        <w:rPr>
          <w:rFonts w:ascii="Tahoma" w:hAnsi="Tahoma" w:cs="Tahoma"/>
          <w:sz w:val="20"/>
        </w:rPr>
      </w:pPr>
    </w:p>
    <w:p w14:paraId="29BA6CE3" w14:textId="674A0CB5" w:rsidR="00B445A2" w:rsidRDefault="00B445A2" w:rsidP="00BC5410">
      <w:pPr>
        <w:pStyle w:val="NavadenTimesNewRoman"/>
        <w:keepNext/>
        <w:keepLines/>
        <w:widowControl/>
        <w:ind w:right="140"/>
        <w:jc w:val="center"/>
        <w:rPr>
          <w:rFonts w:ascii="Tahoma" w:hAnsi="Tahoma" w:cs="Tahoma"/>
          <w:sz w:val="20"/>
        </w:rPr>
      </w:pPr>
      <w:r w:rsidRPr="00C8579C">
        <w:rPr>
          <w:rFonts w:ascii="Tahoma" w:hAnsi="Tahoma" w:cs="Tahoma"/>
          <w:sz w:val="20"/>
        </w:rPr>
        <w:t xml:space="preserve">Izjavljamo, da smo </w:t>
      </w:r>
      <w:r w:rsidRPr="00C8579C">
        <w:rPr>
          <w:rFonts w:ascii="Tahoma" w:hAnsi="Tahoma" w:cs="Tahoma"/>
          <w:b/>
          <w:i/>
          <w:sz w:val="20"/>
        </w:rPr>
        <w:t>javni  /  zasebni</w:t>
      </w:r>
      <w:r w:rsidRPr="00C8579C">
        <w:rPr>
          <w:rFonts w:ascii="Tahoma" w:hAnsi="Tahoma" w:cs="Tahoma"/>
          <w:sz w:val="20"/>
        </w:rPr>
        <w:t xml:space="preserve"> naročnik. (Ustrezno obkrožite)</w:t>
      </w:r>
    </w:p>
    <w:p w14:paraId="1ED65FC9" w14:textId="2125684E" w:rsidR="00C855AA" w:rsidRDefault="00C855AA" w:rsidP="00BC5410">
      <w:pPr>
        <w:pStyle w:val="NavadenTimesNewRoman"/>
        <w:keepNext/>
        <w:keepLines/>
        <w:widowControl/>
        <w:ind w:right="140"/>
        <w:jc w:val="center"/>
        <w:rPr>
          <w:rFonts w:ascii="Tahoma" w:hAnsi="Tahoma" w:cs="Tahoma"/>
          <w:sz w:val="20"/>
        </w:rPr>
      </w:pPr>
    </w:p>
    <w:p w14:paraId="331F3A59" w14:textId="77777777" w:rsidR="00C855AA" w:rsidRDefault="00C855AA" w:rsidP="00BC5410">
      <w:pPr>
        <w:pStyle w:val="NavadenTimesNewRoman"/>
        <w:keepNext/>
        <w:keepLines/>
        <w:widowControl/>
        <w:ind w:right="140"/>
        <w:jc w:val="center"/>
        <w:rPr>
          <w:rFonts w:ascii="Tahoma" w:hAnsi="Tahoma" w:cs="Tahoma"/>
          <w:sz w:val="20"/>
        </w:rPr>
      </w:pPr>
    </w:p>
    <w:p w14:paraId="6FF007F2" w14:textId="77777777" w:rsidR="00925C4C" w:rsidRPr="00C8579C" w:rsidRDefault="00925C4C" w:rsidP="00BC5410">
      <w:pPr>
        <w:pStyle w:val="NavadenTimesNewRoman"/>
        <w:keepNext/>
        <w:keepLines/>
        <w:widowControl/>
        <w:ind w:right="140"/>
        <w:jc w:val="center"/>
        <w:rPr>
          <w:rFonts w:ascii="Tahoma" w:hAnsi="Tahoma" w:cs="Tahoma"/>
          <w:sz w:val="20"/>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B445A2" w:rsidRPr="00C8579C" w14:paraId="3A67DF57" w14:textId="77777777" w:rsidTr="00C24835">
        <w:trPr>
          <w:trHeight w:val="235"/>
        </w:trPr>
        <w:tc>
          <w:tcPr>
            <w:tcW w:w="3402" w:type="dxa"/>
            <w:tcBorders>
              <w:bottom w:val="single" w:sz="4" w:space="0" w:color="auto"/>
            </w:tcBorders>
          </w:tcPr>
          <w:p w14:paraId="666DB3B1" w14:textId="77777777" w:rsidR="00B445A2" w:rsidRPr="00C8579C" w:rsidRDefault="00B445A2" w:rsidP="00BC5410">
            <w:pPr>
              <w:keepNext/>
              <w:keepLines/>
              <w:ind w:right="140"/>
              <w:jc w:val="both"/>
              <w:rPr>
                <w:rFonts w:ascii="Tahoma" w:hAnsi="Tahoma" w:cs="Tahoma"/>
                <w:snapToGrid w:val="0"/>
                <w:color w:val="000000"/>
              </w:rPr>
            </w:pPr>
          </w:p>
        </w:tc>
        <w:tc>
          <w:tcPr>
            <w:tcW w:w="2552" w:type="dxa"/>
          </w:tcPr>
          <w:p w14:paraId="199372FB" w14:textId="77777777" w:rsidR="00B445A2" w:rsidRPr="00C8579C" w:rsidRDefault="00B445A2" w:rsidP="00BC5410">
            <w:pPr>
              <w:keepNext/>
              <w:keepLines/>
              <w:ind w:right="140"/>
              <w:jc w:val="center"/>
              <w:rPr>
                <w:rFonts w:ascii="Tahoma" w:hAnsi="Tahoma" w:cs="Tahoma"/>
                <w:snapToGrid w:val="0"/>
                <w:color w:val="000000"/>
              </w:rPr>
            </w:pPr>
          </w:p>
        </w:tc>
        <w:tc>
          <w:tcPr>
            <w:tcW w:w="3119" w:type="dxa"/>
            <w:tcBorders>
              <w:bottom w:val="single" w:sz="4" w:space="0" w:color="auto"/>
            </w:tcBorders>
          </w:tcPr>
          <w:p w14:paraId="48AECD51" w14:textId="77777777" w:rsidR="00B445A2" w:rsidRPr="00C8579C" w:rsidRDefault="00B445A2" w:rsidP="00BC5410">
            <w:pPr>
              <w:keepNext/>
              <w:keepLines/>
              <w:tabs>
                <w:tab w:val="left" w:pos="567"/>
                <w:tab w:val="num" w:pos="851"/>
                <w:tab w:val="left" w:pos="993"/>
              </w:tabs>
              <w:ind w:right="140"/>
              <w:jc w:val="both"/>
              <w:rPr>
                <w:rFonts w:ascii="Tahoma" w:hAnsi="Tahoma" w:cs="Tahoma"/>
                <w:snapToGrid w:val="0"/>
                <w:color w:val="000000"/>
              </w:rPr>
            </w:pPr>
          </w:p>
          <w:p w14:paraId="750776DC" w14:textId="77777777" w:rsidR="00B445A2" w:rsidRPr="00C8579C" w:rsidRDefault="00B445A2" w:rsidP="00BC5410">
            <w:pPr>
              <w:keepNext/>
              <w:keepLines/>
              <w:tabs>
                <w:tab w:val="left" w:pos="567"/>
                <w:tab w:val="num" w:pos="851"/>
                <w:tab w:val="left" w:pos="993"/>
              </w:tabs>
              <w:ind w:right="140"/>
              <w:jc w:val="both"/>
              <w:rPr>
                <w:rFonts w:ascii="Tahoma" w:hAnsi="Tahoma" w:cs="Tahoma"/>
                <w:snapToGrid w:val="0"/>
                <w:color w:val="000000"/>
              </w:rPr>
            </w:pPr>
          </w:p>
        </w:tc>
      </w:tr>
      <w:tr w:rsidR="00B445A2" w:rsidRPr="00C8579C" w14:paraId="3055CA2F" w14:textId="77777777" w:rsidTr="00C24835">
        <w:trPr>
          <w:trHeight w:val="235"/>
        </w:trPr>
        <w:tc>
          <w:tcPr>
            <w:tcW w:w="3402" w:type="dxa"/>
            <w:tcBorders>
              <w:top w:val="single" w:sz="4" w:space="0" w:color="auto"/>
            </w:tcBorders>
          </w:tcPr>
          <w:p w14:paraId="3DEFEB8A" w14:textId="77777777" w:rsidR="00B445A2" w:rsidRPr="00C8579C" w:rsidRDefault="00B445A2" w:rsidP="00BC5410">
            <w:pPr>
              <w:keepNext/>
              <w:keepLines/>
              <w:ind w:right="140"/>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382BEC4B" w14:textId="77777777" w:rsidR="00B445A2" w:rsidRPr="00C8579C" w:rsidRDefault="00B445A2" w:rsidP="00BC5410">
            <w:pPr>
              <w:keepNext/>
              <w:keepLines/>
              <w:ind w:right="140"/>
              <w:jc w:val="center"/>
              <w:rPr>
                <w:rFonts w:ascii="Tahoma" w:hAnsi="Tahoma" w:cs="Tahoma"/>
                <w:snapToGrid w:val="0"/>
                <w:color w:val="000000"/>
              </w:rPr>
            </w:pPr>
            <w:r w:rsidRPr="00C8579C">
              <w:rPr>
                <w:rFonts w:ascii="Tahoma" w:hAnsi="Tahoma" w:cs="Tahoma"/>
                <w:snapToGrid w:val="0"/>
                <w:color w:val="000000"/>
              </w:rPr>
              <w:t>žig</w:t>
            </w:r>
          </w:p>
        </w:tc>
        <w:tc>
          <w:tcPr>
            <w:tcW w:w="3119" w:type="dxa"/>
            <w:tcBorders>
              <w:top w:val="single" w:sz="4" w:space="0" w:color="auto"/>
            </w:tcBorders>
          </w:tcPr>
          <w:p w14:paraId="0814C6F3" w14:textId="77777777" w:rsidR="00B445A2" w:rsidRPr="00C8579C" w:rsidRDefault="00B445A2" w:rsidP="00BC5410">
            <w:pPr>
              <w:keepNext/>
              <w:keepLines/>
              <w:ind w:right="140"/>
              <w:jc w:val="both"/>
              <w:rPr>
                <w:rFonts w:ascii="Tahoma" w:hAnsi="Tahoma" w:cs="Tahoma"/>
                <w:snapToGrid w:val="0"/>
                <w:color w:val="000000"/>
              </w:rPr>
            </w:pPr>
            <w:r w:rsidRPr="00C8579C">
              <w:rPr>
                <w:rFonts w:ascii="Tahoma" w:hAnsi="Tahoma" w:cs="Tahoma"/>
                <w:snapToGrid w:val="0"/>
                <w:color w:val="000000"/>
              </w:rPr>
              <w:t>(Ime in priimek ter podpis</w:t>
            </w:r>
            <w:r w:rsidR="00D5152D">
              <w:rPr>
                <w:rFonts w:ascii="Tahoma" w:hAnsi="Tahoma" w:cs="Tahoma"/>
                <w:snapToGrid w:val="0"/>
                <w:color w:val="000000"/>
              </w:rPr>
              <w:t xml:space="preserve"> </w:t>
            </w:r>
            <w:r w:rsidRPr="00C8579C">
              <w:rPr>
                <w:rFonts w:ascii="Tahoma" w:hAnsi="Tahoma" w:cs="Tahoma"/>
                <w:b/>
                <w:snapToGrid w:val="0"/>
                <w:color w:val="000000"/>
              </w:rPr>
              <w:t>izdajatelja reference</w:t>
            </w:r>
            <w:r w:rsidRPr="00C8579C">
              <w:rPr>
                <w:rFonts w:ascii="Tahoma" w:hAnsi="Tahoma" w:cs="Tahoma"/>
                <w:snapToGrid w:val="0"/>
                <w:color w:val="000000"/>
              </w:rPr>
              <w:t>)</w:t>
            </w:r>
          </w:p>
          <w:p w14:paraId="2021199E" w14:textId="77777777" w:rsidR="003F7FCC" w:rsidRPr="00C8579C" w:rsidRDefault="003F7FCC" w:rsidP="00BC5410">
            <w:pPr>
              <w:keepNext/>
              <w:keepLines/>
              <w:ind w:right="140"/>
              <w:jc w:val="both"/>
              <w:rPr>
                <w:rFonts w:ascii="Tahoma" w:hAnsi="Tahoma" w:cs="Tahoma"/>
                <w:snapToGrid w:val="0"/>
                <w:color w:val="000000"/>
              </w:rPr>
            </w:pPr>
          </w:p>
          <w:p w14:paraId="30E084DC" w14:textId="77777777" w:rsidR="00805B6C" w:rsidRPr="00C8579C" w:rsidRDefault="00805B6C" w:rsidP="00BC5410">
            <w:pPr>
              <w:keepNext/>
              <w:keepLines/>
              <w:ind w:right="140"/>
              <w:jc w:val="both"/>
              <w:rPr>
                <w:rFonts w:ascii="Tahoma" w:hAnsi="Tahoma" w:cs="Tahoma"/>
                <w:snapToGrid w:val="0"/>
                <w:color w:val="000000"/>
              </w:rPr>
            </w:pPr>
          </w:p>
        </w:tc>
      </w:tr>
    </w:tbl>
    <w:p w14:paraId="663A33E1" w14:textId="77777777" w:rsidR="00B445A2" w:rsidRDefault="00B445A2" w:rsidP="00BC5410">
      <w:pPr>
        <w:keepNext/>
        <w:keepLines/>
        <w:rPr>
          <w:rFonts w:ascii="Tahoma" w:hAnsi="Tahoma" w:cs="Tahoma"/>
        </w:rPr>
      </w:pPr>
    </w:p>
    <w:p w14:paraId="61E53187" w14:textId="77777777" w:rsidR="001A7314" w:rsidRDefault="001A7314" w:rsidP="00BC5410">
      <w:pPr>
        <w:keepNext/>
        <w:keepLines/>
        <w:rPr>
          <w:rFonts w:ascii="Tahoma" w:hAnsi="Tahoma" w:cs="Tahoma"/>
        </w:rPr>
      </w:pPr>
    </w:p>
    <w:p w14:paraId="30A9EC60" w14:textId="77777777" w:rsidR="00556B89" w:rsidRDefault="00556B89" w:rsidP="00BC5410">
      <w:pPr>
        <w:keepNext/>
        <w:keepLines/>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363"/>
      </w:tblGrid>
      <w:tr w:rsidR="002F5EB2" w:rsidRPr="005D654E" w14:paraId="7425C95F" w14:textId="77777777" w:rsidTr="00C755BB">
        <w:tc>
          <w:tcPr>
            <w:tcW w:w="7867" w:type="dxa"/>
            <w:tcBorders>
              <w:top w:val="single" w:sz="4" w:space="0" w:color="auto"/>
              <w:bottom w:val="single" w:sz="4" w:space="0" w:color="auto"/>
            </w:tcBorders>
            <w:shd w:val="clear" w:color="auto" w:fill="auto"/>
          </w:tcPr>
          <w:p w14:paraId="14F91168" w14:textId="77777777" w:rsidR="002F5EB2" w:rsidRPr="005D654E" w:rsidRDefault="002F5EB2" w:rsidP="00BC5410">
            <w:pPr>
              <w:keepNext/>
              <w:keepLines/>
              <w:rPr>
                <w:rFonts w:ascii="Tahoma" w:hAnsi="Tahoma" w:cs="Tahoma"/>
              </w:rPr>
            </w:pPr>
            <w:r w:rsidRPr="005D654E">
              <w:rPr>
                <w:rFonts w:ascii="Tahoma" w:hAnsi="Tahoma" w:cs="Tahoma"/>
              </w:rPr>
              <w:t>POSTOPEK RAVNANJA Z ODPADKI</w:t>
            </w:r>
          </w:p>
        </w:tc>
        <w:tc>
          <w:tcPr>
            <w:tcW w:w="912" w:type="dxa"/>
            <w:tcBorders>
              <w:top w:val="single" w:sz="4" w:space="0" w:color="auto"/>
              <w:bottom w:val="single" w:sz="4" w:space="0" w:color="auto"/>
              <w:right w:val="nil"/>
            </w:tcBorders>
            <w:shd w:val="clear" w:color="auto" w:fill="auto"/>
          </w:tcPr>
          <w:p w14:paraId="321D84DF" w14:textId="77777777" w:rsidR="002F5EB2" w:rsidRPr="005D654E" w:rsidRDefault="002F5EB2" w:rsidP="00BC5410">
            <w:pPr>
              <w:keepNext/>
              <w:keepLines/>
              <w:jc w:val="right"/>
              <w:rPr>
                <w:rFonts w:ascii="Tahoma" w:hAnsi="Tahoma" w:cs="Tahoma"/>
                <w:b/>
              </w:rPr>
            </w:pPr>
            <w:r>
              <w:rPr>
                <w:rFonts w:ascii="Tahoma" w:hAnsi="Tahoma" w:cs="Tahoma"/>
                <w:b/>
                <w:i/>
              </w:rPr>
              <w:t>P</w:t>
            </w:r>
            <w:r w:rsidRPr="005D654E">
              <w:rPr>
                <w:rFonts w:ascii="Tahoma" w:hAnsi="Tahoma" w:cs="Tahoma"/>
                <w:b/>
                <w:i/>
              </w:rPr>
              <w:t xml:space="preserve">riloga </w:t>
            </w:r>
          </w:p>
        </w:tc>
        <w:tc>
          <w:tcPr>
            <w:tcW w:w="363" w:type="dxa"/>
            <w:tcBorders>
              <w:top w:val="single" w:sz="4" w:space="0" w:color="auto"/>
              <w:left w:val="nil"/>
              <w:bottom w:val="single" w:sz="4" w:space="0" w:color="auto"/>
            </w:tcBorders>
            <w:shd w:val="clear" w:color="auto" w:fill="auto"/>
          </w:tcPr>
          <w:p w14:paraId="317F1A6E" w14:textId="77777777" w:rsidR="002F5EB2" w:rsidRPr="005D654E" w:rsidRDefault="002F5EB2" w:rsidP="00BC5410">
            <w:pPr>
              <w:keepNext/>
              <w:keepLines/>
              <w:rPr>
                <w:rFonts w:ascii="Tahoma" w:hAnsi="Tahoma" w:cs="Tahoma"/>
                <w:b/>
                <w:i/>
              </w:rPr>
            </w:pPr>
            <w:r>
              <w:rPr>
                <w:rFonts w:ascii="Tahoma" w:hAnsi="Tahoma" w:cs="Tahoma"/>
                <w:b/>
                <w:i/>
              </w:rPr>
              <w:t>7</w:t>
            </w:r>
          </w:p>
        </w:tc>
      </w:tr>
    </w:tbl>
    <w:p w14:paraId="68AB326D" w14:textId="77777777" w:rsidR="002F5EB2" w:rsidRDefault="002F5EB2" w:rsidP="00BC5410">
      <w:pPr>
        <w:keepNext/>
        <w:keepLines/>
        <w:jc w:val="both"/>
        <w:rPr>
          <w:rFonts w:ascii="Tahoma" w:hAnsi="Tahoma" w:cs="Tahoma"/>
        </w:rPr>
      </w:pPr>
    </w:p>
    <w:p w14:paraId="0ABA759D" w14:textId="77777777" w:rsidR="002F5EB2" w:rsidRPr="00B445A2" w:rsidRDefault="002F5EB2" w:rsidP="00BC5410">
      <w:pPr>
        <w:keepNext/>
        <w:keepLines/>
        <w:tabs>
          <w:tab w:val="left" w:pos="8646"/>
        </w:tabs>
        <w:ind w:right="284"/>
        <w:jc w:val="both"/>
        <w:rPr>
          <w:rFonts w:ascii="Tahoma" w:hAnsi="Tahoma" w:cs="Tahoma"/>
          <w:color w:val="000000"/>
        </w:rPr>
      </w:pPr>
      <w:r>
        <w:rPr>
          <w:rFonts w:ascii="Tahoma" w:hAnsi="Tahoma" w:cs="Tahoma"/>
        </w:rPr>
        <w:t xml:space="preserve">Ponudnik </w:t>
      </w:r>
      <w:r w:rsidRPr="00C509F8">
        <w:rPr>
          <w:rFonts w:ascii="Tahoma" w:hAnsi="Tahoma" w:cs="Tahoma"/>
        </w:rPr>
        <w:t xml:space="preserve">mora navesti celoten postopek </w:t>
      </w:r>
      <w:r>
        <w:rPr>
          <w:rFonts w:ascii="Tahoma" w:hAnsi="Tahoma" w:cs="Tahoma"/>
        </w:rPr>
        <w:t xml:space="preserve">nadaljnjega </w:t>
      </w:r>
      <w:r w:rsidRPr="00C509F8">
        <w:rPr>
          <w:rFonts w:ascii="Tahoma" w:hAnsi="Tahoma" w:cs="Tahoma"/>
        </w:rPr>
        <w:t>ravnanja z odpadki</w:t>
      </w:r>
      <w:r>
        <w:rPr>
          <w:rFonts w:ascii="Tahoma" w:hAnsi="Tahoma" w:cs="Tahoma"/>
        </w:rPr>
        <w:t xml:space="preserve"> oziroma nadaljnje obdelave produkta</w:t>
      </w:r>
      <w:r w:rsidRPr="00C509F8">
        <w:rPr>
          <w:rFonts w:ascii="Tahoma" w:hAnsi="Tahoma" w:cs="Tahoma"/>
        </w:rPr>
        <w:t xml:space="preserve">, ki vključuje tudi tehnološki postopek </w:t>
      </w:r>
      <w:r>
        <w:rPr>
          <w:rFonts w:ascii="Tahoma" w:hAnsi="Tahoma" w:cs="Tahoma"/>
        </w:rPr>
        <w:t>obdelave</w:t>
      </w:r>
      <w:r w:rsidRPr="00C509F8">
        <w:rPr>
          <w:rFonts w:ascii="Tahoma" w:hAnsi="Tahoma" w:cs="Tahoma"/>
        </w:rPr>
        <w:t xml:space="preserve">, lokacijo ter opis </w:t>
      </w:r>
      <w:r>
        <w:rPr>
          <w:rFonts w:ascii="Tahoma" w:hAnsi="Tahoma" w:cs="Tahoma"/>
        </w:rPr>
        <w:t>izvajalca obdelave</w:t>
      </w:r>
      <w:r w:rsidRPr="00C509F8">
        <w:rPr>
          <w:rFonts w:ascii="Tahoma" w:hAnsi="Tahoma" w:cs="Tahoma"/>
        </w:rPr>
        <w:t xml:space="preserve"> (podjetje, naslov)</w:t>
      </w:r>
      <w:r w:rsidRPr="00C555C5">
        <w:rPr>
          <w:rFonts w:ascii="Tahoma" w:hAnsi="Tahoma" w:cs="Tahoma"/>
          <w:color w:val="FF0000"/>
        </w:rPr>
        <w:t xml:space="preserve"> </w:t>
      </w:r>
      <w:r w:rsidRPr="00B445A2">
        <w:rPr>
          <w:rFonts w:ascii="Tahoma" w:hAnsi="Tahoma" w:cs="Tahoma"/>
          <w:color w:val="000000"/>
        </w:rPr>
        <w:t>vključno z navedbo začasnega skladiščenja oziroma razpolaganja z objekti do pridobitve dovoljenj v primeru nadaljnje obdelave izven območja Republike Slovenije.</w:t>
      </w:r>
    </w:p>
    <w:p w14:paraId="2E3EBEBC" w14:textId="77777777" w:rsidR="002F5EB2" w:rsidRPr="00B445A2" w:rsidRDefault="002F5EB2" w:rsidP="00BC5410">
      <w:pPr>
        <w:keepNext/>
        <w:keepLines/>
        <w:jc w:val="both"/>
        <w:rPr>
          <w:rFonts w:ascii="Tahoma" w:hAnsi="Tahoma" w:cs="Tahoma"/>
          <w:color w:val="000000"/>
        </w:rPr>
      </w:pPr>
    </w:p>
    <w:p w14:paraId="3827FCB4" w14:textId="77777777" w:rsidR="002F5EB2" w:rsidRPr="00B445A2" w:rsidRDefault="002F5EB2" w:rsidP="00BC5410">
      <w:pPr>
        <w:keepNext/>
        <w:keepLines/>
        <w:jc w:val="both"/>
        <w:rPr>
          <w:rFonts w:ascii="Tahoma" w:hAnsi="Tahoma" w:cs="Tahoma"/>
          <w:color w:val="000000"/>
        </w:rPr>
      </w:pPr>
    </w:p>
    <w:p w14:paraId="71164706" w14:textId="77777777" w:rsidR="002F5EB2" w:rsidRPr="00C509F8" w:rsidRDefault="002F5EB2" w:rsidP="00BC5410">
      <w:pPr>
        <w:keepNext/>
        <w:keepLines/>
        <w:rPr>
          <w:rFonts w:ascii="Tahoma" w:hAnsi="Tahoma" w:cs="Tahoma"/>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394"/>
        <w:gridCol w:w="2693"/>
      </w:tblGrid>
      <w:tr w:rsidR="002F5EB2" w:rsidRPr="00C509F8" w14:paraId="12225872" w14:textId="77777777" w:rsidTr="00C755BB">
        <w:trPr>
          <w:trHeight w:val="353"/>
        </w:trPr>
        <w:tc>
          <w:tcPr>
            <w:tcW w:w="2093" w:type="dxa"/>
            <w:shd w:val="clear" w:color="auto" w:fill="auto"/>
          </w:tcPr>
          <w:p w14:paraId="7EAFB5E0" w14:textId="77777777" w:rsidR="002F5EB2" w:rsidRPr="00C509F8" w:rsidRDefault="002F5EB2" w:rsidP="00BC5410">
            <w:pPr>
              <w:pStyle w:val="Naslov"/>
              <w:keepNext/>
              <w:keepLines/>
              <w:rPr>
                <w:rFonts w:ascii="Tahoma" w:hAnsi="Tahoma" w:cs="Tahoma"/>
                <w:b w:val="0"/>
                <w:sz w:val="20"/>
                <w:lang w:val="sl-SI"/>
              </w:rPr>
            </w:pPr>
            <w:r w:rsidRPr="00C509F8">
              <w:rPr>
                <w:rFonts w:ascii="Tahoma" w:hAnsi="Tahoma" w:cs="Tahoma"/>
                <w:b w:val="0"/>
                <w:sz w:val="20"/>
                <w:lang w:val="sl-SI"/>
              </w:rPr>
              <w:t>FAZA</w:t>
            </w:r>
          </w:p>
        </w:tc>
        <w:tc>
          <w:tcPr>
            <w:tcW w:w="4394" w:type="dxa"/>
            <w:shd w:val="clear" w:color="auto" w:fill="auto"/>
          </w:tcPr>
          <w:p w14:paraId="35E14697" w14:textId="77777777" w:rsidR="002F5EB2" w:rsidRPr="00B445A2" w:rsidRDefault="002F5EB2" w:rsidP="00BC5410">
            <w:pPr>
              <w:pStyle w:val="Naslov"/>
              <w:keepNext/>
              <w:keepLines/>
              <w:rPr>
                <w:rFonts w:ascii="Tahoma" w:hAnsi="Tahoma" w:cs="Tahoma"/>
                <w:b w:val="0"/>
                <w:color w:val="000000"/>
                <w:sz w:val="20"/>
                <w:lang w:val="sl-SI"/>
              </w:rPr>
            </w:pPr>
            <w:r w:rsidRPr="00B445A2">
              <w:rPr>
                <w:rFonts w:ascii="Tahoma" w:hAnsi="Tahoma" w:cs="Tahoma"/>
                <w:b w:val="0"/>
                <w:color w:val="000000"/>
                <w:sz w:val="20"/>
                <w:lang w:val="sl-SI"/>
              </w:rPr>
              <w:t>OPIS (tehnološki postopek, lokacija)</w:t>
            </w:r>
          </w:p>
        </w:tc>
        <w:tc>
          <w:tcPr>
            <w:tcW w:w="2693" w:type="dxa"/>
            <w:shd w:val="clear" w:color="auto" w:fill="auto"/>
          </w:tcPr>
          <w:p w14:paraId="1E5DDE35" w14:textId="77777777" w:rsidR="002F5EB2" w:rsidRPr="00B445A2" w:rsidRDefault="002F5EB2" w:rsidP="00BC5410">
            <w:pPr>
              <w:pStyle w:val="Naslov"/>
              <w:keepNext/>
              <w:keepLines/>
              <w:rPr>
                <w:rFonts w:ascii="Tahoma" w:hAnsi="Tahoma" w:cs="Tahoma"/>
                <w:b w:val="0"/>
                <w:color w:val="000000"/>
                <w:sz w:val="20"/>
                <w:lang w:val="sl-SI"/>
              </w:rPr>
            </w:pPr>
            <w:r w:rsidRPr="00B445A2">
              <w:rPr>
                <w:rFonts w:ascii="Tahoma" w:hAnsi="Tahoma" w:cs="Tahoma"/>
                <w:b w:val="0"/>
                <w:color w:val="000000"/>
                <w:sz w:val="20"/>
                <w:lang w:val="sl-SI"/>
              </w:rPr>
              <w:t>IZVAJALEC</w:t>
            </w:r>
          </w:p>
        </w:tc>
      </w:tr>
      <w:tr w:rsidR="002F5EB2" w:rsidRPr="00C509F8" w14:paraId="4BA252D2" w14:textId="77777777" w:rsidTr="00C755BB">
        <w:trPr>
          <w:trHeight w:val="793"/>
        </w:trPr>
        <w:tc>
          <w:tcPr>
            <w:tcW w:w="2093" w:type="dxa"/>
            <w:shd w:val="clear" w:color="auto" w:fill="auto"/>
          </w:tcPr>
          <w:p w14:paraId="4AA7C1F0" w14:textId="77777777" w:rsidR="002F5EB2" w:rsidRDefault="002F5EB2" w:rsidP="00BC5410">
            <w:pPr>
              <w:pStyle w:val="Naslov"/>
              <w:keepNext/>
              <w:keepLines/>
              <w:jc w:val="left"/>
              <w:rPr>
                <w:rFonts w:ascii="Tahoma" w:hAnsi="Tahoma" w:cs="Tahoma"/>
                <w:sz w:val="20"/>
                <w:lang w:val="sl-SI"/>
              </w:rPr>
            </w:pPr>
          </w:p>
          <w:p w14:paraId="20C7FAB1" w14:textId="77777777" w:rsidR="002F5EB2" w:rsidRPr="00C509F8" w:rsidRDefault="002F5EB2" w:rsidP="00BC5410">
            <w:pPr>
              <w:pStyle w:val="Naslov"/>
              <w:keepNext/>
              <w:keepLines/>
              <w:jc w:val="left"/>
              <w:rPr>
                <w:rFonts w:ascii="Tahoma" w:hAnsi="Tahoma" w:cs="Tahoma"/>
                <w:sz w:val="20"/>
                <w:lang w:val="sl-SI"/>
              </w:rPr>
            </w:pPr>
            <w:r w:rsidRPr="00C509F8">
              <w:rPr>
                <w:rFonts w:ascii="Tahoma" w:hAnsi="Tahoma" w:cs="Tahoma"/>
                <w:sz w:val="20"/>
                <w:lang w:val="sl-SI"/>
              </w:rPr>
              <w:t>Prevoz</w:t>
            </w:r>
          </w:p>
          <w:p w14:paraId="32E91E5C" w14:textId="77777777" w:rsidR="002F5EB2" w:rsidRPr="00C509F8" w:rsidRDefault="002F5EB2" w:rsidP="00BC5410">
            <w:pPr>
              <w:pStyle w:val="Naslov"/>
              <w:keepNext/>
              <w:keepLines/>
              <w:jc w:val="left"/>
              <w:rPr>
                <w:rFonts w:ascii="Tahoma" w:hAnsi="Tahoma" w:cs="Tahoma"/>
                <w:sz w:val="20"/>
                <w:lang w:val="sl-SI"/>
              </w:rPr>
            </w:pPr>
          </w:p>
          <w:p w14:paraId="343E82E5" w14:textId="77777777" w:rsidR="002F5EB2" w:rsidRPr="00C509F8" w:rsidRDefault="002F5EB2" w:rsidP="00BC5410">
            <w:pPr>
              <w:pStyle w:val="Naslov"/>
              <w:keepNext/>
              <w:keepLines/>
              <w:jc w:val="left"/>
              <w:rPr>
                <w:rFonts w:ascii="Tahoma" w:hAnsi="Tahoma" w:cs="Tahoma"/>
                <w:sz w:val="20"/>
                <w:lang w:val="sl-SI"/>
              </w:rPr>
            </w:pPr>
          </w:p>
          <w:p w14:paraId="5D304C01" w14:textId="77777777" w:rsidR="002F5EB2" w:rsidRPr="00C509F8" w:rsidRDefault="002F5EB2" w:rsidP="00BC5410">
            <w:pPr>
              <w:pStyle w:val="Naslov"/>
              <w:keepNext/>
              <w:keepLines/>
              <w:jc w:val="left"/>
              <w:rPr>
                <w:rFonts w:ascii="Tahoma" w:hAnsi="Tahoma" w:cs="Tahoma"/>
                <w:sz w:val="20"/>
                <w:lang w:val="sl-SI"/>
              </w:rPr>
            </w:pPr>
          </w:p>
          <w:p w14:paraId="20E0A0C6" w14:textId="77777777" w:rsidR="002F5EB2" w:rsidRPr="00C509F8" w:rsidRDefault="002F5EB2" w:rsidP="00BC5410">
            <w:pPr>
              <w:pStyle w:val="Naslov"/>
              <w:keepNext/>
              <w:keepLines/>
              <w:jc w:val="left"/>
              <w:rPr>
                <w:rFonts w:ascii="Tahoma" w:hAnsi="Tahoma" w:cs="Tahoma"/>
                <w:sz w:val="20"/>
                <w:lang w:val="sl-SI"/>
              </w:rPr>
            </w:pPr>
          </w:p>
          <w:p w14:paraId="6484A0AC" w14:textId="77777777" w:rsidR="002F5EB2" w:rsidRPr="00C509F8" w:rsidRDefault="002F5EB2" w:rsidP="00BC5410">
            <w:pPr>
              <w:pStyle w:val="Naslov"/>
              <w:keepNext/>
              <w:keepLines/>
              <w:jc w:val="left"/>
              <w:rPr>
                <w:rFonts w:ascii="Tahoma" w:hAnsi="Tahoma" w:cs="Tahoma"/>
                <w:sz w:val="20"/>
                <w:lang w:val="sl-SI"/>
              </w:rPr>
            </w:pPr>
          </w:p>
          <w:p w14:paraId="4F14D108" w14:textId="77777777" w:rsidR="002F5EB2" w:rsidRPr="00C509F8" w:rsidRDefault="002F5EB2" w:rsidP="00BC5410">
            <w:pPr>
              <w:pStyle w:val="Naslov"/>
              <w:keepNext/>
              <w:keepLines/>
              <w:jc w:val="left"/>
              <w:rPr>
                <w:rFonts w:ascii="Tahoma" w:hAnsi="Tahoma" w:cs="Tahoma"/>
                <w:sz w:val="20"/>
                <w:lang w:val="sl-SI"/>
              </w:rPr>
            </w:pPr>
          </w:p>
          <w:p w14:paraId="6CA404FB" w14:textId="77777777" w:rsidR="002F5EB2" w:rsidRPr="00C509F8" w:rsidRDefault="002F5EB2" w:rsidP="00BC5410">
            <w:pPr>
              <w:pStyle w:val="Naslov"/>
              <w:keepNext/>
              <w:keepLines/>
              <w:jc w:val="left"/>
              <w:rPr>
                <w:rFonts w:ascii="Tahoma" w:hAnsi="Tahoma" w:cs="Tahoma"/>
                <w:sz w:val="20"/>
                <w:lang w:val="sl-SI"/>
              </w:rPr>
            </w:pPr>
          </w:p>
        </w:tc>
        <w:tc>
          <w:tcPr>
            <w:tcW w:w="4394" w:type="dxa"/>
            <w:shd w:val="clear" w:color="auto" w:fill="auto"/>
          </w:tcPr>
          <w:p w14:paraId="6B6012A8" w14:textId="77777777" w:rsidR="002F5EB2" w:rsidRPr="00B445A2" w:rsidRDefault="002F5EB2" w:rsidP="00BC5410">
            <w:pPr>
              <w:pStyle w:val="Naslov"/>
              <w:keepNext/>
              <w:keepLines/>
              <w:jc w:val="both"/>
              <w:rPr>
                <w:rFonts w:ascii="Tahoma" w:hAnsi="Tahoma" w:cs="Tahoma"/>
                <w:color w:val="000000"/>
                <w:sz w:val="20"/>
                <w:lang w:val="sl-SI"/>
              </w:rPr>
            </w:pPr>
          </w:p>
        </w:tc>
        <w:tc>
          <w:tcPr>
            <w:tcW w:w="2693" w:type="dxa"/>
            <w:shd w:val="clear" w:color="auto" w:fill="auto"/>
          </w:tcPr>
          <w:p w14:paraId="5FB8B270" w14:textId="77777777" w:rsidR="002F5EB2" w:rsidRPr="00B445A2" w:rsidRDefault="002F5EB2" w:rsidP="00BC5410">
            <w:pPr>
              <w:pStyle w:val="Naslov"/>
              <w:keepNext/>
              <w:keepLines/>
              <w:jc w:val="both"/>
              <w:rPr>
                <w:rFonts w:ascii="Tahoma" w:hAnsi="Tahoma" w:cs="Tahoma"/>
                <w:color w:val="000000"/>
                <w:sz w:val="20"/>
                <w:lang w:val="sl-SI"/>
              </w:rPr>
            </w:pPr>
          </w:p>
        </w:tc>
      </w:tr>
      <w:tr w:rsidR="002F5EB2" w:rsidRPr="00C509F8" w14:paraId="3EDA07B9" w14:textId="77777777" w:rsidTr="00C755BB">
        <w:trPr>
          <w:trHeight w:val="690"/>
        </w:trPr>
        <w:tc>
          <w:tcPr>
            <w:tcW w:w="2093" w:type="dxa"/>
            <w:shd w:val="clear" w:color="auto" w:fill="auto"/>
          </w:tcPr>
          <w:p w14:paraId="2D501DDA" w14:textId="77777777" w:rsidR="002F5EB2" w:rsidRPr="00B445A2" w:rsidRDefault="002F5EB2" w:rsidP="00BC5410">
            <w:pPr>
              <w:pStyle w:val="Naslov"/>
              <w:keepNext/>
              <w:keepLines/>
              <w:jc w:val="left"/>
              <w:rPr>
                <w:rFonts w:ascii="Tahoma" w:hAnsi="Tahoma" w:cs="Tahoma"/>
                <w:color w:val="000000"/>
                <w:sz w:val="20"/>
                <w:lang w:val="sl-SI"/>
              </w:rPr>
            </w:pPr>
            <w:r w:rsidRPr="00B445A2">
              <w:rPr>
                <w:rFonts w:ascii="Tahoma" w:hAnsi="Tahoma" w:cs="Tahoma"/>
                <w:color w:val="000000"/>
                <w:sz w:val="20"/>
                <w:lang w:val="sl-SI"/>
              </w:rPr>
              <w:t>Končna obdelava (predelava ali odstranjevanje)</w:t>
            </w:r>
          </w:p>
          <w:p w14:paraId="75960CAF" w14:textId="77777777" w:rsidR="002F5EB2" w:rsidRPr="00B445A2" w:rsidRDefault="002F5EB2" w:rsidP="00BC5410">
            <w:pPr>
              <w:pStyle w:val="Naslov"/>
              <w:keepNext/>
              <w:keepLines/>
              <w:jc w:val="left"/>
              <w:rPr>
                <w:rFonts w:ascii="Tahoma" w:hAnsi="Tahoma" w:cs="Tahoma"/>
                <w:color w:val="000000"/>
                <w:sz w:val="20"/>
                <w:lang w:val="sl-SI"/>
              </w:rPr>
            </w:pPr>
          </w:p>
          <w:p w14:paraId="18718346" w14:textId="77777777" w:rsidR="002F5EB2" w:rsidRPr="00B445A2" w:rsidRDefault="002F5EB2" w:rsidP="00BC5410">
            <w:pPr>
              <w:pStyle w:val="Naslov"/>
              <w:keepNext/>
              <w:keepLines/>
              <w:jc w:val="left"/>
              <w:rPr>
                <w:rFonts w:ascii="Tahoma" w:hAnsi="Tahoma" w:cs="Tahoma"/>
                <w:color w:val="000000"/>
                <w:sz w:val="20"/>
                <w:lang w:val="sl-SI"/>
              </w:rPr>
            </w:pPr>
          </w:p>
          <w:p w14:paraId="55C5C4E8" w14:textId="77777777" w:rsidR="002F5EB2" w:rsidRPr="00B445A2" w:rsidRDefault="002F5EB2" w:rsidP="00BC5410">
            <w:pPr>
              <w:pStyle w:val="Naslov"/>
              <w:keepNext/>
              <w:keepLines/>
              <w:jc w:val="left"/>
              <w:rPr>
                <w:rFonts w:ascii="Tahoma" w:hAnsi="Tahoma" w:cs="Tahoma"/>
                <w:color w:val="000000"/>
                <w:sz w:val="20"/>
                <w:lang w:val="sl-SI"/>
              </w:rPr>
            </w:pPr>
          </w:p>
          <w:p w14:paraId="1F1FE621" w14:textId="77777777" w:rsidR="002F5EB2" w:rsidRPr="00B445A2" w:rsidRDefault="002F5EB2" w:rsidP="00BC5410">
            <w:pPr>
              <w:pStyle w:val="Naslov"/>
              <w:keepNext/>
              <w:keepLines/>
              <w:jc w:val="left"/>
              <w:rPr>
                <w:rFonts w:ascii="Tahoma" w:hAnsi="Tahoma" w:cs="Tahoma"/>
                <w:color w:val="000000"/>
                <w:sz w:val="20"/>
                <w:lang w:val="sl-SI"/>
              </w:rPr>
            </w:pPr>
          </w:p>
          <w:p w14:paraId="25CC3E68" w14:textId="77777777" w:rsidR="002F5EB2" w:rsidRPr="00B445A2" w:rsidRDefault="002F5EB2" w:rsidP="00BC5410">
            <w:pPr>
              <w:pStyle w:val="Naslov"/>
              <w:keepNext/>
              <w:keepLines/>
              <w:jc w:val="left"/>
              <w:rPr>
                <w:rFonts w:ascii="Tahoma" w:hAnsi="Tahoma" w:cs="Tahoma"/>
                <w:color w:val="000000"/>
                <w:sz w:val="20"/>
                <w:lang w:val="sl-SI"/>
              </w:rPr>
            </w:pPr>
          </w:p>
          <w:p w14:paraId="2782DB06" w14:textId="77777777" w:rsidR="002F5EB2" w:rsidRPr="00B445A2" w:rsidRDefault="002F5EB2" w:rsidP="00BC5410">
            <w:pPr>
              <w:pStyle w:val="Naslov"/>
              <w:keepNext/>
              <w:keepLines/>
              <w:jc w:val="left"/>
              <w:rPr>
                <w:rFonts w:ascii="Tahoma" w:hAnsi="Tahoma" w:cs="Tahoma"/>
                <w:color w:val="000000"/>
                <w:sz w:val="20"/>
                <w:lang w:val="sl-SI"/>
              </w:rPr>
            </w:pPr>
          </w:p>
        </w:tc>
        <w:tc>
          <w:tcPr>
            <w:tcW w:w="4394" w:type="dxa"/>
            <w:shd w:val="clear" w:color="auto" w:fill="auto"/>
          </w:tcPr>
          <w:p w14:paraId="62193458" w14:textId="77777777" w:rsidR="002F5EB2" w:rsidRPr="00B445A2" w:rsidRDefault="002F5EB2" w:rsidP="00BC5410">
            <w:pPr>
              <w:pStyle w:val="Naslov"/>
              <w:keepNext/>
              <w:keepLines/>
              <w:jc w:val="both"/>
              <w:rPr>
                <w:rFonts w:ascii="Tahoma" w:hAnsi="Tahoma" w:cs="Tahoma"/>
                <w:color w:val="000000"/>
                <w:sz w:val="20"/>
                <w:lang w:val="sl-SI"/>
              </w:rPr>
            </w:pPr>
          </w:p>
        </w:tc>
        <w:tc>
          <w:tcPr>
            <w:tcW w:w="2693" w:type="dxa"/>
            <w:shd w:val="clear" w:color="auto" w:fill="auto"/>
          </w:tcPr>
          <w:p w14:paraId="7BF9F286" w14:textId="77777777" w:rsidR="002F5EB2" w:rsidRPr="00B445A2" w:rsidRDefault="002F5EB2" w:rsidP="00BC5410">
            <w:pPr>
              <w:pStyle w:val="Naslov"/>
              <w:keepNext/>
              <w:keepLines/>
              <w:jc w:val="both"/>
              <w:rPr>
                <w:rFonts w:ascii="Tahoma" w:hAnsi="Tahoma" w:cs="Tahoma"/>
                <w:color w:val="000000"/>
                <w:sz w:val="20"/>
                <w:lang w:val="sl-SI"/>
              </w:rPr>
            </w:pPr>
          </w:p>
        </w:tc>
      </w:tr>
    </w:tbl>
    <w:p w14:paraId="4D672696" w14:textId="77777777" w:rsidR="002F5EB2" w:rsidRPr="00C509F8" w:rsidRDefault="002F5EB2" w:rsidP="00BC5410">
      <w:pPr>
        <w:keepNext/>
        <w:keepLines/>
        <w:rPr>
          <w:rFonts w:ascii="Tahoma" w:hAnsi="Tahoma" w:cs="Tahoma"/>
        </w:rPr>
      </w:pPr>
    </w:p>
    <w:tbl>
      <w:tblPr>
        <w:tblW w:w="9100" w:type="dxa"/>
        <w:tblInd w:w="2" w:type="dxa"/>
        <w:tblLayout w:type="fixed"/>
        <w:tblCellMar>
          <w:left w:w="30" w:type="dxa"/>
          <w:right w:w="30" w:type="dxa"/>
        </w:tblCellMar>
        <w:tblLook w:val="0000" w:firstRow="0" w:lastRow="0" w:firstColumn="0" w:lastColumn="0" w:noHBand="0" w:noVBand="0"/>
      </w:tblPr>
      <w:tblGrid>
        <w:gridCol w:w="3427"/>
        <w:gridCol w:w="2271"/>
        <w:gridCol w:w="3261"/>
        <w:gridCol w:w="141"/>
      </w:tblGrid>
      <w:tr w:rsidR="002F5EB2" w:rsidRPr="00C509F8" w14:paraId="13597469" w14:textId="77777777" w:rsidTr="00C755BB">
        <w:trPr>
          <w:trHeight w:val="235"/>
        </w:trPr>
        <w:tc>
          <w:tcPr>
            <w:tcW w:w="3427" w:type="dxa"/>
            <w:tcBorders>
              <w:bottom w:val="single" w:sz="4" w:space="0" w:color="auto"/>
            </w:tcBorders>
          </w:tcPr>
          <w:p w14:paraId="0940354B" w14:textId="77777777" w:rsidR="002F5EB2" w:rsidRDefault="002F5EB2" w:rsidP="00BC5410">
            <w:pPr>
              <w:keepNext/>
              <w:keepLines/>
              <w:jc w:val="both"/>
              <w:rPr>
                <w:rFonts w:ascii="Tahoma" w:hAnsi="Tahoma" w:cs="Tahoma"/>
                <w:snapToGrid w:val="0"/>
                <w:color w:val="000000"/>
              </w:rPr>
            </w:pPr>
          </w:p>
          <w:p w14:paraId="7F4927D4" w14:textId="77777777" w:rsidR="00E56B97" w:rsidRDefault="00E56B97" w:rsidP="00BC5410">
            <w:pPr>
              <w:keepNext/>
              <w:keepLines/>
              <w:jc w:val="both"/>
              <w:rPr>
                <w:rFonts w:ascii="Tahoma" w:hAnsi="Tahoma" w:cs="Tahoma"/>
                <w:snapToGrid w:val="0"/>
                <w:color w:val="000000"/>
              </w:rPr>
            </w:pPr>
          </w:p>
          <w:p w14:paraId="3489E8F3" w14:textId="77777777" w:rsidR="00E56B97" w:rsidRDefault="00E56B97" w:rsidP="00BC5410">
            <w:pPr>
              <w:keepNext/>
              <w:keepLines/>
              <w:jc w:val="both"/>
              <w:rPr>
                <w:rFonts w:ascii="Tahoma" w:hAnsi="Tahoma" w:cs="Tahoma"/>
                <w:snapToGrid w:val="0"/>
                <w:color w:val="000000"/>
              </w:rPr>
            </w:pPr>
          </w:p>
          <w:p w14:paraId="29BA92B6" w14:textId="77777777" w:rsidR="00E56B97" w:rsidRDefault="00E56B97" w:rsidP="00BC5410">
            <w:pPr>
              <w:keepNext/>
              <w:keepLines/>
              <w:jc w:val="both"/>
              <w:rPr>
                <w:rFonts w:ascii="Tahoma" w:hAnsi="Tahoma" w:cs="Tahoma"/>
                <w:snapToGrid w:val="0"/>
                <w:color w:val="000000"/>
              </w:rPr>
            </w:pPr>
          </w:p>
          <w:p w14:paraId="759B2130" w14:textId="77777777" w:rsidR="00E56B97" w:rsidRDefault="00E56B97" w:rsidP="00BC5410">
            <w:pPr>
              <w:keepNext/>
              <w:keepLines/>
              <w:jc w:val="both"/>
              <w:rPr>
                <w:rFonts w:ascii="Tahoma" w:hAnsi="Tahoma" w:cs="Tahoma"/>
                <w:snapToGrid w:val="0"/>
                <w:color w:val="000000"/>
              </w:rPr>
            </w:pPr>
          </w:p>
          <w:p w14:paraId="5B551CCE" w14:textId="77777777" w:rsidR="00E56B97" w:rsidRDefault="00E56B97" w:rsidP="00BC5410">
            <w:pPr>
              <w:keepNext/>
              <w:keepLines/>
              <w:jc w:val="both"/>
              <w:rPr>
                <w:rFonts w:ascii="Tahoma" w:hAnsi="Tahoma" w:cs="Tahoma"/>
                <w:snapToGrid w:val="0"/>
                <w:color w:val="000000"/>
              </w:rPr>
            </w:pPr>
          </w:p>
          <w:p w14:paraId="6B3EFA1A" w14:textId="77777777" w:rsidR="00E56B97" w:rsidRDefault="00E56B97" w:rsidP="00BC5410">
            <w:pPr>
              <w:keepNext/>
              <w:keepLines/>
              <w:jc w:val="both"/>
              <w:rPr>
                <w:rFonts w:ascii="Tahoma" w:hAnsi="Tahoma" w:cs="Tahoma"/>
                <w:snapToGrid w:val="0"/>
                <w:color w:val="000000"/>
              </w:rPr>
            </w:pPr>
          </w:p>
          <w:p w14:paraId="6A0DAD88" w14:textId="77777777" w:rsidR="00E56B97" w:rsidRPr="008227E0" w:rsidRDefault="00E56B97" w:rsidP="00BC5410">
            <w:pPr>
              <w:keepNext/>
              <w:keepLines/>
              <w:jc w:val="both"/>
              <w:rPr>
                <w:rFonts w:ascii="Tahoma" w:hAnsi="Tahoma" w:cs="Tahoma"/>
                <w:snapToGrid w:val="0"/>
                <w:color w:val="000000"/>
              </w:rPr>
            </w:pPr>
          </w:p>
        </w:tc>
        <w:tc>
          <w:tcPr>
            <w:tcW w:w="2271" w:type="dxa"/>
          </w:tcPr>
          <w:p w14:paraId="29C71E70" w14:textId="77777777" w:rsidR="002F5EB2" w:rsidRPr="008227E0" w:rsidRDefault="002F5EB2" w:rsidP="00BC5410">
            <w:pPr>
              <w:keepNext/>
              <w:keepLines/>
              <w:jc w:val="center"/>
              <w:rPr>
                <w:rFonts w:ascii="Tahoma" w:hAnsi="Tahoma" w:cs="Tahoma"/>
                <w:snapToGrid w:val="0"/>
                <w:color w:val="000000"/>
              </w:rPr>
            </w:pPr>
          </w:p>
        </w:tc>
        <w:tc>
          <w:tcPr>
            <w:tcW w:w="3402" w:type="dxa"/>
            <w:gridSpan w:val="2"/>
            <w:tcBorders>
              <w:bottom w:val="single" w:sz="4" w:space="0" w:color="auto"/>
            </w:tcBorders>
          </w:tcPr>
          <w:p w14:paraId="56E774F8" w14:textId="77777777" w:rsidR="002F5EB2" w:rsidRDefault="002F5EB2" w:rsidP="00BC5410">
            <w:pPr>
              <w:keepNext/>
              <w:keepLines/>
              <w:tabs>
                <w:tab w:val="left" w:pos="567"/>
                <w:tab w:val="num" w:pos="851"/>
                <w:tab w:val="left" w:pos="993"/>
              </w:tabs>
              <w:jc w:val="both"/>
              <w:rPr>
                <w:rFonts w:ascii="Tahoma" w:hAnsi="Tahoma" w:cs="Tahoma"/>
                <w:snapToGrid w:val="0"/>
                <w:color w:val="000000"/>
              </w:rPr>
            </w:pPr>
          </w:p>
          <w:p w14:paraId="087F3679" w14:textId="77777777" w:rsidR="002F5EB2" w:rsidRPr="00B2105C" w:rsidRDefault="002F5EB2" w:rsidP="00BC5410">
            <w:pPr>
              <w:keepNext/>
              <w:keepLines/>
              <w:tabs>
                <w:tab w:val="left" w:pos="567"/>
                <w:tab w:val="num" w:pos="851"/>
                <w:tab w:val="left" w:pos="993"/>
              </w:tabs>
              <w:jc w:val="both"/>
              <w:rPr>
                <w:rFonts w:ascii="Tahoma" w:hAnsi="Tahoma" w:cs="Tahoma"/>
                <w:snapToGrid w:val="0"/>
                <w:color w:val="000000"/>
              </w:rPr>
            </w:pPr>
          </w:p>
        </w:tc>
      </w:tr>
      <w:tr w:rsidR="002F5EB2" w:rsidRPr="00C509F8" w14:paraId="4D582531" w14:textId="77777777" w:rsidTr="00C755BB">
        <w:trPr>
          <w:gridAfter w:val="1"/>
          <w:wAfter w:w="141" w:type="dxa"/>
          <w:trHeight w:val="235"/>
        </w:trPr>
        <w:tc>
          <w:tcPr>
            <w:tcW w:w="3427" w:type="dxa"/>
            <w:tcBorders>
              <w:top w:val="single" w:sz="4" w:space="0" w:color="auto"/>
            </w:tcBorders>
          </w:tcPr>
          <w:p w14:paraId="69D39950" w14:textId="77777777" w:rsidR="002F5EB2" w:rsidRPr="008227E0" w:rsidRDefault="002F5EB2" w:rsidP="00BC5410">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271" w:type="dxa"/>
          </w:tcPr>
          <w:p w14:paraId="75AD829A" w14:textId="77777777" w:rsidR="002F5EB2" w:rsidRPr="008227E0" w:rsidRDefault="002F5EB2" w:rsidP="00BC5410">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261" w:type="dxa"/>
            <w:tcBorders>
              <w:top w:val="single" w:sz="4" w:space="0" w:color="auto"/>
            </w:tcBorders>
          </w:tcPr>
          <w:p w14:paraId="1C784768" w14:textId="77777777" w:rsidR="002F5EB2" w:rsidRPr="008227E0" w:rsidRDefault="002F5EB2" w:rsidP="00BC5410">
            <w:pPr>
              <w:keepNext/>
              <w:keepLines/>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ponudnika</w:t>
            </w:r>
            <w:r w:rsidRPr="008227E0">
              <w:rPr>
                <w:rFonts w:ascii="Tahoma" w:hAnsi="Tahoma" w:cs="Tahoma"/>
                <w:snapToGrid w:val="0"/>
                <w:color w:val="000000"/>
              </w:rPr>
              <w:t>)</w:t>
            </w:r>
          </w:p>
        </w:tc>
      </w:tr>
    </w:tbl>
    <w:p w14:paraId="49979C6C" w14:textId="77777777" w:rsidR="00B976DC" w:rsidRPr="00C8579C" w:rsidRDefault="00B976DC" w:rsidP="00BC5410">
      <w:pPr>
        <w:keepNext/>
        <w:keepLines/>
        <w:rPr>
          <w:rFonts w:ascii="Tahoma" w:hAnsi="Tahoma" w:cs="Tahoma"/>
        </w:rPr>
      </w:pPr>
    </w:p>
    <w:p w14:paraId="5858A9FC" w14:textId="77777777" w:rsidR="00DD5BD9" w:rsidRPr="00C8579C" w:rsidRDefault="00DD5BD9" w:rsidP="00BC5410">
      <w:pPr>
        <w:keepNext/>
        <w:keepLines/>
        <w:rPr>
          <w:rFonts w:ascii="Tahoma" w:hAnsi="Tahoma" w:cs="Tahoma"/>
        </w:rPr>
      </w:pPr>
      <w:r w:rsidRPr="00C8579C">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7"/>
        <w:gridCol w:w="912"/>
        <w:gridCol w:w="363"/>
      </w:tblGrid>
      <w:tr w:rsidR="009C525B" w:rsidRPr="00C8579C" w14:paraId="107E459A" w14:textId="77777777" w:rsidTr="009229D0">
        <w:tc>
          <w:tcPr>
            <w:tcW w:w="7867" w:type="dxa"/>
          </w:tcPr>
          <w:p w14:paraId="5C7DFEB7" w14:textId="77777777" w:rsidR="009C525B" w:rsidRPr="00C8579C" w:rsidRDefault="009C525B" w:rsidP="00BC5410">
            <w:pPr>
              <w:keepNext/>
              <w:keepLines/>
              <w:jc w:val="both"/>
              <w:rPr>
                <w:rFonts w:ascii="Tahoma" w:hAnsi="Tahoma" w:cs="Tahoma"/>
              </w:rPr>
            </w:pPr>
            <w:r w:rsidRPr="00C8579C">
              <w:rPr>
                <w:rFonts w:ascii="Tahoma" w:hAnsi="Tahoma" w:cs="Tahoma"/>
              </w:rPr>
              <w:lastRenderedPageBreak/>
              <w:t>VZOREC OKVIRNEGA SPORAZUMA</w:t>
            </w:r>
          </w:p>
        </w:tc>
        <w:tc>
          <w:tcPr>
            <w:tcW w:w="912" w:type="dxa"/>
            <w:tcBorders>
              <w:right w:val="nil"/>
            </w:tcBorders>
          </w:tcPr>
          <w:p w14:paraId="68A187F9" w14:textId="77777777" w:rsidR="009C525B" w:rsidRPr="00C8579C" w:rsidRDefault="009C525B" w:rsidP="00BC5410">
            <w:pPr>
              <w:keepNext/>
              <w:keepLines/>
              <w:ind w:left="-455" w:firstLine="455"/>
              <w:jc w:val="both"/>
              <w:rPr>
                <w:rFonts w:ascii="Tahoma" w:hAnsi="Tahoma" w:cs="Tahoma"/>
                <w:b/>
              </w:rPr>
            </w:pPr>
            <w:r w:rsidRPr="00C8579C">
              <w:rPr>
                <w:rFonts w:ascii="Tahoma" w:hAnsi="Tahoma" w:cs="Tahoma"/>
                <w:b/>
                <w:i/>
              </w:rPr>
              <w:t xml:space="preserve">Priloga </w:t>
            </w:r>
          </w:p>
        </w:tc>
        <w:tc>
          <w:tcPr>
            <w:tcW w:w="363" w:type="dxa"/>
            <w:tcBorders>
              <w:left w:val="nil"/>
            </w:tcBorders>
          </w:tcPr>
          <w:p w14:paraId="17EA3EF7" w14:textId="77777777" w:rsidR="009C525B" w:rsidRPr="00C8579C" w:rsidRDefault="00D27B46" w:rsidP="00BC5410">
            <w:pPr>
              <w:keepNext/>
              <w:keepLines/>
              <w:jc w:val="both"/>
              <w:rPr>
                <w:rFonts w:ascii="Tahoma" w:hAnsi="Tahoma" w:cs="Tahoma"/>
                <w:b/>
                <w:i/>
              </w:rPr>
            </w:pPr>
            <w:r w:rsidRPr="00C8579C">
              <w:rPr>
                <w:rFonts w:ascii="Tahoma" w:hAnsi="Tahoma" w:cs="Tahoma"/>
                <w:b/>
                <w:i/>
              </w:rPr>
              <w:t>8</w:t>
            </w:r>
          </w:p>
        </w:tc>
      </w:tr>
    </w:tbl>
    <w:p w14:paraId="5740DD71" w14:textId="77777777" w:rsidR="007827C9" w:rsidRPr="00C8579C" w:rsidRDefault="007827C9" w:rsidP="00BC5410">
      <w:pPr>
        <w:keepNext/>
        <w:keepLines/>
        <w:jc w:val="center"/>
        <w:rPr>
          <w:rFonts w:ascii="Tahoma" w:hAnsi="Tahoma" w:cs="Tahoma"/>
          <w:b/>
          <w:sz w:val="28"/>
          <w:szCs w:val="28"/>
        </w:rPr>
      </w:pPr>
    </w:p>
    <w:p w14:paraId="6E7C103D" w14:textId="77777777" w:rsidR="00856F7B" w:rsidRPr="00C8579C" w:rsidRDefault="003F2E7C" w:rsidP="00BC5410">
      <w:pPr>
        <w:keepNext/>
        <w:keepLines/>
        <w:tabs>
          <w:tab w:val="left" w:pos="4962"/>
        </w:tabs>
        <w:rPr>
          <w:rFonts w:ascii="Tahoma" w:hAnsi="Tahoma" w:cs="Tahoma"/>
        </w:rPr>
      </w:pPr>
      <w:r w:rsidRPr="00C8579C">
        <w:rPr>
          <w:rFonts w:ascii="Tahoma" w:hAnsi="Tahoma" w:cs="Tahoma"/>
          <w:b/>
        </w:rPr>
        <w:t>Š</w:t>
      </w:r>
      <w:r w:rsidR="00C466BB"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B445A2" w:rsidRPr="00C8579C">
        <w:rPr>
          <w:rFonts w:ascii="Tahoma" w:hAnsi="Tahoma" w:cs="Tahoma"/>
          <w:b/>
        </w:rPr>
        <w:t>naročnika</w:t>
      </w:r>
      <w:r w:rsidR="00856F7B" w:rsidRPr="00C8579C">
        <w:rPr>
          <w:rFonts w:ascii="Tahoma" w:hAnsi="Tahoma" w:cs="Tahoma"/>
          <w:b/>
        </w:rPr>
        <w:t>:</w:t>
      </w:r>
      <w:r w:rsidR="00011B83" w:rsidRPr="00C8579C">
        <w:rPr>
          <w:rFonts w:ascii="Tahoma" w:hAnsi="Tahoma" w:cs="Tahoma"/>
          <w:b/>
        </w:rPr>
        <w:t xml:space="preserve"> </w:t>
      </w:r>
      <w:r w:rsidR="00011B83" w:rsidRPr="00C8579C">
        <w:rPr>
          <w:rFonts w:ascii="Tahoma" w:hAnsi="Tahoma" w:cs="Tahoma"/>
        </w:rPr>
        <w:t>………………………</w:t>
      </w:r>
    </w:p>
    <w:p w14:paraId="2887EC59" w14:textId="77777777" w:rsidR="00856F7B" w:rsidRPr="00C8579C" w:rsidRDefault="00856F7B" w:rsidP="00BC5410">
      <w:pPr>
        <w:keepNext/>
        <w:keepLines/>
        <w:tabs>
          <w:tab w:val="left" w:pos="4962"/>
        </w:tabs>
        <w:rPr>
          <w:rFonts w:ascii="Tahoma" w:hAnsi="Tahoma" w:cs="Tahoma"/>
          <w:b/>
        </w:rPr>
      </w:pPr>
    </w:p>
    <w:p w14:paraId="0182D34D" w14:textId="77777777" w:rsidR="00856F7B" w:rsidRPr="00C8579C" w:rsidRDefault="003F2E7C" w:rsidP="00BC5410">
      <w:pPr>
        <w:keepNext/>
        <w:keepLines/>
        <w:tabs>
          <w:tab w:val="left" w:pos="4962"/>
        </w:tabs>
        <w:rPr>
          <w:rFonts w:ascii="Tahoma" w:hAnsi="Tahoma" w:cs="Tahoma"/>
          <w:b/>
        </w:rPr>
      </w:pPr>
      <w:r w:rsidRPr="00C8579C">
        <w:rPr>
          <w:rFonts w:ascii="Tahoma" w:hAnsi="Tahoma" w:cs="Tahoma"/>
          <w:b/>
        </w:rPr>
        <w:t>Š</w:t>
      </w:r>
      <w:r w:rsidR="008C7494"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B445A2" w:rsidRPr="00C8579C">
        <w:rPr>
          <w:rFonts w:ascii="Tahoma" w:hAnsi="Tahoma" w:cs="Tahoma"/>
          <w:b/>
        </w:rPr>
        <w:t>izvajalca</w:t>
      </w:r>
      <w:r w:rsidR="00856F7B" w:rsidRPr="00C8579C">
        <w:rPr>
          <w:rFonts w:ascii="Tahoma" w:hAnsi="Tahoma" w:cs="Tahoma"/>
          <w:b/>
        </w:rPr>
        <w:t>:</w:t>
      </w:r>
      <w:r w:rsidR="00856F7B" w:rsidRPr="00C8579C">
        <w:rPr>
          <w:rFonts w:ascii="Tahoma" w:hAnsi="Tahoma" w:cs="Tahoma"/>
        </w:rPr>
        <w:t xml:space="preserve"> ........................</w:t>
      </w:r>
    </w:p>
    <w:p w14:paraId="12F0D098" w14:textId="77777777" w:rsidR="00856F7B" w:rsidRPr="00C8579C" w:rsidRDefault="00856F7B" w:rsidP="00BC5410">
      <w:pPr>
        <w:keepNext/>
        <w:keepLines/>
        <w:rPr>
          <w:rFonts w:ascii="Tahoma" w:hAnsi="Tahoma" w:cs="Tahoma"/>
          <w:b/>
        </w:rPr>
      </w:pPr>
    </w:p>
    <w:p w14:paraId="3B7F23B9" w14:textId="77777777" w:rsidR="00E9418C" w:rsidRPr="00C8579C" w:rsidRDefault="00E9418C" w:rsidP="00BC5410">
      <w:pPr>
        <w:keepNext/>
        <w:keepLines/>
        <w:rPr>
          <w:rFonts w:ascii="Tahoma" w:hAnsi="Tahoma" w:cs="Tahoma"/>
          <w:b/>
        </w:rPr>
      </w:pPr>
    </w:p>
    <w:p w14:paraId="178A40A5" w14:textId="77777777" w:rsidR="00680575" w:rsidRPr="00C8579C" w:rsidRDefault="001A0989" w:rsidP="00BC5410">
      <w:pPr>
        <w:keepNext/>
        <w:keepLines/>
        <w:jc w:val="center"/>
        <w:rPr>
          <w:rFonts w:ascii="Tahoma" w:hAnsi="Tahoma" w:cs="Tahoma"/>
          <w:b/>
          <w:sz w:val="24"/>
          <w:szCs w:val="24"/>
        </w:rPr>
      </w:pPr>
      <w:r w:rsidRPr="00C8579C">
        <w:rPr>
          <w:rFonts w:ascii="Tahoma" w:hAnsi="Tahoma" w:cs="Tahoma"/>
          <w:b/>
          <w:sz w:val="24"/>
          <w:szCs w:val="24"/>
        </w:rPr>
        <w:t>OKVIRNI SPORAZUM</w:t>
      </w:r>
    </w:p>
    <w:p w14:paraId="59E0D9A0" w14:textId="77777777" w:rsidR="00A26A87" w:rsidRDefault="00E47488" w:rsidP="00BC5410">
      <w:pPr>
        <w:keepNext/>
        <w:keepLines/>
        <w:jc w:val="center"/>
        <w:rPr>
          <w:rFonts w:ascii="Tahoma" w:hAnsi="Tahoma" w:cs="Tahoma"/>
          <w:b/>
          <w:snapToGrid w:val="0"/>
          <w:sz w:val="24"/>
          <w:szCs w:val="24"/>
        </w:rPr>
      </w:pPr>
      <w:r w:rsidRPr="00C8579C">
        <w:rPr>
          <w:rFonts w:ascii="Tahoma" w:hAnsi="Tahoma" w:cs="Tahoma"/>
          <w:b/>
          <w:snapToGrid w:val="0"/>
          <w:sz w:val="24"/>
          <w:szCs w:val="24"/>
        </w:rPr>
        <w:t xml:space="preserve">za </w:t>
      </w:r>
      <w:r w:rsidR="002F5EB2">
        <w:rPr>
          <w:rFonts w:ascii="Tahoma" w:hAnsi="Tahoma" w:cs="Tahoma"/>
          <w:b/>
          <w:snapToGrid w:val="0"/>
          <w:sz w:val="24"/>
          <w:szCs w:val="24"/>
        </w:rPr>
        <w:t>p</w:t>
      </w:r>
      <w:r w:rsidR="00C04869">
        <w:rPr>
          <w:rFonts w:ascii="Tahoma" w:hAnsi="Tahoma" w:cs="Tahoma"/>
          <w:b/>
          <w:snapToGrid w:val="0"/>
          <w:sz w:val="24"/>
          <w:szCs w:val="24"/>
        </w:rPr>
        <w:t xml:space="preserve">revzem produkta LF-A iz obdelave komunalnih odpadkov </w:t>
      </w:r>
    </w:p>
    <w:p w14:paraId="2DDEC03A" w14:textId="21FBF488" w:rsidR="00B37873" w:rsidRPr="00C8579C" w:rsidRDefault="00C04869" w:rsidP="00BC5410">
      <w:pPr>
        <w:keepNext/>
        <w:keepLines/>
        <w:jc w:val="center"/>
        <w:rPr>
          <w:rFonts w:ascii="Tahoma" w:hAnsi="Tahoma" w:cs="Tahoma"/>
          <w:b/>
          <w:snapToGrid w:val="0"/>
          <w:sz w:val="24"/>
          <w:szCs w:val="24"/>
        </w:rPr>
      </w:pPr>
      <w:r>
        <w:rPr>
          <w:rFonts w:ascii="Tahoma" w:hAnsi="Tahoma" w:cs="Tahoma"/>
          <w:b/>
          <w:snapToGrid w:val="0"/>
          <w:sz w:val="24"/>
          <w:szCs w:val="24"/>
        </w:rPr>
        <w:t>v RCERO Ljubljana</w:t>
      </w:r>
    </w:p>
    <w:p w14:paraId="55813315" w14:textId="77777777" w:rsidR="00890C57" w:rsidRPr="00C8579C" w:rsidRDefault="00890C57" w:rsidP="00BC5410">
      <w:pPr>
        <w:keepNext/>
        <w:keepLines/>
        <w:rPr>
          <w:rFonts w:ascii="Tahoma" w:hAnsi="Tahoma" w:cs="Tahoma"/>
        </w:rPr>
      </w:pPr>
    </w:p>
    <w:p w14:paraId="58918771" w14:textId="77777777" w:rsidR="00A7249C" w:rsidRPr="002F5EB2" w:rsidRDefault="00A7249C" w:rsidP="00BC5410">
      <w:pPr>
        <w:pStyle w:val="Odstavekseznama"/>
        <w:keepNext/>
        <w:keepLines/>
        <w:ind w:left="720"/>
        <w:rPr>
          <w:rFonts w:ascii="Tahoma" w:hAnsi="Tahoma" w:cs="Tahoma"/>
        </w:rPr>
      </w:pPr>
    </w:p>
    <w:p w14:paraId="6205D995" w14:textId="77777777" w:rsidR="00856F7B" w:rsidRPr="00C8579C" w:rsidRDefault="00856F7B" w:rsidP="00BC5410">
      <w:pPr>
        <w:keepNext/>
        <w:keepLines/>
        <w:rPr>
          <w:rFonts w:ascii="Tahoma" w:hAnsi="Tahoma" w:cs="Tahoma"/>
        </w:rPr>
      </w:pPr>
      <w:r w:rsidRPr="00C8579C">
        <w:rPr>
          <w:rFonts w:ascii="Tahoma" w:hAnsi="Tahoma" w:cs="Tahoma"/>
        </w:rPr>
        <w:t xml:space="preserve">ki </w:t>
      </w:r>
      <w:r w:rsidR="001A0989" w:rsidRPr="00C8579C">
        <w:rPr>
          <w:rFonts w:ascii="Tahoma" w:hAnsi="Tahoma" w:cs="Tahoma"/>
        </w:rPr>
        <w:t xml:space="preserve">ga </w:t>
      </w:r>
      <w:r w:rsidRPr="00C8579C">
        <w:rPr>
          <w:rFonts w:ascii="Tahoma" w:hAnsi="Tahoma" w:cs="Tahoma"/>
        </w:rPr>
        <w:t>skleneta</w:t>
      </w:r>
    </w:p>
    <w:p w14:paraId="157919AD" w14:textId="77777777" w:rsidR="00A7249C" w:rsidRPr="00C8579C" w:rsidRDefault="00A7249C" w:rsidP="00BC5410">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E47488" w:rsidRPr="00C8579C" w14:paraId="4596F7E2" w14:textId="77777777" w:rsidTr="00A270D9">
        <w:tc>
          <w:tcPr>
            <w:tcW w:w="1701" w:type="dxa"/>
            <w:shd w:val="clear" w:color="auto" w:fill="auto"/>
          </w:tcPr>
          <w:p w14:paraId="61DAAE94" w14:textId="77777777" w:rsidR="00E47488" w:rsidRPr="00C8579C" w:rsidRDefault="001A0989" w:rsidP="00BC5410">
            <w:pPr>
              <w:keepNext/>
              <w:keepLines/>
              <w:tabs>
                <w:tab w:val="left" w:pos="1702"/>
              </w:tabs>
              <w:ind w:left="-108"/>
              <w:jc w:val="both"/>
              <w:rPr>
                <w:rFonts w:ascii="Tahoma" w:hAnsi="Tahoma" w:cs="Tahoma"/>
                <w:b/>
              </w:rPr>
            </w:pPr>
            <w:r w:rsidRPr="00C8579C">
              <w:rPr>
                <w:rFonts w:ascii="Tahoma" w:hAnsi="Tahoma" w:cs="Tahoma"/>
                <w:b/>
              </w:rPr>
              <w:t>NAROČNIK</w:t>
            </w:r>
            <w:r w:rsidR="00E47488" w:rsidRPr="00C8579C">
              <w:rPr>
                <w:rFonts w:ascii="Tahoma" w:hAnsi="Tahoma" w:cs="Tahoma"/>
                <w:b/>
              </w:rPr>
              <w:t>:</w:t>
            </w:r>
          </w:p>
        </w:tc>
        <w:tc>
          <w:tcPr>
            <w:tcW w:w="7230" w:type="dxa"/>
            <w:shd w:val="clear" w:color="auto" w:fill="auto"/>
          </w:tcPr>
          <w:p w14:paraId="1D684E77" w14:textId="77777777" w:rsidR="00E47488" w:rsidRPr="00C8579C" w:rsidRDefault="0094613F" w:rsidP="00BC5410">
            <w:pPr>
              <w:keepNext/>
              <w:keepLines/>
              <w:tabs>
                <w:tab w:val="left" w:pos="1702"/>
              </w:tabs>
              <w:ind w:left="-108"/>
              <w:jc w:val="both"/>
              <w:rPr>
                <w:rFonts w:ascii="Tahoma" w:hAnsi="Tahoma" w:cs="Tahoma"/>
              </w:rPr>
            </w:pPr>
            <w:r w:rsidRPr="00C8579C">
              <w:rPr>
                <w:rFonts w:ascii="Tahoma" w:hAnsi="Tahoma" w:cs="Tahoma"/>
                <w:b/>
              </w:rPr>
              <w:t xml:space="preserve">JAVNO PODJETJE VODOVOD KANALIZACIJA SNAGA </w:t>
            </w:r>
            <w:proofErr w:type="spellStart"/>
            <w:r w:rsidRPr="00C8579C">
              <w:rPr>
                <w:rFonts w:ascii="Tahoma" w:hAnsi="Tahoma" w:cs="Tahoma"/>
                <w:b/>
              </w:rPr>
              <w:t>d.o.o</w:t>
            </w:r>
            <w:proofErr w:type="spellEnd"/>
            <w:r w:rsidRPr="00C8579C">
              <w:rPr>
                <w:rFonts w:ascii="Tahoma" w:hAnsi="Tahoma" w:cs="Tahoma"/>
                <w:b/>
              </w:rPr>
              <w:t>.</w:t>
            </w:r>
            <w:r w:rsidR="00E47488" w:rsidRPr="00C8579C">
              <w:rPr>
                <w:rFonts w:ascii="Tahoma" w:hAnsi="Tahoma" w:cs="Tahoma"/>
              </w:rPr>
              <w:t xml:space="preserve">, </w:t>
            </w:r>
            <w:r w:rsidR="000737C0">
              <w:rPr>
                <w:rFonts w:ascii="Tahoma" w:hAnsi="Tahoma" w:cs="Tahoma"/>
              </w:rPr>
              <w:t>Vodovodna cesta 90</w:t>
            </w:r>
            <w:r w:rsidR="00E47488" w:rsidRPr="00C8579C">
              <w:rPr>
                <w:rFonts w:ascii="Tahoma" w:hAnsi="Tahoma" w:cs="Tahoma"/>
              </w:rPr>
              <w:t xml:space="preserve">, 1000 Ljubljana, ki ga zastopa </w:t>
            </w:r>
            <w:r w:rsidR="00E47488" w:rsidRPr="00C8579C">
              <w:rPr>
                <w:rFonts w:ascii="Tahoma" w:hAnsi="Tahoma" w:cs="Tahoma"/>
                <w:b/>
              </w:rPr>
              <w:t xml:space="preserve">direktor </w:t>
            </w:r>
            <w:r w:rsidR="00E9337B">
              <w:rPr>
                <w:rFonts w:ascii="Tahoma" w:hAnsi="Tahoma" w:cs="Tahoma"/>
                <w:b/>
              </w:rPr>
              <w:t>David Polutnik</w:t>
            </w:r>
            <w:r w:rsidR="00E47488" w:rsidRPr="00C8579C">
              <w:rPr>
                <w:rFonts w:ascii="Tahoma" w:hAnsi="Tahoma" w:cs="Tahoma"/>
              </w:rPr>
              <w:t>,</w:t>
            </w:r>
          </w:p>
        </w:tc>
      </w:tr>
      <w:tr w:rsidR="00E47488" w:rsidRPr="00C8579C" w14:paraId="6F754143" w14:textId="77777777" w:rsidTr="00A270D9">
        <w:tc>
          <w:tcPr>
            <w:tcW w:w="1701" w:type="dxa"/>
            <w:shd w:val="clear" w:color="auto" w:fill="auto"/>
          </w:tcPr>
          <w:p w14:paraId="4BB06BF9" w14:textId="77777777" w:rsidR="00E47488" w:rsidRPr="00C8579C" w:rsidRDefault="00E47488" w:rsidP="00BC5410">
            <w:pPr>
              <w:keepNext/>
              <w:keepLines/>
              <w:tabs>
                <w:tab w:val="left" w:pos="1702"/>
              </w:tabs>
              <w:jc w:val="both"/>
              <w:rPr>
                <w:rFonts w:ascii="Tahoma" w:hAnsi="Tahoma" w:cs="Tahoma"/>
              </w:rPr>
            </w:pPr>
          </w:p>
        </w:tc>
        <w:tc>
          <w:tcPr>
            <w:tcW w:w="7230" w:type="dxa"/>
            <w:shd w:val="clear" w:color="auto" w:fill="auto"/>
          </w:tcPr>
          <w:p w14:paraId="4A2B0540" w14:textId="77777777" w:rsidR="00E47488" w:rsidRPr="00C8579C" w:rsidRDefault="00E47488" w:rsidP="00BC5410">
            <w:pPr>
              <w:keepNext/>
              <w:keepLines/>
              <w:tabs>
                <w:tab w:val="left" w:pos="1702"/>
              </w:tabs>
              <w:ind w:left="-108"/>
              <w:jc w:val="both"/>
              <w:rPr>
                <w:rFonts w:ascii="Tahoma" w:hAnsi="Tahoma" w:cs="Tahoma"/>
              </w:rPr>
            </w:pPr>
          </w:p>
        </w:tc>
      </w:tr>
      <w:tr w:rsidR="00E47488" w:rsidRPr="00C8579C" w14:paraId="07C9EBB2" w14:textId="77777777" w:rsidTr="00A270D9">
        <w:tc>
          <w:tcPr>
            <w:tcW w:w="1701" w:type="dxa"/>
            <w:shd w:val="clear" w:color="auto" w:fill="auto"/>
          </w:tcPr>
          <w:p w14:paraId="00559F74" w14:textId="77777777" w:rsidR="00E47488" w:rsidRPr="00C8579C" w:rsidRDefault="00E47488" w:rsidP="00BC5410">
            <w:pPr>
              <w:keepNext/>
              <w:keepLines/>
              <w:tabs>
                <w:tab w:val="left" w:pos="1702"/>
              </w:tabs>
              <w:jc w:val="both"/>
              <w:rPr>
                <w:rFonts w:ascii="Tahoma" w:hAnsi="Tahoma" w:cs="Tahoma"/>
              </w:rPr>
            </w:pPr>
          </w:p>
        </w:tc>
        <w:tc>
          <w:tcPr>
            <w:tcW w:w="7230" w:type="dxa"/>
            <w:shd w:val="clear" w:color="auto" w:fill="auto"/>
          </w:tcPr>
          <w:p w14:paraId="6FD2DF35" w14:textId="77777777" w:rsidR="00E47488" w:rsidRPr="00C8579C" w:rsidRDefault="00E47488" w:rsidP="00BC5410">
            <w:pPr>
              <w:keepNext/>
              <w:keepLines/>
              <w:tabs>
                <w:tab w:val="left" w:pos="1702"/>
              </w:tabs>
              <w:ind w:left="-108"/>
              <w:jc w:val="both"/>
              <w:rPr>
                <w:rFonts w:ascii="Tahoma" w:hAnsi="Tahoma" w:cs="Tahoma"/>
              </w:rPr>
            </w:pPr>
            <w:r w:rsidRPr="00C8579C">
              <w:rPr>
                <w:rFonts w:ascii="Tahoma" w:hAnsi="Tahoma" w:cs="Tahoma"/>
              </w:rPr>
              <w:t>identifikacijska številka za DDV: SI</w:t>
            </w:r>
            <w:r w:rsidR="000737C0">
              <w:rPr>
                <w:rFonts w:ascii="Tahoma" w:hAnsi="Tahoma" w:cs="Tahoma"/>
              </w:rPr>
              <w:t>64520463</w:t>
            </w:r>
          </w:p>
        </w:tc>
      </w:tr>
      <w:tr w:rsidR="00E47488" w:rsidRPr="00C8579C" w14:paraId="6F782D2B" w14:textId="77777777" w:rsidTr="00A270D9">
        <w:tc>
          <w:tcPr>
            <w:tcW w:w="1701" w:type="dxa"/>
            <w:shd w:val="clear" w:color="auto" w:fill="auto"/>
          </w:tcPr>
          <w:p w14:paraId="6863BBB1" w14:textId="77777777" w:rsidR="00E47488" w:rsidRPr="00C8579C" w:rsidRDefault="00E47488" w:rsidP="00BC5410">
            <w:pPr>
              <w:keepNext/>
              <w:keepLines/>
              <w:tabs>
                <w:tab w:val="left" w:pos="1702"/>
              </w:tabs>
              <w:jc w:val="both"/>
              <w:rPr>
                <w:rFonts w:ascii="Tahoma" w:hAnsi="Tahoma" w:cs="Tahoma"/>
              </w:rPr>
            </w:pPr>
          </w:p>
        </w:tc>
        <w:tc>
          <w:tcPr>
            <w:tcW w:w="7230" w:type="dxa"/>
            <w:shd w:val="clear" w:color="auto" w:fill="auto"/>
          </w:tcPr>
          <w:p w14:paraId="55245FB3" w14:textId="3E2033B0" w:rsidR="00E47488" w:rsidRPr="00C8579C" w:rsidRDefault="00E47488" w:rsidP="00BC5410">
            <w:pPr>
              <w:keepNext/>
              <w:keepLines/>
              <w:tabs>
                <w:tab w:val="left" w:pos="1702"/>
              </w:tabs>
              <w:ind w:left="-108"/>
              <w:jc w:val="both"/>
              <w:rPr>
                <w:rFonts w:ascii="Tahoma" w:hAnsi="Tahoma" w:cs="Tahoma"/>
              </w:rPr>
            </w:pPr>
            <w:r w:rsidRPr="00C8579C">
              <w:rPr>
                <w:rFonts w:ascii="Tahoma" w:hAnsi="Tahoma" w:cs="Tahoma"/>
              </w:rPr>
              <w:t xml:space="preserve">matična številka:                     </w:t>
            </w:r>
            <w:r w:rsidR="000737C0">
              <w:rPr>
                <w:rFonts w:ascii="Tahoma" w:hAnsi="Tahoma" w:cs="Tahoma"/>
              </w:rPr>
              <w:t>5046688</w:t>
            </w:r>
            <w:r w:rsidR="007B4D4F">
              <w:rPr>
                <w:rFonts w:ascii="Tahoma" w:hAnsi="Tahoma" w:cs="Tahoma"/>
              </w:rPr>
              <w:t>000</w:t>
            </w:r>
          </w:p>
        </w:tc>
      </w:tr>
      <w:tr w:rsidR="00E47488" w:rsidRPr="00C8579C" w14:paraId="4E301374" w14:textId="77777777" w:rsidTr="00A270D9">
        <w:tc>
          <w:tcPr>
            <w:tcW w:w="1701" w:type="dxa"/>
            <w:shd w:val="clear" w:color="auto" w:fill="auto"/>
          </w:tcPr>
          <w:p w14:paraId="7069ADF9" w14:textId="77777777" w:rsidR="00E47488" w:rsidRPr="00C8579C" w:rsidRDefault="00E47488" w:rsidP="00BC5410">
            <w:pPr>
              <w:keepNext/>
              <w:keepLines/>
              <w:tabs>
                <w:tab w:val="left" w:pos="1702"/>
              </w:tabs>
              <w:jc w:val="both"/>
              <w:rPr>
                <w:rFonts w:ascii="Tahoma" w:hAnsi="Tahoma" w:cs="Tahoma"/>
              </w:rPr>
            </w:pPr>
          </w:p>
        </w:tc>
        <w:tc>
          <w:tcPr>
            <w:tcW w:w="7230" w:type="dxa"/>
            <w:shd w:val="clear" w:color="auto" w:fill="auto"/>
          </w:tcPr>
          <w:p w14:paraId="21442444" w14:textId="77777777" w:rsidR="00E47488" w:rsidRPr="00C8579C" w:rsidRDefault="00E47488" w:rsidP="00BC5410">
            <w:pPr>
              <w:keepNext/>
              <w:keepLines/>
              <w:tabs>
                <w:tab w:val="left" w:pos="1702"/>
              </w:tabs>
              <w:ind w:left="-108"/>
              <w:jc w:val="both"/>
              <w:rPr>
                <w:rFonts w:ascii="Tahoma" w:hAnsi="Tahoma" w:cs="Tahoma"/>
              </w:rPr>
            </w:pPr>
          </w:p>
        </w:tc>
      </w:tr>
      <w:tr w:rsidR="00E47488" w:rsidRPr="00C8579C" w14:paraId="3D6D0E4E" w14:textId="77777777" w:rsidTr="00A270D9">
        <w:tc>
          <w:tcPr>
            <w:tcW w:w="1701" w:type="dxa"/>
            <w:shd w:val="clear" w:color="auto" w:fill="auto"/>
          </w:tcPr>
          <w:p w14:paraId="25671F4F" w14:textId="77777777" w:rsidR="00E47488" w:rsidRPr="00C8579C" w:rsidRDefault="00E47488" w:rsidP="00BC5410">
            <w:pPr>
              <w:keepNext/>
              <w:keepLines/>
              <w:tabs>
                <w:tab w:val="left" w:pos="1702"/>
              </w:tabs>
              <w:jc w:val="both"/>
              <w:rPr>
                <w:rFonts w:ascii="Tahoma" w:hAnsi="Tahoma" w:cs="Tahoma"/>
              </w:rPr>
            </w:pPr>
          </w:p>
        </w:tc>
        <w:tc>
          <w:tcPr>
            <w:tcW w:w="7230" w:type="dxa"/>
            <w:shd w:val="clear" w:color="auto" w:fill="auto"/>
          </w:tcPr>
          <w:p w14:paraId="0028EF32" w14:textId="77777777" w:rsidR="00E47488" w:rsidRPr="00C8579C" w:rsidRDefault="00E47488" w:rsidP="00BC5410">
            <w:pPr>
              <w:keepNext/>
              <w:keepLines/>
              <w:tabs>
                <w:tab w:val="left" w:pos="1702"/>
              </w:tabs>
              <w:ind w:left="-108"/>
              <w:jc w:val="both"/>
              <w:rPr>
                <w:rFonts w:ascii="Tahoma" w:hAnsi="Tahoma" w:cs="Tahoma"/>
              </w:rPr>
            </w:pPr>
            <w:r w:rsidRPr="00C8579C">
              <w:rPr>
                <w:rFonts w:ascii="Tahoma" w:hAnsi="Tahoma" w:cs="Tahoma"/>
              </w:rPr>
              <w:t xml:space="preserve">(v nadaljevanju: </w:t>
            </w:r>
            <w:r w:rsidR="001A0989" w:rsidRPr="00C8579C">
              <w:rPr>
                <w:rFonts w:ascii="Tahoma" w:hAnsi="Tahoma" w:cs="Tahoma"/>
              </w:rPr>
              <w:t>naročnik</w:t>
            </w:r>
            <w:r w:rsidRPr="00C8579C">
              <w:rPr>
                <w:rFonts w:ascii="Tahoma" w:hAnsi="Tahoma" w:cs="Tahoma"/>
              </w:rPr>
              <w:t>)</w:t>
            </w:r>
          </w:p>
        </w:tc>
      </w:tr>
    </w:tbl>
    <w:p w14:paraId="1BCAA892" w14:textId="77777777" w:rsidR="00011B83" w:rsidRPr="00C8579C" w:rsidRDefault="00011B83" w:rsidP="00BC5410">
      <w:pPr>
        <w:keepNext/>
        <w:keepLines/>
        <w:tabs>
          <w:tab w:val="left" w:pos="1843"/>
        </w:tabs>
        <w:ind w:left="1701" w:hanging="1701"/>
        <w:jc w:val="both"/>
        <w:rPr>
          <w:rFonts w:ascii="Tahoma" w:hAnsi="Tahoma" w:cs="Tahoma"/>
        </w:rPr>
      </w:pPr>
    </w:p>
    <w:p w14:paraId="48B1AFEC" w14:textId="77777777" w:rsidR="009A5802" w:rsidRPr="00C8579C" w:rsidRDefault="009A5802" w:rsidP="00BC5410">
      <w:pPr>
        <w:keepNext/>
        <w:keepLines/>
        <w:tabs>
          <w:tab w:val="left" w:pos="1702"/>
        </w:tabs>
        <w:rPr>
          <w:rFonts w:ascii="Tahoma" w:hAnsi="Tahoma" w:cs="Tahoma"/>
        </w:rPr>
      </w:pPr>
      <w:r w:rsidRPr="00C8579C">
        <w:rPr>
          <w:rFonts w:ascii="Tahoma" w:hAnsi="Tahoma" w:cs="Tahoma"/>
        </w:rPr>
        <w:t xml:space="preserve">ter </w:t>
      </w:r>
    </w:p>
    <w:p w14:paraId="63B6C421" w14:textId="77777777" w:rsidR="009A5802" w:rsidRPr="00C8579C" w:rsidRDefault="009A5802" w:rsidP="00BC5410">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E47488" w:rsidRPr="00C8579C" w14:paraId="092F6309" w14:textId="77777777" w:rsidTr="00A270D9">
        <w:tc>
          <w:tcPr>
            <w:tcW w:w="1701" w:type="dxa"/>
            <w:shd w:val="clear" w:color="auto" w:fill="auto"/>
          </w:tcPr>
          <w:p w14:paraId="758F0631" w14:textId="77777777" w:rsidR="00E47488" w:rsidRPr="00C8579C" w:rsidRDefault="001A0989" w:rsidP="00BC5410">
            <w:pPr>
              <w:keepNext/>
              <w:keepLines/>
              <w:tabs>
                <w:tab w:val="left" w:pos="1702"/>
              </w:tabs>
              <w:ind w:left="-108"/>
              <w:jc w:val="both"/>
              <w:rPr>
                <w:rFonts w:ascii="Tahoma" w:hAnsi="Tahoma" w:cs="Tahoma"/>
                <w:b/>
              </w:rPr>
            </w:pPr>
            <w:r w:rsidRPr="00C8579C">
              <w:rPr>
                <w:rFonts w:ascii="Tahoma" w:hAnsi="Tahoma" w:cs="Tahoma"/>
                <w:b/>
              </w:rPr>
              <w:t>IZVAJALEC</w:t>
            </w:r>
            <w:r w:rsidR="00E47488" w:rsidRPr="00C8579C">
              <w:rPr>
                <w:rFonts w:ascii="Tahoma" w:hAnsi="Tahoma" w:cs="Tahoma"/>
                <w:b/>
              </w:rPr>
              <w:t>:</w:t>
            </w:r>
          </w:p>
        </w:tc>
        <w:tc>
          <w:tcPr>
            <w:tcW w:w="7088" w:type="dxa"/>
            <w:shd w:val="clear" w:color="auto" w:fill="auto"/>
          </w:tcPr>
          <w:p w14:paraId="0AED8EB3" w14:textId="77777777" w:rsidR="00A270D9" w:rsidRPr="00C8579C" w:rsidRDefault="00E47488" w:rsidP="00BC5410">
            <w:pPr>
              <w:keepNext/>
              <w:keepLines/>
              <w:tabs>
                <w:tab w:val="left" w:pos="1702"/>
              </w:tabs>
              <w:ind w:left="-108" w:right="-142"/>
              <w:jc w:val="both"/>
              <w:rPr>
                <w:rFonts w:ascii="Tahoma" w:hAnsi="Tahoma" w:cs="Tahoma"/>
              </w:rPr>
            </w:pPr>
            <w:r w:rsidRPr="00C8579C">
              <w:rPr>
                <w:rFonts w:ascii="Tahoma" w:hAnsi="Tahoma" w:cs="Tahoma"/>
              </w:rPr>
              <w:t>______________________________________________________________,</w:t>
            </w:r>
          </w:p>
          <w:p w14:paraId="5688171B" w14:textId="77777777" w:rsidR="00A270D9" w:rsidRPr="00C8579C" w:rsidRDefault="00A270D9" w:rsidP="00BC5410">
            <w:pPr>
              <w:keepNext/>
              <w:keepLines/>
              <w:tabs>
                <w:tab w:val="left" w:pos="1702"/>
              </w:tabs>
              <w:ind w:left="-108" w:right="-142"/>
              <w:jc w:val="both"/>
              <w:rPr>
                <w:rFonts w:ascii="Tahoma" w:hAnsi="Tahoma" w:cs="Tahoma"/>
              </w:rPr>
            </w:pPr>
          </w:p>
          <w:p w14:paraId="3DEB5BD9" w14:textId="77777777" w:rsidR="00E47488" w:rsidRPr="00C8579C" w:rsidRDefault="00A270D9" w:rsidP="00BC5410">
            <w:pPr>
              <w:keepNext/>
              <w:keepLines/>
              <w:tabs>
                <w:tab w:val="left" w:pos="1702"/>
              </w:tabs>
              <w:ind w:left="-108" w:right="-142"/>
              <w:jc w:val="both"/>
              <w:rPr>
                <w:rFonts w:ascii="Tahoma" w:hAnsi="Tahoma" w:cs="Tahoma"/>
              </w:rPr>
            </w:pPr>
            <w:r w:rsidRPr="00C8579C">
              <w:rPr>
                <w:rFonts w:ascii="Tahoma" w:hAnsi="Tahoma" w:cs="Tahoma"/>
              </w:rPr>
              <w:t xml:space="preserve">ki </w:t>
            </w:r>
            <w:r w:rsidR="00E47488" w:rsidRPr="00C8579C">
              <w:rPr>
                <w:rFonts w:ascii="Tahoma" w:hAnsi="Tahoma" w:cs="Tahoma"/>
              </w:rPr>
              <w:t>ga zastopa:</w:t>
            </w:r>
            <w:r w:rsidRPr="00C8579C">
              <w:rPr>
                <w:rFonts w:ascii="Tahoma" w:hAnsi="Tahoma" w:cs="Tahoma"/>
              </w:rPr>
              <w:t xml:space="preserve"> </w:t>
            </w:r>
            <w:r w:rsidR="00E47488" w:rsidRPr="00C8579C">
              <w:rPr>
                <w:rFonts w:ascii="Tahoma" w:hAnsi="Tahoma" w:cs="Tahoma"/>
              </w:rPr>
              <w:t>_________________________________________________</w:t>
            </w:r>
            <w:r w:rsidRPr="00C8579C">
              <w:rPr>
                <w:rFonts w:ascii="Tahoma" w:hAnsi="Tahoma" w:cs="Tahoma"/>
              </w:rPr>
              <w:t>_</w:t>
            </w:r>
            <w:r w:rsidR="00E47488" w:rsidRPr="00C8579C">
              <w:rPr>
                <w:rFonts w:ascii="Tahoma" w:hAnsi="Tahoma" w:cs="Tahoma"/>
              </w:rPr>
              <w:t>,</w:t>
            </w:r>
          </w:p>
        </w:tc>
      </w:tr>
      <w:tr w:rsidR="00E47488" w:rsidRPr="00C8579C" w14:paraId="3238433E" w14:textId="77777777" w:rsidTr="00A270D9">
        <w:tc>
          <w:tcPr>
            <w:tcW w:w="1701" w:type="dxa"/>
            <w:shd w:val="clear" w:color="auto" w:fill="auto"/>
          </w:tcPr>
          <w:p w14:paraId="79F70384" w14:textId="77777777" w:rsidR="00E47488" w:rsidRPr="00C8579C" w:rsidRDefault="00E47488" w:rsidP="00BC5410">
            <w:pPr>
              <w:keepNext/>
              <w:keepLines/>
              <w:tabs>
                <w:tab w:val="left" w:pos="1702"/>
              </w:tabs>
              <w:jc w:val="both"/>
              <w:rPr>
                <w:rFonts w:ascii="Tahoma" w:hAnsi="Tahoma" w:cs="Tahoma"/>
              </w:rPr>
            </w:pPr>
          </w:p>
        </w:tc>
        <w:tc>
          <w:tcPr>
            <w:tcW w:w="7088" w:type="dxa"/>
            <w:shd w:val="clear" w:color="auto" w:fill="auto"/>
          </w:tcPr>
          <w:p w14:paraId="144EE873" w14:textId="77777777" w:rsidR="00E47488" w:rsidRPr="00C8579C" w:rsidRDefault="00E47488" w:rsidP="00BC5410">
            <w:pPr>
              <w:keepNext/>
              <w:keepLines/>
              <w:tabs>
                <w:tab w:val="left" w:pos="1702"/>
              </w:tabs>
              <w:ind w:left="-108" w:right="-142"/>
              <w:jc w:val="both"/>
              <w:rPr>
                <w:rFonts w:ascii="Tahoma" w:hAnsi="Tahoma" w:cs="Tahoma"/>
              </w:rPr>
            </w:pPr>
          </w:p>
        </w:tc>
      </w:tr>
      <w:tr w:rsidR="00E47488" w:rsidRPr="00C8579C" w14:paraId="62B6384F" w14:textId="77777777" w:rsidTr="00A270D9">
        <w:tc>
          <w:tcPr>
            <w:tcW w:w="1701" w:type="dxa"/>
            <w:shd w:val="clear" w:color="auto" w:fill="auto"/>
          </w:tcPr>
          <w:p w14:paraId="33787598" w14:textId="77777777" w:rsidR="00E47488" w:rsidRPr="00C8579C" w:rsidRDefault="00E47488" w:rsidP="00BC5410">
            <w:pPr>
              <w:keepNext/>
              <w:keepLines/>
              <w:tabs>
                <w:tab w:val="left" w:pos="1702"/>
              </w:tabs>
              <w:jc w:val="both"/>
              <w:rPr>
                <w:rFonts w:ascii="Tahoma" w:hAnsi="Tahoma" w:cs="Tahoma"/>
              </w:rPr>
            </w:pPr>
          </w:p>
        </w:tc>
        <w:tc>
          <w:tcPr>
            <w:tcW w:w="7088" w:type="dxa"/>
            <w:shd w:val="clear" w:color="auto" w:fill="auto"/>
          </w:tcPr>
          <w:p w14:paraId="2F441A6B" w14:textId="77777777" w:rsidR="00E47488" w:rsidRPr="00C8579C" w:rsidRDefault="00E47488" w:rsidP="00BC5410">
            <w:pPr>
              <w:keepNext/>
              <w:keepLines/>
              <w:tabs>
                <w:tab w:val="left" w:pos="1702"/>
              </w:tabs>
              <w:ind w:left="-108" w:right="-142"/>
              <w:jc w:val="both"/>
              <w:rPr>
                <w:rFonts w:ascii="Tahoma" w:hAnsi="Tahoma" w:cs="Tahoma"/>
              </w:rPr>
            </w:pPr>
            <w:r w:rsidRPr="00C8579C">
              <w:rPr>
                <w:rFonts w:ascii="Tahoma" w:hAnsi="Tahoma" w:cs="Tahoma"/>
              </w:rPr>
              <w:t>identifikacijska številka za DDV: SI__________________________________</w:t>
            </w:r>
          </w:p>
        </w:tc>
      </w:tr>
      <w:tr w:rsidR="00E47488" w:rsidRPr="00C8579C" w14:paraId="2DF2564F" w14:textId="77777777" w:rsidTr="00A270D9">
        <w:tc>
          <w:tcPr>
            <w:tcW w:w="1701" w:type="dxa"/>
            <w:shd w:val="clear" w:color="auto" w:fill="auto"/>
          </w:tcPr>
          <w:p w14:paraId="039B2CCF" w14:textId="77777777" w:rsidR="00E47488" w:rsidRPr="00C8579C" w:rsidRDefault="00E47488" w:rsidP="00BC5410">
            <w:pPr>
              <w:keepNext/>
              <w:keepLines/>
              <w:tabs>
                <w:tab w:val="left" w:pos="1702"/>
              </w:tabs>
              <w:jc w:val="both"/>
              <w:rPr>
                <w:rFonts w:ascii="Tahoma" w:hAnsi="Tahoma" w:cs="Tahoma"/>
              </w:rPr>
            </w:pPr>
          </w:p>
        </w:tc>
        <w:tc>
          <w:tcPr>
            <w:tcW w:w="7088" w:type="dxa"/>
            <w:shd w:val="clear" w:color="auto" w:fill="auto"/>
          </w:tcPr>
          <w:p w14:paraId="7312A935" w14:textId="77777777" w:rsidR="00E47488" w:rsidRPr="00C8579C" w:rsidRDefault="00E47488" w:rsidP="00BC5410">
            <w:pPr>
              <w:keepNext/>
              <w:keepLines/>
              <w:tabs>
                <w:tab w:val="left" w:pos="1702"/>
              </w:tabs>
              <w:ind w:left="-108" w:right="-142"/>
              <w:jc w:val="both"/>
              <w:rPr>
                <w:rFonts w:ascii="Tahoma" w:hAnsi="Tahoma" w:cs="Tahoma"/>
              </w:rPr>
            </w:pPr>
            <w:r w:rsidRPr="00C8579C">
              <w:rPr>
                <w:rFonts w:ascii="Tahoma" w:hAnsi="Tahoma" w:cs="Tahoma"/>
              </w:rPr>
              <w:t>matična številka:                      ___________________________________</w:t>
            </w:r>
          </w:p>
        </w:tc>
      </w:tr>
      <w:tr w:rsidR="00E47488" w:rsidRPr="00C8579C" w14:paraId="35911D5F" w14:textId="77777777" w:rsidTr="00A270D9">
        <w:tc>
          <w:tcPr>
            <w:tcW w:w="1701" w:type="dxa"/>
            <w:shd w:val="clear" w:color="auto" w:fill="auto"/>
          </w:tcPr>
          <w:p w14:paraId="44E5D882" w14:textId="77777777" w:rsidR="00E47488" w:rsidRPr="00C8579C" w:rsidRDefault="00E47488" w:rsidP="00BC5410">
            <w:pPr>
              <w:keepNext/>
              <w:keepLines/>
              <w:tabs>
                <w:tab w:val="left" w:pos="1702"/>
              </w:tabs>
              <w:jc w:val="both"/>
              <w:rPr>
                <w:rFonts w:ascii="Tahoma" w:hAnsi="Tahoma" w:cs="Tahoma"/>
              </w:rPr>
            </w:pPr>
          </w:p>
        </w:tc>
        <w:tc>
          <w:tcPr>
            <w:tcW w:w="7088" w:type="dxa"/>
            <w:shd w:val="clear" w:color="auto" w:fill="auto"/>
          </w:tcPr>
          <w:p w14:paraId="40AFDBD4" w14:textId="77777777" w:rsidR="00E47488" w:rsidRPr="00C8579C" w:rsidRDefault="00E47488" w:rsidP="00BC5410">
            <w:pPr>
              <w:keepNext/>
              <w:keepLines/>
              <w:tabs>
                <w:tab w:val="left" w:pos="1702"/>
              </w:tabs>
              <w:ind w:left="-108" w:right="-142"/>
              <w:jc w:val="both"/>
              <w:rPr>
                <w:rFonts w:ascii="Tahoma" w:hAnsi="Tahoma" w:cs="Tahoma"/>
              </w:rPr>
            </w:pPr>
          </w:p>
        </w:tc>
      </w:tr>
      <w:tr w:rsidR="00E47488" w:rsidRPr="00C8579C" w14:paraId="07C24C46" w14:textId="77777777" w:rsidTr="00A270D9">
        <w:tc>
          <w:tcPr>
            <w:tcW w:w="1701" w:type="dxa"/>
            <w:shd w:val="clear" w:color="auto" w:fill="auto"/>
          </w:tcPr>
          <w:p w14:paraId="1B2098AF" w14:textId="77777777" w:rsidR="00E47488" w:rsidRPr="00C8579C" w:rsidRDefault="00E47488" w:rsidP="00BC5410">
            <w:pPr>
              <w:keepNext/>
              <w:keepLines/>
              <w:tabs>
                <w:tab w:val="left" w:pos="1702"/>
              </w:tabs>
              <w:jc w:val="both"/>
              <w:rPr>
                <w:rFonts w:ascii="Tahoma" w:hAnsi="Tahoma" w:cs="Tahoma"/>
              </w:rPr>
            </w:pPr>
          </w:p>
        </w:tc>
        <w:tc>
          <w:tcPr>
            <w:tcW w:w="7088" w:type="dxa"/>
            <w:shd w:val="clear" w:color="auto" w:fill="auto"/>
          </w:tcPr>
          <w:p w14:paraId="4C8E3CE0" w14:textId="77777777" w:rsidR="00E47488" w:rsidRPr="00C8579C" w:rsidRDefault="00E47488" w:rsidP="00BC5410">
            <w:pPr>
              <w:keepNext/>
              <w:keepLines/>
              <w:tabs>
                <w:tab w:val="left" w:pos="1702"/>
              </w:tabs>
              <w:ind w:left="-108" w:right="-142"/>
              <w:jc w:val="both"/>
              <w:rPr>
                <w:rFonts w:ascii="Tahoma" w:hAnsi="Tahoma" w:cs="Tahoma"/>
              </w:rPr>
            </w:pPr>
            <w:r w:rsidRPr="00C8579C">
              <w:rPr>
                <w:rFonts w:ascii="Tahoma" w:hAnsi="Tahoma" w:cs="Tahoma"/>
              </w:rPr>
              <w:t xml:space="preserve">(v nadaljevanju: </w:t>
            </w:r>
            <w:r w:rsidR="001A0989" w:rsidRPr="00C8579C">
              <w:rPr>
                <w:rFonts w:ascii="Tahoma" w:hAnsi="Tahoma" w:cs="Tahoma"/>
              </w:rPr>
              <w:t>izvajalec</w:t>
            </w:r>
            <w:r w:rsidRPr="00C8579C">
              <w:rPr>
                <w:rFonts w:ascii="Tahoma" w:hAnsi="Tahoma" w:cs="Tahoma"/>
              </w:rPr>
              <w:t>).</w:t>
            </w:r>
          </w:p>
        </w:tc>
      </w:tr>
    </w:tbl>
    <w:p w14:paraId="43F4C650" w14:textId="77777777" w:rsidR="00E937B2" w:rsidRPr="00C8579C" w:rsidRDefault="00E937B2" w:rsidP="00BC5410">
      <w:pPr>
        <w:keepNext/>
        <w:keepLines/>
        <w:tabs>
          <w:tab w:val="left" w:pos="709"/>
          <w:tab w:val="left" w:pos="1702"/>
        </w:tabs>
        <w:rPr>
          <w:rFonts w:ascii="Tahoma" w:hAnsi="Tahoma" w:cs="Tahoma"/>
        </w:rPr>
      </w:pPr>
    </w:p>
    <w:p w14:paraId="2068BD56" w14:textId="77777777" w:rsidR="008C77E8" w:rsidRPr="00C8579C" w:rsidRDefault="008C77E8" w:rsidP="00BC5410">
      <w:pPr>
        <w:keepNext/>
        <w:keepLines/>
        <w:tabs>
          <w:tab w:val="left" w:pos="709"/>
          <w:tab w:val="left" w:pos="1702"/>
        </w:tabs>
        <w:rPr>
          <w:rFonts w:ascii="Tahoma" w:hAnsi="Tahoma" w:cs="Tahoma"/>
        </w:rPr>
      </w:pPr>
    </w:p>
    <w:p w14:paraId="6D3450A6" w14:textId="77777777" w:rsidR="00856F7B" w:rsidRPr="00C8579C" w:rsidRDefault="00104E2A" w:rsidP="00BC5410">
      <w:pPr>
        <w:keepNext/>
        <w:keepLines/>
        <w:tabs>
          <w:tab w:val="left" w:pos="851"/>
          <w:tab w:val="left" w:pos="1702"/>
        </w:tabs>
        <w:jc w:val="both"/>
        <w:rPr>
          <w:rFonts w:ascii="Tahoma" w:hAnsi="Tahoma" w:cs="Tahoma"/>
          <w:b/>
        </w:rPr>
      </w:pPr>
      <w:r w:rsidRPr="00C8579C">
        <w:rPr>
          <w:rFonts w:ascii="Tahoma" w:hAnsi="Tahoma" w:cs="Tahoma"/>
          <w:b/>
        </w:rPr>
        <w:t>I.</w:t>
      </w:r>
      <w:r w:rsidRPr="00C8579C">
        <w:rPr>
          <w:rFonts w:ascii="Tahoma" w:hAnsi="Tahoma" w:cs="Tahoma"/>
          <w:b/>
        </w:rPr>
        <w:tab/>
        <w:t>UVODN</w:t>
      </w:r>
      <w:r w:rsidR="00E171B6" w:rsidRPr="00C8579C">
        <w:rPr>
          <w:rFonts w:ascii="Tahoma" w:hAnsi="Tahoma" w:cs="Tahoma"/>
          <w:b/>
        </w:rPr>
        <w:t>A</w:t>
      </w:r>
      <w:r w:rsidRPr="00C8579C">
        <w:rPr>
          <w:rFonts w:ascii="Tahoma" w:hAnsi="Tahoma" w:cs="Tahoma"/>
          <w:b/>
        </w:rPr>
        <w:t xml:space="preserve"> DOLOČB</w:t>
      </w:r>
      <w:r w:rsidR="00E171B6" w:rsidRPr="00C8579C">
        <w:rPr>
          <w:rFonts w:ascii="Tahoma" w:hAnsi="Tahoma" w:cs="Tahoma"/>
          <w:b/>
        </w:rPr>
        <w:t>A</w:t>
      </w:r>
    </w:p>
    <w:p w14:paraId="0B06EA4B" w14:textId="77777777" w:rsidR="00856F7B" w:rsidRPr="00C8579C" w:rsidRDefault="00856F7B" w:rsidP="00BC5410">
      <w:pPr>
        <w:keepNext/>
        <w:keepLines/>
        <w:tabs>
          <w:tab w:val="left" w:pos="709"/>
          <w:tab w:val="left" w:pos="1702"/>
        </w:tabs>
        <w:jc w:val="both"/>
        <w:rPr>
          <w:rFonts w:ascii="Tahoma" w:hAnsi="Tahoma" w:cs="Tahoma"/>
          <w:b/>
        </w:rPr>
      </w:pPr>
    </w:p>
    <w:p w14:paraId="2356E7A2" w14:textId="77777777" w:rsidR="00856F7B" w:rsidRPr="00C8579C" w:rsidRDefault="00856F7B"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8010805" w14:textId="77777777" w:rsidR="00856F7B" w:rsidRPr="00C8579C" w:rsidRDefault="00856F7B" w:rsidP="00BC5410">
      <w:pPr>
        <w:keepNext/>
        <w:keepLines/>
        <w:tabs>
          <w:tab w:val="left" w:pos="1702"/>
        </w:tabs>
        <w:jc w:val="center"/>
        <w:rPr>
          <w:rFonts w:ascii="Tahoma" w:hAnsi="Tahoma" w:cs="Tahoma"/>
        </w:rPr>
      </w:pPr>
    </w:p>
    <w:p w14:paraId="3A9D7D4F" w14:textId="1E73C0B4" w:rsidR="006C4C08" w:rsidRPr="00C8579C" w:rsidRDefault="001A0989" w:rsidP="00BC5410">
      <w:pPr>
        <w:keepNext/>
        <w:keepLines/>
        <w:jc w:val="both"/>
        <w:rPr>
          <w:rFonts w:ascii="Tahoma" w:hAnsi="Tahoma" w:cs="Tahoma"/>
        </w:rPr>
      </w:pPr>
      <w:r w:rsidRPr="00C8579C">
        <w:rPr>
          <w:rFonts w:ascii="Tahoma" w:hAnsi="Tahoma" w:cs="Tahoma"/>
        </w:rPr>
        <w:t>Stranki tega okvirnega sporazuma</w:t>
      </w:r>
      <w:r w:rsidR="006C4C08" w:rsidRPr="00C8579C">
        <w:rPr>
          <w:rFonts w:ascii="Tahoma" w:hAnsi="Tahoma" w:cs="Tahoma"/>
        </w:rPr>
        <w:t xml:space="preserve"> ugotavljata, da je JAVNI HOLDING Ljubljana, </w:t>
      </w:r>
      <w:proofErr w:type="spellStart"/>
      <w:r w:rsidR="006C4C08" w:rsidRPr="00C8579C">
        <w:rPr>
          <w:rFonts w:ascii="Tahoma" w:hAnsi="Tahoma" w:cs="Tahoma"/>
        </w:rPr>
        <w:t>d.o.o</w:t>
      </w:r>
      <w:proofErr w:type="spellEnd"/>
      <w:r w:rsidR="006C4C08" w:rsidRPr="00C8579C">
        <w:rPr>
          <w:rFonts w:ascii="Tahoma" w:hAnsi="Tahoma" w:cs="Tahoma"/>
        </w:rPr>
        <w:t xml:space="preserve">., Verovškova ulica 70, 1000 Ljubljana, na podlagi pooblastila </w:t>
      </w:r>
      <w:r w:rsidRPr="00C8579C">
        <w:rPr>
          <w:rFonts w:ascii="Tahoma" w:hAnsi="Tahoma" w:cs="Tahoma"/>
        </w:rPr>
        <w:t>naročnika</w:t>
      </w:r>
      <w:r w:rsidR="00E171B6" w:rsidRPr="00C8579C">
        <w:rPr>
          <w:rFonts w:ascii="Tahoma" w:hAnsi="Tahoma" w:cs="Tahoma"/>
        </w:rPr>
        <w:t>,</w:t>
      </w:r>
      <w:r w:rsidRPr="00C8579C">
        <w:rPr>
          <w:rFonts w:ascii="Tahoma" w:hAnsi="Tahoma" w:cs="Tahoma"/>
        </w:rPr>
        <w:t xml:space="preserve"> </w:t>
      </w:r>
      <w:r w:rsidR="006C4C08" w:rsidRPr="00C8579C">
        <w:rPr>
          <w:rFonts w:ascii="Tahoma" w:hAnsi="Tahoma" w:cs="Tahoma"/>
        </w:rPr>
        <w:t xml:space="preserve">izvedel postopek za oddajo javnega naročila št. </w:t>
      </w:r>
      <w:r w:rsidR="00AD7483">
        <w:rPr>
          <w:rFonts w:ascii="Tahoma" w:hAnsi="Tahoma" w:cs="Tahoma"/>
        </w:rPr>
        <w:t>VKS-</w:t>
      </w:r>
      <w:r w:rsidR="00C771C9">
        <w:rPr>
          <w:rFonts w:ascii="Tahoma" w:hAnsi="Tahoma" w:cs="Tahoma"/>
        </w:rPr>
        <w:t>59/24</w:t>
      </w:r>
      <w:r w:rsidR="00032CA0" w:rsidRPr="00C8579C">
        <w:rPr>
          <w:rFonts w:ascii="Tahoma" w:hAnsi="Tahoma" w:cs="Tahoma"/>
        </w:rPr>
        <w:t xml:space="preserve"> </w:t>
      </w:r>
      <w:r w:rsidR="006C4C08" w:rsidRPr="00C8579C">
        <w:rPr>
          <w:rFonts w:ascii="Tahoma" w:hAnsi="Tahoma" w:cs="Tahoma"/>
        </w:rPr>
        <w:t xml:space="preserve">po </w:t>
      </w:r>
      <w:r w:rsidR="00AA184C" w:rsidRPr="00C8579C">
        <w:rPr>
          <w:rFonts w:ascii="Tahoma" w:hAnsi="Tahoma" w:cs="Tahoma"/>
        </w:rPr>
        <w:t xml:space="preserve">odprtem </w:t>
      </w:r>
      <w:r w:rsidR="006C4C08" w:rsidRPr="00C8579C">
        <w:rPr>
          <w:rFonts w:ascii="Tahoma" w:hAnsi="Tahoma" w:cs="Tahoma"/>
        </w:rPr>
        <w:t>postopku</w:t>
      </w:r>
      <w:r w:rsidR="00E171B6" w:rsidRPr="00C8579C">
        <w:rPr>
          <w:rFonts w:ascii="Tahoma" w:hAnsi="Tahoma" w:cs="Tahoma"/>
        </w:rPr>
        <w:t>,</w:t>
      </w:r>
      <w:r w:rsidR="006C4C08" w:rsidRPr="00C8579C">
        <w:rPr>
          <w:rFonts w:ascii="Tahoma" w:hAnsi="Tahoma" w:cs="Tahoma"/>
        </w:rPr>
        <w:t xml:space="preserve"> v skladu s </w:t>
      </w:r>
      <w:r w:rsidR="00AA184C" w:rsidRPr="00C8579C">
        <w:rPr>
          <w:rFonts w:ascii="Tahoma" w:hAnsi="Tahoma" w:cs="Tahoma"/>
        </w:rPr>
        <w:t>4</w:t>
      </w:r>
      <w:r w:rsidR="006C4C08" w:rsidRPr="00C8579C">
        <w:rPr>
          <w:rFonts w:ascii="Tahoma" w:hAnsi="Tahoma" w:cs="Tahoma"/>
        </w:rPr>
        <w:t>0. členom Zakona o javnem naročanju (</w:t>
      </w:r>
      <w:r w:rsidR="00B66C94">
        <w:rPr>
          <w:rFonts w:ascii="Tahoma" w:hAnsi="Tahoma" w:cs="Tahoma"/>
        </w:rPr>
        <w:t xml:space="preserve">Ur. l. RS, št. 91/15 </w:t>
      </w:r>
      <w:r w:rsidR="007F1A87">
        <w:rPr>
          <w:rFonts w:ascii="Tahoma" w:hAnsi="Tahoma" w:cs="Tahoma"/>
        </w:rPr>
        <w:t>s spremembami</w:t>
      </w:r>
      <w:r w:rsidR="00B66C94">
        <w:rPr>
          <w:rFonts w:ascii="Tahoma" w:hAnsi="Tahoma" w:cs="Tahoma"/>
        </w:rPr>
        <w:t>; v nadaljnjem besedilu: ZJN-3</w:t>
      </w:r>
      <w:r w:rsidR="006C4C08" w:rsidRPr="00C8579C">
        <w:rPr>
          <w:rFonts w:ascii="Tahoma" w:hAnsi="Tahoma" w:cs="Tahoma"/>
        </w:rPr>
        <w:t xml:space="preserve">), objavljeno na Portalu javnih naročil dne </w:t>
      </w:r>
      <w:r w:rsidR="00FE0A4B">
        <w:rPr>
          <w:rFonts w:ascii="Tahoma" w:hAnsi="Tahoma" w:cs="Tahoma"/>
        </w:rPr>
        <w:t>…………………</w:t>
      </w:r>
      <w:r w:rsidR="006C4C08" w:rsidRPr="00C8579C">
        <w:rPr>
          <w:rFonts w:ascii="Tahoma" w:hAnsi="Tahoma" w:cs="Tahoma"/>
        </w:rPr>
        <w:t xml:space="preserve">, pod št. objave </w:t>
      </w:r>
      <w:r w:rsidR="007C4D6C" w:rsidRPr="00C8579C">
        <w:rPr>
          <w:rFonts w:ascii="Tahoma" w:hAnsi="Tahoma" w:cs="Tahoma"/>
        </w:rPr>
        <w:t>……………………….</w:t>
      </w:r>
      <w:r w:rsidR="006C4C08" w:rsidRPr="00C8579C">
        <w:rPr>
          <w:rFonts w:ascii="Tahoma" w:hAnsi="Tahoma" w:cs="Tahoma"/>
        </w:rPr>
        <w:t xml:space="preserve"> </w:t>
      </w:r>
      <w:r w:rsidR="00AA184C" w:rsidRPr="00C8579C">
        <w:rPr>
          <w:rFonts w:ascii="Tahoma" w:hAnsi="Tahoma" w:cs="Tahoma"/>
        </w:rPr>
        <w:t>in v Dopolnilu k Uradnemu listu Evropske unije</w:t>
      </w:r>
      <w:r w:rsidR="008A5627">
        <w:rPr>
          <w:rFonts w:ascii="Tahoma" w:hAnsi="Tahoma" w:cs="Tahoma"/>
        </w:rPr>
        <w:t xml:space="preserve"> dne …………………… ,</w:t>
      </w:r>
      <w:r w:rsidR="00AA184C" w:rsidRPr="00C8579C">
        <w:rPr>
          <w:rFonts w:ascii="Tahoma" w:hAnsi="Tahoma" w:cs="Tahoma"/>
        </w:rPr>
        <w:t xml:space="preserve"> pod št. objave ……………………</w:t>
      </w:r>
      <w:r w:rsidR="008A5627">
        <w:rPr>
          <w:rFonts w:ascii="Tahoma" w:hAnsi="Tahoma" w:cs="Tahoma"/>
        </w:rPr>
        <w:t>,</w:t>
      </w:r>
      <w:r w:rsidR="00AA184C" w:rsidRPr="00C8579C">
        <w:rPr>
          <w:rFonts w:ascii="Tahoma" w:hAnsi="Tahoma" w:cs="Tahoma"/>
        </w:rPr>
        <w:t xml:space="preserve"> </w:t>
      </w:r>
      <w:r w:rsidR="006C4C08" w:rsidRPr="00C8579C">
        <w:rPr>
          <w:rFonts w:ascii="Tahoma" w:hAnsi="Tahoma" w:cs="Tahoma"/>
        </w:rPr>
        <w:t xml:space="preserve">z namenom sklenitve </w:t>
      </w:r>
      <w:r w:rsidRPr="00C8579C">
        <w:rPr>
          <w:rFonts w:ascii="Tahoma" w:hAnsi="Tahoma" w:cs="Tahoma"/>
        </w:rPr>
        <w:t xml:space="preserve">okvirnega sporazuma </w:t>
      </w:r>
      <w:r w:rsidR="006C4C08" w:rsidRPr="00C8579C">
        <w:rPr>
          <w:rFonts w:ascii="Tahoma" w:hAnsi="Tahoma" w:cs="Tahoma"/>
        </w:rPr>
        <w:t>za »</w:t>
      </w:r>
      <w:r w:rsidR="00C04869">
        <w:rPr>
          <w:rFonts w:ascii="Tahoma" w:hAnsi="Tahoma" w:cs="Tahoma"/>
          <w:b/>
        </w:rPr>
        <w:t>Prevzem produkta LF-A iz obdelave komunalnih odpadkov v RCERO Ljubljana</w:t>
      </w:r>
      <w:r w:rsidR="006C4C08" w:rsidRPr="00C8579C">
        <w:rPr>
          <w:rFonts w:ascii="Tahoma" w:hAnsi="Tahoma" w:cs="Tahoma"/>
        </w:rPr>
        <w:t xml:space="preserve">«, v katerem je </w:t>
      </w:r>
      <w:r w:rsidRPr="00C8579C">
        <w:rPr>
          <w:rFonts w:ascii="Tahoma" w:hAnsi="Tahoma" w:cs="Tahoma"/>
        </w:rPr>
        <w:t xml:space="preserve">naročnik izvajalca </w:t>
      </w:r>
      <w:r w:rsidR="006C4C08" w:rsidRPr="00C8579C">
        <w:rPr>
          <w:rFonts w:ascii="Tahoma" w:hAnsi="Tahoma" w:cs="Tahoma"/>
        </w:rPr>
        <w:t xml:space="preserve">izbral na podlagi </w:t>
      </w:r>
      <w:r w:rsidRPr="00C8579C">
        <w:rPr>
          <w:rFonts w:ascii="Tahoma" w:hAnsi="Tahoma" w:cs="Tahoma"/>
        </w:rPr>
        <w:t xml:space="preserve">ekonomsko </w:t>
      </w:r>
      <w:r w:rsidR="006C4C08" w:rsidRPr="00C8579C">
        <w:rPr>
          <w:rFonts w:ascii="Tahoma" w:hAnsi="Tahoma" w:cs="Tahoma"/>
        </w:rPr>
        <w:t xml:space="preserve">najugodnejše ponudbe in na podlagi pogojev, opredeljenih v </w:t>
      </w:r>
      <w:r w:rsidR="006A1CBC" w:rsidRPr="00C8579C">
        <w:rPr>
          <w:rFonts w:ascii="Tahoma" w:hAnsi="Tahoma" w:cs="Tahoma"/>
        </w:rPr>
        <w:t xml:space="preserve">razpisni </w:t>
      </w:r>
      <w:r w:rsidR="006C4C08" w:rsidRPr="00C8579C">
        <w:rPr>
          <w:rFonts w:ascii="Tahoma" w:hAnsi="Tahoma" w:cs="Tahoma"/>
        </w:rPr>
        <w:t>dokumentaciji</w:t>
      </w:r>
      <w:r w:rsidR="0075228B" w:rsidRPr="00C8579C">
        <w:rPr>
          <w:rFonts w:ascii="Tahoma" w:hAnsi="Tahoma" w:cs="Tahoma"/>
        </w:rPr>
        <w:t xml:space="preserve"> </w:t>
      </w:r>
      <w:r w:rsidR="00FE0A4B">
        <w:rPr>
          <w:rFonts w:ascii="Tahoma" w:hAnsi="Tahoma" w:cs="Tahoma"/>
        </w:rPr>
        <w:t xml:space="preserve">naročnika </w:t>
      </w:r>
      <w:r w:rsidR="006C4C08" w:rsidRPr="00C8579C">
        <w:rPr>
          <w:rFonts w:ascii="Tahoma" w:hAnsi="Tahoma" w:cs="Tahoma"/>
        </w:rPr>
        <w:t xml:space="preserve">št. </w:t>
      </w:r>
      <w:r w:rsidR="00AD7483">
        <w:rPr>
          <w:rFonts w:ascii="Tahoma" w:hAnsi="Tahoma" w:cs="Tahoma"/>
        </w:rPr>
        <w:t>VKS-</w:t>
      </w:r>
      <w:r w:rsidR="000B78C2">
        <w:rPr>
          <w:rFonts w:ascii="Tahoma" w:hAnsi="Tahoma" w:cs="Tahoma"/>
        </w:rPr>
        <w:t>59/24</w:t>
      </w:r>
      <w:r w:rsidR="006C4C08" w:rsidRPr="00C8579C">
        <w:rPr>
          <w:rFonts w:ascii="Tahoma" w:hAnsi="Tahoma" w:cs="Tahoma"/>
        </w:rPr>
        <w:t>.</w:t>
      </w:r>
    </w:p>
    <w:p w14:paraId="46DD2334" w14:textId="77777777" w:rsidR="003F21DD" w:rsidRPr="00C8579C" w:rsidRDefault="003F21DD" w:rsidP="00BC5410">
      <w:pPr>
        <w:pStyle w:val="Telobesedila"/>
        <w:keepNext/>
        <w:keepLines/>
        <w:widowControl/>
        <w:rPr>
          <w:rFonts w:ascii="Tahoma" w:hAnsi="Tahoma" w:cs="Tahoma"/>
          <w:b w:val="0"/>
          <w:lang w:val="sl-SI"/>
        </w:rPr>
      </w:pPr>
    </w:p>
    <w:p w14:paraId="2C9C6420" w14:textId="77777777" w:rsidR="00DD5BD9" w:rsidRDefault="001A0989" w:rsidP="00BC5410">
      <w:pPr>
        <w:pStyle w:val="Telobesedila"/>
        <w:keepNext/>
        <w:keepLines/>
        <w:widowControl/>
        <w:rPr>
          <w:rFonts w:ascii="Tahoma" w:hAnsi="Tahoma" w:cs="Tahoma"/>
          <w:b w:val="0"/>
          <w:lang w:val="sl-SI"/>
        </w:rPr>
      </w:pPr>
      <w:r w:rsidRPr="00C8579C">
        <w:rPr>
          <w:rFonts w:ascii="Tahoma" w:hAnsi="Tahoma" w:cs="Tahoma"/>
          <w:b w:val="0"/>
          <w:lang w:val="sl-SI"/>
        </w:rPr>
        <w:t xml:space="preserve">Okvirni sporazum je sklenjen in prične veljati z dnem podpisa okvirnega sporazuma s strani obeh strank tega okvirnega sporazuma, pod </w:t>
      </w:r>
      <w:r w:rsidRPr="00AD4A6D">
        <w:rPr>
          <w:rFonts w:ascii="Tahoma" w:hAnsi="Tahoma" w:cs="Tahoma"/>
          <w:b w:val="0"/>
          <w:lang w:val="sl-SI"/>
        </w:rPr>
        <w:t xml:space="preserve">pogojem iz </w:t>
      </w:r>
      <w:r w:rsidR="00AD4A6D" w:rsidRPr="00AD4A6D">
        <w:rPr>
          <w:rFonts w:ascii="Tahoma" w:hAnsi="Tahoma" w:cs="Tahoma"/>
          <w:b w:val="0"/>
          <w:lang w:val="sl-SI"/>
        </w:rPr>
        <w:t>30</w:t>
      </w:r>
      <w:r w:rsidRPr="00AD4A6D">
        <w:rPr>
          <w:rFonts w:ascii="Tahoma" w:hAnsi="Tahoma" w:cs="Tahoma"/>
          <w:b w:val="0"/>
          <w:lang w:val="sl-SI"/>
        </w:rPr>
        <w:t>. čle</w:t>
      </w:r>
      <w:r w:rsidRPr="00C8579C">
        <w:rPr>
          <w:rFonts w:ascii="Tahoma" w:hAnsi="Tahoma" w:cs="Tahoma"/>
          <w:b w:val="0"/>
          <w:lang w:val="sl-SI"/>
        </w:rPr>
        <w:t>na okvirnega sporazuma, ter</w:t>
      </w:r>
      <w:r w:rsidR="00466671" w:rsidRPr="00C8579C">
        <w:rPr>
          <w:rFonts w:ascii="Tahoma" w:hAnsi="Tahoma" w:cs="Tahoma"/>
          <w:b w:val="0"/>
          <w:lang w:val="sl-SI"/>
        </w:rPr>
        <w:t xml:space="preserve"> se uporablja</w:t>
      </w:r>
      <w:r w:rsidR="008A5627">
        <w:rPr>
          <w:rFonts w:ascii="Tahoma" w:hAnsi="Tahoma" w:cs="Tahoma"/>
          <w:b w:val="0"/>
          <w:lang w:val="sl-SI"/>
        </w:rPr>
        <w:t xml:space="preserve"> </w:t>
      </w:r>
      <w:r w:rsidR="00DF34C8">
        <w:rPr>
          <w:rFonts w:ascii="Tahoma" w:hAnsi="Tahoma" w:cs="Tahoma"/>
          <w:b w:val="0"/>
          <w:lang w:val="sl-SI"/>
        </w:rPr>
        <w:t>24</w:t>
      </w:r>
      <w:r w:rsidR="00DF34C8" w:rsidRPr="00C8579C">
        <w:rPr>
          <w:rFonts w:ascii="Tahoma" w:hAnsi="Tahoma" w:cs="Tahoma"/>
          <w:b w:val="0"/>
          <w:lang w:val="sl-SI"/>
        </w:rPr>
        <w:t xml:space="preserve"> </w:t>
      </w:r>
      <w:r w:rsidR="00D04873" w:rsidRPr="00C8579C">
        <w:rPr>
          <w:rFonts w:ascii="Tahoma" w:hAnsi="Tahoma" w:cs="Tahoma"/>
          <w:b w:val="0"/>
          <w:lang w:val="sl-SI"/>
        </w:rPr>
        <w:t>(</w:t>
      </w:r>
      <w:r w:rsidR="00DF34C8">
        <w:rPr>
          <w:rFonts w:ascii="Tahoma" w:hAnsi="Tahoma" w:cs="Tahoma"/>
          <w:b w:val="0"/>
          <w:lang w:val="sl-SI"/>
        </w:rPr>
        <w:t>štiriindvajset</w:t>
      </w:r>
      <w:r w:rsidR="00D04873" w:rsidRPr="00C8579C">
        <w:rPr>
          <w:rFonts w:ascii="Tahoma" w:hAnsi="Tahoma" w:cs="Tahoma"/>
          <w:b w:val="0"/>
          <w:lang w:val="sl-SI"/>
        </w:rPr>
        <w:t>) mesecev</w:t>
      </w:r>
      <w:r w:rsidR="005F148E" w:rsidRPr="00C8579C">
        <w:rPr>
          <w:rFonts w:ascii="Tahoma" w:hAnsi="Tahoma" w:cs="Tahoma"/>
          <w:b w:val="0"/>
          <w:lang w:val="sl-SI"/>
        </w:rPr>
        <w:t xml:space="preserve">, šteto od dneva </w:t>
      </w:r>
      <w:r w:rsidR="000F0AAB" w:rsidRPr="00C8579C">
        <w:rPr>
          <w:rFonts w:ascii="Tahoma" w:hAnsi="Tahoma" w:cs="Tahoma"/>
          <w:b w:val="0"/>
          <w:lang w:val="sl-SI"/>
        </w:rPr>
        <w:t xml:space="preserve">sklenitve </w:t>
      </w:r>
      <w:r w:rsidR="005F148E" w:rsidRPr="00C8579C">
        <w:rPr>
          <w:rFonts w:ascii="Tahoma" w:hAnsi="Tahoma" w:cs="Tahoma"/>
          <w:b w:val="0"/>
          <w:lang w:val="sl-SI"/>
        </w:rPr>
        <w:t xml:space="preserve">tega </w:t>
      </w:r>
      <w:r w:rsidR="000F0AAB" w:rsidRPr="00C8579C">
        <w:rPr>
          <w:rFonts w:ascii="Tahoma" w:hAnsi="Tahoma" w:cs="Tahoma"/>
          <w:b w:val="0"/>
          <w:lang w:val="sl-SI"/>
        </w:rPr>
        <w:t xml:space="preserve">okvirnega </w:t>
      </w:r>
      <w:r w:rsidR="005F148E" w:rsidRPr="00C8579C">
        <w:rPr>
          <w:rFonts w:ascii="Tahoma" w:hAnsi="Tahoma" w:cs="Tahoma"/>
          <w:b w:val="0"/>
          <w:lang w:val="sl-SI"/>
        </w:rPr>
        <w:t>sporazuma oziroma</w:t>
      </w:r>
      <w:r w:rsidR="008A5627">
        <w:rPr>
          <w:rFonts w:ascii="Tahoma" w:hAnsi="Tahoma" w:cs="Tahoma"/>
          <w:b w:val="0"/>
          <w:lang w:val="sl-SI"/>
        </w:rPr>
        <w:t xml:space="preserve"> </w:t>
      </w:r>
      <w:r w:rsidRPr="00C8579C">
        <w:rPr>
          <w:rFonts w:ascii="Tahoma" w:hAnsi="Tahoma" w:cs="Tahoma"/>
          <w:b w:val="0"/>
          <w:lang w:val="sl-SI"/>
        </w:rPr>
        <w:t>do izčrpanja vrednosti okvirnega sporazuma, navedene v</w:t>
      </w:r>
      <w:r w:rsidR="000074B6" w:rsidRPr="00C8579C">
        <w:rPr>
          <w:rFonts w:ascii="Tahoma" w:hAnsi="Tahoma" w:cs="Tahoma"/>
          <w:b w:val="0"/>
          <w:lang w:val="sl-SI"/>
        </w:rPr>
        <w:t xml:space="preserve"> prvem odstavku</w:t>
      </w:r>
      <w:r w:rsidRPr="00C8579C">
        <w:rPr>
          <w:rFonts w:ascii="Tahoma" w:hAnsi="Tahoma" w:cs="Tahoma"/>
          <w:b w:val="0"/>
          <w:lang w:val="sl-SI"/>
        </w:rPr>
        <w:t xml:space="preserve"> </w:t>
      </w:r>
      <w:r w:rsidR="00B1440A" w:rsidRPr="00C8579C">
        <w:rPr>
          <w:rFonts w:ascii="Tahoma" w:hAnsi="Tahoma" w:cs="Tahoma"/>
          <w:b w:val="0"/>
          <w:lang w:val="sl-SI"/>
        </w:rPr>
        <w:t>3</w:t>
      </w:r>
      <w:r w:rsidRPr="00C8579C">
        <w:rPr>
          <w:rFonts w:ascii="Tahoma" w:hAnsi="Tahoma" w:cs="Tahoma"/>
          <w:b w:val="0"/>
          <w:lang w:val="sl-SI"/>
        </w:rPr>
        <w:t>. člen</w:t>
      </w:r>
      <w:r w:rsidR="000074B6" w:rsidRPr="00C8579C">
        <w:rPr>
          <w:rFonts w:ascii="Tahoma" w:hAnsi="Tahoma" w:cs="Tahoma"/>
          <w:b w:val="0"/>
          <w:lang w:val="sl-SI"/>
        </w:rPr>
        <w:t>a</w:t>
      </w:r>
      <w:r w:rsidRPr="00C8579C">
        <w:rPr>
          <w:rFonts w:ascii="Tahoma" w:hAnsi="Tahoma" w:cs="Tahoma"/>
          <w:b w:val="0"/>
          <w:lang w:val="sl-SI"/>
        </w:rPr>
        <w:t xml:space="preserve"> tega okvirnega sporazuma,</w:t>
      </w:r>
      <w:r w:rsidR="008A5627">
        <w:rPr>
          <w:rFonts w:ascii="Tahoma" w:hAnsi="Tahoma" w:cs="Tahoma"/>
          <w:b w:val="0"/>
          <w:lang w:val="sl-SI"/>
        </w:rPr>
        <w:t xml:space="preserve"> </w:t>
      </w:r>
      <w:r w:rsidR="00C23AD1" w:rsidRPr="00C8579C">
        <w:rPr>
          <w:rFonts w:ascii="Tahoma" w:hAnsi="Tahoma" w:cs="Tahoma"/>
          <w:b w:val="0"/>
          <w:lang w:val="sl-SI"/>
        </w:rPr>
        <w:t>kar nastopi prej.</w:t>
      </w:r>
    </w:p>
    <w:p w14:paraId="06B9D820" w14:textId="77777777" w:rsidR="005B62BD" w:rsidRDefault="005B62BD" w:rsidP="00BC5410">
      <w:pPr>
        <w:pStyle w:val="Telobesedila"/>
        <w:keepNext/>
        <w:keepLines/>
        <w:widowControl/>
        <w:rPr>
          <w:rFonts w:ascii="Tahoma" w:hAnsi="Tahoma" w:cs="Tahoma"/>
          <w:b w:val="0"/>
          <w:lang w:val="sl-SI"/>
        </w:rPr>
      </w:pPr>
    </w:p>
    <w:p w14:paraId="22A4F574" w14:textId="77777777" w:rsidR="00556B89" w:rsidRPr="00C8579C" w:rsidRDefault="00556B89" w:rsidP="00BC5410">
      <w:pPr>
        <w:pStyle w:val="Telobesedila"/>
        <w:keepNext/>
        <w:keepLines/>
        <w:widowControl/>
        <w:rPr>
          <w:rFonts w:ascii="Tahoma" w:hAnsi="Tahoma" w:cs="Tahoma"/>
          <w:b w:val="0"/>
          <w:lang w:val="sl-SI"/>
        </w:rPr>
      </w:pPr>
    </w:p>
    <w:p w14:paraId="2D6934F7" w14:textId="77777777" w:rsidR="0067582A" w:rsidRPr="00C8579C" w:rsidRDefault="00C03DC3"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lastRenderedPageBreak/>
        <w:t xml:space="preserve">PREDMET </w:t>
      </w:r>
      <w:r w:rsidR="001A0989" w:rsidRPr="00C8579C">
        <w:rPr>
          <w:rFonts w:ascii="Tahoma" w:hAnsi="Tahoma" w:cs="Tahoma"/>
          <w:b/>
        </w:rPr>
        <w:t>OKVIRNEGA SPORAZUMA</w:t>
      </w:r>
    </w:p>
    <w:p w14:paraId="3821A8B2" w14:textId="77777777" w:rsidR="0067582A" w:rsidRPr="00C8579C" w:rsidRDefault="0067582A" w:rsidP="00BC5410">
      <w:pPr>
        <w:keepNext/>
        <w:keepLines/>
        <w:tabs>
          <w:tab w:val="left" w:pos="1080"/>
          <w:tab w:val="left" w:pos="1702"/>
        </w:tabs>
        <w:ind w:left="360"/>
        <w:jc w:val="both"/>
        <w:rPr>
          <w:rFonts w:ascii="Tahoma" w:hAnsi="Tahoma" w:cs="Tahoma"/>
          <w:b/>
        </w:rPr>
      </w:pPr>
    </w:p>
    <w:p w14:paraId="7E517AA5" w14:textId="77777777" w:rsidR="00764D21" w:rsidRPr="00C8579C" w:rsidRDefault="0067582A"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16DAFECF" w14:textId="77777777" w:rsidR="00E47488" w:rsidRPr="00C8579C" w:rsidRDefault="00E47488" w:rsidP="00BC5410">
      <w:pPr>
        <w:keepNext/>
        <w:keepLines/>
        <w:tabs>
          <w:tab w:val="left" w:pos="1702"/>
        </w:tabs>
        <w:jc w:val="both"/>
        <w:rPr>
          <w:rFonts w:ascii="Tahoma" w:hAnsi="Tahoma" w:cs="Tahoma"/>
        </w:rPr>
      </w:pPr>
    </w:p>
    <w:p w14:paraId="6A6E1035" w14:textId="77777777" w:rsidR="002F5EB2" w:rsidRPr="007075A9" w:rsidRDefault="002F5EB2" w:rsidP="00BC5410">
      <w:pPr>
        <w:pStyle w:val="Odstavekseznama"/>
        <w:keepNext/>
        <w:keepLines/>
        <w:ind w:left="0"/>
        <w:jc w:val="both"/>
        <w:rPr>
          <w:rFonts w:ascii="Tahoma" w:hAnsi="Tahoma" w:cs="Tahoma"/>
        </w:rPr>
      </w:pPr>
      <w:r w:rsidRPr="008272E4">
        <w:rPr>
          <w:rFonts w:ascii="Tahoma" w:hAnsi="Tahoma" w:cs="Tahoma"/>
        </w:rPr>
        <w:t>Predmet okvirnega sporazuma je prevzem</w:t>
      </w:r>
      <w:r>
        <w:rPr>
          <w:rFonts w:ascii="Tahoma" w:hAnsi="Tahoma" w:cs="Tahoma"/>
        </w:rPr>
        <w:t>, odvoz in nadaljnja obdelava</w:t>
      </w:r>
      <w:r w:rsidRPr="008272E4">
        <w:rPr>
          <w:rFonts w:ascii="Tahoma" w:hAnsi="Tahoma" w:cs="Tahoma"/>
        </w:rPr>
        <w:t xml:space="preserve"> produkt</w:t>
      </w:r>
      <w:r>
        <w:rPr>
          <w:rFonts w:ascii="Tahoma" w:hAnsi="Tahoma" w:cs="Tahoma"/>
        </w:rPr>
        <w:t>a</w:t>
      </w:r>
      <w:r w:rsidR="007075A9">
        <w:t xml:space="preserve"> </w:t>
      </w:r>
      <w:r w:rsidRPr="007075A9">
        <w:rPr>
          <w:rFonts w:ascii="Tahoma" w:hAnsi="Tahoma" w:cs="Tahoma"/>
        </w:rPr>
        <w:t>LF-A s številčno kodo za odpadek 19 12 12 - sušeno (v nadaljevanju: produkt ali tudi LF-A)</w:t>
      </w:r>
      <w:r w:rsidR="00DF34C8" w:rsidRPr="007075A9" w:rsidDel="00DF34C8">
        <w:rPr>
          <w:rFonts w:ascii="Tahoma" w:hAnsi="Tahoma" w:cs="Tahoma"/>
        </w:rPr>
        <w:t xml:space="preserve"> </w:t>
      </w:r>
      <w:r w:rsidR="00501F99" w:rsidRPr="007075A9">
        <w:rPr>
          <w:rFonts w:ascii="Tahoma" w:hAnsi="Tahoma" w:cs="Tahoma"/>
        </w:rPr>
        <w:t>(v nadaljevanju tudi: storit</w:t>
      </w:r>
      <w:r w:rsidR="007075A9">
        <w:rPr>
          <w:rFonts w:ascii="Tahoma" w:hAnsi="Tahoma" w:cs="Tahoma"/>
        </w:rPr>
        <w:t>ve</w:t>
      </w:r>
      <w:r w:rsidR="00501F99" w:rsidRPr="007075A9">
        <w:rPr>
          <w:rFonts w:ascii="Tahoma" w:hAnsi="Tahoma" w:cs="Tahoma"/>
        </w:rPr>
        <w:t xml:space="preserve">) </w:t>
      </w:r>
      <w:r w:rsidRPr="007075A9">
        <w:rPr>
          <w:rFonts w:ascii="Tahoma" w:hAnsi="Tahoma" w:cs="Tahoma"/>
        </w:rPr>
        <w:t xml:space="preserve">iz obdelave mešanih komunalnih odpadkov (v nadaljevanju: MKO), ki bo nastal pri </w:t>
      </w:r>
      <w:r w:rsidRPr="007075A9">
        <w:rPr>
          <w:rFonts w:ascii="Tahoma" w:hAnsi="Tahoma" w:cs="Tahoma"/>
          <w:color w:val="000000"/>
        </w:rPr>
        <w:t xml:space="preserve">obdelavi MKO </w:t>
      </w:r>
      <w:r w:rsidRPr="007075A9">
        <w:rPr>
          <w:rFonts w:ascii="Tahoma" w:hAnsi="Tahoma" w:cs="Tahoma"/>
        </w:rPr>
        <w:t xml:space="preserve">v obratu za mehansko-biološko obdelavo Regijskega centra za ravnanje z odpadki Ljubljana, Cesta dveh cesarjev 101, 1000 Ljubljana (v nadaljevanju: MBO RCERO Ljubljana) na lokaciji RCERO Ljubljana, </w:t>
      </w:r>
      <w:r w:rsidRPr="007075A9">
        <w:rPr>
          <w:rFonts w:ascii="Tahoma" w:hAnsi="Tahoma" w:cs="Tahoma"/>
          <w:color w:val="000000"/>
        </w:rPr>
        <w:t>C</w:t>
      </w:r>
      <w:r w:rsidRPr="007075A9">
        <w:rPr>
          <w:rFonts w:ascii="Tahoma" w:hAnsi="Tahoma" w:cs="Tahoma"/>
        </w:rPr>
        <w:t>esta dveh cesarjev 101, 1000 Ljubljana (v nadaljevanju: RCERO Ljubljana).</w:t>
      </w:r>
    </w:p>
    <w:p w14:paraId="1B70A643" w14:textId="77777777" w:rsidR="002C1AC4" w:rsidRPr="007075A9" w:rsidRDefault="002C1AC4" w:rsidP="00BC5410">
      <w:pPr>
        <w:pStyle w:val="Odstavekseznama"/>
        <w:keepNext/>
        <w:keepLines/>
        <w:ind w:left="0"/>
        <w:jc w:val="both"/>
        <w:rPr>
          <w:rFonts w:ascii="Tahoma" w:hAnsi="Tahoma" w:cs="Tahoma"/>
        </w:rPr>
      </w:pPr>
    </w:p>
    <w:p w14:paraId="4BA7061F" w14:textId="555D2FDE" w:rsidR="000F0AAB" w:rsidRPr="00C8579C" w:rsidRDefault="000F0AAB" w:rsidP="00BC5410">
      <w:pPr>
        <w:keepNext/>
        <w:keepLines/>
        <w:jc w:val="both"/>
        <w:rPr>
          <w:rFonts w:ascii="Tahoma" w:hAnsi="Tahoma" w:cs="Tahoma"/>
        </w:rPr>
      </w:pPr>
      <w:r w:rsidRPr="004B7354">
        <w:rPr>
          <w:rFonts w:ascii="Tahoma" w:hAnsi="Tahoma" w:cs="Tahoma"/>
        </w:rPr>
        <w:t xml:space="preserve">Izvajalec se zavezuje, da bo izvedel </w:t>
      </w:r>
      <w:r w:rsidR="00501F99">
        <w:rPr>
          <w:rFonts w:ascii="Tahoma" w:hAnsi="Tahoma" w:cs="Tahoma"/>
        </w:rPr>
        <w:t>storitve</w:t>
      </w:r>
      <w:r w:rsidRPr="004B7354">
        <w:rPr>
          <w:rFonts w:ascii="Tahoma" w:hAnsi="Tahoma" w:cs="Tahoma"/>
        </w:rPr>
        <w:t xml:space="preserve"> po tem okvirnem sporazumu</w:t>
      </w:r>
      <w:r w:rsidRPr="004B7354">
        <w:rPr>
          <w:rFonts w:ascii="Tahoma" w:eastAsia="Calibri" w:hAnsi="Tahoma" w:cs="Tahoma"/>
          <w:sz w:val="22"/>
          <w:szCs w:val="22"/>
          <w:lang w:eastAsia="en-US"/>
        </w:rPr>
        <w:t xml:space="preserve"> </w:t>
      </w:r>
      <w:r w:rsidRPr="004B7354">
        <w:rPr>
          <w:rFonts w:ascii="Tahoma" w:hAnsi="Tahoma" w:cs="Tahoma"/>
        </w:rPr>
        <w:t xml:space="preserve">v skladu z razpisno dokumentacijo naročnika št. </w:t>
      </w:r>
      <w:r w:rsidR="00AD7483">
        <w:rPr>
          <w:rFonts w:ascii="Tahoma" w:hAnsi="Tahoma" w:cs="Tahoma"/>
        </w:rPr>
        <w:t>VKS-</w:t>
      </w:r>
      <w:r w:rsidR="000B78C2">
        <w:rPr>
          <w:rFonts w:ascii="Tahoma" w:hAnsi="Tahoma" w:cs="Tahoma"/>
        </w:rPr>
        <w:t>59/24</w:t>
      </w:r>
      <w:r w:rsidR="00032CA0" w:rsidRPr="004B7354">
        <w:rPr>
          <w:rFonts w:ascii="Tahoma" w:hAnsi="Tahoma" w:cs="Tahoma"/>
        </w:rPr>
        <w:t xml:space="preserve"> </w:t>
      </w:r>
      <w:r w:rsidRPr="004B7354">
        <w:rPr>
          <w:rFonts w:ascii="Tahoma" w:hAnsi="Tahoma" w:cs="Tahoma"/>
        </w:rPr>
        <w:t xml:space="preserve">(v nadaljevanju: razpisna dokumentacija), </w:t>
      </w:r>
      <w:r w:rsidRPr="004B7354">
        <w:rPr>
          <w:rFonts w:ascii="Tahoma" w:hAnsi="Tahoma" w:cs="Tahoma"/>
          <w:bCs/>
        </w:rPr>
        <w:t>na podlagi ponudbe</w:t>
      </w:r>
      <w:r w:rsidRPr="00C8579C">
        <w:rPr>
          <w:rFonts w:ascii="Tahoma" w:hAnsi="Tahoma" w:cs="Tahoma"/>
          <w:bCs/>
        </w:rPr>
        <w:t xml:space="preserve"> </w:t>
      </w:r>
      <w:r w:rsidR="00E171B6" w:rsidRPr="00C8579C">
        <w:rPr>
          <w:rFonts w:ascii="Tahoma" w:hAnsi="Tahoma" w:cs="Tahoma"/>
          <w:bCs/>
        </w:rPr>
        <w:t xml:space="preserve">izvajalca </w:t>
      </w:r>
      <w:r w:rsidRPr="00C8579C">
        <w:rPr>
          <w:rFonts w:ascii="Tahoma" w:hAnsi="Tahoma" w:cs="Tahoma"/>
          <w:bCs/>
        </w:rPr>
        <w:t xml:space="preserve">št. ______________ z dne __________, ki je priloga </w:t>
      </w:r>
      <w:r w:rsidRPr="00C8579C">
        <w:rPr>
          <w:rFonts w:ascii="Tahoma" w:hAnsi="Tahoma" w:cs="Tahoma"/>
        </w:rPr>
        <w:t>tega okvirnega sporazuma (v nadaljevanju: ponudba)</w:t>
      </w:r>
      <w:r w:rsidR="00501F99">
        <w:rPr>
          <w:rFonts w:ascii="Tahoma" w:hAnsi="Tahoma" w:cs="Tahoma"/>
        </w:rPr>
        <w:t xml:space="preserve"> </w:t>
      </w:r>
      <w:r w:rsidRPr="00C8579C">
        <w:rPr>
          <w:rFonts w:ascii="Tahoma" w:hAnsi="Tahoma" w:cs="Tahoma"/>
        </w:rPr>
        <w:t xml:space="preserve">ter v skladu z vsebino zahtev javnega naročila št. </w:t>
      </w:r>
      <w:r w:rsidR="00AD7483">
        <w:rPr>
          <w:rFonts w:ascii="Tahoma" w:hAnsi="Tahoma" w:cs="Tahoma"/>
        </w:rPr>
        <w:t>VKS-</w:t>
      </w:r>
      <w:r w:rsidR="00C771C9">
        <w:rPr>
          <w:rFonts w:ascii="Tahoma" w:hAnsi="Tahoma" w:cs="Tahoma"/>
        </w:rPr>
        <w:t>59/24</w:t>
      </w:r>
      <w:r w:rsidRPr="00C8579C">
        <w:rPr>
          <w:rFonts w:ascii="Tahoma" w:hAnsi="Tahoma" w:cs="Tahoma"/>
        </w:rPr>
        <w:t>, in sicer vse po pravilih stroke, s skrbnostjo dobrega strokovnjaka ter v skladu s tem okvirnim sporazumom.</w:t>
      </w:r>
    </w:p>
    <w:p w14:paraId="61A2AC6D" w14:textId="77777777" w:rsidR="00330EED" w:rsidRPr="00C8579C" w:rsidRDefault="00330EED" w:rsidP="00BC5410">
      <w:pPr>
        <w:keepNext/>
        <w:keepLines/>
        <w:jc w:val="both"/>
        <w:rPr>
          <w:rFonts w:ascii="Tahoma" w:hAnsi="Tahoma" w:cs="Tahoma"/>
        </w:rPr>
      </w:pPr>
    </w:p>
    <w:p w14:paraId="38BDB148" w14:textId="4F4AF918" w:rsidR="002C1AC4" w:rsidRDefault="00F120E5" w:rsidP="00BC5410">
      <w:pPr>
        <w:keepNext/>
        <w:keepLines/>
        <w:jc w:val="both"/>
        <w:rPr>
          <w:rFonts w:ascii="Tahoma" w:hAnsi="Tahoma" w:cs="Tahoma"/>
          <w:bCs/>
        </w:rPr>
      </w:pPr>
      <w:r>
        <w:rPr>
          <w:rFonts w:ascii="Tahoma" w:hAnsi="Tahoma" w:cs="Tahoma"/>
          <w:bCs/>
        </w:rPr>
        <w:t xml:space="preserve">Okvirna </w:t>
      </w:r>
      <w:r w:rsidR="00501F99" w:rsidRPr="00501F99">
        <w:rPr>
          <w:rFonts w:ascii="Tahoma" w:hAnsi="Tahoma" w:cs="Tahoma"/>
          <w:bCs/>
        </w:rPr>
        <w:t xml:space="preserve">količina LF-A znaša </w:t>
      </w:r>
      <w:r w:rsidR="00DF34C8">
        <w:rPr>
          <w:rFonts w:ascii="Tahoma" w:hAnsi="Tahoma" w:cs="Tahoma"/>
          <w:bCs/>
        </w:rPr>
        <w:t>12.000</w:t>
      </w:r>
      <w:r w:rsidR="00DF34C8" w:rsidRPr="00501F99">
        <w:rPr>
          <w:rFonts w:ascii="Tahoma" w:hAnsi="Tahoma" w:cs="Tahoma"/>
          <w:bCs/>
        </w:rPr>
        <w:t xml:space="preserve"> </w:t>
      </w:r>
      <w:r w:rsidR="00501F99" w:rsidRPr="00501F99">
        <w:rPr>
          <w:rFonts w:ascii="Tahoma" w:hAnsi="Tahoma" w:cs="Tahoma"/>
          <w:bCs/>
        </w:rPr>
        <w:t>ton</w:t>
      </w:r>
      <w:r w:rsidR="000B78C2">
        <w:rPr>
          <w:rFonts w:ascii="Tahoma" w:hAnsi="Tahoma" w:cs="Tahoma"/>
          <w:bCs/>
        </w:rPr>
        <w:t>.</w:t>
      </w:r>
      <w:r w:rsidR="00501F99" w:rsidRPr="00501F99">
        <w:rPr>
          <w:rFonts w:ascii="Tahoma" w:hAnsi="Tahoma" w:cs="Tahoma"/>
          <w:bCs/>
        </w:rPr>
        <w:t xml:space="preserve"> </w:t>
      </w:r>
      <w:r>
        <w:rPr>
          <w:rFonts w:ascii="Tahoma" w:hAnsi="Tahoma" w:cs="Tahoma"/>
          <w:bCs/>
        </w:rPr>
        <w:t>K</w:t>
      </w:r>
      <w:r w:rsidR="00501F99" w:rsidRPr="00501F99">
        <w:rPr>
          <w:rFonts w:ascii="Tahoma" w:hAnsi="Tahoma" w:cs="Tahoma"/>
          <w:bCs/>
        </w:rPr>
        <w:t xml:space="preserve">oličina produkta, ki ga bo naročnik oddal v </w:t>
      </w:r>
      <w:r w:rsidR="004E7D88">
        <w:rPr>
          <w:rFonts w:ascii="Tahoma" w:hAnsi="Tahoma" w:cs="Tahoma"/>
          <w:bCs/>
        </w:rPr>
        <w:t xml:space="preserve">prevzem, odvoz in </w:t>
      </w:r>
      <w:r w:rsidR="00501F99" w:rsidRPr="00501F99">
        <w:rPr>
          <w:rFonts w:ascii="Tahoma" w:hAnsi="Tahoma" w:cs="Tahoma"/>
          <w:bCs/>
        </w:rPr>
        <w:t xml:space="preserve">nadaljnjo obdelavo izvajalcu, je okvirna in se naročnik ne zavezuje, da bo oddal celotno predvideno količino produkta. Prav tako naročnik ne zagotavlja enakomernega prevzema produkta v obdobju veljavnosti okvirnega sporazuma, saj dinamika prevzemov ni vezana na veljavnost okvirnega sporazuma ali odvisna od veljavnosti okvirnega sporazuma, temveč na dejanske potrebe naročnika, ki jih bo naročnik izvajalcu sporočal v skladu z </w:t>
      </w:r>
      <w:r w:rsidR="00501F99" w:rsidRPr="006413A2">
        <w:rPr>
          <w:rFonts w:ascii="Tahoma" w:hAnsi="Tahoma" w:cs="Tahoma"/>
          <w:bCs/>
        </w:rPr>
        <w:t>1</w:t>
      </w:r>
      <w:r w:rsidR="006413A2" w:rsidRPr="006413A2">
        <w:rPr>
          <w:rFonts w:ascii="Tahoma" w:hAnsi="Tahoma" w:cs="Tahoma"/>
          <w:bCs/>
        </w:rPr>
        <w:t>2</w:t>
      </w:r>
      <w:r w:rsidR="00501F99" w:rsidRPr="00501F99">
        <w:rPr>
          <w:rFonts w:ascii="Tahoma" w:hAnsi="Tahoma" w:cs="Tahoma"/>
          <w:bCs/>
        </w:rPr>
        <w:t>. členom tega okvirnega sporazuma.</w:t>
      </w:r>
    </w:p>
    <w:p w14:paraId="6046EF45" w14:textId="77777777" w:rsidR="00501F99" w:rsidRDefault="00501F99" w:rsidP="00BC5410">
      <w:pPr>
        <w:keepNext/>
        <w:keepLines/>
        <w:jc w:val="both"/>
        <w:rPr>
          <w:rFonts w:ascii="Tahoma" w:hAnsi="Tahoma" w:cs="Tahoma"/>
        </w:rPr>
      </w:pPr>
    </w:p>
    <w:p w14:paraId="1C561B49" w14:textId="77777777" w:rsidR="00501F99" w:rsidRDefault="00501F99" w:rsidP="00BC5410">
      <w:pPr>
        <w:keepNext/>
        <w:keepLines/>
        <w:jc w:val="both"/>
        <w:rPr>
          <w:rFonts w:ascii="Tahoma" w:hAnsi="Tahoma" w:cs="Tahoma"/>
        </w:rPr>
      </w:pPr>
      <w:r w:rsidRPr="00041A73">
        <w:rPr>
          <w:rFonts w:ascii="Tahoma" w:hAnsi="Tahoma" w:cs="Tahoma"/>
        </w:rPr>
        <w:t xml:space="preserve">Izvajalec mora </w:t>
      </w:r>
      <w:r>
        <w:rPr>
          <w:rFonts w:ascii="Tahoma" w:hAnsi="Tahoma" w:cs="Tahoma"/>
        </w:rPr>
        <w:t>prevzem</w:t>
      </w:r>
      <w:r w:rsidRPr="00B52267">
        <w:rPr>
          <w:rFonts w:ascii="Tahoma" w:hAnsi="Tahoma" w:cs="Tahoma"/>
        </w:rPr>
        <w:t>ati</w:t>
      </w:r>
      <w:r w:rsidR="007075A9">
        <w:rPr>
          <w:rFonts w:ascii="Tahoma" w:hAnsi="Tahoma" w:cs="Tahoma"/>
        </w:rPr>
        <w:t>, odvažati</w:t>
      </w:r>
      <w:r w:rsidRPr="00B52267">
        <w:rPr>
          <w:rFonts w:ascii="Tahoma" w:hAnsi="Tahoma" w:cs="Tahoma"/>
        </w:rPr>
        <w:t xml:space="preserve"> in nadaljnje</w:t>
      </w:r>
      <w:r w:rsidRPr="008553C7">
        <w:rPr>
          <w:rFonts w:ascii="Tahoma" w:hAnsi="Tahoma" w:cs="Tahoma"/>
        </w:rPr>
        <w:t xml:space="preserve"> </w:t>
      </w:r>
      <w:r>
        <w:rPr>
          <w:rFonts w:ascii="Tahoma" w:hAnsi="Tahoma" w:cs="Tahoma"/>
        </w:rPr>
        <w:t>obdelati produkt, katerega prevzem</w:t>
      </w:r>
      <w:r w:rsidR="0026716A">
        <w:rPr>
          <w:rFonts w:ascii="Tahoma" w:hAnsi="Tahoma" w:cs="Tahoma"/>
        </w:rPr>
        <w:t>, odvoz</w:t>
      </w:r>
      <w:r>
        <w:rPr>
          <w:rFonts w:ascii="Tahoma" w:hAnsi="Tahoma" w:cs="Tahoma"/>
        </w:rPr>
        <w:t xml:space="preserve"> in nadaljnja obdelava s</w:t>
      </w:r>
      <w:r w:rsidR="0026716A">
        <w:rPr>
          <w:rFonts w:ascii="Tahoma" w:hAnsi="Tahoma" w:cs="Tahoma"/>
        </w:rPr>
        <w:t>o</w:t>
      </w:r>
      <w:r>
        <w:rPr>
          <w:rFonts w:ascii="Tahoma" w:hAnsi="Tahoma" w:cs="Tahoma"/>
        </w:rPr>
        <w:t xml:space="preserve"> predmet tega okvirnega sporazuma, v </w:t>
      </w:r>
      <w:r w:rsidRPr="000E17FE">
        <w:rPr>
          <w:rFonts w:ascii="Tahoma" w:hAnsi="Tahoma" w:cs="Tahoma"/>
        </w:rPr>
        <w:t>količini in dinamiki, ki se bo določala na osnovi dejanskih potreb naročnika</w:t>
      </w:r>
      <w:r>
        <w:rPr>
          <w:rFonts w:ascii="Tahoma" w:hAnsi="Tahoma" w:cs="Tahoma"/>
        </w:rPr>
        <w:t xml:space="preserve">, v skladu z </w:t>
      </w:r>
      <w:r w:rsidRPr="006413A2">
        <w:rPr>
          <w:rFonts w:ascii="Tahoma" w:hAnsi="Tahoma" w:cs="Tahoma"/>
          <w:bCs/>
        </w:rPr>
        <w:t>12. členom</w:t>
      </w:r>
      <w:r>
        <w:rPr>
          <w:rFonts w:ascii="Tahoma" w:hAnsi="Tahoma" w:cs="Tahoma"/>
        </w:rPr>
        <w:t xml:space="preserve"> tega okvirnega sporazuma,</w:t>
      </w:r>
      <w:r w:rsidRPr="000E17FE">
        <w:rPr>
          <w:rFonts w:ascii="Tahoma" w:hAnsi="Tahoma" w:cs="Tahoma"/>
        </w:rPr>
        <w:t xml:space="preserve"> in za katere</w:t>
      </w:r>
      <w:r>
        <w:rPr>
          <w:rFonts w:ascii="Tahoma" w:hAnsi="Tahoma" w:cs="Tahoma"/>
        </w:rPr>
        <w:t>ga</w:t>
      </w:r>
      <w:r w:rsidRPr="000E17FE">
        <w:rPr>
          <w:rFonts w:ascii="Tahoma" w:hAnsi="Tahoma" w:cs="Tahoma"/>
        </w:rPr>
        <w:t xml:space="preserve"> bo naročnik imel zagotovljena finančna sredstva.</w:t>
      </w:r>
    </w:p>
    <w:p w14:paraId="2E61849B" w14:textId="77777777" w:rsidR="00501F99" w:rsidRDefault="00501F99" w:rsidP="00BC5410">
      <w:pPr>
        <w:keepNext/>
        <w:keepLines/>
        <w:jc w:val="both"/>
        <w:rPr>
          <w:rFonts w:ascii="Tahoma" w:hAnsi="Tahoma" w:cs="Tahoma"/>
        </w:rPr>
      </w:pPr>
    </w:p>
    <w:p w14:paraId="6E28F3EA" w14:textId="77777777" w:rsidR="00501F99" w:rsidRDefault="00501F99" w:rsidP="00BC5410">
      <w:pPr>
        <w:keepNext/>
        <w:keepLines/>
        <w:jc w:val="both"/>
        <w:rPr>
          <w:rFonts w:ascii="Tahoma" w:hAnsi="Tahoma" w:cs="Tahoma"/>
          <w:color w:val="000000"/>
        </w:rPr>
      </w:pPr>
      <w:r>
        <w:rPr>
          <w:rFonts w:ascii="Tahoma" w:hAnsi="Tahoma" w:cs="Tahoma"/>
          <w:color w:val="000000"/>
        </w:rPr>
        <w:t>V primeru vzpostavitve proizvodnje SRF-A</w:t>
      </w:r>
      <w:r w:rsidRPr="00275625">
        <w:rPr>
          <w:rFonts w:ascii="Tahoma" w:hAnsi="Tahoma" w:cs="Tahoma"/>
          <w:color w:val="000000"/>
        </w:rPr>
        <w:t xml:space="preserve"> </w:t>
      </w:r>
      <w:r>
        <w:rPr>
          <w:rFonts w:ascii="Tahoma" w:hAnsi="Tahoma" w:cs="Tahoma"/>
          <w:color w:val="000000"/>
        </w:rPr>
        <w:t>bo n</w:t>
      </w:r>
      <w:r w:rsidRPr="00275625">
        <w:rPr>
          <w:rFonts w:ascii="Tahoma" w:hAnsi="Tahoma" w:cs="Tahoma"/>
          <w:color w:val="000000"/>
        </w:rPr>
        <w:t>aročnik oddajal del proizvedenega SRF</w:t>
      </w:r>
      <w:r>
        <w:rPr>
          <w:rFonts w:ascii="Tahoma" w:hAnsi="Tahoma" w:cs="Tahoma"/>
          <w:color w:val="000000"/>
        </w:rPr>
        <w:t>-A</w:t>
      </w:r>
      <w:r w:rsidRPr="00275625">
        <w:rPr>
          <w:rFonts w:ascii="Tahoma" w:hAnsi="Tahoma" w:cs="Tahoma"/>
          <w:color w:val="000000"/>
        </w:rPr>
        <w:t xml:space="preserve"> kot lahko frakcijo LF</w:t>
      </w:r>
      <w:r>
        <w:rPr>
          <w:rFonts w:ascii="Tahoma" w:hAnsi="Tahoma" w:cs="Tahoma"/>
          <w:color w:val="000000"/>
        </w:rPr>
        <w:t>-A</w:t>
      </w:r>
      <w:r w:rsidRPr="00275625">
        <w:rPr>
          <w:rFonts w:ascii="Tahoma" w:hAnsi="Tahoma" w:cs="Tahoma"/>
          <w:color w:val="000000"/>
        </w:rPr>
        <w:t xml:space="preserve"> pod številčno kodo EWC 19 12 12, in sicer bo v skladu z OVD RCERO št. 35406-56/2015-11 z dne 9. 8. 2016, točka 2.5.3.10</w:t>
      </w:r>
      <w:r>
        <w:rPr>
          <w:rFonts w:ascii="Tahoma" w:hAnsi="Tahoma" w:cs="Tahoma"/>
          <w:color w:val="000000"/>
        </w:rPr>
        <w:t>,</w:t>
      </w:r>
      <w:r w:rsidRPr="00275625">
        <w:rPr>
          <w:rFonts w:ascii="Tahoma" w:hAnsi="Tahoma" w:cs="Tahoma"/>
          <w:color w:val="000000"/>
        </w:rPr>
        <w:t xml:space="preserve"> </w:t>
      </w:r>
      <w:r>
        <w:rPr>
          <w:rFonts w:ascii="Tahoma" w:hAnsi="Tahoma" w:cs="Tahoma"/>
          <w:color w:val="000000"/>
        </w:rPr>
        <w:t xml:space="preserve">izvajalcu </w:t>
      </w:r>
      <w:r w:rsidRPr="00275625">
        <w:rPr>
          <w:rFonts w:ascii="Tahoma" w:hAnsi="Tahoma" w:cs="Tahoma"/>
          <w:color w:val="000000"/>
        </w:rPr>
        <w:t>tako odda</w:t>
      </w:r>
      <w:r>
        <w:rPr>
          <w:rFonts w:ascii="Tahoma" w:hAnsi="Tahoma" w:cs="Tahoma"/>
          <w:color w:val="000000"/>
        </w:rPr>
        <w:t>l</w:t>
      </w:r>
      <w:r w:rsidRPr="00275625">
        <w:rPr>
          <w:rFonts w:ascii="Tahoma" w:hAnsi="Tahoma" w:cs="Tahoma"/>
          <w:color w:val="000000"/>
        </w:rPr>
        <w:t xml:space="preserve"> </w:t>
      </w:r>
      <w:r>
        <w:rPr>
          <w:rFonts w:ascii="Tahoma" w:hAnsi="Tahoma" w:cs="Tahoma"/>
          <w:color w:val="000000"/>
        </w:rPr>
        <w:t>proizveden produkt SRF-A</w:t>
      </w:r>
      <w:r w:rsidRPr="00275625">
        <w:rPr>
          <w:rFonts w:ascii="Tahoma" w:hAnsi="Tahoma" w:cs="Tahoma"/>
          <w:color w:val="000000"/>
        </w:rPr>
        <w:t xml:space="preserve">, ki ne bo ustrezal standardu SIST EN 15359. </w:t>
      </w:r>
    </w:p>
    <w:p w14:paraId="34224E65" w14:textId="77777777" w:rsidR="00501F99" w:rsidRDefault="00501F99" w:rsidP="00BC5410">
      <w:pPr>
        <w:keepNext/>
        <w:keepLines/>
        <w:jc w:val="both"/>
        <w:rPr>
          <w:rFonts w:ascii="Tahoma" w:hAnsi="Tahoma" w:cs="Tahoma"/>
          <w:color w:val="000000"/>
        </w:rPr>
      </w:pPr>
    </w:p>
    <w:p w14:paraId="2326523C" w14:textId="77777777" w:rsidR="00501F99" w:rsidRDefault="00501F99" w:rsidP="00BC5410">
      <w:pPr>
        <w:keepNext/>
        <w:keepLines/>
        <w:jc w:val="both"/>
        <w:rPr>
          <w:rFonts w:ascii="Tahoma" w:hAnsi="Tahoma" w:cs="Tahoma"/>
          <w:color w:val="000000"/>
        </w:rPr>
      </w:pPr>
      <w:r w:rsidRPr="00275625">
        <w:rPr>
          <w:rFonts w:ascii="Tahoma" w:hAnsi="Tahoma" w:cs="Tahoma"/>
          <w:color w:val="000000"/>
        </w:rPr>
        <w:t xml:space="preserve">Prevzem produkta </w:t>
      </w:r>
      <w:r>
        <w:rPr>
          <w:rFonts w:ascii="Tahoma" w:hAnsi="Tahoma" w:cs="Tahoma"/>
          <w:color w:val="000000"/>
        </w:rPr>
        <w:t xml:space="preserve">SRF-A, ki bo ustrezal standardu SIST EN 15359, </w:t>
      </w:r>
      <w:r w:rsidRPr="00275625">
        <w:rPr>
          <w:rFonts w:ascii="Tahoma" w:hAnsi="Tahoma" w:cs="Tahoma"/>
          <w:color w:val="000000"/>
        </w:rPr>
        <w:t>ni predmet tega okvirnega sporazuma.</w:t>
      </w:r>
    </w:p>
    <w:p w14:paraId="102D7D99" w14:textId="77777777" w:rsidR="00501F99" w:rsidRPr="00501F99" w:rsidRDefault="00501F99" w:rsidP="00BC5410">
      <w:pPr>
        <w:keepNext/>
        <w:keepLines/>
        <w:jc w:val="both"/>
        <w:rPr>
          <w:rFonts w:ascii="Tahoma" w:hAnsi="Tahoma" w:cs="Tahoma"/>
        </w:rPr>
      </w:pPr>
    </w:p>
    <w:p w14:paraId="3C381A18" w14:textId="77777777" w:rsidR="002C1AC4" w:rsidRDefault="002C1AC4" w:rsidP="00BC5410">
      <w:pPr>
        <w:keepNext/>
        <w:keepLines/>
        <w:tabs>
          <w:tab w:val="left" w:pos="1702"/>
        </w:tabs>
        <w:jc w:val="both"/>
        <w:rPr>
          <w:rFonts w:ascii="Tahoma" w:hAnsi="Tahoma" w:cs="Tahoma"/>
        </w:rPr>
      </w:pPr>
      <w:r>
        <w:rPr>
          <w:rFonts w:ascii="Tahoma" w:hAnsi="Tahoma" w:cs="Tahoma"/>
        </w:rPr>
        <w:t>Naročnik in izvajalec</w:t>
      </w:r>
      <w:r w:rsidRPr="0067582A">
        <w:rPr>
          <w:rFonts w:ascii="Tahoma" w:hAnsi="Tahoma" w:cs="Tahoma"/>
        </w:rPr>
        <w:t xml:space="preserve"> se iz</w:t>
      </w:r>
      <w:r>
        <w:rPr>
          <w:rFonts w:ascii="Tahoma" w:hAnsi="Tahoma" w:cs="Tahoma"/>
        </w:rPr>
        <w:t xml:space="preserve">recno dogovorita, da bo naročnik v obdobju veljavnosti tega okvirnega sporazuma naročal le </w:t>
      </w:r>
      <w:r w:rsidR="00501F99">
        <w:rPr>
          <w:rFonts w:ascii="Tahoma" w:hAnsi="Tahoma" w:cs="Tahoma"/>
        </w:rPr>
        <w:t>storitve</w:t>
      </w:r>
      <w:r>
        <w:rPr>
          <w:rFonts w:ascii="Tahoma" w:hAnsi="Tahoma" w:cs="Tahoma"/>
        </w:rPr>
        <w:t>, ki jih bo dejansko potreboval in za katere</w:t>
      </w:r>
      <w:r w:rsidRPr="0067582A">
        <w:rPr>
          <w:rFonts w:ascii="Tahoma" w:hAnsi="Tahoma" w:cs="Tahoma"/>
        </w:rPr>
        <w:t xml:space="preserve"> bo imel zagotovljena finančna sredstva</w:t>
      </w:r>
      <w:r>
        <w:rPr>
          <w:rFonts w:ascii="Tahoma" w:hAnsi="Tahoma" w:cs="Tahoma"/>
        </w:rPr>
        <w:t xml:space="preserve">. </w:t>
      </w:r>
    </w:p>
    <w:p w14:paraId="784F0A40" w14:textId="77777777" w:rsidR="00DF34C8" w:rsidRDefault="00DF34C8" w:rsidP="00BC5410">
      <w:pPr>
        <w:keepNext/>
        <w:keepLines/>
        <w:tabs>
          <w:tab w:val="left" w:pos="1702"/>
        </w:tabs>
        <w:jc w:val="both"/>
        <w:rPr>
          <w:rFonts w:ascii="Tahoma" w:hAnsi="Tahoma" w:cs="Tahoma"/>
        </w:rPr>
      </w:pPr>
    </w:p>
    <w:p w14:paraId="0B49314A" w14:textId="77777777" w:rsidR="00977549" w:rsidRPr="00C8579C" w:rsidRDefault="00977549" w:rsidP="00BC5410">
      <w:pPr>
        <w:keepNext/>
        <w:keepLines/>
        <w:jc w:val="both"/>
        <w:rPr>
          <w:rFonts w:ascii="Tahoma" w:hAnsi="Tahoma" w:cs="Tahoma"/>
        </w:rPr>
      </w:pPr>
    </w:p>
    <w:p w14:paraId="11F49710" w14:textId="77777777" w:rsidR="00630109" w:rsidRPr="00C8579C" w:rsidRDefault="00960FDA"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VREDNOST</w:t>
      </w:r>
      <w:r w:rsidR="001326A6" w:rsidRPr="00C8579C">
        <w:rPr>
          <w:rFonts w:ascii="Tahoma" w:hAnsi="Tahoma" w:cs="Tahoma"/>
          <w:b/>
        </w:rPr>
        <w:t xml:space="preserve"> </w:t>
      </w:r>
      <w:r w:rsidR="002202F6" w:rsidRPr="00C8579C">
        <w:rPr>
          <w:rFonts w:ascii="Tahoma" w:hAnsi="Tahoma" w:cs="Tahoma"/>
          <w:b/>
        </w:rPr>
        <w:t>OKVIRNEGA SPORAZUMA</w:t>
      </w:r>
    </w:p>
    <w:p w14:paraId="6F53F69C" w14:textId="77777777" w:rsidR="00555417" w:rsidRPr="00C8579C" w:rsidRDefault="00555417" w:rsidP="00BC5410">
      <w:pPr>
        <w:keepNext/>
        <w:keepLines/>
        <w:tabs>
          <w:tab w:val="left" w:pos="1080"/>
        </w:tabs>
        <w:ind w:left="360"/>
        <w:rPr>
          <w:rFonts w:ascii="Tahoma" w:hAnsi="Tahoma" w:cs="Tahoma"/>
          <w:b/>
        </w:rPr>
      </w:pPr>
    </w:p>
    <w:p w14:paraId="0328A88D" w14:textId="77777777" w:rsidR="007B3CF9" w:rsidRPr="00C8579C" w:rsidRDefault="00630109"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9D6CFA9" w14:textId="77777777" w:rsidR="007B3CF9" w:rsidRPr="00C8579C" w:rsidRDefault="007B3CF9" w:rsidP="00BC5410">
      <w:pPr>
        <w:keepNext/>
        <w:keepLines/>
        <w:jc w:val="both"/>
        <w:rPr>
          <w:rFonts w:ascii="Tahoma" w:hAnsi="Tahoma" w:cs="Tahoma"/>
        </w:rPr>
      </w:pPr>
    </w:p>
    <w:p w14:paraId="50E96734" w14:textId="12FC99C1" w:rsidR="001E2613" w:rsidRPr="00FC1A82" w:rsidRDefault="00BF026E" w:rsidP="00BC5410">
      <w:pPr>
        <w:pStyle w:val="Navadensplet"/>
        <w:keepNext/>
        <w:keepLines/>
        <w:spacing w:before="0" w:beforeAutospacing="0" w:after="0" w:afterAutospacing="0"/>
        <w:jc w:val="both"/>
        <w:rPr>
          <w:rFonts w:ascii="Tahoma" w:hAnsi="Tahoma" w:cs="Tahoma"/>
          <w:sz w:val="20"/>
          <w:szCs w:val="20"/>
        </w:rPr>
      </w:pPr>
      <w:r>
        <w:rPr>
          <w:rFonts w:ascii="Tahoma" w:hAnsi="Tahoma" w:cs="Tahoma"/>
          <w:sz w:val="20"/>
          <w:szCs w:val="20"/>
        </w:rPr>
        <w:t>V</w:t>
      </w:r>
      <w:r w:rsidR="0010562B" w:rsidRPr="00FC1A82">
        <w:rPr>
          <w:rFonts w:ascii="Tahoma" w:hAnsi="Tahoma" w:cs="Tahoma"/>
          <w:sz w:val="20"/>
          <w:szCs w:val="20"/>
        </w:rPr>
        <w:t xml:space="preserve">rednost </w:t>
      </w:r>
      <w:r w:rsidR="001E2613" w:rsidRPr="00FC1A82">
        <w:rPr>
          <w:rFonts w:ascii="Tahoma" w:hAnsi="Tahoma" w:cs="Tahoma"/>
          <w:sz w:val="20"/>
          <w:szCs w:val="20"/>
        </w:rPr>
        <w:t xml:space="preserve">okvirnega sporazuma </w:t>
      </w:r>
      <w:r>
        <w:rPr>
          <w:rFonts w:ascii="Tahoma" w:hAnsi="Tahoma" w:cs="Tahoma"/>
          <w:sz w:val="20"/>
          <w:szCs w:val="20"/>
        </w:rPr>
        <w:t>znaša __________________________</w:t>
      </w:r>
      <w:r w:rsidRPr="00BF026E">
        <w:rPr>
          <w:rFonts w:ascii="Tahoma" w:hAnsi="Tahoma" w:cs="Tahoma"/>
          <w:sz w:val="20"/>
          <w:szCs w:val="20"/>
        </w:rPr>
        <w:t xml:space="preserve"> </w:t>
      </w:r>
      <w:r w:rsidRPr="00C8579C">
        <w:rPr>
          <w:rFonts w:ascii="Tahoma" w:hAnsi="Tahoma" w:cs="Tahoma"/>
          <w:sz w:val="20"/>
          <w:szCs w:val="20"/>
        </w:rPr>
        <w:t>EUR brez DDV</w:t>
      </w:r>
      <w:r>
        <w:rPr>
          <w:rFonts w:ascii="Tahoma" w:hAnsi="Tahoma" w:cs="Tahoma"/>
          <w:sz w:val="20"/>
          <w:szCs w:val="20"/>
        </w:rPr>
        <w:t>, in je dogovorjena na podlagi cene na enoto</w:t>
      </w:r>
      <w:r w:rsidR="004E7D88">
        <w:rPr>
          <w:rFonts w:ascii="Tahoma" w:hAnsi="Tahoma" w:cs="Tahoma"/>
          <w:sz w:val="20"/>
          <w:szCs w:val="20"/>
        </w:rPr>
        <w:t xml:space="preserve"> mere</w:t>
      </w:r>
      <w:r>
        <w:rPr>
          <w:rFonts w:ascii="Tahoma" w:hAnsi="Tahoma" w:cs="Tahoma"/>
          <w:sz w:val="20"/>
          <w:szCs w:val="20"/>
        </w:rPr>
        <w:t xml:space="preserve"> iz 4. člena tega okvirnega sporazuma ter </w:t>
      </w:r>
      <w:r w:rsidR="00F120E5">
        <w:rPr>
          <w:rFonts w:ascii="Tahoma" w:hAnsi="Tahoma" w:cs="Tahoma"/>
          <w:sz w:val="20"/>
          <w:szCs w:val="20"/>
        </w:rPr>
        <w:t xml:space="preserve">skupne </w:t>
      </w:r>
      <w:r>
        <w:rPr>
          <w:rFonts w:ascii="Tahoma" w:hAnsi="Tahoma" w:cs="Tahoma"/>
          <w:sz w:val="20"/>
          <w:szCs w:val="20"/>
        </w:rPr>
        <w:t>okvirn</w:t>
      </w:r>
      <w:r w:rsidR="004E7D88">
        <w:rPr>
          <w:rFonts w:ascii="Tahoma" w:hAnsi="Tahoma" w:cs="Tahoma"/>
          <w:sz w:val="20"/>
          <w:szCs w:val="20"/>
        </w:rPr>
        <w:t>e</w:t>
      </w:r>
      <w:r>
        <w:rPr>
          <w:rFonts w:ascii="Tahoma" w:hAnsi="Tahoma" w:cs="Tahoma"/>
          <w:sz w:val="20"/>
          <w:szCs w:val="20"/>
        </w:rPr>
        <w:t xml:space="preserve"> količin</w:t>
      </w:r>
      <w:r w:rsidR="004E7D88">
        <w:rPr>
          <w:rFonts w:ascii="Tahoma" w:hAnsi="Tahoma" w:cs="Tahoma"/>
          <w:sz w:val="20"/>
          <w:szCs w:val="20"/>
        </w:rPr>
        <w:t>e</w:t>
      </w:r>
      <w:r w:rsidR="00F120E5">
        <w:rPr>
          <w:rFonts w:ascii="Tahoma" w:hAnsi="Tahoma" w:cs="Tahoma"/>
          <w:sz w:val="20"/>
          <w:szCs w:val="20"/>
        </w:rPr>
        <w:t xml:space="preserve">. </w:t>
      </w:r>
      <w:r>
        <w:rPr>
          <w:rFonts w:ascii="Tahoma" w:hAnsi="Tahoma" w:cs="Tahoma"/>
          <w:sz w:val="20"/>
          <w:szCs w:val="20"/>
        </w:rPr>
        <w:t xml:space="preserve">  </w:t>
      </w:r>
    </w:p>
    <w:p w14:paraId="25291A72" w14:textId="77777777" w:rsidR="00B20769" w:rsidRPr="00C8579C" w:rsidRDefault="00B20769" w:rsidP="00BC5410">
      <w:pPr>
        <w:pStyle w:val="Navadensplet"/>
        <w:keepNext/>
        <w:keepLines/>
        <w:spacing w:before="0" w:beforeAutospacing="0" w:after="0" w:afterAutospacing="0"/>
        <w:jc w:val="center"/>
        <w:rPr>
          <w:rFonts w:ascii="Tahoma" w:hAnsi="Tahoma" w:cs="Tahoma"/>
          <w:sz w:val="20"/>
          <w:szCs w:val="20"/>
        </w:rPr>
      </w:pPr>
    </w:p>
    <w:p w14:paraId="34E8581D" w14:textId="77777777" w:rsidR="002202F6" w:rsidRDefault="00FC1A82" w:rsidP="00BC5410">
      <w:pPr>
        <w:pStyle w:val="Slog"/>
        <w:keepNext/>
        <w:keepLines/>
        <w:jc w:val="both"/>
        <w:rPr>
          <w:rFonts w:ascii="Tahoma" w:hAnsi="Tahoma" w:cs="Tahoma"/>
          <w:sz w:val="20"/>
          <w:lang w:val="sl-SI"/>
        </w:rPr>
      </w:pPr>
      <w:r>
        <w:rPr>
          <w:rFonts w:ascii="Tahoma" w:hAnsi="Tahoma" w:cs="Tahoma"/>
          <w:sz w:val="20"/>
          <w:lang w:val="sl-SI"/>
        </w:rPr>
        <w:t>V</w:t>
      </w:r>
      <w:r w:rsidR="002202F6" w:rsidRPr="00C8579C">
        <w:rPr>
          <w:rFonts w:ascii="Tahoma" w:hAnsi="Tahoma" w:cs="Tahoma"/>
          <w:sz w:val="20"/>
          <w:lang w:val="sl-SI"/>
        </w:rPr>
        <w:t>rednost okvirnega sporazuma ne vključuje DDV. DDV bo izvajalec zaračunal na podlagi veljavne zakonodaje</w:t>
      </w:r>
      <w:r w:rsidR="00DD5BD9" w:rsidRPr="00C8579C">
        <w:rPr>
          <w:rFonts w:ascii="Tahoma" w:hAnsi="Tahoma" w:cs="Tahoma"/>
          <w:sz w:val="20"/>
          <w:lang w:val="sl-SI"/>
        </w:rPr>
        <w:t xml:space="preserve"> Republike Slovenije</w:t>
      </w:r>
      <w:r w:rsidR="002202F6" w:rsidRPr="00C8579C">
        <w:rPr>
          <w:rFonts w:ascii="Tahoma" w:hAnsi="Tahoma" w:cs="Tahoma"/>
          <w:sz w:val="20"/>
          <w:lang w:val="sl-SI"/>
        </w:rPr>
        <w:t>.</w:t>
      </w:r>
    </w:p>
    <w:p w14:paraId="50891C10" w14:textId="77777777" w:rsidR="007009BF" w:rsidRPr="00C8579C" w:rsidRDefault="007009BF" w:rsidP="00BC5410">
      <w:pPr>
        <w:pStyle w:val="Slog"/>
        <w:keepNext/>
        <w:keepLines/>
        <w:jc w:val="center"/>
        <w:rPr>
          <w:rFonts w:ascii="Tahoma" w:hAnsi="Tahoma" w:cs="Tahoma"/>
          <w:sz w:val="20"/>
          <w:lang w:val="sl-SI"/>
        </w:rPr>
      </w:pPr>
    </w:p>
    <w:p w14:paraId="37066F40" w14:textId="77777777" w:rsidR="009969B4" w:rsidRPr="00C8579C" w:rsidRDefault="009969B4"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0CE6B123" w14:textId="77777777" w:rsidR="009969B4" w:rsidRPr="00C8579C" w:rsidRDefault="009969B4" w:rsidP="00BC5410">
      <w:pPr>
        <w:keepNext/>
        <w:keepLines/>
        <w:ind w:left="426"/>
        <w:jc w:val="center"/>
        <w:rPr>
          <w:rFonts w:ascii="Tahoma" w:hAnsi="Tahoma" w:cs="Tahoma"/>
        </w:rPr>
      </w:pPr>
    </w:p>
    <w:p w14:paraId="092638C0" w14:textId="77777777" w:rsidR="00501F99" w:rsidRDefault="00501F99" w:rsidP="00BC5410">
      <w:pPr>
        <w:keepNext/>
        <w:keepLines/>
        <w:jc w:val="both"/>
        <w:rPr>
          <w:rFonts w:ascii="Tahoma" w:hAnsi="Tahoma" w:cs="Tahoma"/>
        </w:rPr>
      </w:pPr>
      <w:r w:rsidRPr="009969B4">
        <w:rPr>
          <w:rFonts w:ascii="Tahoma" w:hAnsi="Tahoma" w:cs="Tahoma"/>
        </w:rPr>
        <w:t>Cena na enoto mere brez vključenega DDV, navedena v ponudbi, znaša</w:t>
      </w:r>
      <w:r>
        <w:rPr>
          <w:rFonts w:ascii="Tahoma" w:hAnsi="Tahoma" w:cs="Tahoma"/>
        </w:rPr>
        <w:t>:</w:t>
      </w:r>
    </w:p>
    <w:p w14:paraId="1A5BD799" w14:textId="77777777" w:rsidR="00501F99" w:rsidRDefault="00501F99" w:rsidP="00BC5410">
      <w:pPr>
        <w:keepNext/>
        <w:keepLines/>
        <w:jc w:val="both"/>
        <w:rPr>
          <w:rFonts w:ascii="Tahoma" w:hAnsi="Tahoma" w:cs="Tahoma"/>
        </w:rPr>
      </w:pPr>
    </w:p>
    <w:tbl>
      <w:tblPr>
        <w:tblW w:w="0" w:type="auto"/>
        <w:tblInd w:w="2518" w:type="dxa"/>
        <w:tblBorders>
          <w:bottom w:val="single" w:sz="4" w:space="0" w:color="auto"/>
        </w:tblBorders>
        <w:tblLook w:val="04A0" w:firstRow="1" w:lastRow="0" w:firstColumn="1" w:lastColumn="0" w:noHBand="0" w:noVBand="1"/>
      </w:tblPr>
      <w:tblGrid>
        <w:gridCol w:w="4394"/>
      </w:tblGrid>
      <w:tr w:rsidR="00501F99" w:rsidRPr="00415E4D" w14:paraId="2B0ACE1F" w14:textId="77777777" w:rsidTr="00C755BB">
        <w:tc>
          <w:tcPr>
            <w:tcW w:w="4394" w:type="dxa"/>
            <w:shd w:val="clear" w:color="auto" w:fill="auto"/>
          </w:tcPr>
          <w:p w14:paraId="506AC4C0" w14:textId="77777777" w:rsidR="00501F99" w:rsidRPr="00415E4D" w:rsidRDefault="00501F99" w:rsidP="00BC5410">
            <w:pPr>
              <w:keepNext/>
              <w:keepLines/>
              <w:jc w:val="right"/>
              <w:rPr>
                <w:rFonts w:ascii="Tahoma" w:hAnsi="Tahoma" w:cs="Tahoma"/>
              </w:rPr>
            </w:pPr>
            <w:r w:rsidRPr="00415E4D">
              <w:rPr>
                <w:rFonts w:ascii="Tahoma" w:hAnsi="Tahoma" w:cs="Tahoma"/>
              </w:rPr>
              <w:lastRenderedPageBreak/>
              <w:t>EUR na tono</w:t>
            </w:r>
          </w:p>
        </w:tc>
      </w:tr>
    </w:tbl>
    <w:p w14:paraId="589242F8" w14:textId="77777777" w:rsidR="00D67D85" w:rsidRPr="00126C32" w:rsidRDefault="00D67D85" w:rsidP="00BC5410">
      <w:pPr>
        <w:keepNext/>
        <w:keepLines/>
        <w:jc w:val="both"/>
        <w:rPr>
          <w:rFonts w:ascii="Tahoma" w:hAnsi="Tahoma" w:cs="Tahoma"/>
        </w:rPr>
      </w:pPr>
    </w:p>
    <w:p w14:paraId="7E1FF769" w14:textId="77777777" w:rsidR="00501F99" w:rsidRDefault="00501F99" w:rsidP="00BC5410">
      <w:pPr>
        <w:keepNext/>
        <w:keepLines/>
        <w:jc w:val="both"/>
        <w:rPr>
          <w:rFonts w:ascii="Tahoma" w:hAnsi="Tahoma" w:cs="Tahoma"/>
        </w:rPr>
      </w:pPr>
      <w:r>
        <w:rPr>
          <w:rFonts w:ascii="Tahoma" w:hAnsi="Tahoma" w:cs="Tahoma"/>
        </w:rPr>
        <w:t>V</w:t>
      </w:r>
      <w:r w:rsidRPr="008D1634">
        <w:rPr>
          <w:rFonts w:ascii="Tahoma" w:hAnsi="Tahoma" w:cs="Tahoma"/>
        </w:rPr>
        <w:t xml:space="preserve"> času veljavnosti </w:t>
      </w:r>
      <w:r>
        <w:rPr>
          <w:rFonts w:ascii="Tahoma" w:hAnsi="Tahoma" w:cs="Tahoma"/>
        </w:rPr>
        <w:t>okvirnega sporazuma</w:t>
      </w:r>
      <w:r w:rsidRPr="008D1634">
        <w:rPr>
          <w:rFonts w:ascii="Tahoma" w:hAnsi="Tahoma" w:cs="Tahoma"/>
        </w:rPr>
        <w:t xml:space="preserve"> </w:t>
      </w:r>
      <w:r>
        <w:rPr>
          <w:rFonts w:ascii="Tahoma" w:hAnsi="Tahoma" w:cs="Tahoma"/>
        </w:rPr>
        <w:t xml:space="preserve">je cena na enoto mere </w:t>
      </w:r>
      <w:r w:rsidRPr="008D1634">
        <w:rPr>
          <w:rFonts w:ascii="Tahoma" w:hAnsi="Tahoma" w:cs="Tahoma"/>
        </w:rPr>
        <w:t>fiksn</w:t>
      </w:r>
      <w:r>
        <w:rPr>
          <w:rFonts w:ascii="Tahoma" w:hAnsi="Tahoma" w:cs="Tahoma"/>
        </w:rPr>
        <w:t>a</w:t>
      </w:r>
      <w:r w:rsidRPr="008D1634">
        <w:rPr>
          <w:rFonts w:ascii="Tahoma" w:hAnsi="Tahoma" w:cs="Tahoma"/>
        </w:rPr>
        <w:t xml:space="preserve"> in se ne spreminja pod nobenim pogojem</w:t>
      </w:r>
      <w:r>
        <w:rPr>
          <w:rFonts w:ascii="Tahoma" w:hAnsi="Tahoma" w:cs="Tahoma"/>
        </w:rPr>
        <w:t>, razen v primeru znižanja cen</w:t>
      </w:r>
      <w:r w:rsidRPr="008D1634">
        <w:rPr>
          <w:rFonts w:ascii="Tahoma" w:hAnsi="Tahoma" w:cs="Tahoma"/>
        </w:rPr>
        <w:t>.</w:t>
      </w:r>
      <w:r>
        <w:rPr>
          <w:rFonts w:ascii="Tahoma" w:hAnsi="Tahoma" w:cs="Tahoma"/>
        </w:rPr>
        <w:t xml:space="preserve"> </w:t>
      </w:r>
    </w:p>
    <w:p w14:paraId="2B6376C0" w14:textId="77777777" w:rsidR="00501F99" w:rsidRDefault="00501F99" w:rsidP="00BC5410">
      <w:pPr>
        <w:keepNext/>
        <w:keepLines/>
        <w:jc w:val="both"/>
        <w:rPr>
          <w:rFonts w:ascii="Tahoma" w:hAnsi="Tahoma" w:cs="Tahoma"/>
        </w:rPr>
      </w:pPr>
    </w:p>
    <w:p w14:paraId="21CF641E" w14:textId="77777777" w:rsidR="00501F99" w:rsidRPr="005C5541" w:rsidRDefault="00501F99" w:rsidP="00BC5410">
      <w:pPr>
        <w:keepNext/>
        <w:keepLines/>
        <w:jc w:val="both"/>
        <w:rPr>
          <w:rFonts w:ascii="Tahoma" w:hAnsi="Tahoma" w:cs="Tahoma"/>
        </w:rPr>
      </w:pPr>
      <w:r w:rsidRPr="005C5541">
        <w:rPr>
          <w:rFonts w:ascii="Tahoma" w:hAnsi="Tahoma" w:cs="Tahoma"/>
        </w:rPr>
        <w:t xml:space="preserve">V ceni </w:t>
      </w:r>
      <w:r>
        <w:rPr>
          <w:rFonts w:ascii="Tahoma" w:hAnsi="Tahoma" w:cs="Tahoma"/>
        </w:rPr>
        <w:t>na enoto mere</w:t>
      </w:r>
      <w:r w:rsidRPr="005C5541">
        <w:rPr>
          <w:rFonts w:ascii="Tahoma" w:hAnsi="Tahoma" w:cs="Tahoma"/>
        </w:rPr>
        <w:t xml:space="preserve"> so upoštevani vsi materialni in nematerialni stroški, ki bodo potrebni za kvalitetno in pravočasno izvedbo predmeta tega okvirnega sporazuma, vključno s stroški dela, materiala, stroški prevoza in vsemi ostalimi stroški. V vrednosti je vključen tudi strošek izdelave ponudbe.</w:t>
      </w:r>
    </w:p>
    <w:p w14:paraId="2C408780" w14:textId="77777777" w:rsidR="00501F99" w:rsidRDefault="00501F99" w:rsidP="00BC5410">
      <w:pPr>
        <w:keepNext/>
        <w:keepLines/>
        <w:jc w:val="both"/>
        <w:rPr>
          <w:rFonts w:ascii="Tahoma" w:hAnsi="Tahoma" w:cs="Tahoma"/>
        </w:rPr>
      </w:pPr>
    </w:p>
    <w:p w14:paraId="429B009B" w14:textId="77777777" w:rsidR="00501F99" w:rsidRPr="00E10E90" w:rsidRDefault="00501F99" w:rsidP="00BC5410">
      <w:pPr>
        <w:keepNext/>
        <w:keepLines/>
        <w:jc w:val="both"/>
        <w:rPr>
          <w:rFonts w:ascii="Tahoma" w:hAnsi="Tahoma" w:cs="Tahoma"/>
          <w:color w:val="000000"/>
        </w:rPr>
      </w:pPr>
      <w:r w:rsidRPr="00E10E90">
        <w:rPr>
          <w:rFonts w:ascii="Tahoma" w:hAnsi="Tahoma" w:cs="Tahoma"/>
          <w:color w:val="000000"/>
        </w:rPr>
        <w:t>V ceni na enoto mere so vračunani tudi:</w:t>
      </w:r>
    </w:p>
    <w:p w14:paraId="4F73229C" w14:textId="77777777" w:rsidR="00501F99" w:rsidRPr="00E10E90" w:rsidRDefault="00501F99" w:rsidP="00BC5410">
      <w:pPr>
        <w:keepNext/>
        <w:keepLines/>
        <w:numPr>
          <w:ilvl w:val="0"/>
          <w:numId w:val="11"/>
        </w:numPr>
        <w:jc w:val="both"/>
        <w:rPr>
          <w:rFonts w:ascii="Tahoma" w:hAnsi="Tahoma" w:cs="Tahoma"/>
          <w:color w:val="000000"/>
        </w:rPr>
      </w:pPr>
      <w:r w:rsidRPr="00E10E90">
        <w:rPr>
          <w:rFonts w:ascii="Tahoma" w:hAnsi="Tahoma" w:cs="Tahoma"/>
          <w:color w:val="000000"/>
        </w:rPr>
        <w:t xml:space="preserve">stroški za zagotavljanje opreme za prevoz ter celotno pripravo za </w:t>
      </w:r>
      <w:r>
        <w:rPr>
          <w:rFonts w:ascii="Tahoma" w:hAnsi="Tahoma" w:cs="Tahoma"/>
          <w:color w:val="000000"/>
        </w:rPr>
        <w:t>odvoz produkta</w:t>
      </w:r>
      <w:r w:rsidRPr="00E10E90">
        <w:rPr>
          <w:rFonts w:ascii="Tahoma" w:hAnsi="Tahoma" w:cs="Tahoma"/>
          <w:color w:val="000000"/>
        </w:rPr>
        <w:t xml:space="preserve">, </w:t>
      </w:r>
    </w:p>
    <w:p w14:paraId="0F038E85" w14:textId="77777777" w:rsidR="00501F99" w:rsidRPr="0094421B" w:rsidRDefault="00501F99" w:rsidP="00BC5410">
      <w:pPr>
        <w:keepNext/>
        <w:keepLines/>
        <w:numPr>
          <w:ilvl w:val="0"/>
          <w:numId w:val="11"/>
        </w:numPr>
        <w:jc w:val="both"/>
        <w:rPr>
          <w:rFonts w:ascii="Tahoma" w:hAnsi="Tahoma" w:cs="Tahoma"/>
          <w:color w:val="000000"/>
        </w:rPr>
      </w:pPr>
      <w:r w:rsidRPr="00E10E90">
        <w:rPr>
          <w:rFonts w:ascii="Tahoma" w:hAnsi="Tahoma" w:cs="Tahoma"/>
          <w:color w:val="000000"/>
        </w:rPr>
        <w:t>stroški</w:t>
      </w:r>
      <w:r w:rsidRPr="0094421B">
        <w:rPr>
          <w:rFonts w:ascii="Tahoma" w:hAnsi="Tahoma" w:cs="Tahoma"/>
          <w:color w:val="000000"/>
        </w:rPr>
        <w:t xml:space="preserve"> </w:t>
      </w:r>
      <w:r>
        <w:rPr>
          <w:rFonts w:ascii="Tahoma" w:hAnsi="Tahoma" w:cs="Tahoma"/>
          <w:color w:val="000000"/>
        </w:rPr>
        <w:t xml:space="preserve">potrjevanja </w:t>
      </w:r>
      <w:r w:rsidRPr="0094421B">
        <w:rPr>
          <w:rFonts w:ascii="Tahoma" w:hAnsi="Tahoma" w:cs="Tahoma"/>
          <w:color w:val="000000"/>
        </w:rPr>
        <w:t>evidenčnih listov,</w:t>
      </w:r>
    </w:p>
    <w:p w14:paraId="167F419C" w14:textId="77777777" w:rsidR="00501F99" w:rsidRPr="005D654E" w:rsidRDefault="00501F99" w:rsidP="00BC5410">
      <w:pPr>
        <w:keepNext/>
        <w:keepLines/>
        <w:numPr>
          <w:ilvl w:val="0"/>
          <w:numId w:val="11"/>
        </w:numPr>
        <w:jc w:val="both"/>
        <w:rPr>
          <w:rFonts w:ascii="Tahoma" w:hAnsi="Tahoma" w:cs="Tahoma"/>
        </w:rPr>
      </w:pPr>
      <w:r w:rsidRPr="005D654E">
        <w:rPr>
          <w:rFonts w:ascii="Tahoma" w:hAnsi="Tahoma" w:cs="Tahoma"/>
        </w:rPr>
        <w:t>vs</w:t>
      </w:r>
      <w:r>
        <w:rPr>
          <w:rFonts w:ascii="Tahoma" w:hAnsi="Tahoma" w:cs="Tahoma"/>
        </w:rPr>
        <w:t>i stroški</w:t>
      </w:r>
      <w:r w:rsidRPr="005D654E">
        <w:rPr>
          <w:rFonts w:ascii="Tahoma" w:hAnsi="Tahoma" w:cs="Tahoma"/>
        </w:rPr>
        <w:t xml:space="preserve">, ki nastanejo </w:t>
      </w:r>
      <w:r w:rsidR="0026716A">
        <w:rPr>
          <w:rFonts w:ascii="Tahoma" w:hAnsi="Tahoma" w:cs="Tahoma"/>
        </w:rPr>
        <w:t>zaradi</w:t>
      </w:r>
      <w:r w:rsidRPr="005D654E">
        <w:rPr>
          <w:rFonts w:ascii="Tahoma" w:hAnsi="Tahoma" w:cs="Tahoma"/>
        </w:rPr>
        <w:t xml:space="preserve"> pridobivanja predpisanih dovoljenj pri pošiljanju </w:t>
      </w:r>
      <w:r>
        <w:rPr>
          <w:rFonts w:ascii="Tahoma" w:hAnsi="Tahoma" w:cs="Tahoma"/>
        </w:rPr>
        <w:t>produkta (</w:t>
      </w:r>
      <w:r w:rsidRPr="005D654E">
        <w:rPr>
          <w:rFonts w:ascii="Tahoma" w:hAnsi="Tahoma" w:cs="Tahoma"/>
        </w:rPr>
        <w:t>odpadkov</w:t>
      </w:r>
      <w:r>
        <w:rPr>
          <w:rFonts w:ascii="Tahoma" w:hAnsi="Tahoma" w:cs="Tahoma"/>
        </w:rPr>
        <w:t>)</w:t>
      </w:r>
      <w:r w:rsidRPr="005D654E">
        <w:rPr>
          <w:rFonts w:ascii="Tahoma" w:hAnsi="Tahoma" w:cs="Tahoma"/>
        </w:rPr>
        <w:t xml:space="preserve"> v skladu z Uredbo 1013/2006/ES (priprava dokumentacije, </w:t>
      </w:r>
      <w:r w:rsidRPr="000D0167">
        <w:rPr>
          <w:rFonts w:ascii="Tahoma" w:hAnsi="Tahoma" w:cs="Tahoma"/>
        </w:rPr>
        <w:t xml:space="preserve">pridobitev finančnega zavarovanja </w:t>
      </w:r>
      <w:r w:rsidRPr="005D654E">
        <w:rPr>
          <w:rFonts w:ascii="Tahoma" w:hAnsi="Tahoma" w:cs="Tahoma"/>
        </w:rPr>
        <w:t xml:space="preserve">itd.), </w:t>
      </w:r>
    </w:p>
    <w:p w14:paraId="2B04C77A" w14:textId="77777777" w:rsidR="00501F99" w:rsidRPr="005D654E" w:rsidRDefault="00501F99" w:rsidP="00BC5410">
      <w:pPr>
        <w:keepNext/>
        <w:keepLines/>
        <w:numPr>
          <w:ilvl w:val="0"/>
          <w:numId w:val="11"/>
        </w:numPr>
        <w:jc w:val="both"/>
        <w:rPr>
          <w:rFonts w:ascii="Tahoma" w:hAnsi="Tahoma" w:cs="Tahoma"/>
        </w:rPr>
      </w:pPr>
      <w:r w:rsidRPr="005D654E">
        <w:rPr>
          <w:rFonts w:ascii="Tahoma" w:hAnsi="Tahoma" w:cs="Tahoma"/>
        </w:rPr>
        <w:t>popust</w:t>
      </w:r>
      <w:r>
        <w:rPr>
          <w:rFonts w:ascii="Tahoma" w:hAnsi="Tahoma" w:cs="Tahoma"/>
        </w:rPr>
        <w:t>i</w:t>
      </w:r>
      <w:r w:rsidRPr="005D654E">
        <w:rPr>
          <w:rFonts w:ascii="Tahoma" w:hAnsi="Tahoma" w:cs="Tahoma"/>
        </w:rPr>
        <w:t xml:space="preserve"> in dajatve.</w:t>
      </w:r>
    </w:p>
    <w:p w14:paraId="716569EF" w14:textId="77777777" w:rsidR="00D67D85" w:rsidRDefault="00D67D85" w:rsidP="00BC5410">
      <w:pPr>
        <w:keepNext/>
        <w:keepLines/>
        <w:jc w:val="both"/>
        <w:rPr>
          <w:rFonts w:ascii="Tahoma" w:hAnsi="Tahoma" w:cs="Tahoma"/>
        </w:rPr>
      </w:pPr>
    </w:p>
    <w:p w14:paraId="5A9DF520" w14:textId="77777777" w:rsidR="00556B89" w:rsidRPr="00C8579C" w:rsidRDefault="00556B89" w:rsidP="00BC5410">
      <w:pPr>
        <w:keepNext/>
        <w:keepLines/>
        <w:jc w:val="both"/>
        <w:rPr>
          <w:rFonts w:ascii="Tahoma" w:hAnsi="Tahoma" w:cs="Tahoma"/>
        </w:rPr>
      </w:pPr>
    </w:p>
    <w:p w14:paraId="78D1BDD7" w14:textId="77777777" w:rsidR="00A9533C" w:rsidRPr="00C8579C" w:rsidRDefault="00A9533C"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NAČIN OBRAČUNAVANJA IN PLAČILO</w:t>
      </w:r>
    </w:p>
    <w:p w14:paraId="216CCC8E" w14:textId="77777777" w:rsidR="00337D19" w:rsidRPr="00C8579C" w:rsidRDefault="00337D19" w:rsidP="00BC5410">
      <w:pPr>
        <w:keepNext/>
        <w:keepLines/>
        <w:tabs>
          <w:tab w:val="left" w:pos="851"/>
          <w:tab w:val="left" w:pos="1702"/>
        </w:tabs>
        <w:ind w:left="1440"/>
        <w:jc w:val="both"/>
        <w:rPr>
          <w:rFonts w:ascii="Tahoma" w:hAnsi="Tahoma" w:cs="Tahoma"/>
          <w:b/>
        </w:rPr>
      </w:pPr>
    </w:p>
    <w:p w14:paraId="65F02958" w14:textId="77777777" w:rsidR="00E3018F" w:rsidRPr="00C8579C" w:rsidRDefault="00050762"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A9533C" w:rsidRPr="00C8579C">
        <w:rPr>
          <w:rFonts w:ascii="Tahoma" w:hAnsi="Tahoma" w:cs="Tahoma"/>
        </w:rPr>
        <w:t>le</w:t>
      </w:r>
      <w:r w:rsidR="00E3018F" w:rsidRPr="00C8579C">
        <w:rPr>
          <w:rFonts w:ascii="Tahoma" w:hAnsi="Tahoma" w:cs="Tahoma"/>
        </w:rPr>
        <w:t>n</w:t>
      </w:r>
    </w:p>
    <w:p w14:paraId="496EF2EE" w14:textId="77777777" w:rsidR="00A86453" w:rsidRPr="00C8579C" w:rsidRDefault="00A86453" w:rsidP="00BC5410">
      <w:pPr>
        <w:keepNext/>
        <w:keepLines/>
        <w:jc w:val="both"/>
        <w:rPr>
          <w:rFonts w:ascii="Tahoma" w:hAnsi="Tahoma" w:cs="Tahoma"/>
        </w:rPr>
      </w:pPr>
    </w:p>
    <w:p w14:paraId="406A65C2" w14:textId="5CAD4915" w:rsidR="00501F99" w:rsidRPr="002953CA" w:rsidRDefault="00501F99" w:rsidP="00BC5410">
      <w:pPr>
        <w:keepNext/>
        <w:keepLines/>
        <w:jc w:val="both"/>
        <w:rPr>
          <w:rFonts w:ascii="Tahoma" w:hAnsi="Tahoma" w:cs="Tahoma"/>
          <w:color w:val="00B0F0"/>
        </w:rPr>
      </w:pPr>
      <w:r w:rsidRPr="005C5541">
        <w:rPr>
          <w:rFonts w:ascii="Tahoma" w:hAnsi="Tahoma" w:cs="Tahoma"/>
        </w:rPr>
        <w:t>Obračun izvedenih storitev</w:t>
      </w:r>
      <w:r>
        <w:rPr>
          <w:rFonts w:ascii="Tahoma" w:hAnsi="Tahoma" w:cs="Tahoma"/>
        </w:rPr>
        <w:t xml:space="preserve"> </w:t>
      </w:r>
      <w:r w:rsidRPr="005C5541">
        <w:rPr>
          <w:rFonts w:ascii="Tahoma" w:hAnsi="Tahoma" w:cs="Tahoma"/>
        </w:rPr>
        <w:t>se bo opravljal na podlagi dejansko opravljenih storitev</w:t>
      </w:r>
      <w:r>
        <w:rPr>
          <w:rFonts w:ascii="Tahoma" w:hAnsi="Tahoma" w:cs="Tahoma"/>
        </w:rPr>
        <w:t xml:space="preserve"> </w:t>
      </w:r>
      <w:r w:rsidRPr="008272E4">
        <w:rPr>
          <w:rFonts w:ascii="Tahoma" w:hAnsi="Tahoma" w:cs="Tahoma"/>
        </w:rPr>
        <w:t>prevzem</w:t>
      </w:r>
      <w:r>
        <w:rPr>
          <w:rFonts w:ascii="Tahoma" w:hAnsi="Tahoma" w:cs="Tahoma"/>
        </w:rPr>
        <w:t>a</w:t>
      </w:r>
      <w:r w:rsidR="007075A9">
        <w:rPr>
          <w:rFonts w:ascii="Tahoma" w:hAnsi="Tahoma" w:cs="Tahoma"/>
        </w:rPr>
        <w:t>, odvoza</w:t>
      </w:r>
      <w:r w:rsidRPr="008272E4">
        <w:rPr>
          <w:rFonts w:ascii="Tahoma" w:hAnsi="Tahoma" w:cs="Tahoma"/>
        </w:rPr>
        <w:t xml:space="preserve"> in </w:t>
      </w:r>
      <w:r w:rsidR="004E7D88">
        <w:rPr>
          <w:rFonts w:ascii="Tahoma" w:hAnsi="Tahoma" w:cs="Tahoma"/>
        </w:rPr>
        <w:t>nadaljnje</w:t>
      </w:r>
      <w:r w:rsidR="00CC3E99">
        <w:rPr>
          <w:rFonts w:ascii="Tahoma" w:hAnsi="Tahoma" w:cs="Tahoma"/>
        </w:rPr>
        <w:t xml:space="preserve"> </w:t>
      </w:r>
      <w:r>
        <w:rPr>
          <w:rFonts w:ascii="Tahoma" w:hAnsi="Tahoma" w:cs="Tahoma"/>
        </w:rPr>
        <w:t xml:space="preserve">obdelave </w:t>
      </w:r>
      <w:r w:rsidRPr="005C5541">
        <w:rPr>
          <w:rFonts w:ascii="Tahoma" w:hAnsi="Tahoma" w:cs="Tahoma"/>
        </w:rPr>
        <w:t xml:space="preserve">oziroma dejansko </w:t>
      </w:r>
      <w:r w:rsidRPr="0094421B">
        <w:rPr>
          <w:rFonts w:ascii="Tahoma" w:hAnsi="Tahoma" w:cs="Tahoma"/>
          <w:color w:val="000000"/>
        </w:rPr>
        <w:t xml:space="preserve">prevzetih </w:t>
      </w:r>
      <w:r w:rsidRPr="005C5541">
        <w:rPr>
          <w:rFonts w:ascii="Tahoma" w:hAnsi="Tahoma" w:cs="Tahoma"/>
        </w:rPr>
        <w:t xml:space="preserve">količin </w:t>
      </w:r>
      <w:r>
        <w:rPr>
          <w:rFonts w:ascii="Tahoma" w:hAnsi="Tahoma" w:cs="Tahoma"/>
        </w:rPr>
        <w:t>produkta</w:t>
      </w:r>
      <w:r w:rsidRPr="005C5541">
        <w:rPr>
          <w:rFonts w:ascii="Tahoma" w:hAnsi="Tahoma" w:cs="Tahoma"/>
        </w:rPr>
        <w:t xml:space="preserve">. Storitve se bodo obračunavale mesečno, na osnovi dogovorjenih cen </w:t>
      </w:r>
      <w:r>
        <w:rPr>
          <w:rFonts w:ascii="Tahoma" w:hAnsi="Tahoma" w:cs="Tahoma"/>
        </w:rPr>
        <w:t>na enoto mere</w:t>
      </w:r>
      <w:r w:rsidR="00F120E5" w:rsidRPr="00F120E5">
        <w:rPr>
          <w:rFonts w:ascii="Tahoma" w:hAnsi="Tahoma" w:cs="Tahoma"/>
        </w:rPr>
        <w:t xml:space="preserve"> </w:t>
      </w:r>
      <w:r w:rsidR="00F120E5">
        <w:rPr>
          <w:rFonts w:ascii="Tahoma" w:hAnsi="Tahoma" w:cs="Tahoma"/>
        </w:rPr>
        <w:t>navedenih v 4. členu okvirnega sporazuma</w:t>
      </w:r>
      <w:r w:rsidRPr="005C5541">
        <w:rPr>
          <w:rFonts w:ascii="Tahoma" w:hAnsi="Tahoma" w:cs="Tahoma"/>
        </w:rPr>
        <w:t xml:space="preserve">. Količina </w:t>
      </w:r>
      <w:r w:rsidR="004E7D88">
        <w:rPr>
          <w:rFonts w:ascii="Tahoma" w:hAnsi="Tahoma" w:cs="Tahoma"/>
        </w:rPr>
        <w:t xml:space="preserve">oziroma masa </w:t>
      </w:r>
      <w:r>
        <w:rPr>
          <w:rFonts w:ascii="Tahoma" w:hAnsi="Tahoma" w:cs="Tahoma"/>
        </w:rPr>
        <w:t>prevzetega produkta</w:t>
      </w:r>
      <w:r w:rsidRPr="005C5541">
        <w:rPr>
          <w:rFonts w:ascii="Tahoma" w:hAnsi="Tahoma" w:cs="Tahoma"/>
        </w:rPr>
        <w:t xml:space="preserve">, ki se bo </w:t>
      </w:r>
      <w:r>
        <w:rPr>
          <w:rFonts w:ascii="Tahoma" w:hAnsi="Tahoma" w:cs="Tahoma"/>
        </w:rPr>
        <w:t xml:space="preserve">prevzela </w:t>
      </w:r>
      <w:r w:rsidRPr="005C5541">
        <w:rPr>
          <w:rFonts w:ascii="Tahoma" w:hAnsi="Tahoma" w:cs="Tahoma"/>
        </w:rPr>
        <w:t xml:space="preserve">in </w:t>
      </w:r>
      <w:r w:rsidR="004E7D88">
        <w:rPr>
          <w:rFonts w:ascii="Tahoma" w:hAnsi="Tahoma" w:cs="Tahoma"/>
        </w:rPr>
        <w:t xml:space="preserve">nadaljnje </w:t>
      </w:r>
      <w:r>
        <w:rPr>
          <w:rFonts w:ascii="Tahoma" w:hAnsi="Tahoma" w:cs="Tahoma"/>
        </w:rPr>
        <w:t>obdelala</w:t>
      </w:r>
      <w:r w:rsidRPr="005C5541">
        <w:rPr>
          <w:rFonts w:ascii="Tahoma" w:hAnsi="Tahoma" w:cs="Tahoma"/>
        </w:rPr>
        <w:t xml:space="preserve">, se </w:t>
      </w:r>
      <w:r>
        <w:rPr>
          <w:rFonts w:ascii="Tahoma" w:hAnsi="Tahoma" w:cs="Tahoma"/>
        </w:rPr>
        <w:t xml:space="preserve">bo </w:t>
      </w:r>
      <w:r w:rsidRPr="005C5541">
        <w:rPr>
          <w:rFonts w:ascii="Tahoma" w:hAnsi="Tahoma" w:cs="Tahoma"/>
        </w:rPr>
        <w:t>stehta</w:t>
      </w:r>
      <w:r>
        <w:rPr>
          <w:rFonts w:ascii="Tahoma" w:hAnsi="Tahoma" w:cs="Tahoma"/>
        </w:rPr>
        <w:t>la</w:t>
      </w:r>
      <w:r w:rsidRPr="005C5541">
        <w:rPr>
          <w:rFonts w:ascii="Tahoma" w:hAnsi="Tahoma" w:cs="Tahoma"/>
        </w:rPr>
        <w:t xml:space="preserve"> na</w:t>
      </w:r>
      <w:r>
        <w:rPr>
          <w:rFonts w:ascii="Tahoma" w:hAnsi="Tahoma" w:cs="Tahoma"/>
        </w:rPr>
        <w:t xml:space="preserve"> uradno umerjeni</w:t>
      </w:r>
      <w:r w:rsidRPr="005C5541">
        <w:rPr>
          <w:rFonts w:ascii="Tahoma" w:hAnsi="Tahoma" w:cs="Tahoma"/>
        </w:rPr>
        <w:t xml:space="preserve"> tehtnici naročnika na lokaciji RCERO Ljubljana, pri čemer mora biti količina označena na tehtalnem listu.</w:t>
      </w:r>
      <w:r>
        <w:rPr>
          <w:rFonts w:ascii="Tahoma" w:hAnsi="Tahoma" w:cs="Tahoma"/>
        </w:rPr>
        <w:t xml:space="preserve"> </w:t>
      </w:r>
      <w:r w:rsidRPr="0094421B">
        <w:rPr>
          <w:rFonts w:ascii="Tahoma" w:hAnsi="Tahoma" w:cs="Tahoma"/>
          <w:color w:val="000000"/>
        </w:rPr>
        <w:t xml:space="preserve">Osnova za obračun in vodenje evidenc je neto masa </w:t>
      </w:r>
      <w:r>
        <w:rPr>
          <w:rFonts w:ascii="Tahoma" w:hAnsi="Tahoma" w:cs="Tahoma"/>
        </w:rPr>
        <w:t>produkta</w:t>
      </w:r>
      <w:r w:rsidRPr="0094421B">
        <w:rPr>
          <w:rFonts w:ascii="Tahoma" w:hAnsi="Tahoma" w:cs="Tahoma"/>
          <w:color w:val="000000"/>
        </w:rPr>
        <w:t xml:space="preserve">, stehtana na </w:t>
      </w:r>
      <w:r w:rsidR="007075A9" w:rsidRPr="007075A9">
        <w:rPr>
          <w:rFonts w:ascii="Tahoma" w:hAnsi="Tahoma" w:cs="Tahoma"/>
          <w:color w:val="000000"/>
        </w:rPr>
        <w:t xml:space="preserve">uradno umerjeni </w:t>
      </w:r>
      <w:r w:rsidRPr="0094421B">
        <w:rPr>
          <w:rFonts w:ascii="Tahoma" w:hAnsi="Tahoma" w:cs="Tahoma"/>
          <w:color w:val="000000"/>
        </w:rPr>
        <w:t>tehtnici</w:t>
      </w:r>
      <w:r>
        <w:rPr>
          <w:rFonts w:ascii="Tahoma" w:hAnsi="Tahoma" w:cs="Tahoma"/>
          <w:color w:val="000000"/>
        </w:rPr>
        <w:t xml:space="preserve"> naročnika na lokaciji</w:t>
      </w:r>
      <w:r w:rsidRPr="0094421B">
        <w:rPr>
          <w:rFonts w:ascii="Tahoma" w:hAnsi="Tahoma" w:cs="Tahoma"/>
          <w:color w:val="000000"/>
        </w:rPr>
        <w:t xml:space="preserve"> RCERO Ljubljana.</w:t>
      </w:r>
    </w:p>
    <w:p w14:paraId="4CCEA063" w14:textId="77777777" w:rsidR="00501F99" w:rsidRPr="00C509F8" w:rsidRDefault="00501F99" w:rsidP="00BC5410">
      <w:pPr>
        <w:pStyle w:val="BESEDILO"/>
        <w:keepNext/>
        <w:widowControl/>
        <w:tabs>
          <w:tab w:val="clear" w:pos="2155"/>
        </w:tabs>
        <w:ind w:left="720"/>
        <w:rPr>
          <w:rFonts w:ascii="Tahoma" w:hAnsi="Tahoma" w:cs="Tahoma"/>
        </w:rPr>
      </w:pPr>
    </w:p>
    <w:p w14:paraId="2DEBD8CC" w14:textId="77777777" w:rsidR="00501F99" w:rsidRDefault="00501F99" w:rsidP="00BC5410">
      <w:pPr>
        <w:pStyle w:val="BESEDILO"/>
        <w:keepNext/>
        <w:widowControl/>
        <w:tabs>
          <w:tab w:val="clear" w:pos="2155"/>
        </w:tabs>
        <w:rPr>
          <w:rFonts w:ascii="Tahoma" w:hAnsi="Tahoma" w:cs="Tahoma"/>
        </w:rPr>
      </w:pPr>
      <w:r w:rsidRPr="00C509F8">
        <w:rPr>
          <w:rFonts w:ascii="Tahoma" w:hAnsi="Tahoma" w:cs="Tahoma"/>
        </w:rPr>
        <w:t xml:space="preserve">Izvajalec </w:t>
      </w:r>
      <w:r>
        <w:rPr>
          <w:rFonts w:ascii="Tahoma" w:hAnsi="Tahoma" w:cs="Tahoma"/>
        </w:rPr>
        <w:t>mora</w:t>
      </w:r>
      <w:r w:rsidRPr="00C509F8">
        <w:rPr>
          <w:rFonts w:ascii="Tahoma" w:hAnsi="Tahoma" w:cs="Tahoma"/>
        </w:rPr>
        <w:t xml:space="preserve"> naročniku</w:t>
      </w:r>
      <w:r w:rsidRPr="0094421B">
        <w:rPr>
          <w:rFonts w:ascii="Tahoma" w:hAnsi="Tahoma" w:cs="Tahoma"/>
          <w:color w:val="000000"/>
        </w:rPr>
        <w:t>,</w:t>
      </w:r>
      <w:r w:rsidRPr="00C509F8">
        <w:rPr>
          <w:rFonts w:ascii="Tahoma" w:hAnsi="Tahoma" w:cs="Tahoma"/>
        </w:rPr>
        <w:t xml:space="preserve"> pred izstavitvijo vsakokratnega</w:t>
      </w:r>
      <w:r>
        <w:rPr>
          <w:rFonts w:ascii="Tahoma" w:hAnsi="Tahoma" w:cs="Tahoma"/>
        </w:rPr>
        <w:t xml:space="preserve"> mesečnega</w:t>
      </w:r>
      <w:r w:rsidRPr="00C509F8">
        <w:rPr>
          <w:rFonts w:ascii="Tahoma" w:hAnsi="Tahoma" w:cs="Tahoma"/>
        </w:rPr>
        <w:t xml:space="preserve"> računa</w:t>
      </w:r>
      <w:r w:rsidRPr="00F36721">
        <w:rPr>
          <w:rFonts w:ascii="Tahoma" w:hAnsi="Tahoma" w:cs="Tahoma"/>
        </w:rPr>
        <w:t>,</w:t>
      </w:r>
      <w:r w:rsidRPr="00C509F8">
        <w:rPr>
          <w:rFonts w:ascii="Tahoma" w:hAnsi="Tahoma" w:cs="Tahoma"/>
        </w:rPr>
        <w:t xml:space="preserve"> zagotoviti tekoče mesečno potrjevanje</w:t>
      </w:r>
      <w:r>
        <w:rPr>
          <w:rFonts w:ascii="Tahoma" w:hAnsi="Tahoma" w:cs="Tahoma"/>
        </w:rPr>
        <w:t xml:space="preserve"> </w:t>
      </w:r>
      <w:r w:rsidRPr="00C509F8">
        <w:rPr>
          <w:rFonts w:ascii="Tahoma" w:hAnsi="Tahoma" w:cs="Tahoma"/>
        </w:rPr>
        <w:t>elektronsk</w:t>
      </w:r>
      <w:r>
        <w:rPr>
          <w:rFonts w:ascii="Tahoma" w:hAnsi="Tahoma" w:cs="Tahoma"/>
        </w:rPr>
        <w:t xml:space="preserve">ega </w:t>
      </w:r>
      <w:r w:rsidRPr="00C509F8">
        <w:rPr>
          <w:rFonts w:ascii="Tahoma" w:hAnsi="Tahoma" w:cs="Tahoma"/>
        </w:rPr>
        <w:t>evidenčn</w:t>
      </w:r>
      <w:r>
        <w:rPr>
          <w:rFonts w:ascii="Tahoma" w:hAnsi="Tahoma" w:cs="Tahoma"/>
        </w:rPr>
        <w:t>ega</w:t>
      </w:r>
      <w:r w:rsidRPr="00C509F8">
        <w:rPr>
          <w:rFonts w:ascii="Tahoma" w:hAnsi="Tahoma" w:cs="Tahoma"/>
        </w:rPr>
        <w:t xml:space="preserve"> list</w:t>
      </w:r>
      <w:r>
        <w:rPr>
          <w:rFonts w:ascii="Tahoma" w:hAnsi="Tahoma" w:cs="Tahoma"/>
        </w:rPr>
        <w:t>a, pripravljenega</w:t>
      </w:r>
      <w:r w:rsidRPr="00C509F8">
        <w:rPr>
          <w:rFonts w:ascii="Tahoma" w:hAnsi="Tahoma" w:cs="Tahoma"/>
        </w:rPr>
        <w:t xml:space="preserve"> s strani naročnika</w:t>
      </w:r>
      <w:r>
        <w:rPr>
          <w:rFonts w:ascii="Tahoma" w:hAnsi="Tahoma" w:cs="Tahoma"/>
        </w:rPr>
        <w:t>,</w:t>
      </w:r>
      <w:r w:rsidRPr="00C509F8">
        <w:rPr>
          <w:rFonts w:ascii="Tahoma" w:hAnsi="Tahoma" w:cs="Tahoma"/>
        </w:rPr>
        <w:t xml:space="preserve"> v informacijskem sistemu ravnanja z odpadki (IS-Odpadki – na spletni strani ARSO)</w:t>
      </w:r>
      <w:r>
        <w:rPr>
          <w:rFonts w:ascii="Tahoma" w:hAnsi="Tahoma" w:cs="Tahoma"/>
        </w:rPr>
        <w:t xml:space="preserve"> </w:t>
      </w:r>
      <w:r w:rsidRPr="00735578">
        <w:rPr>
          <w:rFonts w:ascii="Tahoma" w:hAnsi="Tahoma" w:cs="Tahoma"/>
          <w:iCs/>
        </w:rPr>
        <w:t xml:space="preserve">oziroma dostaviti kopije potrjenih transportnih dokumentov v primeru čezmejnega pošiljanja </w:t>
      </w:r>
      <w:r>
        <w:rPr>
          <w:rFonts w:ascii="Tahoma" w:hAnsi="Tahoma" w:cs="Tahoma"/>
          <w:iCs/>
        </w:rPr>
        <w:t>produkta</w:t>
      </w:r>
      <w:r w:rsidRPr="00735578">
        <w:rPr>
          <w:rFonts w:ascii="Tahoma" w:hAnsi="Tahoma" w:cs="Tahoma"/>
        </w:rPr>
        <w:t>.</w:t>
      </w:r>
    </w:p>
    <w:p w14:paraId="4BE8D3FD" w14:textId="77777777" w:rsidR="00DF34C8" w:rsidRDefault="00DF34C8" w:rsidP="00BC5410">
      <w:pPr>
        <w:pStyle w:val="BESEDILO"/>
        <w:keepNext/>
        <w:widowControl/>
        <w:tabs>
          <w:tab w:val="clear" w:pos="2155"/>
        </w:tabs>
        <w:rPr>
          <w:rFonts w:ascii="Tahoma" w:hAnsi="Tahoma" w:cs="Tahoma"/>
        </w:rPr>
      </w:pPr>
    </w:p>
    <w:p w14:paraId="3E196E7F" w14:textId="77777777" w:rsidR="00501F99" w:rsidRDefault="00501F99" w:rsidP="00BC5410">
      <w:pPr>
        <w:pStyle w:val="BESEDILO"/>
        <w:keepNext/>
        <w:widowControl/>
        <w:tabs>
          <w:tab w:val="clear" w:pos="2155"/>
        </w:tabs>
        <w:rPr>
          <w:rFonts w:ascii="Tahoma" w:hAnsi="Tahoma" w:cs="Tahoma"/>
        </w:rPr>
      </w:pPr>
    </w:p>
    <w:p w14:paraId="70B0D2F4" w14:textId="77777777" w:rsidR="00501F99" w:rsidRDefault="00501F99" w:rsidP="00BC5410">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4A99CC28" w14:textId="77777777" w:rsidR="00501F99" w:rsidRDefault="00501F99" w:rsidP="00BC5410">
      <w:pPr>
        <w:keepNext/>
        <w:keepLines/>
        <w:jc w:val="both"/>
        <w:rPr>
          <w:rFonts w:ascii="Tahoma" w:hAnsi="Tahoma" w:cs="Tahoma"/>
          <w:i/>
          <w:u w:val="single"/>
        </w:rPr>
      </w:pPr>
    </w:p>
    <w:p w14:paraId="0939FB91" w14:textId="1D1348DE" w:rsidR="00501F99" w:rsidRDefault="00501F99" w:rsidP="00BC5410">
      <w:pPr>
        <w:keepNext/>
        <w:keepLines/>
        <w:jc w:val="both"/>
        <w:rPr>
          <w:rFonts w:ascii="Tahoma" w:hAnsi="Tahoma" w:cs="Tahoma"/>
        </w:rPr>
      </w:pPr>
      <w:r w:rsidRPr="00C509F8">
        <w:rPr>
          <w:rFonts w:ascii="Tahoma" w:hAnsi="Tahoma" w:cs="Tahoma"/>
        </w:rPr>
        <w:t>Izvajalec bo naročniku izstavil račun za izvedene storitve</w:t>
      </w:r>
      <w:r>
        <w:rPr>
          <w:rFonts w:ascii="Tahoma" w:hAnsi="Tahoma" w:cs="Tahoma"/>
        </w:rPr>
        <w:t xml:space="preserve"> </w:t>
      </w:r>
      <w:r w:rsidRPr="00C509F8">
        <w:rPr>
          <w:rFonts w:ascii="Tahoma" w:hAnsi="Tahoma" w:cs="Tahoma"/>
        </w:rPr>
        <w:t xml:space="preserve">po okvirnem sporazumu </w:t>
      </w:r>
      <w:r>
        <w:rPr>
          <w:rFonts w:ascii="Tahoma" w:hAnsi="Tahoma" w:cs="Tahoma"/>
        </w:rPr>
        <w:t>do petega</w:t>
      </w:r>
      <w:r w:rsidRPr="00C509F8">
        <w:rPr>
          <w:rFonts w:ascii="Tahoma" w:hAnsi="Tahoma" w:cs="Tahoma"/>
        </w:rPr>
        <w:t xml:space="preserve"> (</w:t>
      </w:r>
      <w:r>
        <w:rPr>
          <w:rFonts w:ascii="Tahoma" w:hAnsi="Tahoma" w:cs="Tahoma"/>
        </w:rPr>
        <w:t>5.</w:t>
      </w:r>
      <w:r w:rsidRPr="00C509F8">
        <w:rPr>
          <w:rFonts w:ascii="Tahoma" w:hAnsi="Tahoma" w:cs="Tahoma"/>
        </w:rPr>
        <w:t>) dn</w:t>
      </w:r>
      <w:r>
        <w:rPr>
          <w:rFonts w:ascii="Tahoma" w:hAnsi="Tahoma" w:cs="Tahoma"/>
        </w:rPr>
        <w:t>e</w:t>
      </w:r>
      <w:r w:rsidRPr="00C509F8">
        <w:rPr>
          <w:rFonts w:ascii="Tahoma" w:hAnsi="Tahoma" w:cs="Tahoma"/>
        </w:rPr>
        <w:t xml:space="preserve"> v</w:t>
      </w:r>
      <w:r>
        <w:rPr>
          <w:rFonts w:ascii="Tahoma" w:hAnsi="Tahoma" w:cs="Tahoma"/>
        </w:rPr>
        <w:t xml:space="preserve"> tekočem</w:t>
      </w:r>
      <w:r w:rsidRPr="00C509F8">
        <w:rPr>
          <w:rFonts w:ascii="Tahoma" w:hAnsi="Tahoma" w:cs="Tahoma"/>
        </w:rPr>
        <w:t xml:space="preserve"> mesecu za pretekli mesec. Storitev</w:t>
      </w:r>
      <w:r>
        <w:rPr>
          <w:rFonts w:ascii="Tahoma" w:hAnsi="Tahoma" w:cs="Tahoma"/>
        </w:rPr>
        <w:t xml:space="preserve"> </w:t>
      </w:r>
      <w:r w:rsidRPr="00C509F8">
        <w:rPr>
          <w:rFonts w:ascii="Tahoma" w:hAnsi="Tahoma" w:cs="Tahoma"/>
        </w:rPr>
        <w:t>se šteje za uspešno opravljeno, ko naročnik in izvajalec</w:t>
      </w:r>
      <w:r>
        <w:rPr>
          <w:rFonts w:ascii="Tahoma" w:hAnsi="Tahoma" w:cs="Tahoma"/>
        </w:rPr>
        <w:t xml:space="preserve"> oziroma njuna predstavnika </w:t>
      </w:r>
      <w:r w:rsidRPr="00F36721">
        <w:rPr>
          <w:rFonts w:ascii="Tahoma" w:hAnsi="Tahoma" w:cs="Tahoma"/>
          <w:color w:val="000000"/>
        </w:rPr>
        <w:t>s</w:t>
      </w:r>
      <w:r w:rsidRPr="00157B09">
        <w:rPr>
          <w:rFonts w:ascii="Tahoma" w:hAnsi="Tahoma" w:cs="Tahoma"/>
          <w:color w:val="00B050"/>
        </w:rPr>
        <w:t xml:space="preserve"> </w:t>
      </w:r>
      <w:r w:rsidRPr="00F36721">
        <w:rPr>
          <w:rFonts w:ascii="Tahoma" w:hAnsi="Tahoma" w:cs="Tahoma"/>
          <w:color w:val="000000"/>
        </w:rPr>
        <w:t xml:space="preserve">podpisom zapisnika o opravljenih storitvah </w:t>
      </w:r>
      <w:r>
        <w:rPr>
          <w:rFonts w:ascii="Tahoma" w:hAnsi="Tahoma" w:cs="Tahoma"/>
        </w:rPr>
        <w:t>prevzema</w:t>
      </w:r>
      <w:r w:rsidR="007075A9">
        <w:rPr>
          <w:rFonts w:ascii="Tahoma" w:hAnsi="Tahoma" w:cs="Tahoma"/>
        </w:rPr>
        <w:t>, odvoza</w:t>
      </w:r>
      <w:r>
        <w:rPr>
          <w:rFonts w:ascii="Tahoma" w:hAnsi="Tahoma" w:cs="Tahoma"/>
        </w:rPr>
        <w:t xml:space="preserve"> in </w:t>
      </w:r>
      <w:r w:rsidR="00A63C63">
        <w:rPr>
          <w:rFonts w:ascii="Tahoma" w:hAnsi="Tahoma" w:cs="Tahoma"/>
        </w:rPr>
        <w:t xml:space="preserve">nadaljnje </w:t>
      </w:r>
      <w:r>
        <w:rPr>
          <w:rFonts w:ascii="Tahoma" w:hAnsi="Tahoma" w:cs="Tahoma"/>
        </w:rPr>
        <w:t xml:space="preserve">obdelave produkta </w:t>
      </w:r>
      <w:r w:rsidRPr="00C509F8">
        <w:rPr>
          <w:rFonts w:ascii="Tahoma" w:hAnsi="Tahoma" w:cs="Tahoma"/>
        </w:rPr>
        <w:t>pisno potrdita</w:t>
      </w:r>
      <w:r>
        <w:rPr>
          <w:rFonts w:ascii="Tahoma" w:hAnsi="Tahoma" w:cs="Tahoma"/>
        </w:rPr>
        <w:t xml:space="preserve"> </w:t>
      </w:r>
      <w:r w:rsidRPr="00C509F8">
        <w:rPr>
          <w:rFonts w:ascii="Tahoma" w:hAnsi="Tahoma" w:cs="Tahoma"/>
        </w:rPr>
        <w:t>vse opravljene storitve, ki jih je izvajalec opravil v preteklem mesecu</w:t>
      </w:r>
      <w:r>
        <w:rPr>
          <w:rFonts w:ascii="Tahoma" w:hAnsi="Tahoma" w:cs="Tahoma"/>
        </w:rPr>
        <w:t xml:space="preserve">, pri čemer je </w:t>
      </w:r>
      <w:r w:rsidRPr="00F36721">
        <w:rPr>
          <w:rFonts w:ascii="Tahoma" w:hAnsi="Tahoma" w:cs="Tahoma"/>
          <w:color w:val="000000"/>
        </w:rPr>
        <w:t xml:space="preserve">s strani obeh strank okvirnega sporazuma </w:t>
      </w:r>
      <w:r>
        <w:rPr>
          <w:rFonts w:ascii="Tahoma" w:hAnsi="Tahoma" w:cs="Tahoma"/>
          <w:color w:val="000000"/>
        </w:rPr>
        <w:t xml:space="preserve">oziroma njunih predstavnikov </w:t>
      </w:r>
      <w:r>
        <w:rPr>
          <w:rFonts w:ascii="Tahoma" w:hAnsi="Tahoma" w:cs="Tahoma"/>
        </w:rPr>
        <w:t>podpisan zapisnik o opravljenih storitvah priloga k računu</w:t>
      </w:r>
      <w:r w:rsidRPr="00C509F8">
        <w:rPr>
          <w:rFonts w:ascii="Tahoma" w:hAnsi="Tahoma" w:cs="Tahoma"/>
        </w:rPr>
        <w:t>.</w:t>
      </w:r>
      <w:r>
        <w:rPr>
          <w:rFonts w:ascii="Tahoma" w:hAnsi="Tahoma" w:cs="Tahoma"/>
        </w:rPr>
        <w:t xml:space="preserve"> </w:t>
      </w:r>
      <w:r w:rsidRPr="00F36CEC">
        <w:rPr>
          <w:rFonts w:ascii="Tahoma" w:hAnsi="Tahoma" w:cs="Tahoma"/>
        </w:rPr>
        <w:t>Priloga</w:t>
      </w:r>
      <w:r>
        <w:rPr>
          <w:rFonts w:ascii="Tahoma" w:hAnsi="Tahoma" w:cs="Tahoma"/>
        </w:rPr>
        <w:t xml:space="preserve"> </w:t>
      </w:r>
      <w:r w:rsidRPr="00F36CEC">
        <w:rPr>
          <w:rFonts w:ascii="Tahoma" w:hAnsi="Tahoma" w:cs="Tahoma"/>
        </w:rPr>
        <w:t>računa je tudi spisek tehtalnih listov za pretekli mesec, ki ga potrdita</w:t>
      </w:r>
      <w:r>
        <w:rPr>
          <w:rFonts w:ascii="Tahoma" w:hAnsi="Tahoma" w:cs="Tahoma"/>
        </w:rPr>
        <w:t xml:space="preserve"> in podpišeta</w:t>
      </w:r>
      <w:r w:rsidRPr="00F36CEC">
        <w:rPr>
          <w:rFonts w:ascii="Tahoma" w:hAnsi="Tahoma" w:cs="Tahoma"/>
        </w:rPr>
        <w:t xml:space="preserve"> ob</w:t>
      </w:r>
      <w:r>
        <w:rPr>
          <w:rFonts w:ascii="Tahoma" w:hAnsi="Tahoma" w:cs="Tahoma"/>
        </w:rPr>
        <w:t>e</w:t>
      </w:r>
      <w:r w:rsidRPr="00F36CEC">
        <w:rPr>
          <w:rFonts w:ascii="Tahoma" w:hAnsi="Tahoma" w:cs="Tahoma"/>
        </w:rPr>
        <w:t xml:space="preserve"> </w:t>
      </w:r>
      <w:r>
        <w:rPr>
          <w:rFonts w:ascii="Tahoma" w:hAnsi="Tahoma" w:cs="Tahoma"/>
        </w:rPr>
        <w:t>stranki okvirnega sporazuma oziroma njuna predstavnika</w:t>
      </w:r>
      <w:r w:rsidR="00340FB9">
        <w:rPr>
          <w:rFonts w:ascii="Tahoma" w:hAnsi="Tahoma" w:cs="Tahoma"/>
        </w:rPr>
        <w:t>. Naročnik pred plačilom računa mesečno preverja e</w:t>
      </w:r>
      <w:r w:rsidR="007117CA" w:rsidRPr="00C509F8">
        <w:rPr>
          <w:rFonts w:ascii="Tahoma" w:hAnsi="Tahoma" w:cs="Tahoma"/>
        </w:rPr>
        <w:t>lektronsk</w:t>
      </w:r>
      <w:r w:rsidR="007117CA">
        <w:rPr>
          <w:rFonts w:ascii="Tahoma" w:hAnsi="Tahoma" w:cs="Tahoma"/>
        </w:rPr>
        <w:t xml:space="preserve">i </w:t>
      </w:r>
      <w:r w:rsidR="007117CA" w:rsidRPr="00C509F8">
        <w:rPr>
          <w:rFonts w:ascii="Tahoma" w:hAnsi="Tahoma" w:cs="Tahoma"/>
        </w:rPr>
        <w:t>evidenčn</w:t>
      </w:r>
      <w:r w:rsidR="007117CA">
        <w:rPr>
          <w:rFonts w:ascii="Tahoma" w:hAnsi="Tahoma" w:cs="Tahoma"/>
        </w:rPr>
        <w:t>i</w:t>
      </w:r>
      <w:r w:rsidR="007117CA" w:rsidRPr="00C509F8">
        <w:rPr>
          <w:rFonts w:ascii="Tahoma" w:hAnsi="Tahoma" w:cs="Tahoma"/>
        </w:rPr>
        <w:t xml:space="preserve"> </w:t>
      </w:r>
      <w:r w:rsidR="007117CA" w:rsidRPr="00D14BDF">
        <w:rPr>
          <w:rFonts w:ascii="Tahoma" w:hAnsi="Tahoma" w:cs="Tahoma"/>
        </w:rPr>
        <w:t>list</w:t>
      </w:r>
      <w:r w:rsidR="007117CA" w:rsidRPr="001617CA">
        <w:rPr>
          <w:rFonts w:ascii="Tahoma" w:hAnsi="Tahoma" w:cs="Tahoma"/>
        </w:rPr>
        <w:t xml:space="preserve"> v inf</w:t>
      </w:r>
      <w:r w:rsidR="007117CA">
        <w:rPr>
          <w:rFonts w:ascii="Tahoma" w:hAnsi="Tahoma" w:cs="Tahoma"/>
        </w:rPr>
        <w:t xml:space="preserve">ormacijskem </w:t>
      </w:r>
      <w:r w:rsidR="007117CA" w:rsidRPr="001617CA">
        <w:rPr>
          <w:rFonts w:ascii="Tahoma" w:hAnsi="Tahoma" w:cs="Tahoma"/>
        </w:rPr>
        <w:t>sistemu</w:t>
      </w:r>
      <w:r w:rsidR="007117CA">
        <w:rPr>
          <w:rFonts w:ascii="Tahoma" w:hAnsi="Tahoma" w:cs="Tahoma"/>
        </w:rPr>
        <w:t xml:space="preserve"> ARSO</w:t>
      </w:r>
      <w:r w:rsidR="00340FB9">
        <w:rPr>
          <w:rFonts w:ascii="Tahoma" w:hAnsi="Tahoma" w:cs="Tahoma"/>
        </w:rPr>
        <w:t>.</w:t>
      </w:r>
    </w:p>
    <w:p w14:paraId="1074A5C6" w14:textId="77777777" w:rsidR="00501F99" w:rsidRPr="00913222" w:rsidRDefault="00501F99" w:rsidP="00BC5410">
      <w:pPr>
        <w:keepNext/>
        <w:keepLines/>
        <w:ind w:left="426"/>
        <w:rPr>
          <w:rFonts w:ascii="Tahoma" w:hAnsi="Tahoma" w:cs="Tahoma"/>
        </w:rPr>
      </w:pPr>
    </w:p>
    <w:p w14:paraId="660843F7" w14:textId="07DF1EB4" w:rsidR="00501F99" w:rsidRDefault="00501F99" w:rsidP="00BC5410">
      <w:pPr>
        <w:keepNext/>
        <w:keepLines/>
        <w:jc w:val="both"/>
        <w:rPr>
          <w:rFonts w:ascii="Tahoma" w:hAnsi="Tahoma" w:cs="Tahoma"/>
          <w:i/>
        </w:rPr>
      </w:pPr>
      <w:r w:rsidRPr="00D33DC7">
        <w:rPr>
          <w:rFonts w:ascii="Tahoma" w:hAnsi="Tahoma" w:cs="Tahoma"/>
          <w:i/>
          <w:u w:val="single"/>
        </w:rPr>
        <w:t xml:space="preserve">A. V primeru, da ima </w:t>
      </w:r>
      <w:r w:rsidRPr="00C87047">
        <w:rPr>
          <w:rFonts w:ascii="Tahoma" w:hAnsi="Tahoma" w:cs="Tahoma"/>
          <w:i/>
          <w:color w:val="000000"/>
          <w:u w:val="single"/>
        </w:rPr>
        <w:t xml:space="preserve">izvajalec </w:t>
      </w:r>
      <w:r w:rsidRPr="00D33DC7">
        <w:rPr>
          <w:rFonts w:ascii="Tahoma" w:hAnsi="Tahoma" w:cs="Tahoma"/>
          <w:i/>
          <w:u w:val="single"/>
        </w:rPr>
        <w:t xml:space="preserve">sedež v Republiki Sloveniji: </w:t>
      </w:r>
      <w:r w:rsidRPr="00215CFF">
        <w:rPr>
          <w:rFonts w:ascii="Tahoma" w:hAnsi="Tahoma" w:cs="Tahoma"/>
          <w:i/>
        </w:rPr>
        <w:t>Naročnik bo račune</w:t>
      </w:r>
      <w:r w:rsidR="0026716A">
        <w:rPr>
          <w:rFonts w:ascii="Tahoma" w:hAnsi="Tahoma" w:cs="Tahoma"/>
          <w:i/>
        </w:rPr>
        <w:t>, izstavljene</w:t>
      </w:r>
      <w:r w:rsidRPr="00215CFF">
        <w:rPr>
          <w:rFonts w:ascii="Tahoma" w:hAnsi="Tahoma" w:cs="Tahoma"/>
          <w:i/>
        </w:rPr>
        <w:t xml:space="preserve"> v skladu s prejšnjim odstavkom tega člena okvirnega sporazuma, plačal na transakcijski račun izvajalca oz. podizvajalca, ki je uradno evidentiran pri AJPES in bo naveden na računu, v roku 30 (tridesetih) dni od dneva </w:t>
      </w:r>
      <w:r w:rsidR="007117CA">
        <w:rPr>
          <w:rFonts w:ascii="Tahoma" w:hAnsi="Tahoma" w:cs="Tahoma"/>
          <w:i/>
        </w:rPr>
        <w:t xml:space="preserve">prejema </w:t>
      </w:r>
      <w:r w:rsidRPr="00215CFF">
        <w:rPr>
          <w:rFonts w:ascii="Tahoma" w:hAnsi="Tahoma" w:cs="Tahoma"/>
          <w:i/>
        </w:rPr>
        <w:t>pravilnega računa za opravljene storitve v vložišče naročnika.</w:t>
      </w:r>
    </w:p>
    <w:p w14:paraId="15A99FC2" w14:textId="77777777" w:rsidR="00340FB9" w:rsidRDefault="00340FB9" w:rsidP="00BC5410">
      <w:pPr>
        <w:keepNext/>
        <w:keepLines/>
        <w:jc w:val="both"/>
        <w:rPr>
          <w:rFonts w:ascii="Tahoma" w:hAnsi="Tahoma" w:cs="Tahoma"/>
          <w:i/>
        </w:rPr>
      </w:pPr>
    </w:p>
    <w:p w14:paraId="66244CEB" w14:textId="33DB23E0" w:rsidR="00501F99" w:rsidRDefault="00501F99" w:rsidP="00BC5410">
      <w:pPr>
        <w:keepNext/>
        <w:keepLines/>
        <w:tabs>
          <w:tab w:val="left" w:pos="1418"/>
          <w:tab w:val="left" w:pos="1702"/>
        </w:tabs>
        <w:jc w:val="both"/>
        <w:rPr>
          <w:rFonts w:ascii="Tahoma" w:hAnsi="Tahoma" w:cs="Tahoma"/>
          <w:i/>
        </w:rPr>
      </w:pPr>
      <w:r w:rsidRPr="00D33DC7">
        <w:rPr>
          <w:rFonts w:ascii="Tahoma" w:hAnsi="Tahoma" w:cs="Tahoma"/>
          <w:i/>
          <w:u w:val="single"/>
        </w:rPr>
        <w:t>B.</w:t>
      </w:r>
      <w:r>
        <w:rPr>
          <w:rFonts w:ascii="Tahoma" w:hAnsi="Tahoma" w:cs="Tahoma"/>
          <w:i/>
          <w:u w:val="single"/>
        </w:rPr>
        <w:t xml:space="preserve"> </w:t>
      </w:r>
      <w:r w:rsidRPr="00D33DC7">
        <w:rPr>
          <w:rFonts w:ascii="Tahoma" w:hAnsi="Tahoma" w:cs="Tahoma"/>
          <w:i/>
          <w:u w:val="single"/>
        </w:rPr>
        <w:t xml:space="preserve">V primeru, da </w:t>
      </w:r>
      <w:r w:rsidRPr="00C87047">
        <w:rPr>
          <w:rFonts w:ascii="Tahoma" w:hAnsi="Tahoma" w:cs="Tahoma"/>
          <w:i/>
          <w:color w:val="000000"/>
          <w:u w:val="single"/>
        </w:rPr>
        <w:t xml:space="preserve">izvajalec </w:t>
      </w:r>
      <w:r w:rsidRPr="00D33DC7">
        <w:rPr>
          <w:rFonts w:ascii="Tahoma" w:hAnsi="Tahoma" w:cs="Tahoma"/>
          <w:i/>
          <w:u w:val="single"/>
        </w:rPr>
        <w:t xml:space="preserve">nima sedeža v Republiki Sloveniji: </w:t>
      </w:r>
      <w:r w:rsidRPr="00215CFF">
        <w:rPr>
          <w:rFonts w:ascii="Tahoma" w:hAnsi="Tahoma" w:cs="Tahoma"/>
          <w:i/>
        </w:rPr>
        <w:t>Naročnik bo račune</w:t>
      </w:r>
      <w:r w:rsidR="0026716A">
        <w:rPr>
          <w:rFonts w:ascii="Tahoma" w:hAnsi="Tahoma" w:cs="Tahoma"/>
          <w:i/>
        </w:rPr>
        <w:t>, izstavljene</w:t>
      </w:r>
      <w:r w:rsidRPr="00215CFF">
        <w:rPr>
          <w:rFonts w:ascii="Tahoma" w:hAnsi="Tahoma" w:cs="Tahoma"/>
          <w:i/>
        </w:rPr>
        <w:t xml:space="preserve"> v skladu s prejšnjim odstavkom tega člena okvirnega sporazuma, plačal na poslovni račun izvajalca oz. podizvajalca v roku 30 (tridesetih) dni od dneva </w:t>
      </w:r>
      <w:r w:rsidR="007117CA">
        <w:rPr>
          <w:rFonts w:ascii="Tahoma" w:hAnsi="Tahoma" w:cs="Tahoma"/>
          <w:i/>
        </w:rPr>
        <w:t xml:space="preserve">prejema </w:t>
      </w:r>
      <w:r w:rsidRPr="00215CFF">
        <w:rPr>
          <w:rFonts w:ascii="Tahoma" w:hAnsi="Tahoma" w:cs="Tahoma"/>
          <w:i/>
        </w:rPr>
        <w:t xml:space="preserve">pravilnega računa za opravljene storitve v vložišče naročnika. Poslovni račun mora biti naveden tudi na posameznem računu. </w:t>
      </w:r>
    </w:p>
    <w:p w14:paraId="19A7CCAF" w14:textId="77777777" w:rsidR="00501F99" w:rsidRDefault="00501F99" w:rsidP="00BC5410">
      <w:pPr>
        <w:keepNext/>
        <w:keepLines/>
        <w:tabs>
          <w:tab w:val="left" w:pos="1418"/>
          <w:tab w:val="left" w:pos="1702"/>
        </w:tabs>
        <w:jc w:val="both"/>
        <w:rPr>
          <w:rFonts w:ascii="Tahoma" w:hAnsi="Tahoma" w:cs="Tahoma"/>
          <w:i/>
        </w:rPr>
      </w:pPr>
    </w:p>
    <w:p w14:paraId="55640BF9" w14:textId="77777777" w:rsidR="00501F99" w:rsidRDefault="00501F99" w:rsidP="00BC5410">
      <w:pPr>
        <w:keepNext/>
        <w:keepLines/>
        <w:jc w:val="both"/>
        <w:rPr>
          <w:rFonts w:ascii="Tahoma" w:hAnsi="Tahoma" w:cs="Tahoma"/>
        </w:rPr>
      </w:pPr>
      <w:r w:rsidRPr="0094542F">
        <w:rPr>
          <w:rFonts w:ascii="Tahoma" w:hAnsi="Tahoma" w:cs="Tahoma"/>
        </w:rPr>
        <w:t xml:space="preserve">V primeru, da izstavljeni račun ni pravilen, ga je naročnik v </w:t>
      </w:r>
      <w:r>
        <w:rPr>
          <w:rFonts w:ascii="Tahoma" w:hAnsi="Tahoma" w:cs="Tahoma"/>
        </w:rPr>
        <w:t>petih</w:t>
      </w:r>
      <w:r w:rsidRPr="0094542F">
        <w:rPr>
          <w:rFonts w:ascii="Tahoma" w:hAnsi="Tahoma" w:cs="Tahoma"/>
        </w:rPr>
        <w:t xml:space="preserve"> (</w:t>
      </w:r>
      <w:r>
        <w:rPr>
          <w:rFonts w:ascii="Tahoma" w:hAnsi="Tahoma" w:cs="Tahoma"/>
        </w:rPr>
        <w:t>5</w:t>
      </w:r>
      <w:r w:rsidRPr="0094542F">
        <w:rPr>
          <w:rFonts w:ascii="Tahoma" w:hAnsi="Tahoma" w:cs="Tahoma"/>
        </w:rPr>
        <w:t>) koledarskih dn</w:t>
      </w:r>
      <w:r>
        <w:rPr>
          <w:rFonts w:ascii="Tahoma" w:hAnsi="Tahoma" w:cs="Tahoma"/>
        </w:rPr>
        <w:t>eh</w:t>
      </w:r>
      <w:r w:rsidRPr="0094542F">
        <w:rPr>
          <w:rFonts w:ascii="Tahoma" w:hAnsi="Tahoma" w:cs="Tahoma"/>
        </w:rPr>
        <w:t xml:space="preserve"> </w:t>
      </w:r>
      <w:r>
        <w:rPr>
          <w:rFonts w:ascii="Tahoma" w:hAnsi="Tahoma" w:cs="Tahoma"/>
        </w:rPr>
        <w:t xml:space="preserve">od prejema </w:t>
      </w:r>
      <w:r w:rsidRPr="0094542F">
        <w:rPr>
          <w:rFonts w:ascii="Tahoma" w:hAnsi="Tahoma" w:cs="Tahoma"/>
        </w:rPr>
        <w:t>dolžan zavrniti z obrazložitvijo, izvajalec pa je dolžan izstaviti nov</w:t>
      </w:r>
      <w:r>
        <w:rPr>
          <w:rFonts w:ascii="Tahoma" w:hAnsi="Tahoma" w:cs="Tahoma"/>
        </w:rPr>
        <w:t>,</w:t>
      </w:r>
      <w:r w:rsidRPr="0094542F">
        <w:rPr>
          <w:rFonts w:ascii="Tahoma" w:hAnsi="Tahoma" w:cs="Tahoma"/>
        </w:rPr>
        <w:t xml:space="preserve"> popravljen račun v roku </w:t>
      </w:r>
      <w:r>
        <w:rPr>
          <w:rFonts w:ascii="Tahoma" w:hAnsi="Tahoma" w:cs="Tahoma"/>
        </w:rPr>
        <w:t>petih</w:t>
      </w:r>
      <w:r w:rsidRPr="0094542F">
        <w:rPr>
          <w:rFonts w:ascii="Tahoma" w:hAnsi="Tahoma" w:cs="Tahoma"/>
        </w:rPr>
        <w:t xml:space="preserve"> (</w:t>
      </w:r>
      <w:r>
        <w:rPr>
          <w:rFonts w:ascii="Tahoma" w:hAnsi="Tahoma" w:cs="Tahoma"/>
        </w:rPr>
        <w:t>5</w:t>
      </w:r>
      <w:r w:rsidRPr="0094542F">
        <w:rPr>
          <w:rFonts w:ascii="Tahoma" w:hAnsi="Tahoma" w:cs="Tahoma"/>
        </w:rPr>
        <w:t>) koledarskih dni od zavrnitve, v kater</w:t>
      </w:r>
      <w:r>
        <w:rPr>
          <w:rFonts w:ascii="Tahoma" w:hAnsi="Tahoma" w:cs="Tahoma"/>
        </w:rPr>
        <w:t>em</w:t>
      </w:r>
      <w:r w:rsidRPr="0094542F">
        <w:rPr>
          <w:rFonts w:ascii="Tahoma" w:hAnsi="Tahoma" w:cs="Tahoma"/>
        </w:rPr>
        <w:t xml:space="preserve"> bo izkazana pravilna vrednost izvedenih </w:t>
      </w:r>
      <w:r>
        <w:rPr>
          <w:rFonts w:ascii="Tahoma" w:hAnsi="Tahoma" w:cs="Tahoma"/>
        </w:rPr>
        <w:t>storitev</w:t>
      </w:r>
      <w:r w:rsidRPr="0094542F">
        <w:rPr>
          <w:rFonts w:ascii="Tahoma" w:hAnsi="Tahoma" w:cs="Tahoma"/>
        </w:rPr>
        <w:t>.</w:t>
      </w:r>
    </w:p>
    <w:p w14:paraId="7A2C2459" w14:textId="77777777" w:rsidR="00501F99" w:rsidRDefault="00501F99" w:rsidP="00BC5410">
      <w:pPr>
        <w:keepNext/>
        <w:keepLines/>
        <w:jc w:val="both"/>
        <w:rPr>
          <w:rFonts w:ascii="Tahoma" w:hAnsi="Tahoma" w:cs="Tahoma"/>
        </w:rPr>
      </w:pPr>
    </w:p>
    <w:p w14:paraId="0A7B62D2" w14:textId="6EB6EC15" w:rsidR="00501F99" w:rsidRDefault="00501F99" w:rsidP="00BC5410">
      <w:pPr>
        <w:keepNext/>
        <w:keepLines/>
        <w:jc w:val="both"/>
        <w:rPr>
          <w:rFonts w:ascii="Tahoma" w:hAnsi="Tahoma" w:cs="Tahoma"/>
        </w:rPr>
      </w:pPr>
      <w:r w:rsidRPr="00C509F8">
        <w:rPr>
          <w:rFonts w:ascii="Tahoma" w:hAnsi="Tahoma" w:cs="Tahoma"/>
        </w:rPr>
        <w:t xml:space="preserve">V primeru naročnikove zamude pri plačilu ima izvajalec pravico zaračunati </w:t>
      </w:r>
      <w:r w:rsidR="0049656D">
        <w:rPr>
          <w:rFonts w:ascii="Tahoma" w:hAnsi="Tahoma" w:cs="Tahoma"/>
        </w:rPr>
        <w:t>zakonske</w:t>
      </w:r>
      <w:r w:rsidRPr="00C509F8">
        <w:rPr>
          <w:rFonts w:ascii="Tahoma" w:hAnsi="Tahoma" w:cs="Tahoma"/>
        </w:rPr>
        <w:t xml:space="preserve"> zamudne obresti.</w:t>
      </w:r>
    </w:p>
    <w:p w14:paraId="3A8AC8C3" w14:textId="77777777" w:rsidR="004B507E" w:rsidRPr="00C8579C" w:rsidRDefault="004B507E" w:rsidP="00BC5410">
      <w:pPr>
        <w:keepNext/>
        <w:keepLines/>
        <w:jc w:val="both"/>
        <w:rPr>
          <w:rFonts w:ascii="Tahoma" w:hAnsi="Tahoma"/>
        </w:rPr>
      </w:pPr>
    </w:p>
    <w:p w14:paraId="7944BCB3" w14:textId="77777777" w:rsidR="00A63AD7" w:rsidRPr="00C8579C" w:rsidRDefault="00A63AD7"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D081364" w14:textId="77777777" w:rsidR="00E0302E" w:rsidRDefault="00E0302E" w:rsidP="00BC5410">
      <w:pPr>
        <w:keepNext/>
        <w:keepLines/>
        <w:tabs>
          <w:tab w:val="left" w:pos="567"/>
          <w:tab w:val="left" w:pos="1418"/>
          <w:tab w:val="left" w:pos="1702"/>
        </w:tabs>
        <w:jc w:val="both"/>
        <w:rPr>
          <w:rFonts w:ascii="Tahoma" w:hAnsi="Tahoma" w:cs="Tahoma"/>
        </w:rPr>
      </w:pPr>
    </w:p>
    <w:p w14:paraId="19DCC09E" w14:textId="705B390A" w:rsidR="00A63AD7" w:rsidRDefault="00A63AD7" w:rsidP="00BC5410">
      <w:pPr>
        <w:keepNext/>
        <w:keepLines/>
        <w:tabs>
          <w:tab w:val="left" w:pos="567"/>
          <w:tab w:val="left" w:pos="1418"/>
          <w:tab w:val="left" w:pos="1702"/>
        </w:tabs>
        <w:jc w:val="both"/>
        <w:rPr>
          <w:rFonts w:ascii="Tahoma" w:hAnsi="Tahoma" w:cs="Tahoma"/>
          <w:color w:val="000000"/>
        </w:rPr>
      </w:pPr>
      <w:r w:rsidRPr="00C8579C">
        <w:rPr>
          <w:rFonts w:ascii="Tahoma" w:hAnsi="Tahoma" w:cs="Tahoma"/>
        </w:rPr>
        <w:t xml:space="preserve">Stranki okvirnega sporazuma </w:t>
      </w:r>
      <w:r w:rsidRPr="00C8579C">
        <w:rPr>
          <w:rFonts w:ascii="Tahoma" w:hAnsi="Tahoma" w:cs="Tahoma"/>
          <w:color w:val="000000"/>
        </w:rPr>
        <w:t xml:space="preserve">se zavezujeta, da velja prepoved odstopa oziroma cesije denarnih terjatev, ki izvirajo iz predmetnega </w:t>
      </w:r>
      <w:r w:rsidRPr="00C8579C">
        <w:rPr>
          <w:rFonts w:ascii="Tahoma" w:hAnsi="Tahoma" w:cs="Tahoma"/>
        </w:rPr>
        <w:t>okvirnega sporazuma</w:t>
      </w:r>
      <w:r w:rsidRPr="00C8579C">
        <w:rPr>
          <w:rFonts w:ascii="Tahoma" w:hAnsi="Tahoma" w:cs="Tahoma"/>
          <w:color w:val="000000"/>
        </w:rPr>
        <w:t>, drugim pravnim ali fizičnim osebam, razen bankam. V primeru odstopa denarne terjatve drugim pravnim ali fizičnim osebam, razen bankam, odstop nima pravnega učinka.</w:t>
      </w:r>
    </w:p>
    <w:p w14:paraId="76A826E5" w14:textId="77777777" w:rsidR="00AE4147" w:rsidRPr="00C8579C" w:rsidRDefault="00AE4147" w:rsidP="00BC5410">
      <w:pPr>
        <w:keepNext/>
        <w:keepLines/>
        <w:tabs>
          <w:tab w:val="left" w:pos="567"/>
          <w:tab w:val="left" w:pos="1418"/>
          <w:tab w:val="left" w:pos="1702"/>
        </w:tabs>
        <w:jc w:val="both"/>
        <w:rPr>
          <w:rFonts w:ascii="Tahoma" w:hAnsi="Tahoma" w:cs="Tahoma"/>
          <w:color w:val="000000"/>
        </w:rPr>
      </w:pPr>
    </w:p>
    <w:p w14:paraId="44D62658" w14:textId="77777777" w:rsidR="007F2DA2" w:rsidRPr="00C8579C" w:rsidRDefault="007F2DA2" w:rsidP="00BC5410">
      <w:pPr>
        <w:keepNext/>
        <w:keepLines/>
        <w:tabs>
          <w:tab w:val="left" w:pos="567"/>
          <w:tab w:val="left" w:pos="1702"/>
        </w:tabs>
        <w:jc w:val="both"/>
        <w:rPr>
          <w:rFonts w:ascii="Tahoma" w:hAnsi="Tahoma" w:cs="Tahoma"/>
        </w:rPr>
      </w:pPr>
    </w:p>
    <w:p w14:paraId="6689D99B" w14:textId="77777777" w:rsidR="006C4C08" w:rsidRPr="00C8579C" w:rsidRDefault="006C4C08"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PODIZVAJALCI</w:t>
      </w:r>
    </w:p>
    <w:p w14:paraId="516DEEC4" w14:textId="77777777" w:rsidR="006C4C08" w:rsidRPr="00C8579C" w:rsidRDefault="006C4C08" w:rsidP="00BC5410">
      <w:pPr>
        <w:keepNext/>
        <w:keepLines/>
        <w:tabs>
          <w:tab w:val="left" w:pos="851"/>
          <w:tab w:val="left" w:pos="1702"/>
        </w:tabs>
        <w:ind w:left="1440"/>
        <w:jc w:val="both"/>
        <w:rPr>
          <w:rFonts w:ascii="Tahoma" w:hAnsi="Tahoma" w:cs="Tahoma"/>
          <w:b/>
        </w:rPr>
      </w:pPr>
    </w:p>
    <w:p w14:paraId="016DBEC8" w14:textId="77777777" w:rsidR="00575670" w:rsidRPr="00C8579C" w:rsidRDefault="00575670"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75228B" w:rsidRPr="00C8579C">
        <w:rPr>
          <w:rFonts w:ascii="Tahoma" w:hAnsi="Tahoma" w:cs="Tahoma"/>
        </w:rPr>
        <w:t>len</w:t>
      </w:r>
    </w:p>
    <w:p w14:paraId="6A3CAF82" w14:textId="77777777" w:rsidR="00A460F0" w:rsidRPr="00C8579C" w:rsidRDefault="00A460F0" w:rsidP="00BC5410">
      <w:pPr>
        <w:keepNext/>
        <w:keepLines/>
        <w:jc w:val="both"/>
        <w:rPr>
          <w:rFonts w:ascii="Tahoma" w:hAnsi="Tahoma" w:cs="Tahoma"/>
        </w:rPr>
      </w:pPr>
    </w:p>
    <w:p w14:paraId="3525F88D" w14:textId="77777777" w:rsidR="000042FF" w:rsidRPr="00C8579C" w:rsidRDefault="000042FF" w:rsidP="00BC5410">
      <w:pPr>
        <w:keepNext/>
        <w:keepLines/>
        <w:jc w:val="both"/>
        <w:rPr>
          <w:rFonts w:ascii="Tahoma" w:hAnsi="Tahoma" w:cs="Tahoma"/>
        </w:rPr>
      </w:pPr>
      <w:r w:rsidRPr="00C8579C">
        <w:rPr>
          <w:rFonts w:ascii="Tahoma" w:hAnsi="Tahoma" w:cs="Tahoma"/>
        </w:rPr>
        <w:t>Izvajalec v okviru tega okvirnega sporazuma nastopa skupaj z naslednjim/i podizvajalcem/ci:</w:t>
      </w:r>
    </w:p>
    <w:p w14:paraId="0CBD14DD" w14:textId="77777777" w:rsidR="00745A83" w:rsidRPr="00C8579C" w:rsidRDefault="00745A83" w:rsidP="00BC5410">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8C77E8" w:rsidRPr="00C8579C" w14:paraId="121A9FC8" w14:textId="77777777" w:rsidTr="00147D46">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4CD61B61" w14:textId="77777777" w:rsidR="008C77E8" w:rsidRPr="00C8579C" w:rsidRDefault="008C77E8" w:rsidP="00BC5410">
            <w:pPr>
              <w:keepNext/>
              <w:keepLines/>
              <w:jc w:val="both"/>
              <w:rPr>
                <w:rFonts w:ascii="Tahoma" w:hAnsi="Tahoma" w:cs="Tahoma"/>
                <w:szCs w:val="18"/>
              </w:rPr>
            </w:pPr>
            <w:r w:rsidRPr="00C8579C">
              <w:rPr>
                <w:rFonts w:ascii="Tahoma" w:hAnsi="Tahoma" w:cs="Tahoma"/>
                <w:szCs w:val="18"/>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4CE541D0" w14:textId="77777777" w:rsidR="008C77E8" w:rsidRPr="00C8579C" w:rsidRDefault="008C77E8" w:rsidP="00BC5410">
            <w:pPr>
              <w:keepNext/>
              <w:keepLines/>
              <w:rPr>
                <w:rFonts w:ascii="Tahoma" w:hAnsi="Tahoma" w:cs="Tahoma"/>
                <w:szCs w:val="18"/>
              </w:rPr>
            </w:pPr>
          </w:p>
        </w:tc>
      </w:tr>
      <w:tr w:rsidR="008C77E8" w:rsidRPr="00C8579C" w14:paraId="3B08E884"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22707F9E" w14:textId="77777777" w:rsidR="008C77E8" w:rsidRPr="00C8579C" w:rsidRDefault="008C77E8" w:rsidP="00BC5410">
            <w:pPr>
              <w:keepNext/>
              <w:keepLines/>
              <w:jc w:val="both"/>
              <w:rPr>
                <w:rFonts w:ascii="Tahoma" w:hAnsi="Tahoma" w:cs="Tahoma"/>
                <w:szCs w:val="18"/>
              </w:rPr>
            </w:pPr>
            <w:r w:rsidRPr="00C8579C">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50DCA092" w14:textId="77777777" w:rsidR="008C77E8" w:rsidRPr="00C8579C" w:rsidRDefault="008C77E8" w:rsidP="00BC5410">
            <w:pPr>
              <w:keepNext/>
              <w:keepLines/>
              <w:rPr>
                <w:rFonts w:ascii="Tahoma" w:hAnsi="Tahoma" w:cs="Tahoma"/>
                <w:szCs w:val="18"/>
              </w:rPr>
            </w:pPr>
          </w:p>
        </w:tc>
      </w:tr>
      <w:tr w:rsidR="008C77E8" w:rsidRPr="00C8579C" w14:paraId="340D4EE6" w14:textId="77777777" w:rsidTr="00147D46">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5FCCE3DF" w14:textId="77777777" w:rsidR="008C77E8" w:rsidRPr="00C8579C" w:rsidRDefault="008C77E8" w:rsidP="00BC5410">
            <w:pPr>
              <w:keepNext/>
              <w:keepLines/>
              <w:jc w:val="both"/>
              <w:rPr>
                <w:rFonts w:ascii="Tahoma" w:hAnsi="Tahoma" w:cs="Tahoma"/>
                <w:szCs w:val="18"/>
              </w:rPr>
            </w:pPr>
            <w:r w:rsidRPr="00C8579C">
              <w:rPr>
                <w:rFonts w:ascii="Tahoma" w:hAnsi="Tahoma" w:cs="Tahoma"/>
                <w:szCs w:val="18"/>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524ECCA2" w14:textId="77777777" w:rsidR="008C77E8" w:rsidRPr="00C8579C" w:rsidRDefault="008C77E8" w:rsidP="00BC5410">
            <w:pPr>
              <w:keepNext/>
              <w:keepLines/>
              <w:rPr>
                <w:rFonts w:ascii="Tahoma" w:hAnsi="Tahoma" w:cs="Tahoma"/>
                <w:szCs w:val="18"/>
              </w:rPr>
            </w:pPr>
          </w:p>
        </w:tc>
      </w:tr>
      <w:tr w:rsidR="008C77E8" w:rsidRPr="00C8579C" w14:paraId="252CD455" w14:textId="77777777" w:rsidTr="00147D46">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7D98A48B" w14:textId="77777777" w:rsidR="008C77E8" w:rsidRPr="00C8579C" w:rsidRDefault="008C77E8" w:rsidP="00BC5410">
            <w:pPr>
              <w:keepNext/>
              <w:keepLines/>
              <w:jc w:val="both"/>
              <w:rPr>
                <w:rFonts w:ascii="Tahoma" w:hAnsi="Tahoma" w:cs="Tahoma"/>
                <w:szCs w:val="18"/>
              </w:rPr>
            </w:pPr>
            <w:r w:rsidRPr="00C8579C">
              <w:rPr>
                <w:rFonts w:ascii="Tahoma" w:hAnsi="Tahoma" w:cs="Tahoma"/>
                <w:szCs w:val="18"/>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63ED6447" w14:textId="77777777" w:rsidR="008C77E8" w:rsidRPr="00C8579C" w:rsidRDefault="008C77E8" w:rsidP="00BC5410">
            <w:pPr>
              <w:keepNext/>
              <w:keepLines/>
              <w:rPr>
                <w:rFonts w:ascii="Tahoma" w:hAnsi="Tahoma" w:cs="Tahoma"/>
                <w:szCs w:val="18"/>
              </w:rPr>
            </w:pPr>
          </w:p>
        </w:tc>
      </w:tr>
      <w:tr w:rsidR="008C77E8" w:rsidRPr="00C8579C" w14:paraId="6B152B10"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43DA80DE" w14:textId="77777777" w:rsidR="008C77E8" w:rsidRPr="00C8579C" w:rsidRDefault="008C77E8" w:rsidP="00BC5410">
            <w:pPr>
              <w:keepNext/>
              <w:keepLines/>
              <w:jc w:val="both"/>
              <w:rPr>
                <w:rFonts w:ascii="Tahoma" w:hAnsi="Tahoma" w:cs="Tahoma"/>
                <w:szCs w:val="18"/>
              </w:rPr>
            </w:pPr>
            <w:r w:rsidRPr="00C8579C">
              <w:rPr>
                <w:rFonts w:ascii="Tahoma" w:hAnsi="Tahoma" w:cs="Tahoma"/>
                <w:szCs w:val="18"/>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308EA322" w14:textId="77777777" w:rsidR="008C77E8" w:rsidRPr="00C8579C" w:rsidRDefault="008C77E8" w:rsidP="00BC5410">
            <w:pPr>
              <w:keepNext/>
              <w:keepLines/>
              <w:rPr>
                <w:rFonts w:ascii="Tahoma" w:hAnsi="Tahoma" w:cs="Tahoma"/>
                <w:szCs w:val="18"/>
              </w:rPr>
            </w:pPr>
          </w:p>
        </w:tc>
      </w:tr>
      <w:tr w:rsidR="008C77E8" w:rsidRPr="00C8579C" w14:paraId="079F0680"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2621EB3E" w14:textId="77777777" w:rsidR="008C77E8" w:rsidRPr="00C8579C" w:rsidRDefault="008C77E8" w:rsidP="00BC5410">
            <w:pPr>
              <w:keepNext/>
              <w:keepLines/>
              <w:rPr>
                <w:rFonts w:ascii="Tahoma" w:hAnsi="Tahoma" w:cs="Tahoma"/>
                <w:szCs w:val="18"/>
              </w:rPr>
            </w:pPr>
            <w:r w:rsidRPr="00C8579C">
              <w:rPr>
                <w:rFonts w:ascii="Tahoma" w:hAnsi="Tahoma" w:cs="Tahoma"/>
                <w:szCs w:val="18"/>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7E4A68AF" w14:textId="77777777" w:rsidR="008C77E8" w:rsidRPr="00C8579C" w:rsidRDefault="008C77E8" w:rsidP="00BC5410">
            <w:pPr>
              <w:keepNext/>
              <w:keepLines/>
              <w:jc w:val="center"/>
              <w:rPr>
                <w:rFonts w:ascii="Tahoma" w:hAnsi="Tahoma" w:cs="Tahoma"/>
                <w:szCs w:val="18"/>
              </w:rPr>
            </w:pPr>
            <w:r w:rsidRPr="00C8579C">
              <w:rPr>
                <w:rFonts w:ascii="Tahoma" w:hAnsi="Tahoma" w:cs="Tahoma"/>
                <w:szCs w:val="18"/>
              </w:rPr>
              <w:t>DA / NE</w:t>
            </w:r>
          </w:p>
        </w:tc>
      </w:tr>
      <w:tr w:rsidR="008C77E8" w:rsidRPr="00C8579C" w14:paraId="2D054D32" w14:textId="77777777" w:rsidTr="00147D46">
        <w:trPr>
          <w:trHeight w:val="301"/>
          <w:jc w:val="center"/>
        </w:trPr>
        <w:tc>
          <w:tcPr>
            <w:tcW w:w="4519" w:type="dxa"/>
            <w:vMerge w:val="restart"/>
            <w:tcBorders>
              <w:top w:val="single" w:sz="4" w:space="0" w:color="auto"/>
              <w:left w:val="single" w:sz="4" w:space="0" w:color="auto"/>
              <w:right w:val="single" w:sz="4" w:space="0" w:color="auto"/>
            </w:tcBorders>
            <w:vAlign w:val="center"/>
          </w:tcPr>
          <w:p w14:paraId="7AC918F7" w14:textId="77777777" w:rsidR="008C77E8" w:rsidRPr="00C8579C" w:rsidRDefault="008C77E8" w:rsidP="00BC5410">
            <w:pPr>
              <w:keepNext/>
              <w:keepLines/>
              <w:jc w:val="both"/>
              <w:rPr>
                <w:rFonts w:ascii="Tahoma" w:hAnsi="Tahoma" w:cs="Tahoma"/>
                <w:szCs w:val="18"/>
              </w:rPr>
            </w:pPr>
            <w:r w:rsidRPr="00C8579C">
              <w:rPr>
                <w:rFonts w:ascii="Tahoma" w:hAnsi="Tahoma" w:cs="Tahoma"/>
                <w:szCs w:val="18"/>
              </w:rPr>
              <w:t xml:space="preserve">Del javnega naročila, ki se oddaja v </w:t>
            </w:r>
            <w:proofErr w:type="spellStart"/>
            <w:r w:rsidRPr="00C8579C">
              <w:rPr>
                <w:rFonts w:ascii="Tahoma" w:hAnsi="Tahoma" w:cs="Tahoma"/>
                <w:szCs w:val="18"/>
              </w:rPr>
              <w:t>podizvajanje</w:t>
            </w:r>
            <w:proofErr w:type="spellEnd"/>
            <w:r w:rsidRPr="00C8579C">
              <w:rPr>
                <w:rFonts w:ascii="Tahoma" w:hAnsi="Tahoma" w:cs="Tahoma"/>
                <w:szCs w:val="18"/>
              </w:rPr>
              <w:t xml:space="preserv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0FCFABFA" w14:textId="77777777" w:rsidR="008C77E8" w:rsidRPr="00C8579C" w:rsidRDefault="008C77E8" w:rsidP="00BC5410">
            <w:pPr>
              <w:keepNext/>
              <w:keepLines/>
              <w:rPr>
                <w:szCs w:val="18"/>
              </w:rPr>
            </w:pPr>
          </w:p>
        </w:tc>
      </w:tr>
      <w:tr w:rsidR="008C77E8" w:rsidRPr="00C8579C" w14:paraId="7DAF54A0" w14:textId="77777777" w:rsidTr="00147D46">
        <w:trPr>
          <w:trHeight w:val="305"/>
          <w:jc w:val="center"/>
        </w:trPr>
        <w:tc>
          <w:tcPr>
            <w:tcW w:w="4519" w:type="dxa"/>
            <w:vMerge/>
            <w:tcBorders>
              <w:left w:val="single" w:sz="4" w:space="0" w:color="auto"/>
              <w:bottom w:val="single" w:sz="4" w:space="0" w:color="auto"/>
              <w:right w:val="single" w:sz="4" w:space="0" w:color="auto"/>
            </w:tcBorders>
            <w:vAlign w:val="center"/>
          </w:tcPr>
          <w:p w14:paraId="3F6F338E" w14:textId="77777777" w:rsidR="008C77E8" w:rsidRPr="00C8579C" w:rsidRDefault="008C77E8" w:rsidP="00BC5410">
            <w:pPr>
              <w:keepNext/>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14:paraId="2819B7DD" w14:textId="77777777" w:rsidR="008C77E8" w:rsidRPr="00C8579C" w:rsidRDefault="008C77E8" w:rsidP="00BC5410">
            <w:pPr>
              <w:keepNext/>
              <w:keepLines/>
              <w:rPr>
                <w:szCs w:val="18"/>
              </w:rPr>
            </w:pPr>
          </w:p>
        </w:tc>
      </w:tr>
      <w:tr w:rsidR="008C77E8" w:rsidRPr="00C8579C" w14:paraId="019AD893" w14:textId="77777777" w:rsidTr="00147D46">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4A4E78EF" w14:textId="77777777" w:rsidR="008C77E8" w:rsidRPr="00C8579C" w:rsidRDefault="008C77E8" w:rsidP="00BC5410">
            <w:pPr>
              <w:keepNext/>
              <w:keepLines/>
              <w:jc w:val="both"/>
              <w:rPr>
                <w:rFonts w:ascii="Tahoma" w:hAnsi="Tahoma" w:cs="Tahoma"/>
                <w:szCs w:val="18"/>
              </w:rPr>
            </w:pPr>
            <w:r w:rsidRPr="00C8579C">
              <w:rPr>
                <w:rFonts w:ascii="Tahoma" w:hAnsi="Tahoma" w:cs="Tahoma"/>
                <w:szCs w:val="18"/>
              </w:rPr>
              <w:t xml:space="preserve">Količina/Delež (%) v </w:t>
            </w:r>
            <w:proofErr w:type="spellStart"/>
            <w:r w:rsidRPr="00C8579C">
              <w:rPr>
                <w:rFonts w:ascii="Tahoma" w:hAnsi="Tahoma" w:cs="Tahoma"/>
                <w:szCs w:val="18"/>
              </w:rPr>
              <w:t>podizvajanju</w:t>
            </w:r>
            <w:proofErr w:type="spellEnd"/>
          </w:p>
        </w:tc>
        <w:tc>
          <w:tcPr>
            <w:tcW w:w="4659" w:type="dxa"/>
            <w:tcBorders>
              <w:top w:val="single" w:sz="4" w:space="0" w:color="auto"/>
              <w:left w:val="single" w:sz="4" w:space="0" w:color="auto"/>
              <w:bottom w:val="single" w:sz="4" w:space="0" w:color="auto"/>
              <w:right w:val="single" w:sz="4" w:space="0" w:color="auto"/>
            </w:tcBorders>
            <w:vAlign w:val="center"/>
          </w:tcPr>
          <w:p w14:paraId="3F823793" w14:textId="77777777" w:rsidR="008C77E8" w:rsidRPr="00C8579C" w:rsidRDefault="008C77E8" w:rsidP="00BC5410">
            <w:pPr>
              <w:keepNext/>
              <w:keepLines/>
              <w:rPr>
                <w:szCs w:val="18"/>
              </w:rPr>
            </w:pPr>
          </w:p>
        </w:tc>
      </w:tr>
      <w:tr w:rsidR="008C77E8" w:rsidRPr="00C8579C" w14:paraId="27C2AA61" w14:textId="77777777" w:rsidTr="00147D46">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2C732E89" w14:textId="77777777" w:rsidR="008C77E8" w:rsidRPr="00C8579C" w:rsidRDefault="008C77E8" w:rsidP="00BC5410">
            <w:pPr>
              <w:keepNext/>
              <w:keepLines/>
              <w:jc w:val="both"/>
              <w:rPr>
                <w:rFonts w:ascii="Tahoma" w:hAnsi="Tahoma" w:cs="Tahoma"/>
                <w:szCs w:val="18"/>
              </w:rPr>
            </w:pPr>
            <w:r w:rsidRPr="00C8579C">
              <w:rPr>
                <w:rFonts w:ascii="Tahoma" w:hAnsi="Tahoma" w:cs="Tahoma"/>
                <w:szCs w:val="18"/>
              </w:rPr>
              <w:t xml:space="preserve">Vrednost del </w:t>
            </w:r>
            <w:r w:rsidR="00CC720B">
              <w:rPr>
                <w:rFonts w:ascii="Tahoma" w:hAnsi="Tahoma" w:cs="Tahoma"/>
                <w:szCs w:val="18"/>
              </w:rPr>
              <w:t>brez DDV</w:t>
            </w:r>
          </w:p>
        </w:tc>
        <w:tc>
          <w:tcPr>
            <w:tcW w:w="4659" w:type="dxa"/>
            <w:tcBorders>
              <w:top w:val="single" w:sz="4" w:space="0" w:color="auto"/>
              <w:left w:val="single" w:sz="4" w:space="0" w:color="auto"/>
              <w:bottom w:val="single" w:sz="4" w:space="0" w:color="auto"/>
              <w:right w:val="single" w:sz="4" w:space="0" w:color="auto"/>
            </w:tcBorders>
            <w:vAlign w:val="center"/>
          </w:tcPr>
          <w:p w14:paraId="59CCFAE9" w14:textId="77777777" w:rsidR="008C77E8" w:rsidRPr="00C8579C" w:rsidRDefault="008C77E8" w:rsidP="00BC5410">
            <w:pPr>
              <w:keepNext/>
              <w:keepLines/>
              <w:rPr>
                <w:szCs w:val="18"/>
              </w:rPr>
            </w:pPr>
          </w:p>
        </w:tc>
      </w:tr>
      <w:tr w:rsidR="008C77E8" w:rsidRPr="00C8579C" w14:paraId="5D876EE0"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720F126B" w14:textId="77777777" w:rsidR="008C77E8" w:rsidRPr="00C8579C" w:rsidRDefault="008C77E8" w:rsidP="00BC5410">
            <w:pPr>
              <w:keepNext/>
              <w:keepLines/>
              <w:jc w:val="both"/>
              <w:rPr>
                <w:rFonts w:ascii="Tahoma" w:hAnsi="Tahoma" w:cs="Tahoma"/>
                <w:szCs w:val="18"/>
              </w:rPr>
            </w:pPr>
            <w:r w:rsidRPr="00C8579C">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47428224" w14:textId="77777777" w:rsidR="008C77E8" w:rsidRPr="00C8579C" w:rsidRDefault="008C77E8" w:rsidP="00BC5410">
            <w:pPr>
              <w:keepNext/>
              <w:keepLines/>
              <w:rPr>
                <w:szCs w:val="18"/>
              </w:rPr>
            </w:pPr>
          </w:p>
        </w:tc>
      </w:tr>
      <w:tr w:rsidR="008C77E8" w:rsidRPr="00C8579C" w14:paraId="74093504" w14:textId="77777777" w:rsidTr="00147D46">
        <w:trPr>
          <w:trHeight w:val="277"/>
          <w:jc w:val="center"/>
        </w:trPr>
        <w:tc>
          <w:tcPr>
            <w:tcW w:w="4519" w:type="dxa"/>
            <w:tcBorders>
              <w:top w:val="single" w:sz="4" w:space="0" w:color="auto"/>
              <w:left w:val="single" w:sz="4" w:space="0" w:color="auto"/>
              <w:bottom w:val="single" w:sz="4" w:space="0" w:color="auto"/>
              <w:right w:val="single" w:sz="4" w:space="0" w:color="auto"/>
            </w:tcBorders>
            <w:vAlign w:val="center"/>
          </w:tcPr>
          <w:p w14:paraId="2FB57260" w14:textId="77777777" w:rsidR="008C77E8" w:rsidRPr="00C8579C" w:rsidRDefault="008C77E8" w:rsidP="00BC5410">
            <w:pPr>
              <w:keepNext/>
              <w:keepLines/>
              <w:jc w:val="both"/>
              <w:rPr>
                <w:rFonts w:ascii="Tahoma" w:hAnsi="Tahoma" w:cs="Tahoma"/>
                <w:szCs w:val="18"/>
              </w:rPr>
            </w:pPr>
            <w:r w:rsidRPr="00C8579C">
              <w:rPr>
                <w:rFonts w:ascii="Tahoma" w:hAnsi="Tahoma" w:cs="Tahoma"/>
                <w:szCs w:val="18"/>
              </w:rPr>
              <w:t>Rok izvedbe</w:t>
            </w:r>
          </w:p>
        </w:tc>
        <w:tc>
          <w:tcPr>
            <w:tcW w:w="4659" w:type="dxa"/>
            <w:tcBorders>
              <w:top w:val="single" w:sz="4" w:space="0" w:color="auto"/>
              <w:left w:val="single" w:sz="4" w:space="0" w:color="auto"/>
              <w:bottom w:val="single" w:sz="4" w:space="0" w:color="auto"/>
              <w:right w:val="single" w:sz="4" w:space="0" w:color="auto"/>
            </w:tcBorders>
            <w:vAlign w:val="center"/>
          </w:tcPr>
          <w:p w14:paraId="5EF18F09" w14:textId="77777777" w:rsidR="008C77E8" w:rsidRPr="00C8579C" w:rsidRDefault="008C77E8" w:rsidP="00BC5410">
            <w:pPr>
              <w:keepNext/>
              <w:keepLines/>
              <w:rPr>
                <w:szCs w:val="18"/>
              </w:rPr>
            </w:pPr>
          </w:p>
        </w:tc>
      </w:tr>
    </w:tbl>
    <w:p w14:paraId="2043D81C" w14:textId="77777777" w:rsidR="008C77E8" w:rsidRPr="00C8579C" w:rsidRDefault="008C77E8" w:rsidP="00BC5410">
      <w:pPr>
        <w:keepNext/>
        <w:keepLines/>
        <w:jc w:val="both"/>
        <w:rPr>
          <w:rFonts w:ascii="Tahoma" w:hAnsi="Tahoma" w:cs="Tahoma"/>
        </w:rPr>
      </w:pPr>
    </w:p>
    <w:p w14:paraId="65C6752C" w14:textId="77777777" w:rsidR="009C0D7F" w:rsidRPr="00C8579C" w:rsidRDefault="009C0D7F" w:rsidP="00BC5410">
      <w:pPr>
        <w:keepNext/>
        <w:keepLines/>
        <w:jc w:val="both"/>
        <w:rPr>
          <w:rFonts w:ascii="Tahoma" w:hAnsi="Tahoma" w:cs="Tahoma"/>
        </w:rPr>
      </w:pPr>
      <w:r w:rsidRPr="00C8579C">
        <w:rPr>
          <w:rFonts w:ascii="Tahoma" w:hAnsi="Tahoma" w:cs="Tahoma"/>
        </w:rPr>
        <w:t xml:space="preserve">Izvajalec v razmerju do naročnika v celoti odgovarja za dobro izvedbo obveznosti iz okvirnega sporazuma, ne glede na število podizvajalcev. </w:t>
      </w:r>
    </w:p>
    <w:p w14:paraId="098A125F" w14:textId="77777777" w:rsidR="009C0D7F" w:rsidRPr="00C8579C" w:rsidRDefault="009C0D7F" w:rsidP="00BC5410">
      <w:pPr>
        <w:keepNext/>
        <w:keepLines/>
        <w:jc w:val="both"/>
        <w:rPr>
          <w:rFonts w:ascii="Tahoma" w:hAnsi="Tahoma" w:cs="Tahoma"/>
        </w:rPr>
      </w:pPr>
    </w:p>
    <w:p w14:paraId="10EF83E2" w14:textId="77777777" w:rsidR="005369A2" w:rsidRDefault="005369A2" w:rsidP="00BC5410">
      <w:pPr>
        <w:keepNext/>
        <w:keepLines/>
        <w:jc w:val="both"/>
        <w:rPr>
          <w:rFonts w:ascii="Tahoma" w:hAnsi="Tahoma" w:cs="Tahoma"/>
        </w:rPr>
      </w:pPr>
      <w:r w:rsidRPr="00C8579C">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obrazce ESPD v skladu z 79. členom ZJN-3</w:t>
      </w:r>
      <w:r w:rsidR="004D735C" w:rsidRPr="00C8579C">
        <w:rPr>
          <w:rFonts w:ascii="Tahoma" w:hAnsi="Tahoma" w:cs="Tahoma"/>
        </w:rPr>
        <w:t>, priloge, ki se nanašajo na podizvajalca in so zahtevani v razpisni dokumentaciji</w:t>
      </w:r>
      <w:r w:rsidRPr="00C8579C">
        <w:rPr>
          <w:rFonts w:ascii="Tahoma" w:hAnsi="Tahoma" w:cs="Tahoma"/>
        </w:rPr>
        <w:t xml:space="preserve"> </w:t>
      </w:r>
      <w:r w:rsidR="004D735C" w:rsidRPr="00C8579C">
        <w:rPr>
          <w:rFonts w:ascii="Tahoma" w:hAnsi="Tahoma" w:cs="Tahoma"/>
        </w:rPr>
        <w:t>ter</w:t>
      </w:r>
      <w:r w:rsidRPr="00C8579C">
        <w:rPr>
          <w:rFonts w:ascii="Tahoma" w:hAnsi="Tahoma" w:cs="Tahoma"/>
        </w:rPr>
        <w:t xml:space="preserve"> pisno zahtevo novega podizvajalca za neposredno plačilo, če novi podizvajalec to zahteva. </w:t>
      </w:r>
    </w:p>
    <w:p w14:paraId="4FA31F83" w14:textId="77777777" w:rsidR="00E0302E" w:rsidRPr="00C8579C" w:rsidRDefault="00E0302E" w:rsidP="00BC5410">
      <w:pPr>
        <w:keepNext/>
        <w:keepLines/>
        <w:jc w:val="both"/>
        <w:rPr>
          <w:rFonts w:ascii="Tahoma" w:hAnsi="Tahoma" w:cs="Tahoma"/>
        </w:rPr>
      </w:pPr>
    </w:p>
    <w:p w14:paraId="3FFCB716" w14:textId="77777777" w:rsidR="009C0D7F" w:rsidRPr="00C8579C" w:rsidRDefault="009C0D7F" w:rsidP="00BC5410">
      <w:pPr>
        <w:keepNext/>
        <w:keepLines/>
        <w:jc w:val="both"/>
        <w:rPr>
          <w:rFonts w:ascii="Tahoma" w:hAnsi="Tahoma" w:cs="Tahoma"/>
        </w:rPr>
      </w:pPr>
      <w:r w:rsidRPr="00C8579C">
        <w:rPr>
          <w:rFonts w:ascii="Tahoma" w:hAnsi="Tahoma" w:cs="Tahoma"/>
        </w:rPr>
        <w:t xml:space="preserve">Naročnik lahko zavrne predlog za zamenjavo podizvajalca oziroma vključitev novega podizvajalca, če bi to lahko vplivalo na nemoteno izvajanje ali dokončanje storitev in če novi podizvajalec ne izpolnjuje pogojev, ki jih je postavil naročnik v razpisni dokumentaciji. Naročnik bo o morebitni zavrnitvi novega podizvajalca obvestiti izvajalca najpozneje v desetih (10) dneh od prejema predloga. </w:t>
      </w:r>
    </w:p>
    <w:p w14:paraId="5D08A04E" w14:textId="77777777" w:rsidR="009C0D7F" w:rsidRPr="00C8579C" w:rsidRDefault="009C0D7F" w:rsidP="00BC5410">
      <w:pPr>
        <w:keepNext/>
        <w:keepLines/>
        <w:jc w:val="both"/>
        <w:rPr>
          <w:rFonts w:ascii="Tahoma" w:hAnsi="Tahoma" w:cs="Tahoma"/>
          <w:b/>
          <w:i/>
        </w:rPr>
      </w:pPr>
    </w:p>
    <w:p w14:paraId="2EFABDF5" w14:textId="77777777" w:rsidR="009C0D7F" w:rsidRPr="00C8579C" w:rsidRDefault="009C0D7F" w:rsidP="00BC5410">
      <w:pPr>
        <w:keepNext/>
        <w:keepLines/>
        <w:jc w:val="both"/>
        <w:rPr>
          <w:rFonts w:ascii="Tahoma" w:hAnsi="Tahoma" w:cs="Tahoma"/>
          <w:i/>
        </w:rPr>
      </w:pPr>
      <w:r w:rsidRPr="00C8579C">
        <w:rPr>
          <w:rFonts w:ascii="Tahoma" w:hAnsi="Tahoma" w:cs="Tahoma"/>
          <w:b/>
          <w:i/>
        </w:rPr>
        <w:t>se upošteva v primeru, da izvajalec nastopa s podizvajalcem, ki zahteva neposredno plačilo:</w:t>
      </w:r>
    </w:p>
    <w:p w14:paraId="64562FE0" w14:textId="77777777" w:rsidR="009C0D7F" w:rsidRPr="00C8579C" w:rsidRDefault="009C0D7F" w:rsidP="00BC5410">
      <w:pPr>
        <w:keepNext/>
        <w:keepLines/>
        <w:jc w:val="both"/>
        <w:rPr>
          <w:rFonts w:ascii="Tahoma" w:eastAsia="Calibri" w:hAnsi="Tahoma" w:cs="Tahoma"/>
        </w:rPr>
      </w:pPr>
      <w:r w:rsidRPr="00C8579C">
        <w:rPr>
          <w:rFonts w:ascii="Tahoma" w:eastAsia="Calibri" w:hAnsi="Tahoma" w:cs="Tahoma"/>
        </w:rPr>
        <w:lastRenderedPageBreak/>
        <w:t xml:space="preserve">Izvajalec s podpisom </w:t>
      </w:r>
      <w:r w:rsidRPr="00C8579C">
        <w:rPr>
          <w:rFonts w:ascii="Tahoma" w:hAnsi="Tahoma" w:cs="Tahoma"/>
        </w:rPr>
        <w:t xml:space="preserve">tega okvirnega sporazuma </w:t>
      </w:r>
      <w:r w:rsidRPr="00C8579C">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soglasje za neposredna plačila </w:t>
      </w:r>
      <w:r w:rsidRPr="00C8579C">
        <w:rPr>
          <w:rFonts w:ascii="Tahoma" w:hAnsi="Tahoma" w:cs="Tahoma"/>
        </w:rPr>
        <w:t>na podlagi katerega naročnik namesto izvajalca poravna podizvajalčevo terjatev do izvajalca.</w:t>
      </w:r>
    </w:p>
    <w:p w14:paraId="59779657" w14:textId="77777777" w:rsidR="009C0D7F" w:rsidRPr="00C8579C" w:rsidRDefault="009C0D7F" w:rsidP="00BC5410">
      <w:pPr>
        <w:keepNext/>
        <w:keepLines/>
        <w:ind w:left="357"/>
        <w:jc w:val="both"/>
        <w:rPr>
          <w:rFonts w:ascii="Tahoma" w:hAnsi="Tahoma" w:cs="Tahoma"/>
        </w:rPr>
      </w:pPr>
    </w:p>
    <w:p w14:paraId="5BCF6C02" w14:textId="77777777" w:rsidR="009C0D7F" w:rsidRPr="00C8579C" w:rsidRDefault="009C0D7F" w:rsidP="00BC5410">
      <w:pPr>
        <w:keepNext/>
        <w:keepLines/>
        <w:jc w:val="both"/>
        <w:rPr>
          <w:rFonts w:ascii="Tahoma" w:hAnsi="Tahoma" w:cs="Tahoma"/>
        </w:rPr>
      </w:pPr>
      <w:r w:rsidRPr="00C8579C">
        <w:rPr>
          <w:rFonts w:ascii="Tahoma" w:hAnsi="Tahoma" w:cs="Tahoma"/>
        </w:rPr>
        <w:t>Izvajalec mora za podizvajalca, ki zahteva neposredno plačilo, ob vsakem računu priložiti:</w:t>
      </w:r>
    </w:p>
    <w:p w14:paraId="3F6F71DA" w14:textId="77777777" w:rsidR="009C0D7F" w:rsidRPr="00C8579C" w:rsidRDefault="009C0D7F" w:rsidP="00BC5410">
      <w:pPr>
        <w:keepNext/>
        <w:keepLines/>
        <w:numPr>
          <w:ilvl w:val="0"/>
          <w:numId w:val="12"/>
        </w:numPr>
        <w:jc w:val="both"/>
        <w:rPr>
          <w:rFonts w:ascii="Tahoma" w:hAnsi="Tahoma" w:cs="Tahoma"/>
        </w:rPr>
      </w:pPr>
      <w:r w:rsidRPr="00C8579C">
        <w:rPr>
          <w:rFonts w:ascii="Tahoma" w:hAnsi="Tahoma" w:cs="Tahoma"/>
        </w:rPr>
        <w:t>račun podizvajalca za opravljene obveznosti iz okvirnega sporazuma, potrjen s strani izvajalca, na podlagi katerega naročnik izvede nakazilo za opravljene obveznosti iz okvirnega sporazuma</w:t>
      </w:r>
      <w:r w:rsidRPr="00C8579C" w:rsidDel="00654A1C">
        <w:rPr>
          <w:rFonts w:ascii="Tahoma" w:hAnsi="Tahoma" w:cs="Tahoma"/>
        </w:rPr>
        <w:t xml:space="preserve"> </w:t>
      </w:r>
      <w:r w:rsidRPr="00C8579C">
        <w:rPr>
          <w:rFonts w:ascii="Tahoma" w:hAnsi="Tahoma" w:cs="Tahoma"/>
        </w:rPr>
        <w:t xml:space="preserve">neposredno na račun podizvajalca ali </w:t>
      </w:r>
    </w:p>
    <w:p w14:paraId="316F8BF7" w14:textId="77777777" w:rsidR="009C0D7F" w:rsidRPr="00C8579C" w:rsidRDefault="009C0D7F" w:rsidP="00BC5410">
      <w:pPr>
        <w:keepNext/>
        <w:keepLines/>
        <w:numPr>
          <w:ilvl w:val="0"/>
          <w:numId w:val="12"/>
        </w:numPr>
        <w:jc w:val="both"/>
        <w:rPr>
          <w:rFonts w:ascii="Tahoma" w:hAnsi="Tahoma" w:cs="Tahoma"/>
        </w:rPr>
      </w:pPr>
      <w:r w:rsidRPr="00C8579C">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1F595F6B" w14:textId="77777777" w:rsidR="009C0D7F" w:rsidRPr="00C8579C" w:rsidRDefault="009C0D7F" w:rsidP="00BC5410">
      <w:pPr>
        <w:keepNext/>
        <w:keepLines/>
        <w:jc w:val="both"/>
        <w:rPr>
          <w:rFonts w:ascii="Tahoma" w:hAnsi="Tahoma" w:cs="Tahoma"/>
        </w:rPr>
      </w:pPr>
    </w:p>
    <w:p w14:paraId="42AE59CC" w14:textId="77777777" w:rsidR="00A460F0" w:rsidRPr="00C8579C" w:rsidRDefault="00A460F0" w:rsidP="00BC5410">
      <w:pPr>
        <w:keepNext/>
        <w:keepLines/>
        <w:jc w:val="both"/>
        <w:rPr>
          <w:rFonts w:ascii="Tahoma" w:hAnsi="Tahoma" w:cs="Tahoma"/>
        </w:rPr>
      </w:pPr>
      <w:r w:rsidRPr="00C8579C">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35B7BD5A" w14:textId="77777777" w:rsidR="00A460F0" w:rsidRPr="00C8579C" w:rsidRDefault="00A460F0" w:rsidP="00BC5410">
      <w:pPr>
        <w:keepNext/>
        <w:keepLines/>
        <w:jc w:val="both"/>
        <w:rPr>
          <w:rFonts w:ascii="Tahoma" w:hAnsi="Tahoma" w:cs="Tahoma"/>
        </w:rPr>
      </w:pPr>
    </w:p>
    <w:p w14:paraId="64E80228" w14:textId="77777777" w:rsidR="009C0D7F" w:rsidRPr="00C8579C" w:rsidRDefault="009C0D7F" w:rsidP="00BC5410">
      <w:pPr>
        <w:keepNext/>
        <w:keepLines/>
        <w:jc w:val="both"/>
        <w:rPr>
          <w:rFonts w:ascii="Tahoma" w:hAnsi="Tahoma" w:cs="Tahoma"/>
        </w:rPr>
      </w:pPr>
      <w:r w:rsidRPr="00C8579C">
        <w:rPr>
          <w:rFonts w:ascii="Tahoma" w:hAnsi="Tahoma" w:cs="Tahoma"/>
        </w:rPr>
        <w:t xml:space="preserve">Naročnik bo potrjene račune podizvajalcev poravnal neposredno podizvajalcem na način in v roku kot je dogovorjeno za plačilo izvajalcu. </w:t>
      </w:r>
    </w:p>
    <w:p w14:paraId="33A797EB" w14:textId="77777777" w:rsidR="00011993" w:rsidRDefault="00011993" w:rsidP="00BC5410">
      <w:pPr>
        <w:keepNext/>
        <w:keepLines/>
        <w:jc w:val="both"/>
        <w:rPr>
          <w:rFonts w:ascii="Tahoma" w:hAnsi="Tahoma" w:cs="Tahoma"/>
        </w:rPr>
      </w:pPr>
    </w:p>
    <w:p w14:paraId="3F7BCE9D" w14:textId="77777777" w:rsidR="00164676" w:rsidRPr="00C8579C" w:rsidRDefault="00164676" w:rsidP="00BC5410">
      <w:pPr>
        <w:keepNext/>
        <w:keepLines/>
        <w:jc w:val="both"/>
        <w:rPr>
          <w:rFonts w:ascii="Tahoma" w:hAnsi="Tahoma" w:cs="Tahoma"/>
        </w:rPr>
      </w:pPr>
      <w:r w:rsidRPr="00C8579C">
        <w:rPr>
          <w:rFonts w:ascii="Tahoma" w:hAnsi="Tahoma" w:cs="Tahoma"/>
        </w:rPr>
        <w:t xml:space="preserve">Obveznosti veljajo tudi za podizvajalce podizvajalcev glavnega izvajalca ali nadaljnje podizvajalce v </w:t>
      </w:r>
      <w:proofErr w:type="spellStart"/>
      <w:r w:rsidRPr="00C8579C">
        <w:rPr>
          <w:rFonts w:ascii="Tahoma" w:hAnsi="Tahoma" w:cs="Tahoma"/>
        </w:rPr>
        <w:t>podizvajalski</w:t>
      </w:r>
      <w:proofErr w:type="spellEnd"/>
      <w:r w:rsidRPr="00C8579C">
        <w:rPr>
          <w:rFonts w:ascii="Tahoma" w:hAnsi="Tahoma" w:cs="Tahoma"/>
        </w:rPr>
        <w:t xml:space="preserve"> verigi. </w:t>
      </w:r>
    </w:p>
    <w:p w14:paraId="0BB23860" w14:textId="77777777" w:rsidR="00164676" w:rsidRPr="00C8579C" w:rsidRDefault="00164676" w:rsidP="00BC5410">
      <w:pPr>
        <w:keepNext/>
        <w:keepLines/>
        <w:jc w:val="both"/>
        <w:rPr>
          <w:rFonts w:ascii="Tahoma" w:hAnsi="Tahoma" w:cs="Tahoma"/>
        </w:rPr>
      </w:pPr>
    </w:p>
    <w:p w14:paraId="4F297E76" w14:textId="77777777" w:rsidR="000042FF" w:rsidRPr="00C8579C" w:rsidRDefault="000042FF" w:rsidP="00BC5410">
      <w:pPr>
        <w:keepNext/>
        <w:keepLines/>
        <w:jc w:val="both"/>
        <w:rPr>
          <w:rFonts w:ascii="Tahoma" w:hAnsi="Tahoma" w:cs="Tahoma"/>
          <w:b/>
          <w:i/>
        </w:rPr>
      </w:pPr>
      <w:r w:rsidRPr="00C8579C">
        <w:rPr>
          <w:rFonts w:ascii="Tahoma" w:hAnsi="Tahoma" w:cs="Tahoma"/>
          <w:b/>
          <w:i/>
        </w:rPr>
        <w:t>se upošteva v primeru, da podizvajalec neposrednega plačila ne bo zahteval:</w:t>
      </w:r>
    </w:p>
    <w:p w14:paraId="05E54891" w14:textId="77777777" w:rsidR="00A460F0" w:rsidRPr="00C8579C" w:rsidRDefault="00A460F0" w:rsidP="00BC5410">
      <w:pPr>
        <w:keepNext/>
        <w:keepLines/>
        <w:tabs>
          <w:tab w:val="left" w:pos="567"/>
          <w:tab w:val="left" w:pos="1702"/>
        </w:tabs>
        <w:jc w:val="both"/>
        <w:rPr>
          <w:rFonts w:ascii="Tahoma" w:hAnsi="Tahoma" w:cs="Tahoma"/>
        </w:rPr>
      </w:pPr>
      <w:r w:rsidRPr="00C8579C">
        <w:rPr>
          <w:rFonts w:ascii="Tahoma" w:hAnsi="Tahoma" w:cs="Tahoma"/>
        </w:rPr>
        <w:t>Izvajalec mora na zahtevo naročnik</w:t>
      </w:r>
      <w:r w:rsidR="000D500C" w:rsidRPr="00C8579C">
        <w:rPr>
          <w:rFonts w:ascii="Tahoma" w:hAnsi="Tahoma" w:cs="Tahoma"/>
        </w:rPr>
        <w:t>a</w:t>
      </w:r>
      <w:r w:rsidRPr="00C8579C">
        <w:rPr>
          <w:rFonts w:ascii="Tahoma" w:hAnsi="Tahoma" w:cs="Tahoma"/>
        </w:rPr>
        <w:t xml:space="preserve"> najpozneje v šestdesetih (60) dneh od plačila končnega računa poslati svojo pisno izjavo in pisno izjavo podizvajalca, da je podizvajalec prejel plačilo za izveden</w:t>
      </w:r>
      <w:r w:rsidR="0026716A">
        <w:rPr>
          <w:rFonts w:ascii="Tahoma" w:hAnsi="Tahoma" w:cs="Tahoma"/>
        </w:rPr>
        <w:t>e</w:t>
      </w:r>
      <w:r w:rsidRPr="00C8579C">
        <w:rPr>
          <w:rFonts w:ascii="Tahoma" w:hAnsi="Tahoma" w:cs="Tahoma"/>
        </w:rPr>
        <w:t xml:space="preserve"> </w:t>
      </w:r>
      <w:r w:rsidR="0026716A">
        <w:rPr>
          <w:rFonts w:ascii="Tahoma" w:hAnsi="Tahoma" w:cs="Tahoma"/>
        </w:rPr>
        <w:t>storitve</w:t>
      </w:r>
      <w:r w:rsidRPr="00C8579C">
        <w:rPr>
          <w:rFonts w:ascii="Tahoma" w:hAnsi="Tahoma" w:cs="Tahoma"/>
        </w:rPr>
        <w:t>, ki so neposredno povezane s predmetom</w:t>
      </w:r>
      <w:r w:rsidR="00131273" w:rsidRPr="00C8579C">
        <w:rPr>
          <w:rFonts w:ascii="Tahoma" w:hAnsi="Tahoma" w:cs="Tahoma"/>
        </w:rPr>
        <w:t xml:space="preserve"> okvirnega sporazuma</w:t>
      </w:r>
      <w:r w:rsidRPr="00C8579C">
        <w:rPr>
          <w:rFonts w:ascii="Tahoma" w:hAnsi="Tahoma" w:cs="Tahoma"/>
        </w:rPr>
        <w:t xml:space="preserve">, kadar izvajalec nastopa s podizvajalcem, ki ni zahteval neposrednega plačila. </w:t>
      </w:r>
    </w:p>
    <w:p w14:paraId="481D9208" w14:textId="77777777" w:rsidR="00275625" w:rsidRPr="00C8579C" w:rsidRDefault="00275625" w:rsidP="00BC5410">
      <w:pPr>
        <w:keepNext/>
        <w:keepLines/>
        <w:tabs>
          <w:tab w:val="left" w:pos="567"/>
          <w:tab w:val="left" w:pos="1702"/>
        </w:tabs>
        <w:jc w:val="both"/>
        <w:rPr>
          <w:rFonts w:ascii="Tahoma" w:hAnsi="Tahoma" w:cs="Tahoma"/>
          <w:b/>
          <w:bCs/>
        </w:rPr>
      </w:pPr>
    </w:p>
    <w:p w14:paraId="31780EF4" w14:textId="77777777" w:rsidR="0075228B" w:rsidRPr="00C8579C" w:rsidRDefault="0075228B" w:rsidP="00BC5410">
      <w:pPr>
        <w:keepNext/>
        <w:keepLines/>
        <w:rPr>
          <w:rFonts w:ascii="Tahoma" w:hAnsi="Tahoma" w:cs="Tahoma"/>
          <w:b/>
          <w:i/>
        </w:rPr>
      </w:pPr>
      <w:r w:rsidRPr="00C8579C">
        <w:rPr>
          <w:rFonts w:ascii="Tahoma" w:hAnsi="Tahoma" w:cs="Tahoma"/>
          <w:b/>
          <w:i/>
        </w:rPr>
        <w:t xml:space="preserve">se upošteva v primeru, da </w:t>
      </w:r>
      <w:r w:rsidR="007F7D6E" w:rsidRPr="00C8579C">
        <w:rPr>
          <w:rFonts w:ascii="Tahoma" w:hAnsi="Tahoma" w:cs="Tahoma"/>
          <w:b/>
          <w:i/>
        </w:rPr>
        <w:t>izvajalec</w:t>
      </w:r>
      <w:r w:rsidRPr="00C8579C">
        <w:rPr>
          <w:rFonts w:ascii="Tahoma" w:hAnsi="Tahoma" w:cs="Tahoma"/>
          <w:b/>
          <w:i/>
        </w:rPr>
        <w:t xml:space="preserve"> ne nastopa s podizvajalcem</w:t>
      </w:r>
      <w:r w:rsidR="009C525B" w:rsidRPr="00C8579C">
        <w:rPr>
          <w:rFonts w:ascii="Tahoma" w:hAnsi="Tahoma" w:cs="Tahoma"/>
          <w:b/>
          <w:i/>
        </w:rPr>
        <w:t>:</w:t>
      </w:r>
    </w:p>
    <w:p w14:paraId="65E27C82" w14:textId="77777777" w:rsidR="007F7D6E" w:rsidRPr="00C8579C" w:rsidRDefault="007F7D6E" w:rsidP="00BC5410">
      <w:pPr>
        <w:keepNext/>
        <w:keepLines/>
        <w:jc w:val="both"/>
        <w:rPr>
          <w:rFonts w:ascii="Tahoma" w:hAnsi="Tahoma" w:cs="Tahoma"/>
        </w:rPr>
      </w:pPr>
      <w:r w:rsidRPr="00C8579C">
        <w:rPr>
          <w:rFonts w:ascii="Tahoma" w:hAnsi="Tahoma" w:cs="Tahoma"/>
        </w:rPr>
        <w:t xml:space="preserve">Izvajalec ob predložitvi ponudbe in ob sklenitvi tega okvirnega sporazuma nima prijavljenih podizvajalcev za izvedbo </w:t>
      </w:r>
      <w:r w:rsidR="007009BF" w:rsidRPr="00C8579C">
        <w:rPr>
          <w:rFonts w:ascii="Tahoma" w:hAnsi="Tahoma" w:cs="Tahoma"/>
        </w:rPr>
        <w:t>okvirnega sporazuma</w:t>
      </w:r>
      <w:r w:rsidRPr="00C8579C">
        <w:rPr>
          <w:rFonts w:ascii="Tahoma" w:hAnsi="Tahoma" w:cs="Tahoma"/>
        </w:rPr>
        <w:t xml:space="preserve">. </w:t>
      </w:r>
    </w:p>
    <w:p w14:paraId="3CCF6736" w14:textId="77777777" w:rsidR="007F7D6E" w:rsidRPr="00C8579C" w:rsidRDefault="007F7D6E" w:rsidP="00BC5410">
      <w:pPr>
        <w:keepNext/>
        <w:keepLines/>
        <w:jc w:val="both"/>
        <w:rPr>
          <w:rFonts w:ascii="Tahoma" w:hAnsi="Tahoma" w:cs="Tahoma"/>
          <w:b/>
        </w:rPr>
      </w:pPr>
    </w:p>
    <w:p w14:paraId="7BB7503D" w14:textId="77777777" w:rsidR="001B257C" w:rsidRPr="00C8579C" w:rsidRDefault="007F7D6E" w:rsidP="00BC5410">
      <w:pPr>
        <w:keepNext/>
        <w:keepLines/>
        <w:jc w:val="both"/>
        <w:rPr>
          <w:rFonts w:ascii="Tahoma" w:hAnsi="Tahoma" w:cs="Tahoma"/>
        </w:rPr>
      </w:pPr>
      <w:r w:rsidRPr="00C8579C">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w:t>
      </w:r>
      <w:r w:rsidR="0026716A">
        <w:rPr>
          <w:rFonts w:ascii="Tahoma" w:hAnsi="Tahoma" w:cs="Tahoma"/>
        </w:rPr>
        <w:t>storitev</w:t>
      </w:r>
      <w:r w:rsidRPr="00C8579C">
        <w:rPr>
          <w:rFonts w:ascii="Tahoma" w:hAnsi="Tahoma" w:cs="Tahoma"/>
        </w:rPr>
        <w:t>, in sicer najkasneje v petih (5) dneh po spremembi. V primeru vključitve novih podizvajalcev mora izvajalec skupaj z obvestilom posred</w:t>
      </w:r>
      <w:r w:rsidR="001B257C" w:rsidRPr="00C8579C">
        <w:rPr>
          <w:rFonts w:ascii="Tahoma" w:hAnsi="Tahoma" w:cs="Tahoma"/>
        </w:rPr>
        <w:t>ovati tudi podatke in dokumente, in sicer: kontaktne podatke in zakonite zastopnike novih podizvajalcev, izpolnjene ESPD novih podizvajalcev v skladu z 79. členom ZJN-3</w:t>
      </w:r>
      <w:r w:rsidR="004D735C" w:rsidRPr="00C8579C">
        <w:rPr>
          <w:rFonts w:ascii="Tahoma" w:hAnsi="Tahoma" w:cs="Tahoma"/>
        </w:rPr>
        <w:t>, priloge, ki se nanašajo na podizvajalca in so zahtevani v razpisni dokumentaciji ter</w:t>
      </w:r>
      <w:r w:rsidR="001B257C" w:rsidRPr="00C8579C">
        <w:rPr>
          <w:rFonts w:ascii="Tahoma" w:hAnsi="Tahoma" w:cs="Tahoma"/>
        </w:rPr>
        <w:t xml:space="preserve"> pisno zahtevo novega podizvajalca za neposredno plačilo, če novi podizvajalec to zahteva</w:t>
      </w:r>
      <w:r w:rsidRPr="00C8579C">
        <w:rPr>
          <w:rFonts w:ascii="Tahoma" w:hAnsi="Tahoma" w:cs="Tahoma"/>
        </w:rPr>
        <w:t>.</w:t>
      </w:r>
      <w:r w:rsidR="001B257C" w:rsidRPr="00C8579C">
        <w:rPr>
          <w:rFonts w:ascii="Tahoma" w:hAnsi="Tahoma" w:cs="Tahoma"/>
        </w:rPr>
        <w:t xml:space="preserve"> </w:t>
      </w:r>
    </w:p>
    <w:p w14:paraId="428E3B42" w14:textId="77777777" w:rsidR="00D030E2" w:rsidRPr="00C8579C" w:rsidRDefault="00D030E2" w:rsidP="00BC5410">
      <w:pPr>
        <w:keepNext/>
        <w:keepLines/>
        <w:jc w:val="both"/>
        <w:rPr>
          <w:rFonts w:ascii="Tahoma" w:hAnsi="Tahoma" w:cs="Tahoma"/>
        </w:rPr>
      </w:pPr>
    </w:p>
    <w:p w14:paraId="658419A2" w14:textId="77777777" w:rsidR="001B257C" w:rsidRDefault="001B257C" w:rsidP="00BC5410">
      <w:pPr>
        <w:keepNext/>
        <w:keepLines/>
        <w:jc w:val="both"/>
        <w:rPr>
          <w:rFonts w:ascii="Tahoma" w:hAnsi="Tahoma" w:cs="Tahoma"/>
        </w:rPr>
      </w:pPr>
      <w:r w:rsidRPr="00C8579C">
        <w:rPr>
          <w:rFonts w:ascii="Tahoma" w:hAnsi="Tahoma" w:cs="Tahoma"/>
        </w:rPr>
        <w:t>Naročnik bo zavrnil vsakega podizvajalca, ki ne izpolnjuje pogojev</w:t>
      </w:r>
      <w:r w:rsidR="006A1CBC" w:rsidRPr="00C8579C">
        <w:rPr>
          <w:rFonts w:ascii="Tahoma" w:hAnsi="Tahoma" w:cs="Tahoma"/>
        </w:rPr>
        <w:t xml:space="preserve"> razpisne</w:t>
      </w:r>
      <w:r w:rsidRPr="00C8579C">
        <w:rPr>
          <w:rFonts w:ascii="Tahoma" w:hAnsi="Tahoma" w:cs="Tahoma"/>
        </w:rPr>
        <w:t xml:space="preserve"> </w:t>
      </w:r>
      <w:r w:rsidR="006A1CBC" w:rsidRPr="00C8579C">
        <w:rPr>
          <w:rFonts w:ascii="Tahoma" w:hAnsi="Tahoma" w:cs="Tahoma"/>
        </w:rPr>
        <w:t>dokumentacije</w:t>
      </w:r>
      <w:r w:rsidRPr="00C8579C">
        <w:rPr>
          <w:rFonts w:ascii="Tahoma" w:hAnsi="Tahoma" w:cs="Tahoma"/>
        </w:rPr>
        <w:t xml:space="preserve">, ki se nanašajo na podizvajalce. Naročnik lahko zavrne predlog za zamenjavo podizvajalca oziroma vključitev novega podizvajalca tudi, če bi to lahko vplivalo na nemoteno izvajanje ali dokončanje </w:t>
      </w:r>
      <w:r w:rsidR="0026716A">
        <w:rPr>
          <w:rFonts w:ascii="Tahoma" w:hAnsi="Tahoma" w:cs="Tahoma"/>
        </w:rPr>
        <w:t>storitev</w:t>
      </w:r>
      <w:r w:rsidRPr="00C8579C">
        <w:rPr>
          <w:rFonts w:ascii="Tahoma" w:hAnsi="Tahoma" w:cs="Tahoma"/>
        </w:rPr>
        <w:t xml:space="preserve"> in če novi podizvajalec ne izpolnjuje pogojev, ki jih je postavil naročnik v</w:t>
      </w:r>
      <w:r w:rsidR="006A1CBC" w:rsidRPr="00C8579C">
        <w:rPr>
          <w:rFonts w:ascii="Tahoma" w:hAnsi="Tahoma" w:cs="Tahoma"/>
        </w:rPr>
        <w:t xml:space="preserve"> razpisni</w:t>
      </w:r>
      <w:r w:rsidRPr="00C8579C">
        <w:rPr>
          <w:rFonts w:ascii="Tahoma" w:hAnsi="Tahoma" w:cs="Tahoma"/>
        </w:rPr>
        <w:t xml:space="preserve"> dokumentaciji. Naročnik bo o morebitni zavrnit</w:t>
      </w:r>
      <w:r w:rsidR="007009BF" w:rsidRPr="00C8579C">
        <w:rPr>
          <w:rFonts w:ascii="Tahoma" w:hAnsi="Tahoma" w:cs="Tahoma"/>
        </w:rPr>
        <w:t>vi novega podizvajalca obvestil</w:t>
      </w:r>
      <w:r w:rsidRPr="00C8579C">
        <w:rPr>
          <w:rFonts w:ascii="Tahoma" w:hAnsi="Tahoma" w:cs="Tahoma"/>
        </w:rPr>
        <w:t xml:space="preserve"> izvajalca najpozneje v desetih (10) dneh od prejema predloga.</w:t>
      </w:r>
    </w:p>
    <w:p w14:paraId="17D840B5" w14:textId="77777777" w:rsidR="005E18AA" w:rsidRPr="00C8579C" w:rsidRDefault="005E18AA" w:rsidP="00BC5410">
      <w:pPr>
        <w:keepNext/>
        <w:keepLines/>
        <w:jc w:val="both"/>
        <w:rPr>
          <w:rFonts w:ascii="Tahoma" w:hAnsi="Tahoma" w:cs="Tahoma"/>
        </w:rPr>
      </w:pPr>
    </w:p>
    <w:p w14:paraId="5E3725F6" w14:textId="77777777" w:rsidR="001B257C" w:rsidRDefault="001B257C" w:rsidP="00BC5410">
      <w:pPr>
        <w:keepNext/>
        <w:keepLines/>
        <w:jc w:val="both"/>
        <w:rPr>
          <w:rFonts w:ascii="Tahoma" w:hAnsi="Tahoma" w:cs="Tahoma"/>
        </w:rPr>
      </w:pPr>
      <w:r w:rsidRPr="00C8579C">
        <w:rPr>
          <w:rFonts w:ascii="Tahoma" w:hAnsi="Tahoma" w:cs="Tahoma"/>
        </w:rPr>
        <w:t>Izvajalec v razmerju do naročnika v celoti odgovarja za dobro izvedbo obveznosti iz okvirnega sporazuma, ne glede na število podizvajalcev.</w:t>
      </w:r>
    </w:p>
    <w:p w14:paraId="04B82FC7" w14:textId="77777777" w:rsidR="003B3123" w:rsidRDefault="003B3123" w:rsidP="00BC5410">
      <w:pPr>
        <w:keepNext/>
        <w:keepLines/>
        <w:jc w:val="both"/>
        <w:rPr>
          <w:rFonts w:ascii="Tahoma" w:hAnsi="Tahoma" w:cs="Tahoma"/>
        </w:rPr>
      </w:pPr>
    </w:p>
    <w:p w14:paraId="290D9DDE" w14:textId="0A42F86C" w:rsidR="00164676" w:rsidRDefault="00164676" w:rsidP="00BC5410">
      <w:pPr>
        <w:keepNext/>
        <w:keepLines/>
        <w:jc w:val="both"/>
        <w:rPr>
          <w:rFonts w:ascii="Tahoma" w:hAnsi="Tahoma" w:cs="Tahoma"/>
        </w:rPr>
      </w:pPr>
      <w:r w:rsidRPr="00C8579C">
        <w:rPr>
          <w:rFonts w:ascii="Tahoma" w:hAnsi="Tahoma" w:cs="Tahoma"/>
        </w:rPr>
        <w:t xml:space="preserve">Obveznosti veljajo tudi za podizvajalce podizvajalcev glavnega izvajalca ali nadaljnje podizvajalce v </w:t>
      </w:r>
      <w:proofErr w:type="spellStart"/>
      <w:r w:rsidRPr="00C8579C">
        <w:rPr>
          <w:rFonts w:ascii="Tahoma" w:hAnsi="Tahoma" w:cs="Tahoma"/>
        </w:rPr>
        <w:t>podizvajalski</w:t>
      </w:r>
      <w:proofErr w:type="spellEnd"/>
      <w:r w:rsidRPr="00C8579C">
        <w:rPr>
          <w:rFonts w:ascii="Tahoma" w:hAnsi="Tahoma" w:cs="Tahoma"/>
        </w:rPr>
        <w:t xml:space="preserve"> verigi. </w:t>
      </w:r>
    </w:p>
    <w:p w14:paraId="39FA111E" w14:textId="77777777" w:rsidR="008876D8" w:rsidRPr="00C8579C" w:rsidRDefault="00501F99" w:rsidP="00BC5410">
      <w:pPr>
        <w:keepNext/>
        <w:keepLines/>
        <w:numPr>
          <w:ilvl w:val="0"/>
          <w:numId w:val="6"/>
        </w:numPr>
        <w:tabs>
          <w:tab w:val="clear" w:pos="1440"/>
          <w:tab w:val="left" w:pos="851"/>
          <w:tab w:val="left" w:pos="1702"/>
        </w:tabs>
        <w:ind w:left="851" w:hanging="851"/>
        <w:jc w:val="both"/>
        <w:rPr>
          <w:rFonts w:ascii="Tahoma" w:hAnsi="Tahoma" w:cs="Tahoma"/>
          <w:b/>
        </w:rPr>
      </w:pPr>
      <w:r>
        <w:rPr>
          <w:rFonts w:ascii="Tahoma" w:hAnsi="Tahoma" w:cs="Tahoma"/>
          <w:b/>
        </w:rPr>
        <w:lastRenderedPageBreak/>
        <w:t>OBSEG STORITEV IN ROK ZAČETKA IZVEDBE STORITEV TER NAROČANJE ODVOZOV</w:t>
      </w:r>
    </w:p>
    <w:p w14:paraId="496F6D3C" w14:textId="77777777" w:rsidR="002474B7" w:rsidRDefault="002474B7" w:rsidP="00BC5410">
      <w:pPr>
        <w:keepNext/>
        <w:keepLines/>
        <w:tabs>
          <w:tab w:val="left" w:pos="851"/>
          <w:tab w:val="left" w:pos="1702"/>
        </w:tabs>
        <w:ind w:left="1440"/>
        <w:jc w:val="both"/>
        <w:rPr>
          <w:rFonts w:ascii="Tahoma" w:hAnsi="Tahoma" w:cs="Tahoma"/>
          <w:b/>
        </w:rPr>
      </w:pPr>
    </w:p>
    <w:p w14:paraId="52BE7F9F" w14:textId="77777777" w:rsidR="002474B7" w:rsidRPr="00C8579C" w:rsidRDefault="002474B7"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7132D505" w14:textId="77777777" w:rsidR="002474B7" w:rsidRDefault="002474B7" w:rsidP="00BC5410">
      <w:pPr>
        <w:keepNext/>
        <w:keepLines/>
        <w:ind w:left="426"/>
        <w:jc w:val="center"/>
        <w:rPr>
          <w:rFonts w:ascii="Tahoma" w:hAnsi="Tahoma" w:cs="Tahoma"/>
        </w:rPr>
      </w:pPr>
    </w:p>
    <w:p w14:paraId="46230DFD" w14:textId="74D2B12C" w:rsidR="00D24759" w:rsidRDefault="00D24759" w:rsidP="00BC5410">
      <w:pPr>
        <w:keepNext/>
        <w:keepLines/>
        <w:jc w:val="both"/>
        <w:rPr>
          <w:rFonts w:ascii="Tahoma" w:hAnsi="Tahoma" w:cs="Tahoma"/>
          <w:color w:val="000000"/>
        </w:rPr>
      </w:pPr>
      <w:r w:rsidRPr="002474B7">
        <w:rPr>
          <w:rFonts w:ascii="Tahoma" w:hAnsi="Tahoma" w:cs="Tahoma"/>
          <w:color w:val="000000"/>
        </w:rPr>
        <w:t>Izvajalec mora prevzemati</w:t>
      </w:r>
      <w:r w:rsidR="00A63C63">
        <w:rPr>
          <w:rFonts w:ascii="Tahoma" w:hAnsi="Tahoma" w:cs="Tahoma"/>
          <w:color w:val="000000"/>
        </w:rPr>
        <w:t>, odvažati</w:t>
      </w:r>
      <w:r w:rsidRPr="002474B7">
        <w:rPr>
          <w:rFonts w:ascii="Tahoma" w:hAnsi="Tahoma" w:cs="Tahoma"/>
          <w:color w:val="000000"/>
        </w:rPr>
        <w:t xml:space="preserve"> in nadalj</w:t>
      </w:r>
      <w:r w:rsidR="00A63C63">
        <w:rPr>
          <w:rFonts w:ascii="Tahoma" w:hAnsi="Tahoma" w:cs="Tahoma"/>
          <w:color w:val="000000"/>
        </w:rPr>
        <w:t>nj</w:t>
      </w:r>
      <w:r w:rsidRPr="002474B7">
        <w:rPr>
          <w:rFonts w:ascii="Tahoma" w:hAnsi="Tahoma" w:cs="Tahoma"/>
          <w:color w:val="000000"/>
        </w:rPr>
        <w:t>e obdelati produkt v strukturah, ki nastanejo pri obdelavi MKO v obratu MBO RCERO Ljubljana. Dejanske količine in dinamika prevzema se bodo določale na osnovi trenutnih potreb naročnika. Izvajalec ne bo mogel uveljavljati odškodnine zaradi morebitnega spreminjanja količin.</w:t>
      </w:r>
    </w:p>
    <w:p w14:paraId="49DC6F69" w14:textId="77777777" w:rsidR="00D24759" w:rsidRDefault="00D24759" w:rsidP="00BC5410">
      <w:pPr>
        <w:keepNext/>
        <w:keepLines/>
        <w:jc w:val="both"/>
        <w:rPr>
          <w:rFonts w:ascii="Tahoma" w:hAnsi="Tahoma" w:cs="Tahoma"/>
        </w:rPr>
      </w:pPr>
    </w:p>
    <w:p w14:paraId="28AAFA72" w14:textId="77777777" w:rsidR="00C755BB" w:rsidRDefault="00C755BB" w:rsidP="00BC5410">
      <w:pPr>
        <w:keepNext/>
        <w:keepLines/>
        <w:jc w:val="both"/>
        <w:rPr>
          <w:rFonts w:ascii="Tahoma" w:hAnsi="Tahoma" w:cs="Tahoma"/>
        </w:rPr>
      </w:pPr>
      <w:r w:rsidRPr="00906EA6">
        <w:rPr>
          <w:rFonts w:ascii="Tahoma" w:hAnsi="Tahoma" w:cs="Tahoma"/>
          <w:color w:val="000000"/>
        </w:rPr>
        <w:t>Izvajalec mora zagotavljati možnost prevzemanja produkta v razsutem stanju (</w:t>
      </w:r>
      <w:proofErr w:type="spellStart"/>
      <w:r w:rsidRPr="00906EA6">
        <w:rPr>
          <w:rFonts w:ascii="Tahoma" w:hAnsi="Tahoma" w:cs="Tahoma"/>
          <w:color w:val="000000"/>
        </w:rPr>
        <w:t>rinfuza</w:t>
      </w:r>
      <w:proofErr w:type="spellEnd"/>
      <w:r w:rsidRPr="00906EA6">
        <w:rPr>
          <w:rFonts w:ascii="Tahoma" w:hAnsi="Tahoma" w:cs="Tahoma"/>
          <w:color w:val="000000"/>
        </w:rPr>
        <w:t>) ali v balah standardne velikosti.</w:t>
      </w:r>
      <w:r>
        <w:rPr>
          <w:rFonts w:ascii="Tahoma" w:hAnsi="Tahoma" w:cs="Tahoma"/>
          <w:color w:val="000000"/>
        </w:rPr>
        <w:t xml:space="preserve"> </w:t>
      </w:r>
      <w:r w:rsidRPr="00BE609F">
        <w:rPr>
          <w:rFonts w:ascii="Tahoma" w:hAnsi="Tahoma" w:cs="Tahoma"/>
        </w:rPr>
        <w:t xml:space="preserve">Naročnik bo </w:t>
      </w:r>
      <w:r>
        <w:rPr>
          <w:rFonts w:ascii="Tahoma" w:hAnsi="Tahoma" w:cs="Tahoma"/>
        </w:rPr>
        <w:t xml:space="preserve">izvajalcu </w:t>
      </w:r>
      <w:r w:rsidRPr="00BE609F">
        <w:rPr>
          <w:rFonts w:ascii="Tahoma" w:hAnsi="Tahoma" w:cs="Tahoma"/>
        </w:rPr>
        <w:t>prav</w:t>
      </w:r>
      <w:r>
        <w:rPr>
          <w:rFonts w:ascii="Tahoma" w:hAnsi="Tahoma" w:cs="Tahoma"/>
        </w:rPr>
        <w:t>iloma predajal produkt</w:t>
      </w:r>
      <w:r w:rsidRPr="00BE609F">
        <w:rPr>
          <w:rFonts w:ascii="Tahoma" w:hAnsi="Tahoma" w:cs="Tahoma"/>
        </w:rPr>
        <w:t xml:space="preserve"> v razsutem stanju, naloženo na kamion. V primeru povečane dinamike proizvodnje </w:t>
      </w:r>
      <w:r w:rsidRPr="003A7E29">
        <w:rPr>
          <w:rFonts w:ascii="Tahoma" w:hAnsi="Tahoma" w:cs="Tahoma"/>
        </w:rPr>
        <w:t>ali zmanjšane dinamike prevzemov</w:t>
      </w:r>
      <w:r w:rsidRPr="00BE609F">
        <w:rPr>
          <w:rFonts w:ascii="Tahoma" w:hAnsi="Tahoma" w:cs="Tahoma"/>
        </w:rPr>
        <w:t xml:space="preserve"> </w:t>
      </w:r>
      <w:r w:rsidR="00040A8E">
        <w:rPr>
          <w:rFonts w:ascii="Tahoma" w:hAnsi="Tahoma" w:cs="Tahoma"/>
        </w:rPr>
        <w:t xml:space="preserve">zaradi zamud prevzemov na strani izvajalca, </w:t>
      </w:r>
      <w:r w:rsidRPr="00BE609F">
        <w:rPr>
          <w:rFonts w:ascii="Tahoma" w:hAnsi="Tahoma" w:cs="Tahoma"/>
        </w:rPr>
        <w:t>bo naročnik presežni material LF-A baliral</w:t>
      </w:r>
      <w:r w:rsidR="002438C8">
        <w:rPr>
          <w:rFonts w:ascii="Tahoma" w:hAnsi="Tahoma" w:cs="Tahoma"/>
        </w:rPr>
        <w:t xml:space="preserve"> z napravo </w:t>
      </w:r>
      <w:proofErr w:type="spellStart"/>
      <w:r w:rsidR="002438C8">
        <w:rPr>
          <w:rFonts w:ascii="Tahoma" w:hAnsi="Tahoma" w:cs="Tahoma"/>
        </w:rPr>
        <w:t>Flexus</w:t>
      </w:r>
      <w:proofErr w:type="spellEnd"/>
      <w:r w:rsidR="002438C8">
        <w:rPr>
          <w:rFonts w:ascii="Tahoma" w:hAnsi="Tahoma" w:cs="Tahoma"/>
        </w:rPr>
        <w:t xml:space="preserve"> </w:t>
      </w:r>
      <w:proofErr w:type="spellStart"/>
      <w:r w:rsidR="002438C8">
        <w:rPr>
          <w:rFonts w:ascii="Tahoma" w:hAnsi="Tahoma" w:cs="Tahoma"/>
        </w:rPr>
        <w:t>Balasystem</w:t>
      </w:r>
      <w:proofErr w:type="spellEnd"/>
      <w:r w:rsidR="002438C8">
        <w:rPr>
          <w:rFonts w:ascii="Tahoma" w:hAnsi="Tahoma" w:cs="Tahoma"/>
        </w:rPr>
        <w:t xml:space="preserve"> AB in produkt predal izvajalcu v balah. </w:t>
      </w:r>
      <w:r w:rsidRPr="00C755BB">
        <w:rPr>
          <w:rFonts w:ascii="Tahoma" w:hAnsi="Tahoma" w:cs="Tahoma"/>
        </w:rPr>
        <w:t xml:space="preserve">Dimenzija bal znaša: 1,30 m 1,30 m x 1,30 m. Okvirna teža posamezne bale znaša od </w:t>
      </w:r>
      <w:r w:rsidR="002438C8">
        <w:rPr>
          <w:rFonts w:ascii="Tahoma" w:hAnsi="Tahoma" w:cs="Tahoma"/>
        </w:rPr>
        <w:t>600</w:t>
      </w:r>
      <w:r w:rsidRPr="00C755BB">
        <w:rPr>
          <w:rFonts w:ascii="Tahoma" w:hAnsi="Tahoma" w:cs="Tahoma"/>
        </w:rPr>
        <w:t xml:space="preserve"> do </w:t>
      </w:r>
      <w:r w:rsidR="00DF34C8">
        <w:rPr>
          <w:rFonts w:ascii="Tahoma" w:hAnsi="Tahoma" w:cs="Tahoma"/>
        </w:rPr>
        <w:t>800</w:t>
      </w:r>
      <w:r w:rsidRPr="00C755BB">
        <w:rPr>
          <w:rFonts w:ascii="Tahoma" w:hAnsi="Tahoma" w:cs="Tahoma"/>
        </w:rPr>
        <w:t xml:space="preserve"> kg.</w:t>
      </w:r>
    </w:p>
    <w:p w14:paraId="42569F16" w14:textId="77777777" w:rsidR="00C755BB" w:rsidRDefault="00C755BB" w:rsidP="00BC5410">
      <w:pPr>
        <w:keepNext/>
        <w:keepLines/>
        <w:jc w:val="both"/>
        <w:rPr>
          <w:rFonts w:ascii="Tahoma" w:hAnsi="Tahoma" w:cs="Tahoma"/>
        </w:rPr>
      </w:pPr>
    </w:p>
    <w:p w14:paraId="1021E743" w14:textId="77777777" w:rsidR="00D24759" w:rsidRDefault="00D24759" w:rsidP="00BC5410">
      <w:pPr>
        <w:keepNext/>
        <w:keepLines/>
        <w:jc w:val="both"/>
        <w:rPr>
          <w:rFonts w:ascii="Tahoma" w:hAnsi="Tahoma" w:cs="Tahoma"/>
        </w:rPr>
      </w:pPr>
      <w:r w:rsidRPr="00BD2F90">
        <w:rPr>
          <w:rFonts w:ascii="Tahoma" w:hAnsi="Tahoma" w:cs="Tahoma"/>
        </w:rPr>
        <w:t>Naročnik nudi izvajalcu tudi storitev baliranja</w:t>
      </w:r>
      <w:r w:rsidR="00C755BB">
        <w:rPr>
          <w:rFonts w:ascii="Tahoma" w:hAnsi="Tahoma" w:cs="Tahoma"/>
        </w:rPr>
        <w:t xml:space="preserve"> in razdiranja bal</w:t>
      </w:r>
      <w:r w:rsidRPr="00BD2F90">
        <w:rPr>
          <w:rFonts w:ascii="Tahoma" w:hAnsi="Tahoma" w:cs="Tahoma"/>
        </w:rPr>
        <w:t xml:space="preserve">. Za </w:t>
      </w:r>
      <w:r w:rsidR="000302C2">
        <w:rPr>
          <w:rFonts w:ascii="Tahoma" w:hAnsi="Tahoma" w:cs="Tahoma"/>
        </w:rPr>
        <w:t>te</w:t>
      </w:r>
      <w:r>
        <w:rPr>
          <w:rFonts w:ascii="Tahoma" w:hAnsi="Tahoma" w:cs="Tahoma"/>
        </w:rPr>
        <w:t xml:space="preserve"> </w:t>
      </w:r>
      <w:r w:rsidRPr="00BD2F90">
        <w:rPr>
          <w:rFonts w:ascii="Tahoma" w:hAnsi="Tahoma" w:cs="Tahoma"/>
        </w:rPr>
        <w:t>storit</w:t>
      </w:r>
      <w:r w:rsidR="000302C2">
        <w:rPr>
          <w:rFonts w:ascii="Tahoma" w:hAnsi="Tahoma" w:cs="Tahoma"/>
        </w:rPr>
        <w:t>ve</w:t>
      </w:r>
      <w:r w:rsidRPr="00BD2F90">
        <w:rPr>
          <w:rFonts w:ascii="Tahoma" w:hAnsi="Tahoma" w:cs="Tahoma"/>
        </w:rPr>
        <w:t xml:space="preserve"> se naročnik in izvajalec dogovorita na </w:t>
      </w:r>
      <w:r w:rsidR="000302C2">
        <w:rPr>
          <w:rFonts w:ascii="Tahoma" w:hAnsi="Tahoma" w:cs="Tahoma"/>
        </w:rPr>
        <w:t xml:space="preserve">željo izvajalca </w:t>
      </w:r>
      <w:r w:rsidR="000302C2" w:rsidRPr="000302C2">
        <w:rPr>
          <w:rFonts w:ascii="Tahoma" w:hAnsi="Tahoma" w:cs="Tahoma"/>
        </w:rPr>
        <w:t xml:space="preserve">na osnovi </w:t>
      </w:r>
      <w:r w:rsidR="00534291">
        <w:rPr>
          <w:rFonts w:ascii="Tahoma" w:hAnsi="Tahoma" w:cs="Tahoma"/>
        </w:rPr>
        <w:t xml:space="preserve">pisne </w:t>
      </w:r>
      <w:r w:rsidR="000302C2" w:rsidRPr="000302C2">
        <w:rPr>
          <w:rFonts w:ascii="Tahoma" w:hAnsi="Tahoma" w:cs="Tahoma"/>
        </w:rPr>
        <w:t>ponudbe naročnika in naročil izvajalca</w:t>
      </w:r>
      <w:r w:rsidR="003624D3">
        <w:rPr>
          <w:rFonts w:ascii="Tahoma" w:hAnsi="Tahoma" w:cs="Tahoma"/>
        </w:rPr>
        <w:t xml:space="preserve"> v skladu z 10. členom tega okvirnega sporazuma</w:t>
      </w:r>
      <w:r w:rsidR="000302C2">
        <w:rPr>
          <w:rFonts w:ascii="Tahoma" w:hAnsi="Tahoma" w:cs="Tahoma"/>
        </w:rPr>
        <w:t>.</w:t>
      </w:r>
    </w:p>
    <w:p w14:paraId="7FB1A7C3" w14:textId="77777777" w:rsidR="0088378D" w:rsidRDefault="0088378D" w:rsidP="00BC5410">
      <w:pPr>
        <w:keepNext/>
        <w:keepLines/>
        <w:jc w:val="both"/>
        <w:rPr>
          <w:rFonts w:ascii="Tahoma" w:hAnsi="Tahoma" w:cs="Tahoma"/>
        </w:rPr>
      </w:pPr>
    </w:p>
    <w:p w14:paraId="5D7DED68" w14:textId="77777777" w:rsidR="00C755BB" w:rsidRPr="002474B7" w:rsidRDefault="00C755BB" w:rsidP="00BC5410">
      <w:pPr>
        <w:keepNext/>
        <w:keepLines/>
        <w:jc w:val="both"/>
        <w:rPr>
          <w:rFonts w:ascii="Tahoma" w:hAnsi="Tahoma" w:cs="Tahoma"/>
          <w:color w:val="000000"/>
        </w:rPr>
      </w:pPr>
      <w:r w:rsidRPr="00994581">
        <w:rPr>
          <w:rFonts w:ascii="Tahoma" w:hAnsi="Tahoma" w:cs="Tahoma"/>
          <w:color w:val="000000"/>
        </w:rPr>
        <w:t xml:space="preserve">Naročnik ne nudi storitve skladiščenja produkta v razsutem </w:t>
      </w:r>
      <w:r>
        <w:rPr>
          <w:rFonts w:ascii="Tahoma" w:hAnsi="Tahoma" w:cs="Tahoma"/>
          <w:color w:val="000000"/>
        </w:rPr>
        <w:t xml:space="preserve">ali baliranem </w:t>
      </w:r>
      <w:r w:rsidRPr="00994581">
        <w:rPr>
          <w:rFonts w:ascii="Tahoma" w:hAnsi="Tahoma" w:cs="Tahoma"/>
          <w:color w:val="000000"/>
        </w:rPr>
        <w:t>stanju.</w:t>
      </w:r>
    </w:p>
    <w:p w14:paraId="43099B81" w14:textId="77777777" w:rsidR="00C755BB" w:rsidRPr="002474B7" w:rsidRDefault="00C755BB" w:rsidP="00BC5410">
      <w:pPr>
        <w:keepNext/>
        <w:keepLines/>
        <w:jc w:val="both"/>
        <w:rPr>
          <w:rFonts w:ascii="Tahoma" w:hAnsi="Tahoma" w:cs="Tahoma"/>
          <w:color w:val="000000"/>
        </w:rPr>
      </w:pPr>
    </w:p>
    <w:p w14:paraId="629F6CD7" w14:textId="77777777" w:rsidR="00C755BB" w:rsidRPr="002474B7" w:rsidRDefault="00C755BB" w:rsidP="00BC5410">
      <w:pPr>
        <w:keepNext/>
        <w:keepLines/>
        <w:jc w:val="both"/>
        <w:rPr>
          <w:rFonts w:ascii="Tahoma" w:hAnsi="Tahoma" w:cs="Tahoma"/>
          <w:color w:val="000000"/>
        </w:rPr>
      </w:pPr>
      <w:r w:rsidRPr="002474B7">
        <w:rPr>
          <w:rFonts w:ascii="Tahoma" w:hAnsi="Tahoma" w:cs="Tahoma"/>
          <w:color w:val="000000"/>
        </w:rPr>
        <w:t xml:space="preserve">Storitve </w:t>
      </w:r>
      <w:r w:rsidR="00534291">
        <w:rPr>
          <w:rFonts w:ascii="Tahoma" w:hAnsi="Tahoma" w:cs="Tahoma"/>
          <w:color w:val="000000"/>
        </w:rPr>
        <w:t xml:space="preserve">mora izvajalec </w:t>
      </w:r>
      <w:r w:rsidRPr="002474B7">
        <w:rPr>
          <w:rFonts w:ascii="Tahoma" w:hAnsi="Tahoma" w:cs="Tahoma"/>
          <w:color w:val="000000"/>
        </w:rPr>
        <w:t xml:space="preserve">opravljati na način, kot ga predpisujeta </w:t>
      </w:r>
      <w:r>
        <w:rPr>
          <w:rFonts w:ascii="Tahoma" w:hAnsi="Tahoma" w:cs="Tahoma"/>
          <w:color w:val="000000"/>
        </w:rPr>
        <w:t>zakonodaja Republike Slovenije</w:t>
      </w:r>
      <w:r w:rsidRPr="002474B7">
        <w:rPr>
          <w:rFonts w:ascii="Tahoma" w:hAnsi="Tahoma" w:cs="Tahoma"/>
          <w:color w:val="000000"/>
        </w:rPr>
        <w:t xml:space="preserve"> in v primeru </w:t>
      </w:r>
      <w:r>
        <w:rPr>
          <w:rFonts w:ascii="Tahoma" w:hAnsi="Tahoma" w:cs="Tahoma"/>
          <w:color w:val="000000"/>
        </w:rPr>
        <w:t>čezmejnega</w:t>
      </w:r>
      <w:r w:rsidRPr="002474B7">
        <w:rPr>
          <w:rFonts w:ascii="Tahoma" w:hAnsi="Tahoma" w:cs="Tahoma"/>
          <w:color w:val="000000"/>
        </w:rPr>
        <w:t xml:space="preserve"> pošiljanja </w:t>
      </w:r>
      <w:r>
        <w:rPr>
          <w:rFonts w:ascii="Tahoma" w:hAnsi="Tahoma" w:cs="Tahoma"/>
          <w:color w:val="000000"/>
        </w:rPr>
        <w:t>produkta</w:t>
      </w:r>
      <w:r w:rsidRPr="002474B7">
        <w:rPr>
          <w:rFonts w:ascii="Tahoma" w:hAnsi="Tahoma" w:cs="Tahoma"/>
          <w:color w:val="000000"/>
        </w:rPr>
        <w:t xml:space="preserve"> tudi tuja zakonodaja. Izvajalec mora zagotoviti vodenje potrebne dokumentacije in v mesecu odvoza produkt</w:t>
      </w:r>
      <w:r>
        <w:rPr>
          <w:rFonts w:ascii="Tahoma" w:hAnsi="Tahoma" w:cs="Tahoma"/>
          <w:color w:val="000000"/>
        </w:rPr>
        <w:t>a</w:t>
      </w:r>
      <w:r w:rsidRPr="002474B7">
        <w:rPr>
          <w:rFonts w:ascii="Tahoma" w:hAnsi="Tahoma" w:cs="Tahoma"/>
          <w:color w:val="000000"/>
        </w:rPr>
        <w:t xml:space="preserve"> potrditi elektronske evidenčne liste oz. dostaviti naročniku potrjene »Transportne dokumente« za prehode pošiljk </w:t>
      </w:r>
      <w:r>
        <w:rPr>
          <w:rFonts w:ascii="Tahoma" w:hAnsi="Tahoma" w:cs="Tahoma"/>
          <w:color w:val="000000"/>
        </w:rPr>
        <w:t>produkta</w:t>
      </w:r>
      <w:r w:rsidRPr="002474B7">
        <w:rPr>
          <w:rFonts w:ascii="Tahoma" w:hAnsi="Tahoma" w:cs="Tahoma"/>
          <w:color w:val="000000"/>
        </w:rPr>
        <w:t xml:space="preserve"> preko meje za vsak prevoz </w:t>
      </w:r>
      <w:r>
        <w:rPr>
          <w:rFonts w:ascii="Tahoma" w:hAnsi="Tahoma" w:cs="Tahoma"/>
          <w:color w:val="000000"/>
        </w:rPr>
        <w:t>produkta</w:t>
      </w:r>
      <w:r w:rsidRPr="002474B7">
        <w:rPr>
          <w:rFonts w:ascii="Tahoma" w:hAnsi="Tahoma" w:cs="Tahoma"/>
          <w:color w:val="000000"/>
        </w:rPr>
        <w:t xml:space="preserve"> preko meje Republike Slovenije</w:t>
      </w:r>
      <w:r>
        <w:rPr>
          <w:rFonts w:ascii="Tahoma" w:hAnsi="Tahoma" w:cs="Tahoma"/>
          <w:color w:val="000000"/>
        </w:rPr>
        <w:t xml:space="preserve"> posebej</w:t>
      </w:r>
      <w:r w:rsidRPr="002474B7">
        <w:rPr>
          <w:rFonts w:ascii="Tahoma" w:hAnsi="Tahoma" w:cs="Tahoma"/>
          <w:color w:val="000000"/>
        </w:rPr>
        <w:t>.</w:t>
      </w:r>
    </w:p>
    <w:p w14:paraId="191F712A" w14:textId="77777777" w:rsidR="00C755BB" w:rsidRPr="00C8579C" w:rsidRDefault="00C755BB" w:rsidP="00BC5410">
      <w:pPr>
        <w:keepNext/>
        <w:keepLines/>
        <w:jc w:val="both"/>
        <w:rPr>
          <w:rFonts w:ascii="Tahoma" w:hAnsi="Tahoma" w:cs="Tahoma"/>
        </w:rPr>
      </w:pPr>
    </w:p>
    <w:p w14:paraId="664511CD" w14:textId="77777777" w:rsidR="00BF280C" w:rsidRDefault="003A7E29" w:rsidP="00BC5410">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BF280C" w:rsidRPr="00C8579C">
        <w:rPr>
          <w:rFonts w:ascii="Tahoma" w:hAnsi="Tahoma" w:cs="Tahoma"/>
        </w:rPr>
        <w:t>len</w:t>
      </w:r>
    </w:p>
    <w:p w14:paraId="02C8D27F" w14:textId="77777777" w:rsidR="003A7E29" w:rsidRDefault="003A7E29" w:rsidP="00BC5410">
      <w:pPr>
        <w:keepNext/>
        <w:keepLines/>
        <w:rPr>
          <w:rFonts w:ascii="Tahoma" w:hAnsi="Tahoma" w:cs="Tahoma"/>
        </w:rPr>
      </w:pPr>
    </w:p>
    <w:p w14:paraId="6D4010A0" w14:textId="242D1C33" w:rsidR="003A7E29" w:rsidRDefault="003A7E29" w:rsidP="00BC5410">
      <w:pPr>
        <w:keepNext/>
        <w:keepLines/>
        <w:jc w:val="both"/>
        <w:rPr>
          <w:rFonts w:ascii="Tahoma" w:hAnsi="Tahoma" w:cs="Tahoma"/>
        </w:rPr>
      </w:pPr>
      <w:r>
        <w:rPr>
          <w:rFonts w:ascii="Tahoma" w:hAnsi="Tahoma" w:cs="Tahoma"/>
        </w:rPr>
        <w:t>V primeru, da izvajalec pisno (po elektronski pošti) obvesti naročnika</w:t>
      </w:r>
      <w:r w:rsidR="00627B53">
        <w:rPr>
          <w:rFonts w:ascii="Tahoma" w:hAnsi="Tahoma" w:cs="Tahoma"/>
        </w:rPr>
        <w:t>,</w:t>
      </w:r>
      <w:r>
        <w:rPr>
          <w:rFonts w:ascii="Tahoma" w:hAnsi="Tahoma" w:cs="Tahoma"/>
        </w:rPr>
        <w:t xml:space="preserve"> v skladu s </w:t>
      </w:r>
      <w:r w:rsidR="000C1A56">
        <w:rPr>
          <w:rFonts w:ascii="Tahoma" w:hAnsi="Tahoma" w:cs="Tahoma"/>
        </w:rPr>
        <w:t xml:space="preserve">tretjim </w:t>
      </w:r>
      <w:r>
        <w:rPr>
          <w:rFonts w:ascii="Tahoma" w:hAnsi="Tahoma" w:cs="Tahoma"/>
        </w:rPr>
        <w:t xml:space="preserve">odstavkom 9. člena tega okvirnega sporazuma, da želi baliran produkt, mora izvajalec </w:t>
      </w:r>
      <w:r w:rsidRPr="003A7E29">
        <w:rPr>
          <w:rFonts w:ascii="Tahoma" w:hAnsi="Tahoma" w:cs="Tahoma"/>
        </w:rPr>
        <w:t>po prejemu tedenskega plana odvozov produkta v razsutem stanju</w:t>
      </w:r>
      <w:r w:rsidR="00627B53">
        <w:rPr>
          <w:rFonts w:ascii="Tahoma" w:hAnsi="Tahoma" w:cs="Tahoma"/>
        </w:rPr>
        <w:t>,</w:t>
      </w:r>
      <w:r w:rsidR="00DA1456">
        <w:rPr>
          <w:rFonts w:ascii="Tahoma" w:hAnsi="Tahoma" w:cs="Tahoma"/>
        </w:rPr>
        <w:t xml:space="preserve"> </w:t>
      </w:r>
      <w:r w:rsidR="000427ED" w:rsidRPr="003A7E29">
        <w:rPr>
          <w:rFonts w:ascii="Tahoma" w:hAnsi="Tahoma" w:cs="Tahoma"/>
        </w:rPr>
        <w:t>s strani naročnika</w:t>
      </w:r>
      <w:r w:rsidR="000427ED">
        <w:rPr>
          <w:rFonts w:ascii="Tahoma" w:hAnsi="Tahoma" w:cs="Tahoma"/>
        </w:rPr>
        <w:t xml:space="preserve">, </w:t>
      </w:r>
      <w:r w:rsidR="00DA1456">
        <w:rPr>
          <w:rFonts w:ascii="Tahoma" w:hAnsi="Tahoma" w:cs="Tahoma"/>
        </w:rPr>
        <w:t>v skladu z 12. členom tega okvirnega sporazuma</w:t>
      </w:r>
      <w:r w:rsidR="00627B53">
        <w:rPr>
          <w:rFonts w:ascii="Tahoma" w:hAnsi="Tahoma" w:cs="Tahoma"/>
        </w:rPr>
        <w:t>,</w:t>
      </w:r>
      <w:r w:rsidRPr="003A7E29">
        <w:rPr>
          <w:rFonts w:ascii="Tahoma" w:hAnsi="Tahoma" w:cs="Tahoma"/>
        </w:rPr>
        <w:t xml:space="preserve">  v roku enega (1) koledarskega dne do 15.00 ure opredeliti število odvozov produkta, ki ga želi v baliranem stanju</w:t>
      </w:r>
      <w:r>
        <w:rPr>
          <w:rFonts w:ascii="Tahoma" w:hAnsi="Tahoma" w:cs="Tahoma"/>
        </w:rPr>
        <w:t>.</w:t>
      </w:r>
    </w:p>
    <w:p w14:paraId="4DCAB6B3" w14:textId="77777777" w:rsidR="003A7E29" w:rsidRDefault="003A7E29" w:rsidP="00BC5410">
      <w:pPr>
        <w:keepNext/>
        <w:keepLines/>
        <w:jc w:val="both"/>
        <w:rPr>
          <w:rFonts w:ascii="Tahoma" w:hAnsi="Tahoma" w:cs="Tahoma"/>
        </w:rPr>
      </w:pPr>
    </w:p>
    <w:p w14:paraId="74CFC312" w14:textId="77777777" w:rsidR="00DA1456" w:rsidRDefault="00DA1456" w:rsidP="00BC5410">
      <w:pPr>
        <w:keepNext/>
        <w:keepLines/>
        <w:jc w:val="both"/>
        <w:rPr>
          <w:rFonts w:ascii="Tahoma" w:hAnsi="Tahoma" w:cs="Tahoma"/>
        </w:rPr>
      </w:pPr>
      <w:r>
        <w:rPr>
          <w:rFonts w:ascii="Tahoma" w:hAnsi="Tahoma" w:cs="Tahoma"/>
        </w:rPr>
        <w:t>Storitev baliranja</w:t>
      </w:r>
      <w:r w:rsidR="002C5BDE">
        <w:rPr>
          <w:rFonts w:ascii="Tahoma" w:hAnsi="Tahoma" w:cs="Tahoma"/>
        </w:rPr>
        <w:t xml:space="preserve"> </w:t>
      </w:r>
      <w:r w:rsidR="00534291">
        <w:rPr>
          <w:rFonts w:ascii="Tahoma" w:hAnsi="Tahoma" w:cs="Tahoma"/>
        </w:rPr>
        <w:t>naročnik izvajalcu</w:t>
      </w:r>
      <w:r>
        <w:rPr>
          <w:rFonts w:ascii="Tahoma" w:hAnsi="Tahoma" w:cs="Tahoma"/>
        </w:rPr>
        <w:t xml:space="preserve"> obračuna na podlagi pisne ponudbe naročnika (po elektronski pošti), ki jo naročnik posreduje izvajalcu po prejemu izvajalčeve prošnje za prevzem baliranega produkta.</w:t>
      </w:r>
    </w:p>
    <w:p w14:paraId="617B85C5" w14:textId="77777777" w:rsidR="00DA1456" w:rsidRDefault="00DA1456" w:rsidP="00BC5410">
      <w:pPr>
        <w:keepNext/>
        <w:keepLines/>
        <w:jc w:val="both"/>
        <w:rPr>
          <w:rFonts w:ascii="Tahoma" w:hAnsi="Tahoma" w:cs="Tahoma"/>
        </w:rPr>
      </w:pPr>
    </w:p>
    <w:p w14:paraId="5AC7B6B3" w14:textId="77777777" w:rsidR="002C5BDE" w:rsidRDefault="002C5BDE" w:rsidP="00BC5410">
      <w:pPr>
        <w:keepNext/>
        <w:keepLines/>
        <w:jc w:val="both"/>
        <w:rPr>
          <w:rFonts w:ascii="Tahoma" w:hAnsi="Tahoma" w:cs="Tahoma"/>
        </w:rPr>
      </w:pPr>
      <w:r>
        <w:rPr>
          <w:rFonts w:ascii="Tahoma" w:hAnsi="Tahoma" w:cs="Tahoma"/>
        </w:rPr>
        <w:t xml:space="preserve">Storitev razdiranja bal </w:t>
      </w:r>
      <w:r w:rsidR="00534291">
        <w:rPr>
          <w:rFonts w:ascii="Tahoma" w:hAnsi="Tahoma" w:cs="Tahoma"/>
        </w:rPr>
        <w:t>naročnik izvajalcu</w:t>
      </w:r>
      <w:r>
        <w:rPr>
          <w:rFonts w:ascii="Tahoma" w:hAnsi="Tahoma" w:cs="Tahoma"/>
        </w:rPr>
        <w:t xml:space="preserve"> obračuna na podlagi pisne ponudbe naročnika (po elektronski pošti), ki jo naročnik posreduje izvajalcu po prejemu izvajalčeve prošnje za prevzem razsutega produkta.</w:t>
      </w:r>
    </w:p>
    <w:p w14:paraId="3AB8CC97" w14:textId="77777777" w:rsidR="002C5BDE" w:rsidRDefault="002C5BDE" w:rsidP="00BC5410">
      <w:pPr>
        <w:keepNext/>
        <w:keepLines/>
        <w:jc w:val="both"/>
        <w:rPr>
          <w:rFonts w:ascii="Tahoma" w:hAnsi="Tahoma" w:cs="Tahoma"/>
        </w:rPr>
      </w:pPr>
    </w:p>
    <w:p w14:paraId="5E8D9558" w14:textId="0B885FCA" w:rsidR="003A7E29" w:rsidRPr="003A7E29" w:rsidRDefault="003A7E29" w:rsidP="00BC5410">
      <w:pPr>
        <w:keepNext/>
        <w:keepLines/>
        <w:jc w:val="both"/>
        <w:rPr>
          <w:rFonts w:ascii="Tahoma" w:hAnsi="Tahoma" w:cs="Tahoma"/>
        </w:rPr>
      </w:pPr>
      <w:r>
        <w:rPr>
          <w:rFonts w:ascii="Tahoma" w:hAnsi="Tahoma" w:cs="Tahoma"/>
        </w:rPr>
        <w:t>V</w:t>
      </w:r>
      <w:r w:rsidRPr="003A7E29">
        <w:rPr>
          <w:rFonts w:ascii="Tahoma" w:hAnsi="Tahoma" w:cs="Tahoma"/>
        </w:rPr>
        <w:t xml:space="preserve"> kolikor izvajalec naročniku v roku, ki je določen v </w:t>
      </w:r>
      <w:r w:rsidR="00DA1456">
        <w:rPr>
          <w:rFonts w:ascii="Tahoma" w:hAnsi="Tahoma" w:cs="Tahoma"/>
        </w:rPr>
        <w:t>prvem</w:t>
      </w:r>
      <w:r>
        <w:rPr>
          <w:rFonts w:ascii="Tahoma" w:hAnsi="Tahoma" w:cs="Tahoma"/>
        </w:rPr>
        <w:t xml:space="preserve"> odstavku tega člena</w:t>
      </w:r>
      <w:r w:rsidR="00DA1456">
        <w:rPr>
          <w:rFonts w:ascii="Tahoma" w:hAnsi="Tahoma" w:cs="Tahoma"/>
        </w:rPr>
        <w:t xml:space="preserve"> okvirnega sporazuma</w:t>
      </w:r>
      <w:r w:rsidR="00627B53">
        <w:rPr>
          <w:rFonts w:ascii="Tahoma" w:hAnsi="Tahoma" w:cs="Tahoma"/>
        </w:rPr>
        <w:t>,</w:t>
      </w:r>
      <w:r w:rsidRPr="003A7E29">
        <w:rPr>
          <w:rFonts w:ascii="Tahoma" w:hAnsi="Tahoma" w:cs="Tahoma"/>
        </w:rPr>
        <w:t xml:space="preserve"> ne pošlje korigiranega plana</w:t>
      </w:r>
      <w:r w:rsidR="000427ED" w:rsidRPr="000427ED">
        <w:rPr>
          <w:rFonts w:ascii="Tahoma" w:hAnsi="Tahoma" w:cs="Tahoma"/>
        </w:rPr>
        <w:t xml:space="preserve"> </w:t>
      </w:r>
      <w:r w:rsidR="000427ED">
        <w:rPr>
          <w:rFonts w:ascii="Tahoma" w:hAnsi="Tahoma" w:cs="Tahoma"/>
        </w:rPr>
        <w:t>(</w:t>
      </w:r>
      <w:r w:rsidR="000427ED" w:rsidRPr="000427ED">
        <w:rPr>
          <w:rFonts w:ascii="Tahoma" w:hAnsi="Tahoma" w:cs="Tahoma"/>
        </w:rPr>
        <w:t>števil</w:t>
      </w:r>
      <w:r w:rsidR="000427ED">
        <w:rPr>
          <w:rFonts w:ascii="Tahoma" w:hAnsi="Tahoma" w:cs="Tahoma"/>
        </w:rPr>
        <w:t>a</w:t>
      </w:r>
      <w:r w:rsidR="000427ED" w:rsidRPr="000427ED">
        <w:rPr>
          <w:rFonts w:ascii="Tahoma" w:hAnsi="Tahoma" w:cs="Tahoma"/>
        </w:rPr>
        <w:t xml:space="preserve"> odvozov produkta, ki ga želi v baliranem stanju</w:t>
      </w:r>
      <w:r w:rsidR="000427ED">
        <w:rPr>
          <w:rFonts w:ascii="Tahoma" w:hAnsi="Tahoma" w:cs="Tahoma"/>
        </w:rPr>
        <w:t>)</w:t>
      </w:r>
      <w:r w:rsidRPr="003A7E29">
        <w:rPr>
          <w:rFonts w:ascii="Tahoma" w:hAnsi="Tahoma" w:cs="Tahoma"/>
        </w:rPr>
        <w:t xml:space="preserve">, velja prvotni plan, ki ga je poslal naročnik izvajalcu za odvoz produkta </w:t>
      </w:r>
      <w:r>
        <w:rPr>
          <w:rFonts w:ascii="Tahoma" w:hAnsi="Tahoma" w:cs="Tahoma"/>
        </w:rPr>
        <w:t>v celoti v razsutem stanju.</w:t>
      </w:r>
    </w:p>
    <w:p w14:paraId="78A73EA9" w14:textId="77777777" w:rsidR="003A7E29" w:rsidRDefault="003A7E29" w:rsidP="00BC5410">
      <w:pPr>
        <w:keepNext/>
        <w:keepLines/>
        <w:jc w:val="both"/>
        <w:rPr>
          <w:rFonts w:ascii="Tahoma" w:hAnsi="Tahoma" w:cs="Tahoma"/>
        </w:rPr>
      </w:pPr>
    </w:p>
    <w:p w14:paraId="431BD69A" w14:textId="77777777" w:rsidR="003A7E29" w:rsidRPr="003A7E29" w:rsidRDefault="003A7E29" w:rsidP="00BC5410">
      <w:pPr>
        <w:keepNext/>
        <w:keepLines/>
        <w:jc w:val="both"/>
        <w:rPr>
          <w:rFonts w:ascii="Tahoma" w:hAnsi="Tahoma" w:cs="Tahoma"/>
        </w:rPr>
      </w:pPr>
      <w:r>
        <w:rPr>
          <w:rFonts w:ascii="Tahoma" w:hAnsi="Tahoma" w:cs="Tahoma"/>
        </w:rPr>
        <w:t>I</w:t>
      </w:r>
      <w:r w:rsidRPr="003A7E29">
        <w:rPr>
          <w:rFonts w:ascii="Tahoma" w:hAnsi="Tahoma" w:cs="Tahoma"/>
        </w:rPr>
        <w:t>zvajalec</w:t>
      </w:r>
      <w:r>
        <w:rPr>
          <w:rFonts w:ascii="Tahoma" w:hAnsi="Tahoma" w:cs="Tahoma"/>
        </w:rPr>
        <w:t xml:space="preserve"> je</w:t>
      </w:r>
      <w:r w:rsidRPr="003A7E29">
        <w:rPr>
          <w:rFonts w:ascii="Tahoma" w:hAnsi="Tahoma" w:cs="Tahoma"/>
        </w:rPr>
        <w:t xml:space="preserve"> dolžan morebitne naknadne spremembe naročila produkta v baliranem stanju</w:t>
      </w:r>
      <w:r w:rsidR="00627B53">
        <w:rPr>
          <w:rFonts w:ascii="Tahoma" w:hAnsi="Tahoma" w:cs="Tahoma"/>
        </w:rPr>
        <w:t>,</w:t>
      </w:r>
      <w:r w:rsidRPr="003A7E29">
        <w:rPr>
          <w:rFonts w:ascii="Tahoma" w:hAnsi="Tahoma" w:cs="Tahoma"/>
        </w:rPr>
        <w:t xml:space="preserve"> iz </w:t>
      </w:r>
      <w:r w:rsidR="00627B53">
        <w:rPr>
          <w:rFonts w:ascii="Tahoma" w:hAnsi="Tahoma" w:cs="Tahoma"/>
        </w:rPr>
        <w:t xml:space="preserve">prvega </w:t>
      </w:r>
      <w:r>
        <w:rPr>
          <w:rFonts w:ascii="Tahoma" w:hAnsi="Tahoma" w:cs="Tahoma"/>
        </w:rPr>
        <w:t>odstavka</w:t>
      </w:r>
      <w:r w:rsidRPr="003A7E29">
        <w:rPr>
          <w:rFonts w:ascii="Tahoma" w:hAnsi="Tahoma" w:cs="Tahoma"/>
        </w:rPr>
        <w:t xml:space="preserve"> tega člena </w:t>
      </w:r>
      <w:r>
        <w:rPr>
          <w:rFonts w:ascii="Tahoma" w:hAnsi="Tahoma" w:cs="Tahoma"/>
        </w:rPr>
        <w:t>okvirnega sporazuma</w:t>
      </w:r>
      <w:r w:rsidR="00627B53">
        <w:rPr>
          <w:rFonts w:ascii="Tahoma" w:hAnsi="Tahoma" w:cs="Tahoma"/>
        </w:rPr>
        <w:t>,</w:t>
      </w:r>
      <w:r w:rsidRPr="003A7E29">
        <w:rPr>
          <w:rFonts w:ascii="Tahoma" w:hAnsi="Tahoma" w:cs="Tahoma"/>
        </w:rPr>
        <w:t xml:space="preserve"> sporočiti naročniku najkasneje dva (2) delovna </w:t>
      </w:r>
      <w:r>
        <w:rPr>
          <w:rFonts w:ascii="Tahoma" w:hAnsi="Tahoma" w:cs="Tahoma"/>
        </w:rPr>
        <w:t>dneva pred predvideno spremembo.</w:t>
      </w:r>
    </w:p>
    <w:p w14:paraId="1E049981" w14:textId="77777777" w:rsidR="003A7E29" w:rsidRDefault="003A7E29" w:rsidP="00BC5410">
      <w:pPr>
        <w:keepNext/>
        <w:keepLines/>
        <w:jc w:val="both"/>
        <w:rPr>
          <w:rFonts w:ascii="Tahoma" w:hAnsi="Tahoma" w:cs="Tahoma"/>
        </w:rPr>
      </w:pPr>
    </w:p>
    <w:p w14:paraId="3181AF40" w14:textId="32635081" w:rsidR="003A7E29" w:rsidRDefault="003A7E29" w:rsidP="00BC5410">
      <w:pPr>
        <w:keepNext/>
        <w:keepLines/>
        <w:jc w:val="both"/>
        <w:rPr>
          <w:rFonts w:ascii="Tahoma" w:hAnsi="Tahoma" w:cs="Tahoma"/>
        </w:rPr>
      </w:pPr>
      <w:r>
        <w:rPr>
          <w:rFonts w:ascii="Tahoma" w:hAnsi="Tahoma" w:cs="Tahoma"/>
        </w:rPr>
        <w:t>K</w:t>
      </w:r>
      <w:r w:rsidRPr="003A7E29">
        <w:rPr>
          <w:rFonts w:ascii="Tahoma" w:hAnsi="Tahoma" w:cs="Tahoma"/>
        </w:rPr>
        <w:t xml:space="preserve">oličina produkta v baliranem stanju, ki </w:t>
      </w:r>
      <w:r w:rsidR="000427ED">
        <w:rPr>
          <w:rFonts w:ascii="Tahoma" w:hAnsi="Tahoma" w:cs="Tahoma"/>
        </w:rPr>
        <w:t>jo</w:t>
      </w:r>
      <w:r w:rsidRPr="003A7E29">
        <w:rPr>
          <w:rFonts w:ascii="Tahoma" w:hAnsi="Tahoma" w:cs="Tahoma"/>
        </w:rPr>
        <w:t xml:space="preserve"> bo</w:t>
      </w:r>
      <w:r w:rsidR="000427ED">
        <w:rPr>
          <w:rFonts w:ascii="Tahoma" w:hAnsi="Tahoma" w:cs="Tahoma"/>
        </w:rPr>
        <w:t xml:space="preserve"> izvajalec</w:t>
      </w:r>
      <w:r w:rsidRPr="003A7E29">
        <w:rPr>
          <w:rFonts w:ascii="Tahoma" w:hAnsi="Tahoma" w:cs="Tahoma"/>
        </w:rPr>
        <w:t xml:space="preserve"> prevzel in </w:t>
      </w:r>
      <w:r w:rsidR="000427ED">
        <w:rPr>
          <w:rFonts w:ascii="Tahoma" w:hAnsi="Tahoma" w:cs="Tahoma"/>
        </w:rPr>
        <w:t xml:space="preserve">nadaljnje </w:t>
      </w:r>
      <w:r w:rsidRPr="003A7E29">
        <w:rPr>
          <w:rFonts w:ascii="Tahoma" w:hAnsi="Tahoma" w:cs="Tahoma"/>
        </w:rPr>
        <w:t xml:space="preserve">obdelal, </w:t>
      </w:r>
      <w:r w:rsidR="00627B53">
        <w:rPr>
          <w:rFonts w:ascii="Tahoma" w:hAnsi="Tahoma" w:cs="Tahoma"/>
        </w:rPr>
        <w:t xml:space="preserve">se bo </w:t>
      </w:r>
      <w:r w:rsidRPr="003A7E29">
        <w:rPr>
          <w:rFonts w:ascii="Tahoma" w:hAnsi="Tahoma" w:cs="Tahoma"/>
        </w:rPr>
        <w:t>stehtala na uradno umerjeni tehtnici naročn</w:t>
      </w:r>
      <w:r>
        <w:rPr>
          <w:rFonts w:ascii="Tahoma" w:hAnsi="Tahoma" w:cs="Tahoma"/>
        </w:rPr>
        <w:t>ika na lokaciji RCERO Ljubljana.</w:t>
      </w:r>
    </w:p>
    <w:p w14:paraId="572CE55E" w14:textId="77777777" w:rsidR="00E51E22" w:rsidRDefault="00E51E22" w:rsidP="00BC5410">
      <w:pPr>
        <w:keepNext/>
        <w:keepLines/>
        <w:jc w:val="both"/>
        <w:rPr>
          <w:rFonts w:ascii="Tahoma" w:hAnsi="Tahoma" w:cs="Tahoma"/>
        </w:rPr>
      </w:pPr>
    </w:p>
    <w:p w14:paraId="70682D0C" w14:textId="77777777" w:rsidR="00DA1456" w:rsidRDefault="00DA1456" w:rsidP="00BC5410">
      <w:pPr>
        <w:keepNext/>
        <w:keepLines/>
        <w:suppressAutoHyphens/>
        <w:jc w:val="both"/>
        <w:rPr>
          <w:rFonts w:ascii="Tahoma" w:hAnsi="Tahoma" w:cs="Tahoma"/>
          <w:color w:val="000000"/>
        </w:rPr>
      </w:pPr>
      <w:r>
        <w:rPr>
          <w:rFonts w:ascii="Tahoma" w:hAnsi="Tahoma" w:cs="Tahoma"/>
          <w:color w:val="000000"/>
        </w:rPr>
        <w:lastRenderedPageBreak/>
        <w:t xml:space="preserve">Naročnik bo izvajalcu za storitev baliranja </w:t>
      </w:r>
      <w:r w:rsidR="00534291">
        <w:rPr>
          <w:rFonts w:ascii="Tahoma" w:hAnsi="Tahoma" w:cs="Tahoma"/>
          <w:color w:val="000000"/>
        </w:rPr>
        <w:t xml:space="preserve">ter storitev razdiranja bal </w:t>
      </w:r>
      <w:r>
        <w:rPr>
          <w:rFonts w:ascii="Tahoma" w:hAnsi="Tahoma" w:cs="Tahoma"/>
          <w:color w:val="000000"/>
        </w:rPr>
        <w:t xml:space="preserve">izstavil račun </w:t>
      </w:r>
      <w:r w:rsidRPr="00654335">
        <w:rPr>
          <w:rFonts w:ascii="Tahoma" w:hAnsi="Tahoma" w:cs="Tahoma"/>
          <w:color w:val="000000"/>
        </w:rPr>
        <w:t xml:space="preserve">za izvedene storitve </w:t>
      </w:r>
      <w:r>
        <w:rPr>
          <w:rFonts w:ascii="Tahoma" w:hAnsi="Tahoma" w:cs="Tahoma"/>
          <w:color w:val="000000"/>
        </w:rPr>
        <w:t>baliranja</w:t>
      </w:r>
      <w:r w:rsidRPr="00654335">
        <w:rPr>
          <w:rFonts w:ascii="Tahoma" w:hAnsi="Tahoma" w:cs="Tahoma"/>
          <w:color w:val="000000"/>
        </w:rPr>
        <w:t xml:space="preserve"> </w:t>
      </w:r>
      <w:r w:rsidR="00534291">
        <w:rPr>
          <w:rFonts w:ascii="Tahoma" w:hAnsi="Tahoma" w:cs="Tahoma"/>
          <w:color w:val="000000"/>
        </w:rPr>
        <w:t xml:space="preserve">ter storitve razdiranja bal </w:t>
      </w:r>
      <w:r w:rsidRPr="00654335">
        <w:rPr>
          <w:rFonts w:ascii="Tahoma" w:hAnsi="Tahoma" w:cs="Tahoma"/>
          <w:color w:val="000000"/>
        </w:rPr>
        <w:t>do petega (5.) dne v tekočem mesecu za pretekli mesec</w:t>
      </w:r>
      <w:r>
        <w:rPr>
          <w:rFonts w:ascii="Tahoma" w:hAnsi="Tahoma" w:cs="Tahoma"/>
          <w:color w:val="000000"/>
        </w:rPr>
        <w:t xml:space="preserve">. </w:t>
      </w:r>
      <w:r w:rsidRPr="00654335">
        <w:rPr>
          <w:rFonts w:ascii="Tahoma" w:hAnsi="Tahoma" w:cs="Tahoma"/>
          <w:color w:val="000000"/>
        </w:rPr>
        <w:t>Priloga računa je tudi spisek tehtalnih listov za pretekli mesec, ki ga potrdita in podpišeta obe stranki okvirnega sporazuma oziroma njuna predstavnika.</w:t>
      </w:r>
    </w:p>
    <w:p w14:paraId="679526C2" w14:textId="77777777" w:rsidR="00DA1456" w:rsidRDefault="00DA1456" w:rsidP="00BC5410">
      <w:pPr>
        <w:keepNext/>
        <w:keepLines/>
        <w:suppressAutoHyphens/>
        <w:jc w:val="both"/>
        <w:rPr>
          <w:rFonts w:ascii="Tahoma" w:hAnsi="Tahoma" w:cs="Tahoma"/>
          <w:color w:val="000000"/>
        </w:rPr>
      </w:pPr>
    </w:p>
    <w:p w14:paraId="5FFCD4FD" w14:textId="77777777" w:rsidR="00DA1456" w:rsidRDefault="00DA1456" w:rsidP="00BC5410">
      <w:pPr>
        <w:keepNext/>
        <w:keepLines/>
        <w:suppressAutoHyphens/>
        <w:jc w:val="both"/>
        <w:rPr>
          <w:rFonts w:ascii="Tahoma" w:hAnsi="Tahoma" w:cs="Tahoma"/>
          <w:color w:val="000000"/>
        </w:rPr>
      </w:pPr>
      <w:r w:rsidRPr="00654335">
        <w:rPr>
          <w:rFonts w:ascii="Tahoma" w:hAnsi="Tahoma" w:cs="Tahoma"/>
          <w:color w:val="000000"/>
        </w:rPr>
        <w:t xml:space="preserve">Račun za </w:t>
      </w:r>
      <w:r>
        <w:rPr>
          <w:rFonts w:ascii="Tahoma" w:hAnsi="Tahoma" w:cs="Tahoma"/>
          <w:color w:val="000000"/>
        </w:rPr>
        <w:t>izvedene storitve baliranja</w:t>
      </w:r>
      <w:r w:rsidR="00534291" w:rsidRPr="00534291">
        <w:rPr>
          <w:rFonts w:ascii="Tahoma" w:hAnsi="Tahoma" w:cs="Tahoma"/>
          <w:color w:val="000000"/>
        </w:rPr>
        <w:t xml:space="preserve"> ter storitve razdiranja bal</w:t>
      </w:r>
      <w:r w:rsidRPr="00654335">
        <w:rPr>
          <w:rFonts w:ascii="Tahoma" w:hAnsi="Tahoma" w:cs="Tahoma"/>
          <w:color w:val="000000"/>
        </w:rPr>
        <w:t xml:space="preserve"> zapade v plačilo v tridesetih (30) koledarskih dneh od dneva izstavitve računa.</w:t>
      </w:r>
    </w:p>
    <w:p w14:paraId="1A8EAF5F" w14:textId="77777777" w:rsidR="00D51B26" w:rsidRDefault="00D51B26" w:rsidP="00BC5410">
      <w:pPr>
        <w:keepNext/>
        <w:keepLines/>
        <w:jc w:val="both"/>
        <w:rPr>
          <w:rFonts w:ascii="Tahoma" w:hAnsi="Tahoma" w:cs="Tahoma"/>
        </w:rPr>
      </w:pPr>
    </w:p>
    <w:p w14:paraId="6EEA8CA7" w14:textId="77777777" w:rsidR="003A7E29" w:rsidRDefault="003A7E29" w:rsidP="00BC5410">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3722C4E6" w14:textId="77777777" w:rsidR="00B41EBC" w:rsidRDefault="00B41EBC" w:rsidP="00BC5410">
      <w:pPr>
        <w:keepNext/>
        <w:keepLines/>
        <w:rPr>
          <w:rFonts w:ascii="Tahoma" w:hAnsi="Tahoma" w:cs="Tahoma"/>
        </w:rPr>
      </w:pPr>
    </w:p>
    <w:p w14:paraId="4BE88A7D" w14:textId="4F03ED92" w:rsidR="00C755BB" w:rsidRPr="000022D0" w:rsidRDefault="000022D0" w:rsidP="00BC5410">
      <w:pPr>
        <w:keepNext/>
        <w:keepLines/>
        <w:jc w:val="both"/>
        <w:rPr>
          <w:rFonts w:ascii="Tahoma" w:hAnsi="Tahoma" w:cs="Tahoma"/>
        </w:rPr>
      </w:pPr>
      <w:r w:rsidRPr="000022D0">
        <w:rPr>
          <w:rFonts w:ascii="Tahoma" w:hAnsi="Tahoma" w:cs="Tahoma"/>
          <w:bCs/>
        </w:rPr>
        <w:t>Izvajalec mora biti za prvi prevzem</w:t>
      </w:r>
      <w:r w:rsidR="00534291">
        <w:rPr>
          <w:rFonts w:ascii="Tahoma" w:hAnsi="Tahoma" w:cs="Tahoma"/>
          <w:bCs/>
        </w:rPr>
        <w:t>, odvoz</w:t>
      </w:r>
      <w:r w:rsidRPr="000022D0">
        <w:rPr>
          <w:rFonts w:ascii="Tahoma" w:hAnsi="Tahoma" w:cs="Tahoma"/>
          <w:bCs/>
        </w:rPr>
        <w:t xml:space="preserve"> in nadaljnjo obdelavo produkta, ki dnevno nastaja v obratu MBO RCERO Ljubljana, pripravljen najkasneje v osmih (8) dneh od </w:t>
      </w:r>
      <w:r w:rsidR="00534291">
        <w:rPr>
          <w:rFonts w:ascii="Tahoma" w:hAnsi="Tahoma" w:cs="Tahoma"/>
          <w:bCs/>
        </w:rPr>
        <w:t>sklenitve</w:t>
      </w:r>
      <w:r w:rsidR="00534291" w:rsidRPr="000022D0">
        <w:rPr>
          <w:rFonts w:ascii="Tahoma" w:hAnsi="Tahoma" w:cs="Tahoma"/>
          <w:bCs/>
        </w:rPr>
        <w:t xml:space="preserve"> </w:t>
      </w:r>
      <w:r w:rsidRPr="000022D0">
        <w:rPr>
          <w:rFonts w:ascii="Tahoma" w:hAnsi="Tahoma" w:cs="Tahoma"/>
          <w:bCs/>
        </w:rPr>
        <w:t xml:space="preserve">okvirnega sporazuma. V nasprotnem primeru bo naročnik izvajalcu zaračunal </w:t>
      </w:r>
      <w:r w:rsidR="000427ED">
        <w:rPr>
          <w:rFonts w:ascii="Tahoma" w:hAnsi="Tahoma" w:cs="Tahoma"/>
          <w:bCs/>
        </w:rPr>
        <w:t xml:space="preserve">pogodbeno </w:t>
      </w:r>
      <w:r w:rsidRPr="000022D0">
        <w:rPr>
          <w:rFonts w:ascii="Tahoma" w:hAnsi="Tahoma" w:cs="Tahoma"/>
          <w:bCs/>
        </w:rPr>
        <w:t xml:space="preserve">kazen, skladno z določili </w:t>
      </w:r>
      <w:r w:rsidR="006413A2" w:rsidRPr="000022D0">
        <w:rPr>
          <w:rFonts w:ascii="Tahoma" w:hAnsi="Tahoma" w:cs="Tahoma"/>
          <w:bCs/>
        </w:rPr>
        <w:t>1</w:t>
      </w:r>
      <w:r w:rsidR="006413A2">
        <w:rPr>
          <w:rFonts w:ascii="Tahoma" w:hAnsi="Tahoma" w:cs="Tahoma"/>
          <w:bCs/>
        </w:rPr>
        <w:t>9</w:t>
      </w:r>
      <w:r w:rsidRPr="000022D0">
        <w:rPr>
          <w:rFonts w:ascii="Tahoma" w:hAnsi="Tahoma" w:cs="Tahoma"/>
          <w:bCs/>
        </w:rPr>
        <w:t>. člena tega okvirnega sporazuma.</w:t>
      </w:r>
    </w:p>
    <w:p w14:paraId="3315BC92" w14:textId="77777777" w:rsidR="00C755BB" w:rsidRPr="00C755BB" w:rsidRDefault="00C755BB" w:rsidP="00BC5410">
      <w:pPr>
        <w:keepNext/>
        <w:keepLines/>
        <w:jc w:val="both"/>
        <w:rPr>
          <w:rFonts w:ascii="Tahoma" w:hAnsi="Tahoma" w:cs="Tahoma"/>
        </w:rPr>
      </w:pPr>
    </w:p>
    <w:p w14:paraId="63EFFABD" w14:textId="77777777" w:rsidR="00C755BB" w:rsidRPr="00C755BB" w:rsidRDefault="00C755BB" w:rsidP="00BC5410">
      <w:pPr>
        <w:keepNext/>
        <w:keepLines/>
        <w:jc w:val="both"/>
        <w:rPr>
          <w:rFonts w:ascii="Tahoma" w:hAnsi="Tahoma" w:cs="Tahoma"/>
        </w:rPr>
      </w:pPr>
      <w:r w:rsidRPr="00C755BB">
        <w:rPr>
          <w:rFonts w:ascii="Tahoma" w:hAnsi="Tahoma" w:cs="Tahoma"/>
        </w:rPr>
        <w:t>Naročnik bo v primeru začasne zaustavitve obdelave MKO (npr. zaradi tehničnih težav, ipd.) in posledično zaustavljenega pridobivanja produkta o tem izvajalca obvestil takoj, oziroma najkasneje na dan, ko bo do zaustavitve prišlo.</w:t>
      </w:r>
    </w:p>
    <w:p w14:paraId="08730C5D" w14:textId="77777777" w:rsidR="00C755BB" w:rsidRPr="00C755BB" w:rsidRDefault="00C755BB" w:rsidP="00BC5410">
      <w:pPr>
        <w:keepNext/>
        <w:keepLines/>
        <w:jc w:val="both"/>
        <w:rPr>
          <w:rFonts w:ascii="Tahoma" w:hAnsi="Tahoma" w:cs="Tahoma"/>
        </w:rPr>
      </w:pPr>
    </w:p>
    <w:p w14:paraId="40AE0E3F" w14:textId="64BDD73F" w:rsidR="00C755BB" w:rsidRPr="00C755BB" w:rsidRDefault="00C755BB" w:rsidP="00BC5410">
      <w:pPr>
        <w:keepNext/>
        <w:keepLines/>
        <w:jc w:val="both"/>
        <w:rPr>
          <w:rFonts w:ascii="Tahoma" w:hAnsi="Tahoma" w:cs="Tahoma"/>
        </w:rPr>
      </w:pPr>
      <w:r w:rsidRPr="00C755BB">
        <w:rPr>
          <w:rFonts w:ascii="Tahoma" w:hAnsi="Tahoma" w:cs="Tahoma"/>
        </w:rPr>
        <w:t>Za prevzem produkta</w:t>
      </w:r>
      <w:r w:rsidR="000427ED">
        <w:rPr>
          <w:rFonts w:ascii="Tahoma" w:hAnsi="Tahoma" w:cs="Tahoma"/>
        </w:rPr>
        <w:t xml:space="preserve"> in odvoz</w:t>
      </w:r>
      <w:r w:rsidRPr="00C755BB">
        <w:rPr>
          <w:rFonts w:ascii="Tahoma" w:hAnsi="Tahoma" w:cs="Tahoma"/>
        </w:rPr>
        <w:t xml:space="preserve"> </w:t>
      </w:r>
      <w:r w:rsidR="000427ED">
        <w:rPr>
          <w:rFonts w:ascii="Tahoma" w:hAnsi="Tahoma" w:cs="Tahoma"/>
        </w:rPr>
        <w:t xml:space="preserve">ter </w:t>
      </w:r>
      <w:r w:rsidRPr="00C755BB">
        <w:rPr>
          <w:rFonts w:ascii="Tahoma" w:hAnsi="Tahoma" w:cs="Tahoma"/>
        </w:rPr>
        <w:t xml:space="preserve">nadaljnjo obdelavo je zadolžen izvajalec, ki mora pri izvajanju storitev upoštevati veljavna navodila in pogoje na lokaciji RCERO Ljubljana, ki jih sprejme naročnik in z njimi seznani izvajalca. </w:t>
      </w:r>
    </w:p>
    <w:p w14:paraId="70656525" w14:textId="77777777" w:rsidR="00C755BB" w:rsidRDefault="00C755BB" w:rsidP="00BC5410">
      <w:pPr>
        <w:keepNext/>
        <w:keepLines/>
        <w:rPr>
          <w:rFonts w:ascii="Tahoma" w:hAnsi="Tahoma" w:cs="Tahoma"/>
        </w:rPr>
      </w:pPr>
    </w:p>
    <w:p w14:paraId="7CE6299C" w14:textId="77777777" w:rsidR="00B41EBC" w:rsidRDefault="0088378D" w:rsidP="00BC5410">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B41EBC">
        <w:rPr>
          <w:rFonts w:ascii="Tahoma" w:hAnsi="Tahoma" w:cs="Tahoma"/>
        </w:rPr>
        <w:t>len</w:t>
      </w:r>
    </w:p>
    <w:p w14:paraId="24D7388A" w14:textId="77777777" w:rsidR="0088378D" w:rsidRDefault="0088378D" w:rsidP="00BC5410">
      <w:pPr>
        <w:keepNext/>
        <w:keepLines/>
        <w:rPr>
          <w:rFonts w:ascii="Tahoma" w:hAnsi="Tahoma" w:cs="Tahoma"/>
        </w:rPr>
      </w:pPr>
    </w:p>
    <w:p w14:paraId="6FA0CB24" w14:textId="5E47401E" w:rsidR="00474E85" w:rsidRDefault="00474E85" w:rsidP="00BC5410">
      <w:pPr>
        <w:keepNext/>
        <w:keepLines/>
        <w:jc w:val="both"/>
        <w:rPr>
          <w:rFonts w:ascii="Tahoma" w:hAnsi="Tahoma" w:cs="Tahoma"/>
        </w:rPr>
      </w:pPr>
      <w:r>
        <w:rPr>
          <w:rFonts w:ascii="Tahoma" w:hAnsi="Tahoma" w:cs="Tahoma"/>
        </w:rPr>
        <w:t>N</w:t>
      </w:r>
      <w:r w:rsidRPr="00DE214F">
        <w:rPr>
          <w:rFonts w:ascii="Tahoma" w:hAnsi="Tahoma" w:cs="Tahoma"/>
        </w:rPr>
        <w:t xml:space="preserve">aročnik bo odvoze </w:t>
      </w:r>
      <w:r>
        <w:rPr>
          <w:rFonts w:ascii="Tahoma" w:hAnsi="Tahoma" w:cs="Tahoma"/>
        </w:rPr>
        <w:t xml:space="preserve">produkta naročal </w:t>
      </w:r>
      <w:r w:rsidRPr="00DE214F">
        <w:rPr>
          <w:rFonts w:ascii="Tahoma" w:hAnsi="Tahoma" w:cs="Tahoma"/>
        </w:rPr>
        <w:t>tedensko</w:t>
      </w:r>
      <w:r w:rsidR="000427ED">
        <w:rPr>
          <w:rFonts w:ascii="Tahoma" w:hAnsi="Tahoma" w:cs="Tahoma"/>
        </w:rPr>
        <w:t>,</w:t>
      </w:r>
      <w:r w:rsidRPr="00DE214F">
        <w:rPr>
          <w:rFonts w:ascii="Tahoma" w:hAnsi="Tahoma" w:cs="Tahoma"/>
        </w:rPr>
        <w:t xml:space="preserve"> v pisni obliki po elektronsk</w:t>
      </w:r>
      <w:r w:rsidR="000427ED">
        <w:rPr>
          <w:rFonts w:ascii="Tahoma" w:hAnsi="Tahoma" w:cs="Tahoma"/>
        </w:rPr>
        <w:t>i</w:t>
      </w:r>
      <w:r w:rsidRPr="00DE214F">
        <w:rPr>
          <w:rFonts w:ascii="Tahoma" w:hAnsi="Tahoma" w:cs="Tahoma"/>
        </w:rPr>
        <w:t xml:space="preserve"> pošt</w:t>
      </w:r>
      <w:r w:rsidR="000427ED">
        <w:rPr>
          <w:rFonts w:ascii="Tahoma" w:hAnsi="Tahoma" w:cs="Tahoma"/>
        </w:rPr>
        <w:t>i</w:t>
      </w:r>
      <w:r>
        <w:rPr>
          <w:rFonts w:ascii="Tahoma" w:hAnsi="Tahoma" w:cs="Tahoma"/>
        </w:rPr>
        <w:t>,</w:t>
      </w:r>
      <w:r w:rsidRPr="00DE214F">
        <w:rPr>
          <w:rFonts w:ascii="Tahoma" w:hAnsi="Tahoma" w:cs="Tahoma"/>
        </w:rPr>
        <w:t xml:space="preserve"> in sicer najkasneje </w:t>
      </w:r>
      <w:r>
        <w:rPr>
          <w:rFonts w:ascii="Tahoma" w:hAnsi="Tahoma" w:cs="Tahoma"/>
        </w:rPr>
        <w:t xml:space="preserve">tri (3) delovne dni pred prvim delovnim dnem v prihodnjem tednu. </w:t>
      </w:r>
      <w:r w:rsidRPr="00DE214F">
        <w:rPr>
          <w:rFonts w:ascii="Tahoma" w:hAnsi="Tahoma" w:cs="Tahoma"/>
        </w:rPr>
        <w:t xml:space="preserve">Naročnik bo v naročilu odvozov opredelil </w:t>
      </w:r>
      <w:r>
        <w:rPr>
          <w:rFonts w:ascii="Tahoma" w:hAnsi="Tahoma" w:cs="Tahoma"/>
        </w:rPr>
        <w:t>obliko produkta</w:t>
      </w:r>
      <w:r w:rsidR="000427ED">
        <w:rPr>
          <w:rFonts w:ascii="Tahoma" w:hAnsi="Tahoma" w:cs="Tahoma"/>
        </w:rPr>
        <w:t xml:space="preserve"> (razsuto/bale)</w:t>
      </w:r>
      <w:r>
        <w:rPr>
          <w:rFonts w:ascii="Tahoma" w:hAnsi="Tahoma" w:cs="Tahoma"/>
        </w:rPr>
        <w:t xml:space="preserve"> in </w:t>
      </w:r>
      <w:r w:rsidRPr="00DE214F">
        <w:rPr>
          <w:rFonts w:ascii="Tahoma" w:hAnsi="Tahoma" w:cs="Tahoma"/>
        </w:rPr>
        <w:t xml:space="preserve">količino </w:t>
      </w:r>
      <w:r>
        <w:rPr>
          <w:rFonts w:ascii="Tahoma" w:hAnsi="Tahoma" w:cs="Tahoma"/>
        </w:rPr>
        <w:t>(</w:t>
      </w:r>
      <w:r w:rsidRPr="00DE214F">
        <w:rPr>
          <w:rFonts w:ascii="Tahoma" w:hAnsi="Tahoma" w:cs="Tahoma"/>
        </w:rPr>
        <w:t>v tonah</w:t>
      </w:r>
      <w:r>
        <w:rPr>
          <w:rFonts w:ascii="Tahoma" w:hAnsi="Tahoma" w:cs="Tahoma"/>
        </w:rPr>
        <w:t xml:space="preserve"> oz. kamionih), ki jo mora izvajalec prevzeti, </w:t>
      </w:r>
      <w:r w:rsidRPr="00DE214F">
        <w:rPr>
          <w:rFonts w:ascii="Tahoma" w:hAnsi="Tahoma" w:cs="Tahoma"/>
        </w:rPr>
        <w:t xml:space="preserve">za vsak </w:t>
      </w:r>
      <w:r>
        <w:rPr>
          <w:rFonts w:ascii="Tahoma" w:hAnsi="Tahoma" w:cs="Tahoma"/>
        </w:rPr>
        <w:t xml:space="preserve">delovni </w:t>
      </w:r>
      <w:r w:rsidRPr="00DE214F">
        <w:rPr>
          <w:rFonts w:ascii="Tahoma" w:hAnsi="Tahoma" w:cs="Tahoma"/>
        </w:rPr>
        <w:t xml:space="preserve">dan </w:t>
      </w:r>
      <w:r>
        <w:rPr>
          <w:rFonts w:ascii="Tahoma" w:hAnsi="Tahoma" w:cs="Tahoma"/>
        </w:rPr>
        <w:t xml:space="preserve">v tednu </w:t>
      </w:r>
      <w:r w:rsidRPr="00DE214F">
        <w:rPr>
          <w:rFonts w:ascii="Tahoma" w:hAnsi="Tahoma" w:cs="Tahoma"/>
        </w:rPr>
        <w:t xml:space="preserve">posebej. Morebitne </w:t>
      </w:r>
      <w:r>
        <w:rPr>
          <w:rFonts w:ascii="Tahoma" w:hAnsi="Tahoma" w:cs="Tahoma"/>
        </w:rPr>
        <w:t xml:space="preserve">urgentne </w:t>
      </w:r>
      <w:r w:rsidRPr="00DE214F">
        <w:rPr>
          <w:rFonts w:ascii="Tahoma" w:hAnsi="Tahoma" w:cs="Tahoma"/>
        </w:rPr>
        <w:t xml:space="preserve">spremembe naročil </w:t>
      </w:r>
      <w:r>
        <w:rPr>
          <w:rFonts w:ascii="Tahoma" w:hAnsi="Tahoma" w:cs="Tahoma"/>
        </w:rPr>
        <w:t>odvozov</w:t>
      </w:r>
      <w:r w:rsidRPr="00DE214F">
        <w:rPr>
          <w:rFonts w:ascii="Tahoma" w:hAnsi="Tahoma" w:cs="Tahoma"/>
        </w:rPr>
        <w:t xml:space="preserve"> bo naročnik </w:t>
      </w:r>
      <w:r w:rsidR="000427ED">
        <w:rPr>
          <w:rFonts w:ascii="Tahoma" w:hAnsi="Tahoma" w:cs="Tahoma"/>
        </w:rPr>
        <w:t xml:space="preserve">izvajalcu </w:t>
      </w:r>
      <w:r w:rsidRPr="00DE214F">
        <w:rPr>
          <w:rFonts w:ascii="Tahoma" w:hAnsi="Tahoma" w:cs="Tahoma"/>
        </w:rPr>
        <w:t>posredoval</w:t>
      </w:r>
      <w:r>
        <w:rPr>
          <w:rFonts w:ascii="Tahoma" w:hAnsi="Tahoma" w:cs="Tahoma"/>
        </w:rPr>
        <w:t xml:space="preserve"> pisno (po elektronski pošti) </w:t>
      </w:r>
      <w:r w:rsidRPr="00DE214F">
        <w:rPr>
          <w:rFonts w:ascii="Tahoma" w:hAnsi="Tahoma" w:cs="Tahoma"/>
        </w:rPr>
        <w:t>en</w:t>
      </w:r>
      <w:r>
        <w:rPr>
          <w:rFonts w:ascii="Tahoma" w:hAnsi="Tahoma" w:cs="Tahoma"/>
        </w:rPr>
        <w:t xml:space="preserve"> (1)</w:t>
      </w:r>
      <w:r w:rsidRPr="00DE214F">
        <w:rPr>
          <w:rFonts w:ascii="Tahoma" w:hAnsi="Tahoma" w:cs="Tahoma"/>
        </w:rPr>
        <w:t xml:space="preserve"> delovni dan pred predviden</w:t>
      </w:r>
      <w:r>
        <w:rPr>
          <w:rFonts w:ascii="Tahoma" w:hAnsi="Tahoma" w:cs="Tahoma"/>
        </w:rPr>
        <w:t>im</w:t>
      </w:r>
      <w:r w:rsidRPr="00DE214F">
        <w:rPr>
          <w:rFonts w:ascii="Tahoma" w:hAnsi="Tahoma" w:cs="Tahoma"/>
        </w:rPr>
        <w:t xml:space="preserve"> </w:t>
      </w:r>
      <w:r>
        <w:rPr>
          <w:rFonts w:ascii="Tahoma" w:hAnsi="Tahoma" w:cs="Tahoma"/>
        </w:rPr>
        <w:t>odvozom</w:t>
      </w:r>
      <w:r w:rsidRPr="00DE214F">
        <w:rPr>
          <w:rFonts w:ascii="Tahoma" w:hAnsi="Tahoma" w:cs="Tahoma"/>
        </w:rPr>
        <w:t xml:space="preserve"> do 1</w:t>
      </w:r>
      <w:r>
        <w:rPr>
          <w:rFonts w:ascii="Tahoma" w:hAnsi="Tahoma" w:cs="Tahoma"/>
        </w:rPr>
        <w:t>5.00</w:t>
      </w:r>
      <w:r w:rsidRPr="00DE214F">
        <w:rPr>
          <w:rFonts w:ascii="Tahoma" w:hAnsi="Tahoma" w:cs="Tahoma"/>
        </w:rPr>
        <w:t xml:space="preserve"> ure.</w:t>
      </w:r>
    </w:p>
    <w:p w14:paraId="069E0916" w14:textId="77777777" w:rsidR="009325C4" w:rsidRDefault="009325C4" w:rsidP="00BC5410">
      <w:pPr>
        <w:keepNext/>
        <w:keepLines/>
        <w:jc w:val="both"/>
        <w:rPr>
          <w:rFonts w:ascii="Tahoma" w:hAnsi="Tahoma" w:cs="Tahoma"/>
          <w:bCs/>
        </w:rPr>
      </w:pPr>
    </w:p>
    <w:p w14:paraId="77CF3EC5" w14:textId="77777777" w:rsidR="0088378D" w:rsidRPr="00C8579C" w:rsidRDefault="0088378D" w:rsidP="00BC5410">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64A80B18" w14:textId="77777777" w:rsidR="00BF280C" w:rsidRPr="00C8579C" w:rsidRDefault="00BF280C" w:rsidP="00BC5410">
      <w:pPr>
        <w:keepNext/>
        <w:keepLines/>
        <w:ind w:left="426"/>
        <w:jc w:val="center"/>
        <w:rPr>
          <w:rFonts w:ascii="Tahoma" w:hAnsi="Tahoma" w:cs="Tahoma"/>
        </w:rPr>
      </w:pPr>
    </w:p>
    <w:p w14:paraId="1DBE778E" w14:textId="0D9F6450" w:rsidR="00474E85" w:rsidRDefault="00474E85" w:rsidP="00BC5410">
      <w:pPr>
        <w:keepNext/>
        <w:keepLines/>
        <w:jc w:val="both"/>
        <w:rPr>
          <w:rFonts w:ascii="Tahoma" w:hAnsi="Tahoma" w:cs="Tahoma"/>
        </w:rPr>
      </w:pPr>
      <w:r>
        <w:rPr>
          <w:rFonts w:ascii="Tahoma" w:hAnsi="Tahoma" w:cs="Tahoma"/>
        </w:rPr>
        <w:t>Izvajalec je dolžan naročniku</w:t>
      </w:r>
      <w:r w:rsidR="000427ED">
        <w:rPr>
          <w:rFonts w:ascii="Tahoma" w:hAnsi="Tahoma" w:cs="Tahoma"/>
        </w:rPr>
        <w:t>,</w:t>
      </w:r>
      <w:r>
        <w:rPr>
          <w:rFonts w:ascii="Tahoma" w:hAnsi="Tahoma" w:cs="Tahoma"/>
        </w:rPr>
        <w:t xml:space="preserve"> pred pričetkom izvajanja storitev</w:t>
      </w:r>
      <w:r w:rsidR="000427ED">
        <w:rPr>
          <w:rFonts w:ascii="Tahoma" w:hAnsi="Tahoma" w:cs="Tahoma"/>
        </w:rPr>
        <w:t>,</w:t>
      </w:r>
      <w:r>
        <w:rPr>
          <w:rFonts w:ascii="Tahoma" w:hAnsi="Tahoma" w:cs="Tahoma"/>
        </w:rPr>
        <w:t xml:space="preserve"> dostaviti elektronski seznam vseh vozil (kamionov in priklopnikov), ki bodo vstopala v območje RCERO Ljubljana zaradi odvoza produkta po tem okvirnem sporazumu. Seznam mora vsebovati</w:t>
      </w:r>
      <w:r w:rsidR="00627B53">
        <w:rPr>
          <w:rFonts w:ascii="Tahoma" w:hAnsi="Tahoma" w:cs="Tahoma"/>
        </w:rPr>
        <w:t>:</w:t>
      </w:r>
      <w:r>
        <w:rPr>
          <w:rFonts w:ascii="Tahoma" w:hAnsi="Tahoma" w:cs="Tahoma"/>
        </w:rPr>
        <w:t xml:space="preserve"> št. tega okvirnega sporazuma, naziv in sedež izvajalca, naziv in sedež morebitnega podizvajalca, številko iz evidence prevoznikov odpadkov pri ARSO, registrsko označbo vozila, njegovo lastno težo in skupno dovoljeno maso. V primeru sprememb mora izvajalec nemudoma dostaviti naročniku nov elektronski seznam z označenimi spremembami, v vsakem primeru pa pred prvim vstopom </w:t>
      </w:r>
      <w:r w:rsidR="00534291">
        <w:rPr>
          <w:rFonts w:ascii="Tahoma" w:hAnsi="Tahoma" w:cs="Tahoma"/>
        </w:rPr>
        <w:t xml:space="preserve">novo </w:t>
      </w:r>
      <w:r>
        <w:rPr>
          <w:rFonts w:ascii="Tahoma" w:hAnsi="Tahoma" w:cs="Tahoma"/>
        </w:rPr>
        <w:t xml:space="preserve">dodanih vozil v območje RCERO Ljubljana. Elektronski seznam </w:t>
      </w:r>
      <w:r w:rsidR="00534291">
        <w:rPr>
          <w:rFonts w:ascii="Tahoma" w:hAnsi="Tahoma" w:cs="Tahoma"/>
        </w:rPr>
        <w:t>izvajalec</w:t>
      </w:r>
      <w:r>
        <w:rPr>
          <w:rFonts w:ascii="Tahoma" w:hAnsi="Tahoma" w:cs="Tahoma"/>
        </w:rPr>
        <w:t xml:space="preserve"> posreduje naročniku po elektronsk</w:t>
      </w:r>
      <w:r w:rsidR="00534291">
        <w:rPr>
          <w:rFonts w:ascii="Tahoma" w:hAnsi="Tahoma" w:cs="Tahoma"/>
        </w:rPr>
        <w:t>i</w:t>
      </w:r>
      <w:r>
        <w:rPr>
          <w:rFonts w:ascii="Tahoma" w:hAnsi="Tahoma" w:cs="Tahoma"/>
        </w:rPr>
        <w:t xml:space="preserve"> pošt</w:t>
      </w:r>
      <w:r w:rsidR="00534291">
        <w:rPr>
          <w:rFonts w:ascii="Tahoma" w:hAnsi="Tahoma" w:cs="Tahoma"/>
        </w:rPr>
        <w:t>i</w:t>
      </w:r>
      <w:r>
        <w:rPr>
          <w:rFonts w:ascii="Tahoma" w:hAnsi="Tahoma" w:cs="Tahoma"/>
        </w:rPr>
        <w:t>.</w:t>
      </w:r>
    </w:p>
    <w:p w14:paraId="2EFD4247" w14:textId="77777777" w:rsidR="00474E85" w:rsidRDefault="00474E85" w:rsidP="00BC5410">
      <w:pPr>
        <w:keepNext/>
        <w:keepLines/>
        <w:jc w:val="both"/>
        <w:rPr>
          <w:rFonts w:ascii="Tahoma" w:hAnsi="Tahoma" w:cs="Tahoma"/>
        </w:rPr>
      </w:pPr>
    </w:p>
    <w:p w14:paraId="44E46067" w14:textId="77777777" w:rsidR="00474E85" w:rsidRDefault="00474E85" w:rsidP="00BC5410">
      <w:pPr>
        <w:keepNext/>
        <w:keepLines/>
        <w:jc w:val="both"/>
        <w:rPr>
          <w:rFonts w:ascii="Tahoma" w:hAnsi="Tahoma" w:cs="Tahoma"/>
        </w:rPr>
      </w:pPr>
      <w:r>
        <w:rPr>
          <w:rFonts w:ascii="Tahoma" w:hAnsi="Tahoma" w:cs="Tahoma"/>
        </w:rPr>
        <w:t>Vozilu, katerega registrske označbe ne bo na posredovanem seznamu, vstop v območje RCERO</w:t>
      </w:r>
      <w:r w:rsidR="00534291">
        <w:rPr>
          <w:rFonts w:ascii="Tahoma" w:hAnsi="Tahoma" w:cs="Tahoma"/>
        </w:rPr>
        <w:t xml:space="preserve"> Ljubljana</w:t>
      </w:r>
      <w:r>
        <w:rPr>
          <w:rFonts w:ascii="Tahoma" w:hAnsi="Tahoma" w:cs="Tahoma"/>
        </w:rPr>
        <w:t xml:space="preserve"> ne bo dovoljen. Vse morebitne stroške zaradi zavrnitve vstopa v tem primeru nosi izvajalec.</w:t>
      </w:r>
    </w:p>
    <w:p w14:paraId="08533B9E" w14:textId="77777777" w:rsidR="00474E85" w:rsidRDefault="00474E85" w:rsidP="00BC5410">
      <w:pPr>
        <w:keepNext/>
        <w:keepLines/>
        <w:jc w:val="both"/>
        <w:rPr>
          <w:rFonts w:ascii="Tahoma" w:hAnsi="Tahoma" w:cs="Tahoma"/>
        </w:rPr>
      </w:pPr>
    </w:p>
    <w:p w14:paraId="7C22DAF6" w14:textId="77777777" w:rsidR="00474E85" w:rsidRDefault="00474E85" w:rsidP="00BC5410">
      <w:pPr>
        <w:keepNext/>
        <w:keepLines/>
        <w:jc w:val="both"/>
        <w:rPr>
          <w:rFonts w:ascii="Tahoma" w:hAnsi="Tahoma" w:cs="Tahoma"/>
        </w:rPr>
      </w:pPr>
      <w:r w:rsidRPr="00037056">
        <w:rPr>
          <w:rFonts w:ascii="Tahoma" w:hAnsi="Tahoma" w:cs="Tahoma"/>
        </w:rPr>
        <w:t>Vozila izvajalca, ki vršijo odvoz produkt</w:t>
      </w:r>
      <w:r>
        <w:rPr>
          <w:rFonts w:ascii="Tahoma" w:hAnsi="Tahoma" w:cs="Tahoma"/>
        </w:rPr>
        <w:t>a</w:t>
      </w:r>
      <w:r w:rsidRPr="00037056">
        <w:rPr>
          <w:rFonts w:ascii="Tahoma" w:hAnsi="Tahoma" w:cs="Tahoma"/>
        </w:rPr>
        <w:t xml:space="preserve">, morajo </w:t>
      </w:r>
      <w:r>
        <w:rPr>
          <w:rFonts w:ascii="Tahoma" w:hAnsi="Tahoma" w:cs="Tahoma"/>
        </w:rPr>
        <w:t>ob</w:t>
      </w:r>
      <w:r w:rsidRPr="00037056">
        <w:rPr>
          <w:rFonts w:ascii="Tahoma" w:hAnsi="Tahoma" w:cs="Tahoma"/>
        </w:rPr>
        <w:t xml:space="preserve"> prihod</w:t>
      </w:r>
      <w:r>
        <w:rPr>
          <w:rFonts w:ascii="Tahoma" w:hAnsi="Tahoma" w:cs="Tahoma"/>
        </w:rPr>
        <w:t>u na</w:t>
      </w:r>
      <w:r w:rsidRPr="00037056">
        <w:rPr>
          <w:rFonts w:ascii="Tahoma" w:hAnsi="Tahoma" w:cs="Tahoma"/>
        </w:rPr>
        <w:t xml:space="preserve"> in</w:t>
      </w:r>
      <w:r>
        <w:rPr>
          <w:rFonts w:ascii="Tahoma" w:hAnsi="Tahoma" w:cs="Tahoma"/>
        </w:rPr>
        <w:t xml:space="preserve"> </w:t>
      </w:r>
      <w:r w:rsidRPr="002474B7">
        <w:rPr>
          <w:rFonts w:ascii="Tahoma" w:hAnsi="Tahoma" w:cs="Tahoma"/>
          <w:color w:val="000000"/>
        </w:rPr>
        <w:t xml:space="preserve">ob odhodu z </w:t>
      </w:r>
      <w:r w:rsidRPr="00037056">
        <w:rPr>
          <w:rFonts w:ascii="Tahoma" w:hAnsi="Tahoma" w:cs="Tahoma"/>
        </w:rPr>
        <w:t>lokacije RCERO Ljubljana peljati preko</w:t>
      </w:r>
      <w:r>
        <w:rPr>
          <w:rFonts w:ascii="Tahoma" w:hAnsi="Tahoma" w:cs="Tahoma"/>
        </w:rPr>
        <w:t xml:space="preserve"> </w:t>
      </w:r>
      <w:r w:rsidRPr="002474B7">
        <w:rPr>
          <w:rFonts w:ascii="Tahoma" w:hAnsi="Tahoma" w:cs="Tahoma"/>
          <w:color w:val="000000"/>
        </w:rPr>
        <w:t xml:space="preserve">uradno umerjene </w:t>
      </w:r>
      <w:r w:rsidRPr="00037056">
        <w:rPr>
          <w:rFonts w:ascii="Tahoma" w:hAnsi="Tahoma" w:cs="Tahoma"/>
        </w:rPr>
        <w:t>tehtnice</w:t>
      </w:r>
      <w:r>
        <w:rPr>
          <w:rFonts w:ascii="Tahoma" w:hAnsi="Tahoma" w:cs="Tahoma"/>
        </w:rPr>
        <w:t xml:space="preserve"> naročnika na </w:t>
      </w:r>
      <w:r w:rsidRPr="005C5541">
        <w:rPr>
          <w:rFonts w:ascii="Tahoma" w:hAnsi="Tahoma" w:cs="Tahoma"/>
        </w:rPr>
        <w:t>lokaciji RCERO Ljubljana</w:t>
      </w:r>
      <w:r w:rsidRPr="00037056">
        <w:rPr>
          <w:rFonts w:ascii="Tahoma" w:hAnsi="Tahoma" w:cs="Tahoma"/>
        </w:rPr>
        <w:t xml:space="preserve"> zaradi ugotavljanj</w:t>
      </w:r>
      <w:r w:rsidR="00627B53">
        <w:rPr>
          <w:rFonts w:ascii="Tahoma" w:hAnsi="Tahoma" w:cs="Tahoma"/>
        </w:rPr>
        <w:t>a</w:t>
      </w:r>
      <w:r w:rsidRPr="00037056">
        <w:rPr>
          <w:rFonts w:ascii="Tahoma" w:hAnsi="Tahoma" w:cs="Tahoma"/>
        </w:rPr>
        <w:t xml:space="preserve"> </w:t>
      </w:r>
      <w:r w:rsidR="00627B53">
        <w:rPr>
          <w:rFonts w:ascii="Tahoma" w:hAnsi="Tahoma" w:cs="Tahoma"/>
        </w:rPr>
        <w:t>mase</w:t>
      </w:r>
      <w:r w:rsidRPr="00037056">
        <w:rPr>
          <w:rFonts w:ascii="Tahoma" w:hAnsi="Tahoma" w:cs="Tahoma"/>
        </w:rPr>
        <w:t xml:space="preserve"> oziroma količine produkt</w:t>
      </w:r>
      <w:r>
        <w:rPr>
          <w:rFonts w:ascii="Tahoma" w:hAnsi="Tahoma" w:cs="Tahoma"/>
        </w:rPr>
        <w:t>a</w:t>
      </w:r>
      <w:r w:rsidRPr="00037056">
        <w:rPr>
          <w:rFonts w:ascii="Tahoma" w:hAnsi="Tahoma" w:cs="Tahoma"/>
        </w:rPr>
        <w:t>, ki je osnova za obračun in vodenje evidenc.</w:t>
      </w:r>
    </w:p>
    <w:p w14:paraId="603702E8" w14:textId="77777777" w:rsidR="00474E85" w:rsidRPr="00037056" w:rsidRDefault="00474E85" w:rsidP="00BC5410">
      <w:pPr>
        <w:keepNext/>
        <w:keepLines/>
        <w:jc w:val="both"/>
        <w:rPr>
          <w:rFonts w:ascii="Tahoma" w:hAnsi="Tahoma" w:cs="Tahoma"/>
        </w:rPr>
      </w:pPr>
    </w:p>
    <w:p w14:paraId="39775BB8" w14:textId="77777777" w:rsidR="00474E85" w:rsidRDefault="00474E85" w:rsidP="00BC5410">
      <w:pPr>
        <w:keepNext/>
        <w:keepLines/>
        <w:jc w:val="both"/>
        <w:rPr>
          <w:rFonts w:ascii="Tahoma" w:hAnsi="Tahoma" w:cs="Tahoma"/>
        </w:rPr>
      </w:pPr>
      <w:r>
        <w:rPr>
          <w:rFonts w:ascii="Tahoma" w:hAnsi="Tahoma" w:cs="Tahoma"/>
        </w:rPr>
        <w:t xml:space="preserve">Nakladanje produkta </w:t>
      </w:r>
      <w:r w:rsidRPr="002E419A">
        <w:rPr>
          <w:rFonts w:ascii="Tahoma" w:hAnsi="Tahoma" w:cs="Tahoma"/>
        </w:rPr>
        <w:t xml:space="preserve">in izdajo tehtalnih listov </w:t>
      </w:r>
      <w:r>
        <w:rPr>
          <w:rFonts w:ascii="Tahoma" w:hAnsi="Tahoma" w:cs="Tahoma"/>
        </w:rPr>
        <w:t xml:space="preserve">bo zagotovil naročnik. </w:t>
      </w:r>
      <w:r w:rsidRPr="005D654E">
        <w:rPr>
          <w:rFonts w:ascii="Tahoma" w:hAnsi="Tahoma" w:cs="Tahoma"/>
        </w:rPr>
        <w:t>Produkt se prevzema na oddajnih mestih v obratu MBO RCERO Ljubljana, vsak delovni dan</w:t>
      </w:r>
      <w:r>
        <w:rPr>
          <w:rFonts w:ascii="Tahoma" w:hAnsi="Tahoma" w:cs="Tahoma"/>
        </w:rPr>
        <w:t>, tj. od ponedeljka do petka</w:t>
      </w:r>
      <w:r w:rsidRPr="005D654E">
        <w:rPr>
          <w:rFonts w:ascii="Tahoma" w:hAnsi="Tahoma" w:cs="Tahoma"/>
        </w:rPr>
        <w:t>.</w:t>
      </w:r>
      <w:r>
        <w:rPr>
          <w:rFonts w:ascii="Tahoma" w:hAnsi="Tahoma" w:cs="Tahoma"/>
        </w:rPr>
        <w:t xml:space="preserve"> Sprejem vozil na vhodni tehtnici</w:t>
      </w:r>
      <w:r w:rsidR="00AD2F98" w:rsidRPr="00AD2F98">
        <w:rPr>
          <w:rFonts w:ascii="Tahoma" w:hAnsi="Tahoma" w:cs="Tahoma"/>
        </w:rPr>
        <w:t xml:space="preserve"> na lokaciji RCERO Ljubljana</w:t>
      </w:r>
      <w:r>
        <w:rPr>
          <w:rFonts w:ascii="Tahoma" w:hAnsi="Tahoma" w:cs="Tahoma"/>
        </w:rPr>
        <w:t xml:space="preserve"> je med 6</w:t>
      </w:r>
      <w:r w:rsidRPr="005D654E">
        <w:rPr>
          <w:rFonts w:ascii="Tahoma" w:hAnsi="Tahoma" w:cs="Tahoma"/>
        </w:rPr>
        <w:t xml:space="preserve">.00 </w:t>
      </w:r>
      <w:r>
        <w:rPr>
          <w:rFonts w:ascii="Tahoma" w:hAnsi="Tahoma" w:cs="Tahoma"/>
        </w:rPr>
        <w:t>in</w:t>
      </w:r>
      <w:r w:rsidRPr="005D654E">
        <w:rPr>
          <w:rFonts w:ascii="Tahoma" w:hAnsi="Tahoma" w:cs="Tahoma"/>
        </w:rPr>
        <w:t xml:space="preserve"> 1</w:t>
      </w:r>
      <w:r>
        <w:rPr>
          <w:rFonts w:ascii="Tahoma" w:hAnsi="Tahoma" w:cs="Tahoma"/>
        </w:rPr>
        <w:t>9</w:t>
      </w:r>
      <w:r w:rsidRPr="005D654E">
        <w:rPr>
          <w:rFonts w:ascii="Tahoma" w:hAnsi="Tahoma" w:cs="Tahoma"/>
        </w:rPr>
        <w:t>.00 ur</w:t>
      </w:r>
      <w:r>
        <w:rPr>
          <w:rFonts w:ascii="Tahoma" w:hAnsi="Tahoma" w:cs="Tahoma"/>
        </w:rPr>
        <w:t>o oziroma v skladu z najavo naročnika. Nakladanje produkta ob sobotah je možno po predhodnem dogovoru</w:t>
      </w:r>
      <w:r w:rsidRPr="005D654E">
        <w:rPr>
          <w:rFonts w:ascii="Tahoma" w:hAnsi="Tahoma" w:cs="Tahoma"/>
        </w:rPr>
        <w:t xml:space="preserve">. </w:t>
      </w:r>
    </w:p>
    <w:p w14:paraId="330668BA" w14:textId="77777777" w:rsidR="005B4BB7" w:rsidRDefault="005B4BB7" w:rsidP="00BC5410">
      <w:pPr>
        <w:keepNext/>
        <w:keepLines/>
        <w:jc w:val="both"/>
        <w:rPr>
          <w:rFonts w:ascii="Tahoma" w:hAnsi="Tahoma" w:cs="Tahoma"/>
        </w:rPr>
      </w:pPr>
    </w:p>
    <w:p w14:paraId="17EC7AF8" w14:textId="77777777" w:rsidR="00971DC6" w:rsidRPr="00C6266C" w:rsidRDefault="00C6266C" w:rsidP="00BC5410">
      <w:pPr>
        <w:keepNext/>
        <w:keepLines/>
        <w:numPr>
          <w:ilvl w:val="0"/>
          <w:numId w:val="6"/>
        </w:numPr>
        <w:tabs>
          <w:tab w:val="clear" w:pos="1440"/>
          <w:tab w:val="left" w:pos="851"/>
          <w:tab w:val="left" w:pos="1702"/>
        </w:tabs>
        <w:ind w:hanging="1440"/>
        <w:jc w:val="both"/>
        <w:rPr>
          <w:rFonts w:ascii="Tahoma" w:hAnsi="Tahoma" w:cs="Tahoma"/>
          <w:b/>
        </w:rPr>
      </w:pPr>
      <w:r w:rsidRPr="00C6266C">
        <w:rPr>
          <w:rFonts w:ascii="Tahoma" w:hAnsi="Tahoma" w:cs="Tahoma"/>
          <w:b/>
        </w:rPr>
        <w:t>VIŠJA SILA</w:t>
      </w:r>
    </w:p>
    <w:p w14:paraId="663635F0" w14:textId="77777777" w:rsidR="002474B7" w:rsidRPr="00C8579C" w:rsidRDefault="002474B7"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8C01AB8" w14:textId="77777777" w:rsidR="002474B7" w:rsidRPr="00C8579C" w:rsidRDefault="002474B7" w:rsidP="00BC5410">
      <w:pPr>
        <w:keepNext/>
        <w:keepLines/>
        <w:tabs>
          <w:tab w:val="left" w:pos="851"/>
          <w:tab w:val="left" w:pos="1702"/>
        </w:tabs>
        <w:ind w:left="1440"/>
        <w:jc w:val="both"/>
        <w:rPr>
          <w:rFonts w:ascii="Tahoma" w:hAnsi="Tahoma" w:cs="Tahoma"/>
          <w:b/>
        </w:rPr>
      </w:pPr>
    </w:p>
    <w:p w14:paraId="39EFD1C0" w14:textId="071C07EC" w:rsidR="0001085E" w:rsidRDefault="0001085E" w:rsidP="0001085E">
      <w:pPr>
        <w:keepNext/>
        <w:keepLines/>
        <w:jc w:val="both"/>
        <w:rPr>
          <w:rFonts w:ascii="Tahoma" w:hAnsi="Tahoma" w:cs="Tahoma"/>
        </w:rPr>
      </w:pPr>
      <w:r w:rsidRPr="00005980">
        <w:rPr>
          <w:rFonts w:ascii="Tahoma" w:hAnsi="Tahoma" w:cs="Tahoma"/>
        </w:rPr>
        <w:t xml:space="preserve">Ne glede na določila tega okvirnega sporazuma, </w:t>
      </w:r>
      <w:r>
        <w:rPr>
          <w:rFonts w:ascii="Tahoma" w:hAnsi="Tahoma" w:cs="Tahoma"/>
        </w:rPr>
        <w:t>izvajalec</w:t>
      </w:r>
      <w:r w:rsidRPr="00005980">
        <w:rPr>
          <w:rFonts w:ascii="Tahoma" w:hAnsi="Tahoma" w:cs="Tahoma"/>
        </w:rPr>
        <w:t xml:space="preserve"> ne bo podvržen prekinitvi okvirnega sporazuma zaradi neizpolnitve obveznosti, zakasnitev v izvajanju ali drugih napakah pri izvršitvi njegovih obveznosti po okvirnem sporazumu, če so le-te posledica višje sile. </w:t>
      </w:r>
    </w:p>
    <w:p w14:paraId="404E8818" w14:textId="77777777" w:rsidR="0001085E" w:rsidRPr="00005980" w:rsidRDefault="0001085E" w:rsidP="0001085E">
      <w:pPr>
        <w:keepNext/>
        <w:keepLines/>
        <w:jc w:val="both"/>
        <w:rPr>
          <w:rFonts w:ascii="Tahoma" w:hAnsi="Tahoma" w:cs="Tahoma"/>
        </w:rPr>
      </w:pPr>
    </w:p>
    <w:p w14:paraId="1FC7D64A" w14:textId="669CFAF7" w:rsidR="0001085E" w:rsidRPr="00005980" w:rsidRDefault="0001085E" w:rsidP="0001085E">
      <w:pPr>
        <w:keepNext/>
        <w:keepLines/>
        <w:tabs>
          <w:tab w:val="left" w:pos="1418"/>
          <w:tab w:val="left" w:pos="1702"/>
        </w:tabs>
        <w:jc w:val="both"/>
        <w:rPr>
          <w:rFonts w:ascii="Tahoma" w:hAnsi="Tahoma" w:cs="Tahoma"/>
        </w:rPr>
      </w:pPr>
      <w:r w:rsidRPr="00005980">
        <w:rPr>
          <w:rFonts w:ascii="Tahoma" w:hAnsi="Tahoma" w:cs="Tahoma"/>
        </w:rPr>
        <w:t xml:space="preserve">Višja sila pomeni zunanji vzrok, neodvisen od volje in vpliva katere koli stranke okvirnega sporazuma, ki je nepričakovan in nenaden in se mu ob splošni skrbnosti ni bilo moč izogniti in ga odvrniti, takšne okoliščine pa so se pojavile po sklenitvi okvirnega sporazuma. Če je izvedba </w:t>
      </w:r>
      <w:r w:rsidR="00DC293A">
        <w:rPr>
          <w:rFonts w:ascii="Tahoma" w:hAnsi="Tahoma" w:cs="Tahoma"/>
        </w:rPr>
        <w:t>storitev</w:t>
      </w:r>
      <w:r w:rsidRPr="00005980">
        <w:rPr>
          <w:rFonts w:ascii="Tahoma" w:hAnsi="Tahoma" w:cs="Tahoma"/>
        </w:rPr>
        <w:t xml:space="preserve"> delno ali v celoti motena oziroma preprečena zaradi dogodkov višje sile, je </w:t>
      </w:r>
      <w:r>
        <w:rPr>
          <w:rFonts w:ascii="Tahoma" w:hAnsi="Tahoma" w:cs="Tahoma"/>
        </w:rPr>
        <w:t>izvajalec</w:t>
      </w:r>
      <w:r w:rsidRPr="00005980">
        <w:rPr>
          <w:rFonts w:ascii="Tahoma" w:hAnsi="Tahoma" w:cs="Tahoma"/>
        </w:rPr>
        <w:t xml:space="preserve"> o tem dolžan obvestiti </w:t>
      </w:r>
      <w:r w:rsidR="00DC293A">
        <w:rPr>
          <w:rFonts w:ascii="Tahoma" w:hAnsi="Tahoma" w:cs="Tahoma"/>
        </w:rPr>
        <w:t>naročnika</w:t>
      </w:r>
      <w:r w:rsidRPr="00005980">
        <w:rPr>
          <w:rFonts w:ascii="Tahoma" w:hAnsi="Tahoma" w:cs="Tahoma"/>
        </w:rPr>
        <w:t xml:space="preserve"> nemudoma oziroma takoj, ko je to mogoče, najkasneje pa v dveh (2) delovnih dneh po nastanku le-teh in pri tem tudi navesti vzroke zamude ter okvirni/pričakovani dejanski rok </w:t>
      </w:r>
      <w:r>
        <w:rPr>
          <w:rFonts w:ascii="Tahoma" w:hAnsi="Tahoma" w:cs="Tahoma"/>
        </w:rPr>
        <w:t>izvedbe</w:t>
      </w:r>
      <w:r w:rsidRPr="00005980">
        <w:rPr>
          <w:rFonts w:ascii="Tahoma" w:hAnsi="Tahoma" w:cs="Tahoma"/>
        </w:rPr>
        <w:t xml:space="preserve">. Le v tem primeru </w:t>
      </w:r>
      <w:r w:rsidR="002B69B9">
        <w:rPr>
          <w:rFonts w:ascii="Tahoma" w:hAnsi="Tahoma" w:cs="Tahoma"/>
        </w:rPr>
        <w:t>naročnik</w:t>
      </w:r>
      <w:r w:rsidRPr="00005980">
        <w:rPr>
          <w:rFonts w:ascii="Tahoma" w:hAnsi="Tahoma" w:cs="Tahoma"/>
        </w:rPr>
        <w:t xml:space="preserve"> ne bo izvajal sankcij proti </w:t>
      </w:r>
      <w:r w:rsidR="002B69B9">
        <w:rPr>
          <w:rFonts w:ascii="Tahoma" w:hAnsi="Tahoma" w:cs="Tahoma"/>
        </w:rPr>
        <w:t>izvajalcu</w:t>
      </w:r>
      <w:r w:rsidRPr="00005980">
        <w:rPr>
          <w:rFonts w:ascii="Tahoma" w:hAnsi="Tahoma" w:cs="Tahoma"/>
        </w:rPr>
        <w:t xml:space="preserve"> po </w:t>
      </w:r>
      <w:r>
        <w:rPr>
          <w:rFonts w:ascii="Tahoma" w:hAnsi="Tahoma" w:cs="Tahoma"/>
          <w:color w:val="000000"/>
        </w:rPr>
        <w:t>17</w:t>
      </w:r>
      <w:r>
        <w:rPr>
          <w:rFonts w:ascii="Tahoma" w:hAnsi="Tahoma" w:cs="Tahoma"/>
        </w:rPr>
        <w:t>., 19. ali 24.</w:t>
      </w:r>
      <w:r w:rsidRPr="00005980">
        <w:rPr>
          <w:rFonts w:ascii="Tahoma" w:hAnsi="Tahoma" w:cs="Tahoma"/>
        </w:rPr>
        <w:t xml:space="preserve"> členu </w:t>
      </w:r>
      <w:r w:rsidRPr="00005980">
        <w:rPr>
          <w:rFonts w:ascii="Tahoma" w:eastAsia="Calibri" w:hAnsi="Tahoma" w:cs="Tahoma"/>
        </w:rPr>
        <w:t>tega okvirnega sporazuma</w:t>
      </w:r>
      <w:r w:rsidRPr="00005980">
        <w:rPr>
          <w:rFonts w:ascii="Tahoma" w:hAnsi="Tahoma" w:cs="Tahoma"/>
        </w:rPr>
        <w:t>. Prav tako ga je dolžan sproti obveščati o prenehanju takih okoliščin.</w:t>
      </w:r>
    </w:p>
    <w:p w14:paraId="507498FE" w14:textId="77777777" w:rsidR="0001085E" w:rsidRPr="00005980" w:rsidRDefault="0001085E" w:rsidP="0001085E">
      <w:pPr>
        <w:keepNext/>
        <w:keepLines/>
        <w:jc w:val="both"/>
        <w:rPr>
          <w:rFonts w:ascii="Tahoma" w:hAnsi="Tahoma" w:cs="Tahoma"/>
        </w:rPr>
      </w:pPr>
    </w:p>
    <w:p w14:paraId="241E2663" w14:textId="30510A2A" w:rsidR="0001085E" w:rsidRDefault="0001085E" w:rsidP="0001085E">
      <w:pPr>
        <w:keepNext/>
        <w:keepLines/>
        <w:jc w:val="both"/>
        <w:rPr>
          <w:rFonts w:ascii="Tahoma" w:hAnsi="Tahoma" w:cs="Tahoma"/>
        </w:rPr>
      </w:pPr>
      <w:r w:rsidRPr="00005980">
        <w:rPr>
          <w:rFonts w:ascii="Tahoma" w:hAnsi="Tahoma" w:cs="Tahoma"/>
        </w:rPr>
        <w:t xml:space="preserve">Roki iz okvirnega sporazuma se podaljšajo za čas trajanja višje sile. Na zahtevo </w:t>
      </w:r>
      <w:r>
        <w:rPr>
          <w:rFonts w:ascii="Tahoma" w:hAnsi="Tahoma" w:cs="Tahoma"/>
        </w:rPr>
        <w:t>naročnika</w:t>
      </w:r>
      <w:r w:rsidRPr="00005980">
        <w:rPr>
          <w:rFonts w:ascii="Tahoma" w:hAnsi="Tahoma" w:cs="Tahoma"/>
        </w:rPr>
        <w:t xml:space="preserve"> je </w:t>
      </w:r>
      <w:r>
        <w:rPr>
          <w:rFonts w:ascii="Tahoma" w:hAnsi="Tahoma" w:cs="Tahoma"/>
        </w:rPr>
        <w:t>izvajalec</w:t>
      </w:r>
      <w:r w:rsidRPr="00005980">
        <w:rPr>
          <w:rFonts w:ascii="Tahoma" w:hAnsi="Tahoma" w:cs="Tahoma"/>
        </w:rPr>
        <w:t xml:space="preserve"> dolžan dokazati obstoj višje sile. Pomanjkanje delovne sile ali materiala pri </w:t>
      </w:r>
      <w:r>
        <w:rPr>
          <w:rFonts w:ascii="Tahoma" w:hAnsi="Tahoma" w:cs="Tahoma"/>
        </w:rPr>
        <w:t>izvajalcu</w:t>
      </w:r>
      <w:r w:rsidRPr="00005980">
        <w:rPr>
          <w:rFonts w:ascii="Tahoma" w:hAnsi="Tahoma" w:cs="Tahoma"/>
        </w:rPr>
        <w:t xml:space="preserve"> ali pri njegovih dobaviteljih se ne šteje za višjo silo, razen, če ni posledica le-te.</w:t>
      </w:r>
    </w:p>
    <w:p w14:paraId="4491E596" w14:textId="77777777" w:rsidR="0001085E" w:rsidRDefault="0001085E" w:rsidP="00BC5410">
      <w:pPr>
        <w:keepNext/>
        <w:keepLines/>
        <w:jc w:val="both"/>
        <w:rPr>
          <w:rFonts w:ascii="Tahoma" w:hAnsi="Tahoma" w:cs="Tahoma"/>
        </w:rPr>
      </w:pPr>
    </w:p>
    <w:p w14:paraId="0C476CB8" w14:textId="77777777" w:rsidR="005369A2" w:rsidRPr="00C8579C" w:rsidRDefault="005369A2" w:rsidP="00BC5410">
      <w:pPr>
        <w:keepNext/>
        <w:keepLines/>
        <w:jc w:val="both"/>
        <w:rPr>
          <w:rFonts w:ascii="Tahoma" w:hAnsi="Tahoma" w:cs="Tahoma"/>
        </w:rPr>
      </w:pPr>
    </w:p>
    <w:p w14:paraId="2B2295F4" w14:textId="77777777" w:rsidR="00B578F7" w:rsidRPr="00C8579C" w:rsidRDefault="00B578F7"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 xml:space="preserve">OBVEZNOSTI </w:t>
      </w:r>
      <w:r w:rsidR="000569BD" w:rsidRPr="00C8579C">
        <w:rPr>
          <w:rFonts w:ascii="Tahoma" w:hAnsi="Tahoma" w:cs="Tahoma"/>
          <w:b/>
        </w:rPr>
        <w:t>STRANK</w:t>
      </w:r>
      <w:r w:rsidR="004F05EC" w:rsidRPr="00C8579C">
        <w:rPr>
          <w:rFonts w:ascii="Tahoma" w:hAnsi="Tahoma" w:cs="Tahoma"/>
          <w:b/>
        </w:rPr>
        <w:t xml:space="preserve"> OKVIRNEGA SPORAZUMA</w:t>
      </w:r>
    </w:p>
    <w:p w14:paraId="68DF7393" w14:textId="77777777" w:rsidR="00B578F7" w:rsidRPr="00C8579C" w:rsidRDefault="00B578F7" w:rsidP="00BC5410">
      <w:pPr>
        <w:keepNext/>
        <w:keepLines/>
        <w:spacing w:line="288" w:lineRule="auto"/>
        <w:jc w:val="center"/>
        <w:rPr>
          <w:rFonts w:ascii="Tahoma" w:hAnsi="Tahoma" w:cs="Tahoma"/>
          <w:b/>
        </w:rPr>
      </w:pPr>
    </w:p>
    <w:p w14:paraId="5F61C89C" w14:textId="77777777" w:rsidR="00171035" w:rsidRPr="00C8579C" w:rsidRDefault="00B578F7"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559EC54" w14:textId="77777777" w:rsidR="00171035" w:rsidRPr="00C8579C" w:rsidRDefault="00171035" w:rsidP="00BC5410">
      <w:pPr>
        <w:keepNext/>
        <w:keepLines/>
        <w:jc w:val="both"/>
        <w:rPr>
          <w:rFonts w:ascii="Tahoma" w:hAnsi="Tahoma" w:cs="Tahoma"/>
        </w:rPr>
      </w:pPr>
    </w:p>
    <w:p w14:paraId="25CC1C52" w14:textId="77777777" w:rsidR="004F05EC" w:rsidRPr="00C8579C" w:rsidRDefault="004F05EC" w:rsidP="00BC5410">
      <w:pPr>
        <w:keepNext/>
        <w:keepLines/>
        <w:tabs>
          <w:tab w:val="left" w:pos="851"/>
          <w:tab w:val="left" w:pos="1702"/>
        </w:tabs>
        <w:jc w:val="both"/>
        <w:rPr>
          <w:rFonts w:ascii="Tahoma" w:hAnsi="Tahoma" w:cs="Tahoma"/>
        </w:rPr>
      </w:pPr>
      <w:r w:rsidRPr="00C8579C">
        <w:rPr>
          <w:rFonts w:ascii="Tahoma" w:hAnsi="Tahoma" w:cs="Tahoma"/>
        </w:rPr>
        <w:t>Izvajalec se obvezuje:</w:t>
      </w:r>
    </w:p>
    <w:p w14:paraId="22674C69" w14:textId="77777777" w:rsidR="00474E85" w:rsidRPr="00C509F8" w:rsidRDefault="00474E85" w:rsidP="00BC5410">
      <w:pPr>
        <w:keepNext/>
        <w:keepLines/>
        <w:numPr>
          <w:ilvl w:val="0"/>
          <w:numId w:val="14"/>
        </w:numPr>
        <w:ind w:left="426" w:hanging="426"/>
        <w:jc w:val="both"/>
        <w:rPr>
          <w:rFonts w:ascii="Tahoma" w:hAnsi="Tahoma" w:cs="Tahoma"/>
        </w:rPr>
      </w:pPr>
      <w:r w:rsidRPr="00C24835">
        <w:rPr>
          <w:rFonts w:ascii="Tahoma" w:hAnsi="Tahoma" w:cs="Tahoma"/>
        </w:rPr>
        <w:t xml:space="preserve">z naročnikom skleniti </w:t>
      </w:r>
      <w:r w:rsidRPr="00FA0B76">
        <w:rPr>
          <w:rFonts w:ascii="Tahoma" w:hAnsi="Tahoma" w:cs="Tahoma"/>
        </w:rPr>
        <w:t>Pisni sporazum, ki ureja skupne varstvene ukrepe za zagotavljanje varstva in zdravja pri delu, ki jih je potrebno upoštevati na lokaciji RCERO Ljubljana oziroma MBO RCERO Ljubljana</w:t>
      </w:r>
      <w:r w:rsidRPr="00C24835">
        <w:rPr>
          <w:rFonts w:ascii="Tahoma" w:hAnsi="Tahoma" w:cs="Tahoma"/>
        </w:rPr>
        <w:t>, ki je priloga tega okvirnega sporazuma</w:t>
      </w:r>
      <w:r>
        <w:rPr>
          <w:rFonts w:ascii="Tahoma" w:hAnsi="Tahoma" w:cs="Tahoma"/>
        </w:rPr>
        <w:t>,</w:t>
      </w:r>
    </w:p>
    <w:p w14:paraId="6FEB0AB8" w14:textId="77777777" w:rsidR="00474E85" w:rsidRPr="00C509F8" w:rsidRDefault="00474E85" w:rsidP="00BC5410">
      <w:pPr>
        <w:keepNext/>
        <w:keepLines/>
        <w:numPr>
          <w:ilvl w:val="0"/>
          <w:numId w:val="14"/>
        </w:numPr>
        <w:ind w:left="426" w:hanging="426"/>
        <w:jc w:val="both"/>
        <w:rPr>
          <w:rFonts w:ascii="Tahoma" w:hAnsi="Tahoma" w:cs="Tahoma"/>
        </w:rPr>
      </w:pPr>
      <w:r w:rsidRPr="00C509F8">
        <w:rPr>
          <w:rFonts w:ascii="Tahoma" w:hAnsi="Tahoma" w:cs="Tahoma"/>
        </w:rPr>
        <w:t xml:space="preserve">upoštevati obstoječe stanje na mikrolokaciji </w:t>
      </w:r>
      <w:r>
        <w:rPr>
          <w:rFonts w:ascii="Tahoma" w:hAnsi="Tahoma" w:cs="Tahoma"/>
        </w:rPr>
        <w:t>MBO RCERO Ljubljana</w:t>
      </w:r>
      <w:r w:rsidRPr="00C509F8">
        <w:rPr>
          <w:rFonts w:ascii="Tahoma" w:hAnsi="Tahoma" w:cs="Tahoma"/>
        </w:rPr>
        <w:t xml:space="preserve">, tako da bo izvedba predmeta okvirnega sporazuma omogočala neprekinjen delovni proces </w:t>
      </w:r>
      <w:r>
        <w:rPr>
          <w:rFonts w:ascii="Tahoma" w:hAnsi="Tahoma" w:cs="Tahoma"/>
        </w:rPr>
        <w:t>na lokaciji RCERO Ljubljana,</w:t>
      </w:r>
    </w:p>
    <w:p w14:paraId="270725FD" w14:textId="77777777" w:rsidR="00474E85" w:rsidRPr="00B15603" w:rsidRDefault="00474E85" w:rsidP="00BC5410">
      <w:pPr>
        <w:keepNext/>
        <w:keepLines/>
        <w:numPr>
          <w:ilvl w:val="0"/>
          <w:numId w:val="14"/>
        </w:numPr>
        <w:ind w:left="426" w:hanging="426"/>
        <w:jc w:val="both"/>
        <w:rPr>
          <w:rFonts w:ascii="Tahoma" w:hAnsi="Tahoma" w:cs="Tahoma"/>
        </w:rPr>
      </w:pPr>
      <w:r w:rsidRPr="00B15603">
        <w:rPr>
          <w:rFonts w:ascii="Tahoma" w:hAnsi="Tahoma" w:cs="Tahoma"/>
        </w:rPr>
        <w:t>prevzet</w:t>
      </w:r>
      <w:r>
        <w:rPr>
          <w:rFonts w:ascii="Tahoma" w:hAnsi="Tahoma" w:cs="Tahoma"/>
        </w:rPr>
        <w:t>e</w:t>
      </w:r>
      <w:r w:rsidRPr="00B15603">
        <w:rPr>
          <w:rFonts w:ascii="Tahoma" w:hAnsi="Tahoma" w:cs="Tahoma"/>
        </w:rPr>
        <w:t xml:space="preserve"> </w:t>
      </w:r>
      <w:r>
        <w:rPr>
          <w:rFonts w:ascii="Tahoma" w:hAnsi="Tahoma" w:cs="Tahoma"/>
        </w:rPr>
        <w:t>storitve</w:t>
      </w:r>
      <w:r w:rsidRPr="00B15603">
        <w:rPr>
          <w:rFonts w:ascii="Tahoma" w:hAnsi="Tahoma" w:cs="Tahoma"/>
        </w:rPr>
        <w:t xml:space="preserve"> izvršiti strokovno pravilno, vestno in kvalitetno, v skladu z vsemi veljavnimi tehničnimi predpisi, standardi in normativi, razpisnimi pogoji</w:t>
      </w:r>
      <w:r>
        <w:rPr>
          <w:rFonts w:ascii="Tahoma" w:hAnsi="Tahoma" w:cs="Tahoma"/>
        </w:rPr>
        <w:t>,</w:t>
      </w:r>
      <w:r w:rsidRPr="00B15603">
        <w:rPr>
          <w:rFonts w:ascii="Tahoma" w:hAnsi="Tahoma" w:cs="Tahoma"/>
          <w:sz w:val="22"/>
        </w:rPr>
        <w:t xml:space="preserve"> </w:t>
      </w:r>
      <w:r w:rsidRPr="00B15603">
        <w:rPr>
          <w:rFonts w:ascii="Tahoma" w:hAnsi="Tahoma" w:cs="Tahoma"/>
        </w:rPr>
        <w:t>ob tesnem sodelovanju z naročnikom (skrbnost dobrega strokovnjaka</w:t>
      </w:r>
      <w:r w:rsidR="00FC1A82">
        <w:rPr>
          <w:rFonts w:ascii="Tahoma" w:hAnsi="Tahoma" w:cs="Tahoma"/>
        </w:rPr>
        <w:t>),</w:t>
      </w:r>
    </w:p>
    <w:p w14:paraId="5849192D" w14:textId="77777777" w:rsidR="00474E85" w:rsidRPr="00C509F8" w:rsidRDefault="00474E85" w:rsidP="00BC5410">
      <w:pPr>
        <w:keepNext/>
        <w:keepLines/>
        <w:numPr>
          <w:ilvl w:val="0"/>
          <w:numId w:val="14"/>
        </w:numPr>
        <w:ind w:left="426" w:hanging="426"/>
        <w:jc w:val="both"/>
        <w:rPr>
          <w:rFonts w:ascii="Tahoma" w:hAnsi="Tahoma" w:cs="Tahoma"/>
        </w:rPr>
      </w:pPr>
      <w:r w:rsidRPr="00C509F8">
        <w:rPr>
          <w:rFonts w:ascii="Tahoma" w:hAnsi="Tahoma" w:cs="Tahoma"/>
        </w:rPr>
        <w:t xml:space="preserve">prevzeti odgovornost za izpolnjevanje varstvenih ukrepov na </w:t>
      </w:r>
      <w:r>
        <w:rPr>
          <w:rFonts w:ascii="Tahoma" w:hAnsi="Tahoma" w:cs="Tahoma"/>
        </w:rPr>
        <w:t>lokaciji RCERO Ljubljana</w:t>
      </w:r>
      <w:r w:rsidRPr="00C509F8">
        <w:rPr>
          <w:rFonts w:ascii="Tahoma" w:hAnsi="Tahoma" w:cs="Tahoma"/>
        </w:rPr>
        <w:t>,</w:t>
      </w:r>
    </w:p>
    <w:p w14:paraId="0757AB04" w14:textId="77777777" w:rsidR="00474E85" w:rsidRPr="00B15603" w:rsidRDefault="00474E85" w:rsidP="00BC5410">
      <w:pPr>
        <w:keepNext/>
        <w:keepLines/>
        <w:numPr>
          <w:ilvl w:val="0"/>
          <w:numId w:val="14"/>
        </w:numPr>
        <w:ind w:left="426" w:hanging="426"/>
        <w:jc w:val="both"/>
        <w:rPr>
          <w:rFonts w:ascii="Tahoma" w:hAnsi="Tahoma" w:cs="Tahoma"/>
        </w:rPr>
      </w:pPr>
      <w:r>
        <w:rPr>
          <w:rFonts w:ascii="Tahoma" w:hAnsi="Tahoma" w:cs="Tahoma"/>
        </w:rPr>
        <w:t>storitve</w:t>
      </w:r>
      <w:r w:rsidRPr="00B15603">
        <w:rPr>
          <w:rFonts w:ascii="Tahoma" w:hAnsi="Tahoma" w:cs="Tahoma"/>
        </w:rPr>
        <w:t xml:space="preserve"> izvajati na način, da se ne ogroža varnost in zdravje ostalih na </w:t>
      </w:r>
      <w:r>
        <w:rPr>
          <w:rFonts w:ascii="Tahoma" w:hAnsi="Tahoma" w:cs="Tahoma"/>
        </w:rPr>
        <w:t>lokaciji</w:t>
      </w:r>
      <w:r w:rsidRPr="00B15603">
        <w:rPr>
          <w:rFonts w:ascii="Tahoma" w:hAnsi="Tahoma" w:cs="Tahoma"/>
        </w:rPr>
        <w:t xml:space="preserve"> RCERO Ljubljana (preprečiti nepooblaščenim osebam dostop v delovno območje strojev, prašenje zmanjšati na najmanjšo možno stopnjo),</w:t>
      </w:r>
    </w:p>
    <w:p w14:paraId="49487FDC" w14:textId="77777777" w:rsidR="00474E85" w:rsidRDefault="00474E85" w:rsidP="00BC5410">
      <w:pPr>
        <w:keepNext/>
        <w:keepLines/>
        <w:numPr>
          <w:ilvl w:val="0"/>
          <w:numId w:val="14"/>
        </w:numPr>
        <w:ind w:left="426" w:hanging="426"/>
        <w:jc w:val="both"/>
        <w:rPr>
          <w:rFonts w:ascii="Tahoma" w:hAnsi="Tahoma" w:cs="Tahoma"/>
        </w:rPr>
      </w:pPr>
      <w:r w:rsidRPr="00902DF1">
        <w:rPr>
          <w:rFonts w:ascii="Tahoma" w:hAnsi="Tahoma" w:cs="Tahoma"/>
        </w:rPr>
        <w:t>prevzem prod</w:t>
      </w:r>
      <w:r>
        <w:rPr>
          <w:rFonts w:ascii="Tahoma" w:hAnsi="Tahoma" w:cs="Tahoma"/>
        </w:rPr>
        <w:t>u</w:t>
      </w:r>
      <w:r w:rsidRPr="00902DF1">
        <w:rPr>
          <w:rFonts w:ascii="Tahoma" w:hAnsi="Tahoma" w:cs="Tahoma"/>
        </w:rPr>
        <w:t>kt</w:t>
      </w:r>
      <w:r>
        <w:rPr>
          <w:rFonts w:ascii="Tahoma" w:hAnsi="Tahoma" w:cs="Tahoma"/>
        </w:rPr>
        <w:t>a</w:t>
      </w:r>
      <w:r w:rsidRPr="00902DF1">
        <w:rPr>
          <w:rFonts w:ascii="Tahoma" w:hAnsi="Tahoma" w:cs="Tahoma"/>
        </w:rPr>
        <w:t xml:space="preserve"> opravljati skladno z razporedom dela na </w:t>
      </w:r>
      <w:r>
        <w:rPr>
          <w:rFonts w:ascii="Tahoma" w:hAnsi="Tahoma" w:cs="Tahoma"/>
        </w:rPr>
        <w:t>lokaciji</w:t>
      </w:r>
      <w:r w:rsidRPr="00902DF1">
        <w:rPr>
          <w:rFonts w:ascii="Tahoma" w:hAnsi="Tahoma" w:cs="Tahoma"/>
        </w:rPr>
        <w:t xml:space="preserve"> RCERO Ljubljana</w:t>
      </w:r>
      <w:r>
        <w:rPr>
          <w:rFonts w:ascii="Tahoma" w:hAnsi="Tahoma" w:cs="Tahoma"/>
        </w:rPr>
        <w:t>,</w:t>
      </w:r>
    </w:p>
    <w:p w14:paraId="7D5DF8BB" w14:textId="77777777" w:rsidR="00474E85" w:rsidRPr="00902DF1" w:rsidRDefault="00474E85" w:rsidP="00BC5410">
      <w:pPr>
        <w:keepNext/>
        <w:keepLines/>
        <w:numPr>
          <w:ilvl w:val="0"/>
          <w:numId w:val="14"/>
        </w:numPr>
        <w:ind w:left="426" w:hanging="426"/>
        <w:jc w:val="both"/>
        <w:rPr>
          <w:rFonts w:ascii="Tahoma" w:hAnsi="Tahoma" w:cs="Tahoma"/>
        </w:rPr>
      </w:pPr>
      <w:r w:rsidRPr="00902DF1">
        <w:rPr>
          <w:rFonts w:ascii="Tahoma" w:hAnsi="Tahoma" w:cs="Tahoma"/>
        </w:rPr>
        <w:t>redno izvajati prevzem produkt</w:t>
      </w:r>
      <w:r>
        <w:rPr>
          <w:rFonts w:ascii="Tahoma" w:hAnsi="Tahoma" w:cs="Tahoma"/>
        </w:rPr>
        <w:t>a</w:t>
      </w:r>
      <w:r w:rsidRPr="00902DF1">
        <w:rPr>
          <w:rFonts w:ascii="Tahoma" w:hAnsi="Tahoma" w:cs="Tahoma"/>
        </w:rPr>
        <w:t>,</w:t>
      </w:r>
    </w:p>
    <w:p w14:paraId="191C07A9" w14:textId="7A6FE3D6" w:rsidR="00474E85" w:rsidRDefault="008E7ACD" w:rsidP="00BC5410">
      <w:pPr>
        <w:keepNext/>
        <w:keepLines/>
        <w:numPr>
          <w:ilvl w:val="0"/>
          <w:numId w:val="14"/>
        </w:numPr>
        <w:ind w:left="426" w:hanging="426"/>
        <w:jc w:val="both"/>
        <w:rPr>
          <w:rFonts w:ascii="Tahoma" w:hAnsi="Tahoma" w:cs="Tahoma"/>
        </w:rPr>
      </w:pPr>
      <w:r w:rsidRPr="002F3FA3">
        <w:rPr>
          <w:rFonts w:ascii="Tahoma" w:hAnsi="Tahoma" w:cs="Tahoma"/>
        </w:rPr>
        <w:t>izvajati vhodno</w:t>
      </w:r>
      <w:r>
        <w:rPr>
          <w:rFonts w:ascii="Tahoma" w:hAnsi="Tahoma" w:cs="Tahoma"/>
        </w:rPr>
        <w:t xml:space="preserve"> (tehtanje praznega vozila ob prihodu)</w:t>
      </w:r>
      <w:r w:rsidRPr="002F3FA3">
        <w:rPr>
          <w:rFonts w:ascii="Tahoma" w:hAnsi="Tahoma" w:cs="Tahoma"/>
        </w:rPr>
        <w:t xml:space="preserve"> in izhodno tehtanje</w:t>
      </w:r>
      <w:r>
        <w:rPr>
          <w:rFonts w:ascii="Tahoma" w:hAnsi="Tahoma" w:cs="Tahoma"/>
        </w:rPr>
        <w:t xml:space="preserve"> (tehtanje polnega vozila ob odhodu)</w:t>
      </w:r>
      <w:r w:rsidRPr="002F3FA3">
        <w:rPr>
          <w:rFonts w:ascii="Tahoma" w:hAnsi="Tahoma" w:cs="Tahoma"/>
        </w:rPr>
        <w:t xml:space="preserve"> na uradno umerjeni tehtnici naročnika na lokaciji RCERO Ljubljana</w:t>
      </w:r>
      <w:r w:rsidR="00474E85">
        <w:rPr>
          <w:rFonts w:ascii="Tahoma" w:hAnsi="Tahoma" w:cs="Tahoma"/>
        </w:rPr>
        <w:t>,</w:t>
      </w:r>
    </w:p>
    <w:p w14:paraId="635E9D42" w14:textId="2F54BA10" w:rsidR="00474E85" w:rsidRPr="00067254" w:rsidRDefault="00474E85" w:rsidP="00BC5410">
      <w:pPr>
        <w:keepNext/>
        <w:keepLines/>
        <w:numPr>
          <w:ilvl w:val="0"/>
          <w:numId w:val="14"/>
        </w:numPr>
        <w:ind w:left="426" w:hanging="426"/>
        <w:jc w:val="both"/>
        <w:rPr>
          <w:rFonts w:ascii="Tahoma" w:hAnsi="Tahoma" w:cs="Tahoma"/>
        </w:rPr>
      </w:pPr>
      <w:r w:rsidRPr="00067254">
        <w:rPr>
          <w:rFonts w:ascii="Tahoma" w:hAnsi="Tahoma" w:cs="Tahoma"/>
        </w:rPr>
        <w:t>pred iz</w:t>
      </w:r>
      <w:r w:rsidR="00DC293A">
        <w:rPr>
          <w:rFonts w:ascii="Tahoma" w:hAnsi="Tahoma" w:cs="Tahoma"/>
        </w:rPr>
        <w:t>stavitvijo</w:t>
      </w:r>
      <w:r w:rsidRPr="00067254">
        <w:rPr>
          <w:rFonts w:ascii="Tahoma" w:hAnsi="Tahoma" w:cs="Tahoma"/>
        </w:rPr>
        <w:t xml:space="preserve"> računa za opravljene storitve potrditi elektronske evidenčne liste v informacijskem sistemu ravnanja z odpadki (IS-Odpadki – na spletni strani ARSO),</w:t>
      </w:r>
    </w:p>
    <w:p w14:paraId="3FC3D607" w14:textId="77777777" w:rsidR="00474E85" w:rsidRDefault="00474E85" w:rsidP="00BC5410">
      <w:pPr>
        <w:keepNext/>
        <w:keepLines/>
        <w:numPr>
          <w:ilvl w:val="0"/>
          <w:numId w:val="14"/>
        </w:numPr>
        <w:ind w:left="426" w:hanging="426"/>
        <w:jc w:val="both"/>
        <w:rPr>
          <w:rFonts w:ascii="Tahoma" w:hAnsi="Tahoma" w:cs="Tahoma"/>
        </w:rPr>
      </w:pPr>
      <w:r w:rsidRPr="00D62F4A">
        <w:rPr>
          <w:rFonts w:ascii="Tahoma" w:hAnsi="Tahoma" w:cs="Tahoma"/>
        </w:rPr>
        <w:t xml:space="preserve">obveščati naročnika o </w:t>
      </w:r>
      <w:r>
        <w:rPr>
          <w:rFonts w:ascii="Tahoma" w:hAnsi="Tahoma" w:cs="Tahoma"/>
        </w:rPr>
        <w:t>vseh spremembah</w:t>
      </w:r>
      <w:r w:rsidRPr="00D62F4A">
        <w:rPr>
          <w:rFonts w:ascii="Tahoma" w:hAnsi="Tahoma" w:cs="Tahoma"/>
        </w:rPr>
        <w:t>, ki bi lahko vplivale na izvršitev obveznosti po okvirnem sporazumu</w:t>
      </w:r>
      <w:r>
        <w:rPr>
          <w:rFonts w:ascii="Tahoma" w:hAnsi="Tahoma" w:cs="Tahoma"/>
        </w:rPr>
        <w:t>,</w:t>
      </w:r>
    </w:p>
    <w:p w14:paraId="56F69758" w14:textId="77777777" w:rsidR="00474E85" w:rsidRDefault="00474E85" w:rsidP="00BC5410">
      <w:pPr>
        <w:keepNext/>
        <w:keepLines/>
        <w:numPr>
          <w:ilvl w:val="0"/>
          <w:numId w:val="14"/>
        </w:numPr>
        <w:ind w:left="426" w:hanging="426"/>
        <w:jc w:val="both"/>
        <w:rPr>
          <w:rFonts w:ascii="Tahoma" w:hAnsi="Tahoma" w:cs="Tahoma"/>
        </w:rPr>
      </w:pPr>
      <w:r>
        <w:rPr>
          <w:rFonts w:ascii="Tahoma" w:hAnsi="Tahoma" w:cs="Tahoma"/>
        </w:rPr>
        <w:t>p</w:t>
      </w:r>
      <w:r w:rsidRPr="00D62F4A">
        <w:rPr>
          <w:rFonts w:ascii="Tahoma" w:hAnsi="Tahoma" w:cs="Tahoma"/>
        </w:rPr>
        <w:t>oravnati vso morebitno nastalo škodo, ki bi jo med izvajanjem storitev povzročil na</w:t>
      </w:r>
      <w:r>
        <w:rPr>
          <w:rFonts w:ascii="Tahoma" w:hAnsi="Tahoma" w:cs="Tahoma"/>
        </w:rPr>
        <w:t xml:space="preserve"> lokaciji RCERO Ljubljana, na</w:t>
      </w:r>
      <w:r w:rsidRPr="00D62F4A">
        <w:rPr>
          <w:rFonts w:ascii="Tahoma" w:hAnsi="Tahoma" w:cs="Tahoma"/>
        </w:rPr>
        <w:t xml:space="preserve"> objekt</w:t>
      </w:r>
      <w:r>
        <w:rPr>
          <w:rFonts w:ascii="Tahoma" w:hAnsi="Tahoma" w:cs="Tahoma"/>
        </w:rPr>
        <w:t>ih ali</w:t>
      </w:r>
      <w:r w:rsidRPr="00D62F4A">
        <w:rPr>
          <w:rFonts w:ascii="Tahoma" w:hAnsi="Tahoma" w:cs="Tahoma"/>
        </w:rPr>
        <w:t xml:space="preserve"> napravah naročnika ali </w:t>
      </w:r>
      <w:r>
        <w:rPr>
          <w:rFonts w:ascii="Tahoma" w:hAnsi="Tahoma" w:cs="Tahoma"/>
        </w:rPr>
        <w:t>tretjim</w:t>
      </w:r>
      <w:r w:rsidRPr="00D62F4A">
        <w:rPr>
          <w:rFonts w:ascii="Tahoma" w:hAnsi="Tahoma" w:cs="Tahoma"/>
        </w:rPr>
        <w:t xml:space="preserve"> osebam</w:t>
      </w:r>
      <w:r>
        <w:rPr>
          <w:rFonts w:ascii="Tahoma" w:hAnsi="Tahoma" w:cs="Tahoma"/>
        </w:rPr>
        <w:t>.</w:t>
      </w:r>
    </w:p>
    <w:p w14:paraId="4D18EBC7" w14:textId="77777777" w:rsidR="00D41917" w:rsidRPr="00C8579C" w:rsidRDefault="00D41917" w:rsidP="00BC5410">
      <w:pPr>
        <w:keepNext/>
        <w:keepLines/>
        <w:ind w:left="426"/>
        <w:jc w:val="both"/>
        <w:rPr>
          <w:rFonts w:ascii="Tahoma" w:hAnsi="Tahoma" w:cs="Tahoma"/>
        </w:rPr>
      </w:pPr>
    </w:p>
    <w:p w14:paraId="5019FED8" w14:textId="77777777" w:rsidR="00DE098B" w:rsidRPr="00C8579C" w:rsidRDefault="00B578F7"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10527E3C" w14:textId="77777777" w:rsidR="006C4C08" w:rsidRPr="00C8579C" w:rsidRDefault="006C4C08" w:rsidP="00BC5410">
      <w:pPr>
        <w:keepNext/>
        <w:keepLines/>
        <w:jc w:val="both"/>
        <w:rPr>
          <w:rFonts w:ascii="Tahoma" w:hAnsi="Tahoma" w:cs="Tahoma"/>
          <w:b/>
        </w:rPr>
      </w:pPr>
    </w:p>
    <w:p w14:paraId="47C18E80" w14:textId="77777777" w:rsidR="004F05EC" w:rsidRPr="00C8579C" w:rsidRDefault="004F05EC" w:rsidP="00BC5410">
      <w:pPr>
        <w:keepNext/>
        <w:keepLines/>
        <w:tabs>
          <w:tab w:val="left" w:pos="851"/>
          <w:tab w:val="left" w:pos="1702"/>
        </w:tabs>
        <w:jc w:val="both"/>
        <w:rPr>
          <w:rFonts w:ascii="Tahoma" w:hAnsi="Tahoma" w:cs="Tahoma"/>
        </w:rPr>
      </w:pPr>
      <w:r w:rsidRPr="00C8579C">
        <w:rPr>
          <w:rFonts w:ascii="Tahoma" w:hAnsi="Tahoma" w:cs="Tahoma"/>
        </w:rPr>
        <w:t>Naročnik se obvezuje:</w:t>
      </w:r>
    </w:p>
    <w:p w14:paraId="6784A202" w14:textId="77777777" w:rsidR="00474E85" w:rsidRPr="00C509F8" w:rsidRDefault="00474E85" w:rsidP="00BC5410">
      <w:pPr>
        <w:keepNext/>
        <w:keepLines/>
        <w:numPr>
          <w:ilvl w:val="0"/>
          <w:numId w:val="15"/>
        </w:numPr>
        <w:ind w:left="426"/>
        <w:jc w:val="both"/>
        <w:rPr>
          <w:rFonts w:ascii="Tahoma" w:hAnsi="Tahoma" w:cs="Tahoma"/>
        </w:rPr>
      </w:pPr>
      <w:r w:rsidRPr="00C509F8">
        <w:rPr>
          <w:rFonts w:ascii="Tahoma" w:hAnsi="Tahoma" w:cs="Tahoma"/>
        </w:rPr>
        <w:t xml:space="preserve">z izvajalcem skleniti </w:t>
      </w:r>
      <w:r w:rsidRPr="00FA0B76">
        <w:rPr>
          <w:rFonts w:ascii="Tahoma" w:hAnsi="Tahoma" w:cs="Tahoma"/>
        </w:rPr>
        <w:t>Pisni sporazum, ki ureja skupne varstvene ukrepe za zagotavljanje varstva in zdravja pri delu, ki jih je potrebno upoštevati na lokaciji RCERO Ljubljana oziroma MBO RCERO Ljubljana</w:t>
      </w:r>
      <w:r>
        <w:rPr>
          <w:rFonts w:ascii="Tahoma" w:hAnsi="Tahoma" w:cs="Tahoma"/>
        </w:rPr>
        <w:t>, ki je priloga tega okvirnega sporazuma,</w:t>
      </w:r>
    </w:p>
    <w:p w14:paraId="66481AF0" w14:textId="77777777" w:rsidR="00474E85" w:rsidRPr="00C509F8" w:rsidRDefault="00474E85" w:rsidP="00BC5410">
      <w:pPr>
        <w:keepNext/>
        <w:keepLines/>
        <w:numPr>
          <w:ilvl w:val="0"/>
          <w:numId w:val="15"/>
        </w:numPr>
        <w:ind w:left="426"/>
        <w:jc w:val="both"/>
        <w:rPr>
          <w:rFonts w:ascii="Tahoma" w:hAnsi="Tahoma" w:cs="Tahoma"/>
        </w:rPr>
      </w:pPr>
      <w:r w:rsidRPr="00C509F8">
        <w:rPr>
          <w:rFonts w:ascii="Tahoma" w:hAnsi="Tahoma" w:cs="Tahoma"/>
        </w:rPr>
        <w:t>sodelovati z izvajalcem z namenom, da se obveznosti po okvirnem sporazumu izvrši</w:t>
      </w:r>
      <w:r>
        <w:rPr>
          <w:rFonts w:ascii="Tahoma" w:hAnsi="Tahoma" w:cs="Tahoma"/>
        </w:rPr>
        <w:t>jo</w:t>
      </w:r>
      <w:r w:rsidRPr="00C509F8">
        <w:rPr>
          <w:rFonts w:ascii="Tahoma" w:hAnsi="Tahoma" w:cs="Tahoma"/>
        </w:rPr>
        <w:t xml:space="preserve"> pravočasno,</w:t>
      </w:r>
    </w:p>
    <w:p w14:paraId="773E5ED2" w14:textId="77777777" w:rsidR="00474E85" w:rsidRDefault="00474E85" w:rsidP="00BC5410">
      <w:pPr>
        <w:keepNext/>
        <w:keepLines/>
        <w:numPr>
          <w:ilvl w:val="0"/>
          <w:numId w:val="15"/>
        </w:numPr>
        <w:ind w:left="426"/>
        <w:jc w:val="both"/>
        <w:rPr>
          <w:rFonts w:ascii="Tahoma" w:hAnsi="Tahoma" w:cs="Tahoma"/>
        </w:rPr>
      </w:pPr>
      <w:r w:rsidRPr="00C509F8">
        <w:rPr>
          <w:rFonts w:ascii="Tahoma" w:hAnsi="Tahoma" w:cs="Tahoma"/>
        </w:rPr>
        <w:t>tekoče obveščati izvajalca o vseh spremembah, ki bi lahko vplivale na izvršitev obveznosti po okvirnem sporazumu,</w:t>
      </w:r>
    </w:p>
    <w:p w14:paraId="2EC8A53C" w14:textId="77777777" w:rsidR="00474E85" w:rsidRDefault="00474E85" w:rsidP="00BC5410">
      <w:pPr>
        <w:keepNext/>
        <w:keepLines/>
        <w:numPr>
          <w:ilvl w:val="0"/>
          <w:numId w:val="15"/>
        </w:numPr>
        <w:ind w:left="426"/>
        <w:jc w:val="both"/>
        <w:rPr>
          <w:rFonts w:ascii="Tahoma" w:hAnsi="Tahoma" w:cs="Tahoma"/>
        </w:rPr>
      </w:pPr>
      <w:r>
        <w:rPr>
          <w:rFonts w:ascii="Tahoma" w:hAnsi="Tahoma" w:cs="Tahoma"/>
        </w:rPr>
        <w:lastRenderedPageBreak/>
        <w:t>izvajati nakladanje produkta na prevozna sredstva izvajalca,</w:t>
      </w:r>
    </w:p>
    <w:p w14:paraId="6277CDE1" w14:textId="77777777" w:rsidR="00474E85" w:rsidRPr="00902DF1" w:rsidRDefault="00474E85" w:rsidP="00BC5410">
      <w:pPr>
        <w:keepNext/>
        <w:keepLines/>
        <w:numPr>
          <w:ilvl w:val="0"/>
          <w:numId w:val="15"/>
        </w:numPr>
        <w:ind w:left="426"/>
        <w:jc w:val="both"/>
        <w:rPr>
          <w:rFonts w:ascii="Tahoma" w:hAnsi="Tahoma" w:cs="Tahoma"/>
        </w:rPr>
      </w:pPr>
      <w:r w:rsidRPr="00902DF1">
        <w:rPr>
          <w:rFonts w:ascii="Tahoma" w:hAnsi="Tahoma" w:cs="Tahoma"/>
        </w:rPr>
        <w:t>izvajati tehtanje produkt</w:t>
      </w:r>
      <w:r>
        <w:rPr>
          <w:rFonts w:ascii="Tahoma" w:hAnsi="Tahoma" w:cs="Tahoma"/>
        </w:rPr>
        <w:t>a</w:t>
      </w:r>
      <w:r w:rsidRPr="00902DF1">
        <w:rPr>
          <w:rFonts w:ascii="Tahoma" w:hAnsi="Tahoma" w:cs="Tahoma"/>
        </w:rPr>
        <w:t xml:space="preserve"> </w:t>
      </w:r>
      <w:r>
        <w:rPr>
          <w:rFonts w:ascii="Tahoma" w:hAnsi="Tahoma" w:cs="Tahoma"/>
        </w:rPr>
        <w:t xml:space="preserve">na uradno umerjeni tehtnici naročnika </w:t>
      </w:r>
      <w:r w:rsidRPr="00902DF1">
        <w:rPr>
          <w:rFonts w:ascii="Tahoma" w:hAnsi="Tahoma" w:cs="Tahoma"/>
        </w:rPr>
        <w:t xml:space="preserve">pred odvozom z </w:t>
      </w:r>
      <w:r>
        <w:rPr>
          <w:rFonts w:ascii="Tahoma" w:hAnsi="Tahoma" w:cs="Tahoma"/>
        </w:rPr>
        <w:t>lokacije</w:t>
      </w:r>
      <w:r w:rsidRPr="00902DF1">
        <w:rPr>
          <w:rFonts w:ascii="Tahoma" w:hAnsi="Tahoma" w:cs="Tahoma"/>
        </w:rPr>
        <w:t xml:space="preserve"> RCERO Ljubljana, </w:t>
      </w:r>
    </w:p>
    <w:p w14:paraId="29221DD6" w14:textId="77777777" w:rsidR="00474E85" w:rsidRDefault="00474E85" w:rsidP="00BC5410">
      <w:pPr>
        <w:keepNext/>
        <w:keepLines/>
        <w:numPr>
          <w:ilvl w:val="0"/>
          <w:numId w:val="15"/>
        </w:numPr>
        <w:ind w:left="426"/>
        <w:jc w:val="both"/>
        <w:rPr>
          <w:rFonts w:ascii="Tahoma" w:hAnsi="Tahoma" w:cs="Tahoma"/>
        </w:rPr>
      </w:pPr>
      <w:r>
        <w:rPr>
          <w:rFonts w:ascii="Tahoma" w:hAnsi="Tahoma" w:cs="Tahoma"/>
        </w:rPr>
        <w:t>p</w:t>
      </w:r>
      <w:r w:rsidRPr="00D62F4A">
        <w:rPr>
          <w:rFonts w:ascii="Tahoma" w:hAnsi="Tahoma" w:cs="Tahoma"/>
        </w:rPr>
        <w:t>oravna</w:t>
      </w:r>
      <w:r>
        <w:rPr>
          <w:rFonts w:ascii="Tahoma" w:hAnsi="Tahoma" w:cs="Tahoma"/>
        </w:rPr>
        <w:t>ti</w:t>
      </w:r>
      <w:r w:rsidRPr="00D62F4A">
        <w:rPr>
          <w:rFonts w:ascii="Tahoma" w:hAnsi="Tahoma" w:cs="Tahoma"/>
        </w:rPr>
        <w:t xml:space="preserve"> obveznosti do izvajalca in njegovih </w:t>
      </w:r>
      <w:r>
        <w:rPr>
          <w:rFonts w:ascii="Tahoma" w:hAnsi="Tahoma" w:cs="Tahoma"/>
        </w:rPr>
        <w:t>nominiranih</w:t>
      </w:r>
      <w:r w:rsidRPr="00D62F4A">
        <w:rPr>
          <w:rFonts w:ascii="Tahoma" w:hAnsi="Tahoma" w:cs="Tahoma"/>
        </w:rPr>
        <w:t xml:space="preserve"> podizvajalcev</w:t>
      </w:r>
      <w:r>
        <w:rPr>
          <w:rFonts w:ascii="Tahoma" w:hAnsi="Tahoma" w:cs="Tahoma"/>
        </w:rPr>
        <w:t>,</w:t>
      </w:r>
    </w:p>
    <w:p w14:paraId="1CDF6034" w14:textId="2BE91F8C" w:rsidR="0096286C" w:rsidRDefault="00474E85" w:rsidP="00BC5410">
      <w:pPr>
        <w:keepNext/>
        <w:keepLines/>
        <w:numPr>
          <w:ilvl w:val="0"/>
          <w:numId w:val="15"/>
        </w:numPr>
        <w:ind w:left="426"/>
        <w:jc w:val="both"/>
        <w:rPr>
          <w:rFonts w:ascii="Tahoma" w:hAnsi="Tahoma" w:cs="Tahoma"/>
        </w:rPr>
      </w:pPr>
      <w:r w:rsidRPr="00474E85">
        <w:rPr>
          <w:rFonts w:ascii="Tahoma" w:hAnsi="Tahoma" w:cs="Tahoma"/>
        </w:rPr>
        <w:t>opravljati nadzor nad izvajanjem storitev s strani izvajalca; v kolikor naročnik ugotovi, da izvajalec ne izpolnjuje svojih obveznosti v skladu z določili tega okvirnega sporazuma in zahtevami razpisne dokumentacije, lahko naročnik takoj pisno odstopi od okvirnega sporazuma, brez odškodninske odgovornosti do izvajalca</w:t>
      </w:r>
      <w:r>
        <w:rPr>
          <w:rFonts w:ascii="Tahoma" w:hAnsi="Tahoma" w:cs="Tahoma"/>
        </w:rPr>
        <w:t>.</w:t>
      </w:r>
    </w:p>
    <w:p w14:paraId="296BF72E" w14:textId="77777777" w:rsidR="00AE4147" w:rsidRDefault="00AE4147" w:rsidP="00BC5410">
      <w:pPr>
        <w:keepNext/>
        <w:keepLines/>
        <w:numPr>
          <w:ilvl w:val="0"/>
          <w:numId w:val="15"/>
        </w:numPr>
        <w:ind w:left="426"/>
        <w:jc w:val="both"/>
        <w:rPr>
          <w:rFonts w:ascii="Tahoma" w:hAnsi="Tahoma" w:cs="Tahoma"/>
        </w:rPr>
      </w:pPr>
    </w:p>
    <w:p w14:paraId="407A6CFA" w14:textId="77777777" w:rsidR="00FC1A82" w:rsidRPr="00C8579C" w:rsidRDefault="00FC1A82" w:rsidP="00BC5410">
      <w:pPr>
        <w:keepNext/>
        <w:keepLines/>
        <w:jc w:val="both"/>
        <w:rPr>
          <w:rFonts w:ascii="Tahoma" w:hAnsi="Tahoma" w:cs="Tahoma"/>
        </w:rPr>
      </w:pPr>
    </w:p>
    <w:p w14:paraId="33B3949A" w14:textId="77777777" w:rsidR="00BF4D55" w:rsidRPr="00C8579C" w:rsidRDefault="00841121"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FINANČN</w:t>
      </w:r>
      <w:r w:rsidR="00E60B66">
        <w:rPr>
          <w:rFonts w:ascii="Tahoma" w:hAnsi="Tahoma" w:cs="Tahoma"/>
          <w:b/>
        </w:rPr>
        <w:t>O</w:t>
      </w:r>
      <w:r w:rsidRPr="00C8579C">
        <w:rPr>
          <w:rFonts w:ascii="Tahoma" w:hAnsi="Tahoma" w:cs="Tahoma"/>
          <w:b/>
        </w:rPr>
        <w:t xml:space="preserve"> ZAVAROVANJ</w:t>
      </w:r>
      <w:r w:rsidR="00E60B66">
        <w:rPr>
          <w:rFonts w:ascii="Tahoma" w:hAnsi="Tahoma" w:cs="Tahoma"/>
          <w:b/>
        </w:rPr>
        <w:t>E</w:t>
      </w:r>
      <w:r w:rsidR="00963287" w:rsidRPr="00C8579C">
        <w:rPr>
          <w:rFonts w:ascii="Tahoma" w:hAnsi="Tahoma" w:cs="Tahoma"/>
          <w:b/>
        </w:rPr>
        <w:t xml:space="preserve"> </w:t>
      </w:r>
    </w:p>
    <w:p w14:paraId="0B58B35D" w14:textId="77777777" w:rsidR="00BF4D55" w:rsidRPr="00C8579C" w:rsidRDefault="00BF4D55" w:rsidP="00BC5410">
      <w:pPr>
        <w:keepNext/>
        <w:keepLines/>
        <w:tabs>
          <w:tab w:val="left" w:pos="567"/>
          <w:tab w:val="left" w:pos="1702"/>
        </w:tabs>
        <w:jc w:val="both"/>
        <w:rPr>
          <w:rFonts w:ascii="Tahoma" w:hAnsi="Tahoma" w:cs="Tahoma"/>
          <w:b/>
        </w:rPr>
      </w:pPr>
    </w:p>
    <w:p w14:paraId="64E59AF9" w14:textId="77777777" w:rsidR="00841121" w:rsidRPr="00C8579C" w:rsidRDefault="001C5BC7"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7773865" w14:textId="77777777" w:rsidR="001C5BC7" w:rsidRPr="00C8579C" w:rsidRDefault="001C5BC7" w:rsidP="00BC5410">
      <w:pPr>
        <w:keepNext/>
        <w:keepLines/>
        <w:ind w:left="426"/>
        <w:rPr>
          <w:rFonts w:ascii="Tahoma" w:hAnsi="Tahoma" w:cs="Tahoma"/>
          <w:b/>
        </w:rPr>
      </w:pPr>
    </w:p>
    <w:p w14:paraId="13BB50C9" w14:textId="13155F36" w:rsidR="00474E85" w:rsidRPr="00D0137C" w:rsidRDefault="00474E85" w:rsidP="00BC5410">
      <w:pPr>
        <w:keepNext/>
        <w:keepLines/>
        <w:jc w:val="both"/>
        <w:rPr>
          <w:rFonts w:ascii="Tahoma" w:hAnsi="Tahoma" w:cs="Tahoma"/>
          <w:i/>
          <w:strike/>
        </w:rPr>
      </w:pPr>
      <w:r w:rsidRPr="00C509F8">
        <w:rPr>
          <w:rFonts w:ascii="Tahoma" w:hAnsi="Tahoma" w:cs="Tahoma"/>
        </w:rPr>
        <w:t>Izvajalec se obvezuje, da bo</w:t>
      </w:r>
      <w:r w:rsidR="00AD2F98">
        <w:rPr>
          <w:rFonts w:ascii="Tahoma" w:hAnsi="Tahoma" w:cs="Tahoma"/>
        </w:rPr>
        <w:t>,</w:t>
      </w:r>
      <w:r w:rsidRPr="00C509F8">
        <w:rPr>
          <w:rFonts w:ascii="Tahoma" w:hAnsi="Tahoma" w:cs="Tahoma"/>
        </w:rPr>
        <w:t xml:space="preserve"> najkasneje v roku </w:t>
      </w:r>
      <w:r>
        <w:rPr>
          <w:rFonts w:ascii="Tahoma" w:hAnsi="Tahoma" w:cs="Tahoma"/>
        </w:rPr>
        <w:t>petnajstih</w:t>
      </w:r>
      <w:r w:rsidRPr="00C509F8">
        <w:rPr>
          <w:rFonts w:ascii="Tahoma" w:hAnsi="Tahoma" w:cs="Tahoma"/>
        </w:rPr>
        <w:t xml:space="preserve"> (</w:t>
      </w:r>
      <w:r>
        <w:rPr>
          <w:rFonts w:ascii="Tahoma" w:hAnsi="Tahoma" w:cs="Tahoma"/>
        </w:rPr>
        <w:t>15</w:t>
      </w:r>
      <w:r w:rsidRPr="00C509F8">
        <w:rPr>
          <w:rFonts w:ascii="Tahoma" w:hAnsi="Tahoma" w:cs="Tahoma"/>
        </w:rPr>
        <w:t xml:space="preserve">) dni od sklenitve okvirnega sporazuma, predložil naročniku </w:t>
      </w:r>
      <w:r>
        <w:rPr>
          <w:rFonts w:ascii="Tahoma" w:hAnsi="Tahoma" w:cs="Tahoma"/>
        </w:rPr>
        <w:t xml:space="preserve">izvirnik finančnega zavarovanja za </w:t>
      </w:r>
      <w:r w:rsidR="00F0338F">
        <w:rPr>
          <w:rFonts w:ascii="Tahoma" w:hAnsi="Tahoma" w:cs="Tahoma"/>
        </w:rPr>
        <w:t xml:space="preserve">dobro izvedbo </w:t>
      </w:r>
      <w:r>
        <w:rPr>
          <w:rFonts w:ascii="Tahoma" w:hAnsi="Tahoma" w:cs="Tahoma"/>
        </w:rPr>
        <w:t>obveznosti iz okvirnega sporazuma</w:t>
      </w:r>
      <w:r w:rsidRPr="00C509F8" w:rsidDel="0070772B">
        <w:rPr>
          <w:rFonts w:ascii="Tahoma" w:hAnsi="Tahoma" w:cs="Tahoma"/>
        </w:rPr>
        <w:t xml:space="preserve"> </w:t>
      </w:r>
      <w:r>
        <w:rPr>
          <w:rFonts w:ascii="Tahoma" w:hAnsi="Tahoma" w:cs="Tahoma"/>
        </w:rPr>
        <w:t>(v nadaljevanju: finančno zavarovanje)</w:t>
      </w:r>
      <w:r w:rsidRPr="00C509F8">
        <w:rPr>
          <w:rFonts w:ascii="Tahoma" w:hAnsi="Tahoma" w:cs="Tahoma"/>
        </w:rPr>
        <w:t xml:space="preserve"> v višini</w:t>
      </w:r>
      <w:r>
        <w:rPr>
          <w:rFonts w:ascii="Tahoma" w:hAnsi="Tahoma" w:cs="Tahoma"/>
        </w:rPr>
        <w:t xml:space="preserve"> </w:t>
      </w:r>
      <w:r w:rsidR="003E5DBB">
        <w:rPr>
          <w:rFonts w:ascii="Tahoma" w:hAnsi="Tahoma" w:cs="Tahoma"/>
        </w:rPr>
        <w:t xml:space="preserve">10 </w:t>
      </w:r>
      <w:r w:rsidRPr="00CB7787">
        <w:rPr>
          <w:rFonts w:ascii="Tahoma" w:hAnsi="Tahoma" w:cs="Tahoma"/>
        </w:rPr>
        <w:t>% (</w:t>
      </w:r>
      <w:r w:rsidR="00AD2F98">
        <w:rPr>
          <w:rFonts w:ascii="Tahoma" w:hAnsi="Tahoma" w:cs="Tahoma"/>
        </w:rPr>
        <w:t>desetih</w:t>
      </w:r>
      <w:r w:rsidRPr="00CB7787">
        <w:rPr>
          <w:rFonts w:ascii="Tahoma" w:hAnsi="Tahoma" w:cs="Tahoma"/>
        </w:rPr>
        <w:t xml:space="preserve"> odstotkov) vrednosti</w:t>
      </w:r>
      <w:r>
        <w:rPr>
          <w:rFonts w:ascii="Tahoma" w:hAnsi="Tahoma" w:cs="Tahoma"/>
        </w:rPr>
        <w:t xml:space="preserve"> okvirnega sporazuma brez DDV, navedene v 3. členu tega okvirnega sporazuma, tj. …………… EUR (z besedo: …………………………… evrov in …./100)</w:t>
      </w:r>
      <w:r w:rsidR="00627B53">
        <w:rPr>
          <w:rFonts w:ascii="Tahoma" w:hAnsi="Tahoma" w:cs="Tahoma"/>
        </w:rPr>
        <w:t>,</w:t>
      </w:r>
      <w:r>
        <w:rPr>
          <w:rFonts w:ascii="Tahoma" w:hAnsi="Tahoma" w:cs="Tahoma"/>
        </w:rPr>
        <w:t xml:space="preserve"> </w:t>
      </w:r>
      <w:r w:rsidRPr="00C509F8">
        <w:rPr>
          <w:rFonts w:ascii="Tahoma" w:hAnsi="Tahoma" w:cs="Tahoma"/>
        </w:rPr>
        <w:t>z dobo veljavnosti</w:t>
      </w:r>
      <w:r>
        <w:rPr>
          <w:rFonts w:ascii="Tahoma" w:hAnsi="Tahoma" w:cs="Tahoma"/>
        </w:rPr>
        <w:t xml:space="preserve"> še </w:t>
      </w:r>
      <w:r w:rsidRPr="00C509F8">
        <w:rPr>
          <w:rFonts w:ascii="Tahoma" w:hAnsi="Tahoma" w:cs="Tahoma"/>
        </w:rPr>
        <w:t>trideset</w:t>
      </w:r>
      <w:r>
        <w:rPr>
          <w:rFonts w:ascii="Tahoma" w:hAnsi="Tahoma" w:cs="Tahoma"/>
        </w:rPr>
        <w:t xml:space="preserve"> (30</w:t>
      </w:r>
      <w:r w:rsidRPr="00C509F8">
        <w:rPr>
          <w:rFonts w:ascii="Tahoma" w:hAnsi="Tahoma" w:cs="Tahoma"/>
        </w:rPr>
        <w:t>) dni</w:t>
      </w:r>
      <w:r>
        <w:rPr>
          <w:rFonts w:ascii="Tahoma" w:hAnsi="Tahoma" w:cs="Tahoma"/>
        </w:rPr>
        <w:t xml:space="preserve"> po izteku veljavnosti okvirnega sporazuma</w:t>
      </w:r>
      <w:r w:rsidRPr="00C509F8">
        <w:rPr>
          <w:rFonts w:ascii="Tahoma" w:hAnsi="Tahoma" w:cs="Tahoma"/>
        </w:rPr>
        <w:t>.</w:t>
      </w:r>
    </w:p>
    <w:p w14:paraId="1416FD8C" w14:textId="77777777" w:rsidR="00474E85" w:rsidRDefault="00474E85" w:rsidP="00BC5410">
      <w:pPr>
        <w:keepNext/>
        <w:keepLines/>
        <w:jc w:val="both"/>
        <w:rPr>
          <w:rFonts w:ascii="Tahoma" w:hAnsi="Tahoma" w:cs="Tahoma"/>
        </w:rPr>
      </w:pPr>
    </w:p>
    <w:p w14:paraId="5109A51F" w14:textId="77777777" w:rsidR="00474E85" w:rsidRDefault="00474E85" w:rsidP="00BC5410">
      <w:pPr>
        <w:keepNext/>
        <w:keepLines/>
        <w:jc w:val="both"/>
        <w:rPr>
          <w:rFonts w:ascii="Tahoma" w:hAnsi="Tahoma" w:cs="Tahoma"/>
        </w:rPr>
      </w:pPr>
      <w:r>
        <w:rPr>
          <w:rFonts w:ascii="Tahoma" w:hAnsi="Tahoma" w:cs="Tahoma"/>
        </w:rPr>
        <w:t>Finančno z</w:t>
      </w:r>
      <w:r w:rsidRPr="00C93259">
        <w:rPr>
          <w:rFonts w:ascii="Tahoma" w:hAnsi="Tahoma" w:cs="Tahoma"/>
        </w:rPr>
        <w:t xml:space="preserve">avarovanje </w:t>
      </w:r>
      <w:r>
        <w:rPr>
          <w:rFonts w:ascii="Tahoma" w:hAnsi="Tahoma" w:cs="Tahoma"/>
        </w:rPr>
        <w:t>v višini in z veljavnostjo iz prvega odstavka tega člena okvirnega sporazuma je lahko izdano v obliki bančne garancije ali zavarovanja, izdanega s strani zavarovalnice (</w:t>
      </w:r>
      <w:proofErr w:type="spellStart"/>
      <w:r>
        <w:rPr>
          <w:rFonts w:ascii="Tahoma" w:hAnsi="Tahoma" w:cs="Tahoma"/>
        </w:rPr>
        <w:t>t.i</w:t>
      </w:r>
      <w:proofErr w:type="spellEnd"/>
      <w:r>
        <w:rPr>
          <w:rFonts w:ascii="Tahoma" w:hAnsi="Tahoma" w:cs="Tahoma"/>
        </w:rPr>
        <w:t>. kavcijsko zavarovanje).</w:t>
      </w:r>
    </w:p>
    <w:p w14:paraId="7A10781D" w14:textId="77777777" w:rsidR="00474E85" w:rsidRPr="00256F36" w:rsidRDefault="00474E85" w:rsidP="00BC5410">
      <w:pPr>
        <w:keepNext/>
        <w:keepLines/>
        <w:jc w:val="both"/>
        <w:rPr>
          <w:rFonts w:ascii="Tahoma" w:hAnsi="Tahoma" w:cs="Tahoma"/>
        </w:rPr>
      </w:pPr>
    </w:p>
    <w:p w14:paraId="64DCF947" w14:textId="77777777" w:rsidR="00474E85" w:rsidRPr="00C509F8" w:rsidRDefault="00474E85" w:rsidP="00BC5410">
      <w:pPr>
        <w:keepNext/>
        <w:keepLines/>
        <w:jc w:val="both"/>
        <w:rPr>
          <w:rFonts w:ascii="Tahoma" w:hAnsi="Tahoma" w:cs="Tahoma"/>
        </w:rPr>
      </w:pPr>
      <w:r w:rsidRPr="00C509F8">
        <w:rPr>
          <w:rFonts w:ascii="Tahoma" w:hAnsi="Tahoma" w:cs="Tahoma"/>
        </w:rPr>
        <w:t xml:space="preserve">V kolikor izvajalec ne bo izpolnjeval svojih obveznosti po okvirnem sporazumu, lahko naročnik unovči </w:t>
      </w:r>
      <w:r>
        <w:rPr>
          <w:rFonts w:ascii="Tahoma" w:hAnsi="Tahoma" w:cs="Tahoma"/>
        </w:rPr>
        <w:t>finančno zavarovanje</w:t>
      </w:r>
      <w:r w:rsidRPr="00C509F8">
        <w:rPr>
          <w:rFonts w:ascii="Tahoma" w:hAnsi="Tahoma" w:cs="Tahoma"/>
        </w:rPr>
        <w:t xml:space="preserve"> in odstopi od okvirnega sporazuma, brez kakršnekoli obveznosti do izvajalca. Naročnik bo pred unovčenjem </w:t>
      </w:r>
      <w:r>
        <w:rPr>
          <w:rFonts w:ascii="Tahoma" w:hAnsi="Tahoma" w:cs="Tahoma"/>
        </w:rPr>
        <w:t>finančnega zavarovanja</w:t>
      </w:r>
      <w:r w:rsidRPr="00C509F8">
        <w:rPr>
          <w:rFonts w:ascii="Tahoma" w:hAnsi="Tahoma" w:cs="Tahoma"/>
        </w:rPr>
        <w:t xml:space="preserve"> izvajalca pisno pozval k izpolnjevanju obveznosti po okvirnem sporazumu in mu določil rok za izpolnitev. </w:t>
      </w:r>
      <w:r w:rsidRPr="00A460F0">
        <w:rPr>
          <w:rFonts w:ascii="Tahoma" w:hAnsi="Tahoma" w:cs="Tahoma"/>
        </w:rPr>
        <w:t>V primeru, da izvajalec ne predloži finančnega zavarovanja v roku</w:t>
      </w:r>
      <w:r>
        <w:rPr>
          <w:rFonts w:ascii="Tahoma" w:hAnsi="Tahoma" w:cs="Tahoma"/>
        </w:rPr>
        <w:t xml:space="preserve"> iz prvega odstavka tega člena</w:t>
      </w:r>
      <w:r w:rsidRPr="00A460F0">
        <w:rPr>
          <w:rFonts w:ascii="Tahoma" w:hAnsi="Tahoma" w:cs="Tahoma"/>
        </w:rPr>
        <w:t>, ni upravičen do plačila za morebitne že prevzete količine produkta.</w:t>
      </w:r>
    </w:p>
    <w:p w14:paraId="0C5405AB" w14:textId="77777777" w:rsidR="00474E85" w:rsidRDefault="00474E85" w:rsidP="00BC5410">
      <w:pPr>
        <w:keepNext/>
        <w:keepLines/>
        <w:jc w:val="both"/>
        <w:rPr>
          <w:rFonts w:ascii="Tahoma" w:hAnsi="Tahoma" w:cs="Tahoma"/>
        </w:rPr>
      </w:pPr>
    </w:p>
    <w:p w14:paraId="0E6A21AE" w14:textId="77777777" w:rsidR="008C2F86" w:rsidRDefault="00474E85" w:rsidP="00BC5410">
      <w:pPr>
        <w:keepNext/>
        <w:keepLines/>
        <w:autoSpaceDE w:val="0"/>
        <w:autoSpaceDN w:val="0"/>
        <w:adjustRightInd w:val="0"/>
        <w:jc w:val="both"/>
        <w:rPr>
          <w:rFonts w:ascii="Tahoma" w:hAnsi="Tahoma" w:cs="Tahoma"/>
        </w:rPr>
      </w:pPr>
      <w:r w:rsidRPr="00C509F8">
        <w:rPr>
          <w:rFonts w:ascii="Tahoma" w:hAnsi="Tahoma" w:cs="Tahoma"/>
        </w:rPr>
        <w:t xml:space="preserve">V kolikor izvajalec v roku </w:t>
      </w:r>
      <w:r>
        <w:rPr>
          <w:rFonts w:ascii="Tahoma" w:hAnsi="Tahoma" w:cs="Tahoma"/>
        </w:rPr>
        <w:t>petnajstih</w:t>
      </w:r>
      <w:r w:rsidRPr="00C509F8">
        <w:rPr>
          <w:rFonts w:ascii="Tahoma" w:hAnsi="Tahoma" w:cs="Tahoma"/>
        </w:rPr>
        <w:t xml:space="preserve"> (</w:t>
      </w:r>
      <w:r>
        <w:rPr>
          <w:rFonts w:ascii="Tahoma" w:hAnsi="Tahoma" w:cs="Tahoma"/>
        </w:rPr>
        <w:t>15</w:t>
      </w:r>
      <w:r w:rsidRPr="00C509F8">
        <w:rPr>
          <w:rFonts w:ascii="Tahoma" w:hAnsi="Tahoma" w:cs="Tahoma"/>
        </w:rPr>
        <w:t xml:space="preserve">) dni od sklenitve okvirnega sporazuma ne bo predložil </w:t>
      </w:r>
      <w:r>
        <w:rPr>
          <w:rFonts w:ascii="Tahoma" w:hAnsi="Tahoma" w:cs="Tahoma"/>
        </w:rPr>
        <w:t>finančnega zavarovanja</w:t>
      </w:r>
      <w:r w:rsidRPr="00C509F8">
        <w:rPr>
          <w:rFonts w:ascii="Tahoma" w:hAnsi="Tahoma" w:cs="Tahoma"/>
        </w:rPr>
        <w:t xml:space="preserve"> v višini </w:t>
      </w:r>
      <w:r w:rsidRPr="004F05EC">
        <w:rPr>
          <w:rFonts w:ascii="Tahoma" w:hAnsi="Tahoma" w:cs="Tahoma"/>
          <w:color w:val="000000"/>
        </w:rPr>
        <w:t xml:space="preserve">in z veljavnostjo </w:t>
      </w:r>
      <w:r>
        <w:rPr>
          <w:rFonts w:ascii="Tahoma" w:hAnsi="Tahoma" w:cs="Tahoma"/>
        </w:rPr>
        <w:t>iz prvega odstavka tega člena</w:t>
      </w:r>
      <w:r w:rsidRPr="00C509F8">
        <w:rPr>
          <w:rFonts w:ascii="Tahoma" w:hAnsi="Tahoma" w:cs="Tahoma"/>
        </w:rPr>
        <w:t>, se šteje</w:t>
      </w:r>
      <w:r>
        <w:rPr>
          <w:rFonts w:ascii="Tahoma" w:hAnsi="Tahoma" w:cs="Tahoma"/>
        </w:rPr>
        <w:t>,</w:t>
      </w:r>
      <w:r w:rsidRPr="00C509F8">
        <w:rPr>
          <w:rFonts w:ascii="Tahoma" w:hAnsi="Tahoma" w:cs="Tahoma"/>
        </w:rPr>
        <w:t xml:space="preserve"> da odstopa od sklenitve okvirnega sporazuma in velja, da okvirni sporazum ni bil nikoli sklenjen. V tem primeru bo naročnik unovčil </w:t>
      </w:r>
      <w:r>
        <w:rPr>
          <w:rFonts w:ascii="Tahoma" w:hAnsi="Tahoma" w:cs="Tahoma"/>
        </w:rPr>
        <w:t xml:space="preserve">finančno </w:t>
      </w:r>
      <w:r w:rsidRPr="00C509F8">
        <w:rPr>
          <w:rFonts w:ascii="Tahoma" w:hAnsi="Tahoma" w:cs="Tahoma"/>
        </w:rPr>
        <w:t>zavarovanje resnosti ponudbe, brez kakršnekoli obveznosti do izvajalca</w:t>
      </w:r>
      <w:r>
        <w:rPr>
          <w:rFonts w:ascii="Tahoma" w:hAnsi="Tahoma" w:cs="Tahoma"/>
        </w:rPr>
        <w:t>.</w:t>
      </w:r>
    </w:p>
    <w:p w14:paraId="189AB84D" w14:textId="77777777" w:rsidR="00474E85" w:rsidRDefault="00474E85" w:rsidP="00BC5410">
      <w:pPr>
        <w:keepNext/>
        <w:keepLines/>
        <w:autoSpaceDE w:val="0"/>
        <w:autoSpaceDN w:val="0"/>
        <w:adjustRightInd w:val="0"/>
        <w:jc w:val="both"/>
        <w:rPr>
          <w:rFonts w:ascii="Tahoma" w:hAnsi="Tahoma" w:cs="Tahoma"/>
        </w:rPr>
      </w:pPr>
    </w:p>
    <w:p w14:paraId="029D1C45" w14:textId="77777777" w:rsidR="00474E85" w:rsidRDefault="00474E85" w:rsidP="00BC5410">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605242AE" w14:textId="77777777" w:rsidR="00474E85" w:rsidRDefault="00474E85" w:rsidP="00BC5410">
      <w:pPr>
        <w:keepNext/>
        <w:keepLines/>
        <w:autoSpaceDE w:val="0"/>
        <w:autoSpaceDN w:val="0"/>
        <w:adjustRightInd w:val="0"/>
        <w:jc w:val="both"/>
        <w:rPr>
          <w:rFonts w:ascii="Tahoma" w:hAnsi="Tahoma" w:cs="Tahoma"/>
        </w:rPr>
      </w:pPr>
    </w:p>
    <w:p w14:paraId="4ED4EF38" w14:textId="77777777" w:rsidR="00474E85" w:rsidRDefault="00474E85" w:rsidP="00BC5410">
      <w:pPr>
        <w:keepNext/>
        <w:keepLines/>
        <w:autoSpaceDE w:val="0"/>
        <w:autoSpaceDN w:val="0"/>
        <w:adjustRightInd w:val="0"/>
        <w:jc w:val="both"/>
        <w:rPr>
          <w:rFonts w:ascii="Tahoma" w:hAnsi="Tahoma" w:cs="Tahoma"/>
        </w:rPr>
      </w:pPr>
      <w:r w:rsidRPr="003E0360">
        <w:rPr>
          <w:rFonts w:ascii="Tahoma" w:hAnsi="Tahoma" w:cs="Tahoma"/>
        </w:rPr>
        <w:t>V primeru zahteve Agencije Republike Slovenije za okolje (v nadaljevanju: ARSO) ali katere druge institucije v Republiki Sloveniji ali drugi državi, kjer se izvaja transport ali nadaljnja obdelava</w:t>
      </w:r>
      <w:r w:rsidR="00AD2F98">
        <w:rPr>
          <w:rFonts w:ascii="Tahoma" w:hAnsi="Tahoma" w:cs="Tahoma"/>
        </w:rPr>
        <w:t xml:space="preserve"> produkta</w:t>
      </w:r>
      <w:r w:rsidRPr="003E0360">
        <w:rPr>
          <w:rFonts w:ascii="Tahoma" w:hAnsi="Tahoma" w:cs="Tahoma"/>
        </w:rPr>
        <w:t xml:space="preserve">, mora </w:t>
      </w:r>
      <w:r>
        <w:rPr>
          <w:rFonts w:ascii="Tahoma" w:hAnsi="Tahoma" w:cs="Tahoma"/>
        </w:rPr>
        <w:t>izvajalec</w:t>
      </w:r>
      <w:r w:rsidRPr="003E0360">
        <w:rPr>
          <w:rFonts w:ascii="Tahoma" w:hAnsi="Tahoma" w:cs="Tahoma"/>
        </w:rPr>
        <w:t xml:space="preserve"> predložiti tem organom ali institucijam dodatna zavarovanja v svojem imenu ali v imenu naročnika in za svoj račun oz. zavarovanja v skladu z Uredbo (ES) št. 1013/2006 o čezmejnem pošiljanju</w:t>
      </w:r>
      <w:r>
        <w:rPr>
          <w:rFonts w:ascii="Tahoma" w:hAnsi="Tahoma" w:cs="Tahoma"/>
        </w:rPr>
        <w:t xml:space="preserve"> odpadkov.</w:t>
      </w:r>
    </w:p>
    <w:p w14:paraId="59EA184D" w14:textId="2DF677D4" w:rsidR="00474E85" w:rsidRDefault="00474E85" w:rsidP="00BC5410">
      <w:pPr>
        <w:keepNext/>
        <w:keepLines/>
        <w:autoSpaceDE w:val="0"/>
        <w:autoSpaceDN w:val="0"/>
        <w:adjustRightInd w:val="0"/>
        <w:jc w:val="both"/>
        <w:rPr>
          <w:rFonts w:ascii="Tahoma" w:hAnsi="Tahoma" w:cs="Tahoma"/>
        </w:rPr>
      </w:pPr>
    </w:p>
    <w:p w14:paraId="635FCADE" w14:textId="77777777" w:rsidR="00AE4147" w:rsidRDefault="00AE4147" w:rsidP="00BC5410">
      <w:pPr>
        <w:keepNext/>
        <w:keepLines/>
        <w:autoSpaceDE w:val="0"/>
        <w:autoSpaceDN w:val="0"/>
        <w:adjustRightInd w:val="0"/>
        <w:jc w:val="both"/>
        <w:rPr>
          <w:rFonts w:ascii="Tahoma" w:hAnsi="Tahoma" w:cs="Tahoma"/>
        </w:rPr>
      </w:pPr>
    </w:p>
    <w:p w14:paraId="04B31D77" w14:textId="17173EAE" w:rsidR="00841121" w:rsidRPr="00C8579C" w:rsidRDefault="0049656D" w:rsidP="00BC5410">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 xml:space="preserve">POGODBENA </w:t>
      </w:r>
      <w:r w:rsidR="000569BD" w:rsidRPr="00C8579C">
        <w:rPr>
          <w:rFonts w:ascii="Tahoma" w:hAnsi="Tahoma" w:cs="Tahoma"/>
          <w:b/>
        </w:rPr>
        <w:t>KAZEN</w:t>
      </w:r>
      <w:r w:rsidR="00392AE2" w:rsidRPr="00C8579C">
        <w:rPr>
          <w:rFonts w:ascii="Tahoma" w:hAnsi="Tahoma" w:cs="Tahoma"/>
          <w:b/>
        </w:rPr>
        <w:t xml:space="preserve"> </w:t>
      </w:r>
    </w:p>
    <w:p w14:paraId="667E0963" w14:textId="77777777" w:rsidR="00841121" w:rsidRPr="00C8579C" w:rsidRDefault="00841121" w:rsidP="00BC5410">
      <w:pPr>
        <w:keepNext/>
        <w:keepLines/>
        <w:tabs>
          <w:tab w:val="left" w:pos="567"/>
          <w:tab w:val="left" w:pos="1702"/>
        </w:tabs>
        <w:jc w:val="both"/>
        <w:rPr>
          <w:rFonts w:ascii="Tahoma" w:hAnsi="Tahoma" w:cs="Tahoma"/>
          <w:b/>
        </w:rPr>
      </w:pPr>
    </w:p>
    <w:p w14:paraId="0C3B0CC9" w14:textId="77777777" w:rsidR="00454346" w:rsidRPr="00C8579C" w:rsidRDefault="00454346"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0662B1F" w14:textId="77777777" w:rsidR="00454346" w:rsidRPr="00C8579C" w:rsidRDefault="00454346" w:rsidP="00BC5410">
      <w:pPr>
        <w:keepNext/>
        <w:keepLines/>
        <w:tabs>
          <w:tab w:val="left" w:pos="567"/>
          <w:tab w:val="left" w:pos="1702"/>
        </w:tabs>
        <w:jc w:val="both"/>
        <w:rPr>
          <w:rFonts w:ascii="Tahoma" w:hAnsi="Tahoma" w:cs="Tahoma"/>
          <w:b/>
        </w:rPr>
      </w:pPr>
    </w:p>
    <w:p w14:paraId="7A9135A0" w14:textId="1A181622" w:rsidR="00474E85" w:rsidRDefault="00474E85" w:rsidP="00BC5410">
      <w:pPr>
        <w:keepNext/>
        <w:keepLines/>
        <w:jc w:val="both"/>
        <w:rPr>
          <w:rFonts w:ascii="Tahoma" w:hAnsi="Tahoma" w:cs="Tahoma"/>
        </w:rPr>
      </w:pPr>
      <w:r>
        <w:rPr>
          <w:rFonts w:ascii="Tahoma" w:hAnsi="Tahoma" w:cs="Tahoma"/>
        </w:rPr>
        <w:t>Naročnik bo izvajalcu zaračunal</w:t>
      </w:r>
      <w:r w:rsidR="0049656D">
        <w:rPr>
          <w:rFonts w:ascii="Tahoma" w:hAnsi="Tahoma" w:cs="Tahoma"/>
        </w:rPr>
        <w:t xml:space="preserve"> pogodbeno</w:t>
      </w:r>
      <w:r>
        <w:rPr>
          <w:rFonts w:ascii="Tahoma" w:hAnsi="Tahoma" w:cs="Tahoma"/>
        </w:rPr>
        <w:t xml:space="preserve"> kazen, če izvajalec ne zagotovi rednega dnevnega prevzema produkta</w:t>
      </w:r>
      <w:r w:rsidR="00340FB9">
        <w:rPr>
          <w:rFonts w:ascii="Tahoma" w:hAnsi="Tahoma" w:cs="Tahoma"/>
        </w:rPr>
        <w:t xml:space="preserve"> (v razsutem ali baliranem stanju)</w:t>
      </w:r>
      <w:r w:rsidR="00627B53">
        <w:rPr>
          <w:rFonts w:ascii="Tahoma" w:hAnsi="Tahoma" w:cs="Tahoma"/>
        </w:rPr>
        <w:t>,</w:t>
      </w:r>
      <w:r>
        <w:rPr>
          <w:rFonts w:ascii="Tahoma" w:hAnsi="Tahoma" w:cs="Tahoma"/>
        </w:rPr>
        <w:t xml:space="preserve"> kot je določeno v </w:t>
      </w:r>
      <w:r w:rsidR="00FA5467">
        <w:rPr>
          <w:rFonts w:ascii="Tahoma" w:hAnsi="Tahoma" w:cs="Tahoma"/>
        </w:rPr>
        <w:t>9</w:t>
      </w:r>
      <w:r>
        <w:rPr>
          <w:rFonts w:ascii="Tahoma" w:hAnsi="Tahoma" w:cs="Tahoma"/>
        </w:rPr>
        <w:t>. členu tega okvirnega sporazuma,</w:t>
      </w:r>
      <w:r w:rsidR="00DC293A">
        <w:rPr>
          <w:rFonts w:ascii="Tahoma" w:hAnsi="Tahoma" w:cs="Tahoma"/>
        </w:rPr>
        <w:t xml:space="preserve"> in sicer:</w:t>
      </w:r>
    </w:p>
    <w:p w14:paraId="2FC33483" w14:textId="437B5B94" w:rsidR="00474E85" w:rsidRDefault="00474E85" w:rsidP="00BC5410">
      <w:pPr>
        <w:keepNext/>
        <w:keepLines/>
        <w:numPr>
          <w:ilvl w:val="0"/>
          <w:numId w:val="12"/>
        </w:numPr>
        <w:jc w:val="both"/>
        <w:rPr>
          <w:rFonts w:ascii="Tahoma" w:hAnsi="Tahoma" w:cs="Tahoma"/>
        </w:rPr>
      </w:pPr>
      <w:r w:rsidRPr="00F772A5">
        <w:rPr>
          <w:rFonts w:ascii="Tahoma" w:hAnsi="Tahoma" w:cs="Tahoma"/>
        </w:rPr>
        <w:lastRenderedPageBreak/>
        <w:t xml:space="preserve">v višini 20,00 EUR (dvajset evrov) na tono </w:t>
      </w:r>
      <w:proofErr w:type="spellStart"/>
      <w:r w:rsidRPr="00F772A5">
        <w:rPr>
          <w:rFonts w:ascii="Tahoma" w:hAnsi="Tahoma" w:cs="Tahoma"/>
        </w:rPr>
        <w:t>neprevzete</w:t>
      </w:r>
      <w:proofErr w:type="spellEnd"/>
      <w:r w:rsidRPr="00F772A5">
        <w:rPr>
          <w:rFonts w:ascii="Tahoma" w:hAnsi="Tahoma" w:cs="Tahoma"/>
        </w:rPr>
        <w:t xml:space="preserve"> dnevne količine produkt</w:t>
      </w:r>
      <w:r>
        <w:rPr>
          <w:rFonts w:ascii="Tahoma" w:hAnsi="Tahoma" w:cs="Tahoma"/>
        </w:rPr>
        <w:t>a</w:t>
      </w:r>
      <w:r w:rsidRPr="00F772A5">
        <w:rPr>
          <w:rFonts w:ascii="Tahoma" w:hAnsi="Tahoma" w:cs="Tahoma"/>
        </w:rPr>
        <w:t xml:space="preserve"> za prvi dan zamude in 3,00 EUR (tri evre) na tono </w:t>
      </w:r>
      <w:proofErr w:type="spellStart"/>
      <w:r w:rsidRPr="00F772A5">
        <w:rPr>
          <w:rFonts w:ascii="Tahoma" w:hAnsi="Tahoma" w:cs="Tahoma"/>
        </w:rPr>
        <w:t>neprevzete</w:t>
      </w:r>
      <w:proofErr w:type="spellEnd"/>
      <w:r w:rsidRPr="00F772A5">
        <w:rPr>
          <w:rFonts w:ascii="Tahoma" w:hAnsi="Tahoma" w:cs="Tahoma"/>
        </w:rPr>
        <w:t xml:space="preserve"> dnevne količine produkt</w:t>
      </w:r>
      <w:r>
        <w:rPr>
          <w:rFonts w:ascii="Tahoma" w:hAnsi="Tahoma" w:cs="Tahoma"/>
        </w:rPr>
        <w:t>a</w:t>
      </w:r>
      <w:r w:rsidRPr="00F772A5">
        <w:rPr>
          <w:rFonts w:ascii="Tahoma" w:hAnsi="Tahoma" w:cs="Tahoma"/>
        </w:rPr>
        <w:t xml:space="preserve"> za vsak nadaljnji koledarski dan</w:t>
      </w:r>
      <w:r w:rsidR="00AD2F98">
        <w:rPr>
          <w:rFonts w:ascii="Tahoma" w:hAnsi="Tahoma" w:cs="Tahoma"/>
        </w:rPr>
        <w:t xml:space="preserve"> zamude</w:t>
      </w:r>
      <w:r w:rsidRPr="00F772A5">
        <w:rPr>
          <w:rFonts w:ascii="Tahoma" w:hAnsi="Tahoma" w:cs="Tahoma"/>
        </w:rPr>
        <w:t>, dokler izvajalec ne prevzame celotne dnevne količine produkt</w:t>
      </w:r>
      <w:r>
        <w:rPr>
          <w:rFonts w:ascii="Tahoma" w:hAnsi="Tahoma" w:cs="Tahoma"/>
        </w:rPr>
        <w:t>a</w:t>
      </w:r>
      <w:r w:rsidRPr="00F772A5">
        <w:rPr>
          <w:rFonts w:ascii="Tahoma" w:hAnsi="Tahoma" w:cs="Tahoma"/>
        </w:rPr>
        <w:t xml:space="preserve">, za katero je prišel v zamudo, pri čemer se kazen za </w:t>
      </w:r>
      <w:proofErr w:type="spellStart"/>
      <w:r w:rsidRPr="00F772A5">
        <w:rPr>
          <w:rFonts w:ascii="Tahoma" w:hAnsi="Tahoma" w:cs="Tahoma"/>
        </w:rPr>
        <w:t>neprevzeto</w:t>
      </w:r>
      <w:proofErr w:type="spellEnd"/>
      <w:r w:rsidRPr="00F772A5">
        <w:rPr>
          <w:rFonts w:ascii="Tahoma" w:hAnsi="Tahoma" w:cs="Tahoma"/>
        </w:rPr>
        <w:t xml:space="preserve"> dnevno količino </w:t>
      </w:r>
      <w:r w:rsidR="00DC293A">
        <w:rPr>
          <w:rFonts w:ascii="Tahoma" w:hAnsi="Tahoma" w:cs="Tahoma"/>
        </w:rPr>
        <w:t xml:space="preserve">produkta </w:t>
      </w:r>
      <w:r w:rsidRPr="00F772A5">
        <w:rPr>
          <w:rFonts w:ascii="Tahoma" w:hAnsi="Tahoma" w:cs="Tahoma"/>
        </w:rPr>
        <w:t>začne obračunavati drugi (2</w:t>
      </w:r>
      <w:r>
        <w:rPr>
          <w:rFonts w:ascii="Tahoma" w:hAnsi="Tahoma" w:cs="Tahoma"/>
        </w:rPr>
        <w:t>.</w:t>
      </w:r>
      <w:r w:rsidRPr="00F772A5">
        <w:rPr>
          <w:rFonts w:ascii="Tahoma" w:hAnsi="Tahoma" w:cs="Tahoma"/>
        </w:rPr>
        <w:t xml:space="preserve">) delovni dan od dneva </w:t>
      </w:r>
      <w:proofErr w:type="spellStart"/>
      <w:r w:rsidRPr="00F772A5">
        <w:rPr>
          <w:rFonts w:ascii="Tahoma" w:hAnsi="Tahoma" w:cs="Tahoma"/>
        </w:rPr>
        <w:t>neprevzema</w:t>
      </w:r>
      <w:proofErr w:type="spellEnd"/>
      <w:r w:rsidRPr="00F772A5">
        <w:rPr>
          <w:rFonts w:ascii="Tahoma" w:hAnsi="Tahoma" w:cs="Tahoma"/>
        </w:rPr>
        <w:t xml:space="preserve"> dnevne količine produkta</w:t>
      </w:r>
      <w:r>
        <w:rPr>
          <w:rFonts w:ascii="Tahoma" w:hAnsi="Tahoma" w:cs="Tahoma"/>
        </w:rPr>
        <w:t>.</w:t>
      </w:r>
      <w:r w:rsidRPr="00F772A5">
        <w:rPr>
          <w:rFonts w:ascii="Tahoma" w:hAnsi="Tahoma" w:cs="Tahoma"/>
        </w:rPr>
        <w:t xml:space="preserve"> </w:t>
      </w:r>
    </w:p>
    <w:p w14:paraId="6EC242F4" w14:textId="77777777" w:rsidR="00474E85" w:rsidRDefault="00474E85" w:rsidP="00BC5410">
      <w:pPr>
        <w:keepNext/>
        <w:keepLines/>
        <w:ind w:left="720"/>
        <w:jc w:val="both"/>
        <w:rPr>
          <w:rFonts w:ascii="Tahoma" w:hAnsi="Tahoma" w:cs="Tahoma"/>
        </w:rPr>
      </w:pPr>
    </w:p>
    <w:p w14:paraId="2D8F81C7" w14:textId="77777777" w:rsidR="00474E85" w:rsidRDefault="00474E85" w:rsidP="00BC5410">
      <w:pPr>
        <w:keepNext/>
        <w:keepLines/>
        <w:jc w:val="both"/>
        <w:rPr>
          <w:rFonts w:ascii="Tahoma" w:hAnsi="Tahoma" w:cs="Tahoma"/>
        </w:rPr>
      </w:pPr>
      <w:r>
        <w:rPr>
          <w:rFonts w:ascii="Tahoma" w:hAnsi="Tahoma" w:cs="Tahoma"/>
        </w:rPr>
        <w:t>Za prvi dan zamude se šteje drugi (2.) delovni dan, šteto od dneva, ko bi moral izvajalec prevzeti dnevno količino produkta, določeno v tedenskih obvestilih iz 1</w:t>
      </w:r>
      <w:r w:rsidR="006413A2">
        <w:rPr>
          <w:rFonts w:ascii="Tahoma" w:hAnsi="Tahoma" w:cs="Tahoma"/>
        </w:rPr>
        <w:t>2</w:t>
      </w:r>
      <w:r>
        <w:rPr>
          <w:rFonts w:ascii="Tahoma" w:hAnsi="Tahoma" w:cs="Tahoma"/>
        </w:rPr>
        <w:t>. člena tega okvirnega sporazuma.</w:t>
      </w:r>
    </w:p>
    <w:p w14:paraId="757281F0" w14:textId="77777777" w:rsidR="00474E85" w:rsidRDefault="00474E85" w:rsidP="00BC5410">
      <w:pPr>
        <w:keepNext/>
        <w:keepLines/>
        <w:jc w:val="both"/>
        <w:rPr>
          <w:rFonts w:ascii="Tahoma" w:hAnsi="Tahoma" w:cs="Tahoma"/>
        </w:rPr>
      </w:pPr>
    </w:p>
    <w:p w14:paraId="44EFBB70" w14:textId="7E1CA160" w:rsidR="00474E85" w:rsidRDefault="0049656D" w:rsidP="00BC5410">
      <w:pPr>
        <w:keepNext/>
        <w:keepLines/>
        <w:jc w:val="both"/>
        <w:rPr>
          <w:rFonts w:ascii="Tahoma" w:hAnsi="Tahoma" w:cs="Tahoma"/>
        </w:rPr>
      </w:pPr>
      <w:r>
        <w:rPr>
          <w:rFonts w:ascii="Tahoma" w:hAnsi="Tahoma" w:cs="Tahoma"/>
        </w:rPr>
        <w:t>Pogodbena k</w:t>
      </w:r>
      <w:r w:rsidR="00474E85" w:rsidRPr="0075012A">
        <w:rPr>
          <w:rFonts w:ascii="Tahoma" w:hAnsi="Tahoma" w:cs="Tahoma"/>
        </w:rPr>
        <w:t xml:space="preserve">azen </w:t>
      </w:r>
      <w:r w:rsidR="00474E85">
        <w:rPr>
          <w:rFonts w:ascii="Tahoma" w:hAnsi="Tahoma" w:cs="Tahoma"/>
        </w:rPr>
        <w:t xml:space="preserve">za dnevno </w:t>
      </w:r>
      <w:proofErr w:type="spellStart"/>
      <w:r w:rsidR="00474E85">
        <w:rPr>
          <w:rFonts w:ascii="Tahoma" w:hAnsi="Tahoma" w:cs="Tahoma"/>
        </w:rPr>
        <w:t>neprevzete</w:t>
      </w:r>
      <w:proofErr w:type="spellEnd"/>
      <w:r w:rsidR="00474E85">
        <w:rPr>
          <w:rFonts w:ascii="Tahoma" w:hAnsi="Tahoma" w:cs="Tahoma"/>
        </w:rPr>
        <w:t xml:space="preserve"> količine se obračunava do višine 1 % (enega odstotka) vrednosti okvirnega sporazuma brez DDV</w:t>
      </w:r>
      <w:r w:rsidR="00474E85" w:rsidRPr="00E84472">
        <w:rPr>
          <w:rFonts w:ascii="Tahoma" w:hAnsi="Tahoma" w:cs="Tahoma"/>
        </w:rPr>
        <w:t xml:space="preserve"> </w:t>
      </w:r>
      <w:r w:rsidR="00474E85">
        <w:rPr>
          <w:rFonts w:ascii="Tahoma" w:hAnsi="Tahoma" w:cs="Tahoma"/>
        </w:rPr>
        <w:t>iz 3. člena tega okvirnega sporazuma. V kolikor kazen po okvirnem sporazumu preseže višino 1</w:t>
      </w:r>
      <w:r w:rsidR="00474E85">
        <w:rPr>
          <w:rFonts w:ascii="Tahoma" w:hAnsi="Tahoma" w:cs="Tahoma"/>
          <w:lang w:val="x-none"/>
        </w:rPr>
        <w:t xml:space="preserve"> %</w:t>
      </w:r>
      <w:r w:rsidR="00474E85">
        <w:rPr>
          <w:rFonts w:ascii="Tahoma" w:hAnsi="Tahoma" w:cs="Tahoma"/>
        </w:rPr>
        <w:t xml:space="preserve"> (enega odstotka) </w:t>
      </w:r>
      <w:r w:rsidR="00474E85">
        <w:rPr>
          <w:rFonts w:ascii="Tahoma" w:hAnsi="Tahoma" w:cs="Tahoma"/>
          <w:lang w:val="x-none"/>
        </w:rPr>
        <w:t>vrednosti</w:t>
      </w:r>
      <w:r w:rsidR="00474E85">
        <w:rPr>
          <w:rFonts w:ascii="Tahoma" w:hAnsi="Tahoma" w:cs="Tahoma"/>
        </w:rPr>
        <w:t xml:space="preserve"> okvirnega sporazuma brez DDV iz 3. člena tega okvirnega sporazuma, lahko naročnik unovči finančno zavarovanje. V primeru unovčenja finančnega zavarovanja mora izvajalec</w:t>
      </w:r>
      <w:r w:rsidR="00DC293A">
        <w:rPr>
          <w:rFonts w:ascii="Tahoma" w:hAnsi="Tahoma" w:cs="Tahoma"/>
        </w:rPr>
        <w:t>,</w:t>
      </w:r>
      <w:r w:rsidR="00474E85">
        <w:rPr>
          <w:rFonts w:ascii="Tahoma" w:hAnsi="Tahoma" w:cs="Tahoma"/>
        </w:rPr>
        <w:t xml:space="preserve"> v roku petnajstih (15) dni </w:t>
      </w:r>
      <w:r w:rsidR="00DC293A">
        <w:rPr>
          <w:rFonts w:ascii="Tahoma" w:hAnsi="Tahoma" w:cs="Tahoma"/>
        </w:rPr>
        <w:t xml:space="preserve">od unovčenja le-tega, </w:t>
      </w:r>
      <w:r w:rsidR="00474E85">
        <w:rPr>
          <w:rFonts w:ascii="Tahoma" w:hAnsi="Tahoma" w:cs="Tahoma"/>
        </w:rPr>
        <w:t>predložiti novo finančno zavarovanje v višini in z veljavnostjo iz prvega odstavka 1</w:t>
      </w:r>
      <w:r w:rsidR="006413A2">
        <w:rPr>
          <w:rFonts w:ascii="Tahoma" w:hAnsi="Tahoma" w:cs="Tahoma"/>
        </w:rPr>
        <w:t>7</w:t>
      </w:r>
      <w:r w:rsidR="00474E85">
        <w:rPr>
          <w:rFonts w:ascii="Tahoma" w:hAnsi="Tahoma" w:cs="Tahoma"/>
        </w:rPr>
        <w:t>. člena tega okvirnega sporazuma. V nasprotnem primeru bo naročnik odstopil od okvirnega sporazuma, brez kakršnekoli obveznosti do izvajalca.</w:t>
      </w:r>
    </w:p>
    <w:p w14:paraId="3BF69D37" w14:textId="77777777" w:rsidR="00474E85" w:rsidRDefault="00474E85" w:rsidP="00BC5410">
      <w:pPr>
        <w:keepNext/>
        <w:keepLines/>
        <w:jc w:val="both"/>
        <w:rPr>
          <w:rFonts w:ascii="Tahoma" w:hAnsi="Tahoma" w:cs="Tahoma"/>
        </w:rPr>
      </w:pPr>
    </w:p>
    <w:p w14:paraId="7EFA2589" w14:textId="77777777" w:rsidR="00474E85" w:rsidRDefault="00474E85" w:rsidP="00BC5410">
      <w:pPr>
        <w:keepNext/>
        <w:keepLines/>
        <w:tabs>
          <w:tab w:val="left" w:pos="567"/>
          <w:tab w:val="left" w:pos="1418"/>
          <w:tab w:val="left" w:pos="1702"/>
        </w:tabs>
        <w:jc w:val="both"/>
        <w:rPr>
          <w:rFonts w:ascii="Tahoma" w:hAnsi="Tahoma" w:cs="Tahoma"/>
        </w:rPr>
      </w:pPr>
      <w:r>
        <w:rPr>
          <w:rFonts w:ascii="Tahoma" w:hAnsi="Tahoma" w:cs="Tahoma"/>
        </w:rPr>
        <w:t>Naročnik si pridržuje pravico, da v primeru zamude izvajalca pri dnevnem prevzemu produkta v razsutem stanju, produkt preda izvajalcu v balirani obliki, vendar se ta količina ne šteje v kvoto do največ dveh odstotkov (2 %) celotne količine</w:t>
      </w:r>
      <w:r w:rsidR="00AC123B">
        <w:rPr>
          <w:rFonts w:ascii="Tahoma" w:hAnsi="Tahoma" w:cs="Tahoma"/>
        </w:rPr>
        <w:t xml:space="preserve"> produkta</w:t>
      </w:r>
      <w:r>
        <w:rPr>
          <w:rFonts w:ascii="Tahoma" w:hAnsi="Tahoma" w:cs="Tahoma"/>
        </w:rPr>
        <w:t>, ki jo lahko naročnik izvajalcu preda v baliranem stanju.</w:t>
      </w:r>
    </w:p>
    <w:p w14:paraId="5D7F01D0" w14:textId="77777777" w:rsidR="00DA0B3F" w:rsidRPr="00C8579C" w:rsidRDefault="00DA0B3F" w:rsidP="00BC5410">
      <w:pPr>
        <w:keepNext/>
        <w:keepLines/>
        <w:jc w:val="both"/>
        <w:rPr>
          <w:rFonts w:ascii="Tahoma" w:hAnsi="Tahoma" w:cs="Tahoma"/>
        </w:rPr>
      </w:pPr>
    </w:p>
    <w:p w14:paraId="6C756AF1" w14:textId="77777777" w:rsidR="008D1812" w:rsidRDefault="00727A5C" w:rsidP="00BC5410">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8D1812">
        <w:rPr>
          <w:rFonts w:ascii="Tahoma" w:hAnsi="Tahoma" w:cs="Tahoma"/>
        </w:rPr>
        <w:t>len</w:t>
      </w:r>
    </w:p>
    <w:p w14:paraId="6F948C58" w14:textId="77777777" w:rsidR="00727A5C" w:rsidRDefault="00727A5C" w:rsidP="00BC5410">
      <w:pPr>
        <w:keepNext/>
        <w:keepLines/>
        <w:rPr>
          <w:rFonts w:ascii="Tahoma" w:hAnsi="Tahoma" w:cs="Tahoma"/>
        </w:rPr>
      </w:pPr>
    </w:p>
    <w:p w14:paraId="30D90248" w14:textId="77F1E320" w:rsidR="00474E85" w:rsidRDefault="00474E85" w:rsidP="00BC5410">
      <w:pPr>
        <w:keepNext/>
        <w:keepLines/>
        <w:tabs>
          <w:tab w:val="left" w:pos="567"/>
          <w:tab w:val="left" w:pos="1418"/>
          <w:tab w:val="left" w:pos="1702"/>
        </w:tabs>
        <w:jc w:val="both"/>
        <w:rPr>
          <w:rFonts w:ascii="Tahoma" w:hAnsi="Tahoma" w:cs="Tahoma"/>
        </w:rPr>
      </w:pPr>
      <w:r w:rsidRPr="00301975">
        <w:rPr>
          <w:rFonts w:ascii="Tahoma" w:hAnsi="Tahoma" w:cs="Tahoma"/>
        </w:rPr>
        <w:t xml:space="preserve">Za uveljavljanje </w:t>
      </w:r>
      <w:r w:rsidR="0049656D">
        <w:rPr>
          <w:rFonts w:ascii="Tahoma" w:hAnsi="Tahoma" w:cs="Tahoma"/>
        </w:rPr>
        <w:t>pogodbene</w:t>
      </w:r>
      <w:r w:rsidRPr="00301975">
        <w:rPr>
          <w:rFonts w:ascii="Tahoma" w:hAnsi="Tahoma" w:cs="Tahoma"/>
        </w:rPr>
        <w:t xml:space="preserve"> kazni</w:t>
      </w:r>
      <w:r>
        <w:rPr>
          <w:rFonts w:ascii="Tahoma" w:hAnsi="Tahoma" w:cs="Tahoma"/>
        </w:rPr>
        <w:t xml:space="preserve"> </w:t>
      </w:r>
      <w:r w:rsidRPr="00301975">
        <w:rPr>
          <w:rFonts w:ascii="Tahoma" w:hAnsi="Tahoma" w:cs="Tahoma"/>
        </w:rPr>
        <w:t xml:space="preserve">bo </w:t>
      </w:r>
      <w:r>
        <w:rPr>
          <w:rFonts w:ascii="Tahoma" w:hAnsi="Tahoma" w:cs="Tahoma"/>
        </w:rPr>
        <w:t>naročnik izvajalcu</w:t>
      </w:r>
      <w:r w:rsidRPr="00301975">
        <w:rPr>
          <w:rFonts w:ascii="Tahoma" w:hAnsi="Tahoma" w:cs="Tahoma"/>
        </w:rPr>
        <w:t xml:space="preserve"> </w:t>
      </w:r>
      <w:r w:rsidRPr="00702C0E">
        <w:rPr>
          <w:rFonts w:ascii="Tahoma" w:hAnsi="Tahoma" w:cs="Tahoma"/>
        </w:rPr>
        <w:t>izstavil račun s plačilnim rokom osem</w:t>
      </w:r>
      <w:r>
        <w:rPr>
          <w:rFonts w:ascii="Tahoma" w:hAnsi="Tahoma" w:cs="Tahoma"/>
        </w:rPr>
        <w:t xml:space="preserve"> (8) koledarskih</w:t>
      </w:r>
      <w:r w:rsidRPr="00702C0E">
        <w:rPr>
          <w:rFonts w:ascii="Tahoma" w:hAnsi="Tahoma" w:cs="Tahoma"/>
        </w:rPr>
        <w:t xml:space="preserve"> dni od dneva izstavitve računa, čeprav o</w:t>
      </w:r>
      <w:r>
        <w:rPr>
          <w:rFonts w:ascii="Tahoma" w:hAnsi="Tahoma" w:cs="Tahoma"/>
        </w:rPr>
        <w:t>b</w:t>
      </w:r>
      <w:r w:rsidRPr="00702C0E">
        <w:rPr>
          <w:rFonts w:ascii="Tahoma" w:hAnsi="Tahoma" w:cs="Tahoma"/>
        </w:rPr>
        <w:t xml:space="preserve"> kršitvi roka izvedbe </w:t>
      </w:r>
      <w:r>
        <w:rPr>
          <w:rFonts w:ascii="Tahoma" w:hAnsi="Tahoma" w:cs="Tahoma"/>
        </w:rPr>
        <w:t>izvajalca</w:t>
      </w:r>
      <w:r w:rsidRPr="00702C0E">
        <w:rPr>
          <w:rFonts w:ascii="Tahoma" w:hAnsi="Tahoma" w:cs="Tahoma"/>
        </w:rPr>
        <w:t xml:space="preserve"> na to ni posebej opozoril.</w:t>
      </w:r>
      <w:r>
        <w:rPr>
          <w:rFonts w:ascii="Tahoma" w:hAnsi="Tahoma" w:cs="Tahoma"/>
        </w:rPr>
        <w:t xml:space="preserve"> </w:t>
      </w:r>
      <w:r w:rsidRPr="00301975">
        <w:rPr>
          <w:rFonts w:ascii="Tahoma" w:hAnsi="Tahoma" w:cs="Tahoma"/>
        </w:rPr>
        <w:t xml:space="preserve">V primeru zamude pri plačilu računa, je </w:t>
      </w:r>
      <w:r>
        <w:rPr>
          <w:rFonts w:ascii="Tahoma" w:hAnsi="Tahoma" w:cs="Tahoma"/>
        </w:rPr>
        <w:t>izvajalec</w:t>
      </w:r>
      <w:r w:rsidRPr="00301975">
        <w:rPr>
          <w:rFonts w:ascii="Tahoma" w:hAnsi="Tahoma" w:cs="Tahoma"/>
        </w:rPr>
        <w:t xml:space="preserve"> dolžan </w:t>
      </w:r>
      <w:r>
        <w:rPr>
          <w:rFonts w:ascii="Tahoma" w:hAnsi="Tahoma" w:cs="Tahoma"/>
        </w:rPr>
        <w:t>naročniku</w:t>
      </w:r>
      <w:r w:rsidRPr="00301975">
        <w:rPr>
          <w:rFonts w:ascii="Tahoma" w:hAnsi="Tahoma" w:cs="Tahoma"/>
        </w:rPr>
        <w:t xml:space="preserve"> plačati zakonske zamudne obresti.</w:t>
      </w:r>
    </w:p>
    <w:p w14:paraId="103956CE" w14:textId="77777777" w:rsidR="00474E85" w:rsidRDefault="00474E85" w:rsidP="00BC5410">
      <w:pPr>
        <w:keepNext/>
        <w:keepLines/>
        <w:tabs>
          <w:tab w:val="left" w:pos="567"/>
          <w:tab w:val="left" w:pos="1418"/>
          <w:tab w:val="left" w:pos="1702"/>
        </w:tabs>
        <w:jc w:val="both"/>
        <w:rPr>
          <w:rFonts w:ascii="Tahoma" w:hAnsi="Tahoma" w:cs="Tahoma"/>
        </w:rPr>
      </w:pPr>
    </w:p>
    <w:p w14:paraId="02C3DDBA" w14:textId="6B48B186" w:rsidR="00474E85" w:rsidRDefault="00474E85" w:rsidP="00BC5410">
      <w:pPr>
        <w:keepNext/>
        <w:keepLines/>
        <w:tabs>
          <w:tab w:val="left" w:pos="567"/>
          <w:tab w:val="left" w:pos="1418"/>
          <w:tab w:val="left" w:pos="1702"/>
        </w:tabs>
        <w:jc w:val="both"/>
        <w:rPr>
          <w:rFonts w:ascii="Tahoma" w:hAnsi="Tahoma" w:cs="Tahoma"/>
        </w:rPr>
      </w:pPr>
      <w:r w:rsidRPr="00C509F8">
        <w:rPr>
          <w:rFonts w:ascii="Tahoma" w:hAnsi="Tahoma" w:cs="Tahoma"/>
        </w:rPr>
        <w:t>Naročnik in izvajalec soglašata, da pravica zaračunati</w:t>
      </w:r>
      <w:r>
        <w:rPr>
          <w:rFonts w:ascii="Tahoma" w:hAnsi="Tahoma" w:cs="Tahoma"/>
        </w:rPr>
        <w:t xml:space="preserve"> </w:t>
      </w:r>
      <w:r w:rsidR="0049656D">
        <w:rPr>
          <w:rFonts w:ascii="Tahoma" w:hAnsi="Tahoma" w:cs="Tahoma"/>
        </w:rPr>
        <w:t xml:space="preserve">pogodbeno </w:t>
      </w:r>
      <w:r w:rsidRPr="00C509F8">
        <w:rPr>
          <w:rFonts w:ascii="Tahoma" w:hAnsi="Tahoma" w:cs="Tahoma"/>
        </w:rPr>
        <w:t xml:space="preserve">kazen ni pogojena z nastankom škode pri naročniku. Za povračilo tako nastale škode bo naročnik unovčil </w:t>
      </w:r>
      <w:r>
        <w:rPr>
          <w:rFonts w:ascii="Tahoma" w:hAnsi="Tahoma" w:cs="Tahoma"/>
        </w:rPr>
        <w:t>finančno</w:t>
      </w:r>
      <w:r w:rsidRPr="00C509F8">
        <w:rPr>
          <w:rFonts w:ascii="Tahoma" w:hAnsi="Tahoma" w:cs="Tahoma"/>
        </w:rPr>
        <w:t xml:space="preserve"> zavarovanje</w:t>
      </w:r>
      <w:r>
        <w:rPr>
          <w:rFonts w:ascii="Tahoma" w:hAnsi="Tahoma" w:cs="Tahoma"/>
        </w:rPr>
        <w:t xml:space="preserve"> za zavarovanje</w:t>
      </w:r>
      <w:r w:rsidRPr="00C509F8">
        <w:rPr>
          <w:rFonts w:ascii="Tahoma" w:hAnsi="Tahoma" w:cs="Tahoma"/>
        </w:rPr>
        <w:t xml:space="preserve"> dobre izvedbe obveznosti </w:t>
      </w:r>
      <w:r>
        <w:rPr>
          <w:rFonts w:ascii="Tahoma" w:hAnsi="Tahoma" w:cs="Tahoma"/>
        </w:rPr>
        <w:t>iz</w:t>
      </w:r>
      <w:r w:rsidRPr="00C509F8">
        <w:rPr>
          <w:rFonts w:ascii="Tahoma" w:hAnsi="Tahoma" w:cs="Tahoma"/>
        </w:rPr>
        <w:t xml:space="preserve"> okvirne</w:t>
      </w:r>
      <w:r>
        <w:rPr>
          <w:rFonts w:ascii="Tahoma" w:hAnsi="Tahoma" w:cs="Tahoma"/>
        </w:rPr>
        <w:t>ga</w:t>
      </w:r>
      <w:r w:rsidRPr="00C509F8">
        <w:rPr>
          <w:rFonts w:ascii="Tahoma" w:hAnsi="Tahoma" w:cs="Tahoma"/>
        </w:rPr>
        <w:t xml:space="preserve"> sporazum</w:t>
      </w:r>
      <w:r>
        <w:rPr>
          <w:rFonts w:ascii="Tahoma" w:hAnsi="Tahoma" w:cs="Tahoma"/>
        </w:rPr>
        <w:t>a</w:t>
      </w:r>
      <w:r w:rsidRPr="00C509F8">
        <w:rPr>
          <w:rFonts w:ascii="Tahoma" w:hAnsi="Tahoma" w:cs="Tahoma"/>
        </w:rPr>
        <w:t xml:space="preserve"> oziroma bo škodo uveljavljal tudi po splošnih načelih odškodninske odgovornosti, neodvisno od uveljavljanja</w:t>
      </w:r>
      <w:r w:rsidR="0049656D">
        <w:rPr>
          <w:rFonts w:ascii="Tahoma" w:hAnsi="Tahoma" w:cs="Tahoma"/>
        </w:rPr>
        <w:t xml:space="preserve"> pogodbene</w:t>
      </w:r>
      <w:r>
        <w:rPr>
          <w:rFonts w:ascii="Tahoma" w:hAnsi="Tahoma" w:cs="Tahoma"/>
        </w:rPr>
        <w:t xml:space="preserve"> </w:t>
      </w:r>
      <w:r w:rsidRPr="00C509F8">
        <w:rPr>
          <w:rFonts w:ascii="Tahoma" w:hAnsi="Tahoma" w:cs="Tahoma"/>
        </w:rPr>
        <w:t>kazni.</w:t>
      </w:r>
    </w:p>
    <w:p w14:paraId="2F1DE796" w14:textId="77777777" w:rsidR="00575670" w:rsidRPr="00C8579C" w:rsidRDefault="00575670" w:rsidP="00BC5410">
      <w:pPr>
        <w:keepNext/>
        <w:keepLines/>
        <w:tabs>
          <w:tab w:val="left" w:pos="567"/>
          <w:tab w:val="left" w:pos="1418"/>
          <w:tab w:val="left" w:pos="1702"/>
        </w:tabs>
        <w:jc w:val="both"/>
        <w:rPr>
          <w:rFonts w:ascii="Tahoma" w:hAnsi="Tahoma" w:cs="Tahoma"/>
        </w:rPr>
      </w:pPr>
    </w:p>
    <w:p w14:paraId="294A361E" w14:textId="77777777" w:rsidR="00392AE2" w:rsidRPr="00C8579C" w:rsidRDefault="00392AE2"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1F0AF877" w14:textId="77777777" w:rsidR="00392AE2" w:rsidRPr="00C8579C" w:rsidRDefault="00392AE2" w:rsidP="00BC5410">
      <w:pPr>
        <w:keepNext/>
        <w:keepLines/>
        <w:tabs>
          <w:tab w:val="left" w:pos="567"/>
          <w:tab w:val="left" w:pos="1702"/>
        </w:tabs>
        <w:jc w:val="both"/>
        <w:rPr>
          <w:rFonts w:ascii="Tahoma" w:hAnsi="Tahoma" w:cs="Tahoma"/>
          <w:b/>
        </w:rPr>
      </w:pPr>
    </w:p>
    <w:p w14:paraId="02EA9F5D" w14:textId="77777777" w:rsidR="00392AE2" w:rsidRPr="00C8579C" w:rsidRDefault="00392AE2" w:rsidP="00BC5410">
      <w:pPr>
        <w:keepNext/>
        <w:keepLines/>
        <w:jc w:val="both"/>
        <w:rPr>
          <w:rFonts w:ascii="Tahoma" w:hAnsi="Tahoma" w:cs="Tahoma"/>
        </w:rPr>
      </w:pPr>
      <w:r w:rsidRPr="00C8579C">
        <w:rPr>
          <w:rFonts w:ascii="Tahoma" w:hAnsi="Tahoma" w:cs="Tahoma"/>
        </w:rPr>
        <w:t xml:space="preserve">Če zaradi zamude izvedbe </w:t>
      </w:r>
      <w:r w:rsidR="00AC123B">
        <w:rPr>
          <w:rFonts w:ascii="Tahoma" w:hAnsi="Tahoma" w:cs="Tahoma"/>
        </w:rPr>
        <w:t>storitev</w:t>
      </w:r>
      <w:r w:rsidR="0082421D" w:rsidRPr="00C8579C">
        <w:rPr>
          <w:rFonts w:ascii="Tahoma" w:hAnsi="Tahoma" w:cs="Tahoma"/>
        </w:rPr>
        <w:t xml:space="preserve"> </w:t>
      </w:r>
      <w:r w:rsidRPr="00C8579C">
        <w:rPr>
          <w:rFonts w:ascii="Tahoma" w:hAnsi="Tahoma" w:cs="Tahoma"/>
        </w:rPr>
        <w:t>nastaja naročniku dodatna škoda, je naročnik upravičen do povrnitve nastale škode s strani izvajalca.</w:t>
      </w:r>
    </w:p>
    <w:p w14:paraId="7DF053C0" w14:textId="6CF69218" w:rsidR="00627BE1" w:rsidRDefault="00627BE1" w:rsidP="00BC5410">
      <w:pPr>
        <w:keepNext/>
        <w:keepLines/>
        <w:tabs>
          <w:tab w:val="left" w:pos="567"/>
          <w:tab w:val="left" w:pos="1702"/>
        </w:tabs>
        <w:jc w:val="both"/>
        <w:rPr>
          <w:rFonts w:ascii="Tahoma" w:hAnsi="Tahoma" w:cs="Tahoma"/>
          <w:b/>
        </w:rPr>
      </w:pPr>
    </w:p>
    <w:p w14:paraId="4A4F8EB1" w14:textId="77777777" w:rsidR="00AE4147" w:rsidRPr="00C8579C" w:rsidRDefault="00AE4147" w:rsidP="00BC5410">
      <w:pPr>
        <w:keepNext/>
        <w:keepLines/>
        <w:tabs>
          <w:tab w:val="left" w:pos="567"/>
          <w:tab w:val="left" w:pos="1702"/>
        </w:tabs>
        <w:jc w:val="both"/>
        <w:rPr>
          <w:rFonts w:ascii="Tahoma" w:hAnsi="Tahoma" w:cs="Tahoma"/>
          <w:b/>
        </w:rPr>
      </w:pPr>
    </w:p>
    <w:p w14:paraId="07C9E9F6" w14:textId="77777777" w:rsidR="007D5C7C" w:rsidRPr="00C8579C" w:rsidRDefault="002B2D0F"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PREDSTAVNIK</w:t>
      </w:r>
      <w:r w:rsidR="00BD3347" w:rsidRPr="00C8579C">
        <w:rPr>
          <w:rFonts w:ascii="Tahoma" w:hAnsi="Tahoma" w:cs="Tahoma"/>
          <w:b/>
        </w:rPr>
        <w:t>A</w:t>
      </w:r>
      <w:r w:rsidRPr="00C8579C">
        <w:rPr>
          <w:rFonts w:ascii="Tahoma" w:hAnsi="Tahoma" w:cs="Tahoma"/>
          <w:b/>
        </w:rPr>
        <w:t xml:space="preserve"> </w:t>
      </w:r>
      <w:r w:rsidR="00392AE2" w:rsidRPr="00C8579C">
        <w:rPr>
          <w:rFonts w:ascii="Tahoma" w:hAnsi="Tahoma" w:cs="Tahoma"/>
          <w:b/>
        </w:rPr>
        <w:t xml:space="preserve">STRANK </w:t>
      </w:r>
      <w:r w:rsidR="00392AE2" w:rsidRPr="00C8579C">
        <w:rPr>
          <w:rFonts w:ascii="Tahoma" w:hAnsi="Tahoma" w:cs="Tahoma"/>
          <w:b/>
          <w:color w:val="000000"/>
        </w:rPr>
        <w:t>(SKRBNIK</w:t>
      </w:r>
      <w:r w:rsidR="00A71E57" w:rsidRPr="00C8579C">
        <w:rPr>
          <w:rFonts w:ascii="Tahoma" w:hAnsi="Tahoma" w:cs="Tahoma"/>
          <w:b/>
          <w:color w:val="000000"/>
        </w:rPr>
        <w:t>A</w:t>
      </w:r>
      <w:r w:rsidR="00392AE2" w:rsidRPr="00C8579C">
        <w:rPr>
          <w:rFonts w:ascii="Tahoma" w:hAnsi="Tahoma" w:cs="Tahoma"/>
          <w:b/>
          <w:color w:val="000000"/>
        </w:rPr>
        <w:t xml:space="preserve">) </w:t>
      </w:r>
      <w:r w:rsidR="00392AE2" w:rsidRPr="00C8579C">
        <w:rPr>
          <w:rFonts w:ascii="Tahoma" w:hAnsi="Tahoma" w:cs="Tahoma"/>
          <w:b/>
        </w:rPr>
        <w:t>OKVIRNEGA SPORAZUMA</w:t>
      </w:r>
    </w:p>
    <w:p w14:paraId="68213A7D" w14:textId="77777777" w:rsidR="00A7164C" w:rsidRPr="00C8579C" w:rsidRDefault="00A7164C" w:rsidP="00BC5410">
      <w:pPr>
        <w:keepNext/>
        <w:keepLines/>
        <w:tabs>
          <w:tab w:val="left" w:pos="567"/>
          <w:tab w:val="left" w:pos="1702"/>
        </w:tabs>
        <w:jc w:val="both"/>
        <w:rPr>
          <w:rFonts w:ascii="Tahoma" w:hAnsi="Tahoma" w:cs="Tahoma"/>
          <w:b/>
        </w:rPr>
      </w:pPr>
    </w:p>
    <w:p w14:paraId="5DCDA91F" w14:textId="77777777" w:rsidR="007D5C7C" w:rsidRPr="00C8579C" w:rsidRDefault="00A7164C"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5DDF0B1" w14:textId="77777777" w:rsidR="007D5C7C" w:rsidRPr="00C8579C" w:rsidRDefault="007D5C7C" w:rsidP="00BC5410">
      <w:pPr>
        <w:keepNext/>
        <w:keepLines/>
        <w:tabs>
          <w:tab w:val="left" w:pos="567"/>
          <w:tab w:val="left" w:pos="1702"/>
        </w:tabs>
        <w:jc w:val="both"/>
        <w:rPr>
          <w:rFonts w:ascii="Tahoma" w:hAnsi="Tahoma" w:cs="Tahoma"/>
          <w:b/>
        </w:rPr>
      </w:pPr>
    </w:p>
    <w:p w14:paraId="1E677565" w14:textId="77777777" w:rsidR="00392AE2" w:rsidRPr="00C8579C" w:rsidRDefault="00392AE2" w:rsidP="00BC5410">
      <w:pPr>
        <w:keepNext/>
        <w:keepLines/>
        <w:jc w:val="both"/>
        <w:rPr>
          <w:rFonts w:ascii="Tahoma" w:hAnsi="Tahoma" w:cs="Tahoma"/>
        </w:rPr>
      </w:pPr>
      <w:r w:rsidRPr="00C8579C">
        <w:rPr>
          <w:rFonts w:ascii="Tahoma" w:hAnsi="Tahoma" w:cs="Tahoma"/>
        </w:rPr>
        <w:t xml:space="preserve">Predstavnik in skrbnik okvirnega sporazuma </w:t>
      </w:r>
      <w:r w:rsidR="00AD2F98">
        <w:rPr>
          <w:rFonts w:ascii="Tahoma" w:hAnsi="Tahoma" w:cs="Tahoma"/>
        </w:rPr>
        <w:t>pri</w:t>
      </w:r>
      <w:r w:rsidRPr="00C8579C">
        <w:rPr>
          <w:rFonts w:ascii="Tahoma" w:hAnsi="Tahoma" w:cs="Tahoma"/>
        </w:rPr>
        <w:t xml:space="preserve"> naročnik</w:t>
      </w:r>
      <w:r w:rsidR="00AD2F98">
        <w:rPr>
          <w:rFonts w:ascii="Tahoma" w:hAnsi="Tahoma" w:cs="Tahoma"/>
        </w:rPr>
        <w:t>u</w:t>
      </w:r>
      <w:r w:rsidRPr="00C8579C">
        <w:rPr>
          <w:rFonts w:ascii="Tahoma" w:hAnsi="Tahoma" w:cs="Tahoma"/>
        </w:rPr>
        <w:t>, ki bo urejal vsa vprašanja, ki bodo nastala v zvezi z izvajanjem tega okvirnega sporazuma, je ……………………………, tel</w:t>
      </w:r>
      <w:r w:rsidR="00CB6E14" w:rsidRPr="00C8579C">
        <w:rPr>
          <w:rFonts w:ascii="Tahoma" w:hAnsi="Tahoma" w:cs="Tahoma"/>
        </w:rPr>
        <w:t>efon</w:t>
      </w:r>
      <w:r w:rsidRPr="00C8579C">
        <w:rPr>
          <w:rFonts w:ascii="Tahoma" w:hAnsi="Tahoma" w:cs="Tahoma"/>
        </w:rPr>
        <w:t>: ……………………, e-pošta: ……………………………….</w:t>
      </w:r>
    </w:p>
    <w:p w14:paraId="020F54EC" w14:textId="77777777" w:rsidR="00474E85" w:rsidRDefault="00474E85" w:rsidP="00BC5410">
      <w:pPr>
        <w:keepNext/>
        <w:keepLines/>
        <w:jc w:val="both"/>
        <w:rPr>
          <w:rFonts w:ascii="Tahoma" w:hAnsi="Tahoma" w:cs="Tahoma"/>
        </w:rPr>
      </w:pPr>
    </w:p>
    <w:p w14:paraId="2139A22D" w14:textId="77777777" w:rsidR="00392AE2" w:rsidRDefault="00392AE2" w:rsidP="00BC5410">
      <w:pPr>
        <w:keepNext/>
        <w:keepLines/>
        <w:jc w:val="both"/>
        <w:rPr>
          <w:rFonts w:ascii="Tahoma" w:hAnsi="Tahoma" w:cs="Tahoma"/>
        </w:rPr>
      </w:pPr>
      <w:r w:rsidRPr="00C8579C">
        <w:rPr>
          <w:rFonts w:ascii="Tahoma" w:hAnsi="Tahoma" w:cs="Tahoma"/>
        </w:rPr>
        <w:t xml:space="preserve">Predstavnik in skrbnik okvirnega sporazuma </w:t>
      </w:r>
      <w:r w:rsidR="00AD2F98">
        <w:rPr>
          <w:rFonts w:ascii="Tahoma" w:hAnsi="Tahoma" w:cs="Tahoma"/>
        </w:rPr>
        <w:t>pri</w:t>
      </w:r>
      <w:r w:rsidRPr="00C8579C">
        <w:rPr>
          <w:rFonts w:ascii="Tahoma" w:hAnsi="Tahoma" w:cs="Tahoma"/>
        </w:rPr>
        <w:t xml:space="preserve"> izvajalc</w:t>
      </w:r>
      <w:r w:rsidR="00AD2F98">
        <w:rPr>
          <w:rFonts w:ascii="Tahoma" w:hAnsi="Tahoma" w:cs="Tahoma"/>
        </w:rPr>
        <w:t>u</w:t>
      </w:r>
      <w:r w:rsidRPr="00C8579C">
        <w:rPr>
          <w:rFonts w:ascii="Tahoma" w:hAnsi="Tahoma" w:cs="Tahoma"/>
        </w:rPr>
        <w:t>, ki bo urejal vsa vprašanja, ki bodo nastala v zvezi z izvajanjem tega okvirnega sporazuma, je …………………………….., tel</w:t>
      </w:r>
      <w:r w:rsidR="00CB6E14" w:rsidRPr="00C8579C">
        <w:rPr>
          <w:rFonts w:ascii="Tahoma" w:hAnsi="Tahoma" w:cs="Tahoma"/>
        </w:rPr>
        <w:t>efon:</w:t>
      </w:r>
      <w:r w:rsidRPr="00C8579C">
        <w:rPr>
          <w:rFonts w:ascii="Tahoma" w:hAnsi="Tahoma" w:cs="Tahoma"/>
        </w:rPr>
        <w:t xml:space="preserve"> ……………………, e-pošta: …………………….</w:t>
      </w:r>
    </w:p>
    <w:p w14:paraId="3B0F53EB" w14:textId="77777777" w:rsidR="00964270" w:rsidRPr="00C8579C" w:rsidRDefault="00964270" w:rsidP="00BC5410">
      <w:pPr>
        <w:keepNext/>
        <w:keepLines/>
        <w:jc w:val="both"/>
        <w:rPr>
          <w:rFonts w:ascii="Tahoma" w:hAnsi="Tahoma" w:cs="Tahoma"/>
        </w:rPr>
      </w:pPr>
    </w:p>
    <w:p w14:paraId="5613385C" w14:textId="77777777" w:rsidR="00392AE2" w:rsidRPr="00C8579C" w:rsidRDefault="00392AE2" w:rsidP="00BC5410">
      <w:pPr>
        <w:keepNext/>
        <w:keepLines/>
        <w:jc w:val="both"/>
        <w:rPr>
          <w:rFonts w:ascii="Tahoma" w:hAnsi="Tahoma" w:cs="Tahoma"/>
        </w:rPr>
      </w:pPr>
      <w:r w:rsidRPr="00C8579C">
        <w:rPr>
          <w:rFonts w:ascii="Tahoma" w:hAnsi="Tahoma" w:cs="Tahoma"/>
        </w:rPr>
        <w:t>Predstavnika strank okvirnega sporazuma (skrbnika okvirnega sporazuma) imata pravico in dolžnost urejati medsebojna razmerja ter sprejemati ukrepe in odločitve v skladu z vsebinskimi določili tega okvirnega sporazuma.</w:t>
      </w:r>
      <w:r w:rsidR="00E6680E" w:rsidRPr="00C8579C">
        <w:rPr>
          <w:rFonts w:ascii="Tahoma" w:hAnsi="Tahoma" w:cs="Tahoma"/>
        </w:rPr>
        <w:t xml:space="preserve"> </w:t>
      </w:r>
    </w:p>
    <w:p w14:paraId="3A660108" w14:textId="77777777" w:rsidR="0075012A" w:rsidRPr="00C8579C" w:rsidRDefault="0075012A" w:rsidP="00BC5410">
      <w:pPr>
        <w:keepNext/>
        <w:keepLines/>
        <w:jc w:val="both"/>
        <w:rPr>
          <w:rFonts w:ascii="Tahoma" w:hAnsi="Tahoma" w:cs="Tahoma"/>
        </w:rPr>
      </w:pPr>
    </w:p>
    <w:p w14:paraId="7642610D" w14:textId="5ECF470E" w:rsidR="00253633" w:rsidRDefault="00392AE2" w:rsidP="00BC5410">
      <w:pPr>
        <w:keepNext/>
        <w:keepLines/>
        <w:jc w:val="both"/>
        <w:rPr>
          <w:rFonts w:ascii="Tahoma" w:hAnsi="Tahoma" w:cs="Tahoma"/>
        </w:rPr>
      </w:pPr>
      <w:r w:rsidRPr="00C8579C">
        <w:rPr>
          <w:rFonts w:ascii="Tahoma" w:hAnsi="Tahoma" w:cs="Tahoma"/>
        </w:rPr>
        <w:lastRenderedPageBreak/>
        <w:t>Spremembo predstavnikov/skrbnikov morata stranki okvirnega sporazuma sporočiti druga drugi v pisni obliki</w:t>
      </w:r>
      <w:r w:rsidR="00253633" w:rsidRPr="00C8579C">
        <w:rPr>
          <w:rFonts w:ascii="Tahoma" w:hAnsi="Tahoma" w:cs="Tahoma"/>
        </w:rPr>
        <w:t xml:space="preserve"> (po e-pošt</w:t>
      </w:r>
      <w:r w:rsidR="00AD2F98">
        <w:rPr>
          <w:rFonts w:ascii="Tahoma" w:hAnsi="Tahoma" w:cs="Tahoma"/>
        </w:rPr>
        <w:t>i</w:t>
      </w:r>
      <w:r w:rsidR="00253633" w:rsidRPr="00C8579C">
        <w:rPr>
          <w:rFonts w:ascii="Tahoma" w:hAnsi="Tahoma" w:cs="Tahoma"/>
        </w:rPr>
        <w:t>)</w:t>
      </w:r>
      <w:r w:rsidRPr="00C8579C">
        <w:rPr>
          <w:rFonts w:ascii="Tahoma" w:hAnsi="Tahoma" w:cs="Tahoma"/>
        </w:rPr>
        <w:t xml:space="preserve"> najkasneje v petih (5) dneh po nastopu spremembe.</w:t>
      </w:r>
      <w:r w:rsidR="00253633" w:rsidRPr="00C8579C">
        <w:rPr>
          <w:rFonts w:ascii="Tahoma" w:hAnsi="Tahoma" w:cs="Tahoma"/>
        </w:rPr>
        <w:t xml:space="preserve"> Ne glede na prvi odstavek </w:t>
      </w:r>
      <w:r w:rsidR="006413A2">
        <w:rPr>
          <w:rFonts w:ascii="Tahoma" w:hAnsi="Tahoma" w:cs="Tahoma"/>
        </w:rPr>
        <w:t>2</w:t>
      </w:r>
      <w:r w:rsidR="00AD2F98">
        <w:rPr>
          <w:rFonts w:ascii="Tahoma" w:hAnsi="Tahoma" w:cs="Tahoma"/>
        </w:rPr>
        <w:t>8</w:t>
      </w:r>
      <w:r w:rsidR="00253633" w:rsidRPr="00C8579C">
        <w:rPr>
          <w:rFonts w:ascii="Tahoma" w:hAnsi="Tahoma" w:cs="Tahoma"/>
        </w:rPr>
        <w:t xml:space="preserve">. člena tega okvirnega sporazuma sprememba predstavnikov/skrbnikov velja, če stranki okvirnega sporazuma o spremembi </w:t>
      </w:r>
      <w:r w:rsidR="00AD2F98">
        <w:rPr>
          <w:rFonts w:ascii="Tahoma" w:hAnsi="Tahoma" w:cs="Tahoma"/>
        </w:rPr>
        <w:t xml:space="preserve">svojih </w:t>
      </w:r>
      <w:r w:rsidR="00253633" w:rsidRPr="00C8579C">
        <w:rPr>
          <w:rFonts w:ascii="Tahoma" w:hAnsi="Tahoma" w:cs="Tahoma"/>
        </w:rPr>
        <w:t>predstavnikov/skrbnikov obvestita druga drugo na elektronske naslove, navedene v tem členu okvirnega sporazuma.</w:t>
      </w:r>
    </w:p>
    <w:p w14:paraId="4650E0A1" w14:textId="77777777" w:rsidR="0049656D" w:rsidRPr="00C8579C" w:rsidRDefault="0049656D" w:rsidP="00BC5410">
      <w:pPr>
        <w:keepNext/>
        <w:keepLines/>
        <w:jc w:val="both"/>
        <w:rPr>
          <w:rFonts w:ascii="Tahoma" w:hAnsi="Tahoma" w:cs="Tahoma"/>
        </w:rPr>
      </w:pPr>
    </w:p>
    <w:p w14:paraId="6B92250F" w14:textId="77777777" w:rsidR="00856B2F" w:rsidRDefault="00856B2F" w:rsidP="00BC5410">
      <w:pPr>
        <w:keepNext/>
        <w:keepLines/>
        <w:tabs>
          <w:tab w:val="left" w:pos="567"/>
          <w:tab w:val="left" w:pos="1418"/>
          <w:tab w:val="left" w:pos="1702"/>
        </w:tabs>
        <w:jc w:val="both"/>
        <w:rPr>
          <w:rFonts w:ascii="Tahoma" w:hAnsi="Tahoma" w:cs="Tahoma"/>
          <w:bCs/>
        </w:rPr>
      </w:pPr>
    </w:p>
    <w:p w14:paraId="60A49BAC" w14:textId="77777777" w:rsidR="00856F7B" w:rsidRPr="00C8579C" w:rsidRDefault="00856F7B"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S</w:t>
      </w:r>
      <w:r w:rsidR="003B620D" w:rsidRPr="00C8579C">
        <w:rPr>
          <w:rFonts w:ascii="Tahoma" w:hAnsi="Tahoma" w:cs="Tahoma"/>
          <w:b/>
        </w:rPr>
        <w:t>ESTAVNI DELI</w:t>
      </w:r>
      <w:r w:rsidR="00D45BB4" w:rsidRPr="00C8579C">
        <w:rPr>
          <w:rFonts w:ascii="Tahoma" w:hAnsi="Tahoma" w:cs="Tahoma"/>
          <w:b/>
        </w:rPr>
        <w:t xml:space="preserve"> </w:t>
      </w:r>
      <w:r w:rsidR="00A71E57" w:rsidRPr="00C8579C">
        <w:rPr>
          <w:rFonts w:ascii="Tahoma" w:hAnsi="Tahoma" w:cs="Tahoma"/>
          <w:b/>
        </w:rPr>
        <w:t>OKVIRNEGA SPORAZUMA</w:t>
      </w:r>
    </w:p>
    <w:p w14:paraId="25F4ECA1" w14:textId="77777777" w:rsidR="00856F7B" w:rsidRPr="00C8579C" w:rsidRDefault="00856F7B" w:rsidP="00BC5410">
      <w:pPr>
        <w:keepNext/>
        <w:keepLines/>
        <w:tabs>
          <w:tab w:val="left" w:pos="1702"/>
        </w:tabs>
        <w:jc w:val="both"/>
        <w:rPr>
          <w:rFonts w:ascii="Tahoma" w:hAnsi="Tahoma" w:cs="Tahoma"/>
          <w:b/>
        </w:rPr>
      </w:pPr>
    </w:p>
    <w:p w14:paraId="4026997B" w14:textId="77777777" w:rsidR="00856F7B" w:rsidRPr="00C8579C" w:rsidRDefault="00856F7B"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člen</w:t>
      </w:r>
    </w:p>
    <w:p w14:paraId="23DAD7FB" w14:textId="77777777" w:rsidR="005E1F62" w:rsidRPr="00C8579C" w:rsidRDefault="005E1F62" w:rsidP="00BC5410">
      <w:pPr>
        <w:keepNext/>
        <w:keepLines/>
        <w:tabs>
          <w:tab w:val="left" w:pos="1702"/>
        </w:tabs>
        <w:jc w:val="both"/>
        <w:rPr>
          <w:rFonts w:ascii="Tahoma" w:hAnsi="Tahoma" w:cs="Tahoma"/>
        </w:rPr>
      </w:pPr>
    </w:p>
    <w:p w14:paraId="1D9C78ED" w14:textId="77777777" w:rsidR="00856F7B" w:rsidRPr="00C8579C" w:rsidRDefault="00392AE2" w:rsidP="00BC5410">
      <w:pPr>
        <w:keepNext/>
        <w:keepLines/>
        <w:tabs>
          <w:tab w:val="left" w:pos="1702"/>
        </w:tabs>
        <w:jc w:val="both"/>
        <w:rPr>
          <w:rFonts w:ascii="Tahoma" w:hAnsi="Tahoma" w:cs="Tahoma"/>
        </w:rPr>
      </w:pPr>
      <w:r w:rsidRPr="00C8579C">
        <w:rPr>
          <w:rFonts w:ascii="Tahoma" w:hAnsi="Tahoma" w:cs="Tahoma"/>
        </w:rPr>
        <w:t>Stranki okvirnega sporazuma ugotavljata, da so priloge in sestavni deli tega okvirnega sporazuma</w:t>
      </w:r>
      <w:r w:rsidR="00856F7B" w:rsidRPr="00C8579C">
        <w:rPr>
          <w:rFonts w:ascii="Tahoma" w:hAnsi="Tahoma" w:cs="Tahoma"/>
        </w:rPr>
        <w:t>:</w:t>
      </w:r>
    </w:p>
    <w:p w14:paraId="16D7CD2E" w14:textId="398CD36A" w:rsidR="008B756B" w:rsidRDefault="00923A51" w:rsidP="00BC5410">
      <w:pPr>
        <w:keepNext/>
        <w:keepLines/>
        <w:numPr>
          <w:ilvl w:val="0"/>
          <w:numId w:val="8"/>
        </w:numPr>
        <w:ind w:left="360" w:hanging="180"/>
        <w:jc w:val="both"/>
        <w:rPr>
          <w:rFonts w:ascii="Tahoma" w:hAnsi="Tahoma" w:cs="Tahoma"/>
        </w:rPr>
      </w:pPr>
      <w:r w:rsidRPr="00C8579C">
        <w:rPr>
          <w:rFonts w:ascii="Tahoma" w:hAnsi="Tahoma" w:cs="Tahoma"/>
        </w:rPr>
        <w:t xml:space="preserve">razpisna </w:t>
      </w:r>
      <w:r w:rsidR="007F1692" w:rsidRPr="00C8579C">
        <w:rPr>
          <w:rFonts w:ascii="Tahoma" w:hAnsi="Tahoma" w:cs="Tahoma"/>
        </w:rPr>
        <w:t xml:space="preserve">dokumentacija </w:t>
      </w:r>
      <w:r w:rsidR="008B756B" w:rsidRPr="00C8579C">
        <w:rPr>
          <w:rFonts w:ascii="Tahoma" w:hAnsi="Tahoma" w:cs="Tahoma"/>
        </w:rPr>
        <w:t xml:space="preserve">št. </w:t>
      </w:r>
      <w:r w:rsidR="00AD7483">
        <w:rPr>
          <w:rFonts w:ascii="Tahoma" w:hAnsi="Tahoma" w:cs="Tahoma"/>
        </w:rPr>
        <w:t>VKS-</w:t>
      </w:r>
      <w:r w:rsidR="00C771C9">
        <w:rPr>
          <w:rFonts w:ascii="Tahoma" w:hAnsi="Tahoma" w:cs="Tahoma"/>
        </w:rPr>
        <w:t>59/24</w:t>
      </w:r>
      <w:r w:rsidR="008B756B" w:rsidRPr="00C8579C">
        <w:rPr>
          <w:rFonts w:ascii="Tahoma" w:hAnsi="Tahoma" w:cs="Tahoma"/>
        </w:rPr>
        <w:t>,</w:t>
      </w:r>
    </w:p>
    <w:p w14:paraId="6FE71036" w14:textId="77777777" w:rsidR="00B36C79" w:rsidRDefault="000F2ACA" w:rsidP="00BC5410">
      <w:pPr>
        <w:keepNext/>
        <w:keepLines/>
        <w:numPr>
          <w:ilvl w:val="0"/>
          <w:numId w:val="8"/>
        </w:numPr>
        <w:ind w:left="360" w:hanging="180"/>
        <w:jc w:val="both"/>
        <w:rPr>
          <w:rFonts w:ascii="Tahoma" w:hAnsi="Tahoma" w:cs="Tahoma"/>
        </w:rPr>
      </w:pPr>
      <w:r w:rsidRPr="00C8579C">
        <w:rPr>
          <w:rFonts w:ascii="Tahoma" w:hAnsi="Tahoma" w:cs="Tahoma"/>
        </w:rPr>
        <w:t>ponudba</w:t>
      </w:r>
      <w:r w:rsidR="00750063" w:rsidRPr="00C8579C">
        <w:rPr>
          <w:rFonts w:ascii="Tahoma" w:hAnsi="Tahoma" w:cs="Tahoma"/>
        </w:rPr>
        <w:t xml:space="preserve"> </w:t>
      </w:r>
      <w:r w:rsidR="00E84472" w:rsidRPr="00C8579C">
        <w:rPr>
          <w:rFonts w:ascii="Tahoma" w:hAnsi="Tahoma" w:cs="Tahoma"/>
        </w:rPr>
        <w:t xml:space="preserve">izvajalca </w:t>
      </w:r>
      <w:r w:rsidR="00750063" w:rsidRPr="00C8579C">
        <w:rPr>
          <w:rFonts w:ascii="Tahoma" w:hAnsi="Tahoma" w:cs="Tahoma"/>
        </w:rPr>
        <w:t xml:space="preserve">št. </w:t>
      </w:r>
      <w:r w:rsidR="00651714" w:rsidRPr="00C8579C">
        <w:rPr>
          <w:rFonts w:ascii="Tahoma" w:hAnsi="Tahoma" w:cs="Tahoma"/>
        </w:rPr>
        <w:t>________</w:t>
      </w:r>
      <w:r w:rsidRPr="00C8579C">
        <w:rPr>
          <w:rFonts w:ascii="Tahoma" w:hAnsi="Tahoma" w:cs="Tahoma"/>
        </w:rPr>
        <w:t>___</w:t>
      </w:r>
      <w:r w:rsidR="00106233" w:rsidRPr="00C8579C">
        <w:rPr>
          <w:rFonts w:ascii="Tahoma" w:hAnsi="Tahoma" w:cs="Tahoma"/>
        </w:rPr>
        <w:t>__________</w:t>
      </w:r>
      <w:r w:rsidRPr="00C8579C">
        <w:rPr>
          <w:rFonts w:ascii="Tahoma" w:hAnsi="Tahoma" w:cs="Tahoma"/>
        </w:rPr>
        <w:t xml:space="preserve"> </w:t>
      </w:r>
      <w:r w:rsidR="00750063" w:rsidRPr="00C8579C">
        <w:rPr>
          <w:rFonts w:ascii="Tahoma" w:hAnsi="Tahoma" w:cs="Tahoma"/>
        </w:rPr>
        <w:t>z dne</w:t>
      </w:r>
      <w:r w:rsidR="00CB35B4" w:rsidRPr="00C8579C">
        <w:rPr>
          <w:rFonts w:ascii="Tahoma" w:hAnsi="Tahoma" w:cs="Tahoma"/>
        </w:rPr>
        <w:t xml:space="preserve"> </w:t>
      </w:r>
      <w:r w:rsidR="00750063" w:rsidRPr="00C8579C">
        <w:rPr>
          <w:rFonts w:ascii="Tahoma" w:hAnsi="Tahoma" w:cs="Tahoma"/>
        </w:rPr>
        <w:t>_</w:t>
      </w:r>
      <w:r w:rsidRPr="00C8579C">
        <w:rPr>
          <w:rFonts w:ascii="Tahoma" w:hAnsi="Tahoma" w:cs="Tahoma"/>
        </w:rPr>
        <w:t>______</w:t>
      </w:r>
      <w:r w:rsidR="00750063" w:rsidRPr="00C8579C">
        <w:rPr>
          <w:rFonts w:ascii="Tahoma" w:hAnsi="Tahoma" w:cs="Tahoma"/>
        </w:rPr>
        <w:t>_</w:t>
      </w:r>
      <w:r w:rsidR="00B36C79" w:rsidRPr="00C8579C">
        <w:rPr>
          <w:rFonts w:ascii="Tahoma" w:hAnsi="Tahoma" w:cs="Tahoma"/>
        </w:rPr>
        <w:t>_________</w:t>
      </w:r>
      <w:r w:rsidR="00750063" w:rsidRPr="00C8579C">
        <w:rPr>
          <w:rFonts w:ascii="Tahoma" w:hAnsi="Tahoma" w:cs="Tahoma"/>
        </w:rPr>
        <w:t>_</w:t>
      </w:r>
      <w:r w:rsidR="0014759E" w:rsidRPr="00C8579C">
        <w:rPr>
          <w:rFonts w:ascii="Tahoma" w:hAnsi="Tahoma" w:cs="Tahoma"/>
        </w:rPr>
        <w:t xml:space="preserve"> </w:t>
      </w:r>
      <w:r w:rsidR="00856F7B" w:rsidRPr="00C8579C">
        <w:rPr>
          <w:rFonts w:ascii="Tahoma" w:hAnsi="Tahoma" w:cs="Tahoma"/>
        </w:rPr>
        <w:t>,</w:t>
      </w:r>
    </w:p>
    <w:p w14:paraId="0E65D1CB" w14:textId="77777777" w:rsidR="008E5D30" w:rsidRPr="00C8579C" w:rsidRDefault="00A4632E" w:rsidP="00BC5410">
      <w:pPr>
        <w:keepNext/>
        <w:keepLines/>
        <w:numPr>
          <w:ilvl w:val="0"/>
          <w:numId w:val="8"/>
        </w:numPr>
        <w:ind w:left="360" w:hanging="180"/>
        <w:jc w:val="both"/>
        <w:rPr>
          <w:rFonts w:ascii="Tahoma" w:hAnsi="Tahoma" w:cs="Tahoma"/>
        </w:rPr>
      </w:pPr>
      <w:r>
        <w:rPr>
          <w:rFonts w:ascii="Tahoma" w:hAnsi="Tahoma" w:cs="Tahoma"/>
        </w:rPr>
        <w:t>p</w:t>
      </w:r>
      <w:r w:rsidRPr="00C8579C">
        <w:rPr>
          <w:rFonts w:ascii="Tahoma" w:hAnsi="Tahoma" w:cs="Tahoma"/>
        </w:rPr>
        <w:t xml:space="preserve">isni </w:t>
      </w:r>
      <w:r w:rsidR="008C2F86" w:rsidRPr="00C8579C">
        <w:rPr>
          <w:rFonts w:ascii="Tahoma" w:hAnsi="Tahoma" w:cs="Tahoma"/>
        </w:rPr>
        <w:t>sporazum, ki ureja skupne varstvene ukrepe za zagotavljanje varstva in zdravja pri delu, ki jih je potrebno upoštevati na lokaciji RCERO Ljubljana oziroma MBO RCERO Ljubljana</w:t>
      </w:r>
      <w:r w:rsidR="008E5D30" w:rsidRPr="00C8579C">
        <w:rPr>
          <w:rFonts w:ascii="Tahoma" w:hAnsi="Tahoma" w:cs="Tahoma"/>
        </w:rPr>
        <w:t>,</w:t>
      </w:r>
    </w:p>
    <w:p w14:paraId="732E1B0E" w14:textId="77777777" w:rsidR="00392AE2" w:rsidRPr="00C8579C" w:rsidRDefault="00E1252A" w:rsidP="00BC5410">
      <w:pPr>
        <w:keepNext/>
        <w:keepLines/>
        <w:numPr>
          <w:ilvl w:val="0"/>
          <w:numId w:val="8"/>
        </w:numPr>
        <w:ind w:left="360" w:hanging="180"/>
        <w:jc w:val="both"/>
        <w:rPr>
          <w:rFonts w:ascii="Tahoma" w:hAnsi="Tahoma" w:cs="Tahoma"/>
        </w:rPr>
      </w:pPr>
      <w:r w:rsidRPr="00C8579C">
        <w:rPr>
          <w:rFonts w:ascii="Tahoma" w:hAnsi="Tahoma" w:cs="Tahoma"/>
        </w:rPr>
        <w:t>ostala relevantna dokumentacija</w:t>
      </w:r>
      <w:r w:rsidR="00856F7B" w:rsidRPr="00C8579C">
        <w:rPr>
          <w:rFonts w:ascii="Tahoma" w:hAnsi="Tahoma" w:cs="Tahoma"/>
        </w:rPr>
        <w:t>.</w:t>
      </w:r>
    </w:p>
    <w:p w14:paraId="4AD0DEC6" w14:textId="77777777" w:rsidR="005E25C0" w:rsidRPr="00C8579C" w:rsidRDefault="005E25C0" w:rsidP="00BC5410">
      <w:pPr>
        <w:keepNext/>
        <w:keepLines/>
        <w:jc w:val="both"/>
        <w:rPr>
          <w:rFonts w:ascii="Tahoma" w:hAnsi="Tahoma" w:cs="Tahoma"/>
        </w:rPr>
      </w:pPr>
    </w:p>
    <w:p w14:paraId="49FF20FB" w14:textId="6921EC66" w:rsidR="007226C9" w:rsidRDefault="007226C9" w:rsidP="00BC5410">
      <w:pPr>
        <w:keepNext/>
        <w:keepLines/>
        <w:jc w:val="both"/>
        <w:rPr>
          <w:rFonts w:ascii="Tahoma" w:hAnsi="Tahoma" w:cs="Tahoma"/>
        </w:rPr>
      </w:pPr>
      <w:r w:rsidRPr="00C8579C">
        <w:rPr>
          <w:rFonts w:ascii="Tahoma" w:hAnsi="Tahoma" w:cs="Tahoma"/>
        </w:rPr>
        <w:t>V primeru, če si vsebina zgoraj navedenih dokumentov nasprotuje in če volja strank</w:t>
      </w:r>
      <w:r w:rsidR="00D45BB4" w:rsidRPr="00C8579C">
        <w:rPr>
          <w:rFonts w:ascii="Tahoma" w:hAnsi="Tahoma" w:cs="Tahoma"/>
        </w:rPr>
        <w:t xml:space="preserve"> </w:t>
      </w:r>
      <w:r w:rsidR="00392AE2" w:rsidRPr="00C8579C">
        <w:rPr>
          <w:rFonts w:ascii="Tahoma" w:hAnsi="Tahoma" w:cs="Tahoma"/>
        </w:rPr>
        <w:t xml:space="preserve">okvirnega sporazuma </w:t>
      </w:r>
      <w:r w:rsidRPr="00C8579C">
        <w:rPr>
          <w:rFonts w:ascii="Tahoma" w:hAnsi="Tahoma" w:cs="Tahoma"/>
        </w:rPr>
        <w:t>ni jasno izražena, za razlago volje strank</w:t>
      </w:r>
      <w:r w:rsidR="00392AE2" w:rsidRPr="00C8579C">
        <w:rPr>
          <w:rFonts w:ascii="Tahoma" w:hAnsi="Tahoma" w:cs="Tahoma"/>
        </w:rPr>
        <w:t xml:space="preserve"> okvirnega sporazuma</w:t>
      </w:r>
      <w:r w:rsidRPr="00C8579C">
        <w:rPr>
          <w:rFonts w:ascii="Tahoma" w:hAnsi="Tahoma" w:cs="Tahoma"/>
        </w:rPr>
        <w:t xml:space="preserve"> najprej veljajo določila </w:t>
      </w:r>
      <w:r w:rsidR="00E47C4C" w:rsidRPr="00C8579C">
        <w:rPr>
          <w:rFonts w:ascii="Tahoma" w:hAnsi="Tahoma" w:cs="Tahoma"/>
        </w:rPr>
        <w:t>te</w:t>
      </w:r>
      <w:r w:rsidR="00392AE2" w:rsidRPr="00C8579C">
        <w:rPr>
          <w:rFonts w:ascii="Tahoma" w:hAnsi="Tahoma" w:cs="Tahoma"/>
        </w:rPr>
        <w:t>ga</w:t>
      </w:r>
      <w:r w:rsidR="00E47C4C" w:rsidRPr="00C8579C">
        <w:rPr>
          <w:rFonts w:ascii="Tahoma" w:hAnsi="Tahoma" w:cs="Tahoma"/>
        </w:rPr>
        <w:t xml:space="preserve"> </w:t>
      </w:r>
      <w:r w:rsidR="00392AE2" w:rsidRPr="00C8579C">
        <w:rPr>
          <w:rFonts w:ascii="Tahoma" w:hAnsi="Tahoma" w:cs="Tahoma"/>
        </w:rPr>
        <w:t>okvirnega sporazuma</w:t>
      </w:r>
      <w:r w:rsidRPr="00C8579C">
        <w:rPr>
          <w:rFonts w:ascii="Tahoma" w:hAnsi="Tahoma" w:cs="Tahoma"/>
        </w:rPr>
        <w:t>, potem pa dokumenti v vrstnem redu, kot si sledijo v tem členu.</w:t>
      </w:r>
    </w:p>
    <w:p w14:paraId="5576E590" w14:textId="77777777" w:rsidR="00AE4147" w:rsidRPr="00C8579C" w:rsidRDefault="00AE4147" w:rsidP="00BC5410">
      <w:pPr>
        <w:keepNext/>
        <w:keepLines/>
        <w:jc w:val="both"/>
        <w:rPr>
          <w:rFonts w:ascii="Tahoma" w:hAnsi="Tahoma" w:cs="Tahoma"/>
        </w:rPr>
      </w:pPr>
    </w:p>
    <w:p w14:paraId="5BA108DC" w14:textId="77777777" w:rsidR="00C87794" w:rsidRPr="00C8579C" w:rsidRDefault="00C87794" w:rsidP="00BC5410">
      <w:pPr>
        <w:keepNext/>
        <w:keepLines/>
        <w:jc w:val="both"/>
        <w:rPr>
          <w:rFonts w:ascii="Tahoma" w:hAnsi="Tahoma" w:cs="Tahoma"/>
        </w:rPr>
      </w:pPr>
    </w:p>
    <w:p w14:paraId="4BDDCB4B" w14:textId="77777777" w:rsidR="00106233" w:rsidRPr="00C8579C" w:rsidRDefault="00106233"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 xml:space="preserve">ODSTOP OD </w:t>
      </w:r>
      <w:r w:rsidR="00392AE2" w:rsidRPr="00C8579C">
        <w:rPr>
          <w:rFonts w:ascii="Tahoma" w:hAnsi="Tahoma" w:cs="Tahoma"/>
          <w:b/>
        </w:rPr>
        <w:t>OKVIRNEGA SPORAZUMA IN ODPOVED OKVIRNEGA SPORAZUMA</w:t>
      </w:r>
    </w:p>
    <w:p w14:paraId="16CCE141" w14:textId="77777777" w:rsidR="00856F7B" w:rsidRPr="00C8579C" w:rsidRDefault="00856F7B" w:rsidP="00BC5410">
      <w:pPr>
        <w:keepNext/>
        <w:keepLines/>
        <w:tabs>
          <w:tab w:val="left" w:pos="567"/>
          <w:tab w:val="left" w:pos="1418"/>
          <w:tab w:val="left" w:pos="1702"/>
        </w:tabs>
        <w:jc w:val="both"/>
        <w:rPr>
          <w:rFonts w:ascii="Tahoma" w:hAnsi="Tahoma" w:cs="Tahoma"/>
        </w:rPr>
      </w:pPr>
    </w:p>
    <w:p w14:paraId="4CEA2865" w14:textId="77777777" w:rsidR="00E659FD" w:rsidRPr="00C8579C" w:rsidRDefault="00856F7B"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w:t>
      </w:r>
      <w:r w:rsidR="00E659FD" w:rsidRPr="00C8579C">
        <w:rPr>
          <w:rFonts w:ascii="Tahoma" w:hAnsi="Tahoma" w:cs="Tahoma"/>
        </w:rPr>
        <w:t>č</w:t>
      </w:r>
      <w:r w:rsidRPr="00C8579C">
        <w:rPr>
          <w:rFonts w:ascii="Tahoma" w:hAnsi="Tahoma" w:cs="Tahoma"/>
        </w:rPr>
        <w:t>len</w:t>
      </w:r>
    </w:p>
    <w:p w14:paraId="4E1C83DB" w14:textId="77777777" w:rsidR="00E659FD" w:rsidRPr="00C8579C" w:rsidRDefault="00E659FD" w:rsidP="00BC5410">
      <w:pPr>
        <w:keepNext/>
        <w:keepLines/>
        <w:jc w:val="both"/>
        <w:rPr>
          <w:rFonts w:ascii="Tahoma" w:hAnsi="Tahoma" w:cs="Tahoma"/>
        </w:rPr>
      </w:pPr>
    </w:p>
    <w:p w14:paraId="36FB483E" w14:textId="77777777" w:rsidR="00E659FD" w:rsidRPr="00C8579C" w:rsidRDefault="00E659FD" w:rsidP="00BC5410">
      <w:pPr>
        <w:keepNext/>
        <w:keepLines/>
        <w:jc w:val="both"/>
        <w:rPr>
          <w:rFonts w:ascii="Tahoma" w:hAnsi="Tahoma" w:cs="Tahoma"/>
        </w:rPr>
      </w:pPr>
      <w:r w:rsidRPr="00C8579C">
        <w:rPr>
          <w:rFonts w:ascii="Tahoma" w:hAnsi="Tahoma" w:cs="Tahoma"/>
        </w:rPr>
        <w:t>V primeru, da izvajalec ne izpolnjuje svojih obveznosti iz okvirnega sporazuma, ga bo naročnik pisno opozoril in pozval k izpolnitvi svojih obveznost</w:t>
      </w:r>
      <w:r w:rsidR="0082421D">
        <w:rPr>
          <w:rFonts w:ascii="Tahoma" w:hAnsi="Tahoma" w:cs="Tahoma"/>
        </w:rPr>
        <w:t>i</w:t>
      </w:r>
      <w:r w:rsidRPr="00C8579C">
        <w:rPr>
          <w:rFonts w:ascii="Tahoma" w:hAnsi="Tahoma" w:cs="Tahoma"/>
        </w:rPr>
        <w:t xml:space="preserve"> ter mu določil primeren rok za izpolnitev, ki ne bo daljši od tridesetih (30) dni. Če izvajalec ne upošteva pisnega opozorila naročnika, ima naročnik pravico odstopiti od tega okvirnega sporazuma brez odpovednega roka in brez obveznosti do izvajalca ter unovčiti finančno zavarovanje. </w:t>
      </w:r>
    </w:p>
    <w:p w14:paraId="610F4AA3" w14:textId="77777777" w:rsidR="00E659FD" w:rsidRPr="00C8579C" w:rsidRDefault="00E659FD" w:rsidP="00BC5410">
      <w:pPr>
        <w:keepNext/>
        <w:keepLines/>
        <w:jc w:val="both"/>
        <w:rPr>
          <w:rFonts w:ascii="Tahoma" w:hAnsi="Tahoma" w:cs="Tahoma"/>
        </w:rPr>
      </w:pPr>
    </w:p>
    <w:p w14:paraId="22AF406F" w14:textId="77777777" w:rsidR="00E659FD" w:rsidRPr="00C8579C" w:rsidRDefault="00392AE2" w:rsidP="00BC5410">
      <w:pPr>
        <w:keepNext/>
        <w:keepLines/>
        <w:jc w:val="both"/>
        <w:rPr>
          <w:rFonts w:ascii="Tahoma" w:hAnsi="Tahoma" w:cs="Tahoma"/>
        </w:rPr>
      </w:pPr>
      <w:r w:rsidRPr="00C8579C">
        <w:rPr>
          <w:rFonts w:ascii="Tahoma" w:hAnsi="Tahoma" w:cs="Tahoma"/>
        </w:rPr>
        <w:t xml:space="preserve">Naročnik lahko odstopi od okvirnega sporazuma in unovči finančno zavarovanje brez vnaprejšnjega opozorila in brez obveznosti do izvajalca v primeru, kadar izvajalec svoje obveznosti iz okvirnega sporazuma izvaja v nasprotju z izrecnimi zahtevami/navodili naročnika ali v nasprotju s pravili stroke, </w:t>
      </w:r>
      <w:r w:rsidRPr="00C8579C">
        <w:rPr>
          <w:rFonts w:ascii="Tahoma" w:hAnsi="Tahoma" w:cs="Tahoma"/>
          <w:iCs/>
        </w:rPr>
        <w:t>tehničnimi predpisi, standardi in veljavno zakonodajo</w:t>
      </w:r>
      <w:r w:rsidRPr="00C8579C">
        <w:rPr>
          <w:rFonts w:ascii="Tahoma" w:hAnsi="Tahoma" w:cs="Tahoma"/>
        </w:rPr>
        <w:t xml:space="preserve"> ali v primeru kadar je očitno, da izvajalec ne bo izpolnil svojih obveznosti iz okvirnega sporazuma. </w:t>
      </w:r>
    </w:p>
    <w:p w14:paraId="3847A769" w14:textId="77777777" w:rsidR="00DD7431" w:rsidRPr="00C8579C" w:rsidRDefault="00DD7431" w:rsidP="00BC5410">
      <w:pPr>
        <w:keepNext/>
        <w:keepLines/>
        <w:jc w:val="both"/>
        <w:rPr>
          <w:rFonts w:ascii="Tahoma" w:hAnsi="Tahoma" w:cs="Tahoma"/>
        </w:rPr>
      </w:pPr>
    </w:p>
    <w:p w14:paraId="2FEE2CC1" w14:textId="77777777" w:rsidR="00DD7431" w:rsidRDefault="00DD7431" w:rsidP="00BC5410">
      <w:pPr>
        <w:keepNext/>
        <w:keepLines/>
        <w:jc w:val="both"/>
        <w:rPr>
          <w:rFonts w:ascii="Tahoma" w:hAnsi="Tahoma" w:cs="Tahoma"/>
        </w:rPr>
      </w:pPr>
      <w:r w:rsidRPr="00C8579C">
        <w:rPr>
          <w:rFonts w:ascii="Tahoma" w:hAnsi="Tahoma" w:cs="Tahoma"/>
        </w:rPr>
        <w:t>O odstopu od okvirnega sporazuma bo naročnik izvajalca pisno obvestil priporočeno po pošti. V primeru odstopa od okvirnega sporazuma sta stranki okvirnega sporazuma dolžni do tedaj prevzete obveznosti izpolniti tako, kot je bilo to dogovorjeno pred odstopom.</w:t>
      </w:r>
    </w:p>
    <w:p w14:paraId="5F37B823" w14:textId="77777777" w:rsidR="00856B2F" w:rsidRPr="00C8579C" w:rsidRDefault="00856B2F" w:rsidP="00BC5410">
      <w:pPr>
        <w:keepNext/>
        <w:keepLines/>
        <w:jc w:val="both"/>
        <w:rPr>
          <w:rFonts w:ascii="Tahoma" w:hAnsi="Tahoma" w:cs="Tahoma"/>
        </w:rPr>
      </w:pPr>
    </w:p>
    <w:p w14:paraId="779FF040" w14:textId="15A3339F" w:rsidR="00DD7431" w:rsidRPr="00C8579C" w:rsidRDefault="00DD7431" w:rsidP="00BC5410">
      <w:pPr>
        <w:keepNext/>
        <w:keepLines/>
        <w:jc w:val="both"/>
        <w:rPr>
          <w:rFonts w:ascii="Tahoma" w:hAnsi="Tahoma" w:cs="Tahoma"/>
        </w:rPr>
      </w:pPr>
      <w:r w:rsidRPr="00C8579C">
        <w:rPr>
          <w:rFonts w:ascii="Tahoma" w:hAnsi="Tahoma" w:cs="Tahoma"/>
        </w:rPr>
        <w:t>Izvajalec ima pravico do odstopa od tega okvirnega sporazuma v primeru kršenja določil tega okvirnega sporazuma s strani naročnika. V tem primeru okvirni sporazum preneha veljati, ko naročnik prejme pisno obvestilo</w:t>
      </w:r>
      <w:r w:rsidR="006F5EFC" w:rsidRPr="006F5EFC">
        <w:rPr>
          <w:rFonts w:ascii="Tahoma" w:hAnsi="Tahoma" w:cs="Tahoma"/>
        </w:rPr>
        <w:t xml:space="preserve"> </w:t>
      </w:r>
      <w:r w:rsidR="006F5EFC" w:rsidRPr="00C8579C">
        <w:rPr>
          <w:rFonts w:ascii="Tahoma" w:hAnsi="Tahoma" w:cs="Tahoma"/>
        </w:rPr>
        <w:t>o odstopu od okvirnega sporazuma</w:t>
      </w:r>
      <w:r w:rsidR="006F5EFC">
        <w:rPr>
          <w:rFonts w:ascii="Tahoma" w:hAnsi="Tahoma" w:cs="Tahoma"/>
        </w:rPr>
        <w:t>,</w:t>
      </w:r>
      <w:r w:rsidR="006F5EFC" w:rsidRPr="00C8579C">
        <w:rPr>
          <w:rFonts w:ascii="Tahoma" w:hAnsi="Tahoma" w:cs="Tahoma"/>
        </w:rPr>
        <w:t xml:space="preserve"> z navedbo razloga za odstop</w:t>
      </w:r>
      <w:r w:rsidR="006F5EFC">
        <w:rPr>
          <w:rFonts w:ascii="Tahoma" w:hAnsi="Tahoma" w:cs="Tahoma"/>
        </w:rPr>
        <w:t>,</w:t>
      </w:r>
      <w:r w:rsidRPr="00C8579C">
        <w:rPr>
          <w:rFonts w:ascii="Tahoma" w:hAnsi="Tahoma" w:cs="Tahoma"/>
        </w:rPr>
        <w:t xml:space="preserve"> poslano priporočeno po pošti.</w:t>
      </w:r>
    </w:p>
    <w:p w14:paraId="4DD0C9C6" w14:textId="77777777" w:rsidR="00944612" w:rsidRPr="00C8579C" w:rsidRDefault="00944612" w:rsidP="00BC5410">
      <w:pPr>
        <w:keepNext/>
        <w:keepLines/>
        <w:jc w:val="both"/>
        <w:rPr>
          <w:rFonts w:ascii="Tahoma" w:hAnsi="Tahoma" w:cs="Tahoma"/>
        </w:rPr>
      </w:pPr>
    </w:p>
    <w:p w14:paraId="5DD99AF4" w14:textId="77777777" w:rsidR="00392AE2" w:rsidRPr="00C8579C" w:rsidRDefault="00392AE2" w:rsidP="00BC5410">
      <w:pPr>
        <w:keepNext/>
        <w:keepLines/>
        <w:tabs>
          <w:tab w:val="left" w:pos="709"/>
          <w:tab w:val="left" w:pos="1702"/>
        </w:tabs>
        <w:jc w:val="both"/>
        <w:rPr>
          <w:rFonts w:ascii="Tahoma" w:hAnsi="Tahoma" w:cs="Tahoma"/>
        </w:rPr>
      </w:pPr>
      <w:r w:rsidRPr="00C8579C">
        <w:rPr>
          <w:rFonts w:ascii="Tahoma" w:hAnsi="Tahoma" w:cs="Tahoma"/>
        </w:rPr>
        <w:t>Med veljavnostjo okvirnega sporazuma lahko naročnik, ne glede na določbe zakona, ki ureja obligacijska razmerja, odstopi od okvirnega sporazuma tudi v primerih iz 96. člena ZJN-3.</w:t>
      </w:r>
    </w:p>
    <w:p w14:paraId="001A5D4F" w14:textId="4210FA49" w:rsidR="00F14F4B" w:rsidRDefault="00F14F4B" w:rsidP="00BC5410">
      <w:pPr>
        <w:keepNext/>
        <w:keepLines/>
        <w:tabs>
          <w:tab w:val="left" w:pos="709"/>
          <w:tab w:val="left" w:pos="1702"/>
        </w:tabs>
        <w:jc w:val="both"/>
        <w:rPr>
          <w:rFonts w:ascii="Tahoma" w:hAnsi="Tahoma" w:cs="Tahoma"/>
        </w:rPr>
      </w:pPr>
    </w:p>
    <w:p w14:paraId="205EA354" w14:textId="2245D7E8" w:rsidR="006F5EFC" w:rsidRDefault="006F5EFC" w:rsidP="00BC5410">
      <w:pPr>
        <w:keepNext/>
        <w:keepLines/>
        <w:tabs>
          <w:tab w:val="left" w:pos="709"/>
          <w:tab w:val="left" w:pos="1702"/>
        </w:tabs>
        <w:jc w:val="both"/>
        <w:rPr>
          <w:rFonts w:ascii="Tahoma" w:hAnsi="Tahoma" w:cs="Tahoma"/>
        </w:rPr>
      </w:pPr>
    </w:p>
    <w:p w14:paraId="6C789A79" w14:textId="77777777" w:rsidR="006F5EFC" w:rsidRDefault="006F5EFC" w:rsidP="00BC5410">
      <w:pPr>
        <w:keepNext/>
        <w:keepLines/>
        <w:tabs>
          <w:tab w:val="left" w:pos="709"/>
          <w:tab w:val="left" w:pos="1702"/>
        </w:tabs>
        <w:jc w:val="both"/>
        <w:rPr>
          <w:rFonts w:ascii="Tahoma" w:hAnsi="Tahoma" w:cs="Tahoma"/>
        </w:rPr>
      </w:pPr>
    </w:p>
    <w:p w14:paraId="6A91CD56" w14:textId="77777777" w:rsidR="008E5D30" w:rsidRPr="00C8579C" w:rsidRDefault="008E5D30"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767F4FA1" w14:textId="77777777" w:rsidR="008E5D30" w:rsidRPr="00C8579C" w:rsidRDefault="008E5D30" w:rsidP="00BC5410">
      <w:pPr>
        <w:keepNext/>
        <w:keepLines/>
        <w:tabs>
          <w:tab w:val="left" w:pos="709"/>
          <w:tab w:val="left" w:pos="1702"/>
        </w:tabs>
        <w:jc w:val="both"/>
        <w:rPr>
          <w:rFonts w:ascii="Tahoma" w:hAnsi="Tahoma" w:cs="Tahoma"/>
        </w:rPr>
      </w:pPr>
    </w:p>
    <w:p w14:paraId="0D1EC934" w14:textId="31000AF1" w:rsidR="00CD5B24" w:rsidRPr="00FE1859" w:rsidRDefault="00CD5B24" w:rsidP="00BC5410">
      <w:pPr>
        <w:keepNext/>
        <w:keepLines/>
        <w:jc w:val="both"/>
        <w:rPr>
          <w:rFonts w:ascii="Tahoma" w:hAnsi="Tahoma" w:cs="Tahoma"/>
        </w:rPr>
      </w:pPr>
      <w:r w:rsidRPr="00FE1859">
        <w:rPr>
          <w:rFonts w:ascii="Tahoma" w:hAnsi="Tahoma" w:cs="Tahoma"/>
        </w:rPr>
        <w:lastRenderedPageBreak/>
        <w:t xml:space="preserve">Vsaka stranka okvirnega sporazuma ima pravico odpovedati okvirni sporazum </w:t>
      </w:r>
      <w:r w:rsidR="006F5EFC">
        <w:rPr>
          <w:rFonts w:ascii="Tahoma" w:hAnsi="Tahoma" w:cs="Tahoma"/>
        </w:rPr>
        <w:t>s</w:t>
      </w:r>
      <w:r w:rsidRPr="00FE1859">
        <w:rPr>
          <w:rFonts w:ascii="Tahoma" w:hAnsi="Tahoma" w:cs="Tahoma"/>
        </w:rPr>
        <w:t xml:space="preserve"> </w:t>
      </w:r>
      <w:r w:rsidR="008E7ACD">
        <w:rPr>
          <w:rFonts w:ascii="Tahoma" w:hAnsi="Tahoma" w:cs="Tahoma"/>
        </w:rPr>
        <w:t>120</w:t>
      </w:r>
      <w:r w:rsidR="008E7ACD" w:rsidRPr="00FE1859">
        <w:rPr>
          <w:rFonts w:ascii="Tahoma" w:hAnsi="Tahoma" w:cs="Tahoma"/>
        </w:rPr>
        <w:t xml:space="preserve"> </w:t>
      </w:r>
      <w:r w:rsidRPr="00FE1859">
        <w:rPr>
          <w:rFonts w:ascii="Tahoma" w:hAnsi="Tahoma" w:cs="Tahoma"/>
        </w:rPr>
        <w:t>(</w:t>
      </w:r>
      <w:r w:rsidR="008E7ACD">
        <w:rPr>
          <w:rFonts w:ascii="Tahoma" w:hAnsi="Tahoma" w:cs="Tahoma"/>
        </w:rPr>
        <w:t>sto dvajset</w:t>
      </w:r>
      <w:r w:rsidRPr="00FE1859">
        <w:rPr>
          <w:rFonts w:ascii="Tahoma" w:hAnsi="Tahoma" w:cs="Tahoma"/>
        </w:rPr>
        <w:t>)</w:t>
      </w:r>
      <w:r>
        <w:rPr>
          <w:rFonts w:ascii="Tahoma" w:hAnsi="Tahoma" w:cs="Tahoma"/>
        </w:rPr>
        <w:t xml:space="preserve"> dnevnim</w:t>
      </w:r>
      <w:r w:rsidRPr="00FE1859">
        <w:rPr>
          <w:rFonts w:ascii="Tahoma" w:hAnsi="Tahoma" w:cs="Tahoma"/>
        </w:rPr>
        <w:t xml:space="preserve">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71199127" w14:textId="77777777" w:rsidR="00CD5B24" w:rsidRPr="00FE1859" w:rsidRDefault="00CD5B24" w:rsidP="00BC5410">
      <w:pPr>
        <w:keepNext/>
        <w:keepLines/>
        <w:jc w:val="both"/>
        <w:rPr>
          <w:rFonts w:ascii="Tahoma" w:hAnsi="Tahoma" w:cs="Tahoma"/>
        </w:rPr>
      </w:pPr>
    </w:p>
    <w:p w14:paraId="7CE26705" w14:textId="77777777" w:rsidR="009B0CF3" w:rsidRDefault="00CD5B24" w:rsidP="00BC5410">
      <w:pPr>
        <w:keepNext/>
        <w:keepLines/>
        <w:jc w:val="both"/>
        <w:rPr>
          <w:rFonts w:ascii="Tahoma" w:hAnsi="Tahoma" w:cs="Tahoma"/>
        </w:rPr>
      </w:pPr>
      <w:r w:rsidRPr="00FE1859">
        <w:rPr>
          <w:rFonts w:ascii="Tahoma" w:hAnsi="Tahoma" w:cs="Tahoma"/>
        </w:rPr>
        <w:t>Izvajalec se v času odpovedi medsebojnega razmerja po okvirnem sporazumu obvezuje izvajati storitv</w:t>
      </w:r>
      <w:r>
        <w:rPr>
          <w:rFonts w:ascii="Tahoma" w:hAnsi="Tahoma" w:cs="Tahoma"/>
        </w:rPr>
        <w:t xml:space="preserve">e do izteka odpovednega roka. </w:t>
      </w:r>
      <w:r w:rsidR="00D132C7" w:rsidRPr="00C8579C">
        <w:rPr>
          <w:rFonts w:ascii="Tahoma" w:hAnsi="Tahoma" w:cs="Tahoma"/>
        </w:rPr>
        <w:t>Stranki okvirnega sporazuma se lahko, s sklenitvijo aneksa k okvirnemu sporazumu, sporazumno dogovorita za d</w:t>
      </w:r>
      <w:r w:rsidR="00F23E90" w:rsidRPr="00C8579C">
        <w:rPr>
          <w:rFonts w:ascii="Tahoma" w:hAnsi="Tahoma" w:cs="Tahoma"/>
        </w:rPr>
        <w:t>aljši ali krajši odpovedni rok.</w:t>
      </w:r>
    </w:p>
    <w:p w14:paraId="149733B7" w14:textId="77777777" w:rsidR="008C77E8" w:rsidRDefault="008C77E8" w:rsidP="00BC5410">
      <w:pPr>
        <w:keepNext/>
        <w:keepLines/>
        <w:tabs>
          <w:tab w:val="left" w:pos="709"/>
          <w:tab w:val="left" w:pos="1702"/>
        </w:tabs>
        <w:jc w:val="both"/>
        <w:rPr>
          <w:rFonts w:ascii="Tahoma" w:hAnsi="Tahoma" w:cs="Tahoma"/>
        </w:rPr>
      </w:pPr>
    </w:p>
    <w:p w14:paraId="07A7A191" w14:textId="77777777" w:rsidR="00FE4E73" w:rsidRDefault="00FE4E73" w:rsidP="00BC5410">
      <w:pPr>
        <w:keepNext/>
        <w:keepLines/>
        <w:tabs>
          <w:tab w:val="left" w:pos="709"/>
          <w:tab w:val="left" w:pos="1702"/>
        </w:tabs>
        <w:jc w:val="both"/>
        <w:rPr>
          <w:rFonts w:ascii="Tahoma" w:hAnsi="Tahoma" w:cs="Tahoma"/>
        </w:rPr>
      </w:pPr>
    </w:p>
    <w:p w14:paraId="44EDDFFD" w14:textId="77777777" w:rsidR="0027636D" w:rsidRPr="00C8579C" w:rsidRDefault="0027636D"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REŠEVANJE SPOROV</w:t>
      </w:r>
    </w:p>
    <w:p w14:paraId="74B6BC1B" w14:textId="77777777" w:rsidR="0027636D" w:rsidRPr="00C8579C" w:rsidRDefault="0027636D" w:rsidP="00BC5410">
      <w:pPr>
        <w:keepNext/>
        <w:keepLines/>
        <w:tabs>
          <w:tab w:val="left" w:pos="709"/>
          <w:tab w:val="left" w:pos="1702"/>
        </w:tabs>
        <w:ind w:left="1701" w:hanging="1701"/>
        <w:rPr>
          <w:rFonts w:ascii="Tahoma" w:hAnsi="Tahoma" w:cs="Tahoma"/>
          <w:b/>
        </w:rPr>
      </w:pPr>
    </w:p>
    <w:p w14:paraId="215B57CA" w14:textId="77777777" w:rsidR="0027636D" w:rsidRPr="00C8579C" w:rsidRDefault="0027636D"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člen</w:t>
      </w:r>
    </w:p>
    <w:p w14:paraId="48439D26" w14:textId="77777777" w:rsidR="00A460F0" w:rsidRPr="00C8579C" w:rsidRDefault="00A460F0" w:rsidP="00BC5410">
      <w:pPr>
        <w:keepNext/>
        <w:keepLines/>
        <w:tabs>
          <w:tab w:val="left" w:pos="567"/>
          <w:tab w:val="left" w:pos="1418"/>
          <w:tab w:val="left" w:pos="1702"/>
        </w:tabs>
        <w:jc w:val="both"/>
        <w:rPr>
          <w:rFonts w:ascii="Tahoma" w:eastAsia="Calibri" w:hAnsi="Tahoma" w:cs="Tahoma"/>
        </w:rPr>
      </w:pPr>
    </w:p>
    <w:p w14:paraId="64F0A08E" w14:textId="77777777" w:rsidR="00230317" w:rsidRPr="00C8579C" w:rsidRDefault="00230317" w:rsidP="00BC5410">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Morebitne spore, ki bi nastali v zvezi z izvajanjem </w:t>
      </w:r>
      <w:r w:rsidR="002C1258" w:rsidRPr="00C8579C">
        <w:rPr>
          <w:rFonts w:ascii="Tahoma" w:hAnsi="Tahoma" w:cs="Tahoma"/>
        </w:rPr>
        <w:t>te</w:t>
      </w:r>
      <w:r w:rsidR="00392AE2" w:rsidRPr="00C8579C">
        <w:rPr>
          <w:rFonts w:ascii="Tahoma" w:hAnsi="Tahoma" w:cs="Tahoma"/>
        </w:rPr>
        <w:t>ga</w:t>
      </w:r>
      <w:r w:rsidR="002C1258" w:rsidRPr="00C8579C">
        <w:rPr>
          <w:rFonts w:ascii="Tahoma" w:hAnsi="Tahoma" w:cs="Tahoma"/>
        </w:rPr>
        <w:t xml:space="preserve"> </w:t>
      </w:r>
      <w:r w:rsidR="00392AE2" w:rsidRPr="00C8579C">
        <w:rPr>
          <w:rFonts w:ascii="Tahoma" w:hAnsi="Tahoma" w:cs="Tahoma"/>
        </w:rPr>
        <w:t>okvirnega sporazuma</w:t>
      </w:r>
      <w:r w:rsidRPr="00C8579C">
        <w:rPr>
          <w:rFonts w:ascii="Tahoma" w:eastAsia="Calibri" w:hAnsi="Tahoma" w:cs="Tahoma"/>
        </w:rPr>
        <w:t>, bosta stranki</w:t>
      </w:r>
      <w:r w:rsidR="00392AE2" w:rsidRPr="00C8579C">
        <w:rPr>
          <w:rFonts w:ascii="Tahoma" w:eastAsia="Calibri" w:hAnsi="Tahoma" w:cs="Tahoma"/>
        </w:rPr>
        <w:t xml:space="preserve"> </w:t>
      </w:r>
      <w:r w:rsidR="00392AE2" w:rsidRPr="00C8579C">
        <w:rPr>
          <w:rFonts w:ascii="Tahoma" w:hAnsi="Tahoma" w:cs="Tahoma"/>
        </w:rPr>
        <w:t>okvirnega sporazuma</w:t>
      </w:r>
      <w:r w:rsidRPr="00C8579C">
        <w:rPr>
          <w:rFonts w:ascii="Tahoma" w:eastAsia="Calibri" w:hAnsi="Tahoma" w:cs="Tahoma"/>
        </w:rPr>
        <w:t xml:space="preserve"> skušali rešiti sporazumno.</w:t>
      </w:r>
    </w:p>
    <w:p w14:paraId="7E4C5B0C" w14:textId="77777777" w:rsidR="008C77E8" w:rsidRPr="00C8579C" w:rsidRDefault="008C77E8" w:rsidP="00BC5410">
      <w:pPr>
        <w:keepNext/>
        <w:keepLines/>
        <w:tabs>
          <w:tab w:val="left" w:pos="567"/>
          <w:tab w:val="left" w:pos="1418"/>
          <w:tab w:val="left" w:pos="1702"/>
        </w:tabs>
        <w:jc w:val="both"/>
        <w:rPr>
          <w:rFonts w:ascii="Tahoma" w:eastAsia="Calibri" w:hAnsi="Tahoma" w:cs="Tahoma"/>
        </w:rPr>
      </w:pPr>
    </w:p>
    <w:p w14:paraId="524DD80A" w14:textId="4D519D5A" w:rsidR="00067254" w:rsidRDefault="00230317" w:rsidP="00BC5410">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Če spora ne bo možno rešiti sporazumno, lahko vsaka stranka</w:t>
      </w:r>
      <w:r w:rsidR="00392AE2" w:rsidRPr="00C8579C">
        <w:rPr>
          <w:rFonts w:ascii="Tahoma" w:eastAsia="Calibri" w:hAnsi="Tahoma" w:cs="Tahoma"/>
        </w:rPr>
        <w:t xml:space="preserve"> </w:t>
      </w:r>
      <w:r w:rsidR="00392AE2" w:rsidRPr="00C8579C">
        <w:rPr>
          <w:rFonts w:ascii="Tahoma" w:hAnsi="Tahoma" w:cs="Tahoma"/>
        </w:rPr>
        <w:t>okvirnega sporazuma</w:t>
      </w:r>
      <w:r w:rsidRPr="00C8579C">
        <w:rPr>
          <w:rFonts w:ascii="Tahoma" w:eastAsia="Calibri" w:hAnsi="Tahoma" w:cs="Tahoma"/>
        </w:rPr>
        <w:t xml:space="preserve"> sproži postopek za rešitev spora pri stvarno pristojnem sodišču v Ljubljani.</w:t>
      </w:r>
    </w:p>
    <w:p w14:paraId="4F0E6FF1" w14:textId="77777777" w:rsidR="00AE4147" w:rsidRPr="00C8579C" w:rsidRDefault="00AE4147" w:rsidP="00BC5410">
      <w:pPr>
        <w:keepNext/>
        <w:keepLines/>
        <w:tabs>
          <w:tab w:val="left" w:pos="567"/>
          <w:tab w:val="left" w:pos="1418"/>
          <w:tab w:val="left" w:pos="1702"/>
        </w:tabs>
        <w:jc w:val="both"/>
        <w:rPr>
          <w:rFonts w:ascii="Tahoma" w:eastAsia="Calibri" w:hAnsi="Tahoma" w:cs="Tahoma"/>
        </w:rPr>
      </w:pPr>
    </w:p>
    <w:p w14:paraId="0F65DB11" w14:textId="77777777" w:rsidR="00C87794" w:rsidRPr="00C8579C" w:rsidRDefault="00C87794" w:rsidP="00BC5410">
      <w:pPr>
        <w:keepNext/>
        <w:keepLines/>
        <w:tabs>
          <w:tab w:val="left" w:pos="567"/>
          <w:tab w:val="left" w:pos="1418"/>
          <w:tab w:val="left" w:pos="1702"/>
        </w:tabs>
        <w:jc w:val="both"/>
        <w:rPr>
          <w:rFonts w:ascii="Tahoma" w:eastAsia="Calibri" w:hAnsi="Tahoma" w:cs="Tahoma"/>
        </w:rPr>
      </w:pPr>
    </w:p>
    <w:p w14:paraId="5191D013" w14:textId="77777777" w:rsidR="0027636D" w:rsidRPr="00C8579C" w:rsidRDefault="0027636D" w:rsidP="00BC5410">
      <w:pPr>
        <w:keepNext/>
        <w:keepLines/>
        <w:numPr>
          <w:ilvl w:val="0"/>
          <w:numId w:val="6"/>
        </w:numPr>
        <w:tabs>
          <w:tab w:val="clear" w:pos="1440"/>
          <w:tab w:val="left" w:pos="851"/>
          <w:tab w:val="left" w:pos="1702"/>
        </w:tabs>
        <w:ind w:hanging="1440"/>
        <w:jc w:val="both"/>
        <w:rPr>
          <w:rFonts w:ascii="Tahoma" w:hAnsi="Tahoma" w:cs="Tahoma"/>
        </w:rPr>
      </w:pPr>
      <w:r w:rsidRPr="00C8579C">
        <w:rPr>
          <w:rFonts w:ascii="Tahoma" w:hAnsi="Tahoma" w:cs="Tahoma"/>
          <w:b/>
        </w:rPr>
        <w:t>OSTALE DOLOČBE</w:t>
      </w:r>
    </w:p>
    <w:p w14:paraId="61E84BE2" w14:textId="77777777" w:rsidR="00F82282" w:rsidRPr="00C8579C" w:rsidRDefault="00F82282" w:rsidP="00BC5410">
      <w:pPr>
        <w:keepNext/>
        <w:keepLines/>
        <w:tabs>
          <w:tab w:val="left" w:pos="851"/>
          <w:tab w:val="left" w:pos="1702"/>
        </w:tabs>
        <w:jc w:val="both"/>
        <w:rPr>
          <w:rFonts w:ascii="Tahoma" w:hAnsi="Tahoma" w:cs="Tahoma"/>
          <w:b/>
        </w:rPr>
      </w:pPr>
    </w:p>
    <w:p w14:paraId="27B3F4EB" w14:textId="77777777" w:rsidR="00F82282" w:rsidRPr="00C8579C" w:rsidRDefault="00F523D0"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F82282" w:rsidRPr="00C8579C">
        <w:rPr>
          <w:rFonts w:ascii="Tahoma" w:hAnsi="Tahoma" w:cs="Tahoma"/>
        </w:rPr>
        <w:t>len</w:t>
      </w:r>
    </w:p>
    <w:p w14:paraId="3DC7B0B7" w14:textId="77777777" w:rsidR="00A90FB7" w:rsidRPr="00C8579C" w:rsidRDefault="00A90FB7" w:rsidP="00BC5410">
      <w:pPr>
        <w:keepNext/>
        <w:keepLines/>
        <w:tabs>
          <w:tab w:val="left" w:pos="567"/>
          <w:tab w:val="left" w:pos="1418"/>
          <w:tab w:val="left" w:pos="1702"/>
        </w:tabs>
        <w:jc w:val="both"/>
        <w:rPr>
          <w:rFonts w:ascii="Tahoma" w:hAnsi="Tahoma" w:cs="Tahoma"/>
        </w:rPr>
      </w:pPr>
    </w:p>
    <w:p w14:paraId="30D3320D" w14:textId="77777777" w:rsidR="00392AE2" w:rsidRPr="00C8579C" w:rsidRDefault="00392AE2" w:rsidP="00BC5410">
      <w:pPr>
        <w:keepNext/>
        <w:keepLines/>
        <w:tabs>
          <w:tab w:val="left" w:pos="567"/>
          <w:tab w:val="left" w:pos="1418"/>
          <w:tab w:val="left" w:pos="1702"/>
        </w:tabs>
        <w:jc w:val="both"/>
        <w:rPr>
          <w:rFonts w:ascii="Tahoma" w:hAnsi="Tahoma" w:cs="Tahoma"/>
        </w:rPr>
      </w:pPr>
      <w:r w:rsidRPr="00C8579C">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3133E0D5" w14:textId="77777777" w:rsidR="00392AE2" w:rsidRPr="00C8579C" w:rsidRDefault="00392AE2" w:rsidP="00BC5410">
      <w:pPr>
        <w:keepNext/>
        <w:keepLines/>
        <w:tabs>
          <w:tab w:val="left" w:pos="567"/>
          <w:tab w:val="left" w:pos="1418"/>
          <w:tab w:val="left" w:pos="1702"/>
        </w:tabs>
        <w:jc w:val="both"/>
        <w:rPr>
          <w:rFonts w:ascii="Tahoma" w:hAnsi="Tahoma" w:cs="Tahoma"/>
        </w:rPr>
      </w:pPr>
    </w:p>
    <w:p w14:paraId="2E557FA5" w14:textId="77E9601E" w:rsidR="00E8191E" w:rsidRDefault="00392AE2" w:rsidP="00BC5410">
      <w:pPr>
        <w:keepNext/>
        <w:keepLines/>
        <w:tabs>
          <w:tab w:val="left" w:pos="567"/>
          <w:tab w:val="left" w:pos="1418"/>
          <w:tab w:val="left" w:pos="1702"/>
        </w:tabs>
        <w:jc w:val="both"/>
        <w:rPr>
          <w:rFonts w:ascii="Tahoma" w:hAnsi="Tahoma" w:cs="Tahoma"/>
        </w:rPr>
      </w:pPr>
      <w:r w:rsidRPr="00C8579C">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210EB19D" w14:textId="77777777" w:rsidR="00AD2F98" w:rsidRPr="00C8579C" w:rsidRDefault="00AD2F98" w:rsidP="00BC5410">
      <w:pPr>
        <w:keepNext/>
        <w:keepLines/>
        <w:tabs>
          <w:tab w:val="left" w:pos="567"/>
          <w:tab w:val="left" w:pos="1418"/>
          <w:tab w:val="left" w:pos="1702"/>
        </w:tabs>
        <w:jc w:val="both"/>
        <w:rPr>
          <w:rFonts w:ascii="Tahoma" w:hAnsi="Tahoma" w:cs="Tahoma"/>
        </w:rPr>
      </w:pPr>
    </w:p>
    <w:p w14:paraId="4BC09140" w14:textId="77777777" w:rsidR="00D030E2" w:rsidRPr="00C8579C" w:rsidRDefault="00253633"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337D19" w:rsidRPr="00C8579C">
        <w:rPr>
          <w:rFonts w:ascii="Tahoma" w:hAnsi="Tahoma" w:cs="Tahoma"/>
        </w:rPr>
        <w:t>len</w:t>
      </w:r>
    </w:p>
    <w:p w14:paraId="35912D73" w14:textId="77777777" w:rsidR="00253633" w:rsidRPr="00C8579C" w:rsidRDefault="00253633" w:rsidP="00BC5410">
      <w:pPr>
        <w:keepNext/>
        <w:keepLines/>
        <w:rPr>
          <w:rFonts w:ascii="Tahoma" w:hAnsi="Tahoma" w:cs="Tahoma"/>
        </w:rPr>
      </w:pPr>
    </w:p>
    <w:p w14:paraId="1D896F85" w14:textId="77777777" w:rsidR="00253633" w:rsidRDefault="00253633" w:rsidP="00BC5410">
      <w:pPr>
        <w:keepNext/>
        <w:keepLines/>
        <w:jc w:val="both"/>
        <w:rPr>
          <w:rFonts w:ascii="Tahoma" w:hAnsi="Tahoma" w:cs="Tahoma"/>
        </w:rPr>
      </w:pPr>
      <w:r w:rsidRPr="00C8579C">
        <w:rPr>
          <w:rFonts w:ascii="Tahoma" w:hAnsi="Tahoma" w:cs="Tahoma"/>
        </w:rPr>
        <w:t>Morebitne spremembe ali dopolnitve tega okvirnega sporazuma veljajo samo v pisni obliki in v primeru, da jih podpišeta obe stranki okvirnega sporazuma.</w:t>
      </w:r>
    </w:p>
    <w:p w14:paraId="3C87F385" w14:textId="77777777" w:rsidR="00E662D6" w:rsidRPr="00C8579C" w:rsidRDefault="00E662D6" w:rsidP="00BC5410">
      <w:pPr>
        <w:keepNext/>
        <w:keepLines/>
        <w:jc w:val="both"/>
        <w:rPr>
          <w:rFonts w:ascii="Tahoma" w:hAnsi="Tahoma" w:cs="Tahoma"/>
        </w:rPr>
      </w:pPr>
    </w:p>
    <w:p w14:paraId="4696039E" w14:textId="77777777" w:rsidR="008C77E8" w:rsidRPr="00C8579C" w:rsidRDefault="008C77E8" w:rsidP="00BC5410">
      <w:pPr>
        <w:keepNext/>
        <w:keepLines/>
        <w:tabs>
          <w:tab w:val="left" w:pos="567"/>
          <w:tab w:val="left" w:pos="1418"/>
          <w:tab w:val="left" w:pos="1702"/>
        </w:tabs>
        <w:jc w:val="both"/>
        <w:rPr>
          <w:rFonts w:ascii="Tahoma" w:hAnsi="Tahoma" w:cs="Tahoma"/>
        </w:rPr>
      </w:pPr>
      <w:r w:rsidRPr="00C8579C">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04159720" w14:textId="77777777" w:rsidR="008C77E8" w:rsidRPr="00C8579C" w:rsidRDefault="008C77E8" w:rsidP="00BC5410">
      <w:pPr>
        <w:keepNext/>
        <w:keepLines/>
        <w:tabs>
          <w:tab w:val="left" w:pos="567"/>
          <w:tab w:val="left" w:pos="1418"/>
          <w:tab w:val="left" w:pos="1702"/>
        </w:tabs>
        <w:jc w:val="both"/>
        <w:rPr>
          <w:rFonts w:ascii="Tahoma" w:hAnsi="Tahoma" w:cs="Tahoma"/>
        </w:rPr>
      </w:pPr>
    </w:p>
    <w:p w14:paraId="4B53481E" w14:textId="69B09185" w:rsidR="008C77E8" w:rsidRDefault="008C77E8" w:rsidP="00BC5410">
      <w:pPr>
        <w:keepNext/>
        <w:keepLines/>
        <w:tabs>
          <w:tab w:val="left" w:pos="567"/>
          <w:tab w:val="left" w:pos="1418"/>
          <w:tab w:val="left" w:pos="1702"/>
        </w:tabs>
        <w:jc w:val="both"/>
        <w:rPr>
          <w:rFonts w:ascii="Tahoma" w:hAnsi="Tahoma" w:cs="Tahoma"/>
        </w:rPr>
      </w:pPr>
      <w:r w:rsidRPr="00C8579C">
        <w:rPr>
          <w:rFonts w:ascii="Tahoma" w:hAnsi="Tahoma" w:cs="Tahoma"/>
        </w:rPr>
        <w:t xml:space="preserve">Izvajalec s podpisom tega okvirnega sporazuma jamči, da mu je poznan predmet okvirnega sporazuma, da je seznanjen z razpisnimi zahtevami in s tehnično dokumentacijo, ter da so mu razumljivi in jasni pogoji in okoliščine za pravilno izvedbo </w:t>
      </w:r>
      <w:r w:rsidR="006F5EFC">
        <w:rPr>
          <w:rFonts w:ascii="Tahoma" w:hAnsi="Tahoma" w:cs="Tahoma"/>
        </w:rPr>
        <w:t>storitev</w:t>
      </w:r>
      <w:r w:rsidRPr="00C8579C">
        <w:rPr>
          <w:rFonts w:ascii="Tahoma" w:hAnsi="Tahoma" w:cs="Tahoma"/>
        </w:rPr>
        <w:t>. Izvajalec se strinja, da lahko naročnik prekine medsebojno razmerje v primeru nespoštovanja določil okvirnega sporazuma in določil javnega naročanja, brez odškodninske odgovornosti do izvajalca.</w:t>
      </w:r>
    </w:p>
    <w:p w14:paraId="55028828" w14:textId="77777777" w:rsidR="00CD5B24" w:rsidRPr="00C8579C" w:rsidRDefault="00CD5B24" w:rsidP="00BC5410">
      <w:pPr>
        <w:keepNext/>
        <w:keepLines/>
        <w:tabs>
          <w:tab w:val="left" w:pos="567"/>
          <w:tab w:val="left" w:pos="1418"/>
          <w:tab w:val="left" w:pos="1702"/>
        </w:tabs>
        <w:jc w:val="both"/>
        <w:rPr>
          <w:rFonts w:ascii="Tahoma" w:hAnsi="Tahoma" w:cs="Tahoma"/>
        </w:rPr>
      </w:pPr>
    </w:p>
    <w:p w14:paraId="5D2E3787" w14:textId="77777777" w:rsidR="00392AE2" w:rsidRPr="00C8579C" w:rsidRDefault="00392AE2" w:rsidP="00BC5410">
      <w:pPr>
        <w:keepNext/>
        <w:keepLines/>
        <w:tabs>
          <w:tab w:val="left" w:pos="567"/>
          <w:tab w:val="left" w:pos="1418"/>
          <w:tab w:val="left" w:pos="1702"/>
        </w:tabs>
        <w:jc w:val="both"/>
        <w:rPr>
          <w:rFonts w:ascii="Tahoma" w:hAnsi="Tahoma" w:cs="Tahoma"/>
        </w:rPr>
      </w:pPr>
      <w:r w:rsidRPr="00C8579C">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w:t>
      </w:r>
      <w:r w:rsidR="00BA77D9" w:rsidRPr="00C8579C">
        <w:rPr>
          <w:rFonts w:ascii="Tahoma" w:hAnsi="Tahoma" w:cs="Tahoma"/>
        </w:rPr>
        <w:t xml:space="preserve"> oz. informacij</w:t>
      </w:r>
      <w:r w:rsidRPr="00C8579C">
        <w:rPr>
          <w:rFonts w:ascii="Tahoma" w:hAnsi="Tahoma" w:cs="Tahoma"/>
        </w:rPr>
        <w:t>, ki po veljavnih predpisih štejejo za javne.</w:t>
      </w:r>
    </w:p>
    <w:p w14:paraId="51151D71" w14:textId="77777777" w:rsidR="00655513" w:rsidRPr="00C8579C" w:rsidRDefault="00655513" w:rsidP="00BC5410">
      <w:pPr>
        <w:keepNext/>
        <w:keepLines/>
        <w:ind w:left="426"/>
        <w:jc w:val="center"/>
        <w:rPr>
          <w:rFonts w:ascii="Tahoma" w:hAnsi="Tahoma" w:cs="Tahoma"/>
        </w:rPr>
      </w:pPr>
    </w:p>
    <w:p w14:paraId="32176B5E" w14:textId="77777777" w:rsidR="00F523D0" w:rsidRPr="00C8579C" w:rsidRDefault="00F523D0"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77EBD87" w14:textId="77777777" w:rsidR="00F523D0" w:rsidRPr="00C8579C" w:rsidRDefault="00F523D0" w:rsidP="00BC5410">
      <w:pPr>
        <w:keepNext/>
        <w:keepLines/>
        <w:tabs>
          <w:tab w:val="left" w:pos="567"/>
          <w:tab w:val="left" w:pos="1418"/>
          <w:tab w:val="left" w:pos="1702"/>
        </w:tabs>
        <w:jc w:val="both"/>
        <w:rPr>
          <w:rFonts w:ascii="Tahoma" w:hAnsi="Tahoma" w:cs="Tahoma"/>
        </w:rPr>
      </w:pPr>
    </w:p>
    <w:p w14:paraId="6439CFB7" w14:textId="77777777" w:rsidR="00392AE2" w:rsidRPr="00C8579C" w:rsidRDefault="00392AE2" w:rsidP="00BC5410">
      <w:pPr>
        <w:keepNext/>
        <w:keepLines/>
        <w:tabs>
          <w:tab w:val="left" w:pos="567"/>
          <w:tab w:val="left" w:pos="1418"/>
          <w:tab w:val="left" w:pos="1702"/>
        </w:tabs>
        <w:jc w:val="both"/>
        <w:rPr>
          <w:rFonts w:ascii="Tahoma" w:hAnsi="Tahoma" w:cs="Tahoma"/>
        </w:rPr>
      </w:pPr>
      <w:r w:rsidRPr="00C8579C">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w:t>
      </w:r>
      <w:r w:rsidR="00E84472" w:rsidRPr="00C8579C">
        <w:rPr>
          <w:rFonts w:ascii="Tahoma" w:hAnsi="Tahoma" w:cs="Tahoma"/>
        </w:rPr>
        <w:t>a, ki ureja obligacijska razmerja</w:t>
      </w:r>
      <w:r w:rsidRPr="00C8579C">
        <w:rPr>
          <w:rFonts w:ascii="Tahoma" w:hAnsi="Tahoma" w:cs="Tahoma"/>
        </w:rPr>
        <w:t>.</w:t>
      </w:r>
    </w:p>
    <w:p w14:paraId="18E279FF" w14:textId="77777777" w:rsidR="00750EE0" w:rsidRPr="00C8579C" w:rsidRDefault="00750EE0" w:rsidP="00BC5410">
      <w:pPr>
        <w:keepNext/>
        <w:keepLines/>
        <w:tabs>
          <w:tab w:val="left" w:pos="567"/>
          <w:tab w:val="left" w:pos="1418"/>
          <w:tab w:val="left" w:pos="1702"/>
        </w:tabs>
        <w:jc w:val="both"/>
        <w:rPr>
          <w:rFonts w:ascii="Tahoma" w:hAnsi="Tahoma" w:cs="Tahoma"/>
        </w:rPr>
      </w:pPr>
    </w:p>
    <w:p w14:paraId="436EEF4C" w14:textId="77777777" w:rsidR="00CA7A3B" w:rsidRPr="00C8579C" w:rsidRDefault="00CA7A3B"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11DF1147" w14:textId="77777777" w:rsidR="00CA7A3B" w:rsidRPr="00C8579C" w:rsidRDefault="00CA7A3B" w:rsidP="00BC5410">
      <w:pPr>
        <w:keepNext/>
        <w:keepLines/>
        <w:ind w:left="426"/>
        <w:jc w:val="center"/>
        <w:rPr>
          <w:rFonts w:ascii="Tahoma" w:hAnsi="Tahoma" w:cs="Tahoma"/>
        </w:rPr>
      </w:pPr>
    </w:p>
    <w:p w14:paraId="35A67C07" w14:textId="100E0703" w:rsidR="00253633" w:rsidRPr="00C8579C" w:rsidRDefault="00CA7A3B" w:rsidP="00BC5410">
      <w:pPr>
        <w:keepNext/>
        <w:keepLines/>
        <w:jc w:val="both"/>
        <w:rPr>
          <w:rFonts w:ascii="Tahoma" w:hAnsi="Tahoma" w:cs="Tahoma"/>
        </w:rPr>
      </w:pPr>
      <w:r w:rsidRPr="00C8579C">
        <w:rPr>
          <w:rFonts w:ascii="Tahoma" w:hAnsi="Tahoma" w:cs="Tahoma"/>
        </w:rPr>
        <w:t>Okvirni sporazum je sklenjen in prične veljati z dnem, ko ga podpišeta obe stranki okvirnega sporazuma</w:t>
      </w:r>
      <w:r w:rsidR="006F5EFC">
        <w:rPr>
          <w:rFonts w:ascii="Tahoma" w:hAnsi="Tahoma" w:cs="Tahoma"/>
        </w:rPr>
        <w:t>,</w:t>
      </w:r>
      <w:r w:rsidRPr="00C8579C">
        <w:rPr>
          <w:rFonts w:ascii="Tahoma" w:hAnsi="Tahoma" w:cs="Tahoma"/>
        </w:rPr>
        <w:t xml:space="preserve"> pod pogojem, da izvajalec naročniku predloži finančno zavarovanje za </w:t>
      </w:r>
      <w:r w:rsidR="00F0338F" w:rsidRPr="00C8579C">
        <w:rPr>
          <w:rFonts w:ascii="Tahoma" w:hAnsi="Tahoma" w:cs="Tahoma"/>
        </w:rPr>
        <w:t>dobr</w:t>
      </w:r>
      <w:r w:rsidR="00F0338F">
        <w:rPr>
          <w:rFonts w:ascii="Tahoma" w:hAnsi="Tahoma" w:cs="Tahoma"/>
        </w:rPr>
        <w:t>o</w:t>
      </w:r>
      <w:r w:rsidR="00F0338F" w:rsidRPr="00C8579C">
        <w:rPr>
          <w:rFonts w:ascii="Tahoma" w:hAnsi="Tahoma" w:cs="Tahoma"/>
        </w:rPr>
        <w:t xml:space="preserve"> izvedb</w:t>
      </w:r>
      <w:r w:rsidR="00F0338F">
        <w:rPr>
          <w:rFonts w:ascii="Tahoma" w:hAnsi="Tahoma" w:cs="Tahoma"/>
        </w:rPr>
        <w:t>o</w:t>
      </w:r>
      <w:r w:rsidR="00F0338F" w:rsidRPr="00C8579C">
        <w:rPr>
          <w:rFonts w:ascii="Tahoma" w:hAnsi="Tahoma" w:cs="Tahoma"/>
        </w:rPr>
        <w:t xml:space="preserve"> </w:t>
      </w:r>
      <w:r w:rsidRPr="00C8579C">
        <w:rPr>
          <w:rFonts w:ascii="Tahoma" w:hAnsi="Tahoma" w:cs="Tahoma"/>
        </w:rPr>
        <w:t>obveznosti iz okvirnega sporazuma v roku, v višini in z veljavnostjo, kot je določen</w:t>
      </w:r>
      <w:r w:rsidR="0082421D">
        <w:rPr>
          <w:rFonts w:ascii="Tahoma" w:hAnsi="Tahoma" w:cs="Tahoma"/>
        </w:rPr>
        <w:t>o</w:t>
      </w:r>
      <w:r w:rsidRPr="00C8579C">
        <w:rPr>
          <w:rFonts w:ascii="Tahoma" w:hAnsi="Tahoma" w:cs="Tahoma"/>
        </w:rPr>
        <w:t xml:space="preserve"> v </w:t>
      </w:r>
      <w:r w:rsidR="006413A2">
        <w:rPr>
          <w:rFonts w:ascii="Tahoma" w:hAnsi="Tahoma" w:cs="Tahoma"/>
          <w:color w:val="000000"/>
        </w:rPr>
        <w:t>17</w:t>
      </w:r>
      <w:r w:rsidRPr="00C8579C">
        <w:rPr>
          <w:rFonts w:ascii="Tahoma" w:hAnsi="Tahoma" w:cs="Tahoma"/>
        </w:rPr>
        <w:t>. členu tega okvirnega sporazuma</w:t>
      </w:r>
      <w:r w:rsidR="00117AB9" w:rsidRPr="00C8579C">
        <w:rPr>
          <w:rFonts w:ascii="Tahoma" w:hAnsi="Tahoma" w:cs="Tahoma"/>
        </w:rPr>
        <w:t xml:space="preserve">. </w:t>
      </w:r>
      <w:r w:rsidR="00253633" w:rsidRPr="00C8579C">
        <w:rPr>
          <w:rFonts w:ascii="Tahoma" w:hAnsi="Tahoma" w:cs="Tahoma"/>
          <w:lang w:eastAsia="ar-SA"/>
        </w:rPr>
        <w:t xml:space="preserve">V kolikor izvajalec, v skladu s </w:t>
      </w:r>
      <w:r w:rsidR="006413A2">
        <w:rPr>
          <w:rFonts w:ascii="Tahoma" w:hAnsi="Tahoma" w:cs="Tahoma"/>
          <w:lang w:eastAsia="ar-SA"/>
        </w:rPr>
        <w:t>17</w:t>
      </w:r>
      <w:r w:rsidR="00253633" w:rsidRPr="00C8579C">
        <w:rPr>
          <w:rFonts w:ascii="Tahoma" w:hAnsi="Tahoma" w:cs="Tahoma"/>
          <w:lang w:eastAsia="ar-SA"/>
        </w:rPr>
        <w:t>. členom tega okvirnega sporazuma, ne predloži finančnega zavarovanja</w:t>
      </w:r>
      <w:r w:rsidR="00E84472" w:rsidRPr="00C8579C">
        <w:rPr>
          <w:rFonts w:ascii="Tahoma" w:hAnsi="Tahoma" w:cs="Tahoma"/>
        </w:rPr>
        <w:t xml:space="preserve"> za </w:t>
      </w:r>
      <w:r w:rsidR="00F0338F" w:rsidRPr="00C8579C">
        <w:rPr>
          <w:rFonts w:ascii="Tahoma" w:hAnsi="Tahoma" w:cs="Tahoma"/>
        </w:rPr>
        <w:t>dobr</w:t>
      </w:r>
      <w:r w:rsidR="00F0338F">
        <w:rPr>
          <w:rFonts w:ascii="Tahoma" w:hAnsi="Tahoma" w:cs="Tahoma"/>
        </w:rPr>
        <w:t>o</w:t>
      </w:r>
      <w:r w:rsidR="00F0338F" w:rsidRPr="00C8579C">
        <w:rPr>
          <w:rFonts w:ascii="Tahoma" w:hAnsi="Tahoma" w:cs="Tahoma"/>
        </w:rPr>
        <w:t xml:space="preserve"> izvedb</w:t>
      </w:r>
      <w:r w:rsidR="00F0338F">
        <w:rPr>
          <w:rFonts w:ascii="Tahoma" w:hAnsi="Tahoma" w:cs="Tahoma"/>
        </w:rPr>
        <w:t>o</w:t>
      </w:r>
      <w:r w:rsidR="00F0338F" w:rsidRPr="00C8579C">
        <w:rPr>
          <w:rFonts w:ascii="Tahoma" w:hAnsi="Tahoma" w:cs="Tahoma"/>
        </w:rPr>
        <w:t xml:space="preserve"> </w:t>
      </w:r>
      <w:r w:rsidR="00E84472" w:rsidRPr="00C8579C">
        <w:rPr>
          <w:rFonts w:ascii="Tahoma" w:hAnsi="Tahoma" w:cs="Tahoma"/>
        </w:rPr>
        <w:t>obveznosti iz okvirnega sporazuma</w:t>
      </w:r>
      <w:r w:rsidR="00253633" w:rsidRPr="00C8579C">
        <w:rPr>
          <w:rFonts w:ascii="Tahoma" w:hAnsi="Tahoma" w:cs="Tahoma"/>
          <w:lang w:eastAsia="ar-SA"/>
        </w:rPr>
        <w:t xml:space="preserve">, </w:t>
      </w:r>
      <w:r w:rsidR="00253633" w:rsidRPr="00C8579C">
        <w:rPr>
          <w:rFonts w:ascii="Tahoma" w:hAnsi="Tahoma" w:cs="Tahoma"/>
        </w:rPr>
        <w:t xml:space="preserve">se šteje, da ta okvirni </w:t>
      </w:r>
      <w:r w:rsidR="00964270">
        <w:rPr>
          <w:rFonts w:ascii="Tahoma" w:hAnsi="Tahoma" w:cs="Tahoma"/>
        </w:rPr>
        <w:t>sporazum ni bil nikoli sklenjen</w:t>
      </w:r>
      <w:r w:rsidR="00253633" w:rsidRPr="00C8579C">
        <w:rPr>
          <w:rFonts w:ascii="Tahoma" w:hAnsi="Tahoma" w:cs="Tahoma"/>
        </w:rPr>
        <w:t xml:space="preserve">. </w:t>
      </w:r>
    </w:p>
    <w:p w14:paraId="4EF0EAF7" w14:textId="77777777" w:rsidR="00117AB9" w:rsidRPr="00C8579C" w:rsidRDefault="00117AB9" w:rsidP="00BC5410">
      <w:pPr>
        <w:keepNext/>
        <w:keepLines/>
        <w:jc w:val="both"/>
        <w:rPr>
          <w:rFonts w:ascii="Tahoma" w:hAnsi="Tahoma" w:cs="Tahoma"/>
        </w:rPr>
      </w:pPr>
    </w:p>
    <w:p w14:paraId="0B72D815" w14:textId="77777777" w:rsidR="000A2619" w:rsidRPr="00C8579C" w:rsidRDefault="000A2619" w:rsidP="00BC5410">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Ta </w:t>
      </w:r>
      <w:r w:rsidRPr="00C8579C">
        <w:rPr>
          <w:rFonts w:ascii="Tahoma" w:hAnsi="Tahoma" w:cs="Tahoma"/>
        </w:rPr>
        <w:t>okvirni sporazum</w:t>
      </w:r>
      <w:r w:rsidRPr="00C8579C">
        <w:rPr>
          <w:rFonts w:ascii="Tahoma" w:eastAsia="Calibri" w:hAnsi="Tahoma" w:cs="Tahoma"/>
        </w:rPr>
        <w:t xml:space="preserve"> v celoti zavezuje tudi morebitne vsakokratne pravne naslednike vsake od strank </w:t>
      </w:r>
      <w:r w:rsidRPr="00C8579C">
        <w:rPr>
          <w:rFonts w:ascii="Tahoma" w:hAnsi="Tahoma" w:cs="Tahoma"/>
        </w:rPr>
        <w:t>okvirnega sporazuma</w:t>
      </w:r>
      <w:r w:rsidRPr="00C8579C">
        <w:rPr>
          <w:rFonts w:ascii="Tahoma" w:eastAsia="Calibri" w:hAnsi="Tahoma" w:cs="Tahoma"/>
        </w:rPr>
        <w:t>, kar velja zlasti tudi v primeru organizacijsko – statusnih ter lastninskih sprememb.</w:t>
      </w:r>
    </w:p>
    <w:p w14:paraId="4FD842A5" w14:textId="77777777" w:rsidR="00CD5B24" w:rsidRPr="00C8579C" w:rsidRDefault="00CD5B24" w:rsidP="00BC5410">
      <w:pPr>
        <w:keepNext/>
        <w:keepLines/>
        <w:tabs>
          <w:tab w:val="left" w:pos="567"/>
          <w:tab w:val="left" w:pos="1418"/>
          <w:tab w:val="left" w:pos="1702"/>
        </w:tabs>
        <w:jc w:val="both"/>
        <w:rPr>
          <w:rFonts w:ascii="Tahoma" w:eastAsia="Calibri" w:hAnsi="Tahoma" w:cs="Tahoma"/>
        </w:rPr>
      </w:pPr>
    </w:p>
    <w:p w14:paraId="36818371" w14:textId="77777777" w:rsidR="004F6AB5" w:rsidRPr="00C8579C" w:rsidRDefault="004F6AB5"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19C552D" w14:textId="77777777" w:rsidR="004F6AB5" w:rsidRPr="00C8579C" w:rsidRDefault="004F6AB5" w:rsidP="00BC5410">
      <w:pPr>
        <w:keepNext/>
        <w:keepLines/>
        <w:rPr>
          <w:rFonts w:ascii="Tahoma" w:hAnsi="Tahoma" w:cs="Tahoma"/>
        </w:rPr>
      </w:pPr>
    </w:p>
    <w:p w14:paraId="057C71FF" w14:textId="77777777" w:rsidR="003F163E" w:rsidRPr="007E1849" w:rsidRDefault="004F6AB5" w:rsidP="00BC5410">
      <w:pPr>
        <w:keepNext/>
        <w:keepLines/>
        <w:jc w:val="both"/>
        <w:rPr>
          <w:rFonts w:ascii="Tahoma" w:hAnsi="Tahoma" w:cs="Tahoma"/>
        </w:rPr>
      </w:pPr>
      <w:r w:rsidRPr="00C8579C">
        <w:rPr>
          <w:rFonts w:ascii="Tahoma" w:hAnsi="Tahoma" w:cs="Tahoma"/>
        </w:rPr>
        <w:t>Ta okvirni sporazum</w:t>
      </w:r>
      <w:r w:rsidR="003F163E">
        <w:rPr>
          <w:rFonts w:ascii="Tahoma" w:hAnsi="Tahoma" w:cs="Tahoma"/>
        </w:rPr>
        <w:t xml:space="preserve"> sklenjen</w:t>
      </w:r>
      <w:r w:rsidR="003F163E" w:rsidRPr="007E1849">
        <w:rPr>
          <w:rFonts w:ascii="Tahoma" w:hAnsi="Tahoma" w:cs="Tahoma"/>
        </w:rPr>
        <w:t xml:space="preserve"> pod razveznim pogojem, ki se uresniči v primeru izpolnitve ene od naslednjih okoliščin:</w:t>
      </w:r>
    </w:p>
    <w:p w14:paraId="122E0487" w14:textId="7DC06F97" w:rsidR="003F163E" w:rsidRPr="007E1849" w:rsidRDefault="003F163E" w:rsidP="00BC5410">
      <w:pPr>
        <w:keepNext/>
        <w:keepLines/>
        <w:numPr>
          <w:ilvl w:val="0"/>
          <w:numId w:val="26"/>
        </w:numPr>
        <w:tabs>
          <w:tab w:val="left" w:pos="1080"/>
          <w:tab w:val="left" w:pos="1702"/>
        </w:tabs>
        <w:ind w:left="567"/>
        <w:jc w:val="both"/>
        <w:rPr>
          <w:rFonts w:ascii="Tahoma" w:hAnsi="Tahoma" w:cs="Tahoma"/>
        </w:rPr>
      </w:pPr>
      <w:r w:rsidRPr="007E1849">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0A706E10" w14:textId="602472DE" w:rsidR="003F163E" w:rsidRPr="007E1849" w:rsidRDefault="003F163E" w:rsidP="00BC5410">
      <w:pPr>
        <w:keepNext/>
        <w:keepLines/>
        <w:numPr>
          <w:ilvl w:val="0"/>
          <w:numId w:val="26"/>
        </w:numPr>
        <w:tabs>
          <w:tab w:val="left" w:pos="1080"/>
          <w:tab w:val="left" w:pos="1702"/>
        </w:tabs>
        <w:ind w:left="567"/>
        <w:jc w:val="both"/>
        <w:rPr>
          <w:rFonts w:ascii="Tahoma" w:hAnsi="Tahoma" w:cs="Tahoma"/>
        </w:rPr>
      </w:pPr>
      <w:r w:rsidRPr="007E1849">
        <w:rPr>
          <w:rFonts w:ascii="Tahoma" w:hAnsi="Tahoma" w:cs="Tahoma"/>
        </w:rPr>
        <w:t xml:space="preserve">če je naročnik seznanjen, da je pristojni državni organ pri izvajalcu ali njegovem podizvajalcu v času izvajanja </w:t>
      </w:r>
      <w:r>
        <w:rPr>
          <w:rFonts w:ascii="Tahoma" w:hAnsi="Tahoma" w:cs="Tahoma"/>
        </w:rPr>
        <w:t>okvirnega sporazuma</w:t>
      </w:r>
      <w:r w:rsidRPr="007E1849">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163B0613" w14:textId="77777777" w:rsidR="003F163E" w:rsidRPr="007E1849" w:rsidRDefault="003F163E" w:rsidP="00BC5410">
      <w:pPr>
        <w:keepNext/>
        <w:keepLines/>
        <w:tabs>
          <w:tab w:val="left" w:pos="1080"/>
          <w:tab w:val="left" w:pos="1702"/>
        </w:tabs>
        <w:jc w:val="both"/>
        <w:rPr>
          <w:rFonts w:ascii="Tahoma" w:hAnsi="Tahoma" w:cs="Tahoma"/>
          <w:sz w:val="16"/>
        </w:rPr>
      </w:pPr>
    </w:p>
    <w:p w14:paraId="7164CB76" w14:textId="77777777" w:rsidR="003F163E" w:rsidRPr="007E1849" w:rsidRDefault="003F163E" w:rsidP="00BC5410">
      <w:pPr>
        <w:keepNext/>
        <w:keepLines/>
        <w:tabs>
          <w:tab w:val="left" w:pos="1080"/>
          <w:tab w:val="left" w:pos="1702"/>
        </w:tabs>
        <w:jc w:val="both"/>
        <w:rPr>
          <w:rFonts w:ascii="Tahoma" w:hAnsi="Tahoma" w:cs="Tahoma"/>
        </w:rPr>
      </w:pPr>
      <w:r w:rsidRPr="007E1849">
        <w:rPr>
          <w:rFonts w:ascii="Tahoma" w:hAnsi="Tahoma" w:cs="Tahoma"/>
        </w:rPr>
        <w:t xml:space="preserve">V primeru seznanitve naročnika s kršitvijo mora ta o tem obvestiti izvajalca v desetih (10) dneh. </w:t>
      </w:r>
    </w:p>
    <w:p w14:paraId="42DE4F6D" w14:textId="77777777" w:rsidR="003F163E" w:rsidRPr="007E1849" w:rsidRDefault="003F163E" w:rsidP="00BC5410">
      <w:pPr>
        <w:keepNext/>
        <w:keepLines/>
        <w:tabs>
          <w:tab w:val="left" w:pos="1080"/>
          <w:tab w:val="left" w:pos="1702"/>
        </w:tabs>
        <w:jc w:val="both"/>
        <w:rPr>
          <w:rFonts w:ascii="Tahoma" w:hAnsi="Tahoma" w:cs="Tahoma"/>
          <w:sz w:val="18"/>
        </w:rPr>
      </w:pPr>
    </w:p>
    <w:p w14:paraId="6599CF41" w14:textId="77777777" w:rsidR="003F163E" w:rsidRPr="007E1849" w:rsidRDefault="003F163E" w:rsidP="00BC5410">
      <w:pPr>
        <w:keepNext/>
        <w:keepLines/>
        <w:tabs>
          <w:tab w:val="left" w:pos="1080"/>
          <w:tab w:val="left" w:pos="1702"/>
        </w:tabs>
        <w:jc w:val="both"/>
        <w:rPr>
          <w:rFonts w:ascii="Tahoma" w:hAnsi="Tahoma" w:cs="Tahoma"/>
        </w:rPr>
      </w:pPr>
      <w:r w:rsidRPr="007E1849">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58B0D577" w14:textId="77777777" w:rsidR="003F163E" w:rsidRPr="007E1849" w:rsidRDefault="003F163E" w:rsidP="00BC5410">
      <w:pPr>
        <w:keepNext/>
        <w:keepLines/>
        <w:tabs>
          <w:tab w:val="left" w:pos="1080"/>
          <w:tab w:val="left" w:pos="1702"/>
        </w:tabs>
        <w:jc w:val="both"/>
        <w:rPr>
          <w:rFonts w:ascii="Tahoma" w:hAnsi="Tahoma" w:cs="Tahoma"/>
        </w:rPr>
      </w:pPr>
    </w:p>
    <w:p w14:paraId="12FA22CE" w14:textId="77777777" w:rsidR="003F163E" w:rsidRPr="007E1849" w:rsidRDefault="003F163E" w:rsidP="00BC5410">
      <w:pPr>
        <w:keepNext/>
        <w:keepLines/>
        <w:tabs>
          <w:tab w:val="left" w:pos="1080"/>
          <w:tab w:val="left" w:pos="1702"/>
        </w:tabs>
        <w:jc w:val="both"/>
        <w:rPr>
          <w:rFonts w:ascii="Tahoma" w:hAnsi="Tahoma" w:cs="Tahoma"/>
        </w:rPr>
      </w:pPr>
      <w:r w:rsidRPr="007E1849">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7E1849">
        <w:rPr>
          <w:rFonts w:ascii="Tahoma" w:hAnsi="Tahoma" w:cs="Tahoma"/>
        </w:rPr>
        <w:t>podizvajanje</w:t>
      </w:r>
      <w:proofErr w:type="spellEnd"/>
      <w:r w:rsidRPr="007E1849">
        <w:rPr>
          <w:rFonts w:ascii="Tahoma" w:hAnsi="Tahoma" w:cs="Tahoma"/>
        </w:rPr>
        <w:t xml:space="preserve"> temu podizvajalcu, če ta zamenjava ali prevzem ne pomeni bistvene spremembe </w:t>
      </w:r>
      <w:r w:rsidR="00295890">
        <w:rPr>
          <w:rFonts w:ascii="Tahoma" w:hAnsi="Tahoma" w:cs="Tahoma"/>
        </w:rPr>
        <w:t>okvirnega sporazuma</w:t>
      </w:r>
      <w:r w:rsidRPr="007E1849">
        <w:rPr>
          <w:rFonts w:ascii="Tahoma" w:hAnsi="Tahoma" w:cs="Tahoma"/>
        </w:rPr>
        <w:t xml:space="preserve">. </w:t>
      </w:r>
    </w:p>
    <w:p w14:paraId="2115F3E2" w14:textId="77777777" w:rsidR="003F163E" w:rsidRPr="007E1849" w:rsidRDefault="003F163E" w:rsidP="00BC5410">
      <w:pPr>
        <w:keepNext/>
        <w:keepLines/>
        <w:tabs>
          <w:tab w:val="left" w:pos="1080"/>
          <w:tab w:val="left" w:pos="1702"/>
        </w:tabs>
        <w:jc w:val="both"/>
        <w:rPr>
          <w:rFonts w:ascii="Tahoma" w:hAnsi="Tahoma" w:cs="Tahoma"/>
        </w:rPr>
      </w:pPr>
    </w:p>
    <w:p w14:paraId="6239DDAC" w14:textId="77777777" w:rsidR="003F163E" w:rsidRPr="007E1849" w:rsidRDefault="003F163E" w:rsidP="00BC5410">
      <w:pPr>
        <w:keepNext/>
        <w:keepLines/>
        <w:tabs>
          <w:tab w:val="left" w:pos="1080"/>
          <w:tab w:val="left" w:pos="1702"/>
        </w:tabs>
        <w:jc w:val="both"/>
        <w:rPr>
          <w:rFonts w:ascii="Tahoma" w:hAnsi="Tahoma" w:cs="Tahoma"/>
        </w:rPr>
      </w:pPr>
      <w:r w:rsidRPr="007E1849">
        <w:rPr>
          <w:rFonts w:ascii="Tahoma" w:hAnsi="Tahoma" w:cs="Tahoma"/>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w:t>
      </w:r>
      <w:r>
        <w:rPr>
          <w:rFonts w:ascii="Tahoma" w:hAnsi="Tahoma" w:cs="Tahoma"/>
        </w:rPr>
        <w:t>okvirnega sporazuma</w:t>
      </w:r>
      <w:r w:rsidRPr="007E1849">
        <w:rPr>
          <w:rFonts w:ascii="Tahoma" w:hAnsi="Tahoma" w:cs="Tahoma"/>
        </w:rPr>
        <w:t xml:space="preserve"> še najmanj šest (6) mesecev. </w:t>
      </w:r>
    </w:p>
    <w:p w14:paraId="60F9EEA4" w14:textId="77777777" w:rsidR="003F163E" w:rsidRPr="007E1849" w:rsidRDefault="003F163E" w:rsidP="00BC5410">
      <w:pPr>
        <w:keepNext/>
        <w:keepLines/>
        <w:tabs>
          <w:tab w:val="left" w:pos="1080"/>
          <w:tab w:val="left" w:pos="1702"/>
        </w:tabs>
        <w:jc w:val="both"/>
        <w:rPr>
          <w:rFonts w:ascii="Tahoma" w:hAnsi="Tahoma" w:cs="Tahoma"/>
        </w:rPr>
      </w:pPr>
    </w:p>
    <w:p w14:paraId="6F44FDA4" w14:textId="77777777" w:rsidR="003F163E" w:rsidRPr="007E1849" w:rsidRDefault="003F163E" w:rsidP="00BC5410">
      <w:pPr>
        <w:keepNext/>
        <w:keepLines/>
        <w:tabs>
          <w:tab w:val="left" w:pos="1080"/>
          <w:tab w:val="left" w:pos="1702"/>
        </w:tabs>
        <w:jc w:val="both"/>
        <w:rPr>
          <w:rFonts w:ascii="Tahoma" w:hAnsi="Tahoma" w:cs="Tahoma"/>
        </w:rPr>
      </w:pPr>
      <w:r w:rsidRPr="007E1849">
        <w:rPr>
          <w:rFonts w:ascii="Tahoma" w:hAnsi="Tahoma" w:cs="Tahoma"/>
        </w:rPr>
        <w:lastRenderedPageBreak/>
        <w:t xml:space="preserve">V primeru izpolnitve razveznega pogoja se šteje, da je </w:t>
      </w:r>
      <w:r w:rsidR="00295890">
        <w:rPr>
          <w:rFonts w:ascii="Tahoma" w:hAnsi="Tahoma" w:cs="Tahoma"/>
        </w:rPr>
        <w:t>okvirni sporazum</w:t>
      </w:r>
      <w:r w:rsidRPr="007E1849">
        <w:rPr>
          <w:rFonts w:ascii="Tahoma" w:hAnsi="Tahoma" w:cs="Tahoma"/>
        </w:rPr>
        <w:t xml:space="preserve"> razvezan z dnem sklenitve nove</w:t>
      </w:r>
      <w:r w:rsidR="00295890">
        <w:rPr>
          <w:rFonts w:ascii="Tahoma" w:hAnsi="Tahoma" w:cs="Tahoma"/>
        </w:rPr>
        <w:t>ga</w:t>
      </w:r>
      <w:r w:rsidRPr="007E1849">
        <w:rPr>
          <w:rFonts w:ascii="Tahoma" w:hAnsi="Tahoma" w:cs="Tahoma"/>
        </w:rPr>
        <w:t xml:space="preserve"> </w:t>
      </w:r>
      <w:r w:rsidR="00295890">
        <w:rPr>
          <w:rFonts w:ascii="Tahoma" w:hAnsi="Tahoma" w:cs="Tahoma"/>
        </w:rPr>
        <w:t>okvirnega sporazuma</w:t>
      </w:r>
      <w:r w:rsidRPr="007E1849">
        <w:rPr>
          <w:rFonts w:ascii="Tahoma" w:hAnsi="Tahoma" w:cs="Tahoma"/>
        </w:rPr>
        <w:t xml:space="preserve"> o izvedbi javnega naročila, naročnik pa mora nov postopek oddaje javnega naročila začeti nemudoma, vendar najkasneje v šestdesetih (60) dneh od seznanitve s kršitvijo. Če naročnik v tem roku ne začne novega postopka javnega naročila, se šteje, da je </w:t>
      </w:r>
      <w:r w:rsidR="00295890">
        <w:rPr>
          <w:rFonts w:ascii="Tahoma" w:hAnsi="Tahoma" w:cs="Tahoma"/>
        </w:rPr>
        <w:t>okvirni sporazum</w:t>
      </w:r>
      <w:r w:rsidRPr="007E1849">
        <w:rPr>
          <w:rFonts w:ascii="Tahoma" w:hAnsi="Tahoma" w:cs="Tahoma"/>
        </w:rPr>
        <w:t xml:space="preserve"> razvezan šestdeseti (60.) dan od seznanitve s kršitvijo. </w:t>
      </w:r>
    </w:p>
    <w:p w14:paraId="44C36447" w14:textId="7B5F8D96" w:rsidR="004F6AB5" w:rsidRDefault="004F6AB5" w:rsidP="00BC5410">
      <w:pPr>
        <w:keepNext/>
        <w:keepLines/>
        <w:rPr>
          <w:rFonts w:ascii="Tahoma" w:hAnsi="Tahoma" w:cs="Tahoma"/>
        </w:rPr>
      </w:pPr>
    </w:p>
    <w:p w14:paraId="1BC7BA24" w14:textId="77777777" w:rsidR="00C771C9" w:rsidRPr="00C8579C" w:rsidRDefault="00C771C9" w:rsidP="00BC5410">
      <w:pPr>
        <w:keepNext/>
        <w:keepLines/>
        <w:rPr>
          <w:rFonts w:ascii="Tahoma" w:hAnsi="Tahoma" w:cs="Tahoma"/>
        </w:rPr>
      </w:pPr>
    </w:p>
    <w:p w14:paraId="16EAE09F" w14:textId="77777777" w:rsidR="00F523D0" w:rsidRPr="00C8579C" w:rsidRDefault="00F523D0"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BB7EBA8" w14:textId="77777777" w:rsidR="00F523D0" w:rsidRPr="00C8579C" w:rsidRDefault="00F523D0" w:rsidP="00BC5410">
      <w:pPr>
        <w:keepNext/>
        <w:keepLines/>
        <w:tabs>
          <w:tab w:val="left" w:pos="4820"/>
        </w:tabs>
        <w:jc w:val="both"/>
        <w:rPr>
          <w:rFonts w:ascii="Tahoma" w:hAnsi="Tahoma" w:cs="Tahoma"/>
          <w:b/>
        </w:rPr>
      </w:pPr>
    </w:p>
    <w:p w14:paraId="69D87933" w14:textId="77777777" w:rsidR="00745A83" w:rsidRPr="00C8579C" w:rsidRDefault="000A2619" w:rsidP="00BC5410">
      <w:pPr>
        <w:keepNext/>
        <w:keepLines/>
        <w:tabs>
          <w:tab w:val="left" w:pos="1134"/>
          <w:tab w:val="left" w:pos="4820"/>
        </w:tabs>
        <w:jc w:val="both"/>
        <w:rPr>
          <w:rFonts w:ascii="Tahoma" w:hAnsi="Tahoma" w:cs="Tahoma"/>
        </w:rPr>
      </w:pPr>
      <w:r w:rsidRPr="00C8579C">
        <w:rPr>
          <w:rFonts w:ascii="Tahoma" w:hAnsi="Tahoma" w:cs="Tahoma"/>
        </w:rPr>
        <w:t xml:space="preserve">Okvirni sporazum je sestavljen in podpisan v </w:t>
      </w:r>
      <w:r w:rsidR="00B84DF9">
        <w:rPr>
          <w:rFonts w:ascii="Tahoma" w:hAnsi="Tahoma" w:cs="Tahoma"/>
        </w:rPr>
        <w:t>treh</w:t>
      </w:r>
      <w:r w:rsidR="00B84DF9" w:rsidRPr="00C8579C">
        <w:rPr>
          <w:rFonts w:ascii="Tahoma" w:hAnsi="Tahoma" w:cs="Tahoma"/>
        </w:rPr>
        <w:t xml:space="preserve"> </w:t>
      </w:r>
      <w:r w:rsidRPr="00C8579C">
        <w:rPr>
          <w:rFonts w:ascii="Tahoma" w:hAnsi="Tahoma" w:cs="Tahoma"/>
        </w:rPr>
        <w:t>(</w:t>
      </w:r>
      <w:r w:rsidR="00B84DF9">
        <w:rPr>
          <w:rFonts w:ascii="Tahoma" w:hAnsi="Tahoma" w:cs="Tahoma"/>
        </w:rPr>
        <w:t>3</w:t>
      </w:r>
      <w:r w:rsidRPr="00C8579C">
        <w:rPr>
          <w:rFonts w:ascii="Tahoma" w:hAnsi="Tahoma" w:cs="Tahoma"/>
        </w:rPr>
        <w:t xml:space="preserve">) enakih izvodih, od katerih prejme naročnik </w:t>
      </w:r>
      <w:r w:rsidR="00B84DF9">
        <w:rPr>
          <w:rFonts w:ascii="Tahoma" w:hAnsi="Tahoma" w:cs="Tahoma"/>
        </w:rPr>
        <w:t>dva</w:t>
      </w:r>
      <w:r w:rsidR="00B84DF9" w:rsidRPr="00C8579C">
        <w:rPr>
          <w:rFonts w:ascii="Tahoma" w:hAnsi="Tahoma" w:cs="Tahoma"/>
        </w:rPr>
        <w:t xml:space="preserve"> </w:t>
      </w:r>
      <w:r w:rsidRPr="00C8579C">
        <w:rPr>
          <w:rFonts w:ascii="Tahoma" w:hAnsi="Tahoma" w:cs="Tahoma"/>
        </w:rPr>
        <w:t>(</w:t>
      </w:r>
      <w:r w:rsidR="00B84DF9">
        <w:rPr>
          <w:rFonts w:ascii="Tahoma" w:hAnsi="Tahoma" w:cs="Tahoma"/>
        </w:rPr>
        <w:t>2</w:t>
      </w:r>
      <w:r w:rsidRPr="00C8579C">
        <w:rPr>
          <w:rFonts w:ascii="Tahoma" w:hAnsi="Tahoma" w:cs="Tahoma"/>
        </w:rPr>
        <w:t>) izvod</w:t>
      </w:r>
      <w:r w:rsidR="00B84DF9">
        <w:rPr>
          <w:rFonts w:ascii="Tahoma" w:hAnsi="Tahoma" w:cs="Tahoma"/>
        </w:rPr>
        <w:t>a</w:t>
      </w:r>
      <w:r w:rsidRPr="00C8579C">
        <w:rPr>
          <w:rFonts w:ascii="Tahoma" w:hAnsi="Tahoma" w:cs="Tahoma"/>
        </w:rPr>
        <w:t xml:space="preserve"> in izvajalec </w:t>
      </w:r>
      <w:r w:rsidR="00B84DF9">
        <w:rPr>
          <w:rFonts w:ascii="Tahoma" w:hAnsi="Tahoma" w:cs="Tahoma"/>
        </w:rPr>
        <w:t>en</w:t>
      </w:r>
      <w:r w:rsidR="00B84DF9" w:rsidRPr="00C8579C">
        <w:rPr>
          <w:rFonts w:ascii="Tahoma" w:hAnsi="Tahoma" w:cs="Tahoma"/>
        </w:rPr>
        <w:t xml:space="preserve"> </w:t>
      </w:r>
      <w:r w:rsidRPr="00C8579C">
        <w:rPr>
          <w:rFonts w:ascii="Tahoma" w:hAnsi="Tahoma" w:cs="Tahoma"/>
        </w:rPr>
        <w:t>(</w:t>
      </w:r>
      <w:r w:rsidR="00B84DF9">
        <w:rPr>
          <w:rFonts w:ascii="Tahoma" w:hAnsi="Tahoma" w:cs="Tahoma"/>
        </w:rPr>
        <w:t>1</w:t>
      </w:r>
      <w:r w:rsidRPr="00C8579C">
        <w:rPr>
          <w:rFonts w:ascii="Tahoma" w:hAnsi="Tahoma" w:cs="Tahoma"/>
        </w:rPr>
        <w:t>) izvod.</w:t>
      </w:r>
    </w:p>
    <w:p w14:paraId="30AE8C52" w14:textId="77777777" w:rsidR="00BB5299" w:rsidRDefault="00BB5299" w:rsidP="00BC5410">
      <w:pPr>
        <w:keepNext/>
        <w:keepLines/>
        <w:tabs>
          <w:tab w:val="left" w:pos="1134"/>
          <w:tab w:val="left" w:pos="4820"/>
        </w:tabs>
        <w:jc w:val="both"/>
        <w:rPr>
          <w:rFonts w:ascii="Tahoma" w:hAnsi="Tahoma" w:cs="Tahoma"/>
        </w:rPr>
      </w:pPr>
    </w:p>
    <w:p w14:paraId="3349E3C2" w14:textId="77777777" w:rsidR="00CD5B24" w:rsidRPr="00C8579C" w:rsidRDefault="00CD5B24" w:rsidP="00BC5410">
      <w:pPr>
        <w:keepNext/>
        <w:keepLines/>
        <w:tabs>
          <w:tab w:val="left" w:pos="1134"/>
          <w:tab w:val="left" w:pos="4820"/>
        </w:tabs>
        <w:jc w:val="both"/>
        <w:rPr>
          <w:rFonts w:ascii="Tahoma" w:hAnsi="Tahoma" w:cs="Tahoma"/>
        </w:rPr>
      </w:pPr>
    </w:p>
    <w:p w14:paraId="34B34545" w14:textId="77777777" w:rsidR="00BB5299" w:rsidRPr="00C8579C" w:rsidRDefault="00BB5299" w:rsidP="00BC5410">
      <w:pPr>
        <w:keepNext/>
        <w:keepLines/>
        <w:tabs>
          <w:tab w:val="left" w:pos="1134"/>
          <w:tab w:val="left" w:pos="4820"/>
        </w:tabs>
        <w:rPr>
          <w:rFonts w:ascii="Tahoma" w:hAnsi="Tahoma" w:cs="Tahoma"/>
        </w:rPr>
      </w:pPr>
      <w:r w:rsidRPr="00C8579C">
        <w:rPr>
          <w:rFonts w:ascii="Tahoma" w:hAnsi="Tahoma" w:cs="Tahoma"/>
        </w:rPr>
        <w:t>Ljubljana, dne ___________</w:t>
      </w:r>
      <w:r w:rsidRPr="00C8579C">
        <w:rPr>
          <w:rFonts w:ascii="Tahoma" w:hAnsi="Tahoma" w:cs="Tahoma"/>
        </w:rPr>
        <w:tab/>
      </w:r>
      <w:r w:rsidRPr="00C8579C">
        <w:rPr>
          <w:rFonts w:ascii="Tahoma" w:hAnsi="Tahoma" w:cs="Tahoma"/>
        </w:rPr>
        <w:tab/>
      </w:r>
      <w:r w:rsidRPr="00C8579C">
        <w:rPr>
          <w:rFonts w:ascii="Tahoma" w:hAnsi="Tahoma" w:cs="Tahoma"/>
        </w:rPr>
        <w:tab/>
        <w:t>______________, dne __________</w:t>
      </w:r>
    </w:p>
    <w:p w14:paraId="5C753FF5" w14:textId="77777777" w:rsidR="00BB5299" w:rsidRPr="00C8579C" w:rsidRDefault="00BB5299" w:rsidP="00BC5410">
      <w:pPr>
        <w:keepNext/>
        <w:keepLines/>
        <w:tabs>
          <w:tab w:val="left" w:pos="4820"/>
        </w:tabs>
        <w:rPr>
          <w:rFonts w:ascii="Tahoma" w:hAnsi="Tahoma" w:cs="Tahoma"/>
        </w:rPr>
      </w:pPr>
    </w:p>
    <w:p w14:paraId="19237651" w14:textId="77777777" w:rsidR="005F08FD" w:rsidRDefault="005F08FD" w:rsidP="00BC5410">
      <w:pPr>
        <w:keepNext/>
        <w:keepLines/>
        <w:tabs>
          <w:tab w:val="left" w:pos="4820"/>
        </w:tabs>
        <w:rPr>
          <w:rFonts w:ascii="Tahoma" w:hAnsi="Tahoma" w:cs="Tahoma"/>
        </w:rPr>
      </w:pPr>
    </w:p>
    <w:p w14:paraId="007ED2E1" w14:textId="77777777" w:rsidR="00AD4A6D" w:rsidRDefault="00AD4A6D" w:rsidP="00BC5410">
      <w:pPr>
        <w:keepNext/>
        <w:keepLines/>
        <w:tabs>
          <w:tab w:val="left" w:pos="4820"/>
        </w:tabs>
        <w:rPr>
          <w:rFonts w:ascii="Tahoma" w:hAnsi="Tahoma" w:cs="Tahoma"/>
        </w:rPr>
      </w:pPr>
    </w:p>
    <w:p w14:paraId="1C6C9FDD" w14:textId="77777777" w:rsidR="00BC5410" w:rsidRDefault="00BC5410" w:rsidP="00BC5410">
      <w:pPr>
        <w:keepNext/>
        <w:keepLines/>
        <w:tabs>
          <w:tab w:val="left" w:pos="4820"/>
        </w:tabs>
        <w:rPr>
          <w:rFonts w:ascii="Tahoma" w:hAnsi="Tahoma" w:cs="Tahoma"/>
        </w:rPr>
      </w:pPr>
    </w:p>
    <w:p w14:paraId="0E3D9584" w14:textId="77777777" w:rsidR="005F08FD" w:rsidRDefault="005F08FD" w:rsidP="00BC5410">
      <w:pPr>
        <w:keepNext/>
        <w:keepLines/>
        <w:tabs>
          <w:tab w:val="left" w:pos="4820"/>
        </w:tabs>
        <w:rPr>
          <w:rFonts w:ascii="Tahoma" w:hAnsi="Tahoma" w:cs="Tahoma"/>
        </w:rPr>
      </w:pPr>
    </w:p>
    <w:p w14:paraId="6B9D98B8" w14:textId="77777777" w:rsidR="00BB5299" w:rsidRPr="00FE0A4B" w:rsidRDefault="00BB5299" w:rsidP="00BC5410">
      <w:pPr>
        <w:keepNext/>
        <w:keepLines/>
        <w:tabs>
          <w:tab w:val="left" w:pos="4820"/>
        </w:tabs>
        <w:rPr>
          <w:rFonts w:ascii="Tahoma" w:hAnsi="Tahoma" w:cs="Tahoma"/>
          <w:b/>
        </w:rPr>
      </w:pPr>
      <w:r w:rsidRPr="00FE0A4B">
        <w:rPr>
          <w:rFonts w:ascii="Tahoma" w:hAnsi="Tahoma" w:cs="Tahoma"/>
          <w:b/>
        </w:rPr>
        <w:t>NAROČNIK:</w:t>
      </w:r>
      <w:r w:rsidRPr="00FE0A4B">
        <w:rPr>
          <w:rFonts w:ascii="Tahoma" w:hAnsi="Tahoma" w:cs="Tahoma"/>
          <w:b/>
        </w:rPr>
        <w:tab/>
      </w:r>
      <w:r w:rsidRPr="00FE0A4B">
        <w:rPr>
          <w:rFonts w:ascii="Tahoma" w:hAnsi="Tahoma" w:cs="Tahoma"/>
          <w:b/>
        </w:rPr>
        <w:tab/>
      </w:r>
      <w:r w:rsidRPr="00FE0A4B">
        <w:rPr>
          <w:rFonts w:ascii="Tahoma" w:hAnsi="Tahoma" w:cs="Tahoma"/>
          <w:b/>
        </w:rPr>
        <w:tab/>
        <w:t>IZVAJALEC:</w:t>
      </w:r>
    </w:p>
    <w:p w14:paraId="17F8B00A" w14:textId="77777777" w:rsidR="00CD5B24" w:rsidRDefault="00CD5B24" w:rsidP="00BC5410">
      <w:pPr>
        <w:keepNext/>
        <w:keepLines/>
        <w:tabs>
          <w:tab w:val="left" w:pos="4962"/>
        </w:tabs>
        <w:ind w:right="-851"/>
        <w:jc w:val="both"/>
        <w:rPr>
          <w:rFonts w:ascii="Tahoma" w:hAnsi="Tahoma" w:cs="Tahoma"/>
        </w:rPr>
      </w:pPr>
    </w:p>
    <w:p w14:paraId="3A861BC4" w14:textId="77777777" w:rsidR="00CD5B24" w:rsidRDefault="00CD5B24" w:rsidP="00BC5410">
      <w:pPr>
        <w:keepNext/>
        <w:keepLines/>
        <w:tabs>
          <w:tab w:val="left" w:pos="4962"/>
        </w:tabs>
        <w:ind w:right="-851"/>
        <w:jc w:val="both"/>
        <w:rPr>
          <w:rFonts w:ascii="Tahoma" w:hAnsi="Tahoma" w:cs="Tahoma"/>
        </w:rPr>
      </w:pPr>
    </w:p>
    <w:p w14:paraId="45E40785" w14:textId="77777777" w:rsidR="00856B2F" w:rsidRDefault="0094613F" w:rsidP="00BC5410">
      <w:pPr>
        <w:keepNext/>
        <w:keepLines/>
        <w:tabs>
          <w:tab w:val="left" w:pos="4962"/>
        </w:tabs>
        <w:ind w:right="-851"/>
        <w:jc w:val="both"/>
        <w:rPr>
          <w:rFonts w:ascii="Tahoma" w:hAnsi="Tahoma" w:cs="Tahoma"/>
        </w:rPr>
      </w:pPr>
      <w:r w:rsidRPr="00C8579C">
        <w:rPr>
          <w:rFonts w:ascii="Tahoma" w:hAnsi="Tahoma" w:cs="Tahoma"/>
        </w:rPr>
        <w:t xml:space="preserve">JAVNO PODJETJE VODOVOD </w:t>
      </w:r>
    </w:p>
    <w:p w14:paraId="58014092" w14:textId="77777777" w:rsidR="00BB5299" w:rsidRPr="00C8579C" w:rsidRDefault="0094613F" w:rsidP="00BC5410">
      <w:pPr>
        <w:keepNext/>
        <w:keepLines/>
        <w:tabs>
          <w:tab w:val="left" w:pos="4962"/>
        </w:tabs>
        <w:ind w:right="-851"/>
        <w:jc w:val="both"/>
        <w:rPr>
          <w:rFonts w:ascii="Tahoma" w:hAnsi="Tahoma" w:cs="Tahoma"/>
        </w:rPr>
      </w:pPr>
      <w:r w:rsidRPr="00C8579C">
        <w:rPr>
          <w:rFonts w:ascii="Tahoma" w:hAnsi="Tahoma" w:cs="Tahoma"/>
        </w:rPr>
        <w:t xml:space="preserve">KANALIZACIJA SNAGA </w:t>
      </w:r>
      <w:proofErr w:type="spellStart"/>
      <w:r w:rsidRPr="00C8579C">
        <w:rPr>
          <w:rFonts w:ascii="Tahoma" w:hAnsi="Tahoma" w:cs="Tahoma"/>
        </w:rPr>
        <w:t>d.o.o</w:t>
      </w:r>
      <w:proofErr w:type="spellEnd"/>
      <w:r w:rsidRPr="00C8579C">
        <w:rPr>
          <w:rFonts w:ascii="Tahoma" w:hAnsi="Tahoma" w:cs="Tahoma"/>
        </w:rPr>
        <w:t>.</w:t>
      </w:r>
      <w:r w:rsidR="00BB5299" w:rsidRPr="00C8579C">
        <w:rPr>
          <w:rFonts w:ascii="Tahoma" w:hAnsi="Tahoma" w:cs="Tahoma"/>
        </w:rPr>
        <w:tab/>
      </w:r>
      <w:r w:rsidR="00BB5299" w:rsidRPr="00C8579C">
        <w:rPr>
          <w:rFonts w:ascii="Tahoma" w:hAnsi="Tahoma" w:cs="Tahoma"/>
        </w:rPr>
        <w:tab/>
      </w:r>
      <w:r w:rsidR="00BB5299" w:rsidRPr="00C8579C">
        <w:rPr>
          <w:rFonts w:ascii="Tahoma" w:hAnsi="Tahoma" w:cs="Tahoma"/>
        </w:rPr>
        <w:tab/>
      </w:r>
      <w:r w:rsidR="00BB5299" w:rsidRPr="00C8579C">
        <w:rPr>
          <w:rFonts w:ascii="Tahoma" w:hAnsi="Tahoma" w:cs="Tahoma"/>
        </w:rPr>
        <w:tab/>
      </w:r>
      <w:r w:rsidR="00BB5299" w:rsidRPr="00C8579C">
        <w:rPr>
          <w:rFonts w:ascii="Tahoma" w:hAnsi="Tahoma" w:cs="Tahoma"/>
        </w:rPr>
        <w:tab/>
      </w:r>
      <w:r w:rsidR="00BB5299" w:rsidRPr="00C8579C">
        <w:rPr>
          <w:rFonts w:ascii="Tahoma" w:hAnsi="Tahoma" w:cs="Tahoma"/>
        </w:rPr>
        <w:tab/>
      </w:r>
    </w:p>
    <w:p w14:paraId="43171747" w14:textId="77777777" w:rsidR="00FE0A4B" w:rsidRDefault="00FE0A4B" w:rsidP="00BC5410">
      <w:pPr>
        <w:keepNext/>
        <w:keepLines/>
        <w:tabs>
          <w:tab w:val="left" w:pos="4962"/>
        </w:tabs>
        <w:ind w:right="-851"/>
        <w:jc w:val="both"/>
        <w:rPr>
          <w:rFonts w:ascii="Tahoma" w:hAnsi="Tahoma" w:cs="Tahoma"/>
        </w:rPr>
      </w:pPr>
    </w:p>
    <w:p w14:paraId="67E4CA65" w14:textId="77777777" w:rsidR="00BB5299" w:rsidRPr="00C8579C" w:rsidRDefault="00BB5299" w:rsidP="00BC5410">
      <w:pPr>
        <w:keepNext/>
        <w:keepLines/>
        <w:tabs>
          <w:tab w:val="left" w:pos="4962"/>
        </w:tabs>
        <w:ind w:right="-851"/>
        <w:jc w:val="both"/>
        <w:rPr>
          <w:rFonts w:ascii="Tahoma" w:hAnsi="Tahoma" w:cs="Tahoma"/>
        </w:rPr>
      </w:pPr>
      <w:r w:rsidRPr="00C8579C">
        <w:rPr>
          <w:rFonts w:ascii="Tahoma" w:hAnsi="Tahoma" w:cs="Tahoma"/>
        </w:rPr>
        <w:t xml:space="preserve">Direktor: </w:t>
      </w:r>
    </w:p>
    <w:p w14:paraId="4F356918" w14:textId="77777777" w:rsidR="00BB5299" w:rsidRPr="00C8579C" w:rsidRDefault="00303084" w:rsidP="00BC5410">
      <w:pPr>
        <w:keepNext/>
        <w:keepLines/>
        <w:tabs>
          <w:tab w:val="left" w:pos="4962"/>
        </w:tabs>
        <w:ind w:right="-851"/>
        <w:jc w:val="both"/>
        <w:rPr>
          <w:rFonts w:ascii="Tahoma" w:hAnsi="Tahoma" w:cs="Tahoma"/>
        </w:rPr>
      </w:pPr>
      <w:r>
        <w:rPr>
          <w:rFonts w:ascii="Tahoma" w:hAnsi="Tahoma" w:cs="Tahoma"/>
        </w:rPr>
        <w:t>David Polutnik</w:t>
      </w:r>
    </w:p>
    <w:p w14:paraId="4F0DA6D8" w14:textId="77777777" w:rsidR="00DC7BB2" w:rsidRPr="00C8579C" w:rsidRDefault="00DC7BB2" w:rsidP="00BC5410">
      <w:pPr>
        <w:keepNext/>
        <w:keepLines/>
        <w:tabs>
          <w:tab w:val="left" w:pos="4962"/>
        </w:tabs>
        <w:ind w:right="-851"/>
        <w:jc w:val="both"/>
        <w:rPr>
          <w:rFonts w:ascii="Tahoma" w:hAnsi="Tahoma" w:cs="Tahoma"/>
        </w:rPr>
      </w:pPr>
    </w:p>
    <w:p w14:paraId="59C6803D" w14:textId="77777777" w:rsidR="00FF72CC" w:rsidRDefault="00FF72CC" w:rsidP="00BC5410">
      <w:pPr>
        <w:keepNext/>
        <w:keepLines/>
      </w:pPr>
      <w:r>
        <w:br w:type="page"/>
      </w:r>
    </w:p>
    <w:p w14:paraId="2F3280D9" w14:textId="77777777" w:rsidR="00CF60EA" w:rsidRPr="00C8579C" w:rsidRDefault="00CF60EA" w:rsidP="00BC5410">
      <w:pPr>
        <w:keepNext/>
        <w:keepLines/>
        <w:rPr>
          <w:rFonts w:ascii="Tahoma" w:hAnsi="Tahoma" w:cs="Tahoma"/>
          <w:b/>
        </w:rPr>
        <w:sectPr w:rsidR="00CF60EA" w:rsidRPr="00C8579C" w:rsidSect="002F5EB2">
          <w:headerReference w:type="default" r:id="rId20"/>
          <w:footerReference w:type="default" r:id="rId21"/>
          <w:headerReference w:type="first" r:id="rId22"/>
          <w:footerReference w:type="first" r:id="rId23"/>
          <w:pgSz w:w="11906" w:h="16838" w:code="9"/>
          <w:pgMar w:top="709" w:right="1558" w:bottom="1276" w:left="1276" w:header="567" w:footer="567" w:gutter="0"/>
          <w:cols w:space="708"/>
          <w:docGrid w:linePitch="272"/>
        </w:sect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F54A22" w:rsidRPr="00C8579C" w14:paraId="0BED994F" w14:textId="77777777" w:rsidTr="001C7CED">
        <w:trPr>
          <w:trHeight w:val="20"/>
        </w:trPr>
        <w:tc>
          <w:tcPr>
            <w:tcW w:w="7792" w:type="dxa"/>
            <w:tcBorders>
              <w:top w:val="single" w:sz="4" w:space="0" w:color="auto"/>
              <w:bottom w:val="single" w:sz="4" w:space="0" w:color="auto"/>
            </w:tcBorders>
          </w:tcPr>
          <w:p w14:paraId="3F85D2C2" w14:textId="77777777" w:rsidR="00F54A22" w:rsidRPr="00C8579C" w:rsidRDefault="00F54A22" w:rsidP="00BC5410">
            <w:pPr>
              <w:keepNext/>
              <w:keepLines/>
              <w:rPr>
                <w:rFonts w:ascii="Tahoma" w:hAnsi="Tahoma" w:cs="Tahoma"/>
              </w:rPr>
            </w:pPr>
            <w:r>
              <w:lastRenderedPageBreak/>
              <w:br w:type="page"/>
            </w:r>
            <w:r>
              <w:rPr>
                <w:rFonts w:ascii="Tahoma" w:hAnsi="Tahoma" w:cs="Tahoma"/>
              </w:rPr>
              <w:t xml:space="preserve">ZAVAROVANJE RESNOSTI PONUDBE – </w:t>
            </w:r>
            <w:r w:rsidRPr="00887EAE">
              <w:rPr>
                <w:rFonts w:ascii="Tahoma" w:hAnsi="Tahoma" w:cs="Tahoma"/>
                <w:color w:val="FF0000"/>
              </w:rPr>
              <w:t>menična izjava</w:t>
            </w:r>
            <w:r>
              <w:rPr>
                <w:rFonts w:ascii="Tahoma" w:hAnsi="Tahoma" w:cs="Tahoma"/>
                <w:color w:val="FF0000"/>
              </w:rPr>
              <w:t xml:space="preserve"> </w:t>
            </w:r>
          </w:p>
        </w:tc>
        <w:tc>
          <w:tcPr>
            <w:tcW w:w="1417" w:type="dxa"/>
            <w:tcBorders>
              <w:top w:val="single" w:sz="4" w:space="0" w:color="auto"/>
              <w:bottom w:val="single" w:sz="4" w:space="0" w:color="auto"/>
            </w:tcBorders>
          </w:tcPr>
          <w:p w14:paraId="0BF332B9" w14:textId="77777777" w:rsidR="00F54A22" w:rsidRPr="00C8579C" w:rsidRDefault="00F54A22" w:rsidP="00BC5410">
            <w:pPr>
              <w:keepNext/>
              <w:keepLines/>
              <w:ind w:left="-353" w:firstLine="353"/>
              <w:rPr>
                <w:rFonts w:ascii="Tahoma" w:hAnsi="Tahoma" w:cs="Tahoma"/>
                <w:b/>
                <w:i/>
              </w:rPr>
            </w:pPr>
            <w:r w:rsidRPr="00C8579C">
              <w:rPr>
                <w:rFonts w:ascii="Tahoma" w:hAnsi="Tahoma" w:cs="Tahoma"/>
                <w:b/>
                <w:i/>
              </w:rPr>
              <w:t xml:space="preserve">Priloga </w:t>
            </w:r>
            <w:r>
              <w:rPr>
                <w:rFonts w:ascii="Tahoma" w:hAnsi="Tahoma" w:cs="Tahoma"/>
                <w:b/>
                <w:i/>
              </w:rPr>
              <w:t>9/1</w:t>
            </w:r>
          </w:p>
        </w:tc>
      </w:tr>
    </w:tbl>
    <w:p w14:paraId="351F24B8" w14:textId="77777777" w:rsidR="00F54A22" w:rsidRDefault="00F54A22" w:rsidP="00BC5410">
      <w:pPr>
        <w:keepNext/>
        <w:keepLines/>
        <w:tabs>
          <w:tab w:val="left" w:pos="4962"/>
        </w:tabs>
        <w:ind w:right="-851"/>
        <w:jc w:val="both"/>
      </w:pPr>
    </w:p>
    <w:p w14:paraId="06D08974" w14:textId="77777777" w:rsidR="00F54A22" w:rsidRPr="001679B4" w:rsidRDefault="00F54A22" w:rsidP="00BC5410">
      <w:pPr>
        <w:keepNext/>
        <w:keepLines/>
        <w:rPr>
          <w:rFonts w:ascii="Tahoma" w:hAnsi="Tahoma" w:cs="Tahoma"/>
        </w:rPr>
      </w:pPr>
      <w:r>
        <w:rPr>
          <w:rFonts w:ascii="Tahoma" w:hAnsi="Tahoma" w:cs="Tahoma"/>
        </w:rPr>
        <w:t>PONUDNIK:</w:t>
      </w:r>
    </w:p>
    <w:p w14:paraId="0935DC1E" w14:textId="77777777" w:rsidR="00F54A22" w:rsidRDefault="00F54A22" w:rsidP="00BC5410">
      <w:pPr>
        <w:keepNext/>
        <w:keepLines/>
        <w:jc w:val="center"/>
        <w:rPr>
          <w:rFonts w:ascii="Tahoma" w:hAnsi="Tahoma" w:cs="Tahoma"/>
          <w:b/>
        </w:rPr>
      </w:pPr>
    </w:p>
    <w:p w14:paraId="724A2E7B" w14:textId="77777777" w:rsidR="00F54A22" w:rsidRPr="00FB300F" w:rsidRDefault="00F54A22" w:rsidP="00BC5410">
      <w:pPr>
        <w:keepNext/>
        <w:keepLines/>
        <w:rPr>
          <w:rFonts w:ascii="Tahoma" w:hAnsi="Tahoma" w:cs="Tahoma"/>
          <w:b/>
        </w:rPr>
      </w:pPr>
      <w:r w:rsidRPr="00FB300F">
        <w:rPr>
          <w:rFonts w:ascii="Tahoma" w:hAnsi="Tahoma" w:cs="Tahoma"/>
          <w:b/>
        </w:rPr>
        <w:t>______________________</w:t>
      </w:r>
    </w:p>
    <w:p w14:paraId="22E61EBE" w14:textId="77777777" w:rsidR="00F54A22" w:rsidRPr="00FB300F" w:rsidRDefault="00F54A22" w:rsidP="00BC5410">
      <w:pPr>
        <w:keepNext/>
        <w:keepLines/>
        <w:rPr>
          <w:rFonts w:ascii="Tahoma" w:hAnsi="Tahoma" w:cs="Tahoma"/>
          <w:b/>
        </w:rPr>
      </w:pPr>
    </w:p>
    <w:p w14:paraId="713634D0" w14:textId="77777777" w:rsidR="00F54A22" w:rsidRPr="00FB300F" w:rsidRDefault="00F54A22" w:rsidP="00BC5410">
      <w:pPr>
        <w:keepNext/>
        <w:keepLines/>
        <w:rPr>
          <w:rFonts w:ascii="Tahoma" w:hAnsi="Tahoma" w:cs="Tahoma"/>
          <w:b/>
        </w:rPr>
      </w:pPr>
      <w:r w:rsidRPr="00FB300F">
        <w:rPr>
          <w:rFonts w:ascii="Tahoma" w:hAnsi="Tahoma" w:cs="Tahoma"/>
          <w:b/>
        </w:rPr>
        <w:t>______________________</w:t>
      </w:r>
    </w:p>
    <w:p w14:paraId="47950EF1" w14:textId="77777777" w:rsidR="00F54A22" w:rsidRPr="001679B4" w:rsidRDefault="00F54A22" w:rsidP="00BC5410">
      <w:pPr>
        <w:keepNext/>
        <w:keepLines/>
        <w:jc w:val="center"/>
        <w:rPr>
          <w:rFonts w:ascii="Tahoma" w:hAnsi="Tahoma" w:cs="Tahoma"/>
          <w:b/>
        </w:rPr>
      </w:pPr>
      <w:r w:rsidRPr="001679B4">
        <w:rPr>
          <w:rFonts w:ascii="Tahoma" w:hAnsi="Tahoma" w:cs="Tahoma"/>
          <w:b/>
        </w:rPr>
        <w:t>MENIČNA IZJAVA</w:t>
      </w:r>
    </w:p>
    <w:p w14:paraId="3C6B054C" w14:textId="77777777" w:rsidR="00F54A22" w:rsidRPr="001679B4" w:rsidRDefault="00F54A22" w:rsidP="00BC5410">
      <w:pPr>
        <w:keepNext/>
        <w:keepLines/>
        <w:jc w:val="center"/>
        <w:rPr>
          <w:rFonts w:ascii="Tahoma" w:hAnsi="Tahoma" w:cs="Tahoma"/>
          <w:b/>
        </w:rPr>
      </w:pPr>
      <w:r w:rsidRPr="001679B4">
        <w:rPr>
          <w:rFonts w:ascii="Tahoma" w:hAnsi="Tahoma" w:cs="Tahoma"/>
          <w:b/>
        </w:rPr>
        <w:t>za zavarovanje resnosti ponudbe</w:t>
      </w:r>
    </w:p>
    <w:p w14:paraId="70B714F7" w14:textId="77777777" w:rsidR="00F54A22" w:rsidRPr="001679B4" w:rsidRDefault="00F54A22" w:rsidP="00BC5410">
      <w:pPr>
        <w:keepNext/>
        <w:keepLines/>
        <w:jc w:val="center"/>
        <w:rPr>
          <w:rFonts w:ascii="Tahoma" w:hAnsi="Tahoma" w:cs="Tahoma"/>
        </w:rPr>
      </w:pPr>
    </w:p>
    <w:p w14:paraId="3AAC3833" w14:textId="24A3D100" w:rsidR="00F54A22" w:rsidRDefault="00F54A22" w:rsidP="00BC5410">
      <w:pPr>
        <w:keepNext/>
        <w:keepLines/>
        <w:jc w:val="both"/>
        <w:rPr>
          <w:rFonts w:ascii="Tahoma" w:hAnsi="Tahoma" w:cs="Tahoma"/>
        </w:rPr>
      </w:pPr>
      <w:r w:rsidRPr="001679B4">
        <w:rPr>
          <w:rFonts w:ascii="Tahoma" w:hAnsi="Tahoma" w:cs="Tahoma"/>
        </w:rPr>
        <w:t>V zvezi s ponudbo št. ________________ z dne ________________</w:t>
      </w:r>
      <w:r>
        <w:rPr>
          <w:rFonts w:ascii="Tahoma" w:hAnsi="Tahoma" w:cs="Tahoma"/>
        </w:rPr>
        <w:t xml:space="preserve"> za javno naročilo št. </w:t>
      </w:r>
      <w:r>
        <w:rPr>
          <w:rFonts w:ascii="Tahoma" w:hAnsi="Tahoma" w:cs="Tahoma"/>
          <w:b/>
          <w:color w:val="000000" w:themeColor="text1"/>
        </w:rPr>
        <w:t>VKS-</w:t>
      </w:r>
      <w:r w:rsidR="00C771C9">
        <w:rPr>
          <w:rFonts w:ascii="Tahoma" w:hAnsi="Tahoma" w:cs="Tahoma"/>
          <w:b/>
          <w:color w:val="000000" w:themeColor="text1"/>
        </w:rPr>
        <w:t>59/24</w:t>
      </w:r>
      <w:r>
        <w:rPr>
          <w:rFonts w:ascii="Tahoma" w:hAnsi="Tahoma" w:cs="Tahoma"/>
          <w:b/>
          <w:color w:val="000000" w:themeColor="text1"/>
        </w:rPr>
        <w:t xml:space="preserve"> </w:t>
      </w:r>
      <w:r w:rsidRPr="00C10089">
        <w:rPr>
          <w:rFonts w:ascii="Tahoma" w:hAnsi="Tahoma" w:cs="Tahoma"/>
          <w:b/>
        </w:rPr>
        <w:t>Prevzem produkta LF-A iz obdelave komunalnih odpadkov v RCERO Ljubljana</w:t>
      </w:r>
      <w:r w:rsidDel="00F54A22">
        <w:rPr>
          <w:rFonts w:ascii="Tahoma" w:hAnsi="Tahoma" w:cs="Tahoma"/>
          <w:b/>
        </w:rPr>
        <w:t xml:space="preserve"> </w:t>
      </w:r>
      <w:r w:rsidRPr="001679B4">
        <w:rPr>
          <w:rFonts w:ascii="Tahoma" w:hAnsi="Tahoma" w:cs="Tahoma"/>
        </w:rPr>
        <w:t xml:space="preserve">vam izročamo </w:t>
      </w:r>
      <w:r>
        <w:rPr>
          <w:rFonts w:ascii="Tahoma" w:hAnsi="Tahoma" w:cs="Tahoma"/>
        </w:rPr>
        <w:t xml:space="preserve">podpisano in žigosano </w:t>
      </w:r>
      <w:r w:rsidRPr="001679B4">
        <w:rPr>
          <w:rFonts w:ascii="Tahoma" w:hAnsi="Tahoma" w:cs="Tahoma"/>
        </w:rPr>
        <w:t xml:space="preserve">bianco menico ter to menično izjavo za zavarovanje resnosti ponudbe s pooblastilom za izpolnitev in unovčenje menice v višini </w:t>
      </w:r>
      <w:r w:rsidR="00B70DD4">
        <w:rPr>
          <w:rFonts w:ascii="Tahoma" w:hAnsi="Tahoma" w:cs="Tahoma"/>
        </w:rPr>
        <w:t xml:space="preserve">10.000,00 </w:t>
      </w:r>
      <w:r w:rsidRPr="00807A23">
        <w:rPr>
          <w:rFonts w:ascii="Tahoma" w:hAnsi="Tahoma" w:cs="Tahoma"/>
        </w:rPr>
        <w:t>EUR</w:t>
      </w:r>
      <w:r>
        <w:rPr>
          <w:rFonts w:ascii="Tahoma" w:hAnsi="Tahoma" w:cs="Tahoma"/>
        </w:rPr>
        <w:t>.</w:t>
      </w:r>
    </w:p>
    <w:p w14:paraId="7BF4C8BA" w14:textId="77777777" w:rsidR="00F54A22" w:rsidRPr="001679B4" w:rsidRDefault="00F54A22" w:rsidP="00BC5410">
      <w:pPr>
        <w:keepNext/>
        <w:keepLines/>
        <w:jc w:val="both"/>
        <w:rPr>
          <w:rFonts w:ascii="Tahoma" w:hAnsi="Tahoma" w:cs="Tahoma"/>
        </w:rPr>
      </w:pPr>
    </w:p>
    <w:p w14:paraId="78C57D5B" w14:textId="77777777" w:rsidR="00F54A22" w:rsidRPr="001679B4" w:rsidRDefault="00F54A22" w:rsidP="00BC5410">
      <w:pPr>
        <w:keepNext/>
        <w:keepLines/>
        <w:jc w:val="both"/>
        <w:rPr>
          <w:rFonts w:ascii="Tahoma" w:hAnsi="Tahoma" w:cs="Tahoma"/>
        </w:rPr>
      </w:pPr>
      <w:r w:rsidRPr="001679B4">
        <w:rPr>
          <w:rFonts w:ascii="Tahoma" w:hAnsi="Tahoma" w:cs="Tahoma"/>
        </w:rPr>
        <w:t>Na menicah je podpisana pooblaščena oseba za podpisovanje:</w:t>
      </w:r>
    </w:p>
    <w:p w14:paraId="4B66FA94" w14:textId="77777777" w:rsidR="00F54A22" w:rsidRPr="001679B4" w:rsidRDefault="00F54A22" w:rsidP="00BC5410">
      <w:pPr>
        <w:keepNext/>
        <w:keepLines/>
        <w:jc w:val="both"/>
        <w:rPr>
          <w:rFonts w:ascii="Tahoma" w:hAnsi="Tahoma" w:cs="Tahoma"/>
        </w:rPr>
      </w:pPr>
    </w:p>
    <w:p w14:paraId="48A7D69B" w14:textId="77777777" w:rsidR="00F54A22" w:rsidRPr="001679B4" w:rsidRDefault="00F54A22" w:rsidP="00BC5410">
      <w:pPr>
        <w:keepNext/>
        <w:keepLines/>
        <w:jc w:val="both"/>
        <w:rPr>
          <w:rFonts w:ascii="Tahoma" w:hAnsi="Tahoma" w:cs="Tahoma"/>
        </w:rPr>
      </w:pPr>
      <w:r w:rsidRPr="001679B4">
        <w:rPr>
          <w:rFonts w:ascii="Tahoma" w:hAnsi="Tahoma" w:cs="Tahoma"/>
        </w:rPr>
        <w:t xml:space="preserve">__________________________________________________________________________ </w:t>
      </w:r>
    </w:p>
    <w:p w14:paraId="69E0E627" w14:textId="77777777" w:rsidR="00F54A22" w:rsidRPr="001679B4" w:rsidRDefault="00F54A22" w:rsidP="00BC5410">
      <w:pPr>
        <w:keepNext/>
        <w:keepLines/>
        <w:jc w:val="both"/>
        <w:rPr>
          <w:rFonts w:ascii="Tahoma" w:hAnsi="Tahoma" w:cs="Tahoma"/>
        </w:rPr>
      </w:pPr>
      <w:r w:rsidRPr="001679B4">
        <w:rPr>
          <w:rFonts w:ascii="Tahoma" w:hAnsi="Tahoma" w:cs="Tahoma"/>
        </w:rPr>
        <w:t xml:space="preserve"> (ime in priimek)                                                                              </w:t>
      </w:r>
      <w:r w:rsidRPr="001679B4">
        <w:rPr>
          <w:rFonts w:ascii="Tahoma" w:hAnsi="Tahoma" w:cs="Tahoma"/>
        </w:rPr>
        <w:tab/>
        <w:t>(lastnoročni podpis)</w:t>
      </w:r>
    </w:p>
    <w:p w14:paraId="73EA4AF2" w14:textId="77777777" w:rsidR="00F54A22" w:rsidRPr="001679B4" w:rsidRDefault="00F54A22" w:rsidP="00BC5410">
      <w:pPr>
        <w:keepNext/>
        <w:keepLines/>
        <w:jc w:val="both"/>
        <w:rPr>
          <w:rFonts w:ascii="Tahoma" w:hAnsi="Tahoma" w:cs="Tahoma"/>
        </w:rPr>
      </w:pPr>
    </w:p>
    <w:p w14:paraId="7E4A0B83" w14:textId="77777777" w:rsidR="00F54A22" w:rsidRPr="001679B4" w:rsidRDefault="00F54A22" w:rsidP="00BC5410">
      <w:pPr>
        <w:keepNext/>
        <w:keepLines/>
        <w:jc w:val="both"/>
        <w:rPr>
          <w:rFonts w:ascii="Tahoma" w:hAnsi="Tahoma" w:cs="Tahoma"/>
        </w:rPr>
      </w:pPr>
      <w:r w:rsidRPr="001679B4">
        <w:rPr>
          <w:rFonts w:ascii="Tahoma" w:hAnsi="Tahoma" w:cs="Tahoma"/>
        </w:rPr>
        <w:t>V primeru, da:</w:t>
      </w:r>
    </w:p>
    <w:p w14:paraId="79A8AC7A" w14:textId="77777777" w:rsidR="00F54A22" w:rsidRPr="001679B4" w:rsidRDefault="00F54A22" w:rsidP="00BC5410">
      <w:pPr>
        <w:keepNext/>
        <w:keepLines/>
        <w:numPr>
          <w:ilvl w:val="0"/>
          <w:numId w:val="44"/>
        </w:numPr>
        <w:suppressAutoHyphens/>
        <w:ind w:left="720" w:hanging="360"/>
        <w:jc w:val="both"/>
        <w:rPr>
          <w:rFonts w:ascii="Tahoma" w:hAnsi="Tahoma" w:cs="Tahoma"/>
        </w:rPr>
      </w:pPr>
      <w:r w:rsidRPr="001679B4">
        <w:rPr>
          <w:rFonts w:ascii="Tahoma" w:hAnsi="Tahoma" w:cs="Tahoma"/>
        </w:rPr>
        <w:t xml:space="preserve">umaknemo ali spremenimo ponudbo v času njene veljavnosti ali </w:t>
      </w:r>
    </w:p>
    <w:p w14:paraId="56EDC951" w14:textId="79F75D1A" w:rsidR="00F54A22" w:rsidRPr="001679B4" w:rsidRDefault="00F54A22" w:rsidP="00BC5410">
      <w:pPr>
        <w:keepNext/>
        <w:keepLines/>
        <w:numPr>
          <w:ilvl w:val="0"/>
          <w:numId w:val="44"/>
        </w:numPr>
        <w:suppressAutoHyphens/>
        <w:ind w:left="720" w:hanging="360"/>
        <w:jc w:val="both"/>
        <w:rPr>
          <w:rFonts w:ascii="Tahoma" w:hAnsi="Tahoma" w:cs="Tahoma"/>
        </w:rPr>
      </w:pPr>
      <w:r w:rsidRPr="001679B4">
        <w:rPr>
          <w:rFonts w:ascii="Tahoma" w:hAnsi="Tahoma" w:cs="Tahoma"/>
        </w:rPr>
        <w:t xml:space="preserve">ne priložimo naročniku </w:t>
      </w:r>
      <w:r>
        <w:rPr>
          <w:rFonts w:ascii="Tahoma" w:hAnsi="Tahoma" w:cs="Tahoma"/>
        </w:rPr>
        <w:t>finančnega zavarovanja za</w:t>
      </w:r>
      <w:r w:rsidRPr="001679B4">
        <w:rPr>
          <w:rFonts w:ascii="Tahoma" w:hAnsi="Tahoma" w:cs="Tahoma"/>
        </w:rPr>
        <w:t xml:space="preserve"> </w:t>
      </w:r>
      <w:r w:rsidR="00F0338F" w:rsidRPr="001679B4">
        <w:rPr>
          <w:rFonts w:ascii="Tahoma" w:hAnsi="Tahoma" w:cs="Tahoma"/>
        </w:rPr>
        <w:t>dobr</w:t>
      </w:r>
      <w:r w:rsidR="00F0338F">
        <w:rPr>
          <w:rFonts w:ascii="Tahoma" w:hAnsi="Tahoma" w:cs="Tahoma"/>
        </w:rPr>
        <w:t>o</w:t>
      </w:r>
      <w:r w:rsidR="00F0338F" w:rsidRPr="001679B4">
        <w:rPr>
          <w:rFonts w:ascii="Tahoma" w:hAnsi="Tahoma" w:cs="Tahoma"/>
        </w:rPr>
        <w:t xml:space="preserve"> izvedb</w:t>
      </w:r>
      <w:r w:rsidR="00F0338F">
        <w:rPr>
          <w:rFonts w:ascii="Tahoma" w:hAnsi="Tahoma" w:cs="Tahoma"/>
        </w:rPr>
        <w:t xml:space="preserve">o </w:t>
      </w:r>
      <w:r>
        <w:rPr>
          <w:rFonts w:ascii="Tahoma" w:hAnsi="Tahoma" w:cs="Tahoma"/>
        </w:rPr>
        <w:t xml:space="preserve">pogodbenih </w:t>
      </w:r>
      <w:r w:rsidRPr="001679B4">
        <w:rPr>
          <w:rFonts w:ascii="Tahoma" w:hAnsi="Tahoma" w:cs="Tahoma"/>
        </w:rPr>
        <w:t xml:space="preserve"> obveznosti ali</w:t>
      </w:r>
    </w:p>
    <w:p w14:paraId="7B511225" w14:textId="77777777" w:rsidR="00F54A22" w:rsidRPr="001679B4" w:rsidRDefault="00F54A22" w:rsidP="00BC5410">
      <w:pPr>
        <w:keepNext/>
        <w:keepLines/>
        <w:numPr>
          <w:ilvl w:val="0"/>
          <w:numId w:val="44"/>
        </w:numPr>
        <w:suppressAutoHyphens/>
        <w:ind w:left="720" w:hanging="360"/>
        <w:jc w:val="both"/>
        <w:rPr>
          <w:rFonts w:ascii="Tahoma" w:hAnsi="Tahoma" w:cs="Tahoma"/>
        </w:rPr>
      </w:pPr>
      <w:r w:rsidRPr="001679B4">
        <w:rPr>
          <w:rFonts w:ascii="Tahoma" w:hAnsi="Tahoma" w:cs="Tahoma"/>
        </w:rPr>
        <w:t xml:space="preserve">zavrnemo sklenitev </w:t>
      </w:r>
      <w:r>
        <w:rPr>
          <w:rFonts w:ascii="Tahoma" w:hAnsi="Tahoma" w:cs="Tahoma"/>
        </w:rPr>
        <w:t>pogodbe</w:t>
      </w:r>
      <w:r w:rsidRPr="001679B4">
        <w:rPr>
          <w:rFonts w:ascii="Tahoma" w:hAnsi="Tahoma" w:cs="Tahoma"/>
        </w:rPr>
        <w:t>,</w:t>
      </w:r>
    </w:p>
    <w:p w14:paraId="703220F5" w14:textId="77777777" w:rsidR="00F54A22" w:rsidRPr="001679B4" w:rsidRDefault="00F54A22" w:rsidP="00BC5410">
      <w:pPr>
        <w:keepNext/>
        <w:keepLines/>
        <w:jc w:val="both"/>
        <w:rPr>
          <w:rFonts w:ascii="Tahoma" w:hAnsi="Tahoma" w:cs="Tahoma"/>
        </w:rPr>
      </w:pPr>
    </w:p>
    <w:p w14:paraId="4E27393C" w14:textId="77777777" w:rsidR="00F54A22" w:rsidRPr="001679B4" w:rsidRDefault="00F54A22" w:rsidP="00BC5410">
      <w:pPr>
        <w:pStyle w:val="Noga"/>
        <w:keepNext/>
        <w:keepLines/>
        <w:tabs>
          <w:tab w:val="clear" w:pos="4536"/>
          <w:tab w:val="clear" w:pos="9072"/>
          <w:tab w:val="left" w:pos="5643"/>
        </w:tabs>
        <w:jc w:val="both"/>
        <w:rPr>
          <w:rFonts w:ascii="Tahoma" w:hAnsi="Tahoma" w:cs="Tahoma"/>
          <w:sz w:val="20"/>
          <w:szCs w:val="22"/>
        </w:rPr>
      </w:pPr>
      <w:r w:rsidRPr="001679B4">
        <w:rPr>
          <w:rFonts w:ascii="Tahoma" w:hAnsi="Tahoma" w:cs="Tahoma"/>
          <w:sz w:val="20"/>
          <w:szCs w:val="22"/>
        </w:rPr>
        <w:t xml:space="preserve">pooblaščamo </w:t>
      </w:r>
      <w:r w:rsidRPr="00426CF9">
        <w:rPr>
          <w:rFonts w:ascii="Tahoma" w:hAnsi="Tahoma" w:cs="Tahoma"/>
          <w:bCs/>
          <w:sz w:val="20"/>
          <w:szCs w:val="22"/>
          <w:lang w:val="sl-SI"/>
        </w:rPr>
        <w:t xml:space="preserve">JAVNO PODJETJE VODOVOD KANALIZACIJA SNAGA </w:t>
      </w:r>
      <w:proofErr w:type="spellStart"/>
      <w:r w:rsidRPr="00426CF9">
        <w:rPr>
          <w:rFonts w:ascii="Tahoma" w:hAnsi="Tahoma" w:cs="Tahoma"/>
          <w:bCs/>
          <w:sz w:val="20"/>
          <w:szCs w:val="22"/>
          <w:lang w:val="sl-SI"/>
        </w:rPr>
        <w:t>d.o.o</w:t>
      </w:r>
      <w:proofErr w:type="spellEnd"/>
      <w:r w:rsidRPr="00426CF9">
        <w:rPr>
          <w:rFonts w:ascii="Tahoma" w:hAnsi="Tahoma" w:cs="Tahoma"/>
          <w:bCs/>
          <w:sz w:val="20"/>
          <w:szCs w:val="22"/>
          <w:lang w:val="sl-SI"/>
        </w:rPr>
        <w:t>., Vodovodna cesta 90, 1000 Ljubljana</w:t>
      </w:r>
      <w:r w:rsidRPr="001679B4">
        <w:rPr>
          <w:rFonts w:ascii="Tahoma" w:hAnsi="Tahoma" w:cs="Tahoma"/>
          <w:sz w:val="20"/>
          <w:szCs w:val="22"/>
        </w:rPr>
        <w:t xml:space="preserve">, da lahko našo bianco menico brez </w:t>
      </w:r>
      <w:r>
        <w:rPr>
          <w:rFonts w:ascii="Tahoma" w:hAnsi="Tahoma" w:cs="Tahoma"/>
          <w:sz w:val="20"/>
          <w:szCs w:val="22"/>
          <w:lang w:val="sl-SI"/>
        </w:rPr>
        <w:t>predhodnega</w:t>
      </w:r>
      <w:r w:rsidRPr="001679B4">
        <w:rPr>
          <w:rFonts w:ascii="Tahoma" w:hAnsi="Tahoma" w:cs="Tahoma"/>
          <w:sz w:val="20"/>
          <w:szCs w:val="22"/>
        </w:rPr>
        <w:t xml:space="preserve"> obvestila izpolni v vseh neizpolnjenih delih za znesek naših obveznosti, da na menico vpiše klavzulo </w:t>
      </w:r>
      <w:r>
        <w:rPr>
          <w:rFonts w:ascii="Tahoma" w:hAnsi="Tahoma" w:cs="Tahoma"/>
          <w:sz w:val="20"/>
          <w:szCs w:val="22"/>
          <w:lang w:val="sl-SI"/>
        </w:rPr>
        <w:t>»</w:t>
      </w:r>
      <w:r w:rsidRPr="001679B4">
        <w:rPr>
          <w:rFonts w:ascii="Tahoma" w:hAnsi="Tahoma" w:cs="Tahoma"/>
          <w:sz w:val="20"/>
          <w:szCs w:val="22"/>
        </w:rPr>
        <w:t>brez protesta</w:t>
      </w:r>
      <w:r>
        <w:rPr>
          <w:rFonts w:ascii="Tahoma" w:hAnsi="Tahoma" w:cs="Tahoma"/>
          <w:sz w:val="20"/>
          <w:szCs w:val="22"/>
          <w:lang w:val="sl-SI"/>
        </w:rPr>
        <w:t>«</w:t>
      </w:r>
      <w:r w:rsidRPr="001679B4">
        <w:rPr>
          <w:rFonts w:ascii="Tahoma" w:hAnsi="Tahoma" w:cs="Tahoma"/>
          <w:sz w:val="20"/>
          <w:szCs w:val="22"/>
        </w:rPr>
        <w:t xml:space="preserve"> ter da menico domicilira pri ________________________________________ ali pri katerikoli drugi poslovni banki, ki vodi naš transakcijski račun. Odrekamo se vsem ugovorom proti tako izpolnjeni menici in se zavezujemo menico plačati, ko dospe, v gotovini.</w:t>
      </w:r>
    </w:p>
    <w:p w14:paraId="51CB91BB" w14:textId="77777777" w:rsidR="00F54A22" w:rsidRPr="001679B4" w:rsidRDefault="00F54A22" w:rsidP="00BC5410">
      <w:pPr>
        <w:pStyle w:val="Noga"/>
        <w:keepNext/>
        <w:keepLines/>
        <w:tabs>
          <w:tab w:val="clear" w:pos="4536"/>
          <w:tab w:val="clear" w:pos="9072"/>
          <w:tab w:val="left" w:pos="5643"/>
        </w:tabs>
        <w:jc w:val="both"/>
        <w:rPr>
          <w:rFonts w:ascii="Tahoma" w:hAnsi="Tahoma" w:cs="Tahoma"/>
          <w:sz w:val="20"/>
          <w:szCs w:val="22"/>
        </w:rPr>
      </w:pPr>
    </w:p>
    <w:p w14:paraId="09A29219" w14:textId="77777777" w:rsidR="00F54A22" w:rsidRPr="005E25C0" w:rsidRDefault="00F54A22" w:rsidP="00BC5410">
      <w:pPr>
        <w:pStyle w:val="Naslov"/>
        <w:keepNext/>
        <w:keepLines/>
        <w:pBdr>
          <w:top w:val="dashed" w:sz="4" w:space="1" w:color="auto"/>
          <w:left w:val="dashed" w:sz="4" w:space="4" w:color="auto"/>
          <w:bottom w:val="dashed" w:sz="4" w:space="1" w:color="auto"/>
          <w:right w:val="dashed" w:sz="4" w:space="4" w:color="auto"/>
        </w:pBdr>
        <w:tabs>
          <w:tab w:val="left" w:pos="6448"/>
        </w:tabs>
        <w:rPr>
          <w:rFonts w:ascii="Tahoma" w:hAnsi="Tahoma" w:cs="Tahoma"/>
          <w:sz w:val="20"/>
          <w:lang w:val="sl-SI"/>
        </w:rPr>
      </w:pPr>
      <w:r w:rsidRPr="005E25C0">
        <w:rPr>
          <w:rFonts w:ascii="Tahoma" w:hAnsi="Tahoma" w:cs="Tahoma"/>
          <w:sz w:val="20"/>
          <w:lang w:val="sl-SI"/>
        </w:rPr>
        <w:t>NALOG ZA PLAČILO MENICE</w:t>
      </w:r>
    </w:p>
    <w:p w14:paraId="3CCB706B" w14:textId="77777777" w:rsidR="00F54A22" w:rsidRPr="005E25C0" w:rsidRDefault="00F54A22" w:rsidP="00BC5410">
      <w:pPr>
        <w:pStyle w:val="Naslov"/>
        <w:keepNext/>
        <w:keepLines/>
        <w:pBdr>
          <w:top w:val="dashed" w:sz="4" w:space="1" w:color="auto"/>
          <w:left w:val="dashed" w:sz="4" w:space="4" w:color="auto"/>
          <w:bottom w:val="dashed" w:sz="4" w:space="1" w:color="auto"/>
          <w:right w:val="dashed" w:sz="4" w:space="4" w:color="auto"/>
        </w:pBdr>
        <w:tabs>
          <w:tab w:val="left" w:pos="6448"/>
        </w:tabs>
        <w:jc w:val="both"/>
        <w:rPr>
          <w:rFonts w:ascii="Tahoma" w:hAnsi="Tahoma" w:cs="Tahoma"/>
          <w:sz w:val="20"/>
          <w:lang w:val="sl-SI"/>
        </w:rPr>
      </w:pPr>
    </w:p>
    <w:p w14:paraId="63A4A092" w14:textId="77777777" w:rsidR="00F54A22" w:rsidRDefault="00F54A22" w:rsidP="00BC5410">
      <w:pPr>
        <w:pStyle w:val="Naslov"/>
        <w:keepNext/>
        <w:keepLines/>
        <w:pBdr>
          <w:top w:val="dashed" w:sz="4" w:space="1" w:color="auto"/>
          <w:left w:val="dashed" w:sz="4" w:space="4" w:color="auto"/>
          <w:bottom w:val="dashed" w:sz="4" w:space="1" w:color="auto"/>
          <w:right w:val="dashed" w:sz="4" w:space="4" w:color="auto"/>
        </w:pBdr>
        <w:tabs>
          <w:tab w:val="left" w:pos="6448"/>
        </w:tabs>
        <w:jc w:val="both"/>
      </w:pPr>
      <w:r w:rsidRPr="005E25C0">
        <w:rPr>
          <w:rFonts w:ascii="Tahoma" w:hAnsi="Tahoma" w:cs="Tahoma"/>
          <w:sz w:val="20"/>
        </w:rPr>
        <w:t xml:space="preserve">Nepreklicno in brezpogojno pooblaščamo ___________________________ banko oziroma katerokoli drugo poslovno banko s sedežem v Republiki Sloveniji, ki v času unovčitve vodi naš transakcijski račun, da unovči navedeno menico v breme denarnih sredstev na našem transakcijskem računu, za </w:t>
      </w:r>
      <w:r w:rsidRPr="00682AA4">
        <w:rPr>
          <w:rFonts w:ascii="Tahoma" w:hAnsi="Tahoma" w:cs="Tahoma"/>
          <w:sz w:val="20"/>
        </w:rPr>
        <w:t xml:space="preserve">znesek </w:t>
      </w:r>
      <w:r w:rsidR="00955C5C">
        <w:rPr>
          <w:rFonts w:ascii="Tahoma" w:hAnsi="Tahoma" w:cs="Tahoma"/>
          <w:sz w:val="20"/>
          <w:lang w:val="sl-SI"/>
        </w:rPr>
        <w:t>___________________</w:t>
      </w:r>
      <w:r w:rsidRPr="00682AA4">
        <w:rPr>
          <w:rFonts w:ascii="Tahoma" w:hAnsi="Tahoma" w:cs="Tahoma"/>
          <w:sz w:val="20"/>
          <w:lang w:val="sl-SI"/>
        </w:rPr>
        <w:t xml:space="preserve"> </w:t>
      </w:r>
      <w:r w:rsidRPr="00682AA4">
        <w:rPr>
          <w:rFonts w:ascii="Tahoma" w:hAnsi="Tahoma" w:cs="Tahoma"/>
          <w:sz w:val="20"/>
        </w:rPr>
        <w:t>EUR</w:t>
      </w:r>
      <w:r w:rsidRPr="005E25C0">
        <w:rPr>
          <w:rFonts w:ascii="Tahoma" w:hAnsi="Tahoma" w:cs="Tahoma"/>
          <w:sz w:val="20"/>
        </w:rPr>
        <w:t>.</w:t>
      </w:r>
    </w:p>
    <w:p w14:paraId="3DB0E9DD" w14:textId="77777777" w:rsidR="00F54A22" w:rsidRDefault="00F54A22" w:rsidP="00BC5410">
      <w:pPr>
        <w:keepNext/>
        <w:keepLines/>
        <w:jc w:val="both"/>
        <w:rPr>
          <w:rFonts w:ascii="Tahoma" w:hAnsi="Tahoma" w:cs="Tahoma"/>
        </w:rPr>
      </w:pPr>
    </w:p>
    <w:p w14:paraId="4708A18B" w14:textId="77777777" w:rsidR="00F54A22" w:rsidRPr="001679B4" w:rsidRDefault="00F54A22" w:rsidP="00BC5410">
      <w:pPr>
        <w:keepNext/>
        <w:keepLines/>
        <w:jc w:val="both"/>
        <w:rPr>
          <w:rFonts w:ascii="Tahoma" w:hAnsi="Tahoma" w:cs="Tahoma"/>
        </w:rPr>
      </w:pPr>
      <w:r w:rsidRPr="001679B4">
        <w:rPr>
          <w:rFonts w:ascii="Tahoma" w:hAnsi="Tahoma" w:cs="Tahoma"/>
        </w:rPr>
        <w:t xml:space="preserve">Ta izjava velja </w:t>
      </w:r>
      <w:r w:rsidRPr="00011235">
        <w:rPr>
          <w:rFonts w:ascii="Tahoma" w:hAnsi="Tahoma" w:cs="Tahoma"/>
        </w:rPr>
        <w:t>do</w:t>
      </w:r>
      <w:r>
        <w:rPr>
          <w:rFonts w:ascii="Tahoma" w:hAnsi="Tahoma" w:cs="Tahoma"/>
        </w:rPr>
        <w:t xml:space="preserve"> vključno _____________________ </w:t>
      </w:r>
      <w:r w:rsidRPr="001679B4">
        <w:rPr>
          <w:rFonts w:ascii="Tahoma" w:hAnsi="Tahoma" w:cs="Tahoma"/>
        </w:rPr>
        <w:t xml:space="preserve">. </w:t>
      </w:r>
    </w:p>
    <w:p w14:paraId="312A3EAB" w14:textId="77777777" w:rsidR="00F54A22" w:rsidRPr="001679B4" w:rsidRDefault="00F54A22" w:rsidP="00BC5410">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F54A22" w:rsidRPr="001679B4" w14:paraId="1ABCA97C" w14:textId="77777777" w:rsidTr="001C7CED">
        <w:trPr>
          <w:trHeight w:val="235"/>
        </w:trPr>
        <w:tc>
          <w:tcPr>
            <w:tcW w:w="3402" w:type="dxa"/>
            <w:tcBorders>
              <w:bottom w:val="single" w:sz="4" w:space="0" w:color="auto"/>
            </w:tcBorders>
          </w:tcPr>
          <w:p w14:paraId="3CB2F28C" w14:textId="77777777" w:rsidR="00F54A22" w:rsidRPr="001679B4" w:rsidRDefault="00F54A22" w:rsidP="00BC5410">
            <w:pPr>
              <w:keepNext/>
              <w:keepLines/>
              <w:jc w:val="both"/>
              <w:rPr>
                <w:rFonts w:ascii="Tahoma" w:hAnsi="Tahoma" w:cs="Tahoma"/>
                <w:snapToGrid w:val="0"/>
                <w:color w:val="000000"/>
              </w:rPr>
            </w:pPr>
          </w:p>
          <w:p w14:paraId="380FC930" w14:textId="77777777" w:rsidR="00F54A22" w:rsidRPr="001679B4" w:rsidRDefault="00F54A22" w:rsidP="00BC5410">
            <w:pPr>
              <w:keepNext/>
              <w:keepLines/>
              <w:jc w:val="both"/>
              <w:rPr>
                <w:rFonts w:ascii="Tahoma" w:hAnsi="Tahoma" w:cs="Tahoma"/>
                <w:snapToGrid w:val="0"/>
                <w:color w:val="000000"/>
              </w:rPr>
            </w:pPr>
            <w:r w:rsidRPr="001679B4">
              <w:rPr>
                <w:rFonts w:ascii="Tahoma" w:hAnsi="Tahoma" w:cs="Tahoma"/>
                <w:snapToGrid w:val="0"/>
                <w:color w:val="000000"/>
              </w:rPr>
              <w:t xml:space="preserve"> </w:t>
            </w:r>
          </w:p>
        </w:tc>
        <w:tc>
          <w:tcPr>
            <w:tcW w:w="2977" w:type="dxa"/>
          </w:tcPr>
          <w:p w14:paraId="50A61898" w14:textId="77777777" w:rsidR="00F54A22" w:rsidRPr="001679B4" w:rsidRDefault="00F54A22" w:rsidP="00BC5410">
            <w:pPr>
              <w:keepNext/>
              <w:keepLines/>
              <w:jc w:val="both"/>
              <w:rPr>
                <w:rFonts w:ascii="Tahoma" w:hAnsi="Tahoma" w:cs="Tahoma"/>
                <w:snapToGrid w:val="0"/>
                <w:color w:val="000000"/>
              </w:rPr>
            </w:pPr>
          </w:p>
        </w:tc>
        <w:tc>
          <w:tcPr>
            <w:tcW w:w="3119" w:type="dxa"/>
            <w:tcBorders>
              <w:bottom w:val="single" w:sz="4" w:space="0" w:color="auto"/>
            </w:tcBorders>
          </w:tcPr>
          <w:p w14:paraId="0F0A571D" w14:textId="77777777" w:rsidR="00F54A22" w:rsidRPr="001679B4" w:rsidRDefault="00F54A22" w:rsidP="00BC5410">
            <w:pPr>
              <w:keepNext/>
              <w:keepLines/>
              <w:tabs>
                <w:tab w:val="left" w:pos="567"/>
                <w:tab w:val="num" w:pos="851"/>
                <w:tab w:val="left" w:pos="993"/>
              </w:tabs>
              <w:jc w:val="both"/>
              <w:rPr>
                <w:rFonts w:ascii="Tahoma" w:hAnsi="Tahoma" w:cs="Tahoma"/>
                <w:snapToGrid w:val="0"/>
                <w:color w:val="000000"/>
              </w:rPr>
            </w:pPr>
          </w:p>
        </w:tc>
      </w:tr>
      <w:tr w:rsidR="00F54A22" w:rsidRPr="001679B4" w14:paraId="44E446A4" w14:textId="77777777" w:rsidTr="001C7CED">
        <w:trPr>
          <w:trHeight w:val="235"/>
        </w:trPr>
        <w:tc>
          <w:tcPr>
            <w:tcW w:w="3402" w:type="dxa"/>
            <w:tcBorders>
              <w:top w:val="single" w:sz="4" w:space="0" w:color="auto"/>
            </w:tcBorders>
          </w:tcPr>
          <w:p w14:paraId="52BECB7E" w14:textId="77777777" w:rsidR="00F54A22" w:rsidRPr="001679B4" w:rsidRDefault="00F54A22" w:rsidP="00BC5410">
            <w:pPr>
              <w:keepNext/>
              <w:keepLines/>
              <w:jc w:val="both"/>
              <w:rPr>
                <w:rFonts w:ascii="Tahoma" w:hAnsi="Tahoma" w:cs="Tahoma"/>
                <w:snapToGrid w:val="0"/>
                <w:color w:val="000000"/>
              </w:rPr>
            </w:pPr>
            <w:r w:rsidRPr="001679B4">
              <w:rPr>
                <w:rFonts w:ascii="Tahoma" w:hAnsi="Tahoma" w:cs="Tahoma"/>
                <w:snapToGrid w:val="0"/>
                <w:color w:val="000000"/>
              </w:rPr>
              <w:t>(kraj, datum)</w:t>
            </w:r>
          </w:p>
          <w:p w14:paraId="7C918B9E" w14:textId="77777777" w:rsidR="00F54A22" w:rsidRPr="001679B4" w:rsidRDefault="00F54A22" w:rsidP="00BC5410">
            <w:pPr>
              <w:keepNext/>
              <w:keepLines/>
              <w:jc w:val="both"/>
              <w:rPr>
                <w:rFonts w:ascii="Tahoma" w:hAnsi="Tahoma" w:cs="Tahoma"/>
                <w:snapToGrid w:val="0"/>
                <w:color w:val="000000"/>
              </w:rPr>
            </w:pPr>
          </w:p>
        </w:tc>
        <w:tc>
          <w:tcPr>
            <w:tcW w:w="2977" w:type="dxa"/>
          </w:tcPr>
          <w:p w14:paraId="76A62D59" w14:textId="77777777" w:rsidR="00F54A22" w:rsidRPr="001679B4" w:rsidRDefault="00F54A22" w:rsidP="00BC5410">
            <w:pPr>
              <w:keepNext/>
              <w:keepLines/>
              <w:jc w:val="both"/>
              <w:rPr>
                <w:rFonts w:ascii="Tahoma" w:hAnsi="Tahoma" w:cs="Tahoma"/>
                <w:snapToGrid w:val="0"/>
                <w:color w:val="000000"/>
              </w:rPr>
            </w:pPr>
            <w:r w:rsidRPr="001679B4">
              <w:rPr>
                <w:rFonts w:ascii="Tahoma" w:hAnsi="Tahoma" w:cs="Tahoma"/>
                <w:snapToGrid w:val="0"/>
                <w:color w:val="000000"/>
              </w:rPr>
              <w:t xml:space="preserve">               žig</w:t>
            </w:r>
          </w:p>
        </w:tc>
        <w:tc>
          <w:tcPr>
            <w:tcW w:w="3119" w:type="dxa"/>
            <w:tcBorders>
              <w:top w:val="single" w:sz="4" w:space="0" w:color="auto"/>
            </w:tcBorders>
          </w:tcPr>
          <w:p w14:paraId="6026A066" w14:textId="77777777" w:rsidR="00F54A22" w:rsidRPr="001679B4" w:rsidRDefault="00F54A22" w:rsidP="00BC5410">
            <w:pPr>
              <w:keepNext/>
              <w:keepLines/>
              <w:jc w:val="both"/>
              <w:rPr>
                <w:rFonts w:ascii="Tahoma" w:hAnsi="Tahoma" w:cs="Tahoma"/>
                <w:snapToGrid w:val="0"/>
                <w:color w:val="000000"/>
              </w:rPr>
            </w:pPr>
            <w:r w:rsidRPr="001679B4">
              <w:rPr>
                <w:rFonts w:ascii="Tahoma" w:hAnsi="Tahoma" w:cs="Tahoma"/>
                <w:snapToGrid w:val="0"/>
                <w:color w:val="000000"/>
              </w:rPr>
              <w:t>(</w:t>
            </w: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w:t>
            </w:r>
            <w:r w:rsidRPr="001679B4">
              <w:rPr>
                <w:rFonts w:ascii="Tahoma" w:hAnsi="Tahoma" w:cs="Tahoma"/>
                <w:snapToGrid w:val="0"/>
                <w:color w:val="000000"/>
              </w:rPr>
              <w:t>)</w:t>
            </w:r>
          </w:p>
        </w:tc>
      </w:tr>
    </w:tbl>
    <w:p w14:paraId="0476D667" w14:textId="77777777" w:rsidR="00F54A22" w:rsidRDefault="00F54A22" w:rsidP="00BC5410">
      <w:pPr>
        <w:pStyle w:val="BodyText21"/>
        <w:keepNext/>
        <w:keepLines/>
        <w:widowControl/>
        <w:rPr>
          <w:rFonts w:ascii="Tahoma" w:hAnsi="Tahoma" w:cs="Tahoma"/>
          <w:sz w:val="20"/>
        </w:rPr>
      </w:pPr>
    </w:p>
    <w:p w14:paraId="5E0BD235" w14:textId="77777777" w:rsidR="00F54A22" w:rsidRDefault="00F54A22" w:rsidP="00BC5410">
      <w:pPr>
        <w:pStyle w:val="BodyText21"/>
        <w:keepNext/>
        <w:keepLines/>
        <w:widowControl/>
        <w:rPr>
          <w:rFonts w:ascii="Tahoma" w:hAnsi="Tahoma" w:cs="Tahoma"/>
          <w:sz w:val="20"/>
        </w:rPr>
      </w:pPr>
      <w:r w:rsidRPr="005E25C0">
        <w:rPr>
          <w:rFonts w:ascii="Tahoma" w:hAnsi="Tahoma" w:cs="Tahoma"/>
          <w:sz w:val="20"/>
        </w:rPr>
        <w:t xml:space="preserve">Priloga: </w:t>
      </w:r>
      <w:r>
        <w:rPr>
          <w:rFonts w:ascii="Tahoma" w:hAnsi="Tahoma" w:cs="Tahoma"/>
          <w:sz w:val="20"/>
        </w:rPr>
        <w:t xml:space="preserve">podpisana in žigosana </w:t>
      </w:r>
      <w:r w:rsidRPr="005E25C0">
        <w:rPr>
          <w:rFonts w:ascii="Tahoma" w:hAnsi="Tahoma" w:cs="Tahoma"/>
          <w:sz w:val="20"/>
        </w:rPr>
        <w:t>bianko menica</w:t>
      </w:r>
      <w:r>
        <w:rPr>
          <w:rFonts w:ascii="Tahoma" w:hAnsi="Tahoma" w:cs="Tahoma"/>
          <w:sz w:val="20"/>
        </w:rPr>
        <w:t>.</w:t>
      </w:r>
    </w:p>
    <w:p w14:paraId="068C1C37" w14:textId="77777777" w:rsidR="00C10089" w:rsidRPr="00C73DA4" w:rsidRDefault="00C10089" w:rsidP="00BC5410">
      <w:pPr>
        <w:keepNext/>
        <w:keepLines/>
        <w:jc w:val="both"/>
        <w:rPr>
          <w:rFonts w:ascii="Tahoma" w:hAnsi="Tahoma" w:cs="Tahoma"/>
          <w:i/>
          <w:iCs/>
          <w:sz w:val="18"/>
          <w:szCs w:val="22"/>
        </w:rPr>
      </w:pPr>
    </w:p>
    <w:p w14:paraId="48231F1B" w14:textId="370B54C8" w:rsidR="00955C5C" w:rsidRPr="008D33B5" w:rsidRDefault="00C10089" w:rsidP="00BC5410">
      <w:pPr>
        <w:keepNext/>
        <w:keepLines/>
        <w:jc w:val="both"/>
        <w:rPr>
          <w:rFonts w:ascii="Tahoma" w:hAnsi="Tahoma" w:cs="Tahoma"/>
          <w:b/>
          <w:sz w:val="18"/>
          <w:szCs w:val="18"/>
        </w:rPr>
      </w:pPr>
      <w:r w:rsidRPr="008D33B5">
        <w:rPr>
          <w:rFonts w:ascii="Tahoma" w:hAnsi="Tahoma" w:cs="Tahoma"/>
          <w:b/>
          <w:i/>
          <w:sz w:val="18"/>
          <w:szCs w:val="18"/>
          <w:u w:val="single"/>
          <w:lang w:eastAsia="en-US"/>
        </w:rPr>
        <w:t>Opozorilo:</w:t>
      </w:r>
      <w:r w:rsidR="00061ABC" w:rsidRPr="008D33B5">
        <w:rPr>
          <w:rFonts w:ascii="Tahoma" w:hAnsi="Tahoma" w:cs="Tahoma"/>
          <w:sz w:val="18"/>
          <w:szCs w:val="18"/>
        </w:rPr>
        <w:t xml:space="preserve"> </w:t>
      </w:r>
      <w:r w:rsidR="00955C5C" w:rsidRPr="008D33B5">
        <w:rPr>
          <w:rFonts w:ascii="Tahoma" w:hAnsi="Tahoma" w:cs="Tahoma"/>
          <w:sz w:val="18"/>
          <w:szCs w:val="18"/>
        </w:rPr>
        <w:t xml:space="preserve">Ponudnik </w:t>
      </w:r>
      <w:r w:rsidR="00955C5C" w:rsidRPr="008D33B5">
        <w:rPr>
          <w:rFonts w:ascii="Tahoma" w:hAnsi="Tahoma" w:cs="Tahoma"/>
          <w:b/>
          <w:sz w:val="18"/>
          <w:szCs w:val="18"/>
        </w:rPr>
        <w:t>mora</w:t>
      </w:r>
      <w:r w:rsidR="008C196D" w:rsidRPr="008D33B5">
        <w:rPr>
          <w:rFonts w:ascii="Tahoma" w:hAnsi="Tahoma" w:cs="Tahoma"/>
          <w:sz w:val="18"/>
          <w:szCs w:val="18"/>
        </w:rPr>
        <w:t xml:space="preserve"> </w:t>
      </w:r>
      <w:r w:rsidR="00955C5C" w:rsidRPr="008D33B5">
        <w:rPr>
          <w:rFonts w:ascii="Tahoma" w:hAnsi="Tahoma" w:cs="Tahoma"/>
          <w:sz w:val="18"/>
          <w:szCs w:val="18"/>
          <w:u w:val="single"/>
        </w:rPr>
        <w:t>originalno</w:t>
      </w:r>
      <w:r w:rsidR="00955C5C" w:rsidRPr="008D33B5">
        <w:rPr>
          <w:rFonts w:ascii="Tahoma" w:hAnsi="Tahoma" w:cs="Tahoma"/>
          <w:sz w:val="18"/>
          <w:szCs w:val="18"/>
        </w:rPr>
        <w:t xml:space="preserve"> finančno zavarovanje za resnost ponudbe poslati/dostaviti </w:t>
      </w:r>
      <w:r w:rsidR="00955C5C" w:rsidRPr="008D33B5">
        <w:rPr>
          <w:rFonts w:ascii="Tahoma" w:hAnsi="Tahoma" w:cs="Tahoma"/>
          <w:b/>
          <w:sz w:val="18"/>
          <w:szCs w:val="18"/>
        </w:rPr>
        <w:t xml:space="preserve">(ločeno po pošti/osebno </w:t>
      </w:r>
      <w:r w:rsidR="00955C5C" w:rsidRPr="008D33B5">
        <w:rPr>
          <w:rFonts w:ascii="Tahoma" w:hAnsi="Tahoma" w:cs="Tahoma"/>
          <w:sz w:val="18"/>
          <w:szCs w:val="18"/>
        </w:rPr>
        <w:t xml:space="preserve">na naslov  </w:t>
      </w:r>
      <w:r w:rsidR="00955C5C" w:rsidRPr="008D33B5">
        <w:rPr>
          <w:rFonts w:ascii="Tahoma" w:hAnsi="Tahoma" w:cs="Tahoma"/>
          <w:b/>
          <w:sz w:val="18"/>
          <w:szCs w:val="18"/>
          <w:u w:val="single"/>
        </w:rPr>
        <w:t xml:space="preserve">JAVNI HOLDING Ljubljana, </w:t>
      </w:r>
      <w:proofErr w:type="spellStart"/>
      <w:r w:rsidR="00955C5C" w:rsidRPr="008D33B5">
        <w:rPr>
          <w:rFonts w:ascii="Tahoma" w:hAnsi="Tahoma" w:cs="Tahoma"/>
          <w:b/>
          <w:sz w:val="18"/>
          <w:szCs w:val="18"/>
          <w:u w:val="single"/>
        </w:rPr>
        <w:t>d.o.o</w:t>
      </w:r>
      <w:proofErr w:type="spellEnd"/>
      <w:r w:rsidR="00955C5C" w:rsidRPr="008D33B5">
        <w:rPr>
          <w:rFonts w:ascii="Tahoma" w:hAnsi="Tahoma" w:cs="Tahoma"/>
          <w:b/>
          <w:sz w:val="18"/>
          <w:szCs w:val="18"/>
          <w:u w:val="single"/>
        </w:rPr>
        <w:t>., Verovškova ulica 70, 1000 Ljubljana</w:t>
      </w:r>
      <w:r w:rsidR="00955C5C" w:rsidRPr="008D33B5">
        <w:rPr>
          <w:rFonts w:ascii="Tahoma" w:hAnsi="Tahoma" w:cs="Tahoma"/>
          <w:b/>
          <w:sz w:val="18"/>
          <w:szCs w:val="18"/>
        </w:rPr>
        <w:t xml:space="preserve"> in </w:t>
      </w:r>
      <w:r w:rsidR="00955C5C" w:rsidRPr="008D33B5">
        <w:rPr>
          <w:rFonts w:ascii="Tahoma" w:hAnsi="Tahoma" w:cs="Tahoma"/>
          <w:b/>
          <w:sz w:val="18"/>
          <w:szCs w:val="18"/>
          <w:u w:val="single"/>
        </w:rPr>
        <w:t>ne</w:t>
      </w:r>
      <w:r w:rsidR="00955C5C" w:rsidRPr="008D33B5">
        <w:rPr>
          <w:rFonts w:ascii="Tahoma" w:hAnsi="Tahoma" w:cs="Tahoma"/>
          <w:b/>
          <w:sz w:val="18"/>
          <w:szCs w:val="18"/>
        </w:rPr>
        <w:t xml:space="preserve"> preko sistema e-JN)</w:t>
      </w:r>
      <w:r w:rsidR="00955C5C" w:rsidRPr="008D33B5">
        <w:rPr>
          <w:rFonts w:ascii="Tahoma" w:hAnsi="Tahoma" w:cs="Tahoma"/>
          <w:sz w:val="18"/>
          <w:szCs w:val="18"/>
        </w:rPr>
        <w:t xml:space="preserve"> do roka za predložitev ponudb </w:t>
      </w:r>
      <w:r w:rsidR="00955C5C" w:rsidRPr="008D33B5">
        <w:rPr>
          <w:rFonts w:ascii="Tahoma" w:hAnsi="Tahoma" w:cs="Tahoma"/>
          <w:b/>
          <w:sz w:val="18"/>
          <w:szCs w:val="18"/>
        </w:rPr>
        <w:t>!!!!</w:t>
      </w:r>
    </w:p>
    <w:p w14:paraId="066D2056" w14:textId="43E5008D" w:rsidR="00955C5C" w:rsidRDefault="00955C5C" w:rsidP="00BC5410">
      <w:pPr>
        <w:keepNext/>
        <w:keepLines/>
        <w:jc w:val="both"/>
        <w:rPr>
          <w:rFonts w:ascii="Tahoma" w:hAnsi="Tahoma" w:cs="Tahoma"/>
          <w:b/>
          <w:i/>
          <w:iCs/>
          <w:sz w:val="18"/>
          <w:szCs w:val="18"/>
          <w:u w:val="single"/>
        </w:rPr>
      </w:pPr>
      <w:r w:rsidRPr="008D33B5">
        <w:rPr>
          <w:rFonts w:ascii="Tahoma" w:hAnsi="Tahoma" w:cs="Tahoma"/>
          <w:i/>
          <w:iCs/>
          <w:sz w:val="18"/>
          <w:szCs w:val="18"/>
        </w:rPr>
        <w:t xml:space="preserve">Ponudnik lahko </w:t>
      </w:r>
      <w:r w:rsidR="008C196D" w:rsidRPr="008D33B5">
        <w:rPr>
          <w:rFonts w:ascii="Tahoma" w:hAnsi="Tahoma" w:cs="Tahoma"/>
          <w:i/>
          <w:iCs/>
          <w:sz w:val="18"/>
          <w:szCs w:val="18"/>
        </w:rPr>
        <w:t xml:space="preserve">(poleg zgoraj navedenega) </w:t>
      </w:r>
      <w:r w:rsidRPr="008D33B5">
        <w:rPr>
          <w:rFonts w:ascii="Tahoma" w:hAnsi="Tahoma" w:cs="Tahoma"/>
          <w:i/>
          <w:iCs/>
          <w:sz w:val="18"/>
          <w:szCs w:val="18"/>
        </w:rPr>
        <w:t xml:space="preserve">scan </w:t>
      </w:r>
      <w:r w:rsidRPr="008D33B5">
        <w:rPr>
          <w:rFonts w:ascii="Tahoma" w:hAnsi="Tahoma" w:cs="Tahoma"/>
          <w:i/>
          <w:iCs/>
          <w:sz w:val="18"/>
          <w:szCs w:val="18"/>
          <w:u w:val="single"/>
        </w:rPr>
        <w:t>zavarovanja za resnost ponudbe</w:t>
      </w:r>
      <w:r w:rsidRPr="008D33B5">
        <w:rPr>
          <w:rFonts w:ascii="Tahoma" w:hAnsi="Tahoma" w:cs="Tahoma"/>
          <w:b/>
          <w:i/>
          <w:iCs/>
          <w:sz w:val="18"/>
          <w:szCs w:val="18"/>
        </w:rPr>
        <w:t xml:space="preserve"> </w:t>
      </w:r>
      <w:r w:rsidRPr="008D33B5">
        <w:rPr>
          <w:rFonts w:ascii="Tahoma" w:hAnsi="Tahoma" w:cs="Tahoma"/>
          <w:i/>
          <w:iCs/>
          <w:sz w:val="18"/>
          <w:szCs w:val="18"/>
        </w:rPr>
        <w:t>v okviru informacijskega sistema e-JN</w:t>
      </w:r>
      <w:r w:rsidRPr="008D33B5">
        <w:rPr>
          <w:rFonts w:ascii="Tahoma" w:hAnsi="Tahoma" w:cs="Tahoma"/>
          <w:b/>
          <w:i/>
          <w:iCs/>
          <w:sz w:val="18"/>
          <w:szCs w:val="18"/>
        </w:rPr>
        <w:t xml:space="preserve"> </w:t>
      </w:r>
      <w:r w:rsidRPr="008D33B5">
        <w:rPr>
          <w:rFonts w:ascii="Tahoma" w:hAnsi="Tahoma" w:cs="Tahoma"/>
          <w:b/>
          <w:i/>
          <w:iCs/>
          <w:sz w:val="18"/>
          <w:szCs w:val="18"/>
          <w:u w:val="single"/>
        </w:rPr>
        <w:t xml:space="preserve">naloži v razdelek </w:t>
      </w:r>
      <w:r w:rsidR="00872668" w:rsidRPr="008D33B5">
        <w:rPr>
          <w:rFonts w:ascii="Tahoma" w:hAnsi="Tahoma" w:cs="Tahoma"/>
          <w:b/>
          <w:i/>
          <w:iCs/>
          <w:sz w:val="18"/>
          <w:szCs w:val="18"/>
          <w:u w:val="single"/>
        </w:rPr>
        <w:t xml:space="preserve">»Dokumenti - ostale priloge« </w:t>
      </w:r>
      <w:r w:rsidRPr="008D33B5">
        <w:rPr>
          <w:rFonts w:ascii="Tahoma" w:hAnsi="Tahoma" w:cs="Tahoma"/>
          <w:b/>
          <w:i/>
          <w:iCs/>
          <w:sz w:val="18"/>
          <w:szCs w:val="18"/>
          <w:u w:val="single"/>
        </w:rPr>
        <w:t>!!!</w:t>
      </w:r>
    </w:p>
    <w:p w14:paraId="0F98FC9E" w14:textId="77777777" w:rsidR="002A6638" w:rsidRPr="00E969C3" w:rsidRDefault="002A6638" w:rsidP="00BC5410">
      <w:pPr>
        <w:keepNext/>
        <w:keepLines/>
        <w:jc w:val="both"/>
        <w:rPr>
          <w:rFonts w:ascii="Tahoma" w:hAnsi="Tahoma" w:cs="Tahoma"/>
          <w:i/>
          <w:iCs/>
          <w:sz w:val="18"/>
          <w:szCs w:val="18"/>
        </w:rPr>
      </w:pPr>
    </w:p>
    <w:p w14:paraId="237E2855" w14:textId="77777777" w:rsidR="00955C5C" w:rsidRPr="000C356B" w:rsidRDefault="00955C5C" w:rsidP="00BC5410">
      <w:pPr>
        <w:keepNext/>
        <w:keepLines/>
        <w:jc w:val="both"/>
        <w:rPr>
          <w:rFonts w:ascii="Tahoma" w:hAnsi="Tahoma" w:cs="Tahoma"/>
          <w:b/>
          <w:sz w:val="18"/>
          <w:szCs w:val="18"/>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C10089" w:rsidRPr="0055524E" w14:paraId="62CFE643" w14:textId="77777777" w:rsidTr="001E0C11">
        <w:tc>
          <w:tcPr>
            <w:tcW w:w="8008" w:type="dxa"/>
            <w:tcBorders>
              <w:top w:val="single" w:sz="4" w:space="0" w:color="auto"/>
              <w:bottom w:val="single" w:sz="4" w:space="0" w:color="auto"/>
            </w:tcBorders>
          </w:tcPr>
          <w:p w14:paraId="39DE1B59" w14:textId="77777777" w:rsidR="00C10089" w:rsidRPr="0055524E" w:rsidRDefault="00C10089" w:rsidP="00BC5410">
            <w:pPr>
              <w:keepNext/>
              <w:keepLines/>
              <w:jc w:val="both"/>
              <w:rPr>
                <w:rFonts w:ascii="Tahoma" w:hAnsi="Tahoma" w:cs="Tahoma"/>
              </w:rPr>
            </w:pPr>
            <w:r>
              <w:rPr>
                <w:rFonts w:ascii="Tahoma" w:hAnsi="Tahoma" w:cs="Tahoma"/>
              </w:rPr>
              <w:lastRenderedPageBreak/>
              <w:t xml:space="preserve">ZAVAROVANJE DOBRE IZVEDBE OBVEZNOSTI </w:t>
            </w:r>
            <w:r w:rsidRPr="00540439">
              <w:rPr>
                <w:rFonts w:ascii="Tahoma" w:hAnsi="Tahoma" w:cs="Tahoma"/>
                <w:color w:val="FF0000"/>
              </w:rPr>
              <w:t>–</w:t>
            </w:r>
            <w:r>
              <w:rPr>
                <w:rFonts w:ascii="Tahoma" w:hAnsi="Tahoma" w:cs="Tahoma"/>
                <w:color w:val="FF0000"/>
              </w:rPr>
              <w:t xml:space="preserve"> bančna garancija/kavcijsko zavarovanje;</w:t>
            </w:r>
            <w:r w:rsidRPr="00540439">
              <w:rPr>
                <w:rFonts w:ascii="Tahoma" w:hAnsi="Tahoma" w:cs="Tahoma"/>
                <w:color w:val="FF0000"/>
              </w:rPr>
              <w:t xml:space="preserve"> ni potrebno prilagati v ponudbi</w:t>
            </w:r>
            <w:r>
              <w:rPr>
                <w:rFonts w:ascii="Tahoma" w:hAnsi="Tahoma" w:cs="Tahoma"/>
                <w:color w:val="FF0000"/>
              </w:rPr>
              <w:t>; VZOREC</w:t>
            </w:r>
          </w:p>
        </w:tc>
        <w:tc>
          <w:tcPr>
            <w:tcW w:w="1560" w:type="dxa"/>
            <w:tcBorders>
              <w:top w:val="single" w:sz="4" w:space="0" w:color="auto"/>
              <w:bottom w:val="single" w:sz="4" w:space="0" w:color="auto"/>
            </w:tcBorders>
          </w:tcPr>
          <w:p w14:paraId="18CBF057" w14:textId="77777777" w:rsidR="00C10089" w:rsidRPr="0055524E" w:rsidRDefault="00C10089" w:rsidP="00BC5410">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Pr>
                <w:rFonts w:ascii="Tahoma" w:hAnsi="Tahoma" w:cs="Tahoma"/>
                <w:b/>
                <w:i/>
              </w:rPr>
              <w:t>9/2</w:t>
            </w:r>
          </w:p>
        </w:tc>
      </w:tr>
    </w:tbl>
    <w:p w14:paraId="5CC17C11"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8A3942">
        <w:rPr>
          <w:rFonts w:ascii="Tahoma" w:hAnsi="Tahoma" w:cs="Tahoma"/>
          <w:i/>
          <w:sz w:val="18"/>
        </w:rPr>
        <w:t>Glava s podatki o garantu (zavarovalnici/banki) ali SWIFT ključ</w:t>
      </w:r>
    </w:p>
    <w:p w14:paraId="05C18F51"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sz w:val="18"/>
        </w:rPr>
        <w:t xml:space="preserve">Za:       </w:t>
      </w:r>
      <w:r w:rsidRPr="008A3942">
        <w:rPr>
          <w:rFonts w:ascii="Tahoma" w:hAnsi="Tahoma" w:cs="Tahoma"/>
          <w:i/>
          <w:sz w:val="18"/>
        </w:rPr>
        <w:fldChar w:fldCharType="begin">
          <w:ffData>
            <w:name w:val="Besedilo2"/>
            <w:enabled/>
            <w:calcOnExit w:val="0"/>
            <w:textInput/>
          </w:ffData>
        </w:fldChar>
      </w:r>
      <w:r w:rsidRPr="008A3942">
        <w:rPr>
          <w:rFonts w:ascii="Tahoma" w:hAnsi="Tahoma" w:cs="Tahoma"/>
          <w:i/>
          <w:sz w:val="18"/>
        </w:rPr>
        <w:instrText xml:space="preserve"> FORMTEXT </w:instrText>
      </w:r>
      <w:r w:rsidRPr="008A3942">
        <w:rPr>
          <w:rFonts w:ascii="Tahoma" w:hAnsi="Tahoma" w:cs="Tahoma"/>
          <w:i/>
          <w:sz w:val="18"/>
        </w:rPr>
      </w:r>
      <w:r w:rsidRPr="008A3942">
        <w:rPr>
          <w:rFonts w:ascii="Tahoma" w:hAnsi="Tahoma" w:cs="Tahoma"/>
          <w:i/>
          <w:sz w:val="18"/>
        </w:rPr>
        <w:fldChar w:fldCharType="separate"/>
      </w:r>
      <w:r w:rsidRPr="008A3942">
        <w:rPr>
          <w:rFonts w:ascii="Tahoma" w:hAnsi="Tahoma" w:cs="Tahoma"/>
          <w:i/>
          <w:noProof/>
          <w:sz w:val="18"/>
        </w:rPr>
        <w:t> </w:t>
      </w:r>
      <w:r w:rsidRPr="008A3942">
        <w:rPr>
          <w:rFonts w:ascii="Tahoma" w:hAnsi="Tahoma" w:cs="Tahoma"/>
          <w:i/>
          <w:noProof/>
          <w:sz w:val="18"/>
        </w:rPr>
        <w:t> </w:t>
      </w:r>
      <w:r w:rsidRPr="008A3942">
        <w:rPr>
          <w:rFonts w:ascii="Tahoma" w:hAnsi="Tahoma" w:cs="Tahoma"/>
          <w:i/>
          <w:noProof/>
          <w:sz w:val="18"/>
        </w:rPr>
        <w:t> </w:t>
      </w:r>
      <w:r w:rsidRPr="008A3942">
        <w:rPr>
          <w:rFonts w:ascii="Tahoma" w:hAnsi="Tahoma" w:cs="Tahoma"/>
          <w:i/>
          <w:noProof/>
          <w:sz w:val="18"/>
        </w:rPr>
        <w:t> </w:t>
      </w:r>
      <w:r w:rsidRPr="008A3942">
        <w:rPr>
          <w:rFonts w:ascii="Tahoma" w:hAnsi="Tahoma" w:cs="Tahoma"/>
          <w:i/>
          <w:noProof/>
          <w:sz w:val="18"/>
        </w:rPr>
        <w:t> </w:t>
      </w:r>
      <w:r w:rsidRPr="008A3942">
        <w:rPr>
          <w:rFonts w:ascii="Tahoma" w:hAnsi="Tahoma" w:cs="Tahoma"/>
          <w:i/>
          <w:sz w:val="18"/>
        </w:rPr>
        <w:fldChar w:fldCharType="end"/>
      </w:r>
      <w:r w:rsidRPr="008A3942">
        <w:rPr>
          <w:rFonts w:ascii="Tahoma" w:hAnsi="Tahoma" w:cs="Tahoma"/>
          <w:i/>
          <w:sz w:val="18"/>
        </w:rPr>
        <w:t xml:space="preserve">  (vpiše se upravičenca tj. naročnika javnega naročila)</w:t>
      </w:r>
    </w:p>
    <w:p w14:paraId="6DA3C28E"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8A3942">
        <w:rPr>
          <w:rFonts w:ascii="Tahoma" w:hAnsi="Tahoma" w:cs="Tahoma"/>
          <w:sz w:val="18"/>
        </w:rPr>
        <w:t xml:space="preserve">Datum: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datum izdaje)</w:t>
      </w:r>
    </w:p>
    <w:p w14:paraId="3E6BC144"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6E214F6"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8A3942">
        <w:rPr>
          <w:rFonts w:ascii="Tahoma" w:hAnsi="Tahoma" w:cs="Tahoma"/>
          <w:b/>
          <w:sz w:val="18"/>
        </w:rPr>
        <w:t>VRSTA ZAVAROVANJA:</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vrsta zavarovanja: kavcijsko zavarovanje/bančna garancija)</w:t>
      </w:r>
    </w:p>
    <w:p w14:paraId="6A4AF13D"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815A320"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ŠTEVILKA: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številka zavarovanja)</w:t>
      </w:r>
    </w:p>
    <w:p w14:paraId="511FE707"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FEEE0AB"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GARANT:</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ime in naslov zavarovalnice/banke v kraju izdaje)</w:t>
      </w:r>
    </w:p>
    <w:p w14:paraId="1A2DD3E5"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B26AE83"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NAROČNIK: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ime in naslov naročnika zavarovanja, tj. v postopku javnega naročanja izbranega ponudnika)</w:t>
      </w:r>
    </w:p>
    <w:p w14:paraId="4601CBE1"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DF74CFB"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UPRAVIČENEC:</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naročnika javnega naročila)</w:t>
      </w:r>
    </w:p>
    <w:p w14:paraId="235115A6"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8B83A52"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8A3942">
        <w:rPr>
          <w:rFonts w:ascii="Tahoma" w:hAnsi="Tahoma" w:cs="Tahoma"/>
          <w:b/>
          <w:sz w:val="18"/>
        </w:rPr>
        <w:t xml:space="preserve">OSNOVNI POSEL: </w:t>
      </w:r>
      <w:r w:rsidRPr="008A3942">
        <w:rPr>
          <w:rFonts w:ascii="Tahoma" w:hAnsi="Tahoma" w:cs="Tahoma"/>
          <w:sz w:val="18"/>
        </w:rPr>
        <w:t xml:space="preserve">obveznost naročnika zavarovanja iz pogodbe št.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z dne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številko in datum pogodbe o izvedbi javnega naročila, sklenjene na podlagi postopka z oznako XXXXXX)</w:t>
      </w:r>
      <w:r w:rsidRPr="008A3942">
        <w:rPr>
          <w:rFonts w:ascii="Tahoma" w:hAnsi="Tahoma" w:cs="Tahoma"/>
          <w:sz w:val="18"/>
        </w:rPr>
        <w:t xml:space="preserve"> za</w:t>
      </w:r>
      <w:r w:rsidRPr="008A3942">
        <w:rPr>
          <w:rFonts w:ascii="Tahoma" w:hAnsi="Tahoma" w:cs="Tahoma"/>
          <w:i/>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predmet javnega naročila)</w:t>
      </w:r>
    </w:p>
    <w:p w14:paraId="4EA264C2"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i/>
          <w:sz w:val="18"/>
        </w:rPr>
        <w:t xml:space="preserve"> </w:t>
      </w:r>
    </w:p>
    <w:p w14:paraId="470041D0"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ZNESEK IN VALUTA: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najvišji znesek s številko in besedo ter valuta)</w:t>
      </w:r>
    </w:p>
    <w:p w14:paraId="6FE9B282"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3721F48"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LISTINE, KI JIH JE POLEG IZJAVE TREBA PRILOŽITI ZAHTEVI ZA PLAČILO IN SE IZRECNO ZAHTEVAJO V SPODNJEM BESEDILU: </w:t>
      </w:r>
      <w:r>
        <w:rPr>
          <w:rFonts w:ascii="Tahoma" w:hAnsi="Tahoma" w:cs="Tahoma"/>
          <w:sz w:val="18"/>
        </w:rPr>
        <w:t>nobena</w:t>
      </w:r>
    </w:p>
    <w:p w14:paraId="7C27094F"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009D1B28"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JEZIK V ZAHTEVANIH LISTINAH:</w:t>
      </w:r>
      <w:r w:rsidRPr="008A3942">
        <w:rPr>
          <w:rFonts w:ascii="Tahoma" w:hAnsi="Tahoma" w:cs="Tahoma"/>
          <w:sz w:val="18"/>
        </w:rPr>
        <w:t xml:space="preserve"> slovenski</w:t>
      </w:r>
    </w:p>
    <w:p w14:paraId="26277FF6"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464BD36"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OBLIKA PREDLOŽITVE:</w:t>
      </w:r>
      <w:r w:rsidRPr="008A3942">
        <w:rPr>
          <w:rFonts w:ascii="Tahoma" w:hAnsi="Tahoma" w:cs="Tahoma"/>
          <w:sz w:val="18"/>
        </w:rPr>
        <w:t xml:space="preserve"> v papirni obliki s priporočeno pošto ali katerokoli obliko hitre pošte ali v elektronski obliki po SWIFT sistemu na naslov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(navede se SWIFT naslova garanta)</w:t>
      </w:r>
    </w:p>
    <w:p w14:paraId="37BB927A"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31EF29FD"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KRAJ PREDLOŽITVE:</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(garant vpiše naslov podružnice, kjer se opravi predložitev papirnih listin, ali elektronski naslov za predložitev v elektronski obliki, kot na primer garantov SWIFT naslov)</w:t>
      </w:r>
      <w:r w:rsidRPr="008A3942">
        <w:rPr>
          <w:rFonts w:ascii="Tahoma" w:hAnsi="Tahoma" w:cs="Tahoma"/>
          <w:sz w:val="18"/>
        </w:rPr>
        <w:t xml:space="preserve"> </w:t>
      </w:r>
    </w:p>
    <w:p w14:paraId="3F2A9651"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sz w:val="18"/>
        </w:rPr>
        <w:t>Ne glede na navedeno, se predložitev papirnih listin lahko opravi v katerikoli podružnici garanta na območju Republike Slovenije.</w:t>
      </w:r>
      <w:r w:rsidRPr="008A3942" w:rsidDel="00D4087F">
        <w:rPr>
          <w:rFonts w:ascii="Tahoma" w:hAnsi="Tahoma" w:cs="Tahoma"/>
          <w:sz w:val="18"/>
        </w:rPr>
        <w:t xml:space="preserve"> </w:t>
      </w:r>
    </w:p>
    <w:p w14:paraId="5FD57F3C"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sz w:val="18"/>
        </w:rPr>
        <w:t xml:space="preserve">  </w:t>
      </w:r>
    </w:p>
    <w:p w14:paraId="1C7F0A86"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DATUM VELJAVNOSTI: </w:t>
      </w:r>
      <w:r w:rsidRPr="008A3942">
        <w:rPr>
          <w:rFonts w:ascii="Tahoma" w:hAnsi="Tahoma" w:cs="Tahoma"/>
          <w:sz w:val="18"/>
        </w:rPr>
        <w:fldChar w:fldCharType="begin">
          <w:ffData>
            <w:name w:val="Besedilo2"/>
            <w:enabled/>
            <w:calcOnExit w:val="0"/>
            <w:textInput>
              <w:default w:val="DD. MM. LLLL"/>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DD. MM. LLLL</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datum zapadlosti zavarovanja)</w:t>
      </w:r>
    </w:p>
    <w:p w14:paraId="50C37578"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57E5EAC"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STRANKA, KI JE DOLŽNA PLAČATI STROŠKE:</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ime naročnika zavarovanja, tj. v postopku javnega naročanja izbranega ponudnika)</w:t>
      </w:r>
    </w:p>
    <w:p w14:paraId="0C02E3C6"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65E8DCFF" w14:textId="5395ADC7" w:rsidR="00C10089" w:rsidRPr="008A3942" w:rsidRDefault="00C10089" w:rsidP="00BC5410">
      <w:pPr>
        <w:keepNext/>
        <w:keepLines/>
        <w:jc w:val="both"/>
        <w:rPr>
          <w:rFonts w:ascii="Tahoma" w:hAnsi="Tahoma" w:cs="Tahoma"/>
          <w:sz w:val="18"/>
        </w:rPr>
      </w:pPr>
      <w:r w:rsidRPr="008A3942">
        <w:rPr>
          <w:rFonts w:ascii="Tahoma" w:hAnsi="Tahoma" w:cs="Tahoma"/>
          <w:sz w:val="18"/>
        </w:rPr>
        <w:t xml:space="preserve">Kot garant se s tem zavarovanjem nepreklicno zavezujemo, da bomo upravičencu </w:t>
      </w:r>
      <w:r w:rsidRPr="00917875">
        <w:rPr>
          <w:rFonts w:ascii="Tahoma" w:hAnsi="Tahoma" w:cs="Tahoma"/>
          <w:sz w:val="18"/>
        </w:rPr>
        <w:t>brezpogojno</w:t>
      </w:r>
      <w:r w:rsidR="0049656D">
        <w:rPr>
          <w:rFonts w:ascii="Tahoma" w:hAnsi="Tahoma" w:cs="Tahoma"/>
          <w:sz w:val="18"/>
        </w:rPr>
        <w:t xml:space="preserve"> </w:t>
      </w:r>
      <w:r w:rsidRPr="008A3942">
        <w:rPr>
          <w:rFonts w:ascii="Tahoma" w:hAnsi="Tahoma" w:cs="Tahoma"/>
          <w:sz w:val="18"/>
        </w:rPr>
        <w:t>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1731A13" w14:textId="77777777" w:rsidR="00C10089" w:rsidRPr="008A3942" w:rsidRDefault="00C10089" w:rsidP="00BC5410">
      <w:pPr>
        <w:keepNext/>
        <w:keepLines/>
        <w:jc w:val="both"/>
        <w:rPr>
          <w:rFonts w:ascii="Tahoma" w:hAnsi="Tahoma" w:cs="Tahoma"/>
          <w:sz w:val="18"/>
        </w:rPr>
      </w:pPr>
    </w:p>
    <w:p w14:paraId="27BC12E9" w14:textId="77777777" w:rsidR="00C10089" w:rsidRPr="008A3942" w:rsidRDefault="00C10089" w:rsidP="00BC5410">
      <w:pPr>
        <w:keepNext/>
        <w:keepLines/>
        <w:jc w:val="both"/>
        <w:rPr>
          <w:rFonts w:ascii="Tahoma" w:hAnsi="Tahoma" w:cs="Tahoma"/>
          <w:sz w:val="18"/>
        </w:rPr>
      </w:pPr>
      <w:r w:rsidRPr="008A3942">
        <w:rPr>
          <w:rFonts w:ascii="Tahoma" w:hAnsi="Tahoma" w:cs="Tahoma"/>
          <w:sz w:val="18"/>
        </w:rPr>
        <w:t>Katerokoli zahtevo za plačilo po tem zavarovanju moramo prejeti na datum veljavnosti zavarovanja ali pred njim v zgoraj navedenem kraju predložitve.</w:t>
      </w:r>
    </w:p>
    <w:p w14:paraId="752E3D79" w14:textId="77777777" w:rsidR="00C10089" w:rsidRPr="008A3942" w:rsidRDefault="00C10089" w:rsidP="00BC5410">
      <w:pPr>
        <w:keepNext/>
        <w:keepLines/>
        <w:jc w:val="both"/>
        <w:rPr>
          <w:rFonts w:ascii="Tahoma" w:hAnsi="Tahoma" w:cs="Tahoma"/>
          <w:sz w:val="18"/>
        </w:rPr>
      </w:pPr>
    </w:p>
    <w:p w14:paraId="09F93A14" w14:textId="77777777" w:rsidR="00C10089" w:rsidRPr="008A3942" w:rsidRDefault="00C10089" w:rsidP="00BC5410">
      <w:pPr>
        <w:keepNext/>
        <w:keepLines/>
        <w:jc w:val="both"/>
        <w:rPr>
          <w:rFonts w:ascii="Tahoma" w:hAnsi="Tahoma" w:cs="Tahoma"/>
          <w:sz w:val="18"/>
        </w:rPr>
      </w:pPr>
      <w:r w:rsidRPr="008A3942">
        <w:rPr>
          <w:rFonts w:ascii="Tahoma" w:hAnsi="Tahoma" w:cs="Tahoma"/>
          <w:sz w:val="18"/>
        </w:rPr>
        <w:t>Morebitne spore v zvezi s tem zavarovanjem rešuje stvarno pristojno sodišče v Ljubljani po slovenskem pravu.</w:t>
      </w:r>
    </w:p>
    <w:p w14:paraId="3935D321" w14:textId="77777777" w:rsidR="00C10089" w:rsidRPr="008A3942" w:rsidRDefault="00C10089" w:rsidP="00BC5410">
      <w:pPr>
        <w:keepNext/>
        <w:keepLines/>
        <w:jc w:val="both"/>
        <w:rPr>
          <w:rFonts w:ascii="Tahoma" w:hAnsi="Tahoma" w:cs="Tahoma"/>
          <w:sz w:val="18"/>
        </w:rPr>
      </w:pPr>
    </w:p>
    <w:p w14:paraId="60F165DD" w14:textId="77777777" w:rsidR="00C10089" w:rsidRPr="008A3942" w:rsidRDefault="00C10089" w:rsidP="00BC5410">
      <w:pPr>
        <w:keepNext/>
        <w:keepLines/>
        <w:jc w:val="both"/>
        <w:rPr>
          <w:rFonts w:ascii="Tahoma" w:hAnsi="Tahoma" w:cs="Tahoma"/>
          <w:sz w:val="18"/>
        </w:rPr>
      </w:pPr>
      <w:r w:rsidRPr="008A3942">
        <w:rPr>
          <w:rFonts w:ascii="Tahoma" w:hAnsi="Tahoma" w:cs="Tahoma"/>
          <w:sz w:val="18"/>
        </w:rPr>
        <w:t>Za to zavarovanje veljajo Enotna pravila za garancije na poziv (EPGP) revizija iz leta 2010, izdana pri MTZ pod št. 758.</w:t>
      </w:r>
    </w:p>
    <w:p w14:paraId="27DDB710" w14:textId="77777777" w:rsidR="00C10089" w:rsidRDefault="00C10089" w:rsidP="00BC5410">
      <w:pPr>
        <w:keepNext/>
        <w:keepLines/>
        <w:jc w:val="both"/>
        <w:rPr>
          <w:rFonts w:ascii="Tahoma" w:hAnsi="Tahoma" w:cs="Tahoma"/>
          <w:sz w:val="18"/>
        </w:rPr>
      </w:pPr>
    </w:p>
    <w:p w14:paraId="7FC4AA3D" w14:textId="77777777" w:rsidR="00C10089" w:rsidRPr="007D1FAB"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u w:val="single"/>
        </w:rPr>
      </w:pP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t xml:space="preserve">     garant</w:t>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t>(žig in podpis)</w:t>
      </w:r>
    </w:p>
    <w:p w14:paraId="4F99C5D1" w14:textId="77777777" w:rsidR="005231C3" w:rsidRDefault="005231C3"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p>
    <w:p w14:paraId="36C3E6AA" w14:textId="1B6011DB" w:rsidR="00C10089" w:rsidRPr="00C10089"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r w:rsidRPr="00C10089">
        <w:rPr>
          <w:rFonts w:ascii="Tahoma" w:hAnsi="Tahoma" w:cs="Tahoma"/>
          <w:b/>
          <w:i/>
          <w:u w:val="single"/>
          <w:lang w:eastAsia="en-US"/>
        </w:rPr>
        <w:t>Opozorilo:</w:t>
      </w:r>
    </w:p>
    <w:p w14:paraId="60369C53" w14:textId="73944D22" w:rsidR="00C10089" w:rsidRDefault="00C10089" w:rsidP="005231C3">
      <w:pPr>
        <w:keepNext/>
        <w:keepLines/>
        <w:jc w:val="both"/>
        <w:rPr>
          <w:rFonts w:ascii="Tahoma" w:hAnsi="Tahoma" w:cs="Tahoma"/>
          <w:b/>
          <w:i/>
          <w:sz w:val="18"/>
        </w:rPr>
      </w:pPr>
      <w:r w:rsidRPr="00426CF9">
        <w:rPr>
          <w:rFonts w:ascii="Tahoma" w:hAnsi="Tahoma" w:cs="Tahoma"/>
          <w:b/>
          <w:i/>
          <w:sz w:val="18"/>
        </w:rPr>
        <w:t xml:space="preserve">Kavcijska zavarovanja morajo vsebovati klavzulo: »Zahtevi za plačilo ni potrebno priložiti originalnega izvoda zavarovanja.« </w:t>
      </w:r>
    </w:p>
    <w:p w14:paraId="0D1A1351" w14:textId="3C63D0EF" w:rsidR="002A6638" w:rsidRDefault="002A6638" w:rsidP="00BC5410">
      <w:pPr>
        <w:keepNext/>
        <w:keepLines/>
        <w:jc w:val="both"/>
        <w:rPr>
          <w:rFonts w:ascii="Tahoma" w:hAnsi="Tahoma" w:cs="Tahoma"/>
          <w:b/>
          <w:i/>
          <w:sz w:val="18"/>
        </w:rPr>
      </w:pPr>
    </w:p>
    <w:p w14:paraId="5C5337BD" w14:textId="77777777" w:rsidR="002A6638" w:rsidRPr="00AC5CAE" w:rsidRDefault="002A6638" w:rsidP="00BC5410">
      <w:pPr>
        <w:keepNext/>
        <w:keepLines/>
        <w:jc w:val="both"/>
        <w:rPr>
          <w:rFonts w:ascii="Tahoma" w:hAnsi="Tahoma" w:cs="Tahoma"/>
          <w:b/>
          <w:i/>
          <w:sz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F50450" w:rsidRPr="007622C8" w14:paraId="62C7D1B0" w14:textId="77777777" w:rsidTr="00A26A87">
        <w:tc>
          <w:tcPr>
            <w:tcW w:w="7725" w:type="dxa"/>
          </w:tcPr>
          <w:p w14:paraId="10E01BE8" w14:textId="77777777" w:rsidR="00F50450" w:rsidRPr="007622C8" w:rsidRDefault="00F50450" w:rsidP="00A26A87">
            <w:pPr>
              <w:keepNext/>
              <w:keepLines/>
              <w:jc w:val="both"/>
              <w:rPr>
                <w:rFonts w:ascii="Tahoma" w:hAnsi="Tahoma" w:cs="Tahoma"/>
              </w:rPr>
            </w:pPr>
            <w:r w:rsidRPr="007622C8">
              <w:rPr>
                <w:rFonts w:ascii="Tahoma" w:hAnsi="Tahoma" w:cs="Tahoma"/>
              </w:rPr>
              <w:t>OBRAZEC ZA KUVERTO (ZA FINANČNO ZAVAROVANJE ZA RESNOST PONUDBE)</w:t>
            </w:r>
          </w:p>
        </w:tc>
        <w:tc>
          <w:tcPr>
            <w:tcW w:w="1417" w:type="dxa"/>
          </w:tcPr>
          <w:p w14:paraId="009B5991" w14:textId="77777777" w:rsidR="00F50450" w:rsidRPr="007622C8" w:rsidRDefault="00F50450" w:rsidP="00A26A87">
            <w:pPr>
              <w:keepNext/>
              <w:keepLines/>
              <w:ind w:left="-211" w:firstLine="211"/>
              <w:jc w:val="both"/>
              <w:rPr>
                <w:rFonts w:ascii="Tahoma" w:hAnsi="Tahoma" w:cs="Tahoma"/>
                <w:b/>
                <w:i/>
              </w:rPr>
            </w:pPr>
            <w:r w:rsidRPr="007622C8">
              <w:rPr>
                <w:rFonts w:ascii="Tahoma" w:hAnsi="Tahoma" w:cs="Tahoma"/>
                <w:b/>
                <w:i/>
              </w:rPr>
              <w:t>Priloga  10</w:t>
            </w:r>
          </w:p>
        </w:tc>
      </w:tr>
    </w:tbl>
    <w:p w14:paraId="63E80998" w14:textId="77777777" w:rsidR="00F50450" w:rsidRDefault="00F50450" w:rsidP="00F50450">
      <w:pPr>
        <w:keepNext/>
        <w:keepLines/>
        <w:jc w:val="both"/>
        <w:rPr>
          <w:rFonts w:ascii="Tahoma" w:hAnsi="Tahoma" w:cs="Tahoma"/>
        </w:rPr>
      </w:pPr>
    </w:p>
    <w:p w14:paraId="26C427C1" w14:textId="3CFC62D7" w:rsidR="00F50450" w:rsidRPr="00026AB7" w:rsidRDefault="00F50450" w:rsidP="00F50450">
      <w:pPr>
        <w:keepNext/>
        <w:keepLines/>
        <w:jc w:val="both"/>
        <w:rPr>
          <w:rFonts w:ascii="Tahoma" w:hAnsi="Tahoma" w:cs="Tahoma"/>
        </w:rPr>
      </w:pPr>
      <w:r w:rsidRPr="007622C8">
        <w:rPr>
          <w:rFonts w:ascii="Tahoma" w:hAnsi="Tahoma" w:cs="Tahoma"/>
        </w:rPr>
        <w:t xml:space="preserve">Ponudnik mora obrazec </w:t>
      </w:r>
      <w:r>
        <w:rPr>
          <w:rFonts w:ascii="Tahoma" w:hAnsi="Tahoma" w:cs="Tahoma"/>
        </w:rPr>
        <w:t xml:space="preserve">na naslednji strani </w:t>
      </w:r>
      <w:r w:rsidRPr="007622C8">
        <w:rPr>
          <w:rFonts w:ascii="Tahoma" w:hAnsi="Tahoma" w:cs="Tahoma"/>
        </w:rPr>
        <w:t xml:space="preserve">nalepiti na kuverto od </w:t>
      </w:r>
      <w:r w:rsidRPr="007622C8">
        <w:rPr>
          <w:rFonts w:ascii="Tahoma" w:hAnsi="Tahoma" w:cs="Tahoma"/>
          <w:u w:val="single"/>
        </w:rPr>
        <w:t>originalnega</w:t>
      </w:r>
      <w:r w:rsidRPr="007622C8">
        <w:rPr>
          <w:rFonts w:ascii="Tahoma" w:hAnsi="Tahoma" w:cs="Tahoma"/>
        </w:rPr>
        <w:t xml:space="preserve"> finančnega zavarovanja za resnost ponudbe.</w:t>
      </w:r>
      <w:r w:rsidRPr="00026AB7">
        <w:rPr>
          <w:rFonts w:ascii="Tahoma" w:hAnsi="Tahoma" w:cs="Tahoma"/>
        </w:rPr>
        <w:t xml:space="preserve"> </w:t>
      </w:r>
    </w:p>
    <w:p w14:paraId="77E2794D" w14:textId="77777777" w:rsidR="00F54A22" w:rsidRDefault="00F54A22" w:rsidP="00BC5410">
      <w:pPr>
        <w:pStyle w:val="Telobesedila"/>
        <w:keepNext/>
        <w:keepLines/>
        <w:widowControl/>
        <w:rPr>
          <w:rFonts w:ascii="Tahoma" w:hAnsi="Tahoma" w:cs="Tahoma"/>
          <w:lang w:val="sl-SI"/>
        </w:rPr>
      </w:pPr>
    </w:p>
    <w:p w14:paraId="023B3C68" w14:textId="4E35DBBF" w:rsidR="00F54A22" w:rsidRDefault="00F54A22" w:rsidP="00BC5410">
      <w:pPr>
        <w:keepNext/>
        <w:keepLines/>
        <w:rPr>
          <w:rFonts w:ascii="Tahoma" w:hAnsi="Tahoma" w:cs="Tahoma"/>
        </w:rPr>
      </w:pPr>
    </w:p>
    <w:p w14:paraId="033C16EA" w14:textId="3347D165" w:rsidR="00F50450" w:rsidRDefault="00F50450" w:rsidP="00BC5410">
      <w:pPr>
        <w:keepNext/>
        <w:keepLines/>
        <w:rPr>
          <w:rFonts w:ascii="Tahoma" w:hAnsi="Tahoma" w:cs="Tahoma"/>
        </w:rPr>
      </w:pPr>
    </w:p>
    <w:p w14:paraId="6538E6FC" w14:textId="702260CB" w:rsidR="00F50450" w:rsidRDefault="00F50450" w:rsidP="00BC5410">
      <w:pPr>
        <w:keepNext/>
        <w:keepLines/>
        <w:rPr>
          <w:rFonts w:ascii="Tahoma" w:hAnsi="Tahoma" w:cs="Tahoma"/>
        </w:rPr>
      </w:pPr>
    </w:p>
    <w:p w14:paraId="71E8426E" w14:textId="657CA58A" w:rsidR="00F50450" w:rsidRDefault="00F50450" w:rsidP="00BC5410">
      <w:pPr>
        <w:keepNext/>
        <w:keepLines/>
        <w:rPr>
          <w:rFonts w:ascii="Tahoma" w:hAnsi="Tahoma" w:cs="Tahoma"/>
        </w:rPr>
      </w:pPr>
    </w:p>
    <w:p w14:paraId="79E7870E" w14:textId="5B80C653" w:rsidR="00F50450" w:rsidRDefault="00F50450" w:rsidP="00BC5410">
      <w:pPr>
        <w:keepNext/>
        <w:keepLines/>
        <w:rPr>
          <w:rFonts w:ascii="Tahoma" w:hAnsi="Tahoma" w:cs="Tahoma"/>
        </w:rPr>
      </w:pPr>
    </w:p>
    <w:p w14:paraId="76453E22" w14:textId="56117430" w:rsidR="00F50450" w:rsidRDefault="00F50450" w:rsidP="00BC5410">
      <w:pPr>
        <w:keepNext/>
        <w:keepLines/>
        <w:rPr>
          <w:rFonts w:ascii="Tahoma" w:hAnsi="Tahoma" w:cs="Tahoma"/>
        </w:rPr>
      </w:pPr>
    </w:p>
    <w:p w14:paraId="76A33352" w14:textId="21EA8B03" w:rsidR="00F50450" w:rsidRDefault="00F50450" w:rsidP="00BC5410">
      <w:pPr>
        <w:keepNext/>
        <w:keepLines/>
        <w:rPr>
          <w:rFonts w:ascii="Tahoma" w:hAnsi="Tahoma" w:cs="Tahoma"/>
        </w:rPr>
      </w:pPr>
    </w:p>
    <w:p w14:paraId="3DE3C676" w14:textId="4F594872" w:rsidR="00F50450" w:rsidRDefault="00F50450" w:rsidP="00BC5410">
      <w:pPr>
        <w:keepNext/>
        <w:keepLines/>
        <w:rPr>
          <w:rFonts w:ascii="Tahoma" w:hAnsi="Tahoma" w:cs="Tahoma"/>
        </w:rPr>
      </w:pPr>
    </w:p>
    <w:p w14:paraId="2F3D2424" w14:textId="6A625ABE" w:rsidR="00F50450" w:rsidRDefault="00F50450" w:rsidP="00BC5410">
      <w:pPr>
        <w:keepNext/>
        <w:keepLines/>
        <w:rPr>
          <w:rFonts w:ascii="Tahoma" w:hAnsi="Tahoma" w:cs="Tahoma"/>
        </w:rPr>
      </w:pPr>
    </w:p>
    <w:p w14:paraId="5A40253B" w14:textId="0C285384" w:rsidR="00F50450" w:rsidRDefault="00F50450" w:rsidP="00BC5410">
      <w:pPr>
        <w:keepNext/>
        <w:keepLines/>
        <w:rPr>
          <w:rFonts w:ascii="Tahoma" w:hAnsi="Tahoma" w:cs="Tahoma"/>
        </w:rPr>
      </w:pPr>
    </w:p>
    <w:p w14:paraId="0218A189" w14:textId="00A4AC50" w:rsidR="00F50450" w:rsidRDefault="00F50450" w:rsidP="00BC5410">
      <w:pPr>
        <w:keepNext/>
        <w:keepLines/>
        <w:rPr>
          <w:rFonts w:ascii="Tahoma" w:hAnsi="Tahoma" w:cs="Tahoma"/>
        </w:rPr>
      </w:pPr>
    </w:p>
    <w:p w14:paraId="4873305C" w14:textId="12E2B0DA" w:rsidR="00F50450" w:rsidRDefault="00F50450" w:rsidP="00BC5410">
      <w:pPr>
        <w:keepNext/>
        <w:keepLines/>
        <w:rPr>
          <w:rFonts w:ascii="Tahoma" w:hAnsi="Tahoma" w:cs="Tahoma"/>
        </w:rPr>
      </w:pPr>
    </w:p>
    <w:p w14:paraId="1DA76274" w14:textId="6E5EDA7D" w:rsidR="00F50450" w:rsidRDefault="00F50450" w:rsidP="00BC5410">
      <w:pPr>
        <w:keepNext/>
        <w:keepLines/>
        <w:rPr>
          <w:rFonts w:ascii="Tahoma" w:hAnsi="Tahoma" w:cs="Tahoma"/>
        </w:rPr>
      </w:pPr>
    </w:p>
    <w:p w14:paraId="47F0D689" w14:textId="22617342" w:rsidR="00F50450" w:rsidRDefault="00F50450" w:rsidP="00BC5410">
      <w:pPr>
        <w:keepNext/>
        <w:keepLines/>
        <w:rPr>
          <w:rFonts w:ascii="Tahoma" w:hAnsi="Tahoma" w:cs="Tahoma"/>
        </w:rPr>
      </w:pPr>
    </w:p>
    <w:p w14:paraId="0F8F692C" w14:textId="470180DC" w:rsidR="00F50450" w:rsidRDefault="00F50450" w:rsidP="00BC5410">
      <w:pPr>
        <w:keepNext/>
        <w:keepLines/>
        <w:rPr>
          <w:rFonts w:ascii="Tahoma" w:hAnsi="Tahoma" w:cs="Tahoma"/>
        </w:rPr>
      </w:pPr>
    </w:p>
    <w:p w14:paraId="1FB9652B" w14:textId="1A9A50EE" w:rsidR="00F50450" w:rsidRDefault="00F50450" w:rsidP="00BC5410">
      <w:pPr>
        <w:keepNext/>
        <w:keepLines/>
        <w:rPr>
          <w:rFonts w:ascii="Tahoma" w:hAnsi="Tahoma" w:cs="Tahoma"/>
        </w:rPr>
      </w:pPr>
    </w:p>
    <w:p w14:paraId="2D1F688B" w14:textId="350752B0" w:rsidR="00F50450" w:rsidRDefault="00F50450" w:rsidP="00BC5410">
      <w:pPr>
        <w:keepNext/>
        <w:keepLines/>
        <w:rPr>
          <w:rFonts w:ascii="Tahoma" w:hAnsi="Tahoma" w:cs="Tahoma"/>
        </w:rPr>
      </w:pPr>
    </w:p>
    <w:p w14:paraId="74FC0D11" w14:textId="0C0E5F60" w:rsidR="00F50450" w:rsidRDefault="00F50450" w:rsidP="00BC5410">
      <w:pPr>
        <w:keepNext/>
        <w:keepLines/>
        <w:rPr>
          <w:rFonts w:ascii="Tahoma" w:hAnsi="Tahoma" w:cs="Tahoma"/>
        </w:rPr>
      </w:pPr>
    </w:p>
    <w:p w14:paraId="1E6D9AB4" w14:textId="66AB2E15" w:rsidR="00F50450" w:rsidRDefault="00F50450" w:rsidP="00BC5410">
      <w:pPr>
        <w:keepNext/>
        <w:keepLines/>
        <w:rPr>
          <w:rFonts w:ascii="Tahoma" w:hAnsi="Tahoma" w:cs="Tahoma"/>
        </w:rPr>
      </w:pPr>
    </w:p>
    <w:p w14:paraId="5013BBB0" w14:textId="0FFB87C7" w:rsidR="00F50450" w:rsidRDefault="00F50450" w:rsidP="00BC5410">
      <w:pPr>
        <w:keepNext/>
        <w:keepLines/>
        <w:rPr>
          <w:rFonts w:ascii="Tahoma" w:hAnsi="Tahoma" w:cs="Tahoma"/>
        </w:rPr>
      </w:pPr>
    </w:p>
    <w:p w14:paraId="3F94914B" w14:textId="4AA328DE" w:rsidR="00F50450" w:rsidRDefault="00F50450" w:rsidP="00BC5410">
      <w:pPr>
        <w:keepNext/>
        <w:keepLines/>
        <w:rPr>
          <w:rFonts w:ascii="Tahoma" w:hAnsi="Tahoma" w:cs="Tahoma"/>
        </w:rPr>
      </w:pPr>
    </w:p>
    <w:p w14:paraId="7063A61C" w14:textId="66BD72E5" w:rsidR="00F50450" w:rsidRDefault="00F50450" w:rsidP="00BC5410">
      <w:pPr>
        <w:keepNext/>
        <w:keepLines/>
        <w:rPr>
          <w:rFonts w:ascii="Tahoma" w:hAnsi="Tahoma" w:cs="Tahoma"/>
        </w:rPr>
      </w:pPr>
    </w:p>
    <w:p w14:paraId="0CEDBACC" w14:textId="67154AF3" w:rsidR="00F50450" w:rsidRDefault="00F50450" w:rsidP="00BC5410">
      <w:pPr>
        <w:keepNext/>
        <w:keepLines/>
        <w:rPr>
          <w:rFonts w:ascii="Tahoma" w:hAnsi="Tahoma" w:cs="Tahoma"/>
        </w:rPr>
      </w:pPr>
    </w:p>
    <w:p w14:paraId="36E93434" w14:textId="4D47504E" w:rsidR="00F50450" w:rsidRDefault="00F50450" w:rsidP="00BC5410">
      <w:pPr>
        <w:keepNext/>
        <w:keepLines/>
        <w:rPr>
          <w:rFonts w:ascii="Tahoma" w:hAnsi="Tahoma" w:cs="Tahoma"/>
        </w:rPr>
      </w:pPr>
    </w:p>
    <w:p w14:paraId="43E0A890" w14:textId="57C4F198" w:rsidR="00F50450" w:rsidRDefault="00F50450" w:rsidP="00BC5410">
      <w:pPr>
        <w:keepNext/>
        <w:keepLines/>
        <w:rPr>
          <w:rFonts w:ascii="Tahoma" w:hAnsi="Tahoma" w:cs="Tahoma"/>
        </w:rPr>
      </w:pPr>
    </w:p>
    <w:p w14:paraId="39754B35" w14:textId="2EC5B8C5" w:rsidR="00F50450" w:rsidRDefault="00F50450" w:rsidP="00BC5410">
      <w:pPr>
        <w:keepNext/>
        <w:keepLines/>
        <w:rPr>
          <w:rFonts w:ascii="Tahoma" w:hAnsi="Tahoma" w:cs="Tahoma"/>
        </w:rPr>
      </w:pPr>
    </w:p>
    <w:p w14:paraId="724E347B" w14:textId="3D40477F" w:rsidR="00F50450" w:rsidRDefault="00F50450" w:rsidP="00BC5410">
      <w:pPr>
        <w:keepNext/>
        <w:keepLines/>
        <w:rPr>
          <w:rFonts w:ascii="Tahoma" w:hAnsi="Tahoma" w:cs="Tahoma"/>
        </w:rPr>
      </w:pPr>
    </w:p>
    <w:p w14:paraId="6603B3DE" w14:textId="37183898" w:rsidR="00F50450" w:rsidRDefault="00F50450" w:rsidP="00BC5410">
      <w:pPr>
        <w:keepNext/>
        <w:keepLines/>
        <w:rPr>
          <w:rFonts w:ascii="Tahoma" w:hAnsi="Tahoma" w:cs="Tahoma"/>
        </w:rPr>
      </w:pPr>
    </w:p>
    <w:p w14:paraId="373FFD1B" w14:textId="2CDDBF24" w:rsidR="00F50450" w:rsidRDefault="00F50450" w:rsidP="00BC5410">
      <w:pPr>
        <w:keepNext/>
        <w:keepLines/>
        <w:rPr>
          <w:rFonts w:ascii="Tahoma" w:hAnsi="Tahoma" w:cs="Tahoma"/>
        </w:rPr>
      </w:pPr>
    </w:p>
    <w:p w14:paraId="51FA82BF" w14:textId="1276BBD8" w:rsidR="00F50450" w:rsidRDefault="00F50450" w:rsidP="00BC5410">
      <w:pPr>
        <w:keepNext/>
        <w:keepLines/>
        <w:rPr>
          <w:rFonts w:ascii="Tahoma" w:hAnsi="Tahoma" w:cs="Tahoma"/>
        </w:rPr>
      </w:pPr>
    </w:p>
    <w:p w14:paraId="70111ADE" w14:textId="5B40A8D6" w:rsidR="00F50450" w:rsidRDefault="00F50450" w:rsidP="00BC5410">
      <w:pPr>
        <w:keepNext/>
        <w:keepLines/>
        <w:rPr>
          <w:rFonts w:ascii="Tahoma" w:hAnsi="Tahoma" w:cs="Tahoma"/>
        </w:rPr>
      </w:pPr>
    </w:p>
    <w:p w14:paraId="5A9A130D" w14:textId="63D9B67B" w:rsidR="00F50450" w:rsidRDefault="00F50450" w:rsidP="00BC5410">
      <w:pPr>
        <w:keepNext/>
        <w:keepLines/>
        <w:rPr>
          <w:rFonts w:ascii="Tahoma" w:hAnsi="Tahoma" w:cs="Tahoma"/>
        </w:rPr>
      </w:pPr>
    </w:p>
    <w:p w14:paraId="323A87F1" w14:textId="0A7DFAAD" w:rsidR="00F50450" w:rsidRDefault="00F50450" w:rsidP="00BC5410">
      <w:pPr>
        <w:keepNext/>
        <w:keepLines/>
        <w:rPr>
          <w:rFonts w:ascii="Tahoma" w:hAnsi="Tahoma" w:cs="Tahoma"/>
        </w:rPr>
      </w:pPr>
    </w:p>
    <w:p w14:paraId="1E067553" w14:textId="78CFA6A6" w:rsidR="00F50450" w:rsidRDefault="00F50450" w:rsidP="00BC5410">
      <w:pPr>
        <w:keepNext/>
        <w:keepLines/>
        <w:rPr>
          <w:rFonts w:ascii="Tahoma" w:hAnsi="Tahoma" w:cs="Tahoma"/>
        </w:rPr>
      </w:pPr>
    </w:p>
    <w:p w14:paraId="513922AB" w14:textId="17F3D769" w:rsidR="00F50450" w:rsidRDefault="00F50450" w:rsidP="00BC5410">
      <w:pPr>
        <w:keepNext/>
        <w:keepLines/>
        <w:rPr>
          <w:rFonts w:ascii="Tahoma" w:hAnsi="Tahoma" w:cs="Tahoma"/>
        </w:rPr>
      </w:pPr>
    </w:p>
    <w:p w14:paraId="009B9018" w14:textId="77777777" w:rsidR="00F50450" w:rsidRDefault="00F50450" w:rsidP="00BC5410">
      <w:pPr>
        <w:keepNext/>
        <w:keepLines/>
        <w:rPr>
          <w:rFonts w:ascii="Tahoma" w:hAnsi="Tahoma" w:cs="Tahoma"/>
        </w:rPr>
      </w:pPr>
    </w:p>
    <w:p w14:paraId="757BCF48" w14:textId="52382713" w:rsidR="00F50450" w:rsidRDefault="00F50450" w:rsidP="00BC5410">
      <w:pPr>
        <w:keepNext/>
        <w:keepLines/>
        <w:rPr>
          <w:rFonts w:ascii="Tahoma" w:hAnsi="Tahoma" w:cs="Tahoma"/>
        </w:rPr>
      </w:pPr>
    </w:p>
    <w:p w14:paraId="4F3FDFB0" w14:textId="49032595" w:rsidR="00F50450" w:rsidRDefault="00F50450" w:rsidP="00BC5410">
      <w:pPr>
        <w:keepNext/>
        <w:keepLines/>
        <w:rPr>
          <w:rFonts w:ascii="Tahoma" w:hAnsi="Tahoma" w:cs="Tahoma"/>
        </w:rPr>
      </w:pPr>
    </w:p>
    <w:p w14:paraId="18C5A869" w14:textId="7C329010" w:rsidR="00F50450" w:rsidRDefault="00F50450" w:rsidP="00BC5410">
      <w:pPr>
        <w:keepNext/>
        <w:keepLines/>
        <w:rPr>
          <w:rFonts w:ascii="Tahoma" w:hAnsi="Tahoma" w:cs="Tahoma"/>
        </w:rPr>
      </w:pPr>
    </w:p>
    <w:p w14:paraId="3ACDBF88" w14:textId="67198736" w:rsidR="00F50450" w:rsidRDefault="00F50450" w:rsidP="00BC5410">
      <w:pPr>
        <w:keepNext/>
        <w:keepLines/>
        <w:rPr>
          <w:rFonts w:ascii="Tahoma" w:hAnsi="Tahoma" w:cs="Tahoma"/>
        </w:rPr>
      </w:pPr>
    </w:p>
    <w:p w14:paraId="5965133C" w14:textId="756FCF86" w:rsidR="00F50450" w:rsidRDefault="00F50450" w:rsidP="00BC5410">
      <w:pPr>
        <w:keepNext/>
        <w:keepLines/>
        <w:rPr>
          <w:rFonts w:ascii="Tahoma" w:hAnsi="Tahoma" w:cs="Tahoma"/>
        </w:rPr>
      </w:pPr>
    </w:p>
    <w:p w14:paraId="5D793D64" w14:textId="6184C084" w:rsidR="00F50450" w:rsidRDefault="00F50450" w:rsidP="00BC5410">
      <w:pPr>
        <w:keepNext/>
        <w:keepLines/>
        <w:rPr>
          <w:rFonts w:ascii="Tahoma" w:hAnsi="Tahoma" w:cs="Tahoma"/>
        </w:rPr>
      </w:pPr>
    </w:p>
    <w:p w14:paraId="3CDA74C0" w14:textId="6BA94922" w:rsidR="00F50450" w:rsidRDefault="00F50450" w:rsidP="00BC5410">
      <w:pPr>
        <w:keepNext/>
        <w:keepLines/>
        <w:rPr>
          <w:rFonts w:ascii="Tahoma" w:hAnsi="Tahoma" w:cs="Tahoma"/>
        </w:rPr>
      </w:pPr>
    </w:p>
    <w:p w14:paraId="586799CE" w14:textId="50B2FF20" w:rsidR="00F50450" w:rsidRDefault="00F50450" w:rsidP="00BC5410">
      <w:pPr>
        <w:keepNext/>
        <w:keepLines/>
        <w:rPr>
          <w:rFonts w:ascii="Tahoma" w:hAnsi="Tahoma" w:cs="Tahoma"/>
        </w:rPr>
      </w:pPr>
    </w:p>
    <w:p w14:paraId="7DF25161" w14:textId="6B16C5EC" w:rsidR="00F50450" w:rsidRDefault="00F50450" w:rsidP="00BC5410">
      <w:pPr>
        <w:keepNext/>
        <w:keepLines/>
        <w:rPr>
          <w:rFonts w:ascii="Tahoma" w:hAnsi="Tahoma" w:cs="Tahoma"/>
        </w:rPr>
      </w:pPr>
    </w:p>
    <w:p w14:paraId="63B3DFA6" w14:textId="58A2E6D0" w:rsidR="00F50450" w:rsidRDefault="00F50450" w:rsidP="00BC5410">
      <w:pPr>
        <w:keepNext/>
        <w:keepLines/>
        <w:rPr>
          <w:rFonts w:ascii="Tahoma" w:hAnsi="Tahoma" w:cs="Tahoma"/>
        </w:rPr>
      </w:pPr>
    </w:p>
    <w:p w14:paraId="7C7DA18F" w14:textId="2108AAE2" w:rsidR="00F50450" w:rsidRDefault="00F50450" w:rsidP="00BC5410">
      <w:pPr>
        <w:keepNext/>
        <w:keepLines/>
        <w:rPr>
          <w:rFonts w:ascii="Tahoma" w:hAnsi="Tahoma" w:cs="Tahoma"/>
        </w:rPr>
      </w:pPr>
    </w:p>
    <w:p w14:paraId="6490614A" w14:textId="3CD3D299" w:rsidR="00F50450" w:rsidRDefault="00F50450" w:rsidP="00BC5410">
      <w:pPr>
        <w:keepNext/>
        <w:keepLines/>
        <w:rPr>
          <w:rFonts w:ascii="Tahoma" w:hAnsi="Tahoma" w:cs="Tahoma"/>
        </w:rPr>
      </w:pPr>
    </w:p>
    <w:p w14:paraId="25430B21" w14:textId="4D12A1AD" w:rsidR="00F50450" w:rsidRDefault="00F50450" w:rsidP="00BC5410">
      <w:pPr>
        <w:keepNext/>
        <w:keepLines/>
        <w:rPr>
          <w:rFonts w:ascii="Tahoma" w:hAnsi="Tahoma" w:cs="Tahoma"/>
        </w:rPr>
      </w:pPr>
    </w:p>
    <w:p w14:paraId="5ED150DF" w14:textId="7BAC31B9" w:rsidR="00F50450" w:rsidRDefault="00F50450" w:rsidP="00BC5410">
      <w:pPr>
        <w:keepNext/>
        <w:keepLines/>
        <w:rPr>
          <w:rFonts w:ascii="Tahoma" w:hAnsi="Tahoma" w:cs="Tahoma"/>
        </w:rPr>
      </w:pPr>
    </w:p>
    <w:p w14:paraId="17FC7255" w14:textId="460B5733" w:rsidR="00F50450" w:rsidRDefault="00F50450" w:rsidP="00BC5410">
      <w:pPr>
        <w:keepNext/>
        <w:keepLines/>
        <w:rPr>
          <w:rFonts w:ascii="Tahoma" w:hAnsi="Tahoma" w:cs="Tahoma"/>
        </w:rPr>
      </w:pPr>
    </w:p>
    <w:p w14:paraId="3C1D22CF" w14:textId="2E99A3FC" w:rsidR="00F50450" w:rsidRDefault="00F50450" w:rsidP="00BC5410">
      <w:pPr>
        <w:keepNext/>
        <w:keepLines/>
        <w:rPr>
          <w:rFonts w:ascii="Tahoma" w:hAnsi="Tahoma" w:cs="Tahoma"/>
        </w:rPr>
      </w:pPr>
    </w:p>
    <w:p w14:paraId="5734D6EF" w14:textId="71DE606D" w:rsidR="00F50450" w:rsidRDefault="00F50450" w:rsidP="00BC5410">
      <w:pPr>
        <w:keepNext/>
        <w:keepLines/>
        <w:rPr>
          <w:rFonts w:ascii="Tahoma" w:hAnsi="Tahoma" w:cs="Tahoma"/>
        </w:rPr>
      </w:pPr>
    </w:p>
    <w:p w14:paraId="7B262311" w14:textId="41AE67AD" w:rsidR="00F50450" w:rsidRDefault="00F50450" w:rsidP="00BC5410">
      <w:pPr>
        <w:keepNext/>
        <w:keepLines/>
        <w:rPr>
          <w:rFonts w:ascii="Tahoma" w:hAnsi="Tahoma" w:cs="Tahoma"/>
        </w:rPr>
      </w:pPr>
    </w:p>
    <w:p w14:paraId="5ACC2968" w14:textId="61BE4A93" w:rsidR="00F50450" w:rsidRDefault="00F50450" w:rsidP="00BC5410">
      <w:pPr>
        <w:keepNext/>
        <w:keepLines/>
        <w:rPr>
          <w:rFonts w:ascii="Tahoma" w:hAnsi="Tahoma" w:cs="Tahoma"/>
        </w:rPr>
      </w:pPr>
    </w:p>
    <w:p w14:paraId="5C3FE136" w14:textId="6F4BCCEA" w:rsidR="00F50450" w:rsidRDefault="00F50450" w:rsidP="00BC5410">
      <w:pPr>
        <w:keepNext/>
        <w:keepLine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00" w:firstRow="0" w:lastRow="0" w:firstColumn="0" w:lastColumn="0" w:noHBand="0" w:noVBand="0"/>
      </w:tblPr>
      <w:tblGrid>
        <w:gridCol w:w="4870"/>
        <w:gridCol w:w="4385"/>
      </w:tblGrid>
      <w:tr w:rsidR="00F54A22" w:rsidRPr="00026AB7" w14:paraId="30726859" w14:textId="77777777" w:rsidTr="001C7CED">
        <w:tc>
          <w:tcPr>
            <w:tcW w:w="4870" w:type="dxa"/>
          </w:tcPr>
          <w:p w14:paraId="358909CB" w14:textId="77777777" w:rsidR="00F54A22" w:rsidRPr="00026AB7" w:rsidRDefault="00F54A22" w:rsidP="00BC5410">
            <w:pPr>
              <w:keepNext/>
              <w:keepLines/>
              <w:rPr>
                <w:rFonts w:ascii="Tahoma" w:hAnsi="Tahoma" w:cs="Tahoma"/>
                <w:b/>
                <w:sz w:val="28"/>
              </w:rPr>
            </w:pPr>
            <w:bookmarkStart w:id="15" w:name="_Toc195463163"/>
            <w:bookmarkStart w:id="16" w:name="_Toc195463330"/>
            <w:bookmarkStart w:id="17" w:name="_Toc195463520"/>
            <w:bookmarkStart w:id="18" w:name="_Toc195463790"/>
            <w:bookmarkStart w:id="19" w:name="_Toc195464025"/>
            <w:bookmarkStart w:id="20" w:name="_Toc195464133"/>
            <w:bookmarkStart w:id="21" w:name="_Toc195464228"/>
            <w:bookmarkStart w:id="22" w:name="_Toc195464295"/>
            <w:bookmarkStart w:id="23" w:name="_Toc195464336"/>
            <w:bookmarkStart w:id="24" w:name="_Toc195464361"/>
            <w:bookmarkStart w:id="25" w:name="_Toc195464396"/>
            <w:bookmarkStart w:id="26" w:name="_Toc195464437"/>
            <w:bookmarkStart w:id="27" w:name="_Toc195464564"/>
            <w:bookmarkStart w:id="28" w:name="_Toc195464644"/>
            <w:bookmarkStart w:id="29" w:name="_Toc195464656"/>
            <w:bookmarkStart w:id="30" w:name="_Toc195464677"/>
            <w:r w:rsidRPr="00026AB7">
              <w:rPr>
                <w:rFonts w:ascii="Tahoma" w:hAnsi="Tahoma" w:cs="Tahoma"/>
                <w:b/>
                <w:sz w:val="28"/>
              </w:rPr>
              <w:t>POŠILJATELJ (ponudnik):</w:t>
            </w:r>
          </w:p>
          <w:p w14:paraId="65498A70" w14:textId="77777777" w:rsidR="00F54A22" w:rsidRPr="00026AB7" w:rsidRDefault="00F54A22" w:rsidP="00BC5410">
            <w:pPr>
              <w:keepNext/>
              <w:keepLines/>
              <w:rPr>
                <w:rFonts w:ascii="Tahoma" w:hAnsi="Tahoma" w:cs="Tahoma"/>
                <w:b/>
                <w:sz w:val="28"/>
              </w:rPr>
            </w:pPr>
          </w:p>
          <w:p w14:paraId="5150C56D" w14:textId="77777777" w:rsidR="00F54A22" w:rsidRPr="00026AB7" w:rsidRDefault="00F54A22" w:rsidP="00BC5410">
            <w:pPr>
              <w:keepNext/>
              <w:keepLines/>
              <w:rPr>
                <w:rFonts w:ascii="Tahoma" w:hAnsi="Tahoma" w:cs="Tahoma"/>
                <w:b/>
                <w:sz w:val="28"/>
              </w:rPr>
            </w:pPr>
          </w:p>
          <w:p w14:paraId="22B2BF2A" w14:textId="77777777" w:rsidR="00F54A22" w:rsidRPr="00026AB7" w:rsidRDefault="00F54A22" w:rsidP="00BC5410">
            <w:pPr>
              <w:keepNext/>
              <w:keepLines/>
              <w:rPr>
                <w:rFonts w:ascii="Tahoma" w:hAnsi="Tahoma" w:cs="Tahoma"/>
                <w:b/>
                <w:sz w:val="28"/>
              </w:rPr>
            </w:pPr>
          </w:p>
          <w:p w14:paraId="3E5C7C8F" w14:textId="77777777" w:rsidR="00F54A22" w:rsidRPr="00026AB7" w:rsidRDefault="00F54A22" w:rsidP="00BC5410">
            <w:pPr>
              <w:keepNext/>
              <w:keepLines/>
              <w:rPr>
                <w:rFonts w:ascii="Tahoma" w:hAnsi="Tahoma" w:cs="Tahoma"/>
                <w:b/>
                <w:sz w:val="28"/>
              </w:rPr>
            </w:pPr>
          </w:p>
          <w:p w14:paraId="7D234CAB" w14:textId="77777777" w:rsidR="00F54A22" w:rsidRPr="00026AB7" w:rsidRDefault="00F54A22" w:rsidP="00BC5410">
            <w:pPr>
              <w:keepNext/>
              <w:keepLines/>
              <w:rPr>
                <w:rFonts w:ascii="Tahoma" w:hAnsi="Tahoma" w:cs="Tahoma"/>
                <w:b/>
                <w:sz w:val="28"/>
              </w:rPr>
            </w:pPr>
          </w:p>
          <w:p w14:paraId="4E412A57" w14:textId="77777777" w:rsidR="00F54A22" w:rsidRPr="00026AB7" w:rsidRDefault="00F54A22" w:rsidP="00BC5410">
            <w:pPr>
              <w:keepNext/>
              <w:keepLines/>
              <w:rPr>
                <w:rFonts w:ascii="Tahoma" w:hAnsi="Tahoma" w:cs="Tahoma"/>
                <w:b/>
                <w:sz w:val="28"/>
              </w:rPr>
            </w:pPr>
          </w:p>
          <w:p w14:paraId="35022CF0" w14:textId="77777777" w:rsidR="00F54A22" w:rsidRPr="00026AB7" w:rsidRDefault="00F54A22" w:rsidP="00BC5410">
            <w:pPr>
              <w:keepNext/>
              <w:keepLines/>
              <w:rPr>
                <w:rFonts w:ascii="Tahoma" w:hAnsi="Tahoma" w:cs="Tahoma"/>
                <w:b/>
                <w:sz w:val="28"/>
              </w:rPr>
            </w:pPr>
          </w:p>
        </w:tc>
        <w:tc>
          <w:tcPr>
            <w:tcW w:w="4385" w:type="dxa"/>
          </w:tcPr>
          <w:p w14:paraId="2F82CB28" w14:textId="77777777" w:rsidR="00F54A22" w:rsidRPr="00026AB7" w:rsidRDefault="00F54A22" w:rsidP="00BC5410">
            <w:pPr>
              <w:keepNext/>
              <w:keepLines/>
              <w:rPr>
                <w:rFonts w:ascii="Tahoma" w:hAnsi="Tahoma" w:cs="Tahoma"/>
                <w:b/>
                <w:sz w:val="28"/>
              </w:rPr>
            </w:pPr>
            <w:r w:rsidRPr="00026AB7">
              <w:rPr>
                <w:rFonts w:ascii="Tahoma" w:hAnsi="Tahoma" w:cs="Tahoma"/>
                <w:b/>
                <w:sz w:val="28"/>
              </w:rPr>
              <w:t>PREJEM PONUDBE:</w:t>
            </w:r>
          </w:p>
          <w:p w14:paraId="47B87A73" w14:textId="77777777" w:rsidR="00F54A22" w:rsidRPr="00026AB7" w:rsidRDefault="00F54A22" w:rsidP="00BC5410">
            <w:pPr>
              <w:keepNext/>
              <w:keepLines/>
              <w:rPr>
                <w:rFonts w:ascii="Tahoma" w:hAnsi="Tahoma" w:cs="Tahoma"/>
                <w:b/>
                <w:sz w:val="28"/>
              </w:rPr>
            </w:pPr>
          </w:p>
          <w:p w14:paraId="0B3E5B1B" w14:textId="77777777" w:rsidR="00F54A22" w:rsidRPr="00026AB7" w:rsidRDefault="00F54A22" w:rsidP="00BC5410">
            <w:pPr>
              <w:keepNext/>
              <w:keepLines/>
              <w:rPr>
                <w:rFonts w:ascii="Tahoma" w:hAnsi="Tahoma" w:cs="Tahoma"/>
                <w:b/>
                <w:smallCaps/>
                <w:sz w:val="28"/>
              </w:rPr>
            </w:pPr>
            <w:r w:rsidRPr="00026AB7">
              <w:rPr>
                <w:rFonts w:ascii="Tahoma" w:hAnsi="Tahoma" w:cs="Tahoma"/>
                <w:b/>
                <w:smallCaps/>
                <w:sz w:val="28"/>
              </w:rPr>
              <w:t>osebno                             po pošti</w:t>
            </w:r>
          </w:p>
          <w:p w14:paraId="7239DFAA" w14:textId="77777777" w:rsidR="00F54A22" w:rsidRPr="00026AB7" w:rsidRDefault="00F54A22" w:rsidP="00BC5410">
            <w:pPr>
              <w:keepNext/>
              <w:keepLines/>
              <w:rPr>
                <w:rFonts w:ascii="Tahoma" w:hAnsi="Tahoma" w:cs="Tahoma"/>
                <w:b/>
                <w:sz w:val="28"/>
              </w:rPr>
            </w:pPr>
          </w:p>
          <w:p w14:paraId="31467A30" w14:textId="77777777" w:rsidR="00F54A22" w:rsidRPr="00026AB7" w:rsidRDefault="00F54A22" w:rsidP="00BC5410">
            <w:pPr>
              <w:keepNext/>
              <w:keepLines/>
              <w:rPr>
                <w:rFonts w:ascii="Tahoma" w:hAnsi="Tahoma" w:cs="Tahoma"/>
                <w:sz w:val="28"/>
              </w:rPr>
            </w:pPr>
            <w:r w:rsidRPr="00026AB7">
              <w:rPr>
                <w:rFonts w:ascii="Tahoma" w:hAnsi="Tahoma" w:cs="Tahoma"/>
                <w:sz w:val="28"/>
              </w:rPr>
              <w:t>Datum:</w:t>
            </w:r>
          </w:p>
          <w:p w14:paraId="77CA5FF9" w14:textId="77777777" w:rsidR="00F54A22" w:rsidRPr="00026AB7" w:rsidRDefault="00F54A22" w:rsidP="00BC5410">
            <w:pPr>
              <w:keepNext/>
              <w:keepLines/>
              <w:rPr>
                <w:rFonts w:ascii="Tahoma" w:hAnsi="Tahoma" w:cs="Tahoma"/>
                <w:sz w:val="28"/>
              </w:rPr>
            </w:pPr>
          </w:p>
          <w:p w14:paraId="29D0B9D0" w14:textId="77777777" w:rsidR="00F54A22" w:rsidRPr="00026AB7" w:rsidRDefault="00F54A22" w:rsidP="00BC5410">
            <w:pPr>
              <w:keepNext/>
              <w:keepLines/>
              <w:rPr>
                <w:rFonts w:ascii="Tahoma" w:hAnsi="Tahoma" w:cs="Tahoma"/>
                <w:sz w:val="28"/>
              </w:rPr>
            </w:pPr>
            <w:r w:rsidRPr="00026AB7">
              <w:rPr>
                <w:rFonts w:ascii="Tahoma" w:hAnsi="Tahoma" w:cs="Tahoma"/>
                <w:sz w:val="28"/>
              </w:rPr>
              <w:t>Ura:</w:t>
            </w:r>
          </w:p>
          <w:p w14:paraId="477518D5" w14:textId="77777777" w:rsidR="00F54A22" w:rsidRPr="00026AB7" w:rsidRDefault="00F54A22" w:rsidP="00BC5410">
            <w:pPr>
              <w:keepNext/>
              <w:keepLines/>
              <w:rPr>
                <w:rFonts w:ascii="Tahoma" w:hAnsi="Tahoma" w:cs="Tahoma"/>
                <w:sz w:val="28"/>
              </w:rPr>
            </w:pPr>
          </w:p>
          <w:p w14:paraId="72468D06" w14:textId="77777777" w:rsidR="00F54A22" w:rsidRPr="00026AB7" w:rsidRDefault="00F54A22" w:rsidP="00BC5410">
            <w:pPr>
              <w:keepNext/>
              <w:keepLines/>
              <w:rPr>
                <w:rFonts w:ascii="Tahoma" w:hAnsi="Tahoma" w:cs="Tahoma"/>
                <w:sz w:val="28"/>
              </w:rPr>
            </w:pPr>
            <w:r w:rsidRPr="00026AB7">
              <w:rPr>
                <w:rFonts w:ascii="Tahoma" w:hAnsi="Tahoma" w:cs="Tahoma"/>
                <w:sz w:val="28"/>
              </w:rPr>
              <w:t>Številka:</w:t>
            </w:r>
          </w:p>
          <w:p w14:paraId="179D23BB" w14:textId="77777777" w:rsidR="00F54A22" w:rsidRPr="00026AB7" w:rsidRDefault="00F54A22" w:rsidP="00BC5410">
            <w:pPr>
              <w:keepNext/>
              <w:keepLines/>
              <w:rPr>
                <w:rFonts w:ascii="Tahoma" w:hAnsi="Tahoma" w:cs="Tahoma"/>
                <w:sz w:val="28"/>
              </w:rPr>
            </w:pPr>
          </w:p>
          <w:p w14:paraId="02707CDA" w14:textId="77777777" w:rsidR="00F54A22" w:rsidRPr="00026AB7" w:rsidRDefault="00F54A22" w:rsidP="00BC5410">
            <w:pPr>
              <w:keepNext/>
              <w:keepLines/>
              <w:rPr>
                <w:rFonts w:ascii="Tahoma" w:hAnsi="Tahoma" w:cs="Tahoma"/>
                <w:b/>
                <w:sz w:val="28"/>
              </w:rPr>
            </w:pPr>
            <w:r w:rsidRPr="00026AB7">
              <w:rPr>
                <w:rFonts w:ascii="Tahoma" w:hAnsi="Tahoma" w:cs="Tahoma"/>
                <w:sz w:val="28"/>
              </w:rPr>
              <w:t>Zaporedna številka:</w:t>
            </w:r>
          </w:p>
        </w:tc>
      </w:t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tbl>
    <w:p w14:paraId="3019FE2B" w14:textId="77777777" w:rsidR="00F54A22" w:rsidRPr="00026AB7" w:rsidRDefault="00F54A22" w:rsidP="00BC5410">
      <w:pPr>
        <w:keepNext/>
        <w:keepLines/>
        <w:rPr>
          <w:rFonts w:ascii="Tahoma" w:hAnsi="Tahoma" w:cs="Tahoma"/>
        </w:rPr>
      </w:pPr>
    </w:p>
    <w:p w14:paraId="70388E4F" w14:textId="77777777" w:rsidR="00F54A22" w:rsidRPr="00026AB7" w:rsidRDefault="00F54A22" w:rsidP="00BC5410">
      <w:pPr>
        <w:keepNext/>
        <w:keepLines/>
        <w:jc w:val="both"/>
        <w:rPr>
          <w:rFonts w:ascii="Tahoma" w:hAnsi="Tahoma" w:cs="Tahoma"/>
          <w:i/>
          <w:sz w:val="22"/>
        </w:rPr>
      </w:pPr>
    </w:p>
    <w:p w14:paraId="44B872F9" w14:textId="77777777" w:rsidR="00F54A22" w:rsidRPr="00026AB7" w:rsidRDefault="00F54A22" w:rsidP="00BC5410">
      <w:pPr>
        <w:keepNext/>
        <w:keepLines/>
        <w:jc w:val="both"/>
        <w:rPr>
          <w:rFonts w:ascii="Tahoma" w:hAnsi="Tahoma" w:cs="Tahoma"/>
          <w:i/>
          <w:sz w:val="22"/>
        </w:rPr>
      </w:pPr>
    </w:p>
    <w:p w14:paraId="731F811D" w14:textId="77777777" w:rsidR="00F54A22" w:rsidRPr="00026AB7" w:rsidRDefault="00F54A22" w:rsidP="00BC5410">
      <w:pPr>
        <w:keepNext/>
        <w:keepLines/>
        <w:jc w:val="both"/>
        <w:rPr>
          <w:rFonts w:ascii="Tahoma" w:hAnsi="Tahoma" w:cs="Tahoma"/>
          <w:i/>
          <w:sz w:val="22"/>
        </w:rPr>
      </w:pPr>
    </w:p>
    <w:p w14:paraId="1AA91A64" w14:textId="77777777" w:rsidR="00F54A22" w:rsidRPr="00026AB7" w:rsidRDefault="00F54A22" w:rsidP="00BC5410">
      <w:pPr>
        <w:keepNext/>
        <w:keepLines/>
        <w:jc w:val="both"/>
        <w:rPr>
          <w:rFonts w:ascii="Tahoma" w:hAnsi="Tahoma" w:cs="Tahoma"/>
          <w:i/>
          <w:sz w:val="22"/>
        </w:rPr>
      </w:pPr>
      <w:r w:rsidRPr="00026AB7">
        <w:rPr>
          <w:noProof/>
        </w:rPr>
        <mc:AlternateContent>
          <mc:Choice Requires="wps">
            <w:drawing>
              <wp:inline distT="0" distB="0" distL="0" distR="0" wp14:anchorId="2309073D" wp14:editId="2C676EED">
                <wp:extent cx="5732145" cy="1920240"/>
                <wp:effectExtent l="0" t="0" r="20955" b="22860"/>
                <wp:docPr id="5" name="Polje z besedilom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145" cy="1920240"/>
                        </a:xfrm>
                        <a:prstGeom prst="rect">
                          <a:avLst/>
                        </a:prstGeom>
                        <a:solidFill>
                          <a:srgbClr val="FFFFFF"/>
                        </a:solidFill>
                        <a:ln w="9525">
                          <a:solidFill>
                            <a:srgbClr val="000000"/>
                          </a:solidFill>
                          <a:miter lim="800000"/>
                          <a:headEnd/>
                          <a:tailEnd/>
                        </a:ln>
                      </wps:spPr>
                      <wps:txbx>
                        <w:txbxContent>
                          <w:p w14:paraId="65D9D384" w14:textId="77777777" w:rsidR="007B4D4F" w:rsidRDefault="007B4D4F" w:rsidP="00F54A22">
                            <w:pPr>
                              <w:rPr>
                                <w:rFonts w:ascii="Trebuchet MS" w:hAnsi="Trebuchet MS"/>
                                <w:b/>
                                <w:sz w:val="28"/>
                              </w:rPr>
                            </w:pPr>
                            <w:r>
                              <w:rPr>
                                <w:rFonts w:ascii="Trebuchet MS" w:hAnsi="Trebuchet MS"/>
                                <w:b/>
                                <w:sz w:val="28"/>
                              </w:rPr>
                              <w:t>PREJEMNIK:</w:t>
                            </w:r>
                          </w:p>
                          <w:p w14:paraId="70946304" w14:textId="77777777" w:rsidR="007B4D4F" w:rsidRDefault="007B4D4F" w:rsidP="00F54A22">
                            <w:pPr>
                              <w:rPr>
                                <w:rFonts w:ascii="Trebuchet MS" w:hAnsi="Trebuchet MS"/>
                                <w:sz w:val="28"/>
                              </w:rPr>
                            </w:pPr>
                          </w:p>
                          <w:p w14:paraId="07A77828" w14:textId="77777777" w:rsidR="007B4D4F" w:rsidRDefault="007B4D4F" w:rsidP="00F54A22">
                            <w:pPr>
                              <w:jc w:val="center"/>
                              <w:rPr>
                                <w:rFonts w:ascii="Microsoft Sans Serif" w:hAnsi="Microsoft Sans Serif"/>
                                <w:b/>
                                <w:sz w:val="28"/>
                              </w:rPr>
                            </w:pPr>
                            <w:r>
                              <w:rPr>
                                <w:rFonts w:ascii="Microsoft Sans Serif" w:hAnsi="Microsoft Sans Serif"/>
                                <w:b/>
                                <w:sz w:val="28"/>
                              </w:rPr>
                              <w:t xml:space="preserve">JAVNI HOLDING Ljubljana, </w:t>
                            </w:r>
                            <w:proofErr w:type="spellStart"/>
                            <w:r>
                              <w:rPr>
                                <w:rFonts w:ascii="Microsoft Sans Serif" w:hAnsi="Microsoft Sans Serif"/>
                                <w:b/>
                                <w:sz w:val="28"/>
                              </w:rPr>
                              <w:t>d.o.o</w:t>
                            </w:r>
                            <w:proofErr w:type="spellEnd"/>
                            <w:r>
                              <w:rPr>
                                <w:rFonts w:ascii="Microsoft Sans Serif" w:hAnsi="Microsoft Sans Serif"/>
                                <w:b/>
                                <w:sz w:val="28"/>
                              </w:rPr>
                              <w:t>.</w:t>
                            </w:r>
                          </w:p>
                          <w:p w14:paraId="3EB958FE" w14:textId="77777777" w:rsidR="007B4D4F" w:rsidRDefault="007B4D4F" w:rsidP="00F54A22">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6797E688" w14:textId="77777777" w:rsidR="007B4D4F" w:rsidRDefault="007B4D4F" w:rsidP="00F54A22">
                            <w:pPr>
                              <w:jc w:val="center"/>
                              <w:rPr>
                                <w:rFonts w:ascii="Trebuchet MS" w:hAnsi="Trebuchet MS"/>
                                <w:b/>
                                <w:sz w:val="28"/>
                              </w:rPr>
                            </w:pPr>
                          </w:p>
                          <w:p w14:paraId="4973DC94" w14:textId="77777777" w:rsidR="007B4D4F" w:rsidRDefault="007B4D4F" w:rsidP="00F54A22">
                            <w:pPr>
                              <w:jc w:val="center"/>
                              <w:rPr>
                                <w:rFonts w:ascii="Tahoma" w:hAnsi="Tahoma"/>
                                <w:b/>
                                <w:sz w:val="28"/>
                              </w:rPr>
                            </w:pPr>
                            <w:r>
                              <w:rPr>
                                <w:rFonts w:ascii="Trebuchet MS" w:hAnsi="Trebuchet MS"/>
                                <w:b/>
                                <w:sz w:val="28"/>
                              </w:rPr>
                              <w:t>1000 LJUBLJANA</w:t>
                            </w:r>
                          </w:p>
                        </w:txbxContent>
                      </wps:txbx>
                      <wps:bodyPr rot="0" vert="horz" wrap="square" lIns="91440" tIns="45720" rIns="91440" bIns="45720" anchor="t" anchorCtr="0" upright="1">
                        <a:noAutofit/>
                      </wps:bodyPr>
                    </wps:wsp>
                  </a:graphicData>
                </a:graphic>
              </wp:inline>
            </w:drawing>
          </mc:Choice>
          <mc:Fallback>
            <w:pict>
              <v:shapetype w14:anchorId="2309073D" id="_x0000_t202" coordsize="21600,21600" o:spt="202" path="m,l,21600r21600,l21600,xe">
                <v:stroke joinstyle="miter"/>
                <v:path gradientshapeok="t" o:connecttype="rect"/>
              </v:shapetype>
              <v:shape id="Polje z besedilom 5" o:spid="_x0000_s1026" type="#_x0000_t202" style="width:451.35pt;height:15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">
                <v:textbox>
                  <w:txbxContent>
                    <w:p w14:paraId="65D9D384" w14:textId="77777777" w:rsidR="007B4D4F" w:rsidRDefault="007B4D4F" w:rsidP="00F54A22">
                      <w:pPr>
                        <w:rPr>
                          <w:rFonts w:ascii="Trebuchet MS" w:hAnsi="Trebuchet MS"/>
                          <w:b/>
                          <w:sz w:val="28"/>
                        </w:rPr>
                      </w:pPr>
                      <w:r>
                        <w:rPr>
                          <w:rFonts w:ascii="Trebuchet MS" w:hAnsi="Trebuchet MS"/>
                          <w:b/>
                          <w:sz w:val="28"/>
                        </w:rPr>
                        <w:t>PREJEMNIK:</w:t>
                      </w:r>
                    </w:p>
                    <w:p w14:paraId="70946304" w14:textId="77777777" w:rsidR="007B4D4F" w:rsidRDefault="007B4D4F" w:rsidP="00F54A22">
                      <w:pPr>
                        <w:rPr>
                          <w:rFonts w:ascii="Trebuchet MS" w:hAnsi="Trebuchet MS"/>
                          <w:sz w:val="28"/>
                        </w:rPr>
                      </w:pPr>
                    </w:p>
                    <w:p w14:paraId="07A77828" w14:textId="77777777" w:rsidR="007B4D4F" w:rsidRDefault="007B4D4F" w:rsidP="00F54A22">
                      <w:pPr>
                        <w:jc w:val="center"/>
                        <w:rPr>
                          <w:rFonts w:ascii="Microsoft Sans Serif" w:hAnsi="Microsoft Sans Serif"/>
                          <w:b/>
                          <w:sz w:val="28"/>
                        </w:rPr>
                      </w:pPr>
                      <w:r>
                        <w:rPr>
                          <w:rFonts w:ascii="Microsoft Sans Serif" w:hAnsi="Microsoft Sans Serif"/>
                          <w:b/>
                          <w:sz w:val="28"/>
                        </w:rPr>
                        <w:t xml:space="preserve">JAVNI HOLDING Ljubljana, </w:t>
                      </w:r>
                      <w:proofErr w:type="spellStart"/>
                      <w:r>
                        <w:rPr>
                          <w:rFonts w:ascii="Microsoft Sans Serif" w:hAnsi="Microsoft Sans Serif"/>
                          <w:b/>
                          <w:sz w:val="28"/>
                        </w:rPr>
                        <w:t>d.o.o</w:t>
                      </w:r>
                      <w:proofErr w:type="spellEnd"/>
                      <w:r>
                        <w:rPr>
                          <w:rFonts w:ascii="Microsoft Sans Serif" w:hAnsi="Microsoft Sans Serif"/>
                          <w:b/>
                          <w:sz w:val="28"/>
                        </w:rPr>
                        <w:t>.</w:t>
                      </w:r>
                    </w:p>
                    <w:p w14:paraId="3EB958FE" w14:textId="77777777" w:rsidR="007B4D4F" w:rsidRDefault="007B4D4F" w:rsidP="00F54A22">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6797E688" w14:textId="77777777" w:rsidR="007B4D4F" w:rsidRDefault="007B4D4F" w:rsidP="00F54A22">
                      <w:pPr>
                        <w:jc w:val="center"/>
                        <w:rPr>
                          <w:rFonts w:ascii="Trebuchet MS" w:hAnsi="Trebuchet MS"/>
                          <w:b/>
                          <w:sz w:val="28"/>
                        </w:rPr>
                      </w:pPr>
                    </w:p>
                    <w:p w14:paraId="4973DC94" w14:textId="77777777" w:rsidR="007B4D4F" w:rsidRDefault="007B4D4F" w:rsidP="00F54A22">
                      <w:pPr>
                        <w:jc w:val="center"/>
                        <w:rPr>
                          <w:rFonts w:ascii="Tahoma" w:hAnsi="Tahoma"/>
                          <w:b/>
                          <w:sz w:val="28"/>
                        </w:rPr>
                      </w:pPr>
                      <w:r>
                        <w:rPr>
                          <w:rFonts w:ascii="Trebuchet MS" w:hAnsi="Trebuchet MS"/>
                          <w:b/>
                          <w:sz w:val="28"/>
                        </w:rPr>
                        <w:t>1000 LJUBLJANA</w:t>
                      </w:r>
                    </w:p>
                  </w:txbxContent>
                </v:textbox>
                <w10:anchorlock/>
              </v:shape>
            </w:pict>
          </mc:Fallback>
        </mc:AlternateContent>
      </w:r>
    </w:p>
    <w:p w14:paraId="646634AF" w14:textId="77777777" w:rsidR="00F54A22" w:rsidRPr="00026AB7" w:rsidRDefault="00F54A22" w:rsidP="00BC5410">
      <w:pPr>
        <w:keepNext/>
        <w:keepLines/>
        <w:jc w:val="both"/>
        <w:rPr>
          <w:rFonts w:ascii="Tahoma" w:hAnsi="Tahoma" w:cs="Tahoma"/>
          <w:i/>
          <w:sz w:val="22"/>
        </w:rPr>
      </w:pPr>
    </w:p>
    <w:p w14:paraId="40000CEB" w14:textId="77777777" w:rsidR="00F54A22" w:rsidRPr="00026AB7" w:rsidRDefault="00F54A22" w:rsidP="00BC5410">
      <w:pPr>
        <w:keepNext/>
        <w:keepLines/>
        <w:jc w:val="both"/>
        <w:rPr>
          <w:rFonts w:ascii="Tahoma" w:hAnsi="Tahoma" w:cs="Tahoma"/>
        </w:rPr>
      </w:pPr>
    </w:p>
    <w:p w14:paraId="5CFC6A10" w14:textId="77777777" w:rsidR="00F54A22" w:rsidRPr="00026AB7" w:rsidRDefault="00F54A22" w:rsidP="00BC5410">
      <w:pPr>
        <w:keepNext/>
        <w:keepLines/>
        <w:ind w:right="-2"/>
        <w:jc w:val="center"/>
        <w:rPr>
          <w:rFonts w:ascii="Tahoma" w:hAnsi="Tahoma" w:cs="Tahoma"/>
          <w:b/>
          <w:sz w:val="26"/>
          <w:szCs w:val="26"/>
        </w:rPr>
      </w:pPr>
      <w:r w:rsidRPr="00026AB7">
        <w:rPr>
          <w:rFonts w:ascii="Tahoma" w:hAnsi="Tahoma" w:cs="Tahoma"/>
          <w:b/>
          <w:sz w:val="26"/>
          <w:szCs w:val="26"/>
        </w:rPr>
        <w:t xml:space="preserve">NE ODPIRAJ – </w:t>
      </w:r>
    </w:p>
    <w:p w14:paraId="5A7DC7B8" w14:textId="139850C6" w:rsidR="00F54A22" w:rsidRDefault="00F54A22" w:rsidP="00BC5410">
      <w:pPr>
        <w:keepNext/>
        <w:keepLines/>
        <w:ind w:right="-2"/>
        <w:jc w:val="center"/>
        <w:rPr>
          <w:rFonts w:ascii="Tahoma" w:hAnsi="Tahoma" w:cs="Tahoma"/>
          <w:b/>
          <w:sz w:val="26"/>
          <w:szCs w:val="26"/>
        </w:rPr>
      </w:pPr>
      <w:r w:rsidRPr="00026AB7">
        <w:rPr>
          <w:rFonts w:ascii="Tahoma" w:hAnsi="Tahoma" w:cs="Tahoma"/>
          <w:b/>
          <w:sz w:val="26"/>
          <w:szCs w:val="26"/>
        </w:rPr>
        <w:t>FINANČNO ZAVAROVANJE ZA RESNOST PONUDBE:</w:t>
      </w:r>
    </w:p>
    <w:p w14:paraId="2663CADE" w14:textId="77777777" w:rsidR="001C7CED" w:rsidRPr="00026AB7" w:rsidRDefault="001C7CED" w:rsidP="00BC5410">
      <w:pPr>
        <w:keepNext/>
        <w:keepLines/>
        <w:ind w:right="-2"/>
        <w:jc w:val="center"/>
        <w:rPr>
          <w:rFonts w:ascii="Tahoma" w:hAnsi="Tahoma" w:cs="Tahoma"/>
          <w:b/>
          <w:sz w:val="24"/>
        </w:rPr>
      </w:pPr>
    </w:p>
    <w:p w14:paraId="5D6A6523" w14:textId="39BED58A" w:rsidR="00F54A22" w:rsidRPr="00026AB7" w:rsidRDefault="001C7CED" w:rsidP="00BC5410">
      <w:pPr>
        <w:keepNext/>
        <w:keepLines/>
        <w:jc w:val="both"/>
        <w:rPr>
          <w:rFonts w:ascii="Tahoma" w:hAnsi="Tahoma" w:cs="Tahoma"/>
          <w:i/>
          <w:sz w:val="22"/>
        </w:rPr>
      </w:pPr>
      <w:r>
        <w:rPr>
          <w:rFonts w:ascii="Tahoma" w:hAnsi="Tahoma" w:cs="Tahoma"/>
          <w:b/>
          <w:color w:val="000000" w:themeColor="text1"/>
        </w:rPr>
        <w:t>VKS-</w:t>
      </w:r>
      <w:r w:rsidR="00F50450">
        <w:rPr>
          <w:rFonts w:ascii="Tahoma" w:hAnsi="Tahoma" w:cs="Tahoma"/>
          <w:b/>
          <w:color w:val="000000" w:themeColor="text1"/>
        </w:rPr>
        <w:t>59</w:t>
      </w:r>
      <w:r>
        <w:rPr>
          <w:rFonts w:ascii="Tahoma" w:hAnsi="Tahoma" w:cs="Tahoma"/>
          <w:b/>
          <w:color w:val="000000" w:themeColor="text1"/>
        </w:rPr>
        <w:t>/2</w:t>
      </w:r>
      <w:r w:rsidR="00F50450">
        <w:rPr>
          <w:rFonts w:ascii="Tahoma" w:hAnsi="Tahoma" w:cs="Tahoma"/>
          <w:b/>
          <w:color w:val="000000" w:themeColor="text1"/>
        </w:rPr>
        <w:t>4</w:t>
      </w:r>
      <w:r>
        <w:rPr>
          <w:rFonts w:ascii="Tahoma" w:hAnsi="Tahoma" w:cs="Tahoma"/>
          <w:b/>
          <w:color w:val="000000" w:themeColor="text1"/>
        </w:rPr>
        <w:t xml:space="preserve"> </w:t>
      </w:r>
      <w:r w:rsidRPr="00C10089">
        <w:rPr>
          <w:rFonts w:ascii="Tahoma" w:hAnsi="Tahoma" w:cs="Tahoma"/>
          <w:b/>
        </w:rPr>
        <w:t>Prevzem produkta LF-A iz obdelave komunalnih odpadkov v RCERO Ljubljana</w:t>
      </w:r>
      <w:r w:rsidRPr="00026AB7" w:rsidDel="001C7CED">
        <w:rPr>
          <w:rFonts w:ascii="Tahoma" w:hAnsi="Tahoma" w:cs="Tahoma"/>
          <w:b/>
          <w:sz w:val="22"/>
        </w:rPr>
        <w:t xml:space="preserve"> </w:t>
      </w:r>
    </w:p>
    <w:p w14:paraId="55B6DC49" w14:textId="77777777" w:rsidR="00F54A22" w:rsidRPr="00026AB7" w:rsidRDefault="00F54A22" w:rsidP="00BC5410">
      <w:pPr>
        <w:keepNext/>
        <w:keepLines/>
        <w:jc w:val="both"/>
        <w:rPr>
          <w:rFonts w:ascii="Tahoma" w:hAnsi="Tahoma" w:cs="Tahoma"/>
          <w:i/>
          <w:sz w:val="22"/>
        </w:rPr>
      </w:pPr>
      <w:r w:rsidRPr="00026AB7">
        <w:rPr>
          <w:rFonts w:ascii="Tahoma" w:hAnsi="Tahoma" w:cs="Tahoma"/>
          <w:i/>
          <w:sz w:val="22"/>
        </w:rPr>
        <w:t xml:space="preserve"> </w:t>
      </w:r>
    </w:p>
    <w:p w14:paraId="632DBDED" w14:textId="77777777" w:rsidR="00F54A22" w:rsidRPr="00026AB7" w:rsidRDefault="00F54A22" w:rsidP="00BC5410">
      <w:pPr>
        <w:keepNext/>
        <w:keepLines/>
        <w:jc w:val="both"/>
        <w:rPr>
          <w:rFonts w:ascii="Tahoma" w:hAnsi="Tahoma" w:cs="Tahoma"/>
          <w:i/>
          <w:sz w:val="22"/>
        </w:rPr>
      </w:pPr>
    </w:p>
    <w:p w14:paraId="6CDC0C08" w14:textId="77777777" w:rsidR="00F54A22" w:rsidRPr="00026AB7" w:rsidRDefault="00F54A22" w:rsidP="00BC5410">
      <w:pPr>
        <w:keepNext/>
        <w:keepLines/>
        <w:jc w:val="both"/>
        <w:rPr>
          <w:rFonts w:ascii="Tahoma" w:hAnsi="Tahoma" w:cs="Tahoma"/>
          <w:i/>
          <w:sz w:val="22"/>
        </w:rPr>
      </w:pPr>
    </w:p>
    <w:p w14:paraId="50C66E11" w14:textId="77777777" w:rsidR="00F54A22" w:rsidRPr="00EC22DD" w:rsidRDefault="00F54A22" w:rsidP="00BC5410">
      <w:pPr>
        <w:keepNext/>
        <w:keepLines/>
        <w:jc w:val="both"/>
        <w:rPr>
          <w:rFonts w:ascii="Tahoma" w:hAnsi="Tahoma" w:cs="Tahoma"/>
          <w:i/>
          <w:sz w:val="22"/>
          <w:u w:val="single"/>
        </w:rPr>
      </w:pPr>
      <w:r w:rsidRPr="00026AB7">
        <w:rPr>
          <w:rFonts w:ascii="Tahoma" w:hAnsi="Tahoma" w:cs="Tahoma"/>
          <w:i/>
          <w:sz w:val="22"/>
          <w:u w:val="single"/>
        </w:rPr>
        <w:t>Ta obrazec nalepite na kuverto za pošiljanje finančnega zavarovanja za resnost ponudbe!</w:t>
      </w:r>
    </w:p>
    <w:p w14:paraId="67795006" w14:textId="77777777" w:rsidR="00F54A22" w:rsidRPr="00C8579C" w:rsidRDefault="00F54A22" w:rsidP="00BC5410">
      <w:pPr>
        <w:pStyle w:val="Telobesedila"/>
        <w:keepNext/>
        <w:keepLines/>
        <w:widowControl/>
        <w:rPr>
          <w:rFonts w:ascii="Tahoma" w:hAnsi="Tahoma" w:cs="Tahoma"/>
          <w:lang w:val="sl-SI"/>
        </w:rPr>
      </w:pPr>
    </w:p>
    <w:sectPr w:rsidR="00F54A22" w:rsidRPr="00C8579C" w:rsidSect="007F36CA">
      <w:footerReference w:type="default" r:id="rId24"/>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E009C" w14:textId="77777777" w:rsidR="00886408" w:rsidRDefault="00886408">
      <w:r>
        <w:separator/>
      </w:r>
    </w:p>
  </w:endnote>
  <w:endnote w:type="continuationSeparator" w:id="0">
    <w:p w14:paraId="4BFC356D" w14:textId="77777777" w:rsidR="00886408" w:rsidRDefault="00886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altName w:val="Times New Roman"/>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0002AFF" w:usb1="4000ACFF" w:usb2="00000001" w:usb3="00000000" w:csb0="000001FF"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60811" w14:textId="77777777" w:rsidR="007B4D4F" w:rsidRPr="007653AE" w:rsidRDefault="007B4D4F"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Pr>
        <w:noProof/>
        <w:lang w:val="sl-SI"/>
      </w:rPr>
      <w:drawing>
        <wp:inline distT="0" distB="0" distL="0" distR="0" wp14:anchorId="2CB6C070" wp14:editId="7A014527">
          <wp:extent cx="3429000" cy="637540"/>
          <wp:effectExtent l="0" t="0" r="0" b="0"/>
          <wp:docPr id="8" name="Slika 8"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754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1BAD7" w14:textId="77777777" w:rsidR="007B4D4F" w:rsidRDefault="007B4D4F"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CF2B2" w14:textId="77777777" w:rsidR="007B4D4F" w:rsidRDefault="007B4D4F" w:rsidP="00D92424">
    <w:pPr>
      <w:pStyle w:val="Noga"/>
      <w:tabs>
        <w:tab w:val="left" w:pos="4353"/>
      </w:tabs>
      <w:ind w:right="-1276"/>
      <w:jc w:val="right"/>
    </w:pPr>
    <w:r>
      <w:tab/>
    </w:r>
    <w:r>
      <w:rPr>
        <w:noProof/>
        <w:lang w:val="sl-SI"/>
      </w:rPr>
      <w:drawing>
        <wp:inline distT="0" distB="0" distL="0" distR="0" wp14:anchorId="499D907E" wp14:editId="3CBD1B33">
          <wp:extent cx="3789045" cy="34925"/>
          <wp:effectExtent l="0" t="0" r="1905" b="3175"/>
          <wp:docPr id="12" name="Slika 1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3797A2C8" w14:textId="77777777" w:rsidR="007B4D4F" w:rsidRPr="00B1262D" w:rsidRDefault="007B4D4F" w:rsidP="002303FA">
    <w:pPr>
      <w:pStyle w:val="Noga"/>
      <w:tabs>
        <w:tab w:val="clear" w:pos="4536"/>
        <w:tab w:val="clear" w:pos="9072"/>
      </w:tabs>
      <w:ind w:right="-2"/>
      <w:jc w:val="right"/>
      <w:rPr>
        <w:sz w:val="16"/>
        <w:szCs w:val="16"/>
      </w:rPr>
    </w:pPr>
  </w:p>
  <w:p w14:paraId="4F4C9FE8" w14:textId="6076D4E6" w:rsidR="007B4D4F" w:rsidRDefault="007B4D4F"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CD04A9">
      <w:rPr>
        <w:noProof/>
        <w:sz w:val="16"/>
        <w:szCs w:val="16"/>
      </w:rPr>
      <w:t>2</w:t>
    </w:r>
    <w:r w:rsidRPr="00394716">
      <w:rPr>
        <w:sz w:val="16"/>
        <w:szCs w:val="16"/>
      </w:rPr>
      <w:fldChar w:fldCharType="end"/>
    </w:r>
  </w:p>
  <w:p w14:paraId="499F6B89" w14:textId="77777777" w:rsidR="007B4D4F" w:rsidRPr="007653AE" w:rsidRDefault="007B4D4F"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C09BE" w14:textId="77777777" w:rsidR="007B4D4F" w:rsidRDefault="007B4D4F" w:rsidP="0073769E">
    <w:pPr>
      <w:pStyle w:val="Noga"/>
      <w:ind w:right="-1134"/>
      <w:jc w:val="right"/>
    </w:pPr>
    <w:r>
      <w:rPr>
        <w:noProof/>
        <w:lang w:val="sl-SI"/>
      </w:rPr>
      <w:drawing>
        <wp:inline distT="0" distB="0" distL="0" distR="0" wp14:anchorId="535947D7" wp14:editId="2325F1A0">
          <wp:extent cx="3789045" cy="34925"/>
          <wp:effectExtent l="0" t="0" r="1905" b="3175"/>
          <wp:docPr id="15" name="Slika 15"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5AFE9A42" w14:textId="77777777" w:rsidR="007B4D4F" w:rsidRDefault="007B4D4F" w:rsidP="0073769E">
    <w:pPr>
      <w:pStyle w:val="Noga"/>
      <w:jc w:val="center"/>
      <w:rPr>
        <w:sz w:val="16"/>
        <w:szCs w:val="16"/>
      </w:rPr>
    </w:pPr>
  </w:p>
  <w:p w14:paraId="7470C6D1" w14:textId="77777777" w:rsidR="007B4D4F" w:rsidRDefault="007B4D4F"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w:t>
    </w:r>
    <w:r>
      <w:rPr>
        <w:noProof/>
        <w:sz w:val="16"/>
        <w:szCs w:val="16"/>
      </w:rPr>
      <w:t>2</w:t>
    </w:r>
    <w:r w:rsidRPr="00394716">
      <w:rPr>
        <w:sz w:val="16"/>
        <w:szCs w:val="16"/>
      </w:rPr>
      <w:fldChar w:fldCharType="end"/>
    </w:r>
  </w:p>
  <w:p w14:paraId="25882EE6" w14:textId="77777777" w:rsidR="007B4D4F" w:rsidRDefault="007B4D4F"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600CD" w14:textId="77777777" w:rsidR="007B4D4F" w:rsidRDefault="007B4D4F" w:rsidP="00C27A1B">
    <w:pPr>
      <w:pStyle w:val="Noga"/>
      <w:tabs>
        <w:tab w:val="left" w:pos="4353"/>
      </w:tabs>
      <w:ind w:right="-1276"/>
    </w:pPr>
    <w:r>
      <w:tab/>
    </w:r>
    <w:r>
      <w:rPr>
        <w:noProof/>
        <w:lang w:val="sl-SI"/>
      </w:rPr>
      <w:drawing>
        <wp:inline distT="0" distB="0" distL="0" distR="0" wp14:anchorId="01B35DE5" wp14:editId="5925DAB4">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2D99F7F" w14:textId="77777777" w:rsidR="007B4D4F" w:rsidRPr="00B1262D" w:rsidRDefault="007B4D4F" w:rsidP="002303FA">
    <w:pPr>
      <w:pStyle w:val="Noga"/>
      <w:tabs>
        <w:tab w:val="clear" w:pos="4536"/>
        <w:tab w:val="clear" w:pos="9072"/>
      </w:tabs>
      <w:ind w:right="-2"/>
      <w:jc w:val="right"/>
      <w:rPr>
        <w:sz w:val="16"/>
        <w:szCs w:val="16"/>
      </w:rPr>
    </w:pPr>
  </w:p>
  <w:p w14:paraId="51C8C1F9" w14:textId="1D6B989E" w:rsidR="007B4D4F" w:rsidRDefault="007B4D4F"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CD04A9">
      <w:rPr>
        <w:noProof/>
        <w:sz w:val="16"/>
        <w:szCs w:val="16"/>
      </w:rPr>
      <w:t>5</w:t>
    </w:r>
    <w:r w:rsidR="00CD04A9">
      <w:rPr>
        <w:noProof/>
        <w:sz w:val="16"/>
        <w:szCs w:val="16"/>
      </w:rPr>
      <w:t>4</w:t>
    </w:r>
    <w:r w:rsidRPr="00394716">
      <w:rPr>
        <w:sz w:val="16"/>
        <w:szCs w:val="16"/>
      </w:rPr>
      <w:fldChar w:fldCharType="end"/>
    </w:r>
  </w:p>
  <w:p w14:paraId="1DC64A72" w14:textId="77777777" w:rsidR="007B4D4F" w:rsidRPr="007653AE" w:rsidRDefault="007B4D4F"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F2A1C" w14:textId="77777777" w:rsidR="00886408" w:rsidRDefault="00886408">
      <w:r>
        <w:separator/>
      </w:r>
    </w:p>
  </w:footnote>
  <w:footnote w:type="continuationSeparator" w:id="0">
    <w:p w14:paraId="191B97B8" w14:textId="77777777" w:rsidR="00886408" w:rsidRDefault="00886408">
      <w:r>
        <w:continuationSeparator/>
      </w:r>
    </w:p>
  </w:footnote>
  <w:footnote w:id="1">
    <w:p w14:paraId="1C44144C" w14:textId="77777777" w:rsidR="007B4D4F" w:rsidRDefault="007B4D4F" w:rsidP="00B976DC">
      <w:pPr>
        <w:pStyle w:val="Sprotnaopomba-besedilo"/>
      </w:pPr>
      <w:r>
        <w:rPr>
          <w:rStyle w:val="Sprotnaopomba-sklic"/>
        </w:rPr>
        <w:footnoteRef/>
      </w:r>
      <w:r>
        <w:t xml:space="preserve"> </w:t>
      </w:r>
      <w:r w:rsidRPr="009C60FD">
        <w:rPr>
          <w:rFonts w:ascii="Tahoma" w:hAnsi="Tahoma" w:cs="Tahoma"/>
        </w:rPr>
        <w:t>Ponudnik, partner v primeru skupne ponudbe, nominirani podizvajalci.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A443C" w14:textId="77777777" w:rsidR="007B4D4F" w:rsidRDefault="007B4D4F" w:rsidP="009670F5">
    <w:pPr>
      <w:pStyle w:val="Glava"/>
      <w:jc w:val="center"/>
    </w:pPr>
  </w:p>
  <w:p w14:paraId="68587DB2" w14:textId="77777777" w:rsidR="007B4D4F" w:rsidRDefault="007B4D4F" w:rsidP="002303FA">
    <w:pPr>
      <w:pStyle w:val="Glava"/>
      <w:tabs>
        <w:tab w:val="clear" w:pos="4536"/>
        <w:tab w:val="clear" w:pos="9072"/>
      </w:tabs>
      <w:ind w:right="-1276"/>
      <w:jc w:val="right"/>
    </w:pPr>
    <w:r>
      <w:rPr>
        <w:noProof/>
        <w:lang w:val="sl-SI"/>
      </w:rPr>
      <w:drawing>
        <wp:inline distT="0" distB="0" distL="0" distR="0" wp14:anchorId="30E9289A" wp14:editId="7BC76D3D">
          <wp:extent cx="4052570" cy="2016125"/>
          <wp:effectExtent l="0" t="0" r="5080" b="3175"/>
          <wp:docPr id="7" name="Slika 7"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52570" cy="2016125"/>
                  </a:xfrm>
                  <a:prstGeom prst="rect">
                    <a:avLst/>
                  </a:prstGeom>
                  <a:noFill/>
                  <a:ln>
                    <a:noFill/>
                  </a:ln>
                </pic:spPr>
              </pic:pic>
            </a:graphicData>
          </a:graphic>
        </wp:inline>
      </w:drawing>
    </w:r>
  </w:p>
  <w:p w14:paraId="25DB15F1" w14:textId="77777777" w:rsidR="007B4D4F" w:rsidRPr="009670F5" w:rsidRDefault="007B4D4F"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E524F" w14:textId="77777777" w:rsidR="007B4D4F" w:rsidRDefault="007B4D4F" w:rsidP="0000613B">
    <w:pPr>
      <w:pStyle w:val="Glava"/>
      <w:tabs>
        <w:tab w:val="clear" w:pos="4536"/>
        <w:tab w:val="clear" w:pos="9072"/>
      </w:tabs>
      <w:spacing w:after="120"/>
      <w:jc w:val="right"/>
    </w:pPr>
  </w:p>
  <w:p w14:paraId="50887E6F" w14:textId="77777777" w:rsidR="007B4D4F" w:rsidRDefault="007B4D4F" w:rsidP="009670F5">
    <w:pPr>
      <w:pStyle w:val="Glava"/>
      <w:spacing w:after="120"/>
    </w:pPr>
  </w:p>
  <w:p w14:paraId="1F674B15" w14:textId="77777777" w:rsidR="007B4D4F" w:rsidRDefault="007B4D4F"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55E6" w14:textId="77777777" w:rsidR="007B4D4F" w:rsidRDefault="007B4D4F" w:rsidP="009670F5">
    <w:pPr>
      <w:pStyle w:val="Glava"/>
      <w:jc w:val="center"/>
    </w:pPr>
    <w:r>
      <w:rPr>
        <w:noProof/>
        <w:lang w:val="sl-SI"/>
      </w:rPr>
      <w:drawing>
        <wp:inline distT="0" distB="0" distL="0" distR="0" wp14:anchorId="1DC6D96A" wp14:editId="708F6EE1">
          <wp:extent cx="831215" cy="609600"/>
          <wp:effectExtent l="0" t="0" r="6985"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0EA027C2" w14:textId="77777777" w:rsidR="007B4D4F" w:rsidRPr="00667509" w:rsidRDefault="007B4D4F"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83004" w14:textId="77777777" w:rsidR="007B4D4F" w:rsidRDefault="007B4D4F" w:rsidP="000C1E30">
    <w:pPr>
      <w:pStyle w:val="Glava"/>
      <w:jc w:val="center"/>
    </w:pPr>
    <w:r>
      <w:rPr>
        <w:noProof/>
        <w:lang w:val="sl-SI"/>
      </w:rPr>
      <w:drawing>
        <wp:inline distT="0" distB="0" distL="0" distR="0" wp14:anchorId="3DC93CCF" wp14:editId="6C2E9D66">
          <wp:extent cx="831215" cy="609600"/>
          <wp:effectExtent l="0" t="0" r="6985" b="0"/>
          <wp:docPr id="14" name="Slika 1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1526E565" w14:textId="77777777" w:rsidR="007B4D4F" w:rsidRDefault="007B4D4F" w:rsidP="009670F5">
    <w:pPr>
      <w:pStyle w:val="Glava"/>
      <w:spacing w:after="120"/>
      <w:jc w:val="center"/>
    </w:pPr>
  </w:p>
  <w:p w14:paraId="103B024D" w14:textId="77777777" w:rsidR="007B4D4F" w:rsidRPr="00001A3E" w:rsidRDefault="007B4D4F"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1B344CAE"/>
    <w:multiLevelType w:val="hybridMultilevel"/>
    <w:tmpl w:val="196A4C74"/>
    <w:lvl w:ilvl="0" w:tplc="0C1CFC48">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B500509"/>
    <w:multiLevelType w:val="hybridMultilevel"/>
    <w:tmpl w:val="308256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2C15758"/>
    <w:multiLevelType w:val="hybridMultilevel"/>
    <w:tmpl w:val="22E278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D9D5717"/>
    <w:multiLevelType w:val="hybridMultilevel"/>
    <w:tmpl w:val="1BB2D292"/>
    <w:lvl w:ilvl="0" w:tplc="FAD0CA4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F073D24"/>
    <w:multiLevelType w:val="multilevel"/>
    <w:tmpl w:val="B5262B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722547E0"/>
    <w:multiLevelType w:val="hybridMultilevel"/>
    <w:tmpl w:val="425C4BD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26"/>
  </w:num>
  <w:num w:numId="4">
    <w:abstractNumId w:val="36"/>
  </w:num>
  <w:num w:numId="5">
    <w:abstractNumId w:val="22"/>
  </w:num>
  <w:num w:numId="6">
    <w:abstractNumId w:val="25"/>
  </w:num>
  <w:num w:numId="7">
    <w:abstractNumId w:val="23"/>
  </w:num>
  <w:num w:numId="8">
    <w:abstractNumId w:val="30"/>
  </w:num>
  <w:num w:numId="9">
    <w:abstractNumId w:val="20"/>
  </w:num>
  <w:num w:numId="10">
    <w:abstractNumId w:val="38"/>
  </w:num>
  <w:num w:numId="11">
    <w:abstractNumId w:val="29"/>
  </w:num>
  <w:num w:numId="12">
    <w:abstractNumId w:val="12"/>
  </w:num>
  <w:num w:numId="13">
    <w:abstractNumId w:val="11"/>
  </w:num>
  <w:num w:numId="14">
    <w:abstractNumId w:val="31"/>
  </w:num>
  <w:num w:numId="15">
    <w:abstractNumId w:val="5"/>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7"/>
  </w:num>
  <w:num w:numId="19">
    <w:abstractNumId w:val="18"/>
  </w:num>
  <w:num w:numId="20">
    <w:abstractNumId w:val="15"/>
  </w:num>
  <w:num w:numId="21">
    <w:abstractNumId w:val="14"/>
  </w:num>
  <w:num w:numId="22">
    <w:abstractNumId w:val="19"/>
  </w:num>
  <w:num w:numId="23">
    <w:abstractNumId w:val="8"/>
  </w:num>
  <w:num w:numId="24">
    <w:abstractNumId w:val="21"/>
  </w:num>
  <w:num w:numId="25">
    <w:abstractNumId w:val="37"/>
  </w:num>
  <w:num w:numId="26">
    <w:abstractNumId w:val="33"/>
  </w:num>
  <w:num w:numId="27">
    <w:abstractNumId w:val="17"/>
  </w:num>
  <w:num w:numId="28">
    <w:abstractNumId w:val="28"/>
  </w:num>
  <w:num w:numId="29">
    <w:abstractNumId w:val="27"/>
  </w:num>
  <w:num w:numId="30">
    <w:abstractNumId w:val="35"/>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3"/>
  </w:num>
  <w:num w:numId="41">
    <w:abstractNumId w:val="9"/>
  </w:num>
  <w:num w:numId="42">
    <w:abstractNumId w:val="24"/>
  </w:num>
  <w:num w:numId="43">
    <w:abstractNumId w:val="34"/>
  </w:num>
  <w:num w:numId="44">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09"/>
    <w:rsid w:val="00000C8A"/>
    <w:rsid w:val="00001A3E"/>
    <w:rsid w:val="00001D78"/>
    <w:rsid w:val="0000206B"/>
    <w:rsid w:val="000022D0"/>
    <w:rsid w:val="000034DE"/>
    <w:rsid w:val="00003A2B"/>
    <w:rsid w:val="00003E1B"/>
    <w:rsid w:val="000042FF"/>
    <w:rsid w:val="000043F8"/>
    <w:rsid w:val="000049DE"/>
    <w:rsid w:val="0000520C"/>
    <w:rsid w:val="0000613B"/>
    <w:rsid w:val="000063E6"/>
    <w:rsid w:val="00006EC6"/>
    <w:rsid w:val="000074B6"/>
    <w:rsid w:val="000075AC"/>
    <w:rsid w:val="00007700"/>
    <w:rsid w:val="0001085E"/>
    <w:rsid w:val="00010FE1"/>
    <w:rsid w:val="00011089"/>
    <w:rsid w:val="00011993"/>
    <w:rsid w:val="00011B83"/>
    <w:rsid w:val="00012CF7"/>
    <w:rsid w:val="00012CF8"/>
    <w:rsid w:val="000132DD"/>
    <w:rsid w:val="0001373F"/>
    <w:rsid w:val="0001445A"/>
    <w:rsid w:val="000145A5"/>
    <w:rsid w:val="0001484A"/>
    <w:rsid w:val="000148D7"/>
    <w:rsid w:val="00014A6F"/>
    <w:rsid w:val="0001580C"/>
    <w:rsid w:val="00015D3D"/>
    <w:rsid w:val="00015D6E"/>
    <w:rsid w:val="00016201"/>
    <w:rsid w:val="0001627C"/>
    <w:rsid w:val="0001657E"/>
    <w:rsid w:val="00016B2B"/>
    <w:rsid w:val="00016C1F"/>
    <w:rsid w:val="0002040F"/>
    <w:rsid w:val="00020C04"/>
    <w:rsid w:val="0002142C"/>
    <w:rsid w:val="000218D1"/>
    <w:rsid w:val="00021D56"/>
    <w:rsid w:val="00022618"/>
    <w:rsid w:val="0002284B"/>
    <w:rsid w:val="00022F38"/>
    <w:rsid w:val="0002309C"/>
    <w:rsid w:val="00023203"/>
    <w:rsid w:val="00024685"/>
    <w:rsid w:val="00024703"/>
    <w:rsid w:val="00024BED"/>
    <w:rsid w:val="00024FEF"/>
    <w:rsid w:val="00025064"/>
    <w:rsid w:val="00025B4F"/>
    <w:rsid w:val="00026931"/>
    <w:rsid w:val="00026CAA"/>
    <w:rsid w:val="000302C2"/>
    <w:rsid w:val="00031DDA"/>
    <w:rsid w:val="0003244D"/>
    <w:rsid w:val="000325BE"/>
    <w:rsid w:val="00032754"/>
    <w:rsid w:val="00032CA0"/>
    <w:rsid w:val="00033527"/>
    <w:rsid w:val="00034339"/>
    <w:rsid w:val="000368C5"/>
    <w:rsid w:val="00037AB0"/>
    <w:rsid w:val="000404C9"/>
    <w:rsid w:val="00040A8E"/>
    <w:rsid w:val="000414D7"/>
    <w:rsid w:val="000427ED"/>
    <w:rsid w:val="000443E4"/>
    <w:rsid w:val="00044B4C"/>
    <w:rsid w:val="0004599E"/>
    <w:rsid w:val="00045E2C"/>
    <w:rsid w:val="000478FE"/>
    <w:rsid w:val="00047A4C"/>
    <w:rsid w:val="00050762"/>
    <w:rsid w:val="00050E9A"/>
    <w:rsid w:val="000514D8"/>
    <w:rsid w:val="00051E9C"/>
    <w:rsid w:val="00052493"/>
    <w:rsid w:val="0005290E"/>
    <w:rsid w:val="00052EFD"/>
    <w:rsid w:val="000538C0"/>
    <w:rsid w:val="00053CFA"/>
    <w:rsid w:val="000569BD"/>
    <w:rsid w:val="00056D91"/>
    <w:rsid w:val="0006027A"/>
    <w:rsid w:val="000606B6"/>
    <w:rsid w:val="00060F32"/>
    <w:rsid w:val="000611F7"/>
    <w:rsid w:val="00061ABC"/>
    <w:rsid w:val="00062896"/>
    <w:rsid w:val="0006311F"/>
    <w:rsid w:val="0006349C"/>
    <w:rsid w:val="00064A9B"/>
    <w:rsid w:val="00064B87"/>
    <w:rsid w:val="000651CD"/>
    <w:rsid w:val="00066178"/>
    <w:rsid w:val="00067254"/>
    <w:rsid w:val="00070790"/>
    <w:rsid w:val="000710B3"/>
    <w:rsid w:val="00072391"/>
    <w:rsid w:val="00072448"/>
    <w:rsid w:val="0007251E"/>
    <w:rsid w:val="00072CCA"/>
    <w:rsid w:val="000731C5"/>
    <w:rsid w:val="00073387"/>
    <w:rsid w:val="000736D6"/>
    <w:rsid w:val="000737C0"/>
    <w:rsid w:val="0007392D"/>
    <w:rsid w:val="00073B9B"/>
    <w:rsid w:val="00074A90"/>
    <w:rsid w:val="0007502E"/>
    <w:rsid w:val="0007574B"/>
    <w:rsid w:val="00075B1B"/>
    <w:rsid w:val="00075CA5"/>
    <w:rsid w:val="00076A62"/>
    <w:rsid w:val="000772E5"/>
    <w:rsid w:val="00077417"/>
    <w:rsid w:val="00077583"/>
    <w:rsid w:val="000776F9"/>
    <w:rsid w:val="000777C3"/>
    <w:rsid w:val="000778AC"/>
    <w:rsid w:val="000779FC"/>
    <w:rsid w:val="00077C6D"/>
    <w:rsid w:val="0008070A"/>
    <w:rsid w:val="000807A3"/>
    <w:rsid w:val="000808BD"/>
    <w:rsid w:val="00081916"/>
    <w:rsid w:val="000822AE"/>
    <w:rsid w:val="00083AEA"/>
    <w:rsid w:val="00085465"/>
    <w:rsid w:val="00085CC2"/>
    <w:rsid w:val="00086971"/>
    <w:rsid w:val="00086AF1"/>
    <w:rsid w:val="000879EB"/>
    <w:rsid w:val="00087D1D"/>
    <w:rsid w:val="00087DAE"/>
    <w:rsid w:val="00090476"/>
    <w:rsid w:val="00091C34"/>
    <w:rsid w:val="00094688"/>
    <w:rsid w:val="0009474A"/>
    <w:rsid w:val="0009631F"/>
    <w:rsid w:val="00096374"/>
    <w:rsid w:val="00096C88"/>
    <w:rsid w:val="000972BC"/>
    <w:rsid w:val="00097F8C"/>
    <w:rsid w:val="000A0069"/>
    <w:rsid w:val="000A0388"/>
    <w:rsid w:val="000A076D"/>
    <w:rsid w:val="000A104F"/>
    <w:rsid w:val="000A159C"/>
    <w:rsid w:val="000A18DF"/>
    <w:rsid w:val="000A1EC6"/>
    <w:rsid w:val="000A2619"/>
    <w:rsid w:val="000A2723"/>
    <w:rsid w:val="000A2AB7"/>
    <w:rsid w:val="000A38E2"/>
    <w:rsid w:val="000A3EF9"/>
    <w:rsid w:val="000A3F4C"/>
    <w:rsid w:val="000A5F7E"/>
    <w:rsid w:val="000A6E22"/>
    <w:rsid w:val="000A6F22"/>
    <w:rsid w:val="000A7744"/>
    <w:rsid w:val="000A777D"/>
    <w:rsid w:val="000A7EC7"/>
    <w:rsid w:val="000B00D1"/>
    <w:rsid w:val="000B012B"/>
    <w:rsid w:val="000B03F6"/>
    <w:rsid w:val="000B11B2"/>
    <w:rsid w:val="000B23F0"/>
    <w:rsid w:val="000B5D34"/>
    <w:rsid w:val="000B5DD8"/>
    <w:rsid w:val="000B78C2"/>
    <w:rsid w:val="000C0B43"/>
    <w:rsid w:val="000C0FD2"/>
    <w:rsid w:val="000C1856"/>
    <w:rsid w:val="000C1A56"/>
    <w:rsid w:val="000C1E30"/>
    <w:rsid w:val="000C2FE0"/>
    <w:rsid w:val="000C3344"/>
    <w:rsid w:val="000C356B"/>
    <w:rsid w:val="000C36A2"/>
    <w:rsid w:val="000C36D4"/>
    <w:rsid w:val="000C424C"/>
    <w:rsid w:val="000C4BF7"/>
    <w:rsid w:val="000C5B08"/>
    <w:rsid w:val="000C6487"/>
    <w:rsid w:val="000D1988"/>
    <w:rsid w:val="000D1CA4"/>
    <w:rsid w:val="000D2BB0"/>
    <w:rsid w:val="000D3507"/>
    <w:rsid w:val="000D3E47"/>
    <w:rsid w:val="000D500C"/>
    <w:rsid w:val="000D55CA"/>
    <w:rsid w:val="000D5DDC"/>
    <w:rsid w:val="000D5FE9"/>
    <w:rsid w:val="000D62A3"/>
    <w:rsid w:val="000D6692"/>
    <w:rsid w:val="000D6F85"/>
    <w:rsid w:val="000D748B"/>
    <w:rsid w:val="000D79BC"/>
    <w:rsid w:val="000D7E09"/>
    <w:rsid w:val="000D7F61"/>
    <w:rsid w:val="000E0005"/>
    <w:rsid w:val="000E0371"/>
    <w:rsid w:val="000E08F3"/>
    <w:rsid w:val="000E0ABD"/>
    <w:rsid w:val="000E1097"/>
    <w:rsid w:val="000E14A4"/>
    <w:rsid w:val="000E1C4B"/>
    <w:rsid w:val="000E2191"/>
    <w:rsid w:val="000E30F0"/>
    <w:rsid w:val="000E4A63"/>
    <w:rsid w:val="000E5D6A"/>
    <w:rsid w:val="000E6459"/>
    <w:rsid w:val="000F0AAB"/>
    <w:rsid w:val="000F12A7"/>
    <w:rsid w:val="000F2296"/>
    <w:rsid w:val="000F2ACA"/>
    <w:rsid w:val="000F3D6D"/>
    <w:rsid w:val="000F5850"/>
    <w:rsid w:val="000F596A"/>
    <w:rsid w:val="000F5AE8"/>
    <w:rsid w:val="000F6570"/>
    <w:rsid w:val="000F6B53"/>
    <w:rsid w:val="000F6FD7"/>
    <w:rsid w:val="00100668"/>
    <w:rsid w:val="00100A01"/>
    <w:rsid w:val="001015DC"/>
    <w:rsid w:val="00102611"/>
    <w:rsid w:val="00102BE1"/>
    <w:rsid w:val="001031FB"/>
    <w:rsid w:val="001033B9"/>
    <w:rsid w:val="00104E2A"/>
    <w:rsid w:val="00105220"/>
    <w:rsid w:val="00105222"/>
    <w:rsid w:val="0010562B"/>
    <w:rsid w:val="0010568C"/>
    <w:rsid w:val="00105AA6"/>
    <w:rsid w:val="001060E9"/>
    <w:rsid w:val="00106233"/>
    <w:rsid w:val="0010683B"/>
    <w:rsid w:val="00106A56"/>
    <w:rsid w:val="001073E4"/>
    <w:rsid w:val="001073E7"/>
    <w:rsid w:val="00107B9C"/>
    <w:rsid w:val="00110BE2"/>
    <w:rsid w:val="00110CA3"/>
    <w:rsid w:val="00110E02"/>
    <w:rsid w:val="00111630"/>
    <w:rsid w:val="0011190E"/>
    <w:rsid w:val="00112C33"/>
    <w:rsid w:val="00112D9C"/>
    <w:rsid w:val="001142A1"/>
    <w:rsid w:val="001154E2"/>
    <w:rsid w:val="00115E9D"/>
    <w:rsid w:val="0011652A"/>
    <w:rsid w:val="00116838"/>
    <w:rsid w:val="001175D4"/>
    <w:rsid w:val="00117A3E"/>
    <w:rsid w:val="00117AB9"/>
    <w:rsid w:val="00120B84"/>
    <w:rsid w:val="001212A2"/>
    <w:rsid w:val="00121CF3"/>
    <w:rsid w:val="00122700"/>
    <w:rsid w:val="0012294E"/>
    <w:rsid w:val="00122C7F"/>
    <w:rsid w:val="00123B12"/>
    <w:rsid w:val="00125875"/>
    <w:rsid w:val="00126304"/>
    <w:rsid w:val="00127B2B"/>
    <w:rsid w:val="00127B82"/>
    <w:rsid w:val="0013034E"/>
    <w:rsid w:val="0013056B"/>
    <w:rsid w:val="00130F27"/>
    <w:rsid w:val="00131273"/>
    <w:rsid w:val="00131C69"/>
    <w:rsid w:val="001322E7"/>
    <w:rsid w:val="001326A6"/>
    <w:rsid w:val="001329E4"/>
    <w:rsid w:val="0013381C"/>
    <w:rsid w:val="0013461E"/>
    <w:rsid w:val="00135300"/>
    <w:rsid w:val="0013536A"/>
    <w:rsid w:val="001360A5"/>
    <w:rsid w:val="0013638E"/>
    <w:rsid w:val="00136A97"/>
    <w:rsid w:val="00136DA0"/>
    <w:rsid w:val="00136F5C"/>
    <w:rsid w:val="001372AD"/>
    <w:rsid w:val="00137300"/>
    <w:rsid w:val="0013754D"/>
    <w:rsid w:val="00137AF3"/>
    <w:rsid w:val="00137B63"/>
    <w:rsid w:val="00137BF1"/>
    <w:rsid w:val="001417B7"/>
    <w:rsid w:val="00141D57"/>
    <w:rsid w:val="0014292D"/>
    <w:rsid w:val="001429DD"/>
    <w:rsid w:val="00143913"/>
    <w:rsid w:val="00143AEF"/>
    <w:rsid w:val="00143F99"/>
    <w:rsid w:val="001441BA"/>
    <w:rsid w:val="0014486A"/>
    <w:rsid w:val="0014556A"/>
    <w:rsid w:val="00145AB9"/>
    <w:rsid w:val="00145DE1"/>
    <w:rsid w:val="00146312"/>
    <w:rsid w:val="001468EB"/>
    <w:rsid w:val="00146A30"/>
    <w:rsid w:val="00146A50"/>
    <w:rsid w:val="00146BBA"/>
    <w:rsid w:val="00146E76"/>
    <w:rsid w:val="00146F1B"/>
    <w:rsid w:val="00147135"/>
    <w:rsid w:val="0014759E"/>
    <w:rsid w:val="0014775B"/>
    <w:rsid w:val="00147D46"/>
    <w:rsid w:val="00150867"/>
    <w:rsid w:val="001514B7"/>
    <w:rsid w:val="001521CC"/>
    <w:rsid w:val="00152C07"/>
    <w:rsid w:val="00152D21"/>
    <w:rsid w:val="0015365F"/>
    <w:rsid w:val="00153D7E"/>
    <w:rsid w:val="001554E4"/>
    <w:rsid w:val="00155ABF"/>
    <w:rsid w:val="001563A4"/>
    <w:rsid w:val="00156AC3"/>
    <w:rsid w:val="0015756F"/>
    <w:rsid w:val="0015781A"/>
    <w:rsid w:val="001579DE"/>
    <w:rsid w:val="00157B4C"/>
    <w:rsid w:val="00157C20"/>
    <w:rsid w:val="0016184A"/>
    <w:rsid w:val="00162521"/>
    <w:rsid w:val="00164676"/>
    <w:rsid w:val="00165C5E"/>
    <w:rsid w:val="00167CDD"/>
    <w:rsid w:val="0017069D"/>
    <w:rsid w:val="00171035"/>
    <w:rsid w:val="0017110D"/>
    <w:rsid w:val="00171476"/>
    <w:rsid w:val="00171BAB"/>
    <w:rsid w:val="00171DC0"/>
    <w:rsid w:val="00172229"/>
    <w:rsid w:val="00172798"/>
    <w:rsid w:val="00173006"/>
    <w:rsid w:val="00173DE8"/>
    <w:rsid w:val="00175156"/>
    <w:rsid w:val="001760EC"/>
    <w:rsid w:val="00176C8C"/>
    <w:rsid w:val="00177058"/>
    <w:rsid w:val="00180B93"/>
    <w:rsid w:val="00180C5C"/>
    <w:rsid w:val="00181CFB"/>
    <w:rsid w:val="00182036"/>
    <w:rsid w:val="0018230B"/>
    <w:rsid w:val="00182A9D"/>
    <w:rsid w:val="0018369E"/>
    <w:rsid w:val="001846FA"/>
    <w:rsid w:val="00184726"/>
    <w:rsid w:val="00184D04"/>
    <w:rsid w:val="00185B2B"/>
    <w:rsid w:val="00185F8A"/>
    <w:rsid w:val="001872DC"/>
    <w:rsid w:val="00187700"/>
    <w:rsid w:val="00187759"/>
    <w:rsid w:val="00187B33"/>
    <w:rsid w:val="00190370"/>
    <w:rsid w:val="00190ECF"/>
    <w:rsid w:val="0019106C"/>
    <w:rsid w:val="001917DD"/>
    <w:rsid w:val="001929AF"/>
    <w:rsid w:val="00192A0F"/>
    <w:rsid w:val="00193548"/>
    <w:rsid w:val="00193E0E"/>
    <w:rsid w:val="001940AE"/>
    <w:rsid w:val="00194AC2"/>
    <w:rsid w:val="00194C32"/>
    <w:rsid w:val="00195B85"/>
    <w:rsid w:val="00195DEF"/>
    <w:rsid w:val="00195E67"/>
    <w:rsid w:val="00196FCE"/>
    <w:rsid w:val="001A0819"/>
    <w:rsid w:val="001A0989"/>
    <w:rsid w:val="001A1717"/>
    <w:rsid w:val="001A2465"/>
    <w:rsid w:val="001A2C12"/>
    <w:rsid w:val="001A2FD4"/>
    <w:rsid w:val="001A4340"/>
    <w:rsid w:val="001A4BF6"/>
    <w:rsid w:val="001A52A4"/>
    <w:rsid w:val="001A58AB"/>
    <w:rsid w:val="001A6015"/>
    <w:rsid w:val="001A6256"/>
    <w:rsid w:val="001A6C1F"/>
    <w:rsid w:val="001A6F6F"/>
    <w:rsid w:val="001A7314"/>
    <w:rsid w:val="001B0125"/>
    <w:rsid w:val="001B0153"/>
    <w:rsid w:val="001B10C8"/>
    <w:rsid w:val="001B257C"/>
    <w:rsid w:val="001B486A"/>
    <w:rsid w:val="001B4909"/>
    <w:rsid w:val="001B4C04"/>
    <w:rsid w:val="001B4FF4"/>
    <w:rsid w:val="001B51BF"/>
    <w:rsid w:val="001B57D4"/>
    <w:rsid w:val="001B6586"/>
    <w:rsid w:val="001B6931"/>
    <w:rsid w:val="001B7B78"/>
    <w:rsid w:val="001C0AA2"/>
    <w:rsid w:val="001C0FAC"/>
    <w:rsid w:val="001C1C16"/>
    <w:rsid w:val="001C22D4"/>
    <w:rsid w:val="001C24AB"/>
    <w:rsid w:val="001C2CC6"/>
    <w:rsid w:val="001C49D3"/>
    <w:rsid w:val="001C4D5E"/>
    <w:rsid w:val="001C5BC7"/>
    <w:rsid w:val="001C5E30"/>
    <w:rsid w:val="001C6509"/>
    <w:rsid w:val="001C7160"/>
    <w:rsid w:val="001C7C6B"/>
    <w:rsid w:val="001C7CED"/>
    <w:rsid w:val="001D1121"/>
    <w:rsid w:val="001D1811"/>
    <w:rsid w:val="001D27BC"/>
    <w:rsid w:val="001D294D"/>
    <w:rsid w:val="001D3471"/>
    <w:rsid w:val="001D381E"/>
    <w:rsid w:val="001D3B30"/>
    <w:rsid w:val="001D40F7"/>
    <w:rsid w:val="001D42EF"/>
    <w:rsid w:val="001D4BF8"/>
    <w:rsid w:val="001D5681"/>
    <w:rsid w:val="001D5D59"/>
    <w:rsid w:val="001D6040"/>
    <w:rsid w:val="001D7684"/>
    <w:rsid w:val="001D7D34"/>
    <w:rsid w:val="001E0219"/>
    <w:rsid w:val="001E083D"/>
    <w:rsid w:val="001E0BE9"/>
    <w:rsid w:val="001E0C11"/>
    <w:rsid w:val="001E17B8"/>
    <w:rsid w:val="001E2613"/>
    <w:rsid w:val="001E2814"/>
    <w:rsid w:val="001E2820"/>
    <w:rsid w:val="001E2B42"/>
    <w:rsid w:val="001E2E30"/>
    <w:rsid w:val="001E5FA8"/>
    <w:rsid w:val="001E6178"/>
    <w:rsid w:val="001E6327"/>
    <w:rsid w:val="001E6A01"/>
    <w:rsid w:val="001E7EEC"/>
    <w:rsid w:val="001F007B"/>
    <w:rsid w:val="001F1157"/>
    <w:rsid w:val="001F1194"/>
    <w:rsid w:val="001F195B"/>
    <w:rsid w:val="001F2140"/>
    <w:rsid w:val="001F2290"/>
    <w:rsid w:val="001F2382"/>
    <w:rsid w:val="001F2597"/>
    <w:rsid w:val="001F2D4D"/>
    <w:rsid w:val="001F39E8"/>
    <w:rsid w:val="001F47B5"/>
    <w:rsid w:val="001F4904"/>
    <w:rsid w:val="001F5B0F"/>
    <w:rsid w:val="001F5E2F"/>
    <w:rsid w:val="001F5FDB"/>
    <w:rsid w:val="001F6EA2"/>
    <w:rsid w:val="001F738B"/>
    <w:rsid w:val="001F7820"/>
    <w:rsid w:val="001F78EC"/>
    <w:rsid w:val="001F7D65"/>
    <w:rsid w:val="0020005E"/>
    <w:rsid w:val="00200159"/>
    <w:rsid w:val="002008E0"/>
    <w:rsid w:val="00200AE0"/>
    <w:rsid w:val="00200B1B"/>
    <w:rsid w:val="00200C77"/>
    <w:rsid w:val="00200E97"/>
    <w:rsid w:val="0020162A"/>
    <w:rsid w:val="00201C6F"/>
    <w:rsid w:val="00201FEC"/>
    <w:rsid w:val="00203567"/>
    <w:rsid w:val="00203C40"/>
    <w:rsid w:val="00203D01"/>
    <w:rsid w:val="00203D48"/>
    <w:rsid w:val="00204E9A"/>
    <w:rsid w:val="00205398"/>
    <w:rsid w:val="00205C2D"/>
    <w:rsid w:val="00206554"/>
    <w:rsid w:val="002073EC"/>
    <w:rsid w:val="00207F2B"/>
    <w:rsid w:val="00211345"/>
    <w:rsid w:val="0021325E"/>
    <w:rsid w:val="0021341B"/>
    <w:rsid w:val="00213E93"/>
    <w:rsid w:val="002143FC"/>
    <w:rsid w:val="00214449"/>
    <w:rsid w:val="002150F8"/>
    <w:rsid w:val="0021579E"/>
    <w:rsid w:val="0021668E"/>
    <w:rsid w:val="00216802"/>
    <w:rsid w:val="00216D97"/>
    <w:rsid w:val="00216FF9"/>
    <w:rsid w:val="00217EC0"/>
    <w:rsid w:val="002202F6"/>
    <w:rsid w:val="002229A3"/>
    <w:rsid w:val="00222AE7"/>
    <w:rsid w:val="00223656"/>
    <w:rsid w:val="00224630"/>
    <w:rsid w:val="00224914"/>
    <w:rsid w:val="002249BC"/>
    <w:rsid w:val="00224B82"/>
    <w:rsid w:val="002252FB"/>
    <w:rsid w:val="00225B3A"/>
    <w:rsid w:val="00225B84"/>
    <w:rsid w:val="00225BCA"/>
    <w:rsid w:val="00226519"/>
    <w:rsid w:val="00226D80"/>
    <w:rsid w:val="002278F1"/>
    <w:rsid w:val="00227B41"/>
    <w:rsid w:val="00227BFB"/>
    <w:rsid w:val="00227C5C"/>
    <w:rsid w:val="00227EFF"/>
    <w:rsid w:val="002301FB"/>
    <w:rsid w:val="00230317"/>
    <w:rsid w:val="002303FA"/>
    <w:rsid w:val="00230C90"/>
    <w:rsid w:val="00231638"/>
    <w:rsid w:val="00231756"/>
    <w:rsid w:val="00231C1E"/>
    <w:rsid w:val="00231E11"/>
    <w:rsid w:val="00232B5A"/>
    <w:rsid w:val="002333FC"/>
    <w:rsid w:val="00233E61"/>
    <w:rsid w:val="00234902"/>
    <w:rsid w:val="00234CD6"/>
    <w:rsid w:val="002353E4"/>
    <w:rsid w:val="002359A6"/>
    <w:rsid w:val="00236F69"/>
    <w:rsid w:val="00237755"/>
    <w:rsid w:val="0023782F"/>
    <w:rsid w:val="00237975"/>
    <w:rsid w:val="002403E2"/>
    <w:rsid w:val="00242098"/>
    <w:rsid w:val="002420BC"/>
    <w:rsid w:val="0024288F"/>
    <w:rsid w:val="002438C8"/>
    <w:rsid w:val="00245CB8"/>
    <w:rsid w:val="002465E8"/>
    <w:rsid w:val="0024670B"/>
    <w:rsid w:val="00246CFE"/>
    <w:rsid w:val="00246FF2"/>
    <w:rsid w:val="00247211"/>
    <w:rsid w:val="002474B7"/>
    <w:rsid w:val="002476EF"/>
    <w:rsid w:val="00247D65"/>
    <w:rsid w:val="002505DE"/>
    <w:rsid w:val="0025101D"/>
    <w:rsid w:val="00251458"/>
    <w:rsid w:val="002517B1"/>
    <w:rsid w:val="00252EB9"/>
    <w:rsid w:val="00253633"/>
    <w:rsid w:val="00253AB2"/>
    <w:rsid w:val="002564FA"/>
    <w:rsid w:val="002569E2"/>
    <w:rsid w:val="00256CA6"/>
    <w:rsid w:val="00256D56"/>
    <w:rsid w:val="0026110C"/>
    <w:rsid w:val="00261B00"/>
    <w:rsid w:val="002632AE"/>
    <w:rsid w:val="002635F0"/>
    <w:rsid w:val="002657B7"/>
    <w:rsid w:val="00266E53"/>
    <w:rsid w:val="0026705C"/>
    <w:rsid w:val="0026716A"/>
    <w:rsid w:val="0026746C"/>
    <w:rsid w:val="002676E3"/>
    <w:rsid w:val="00267F19"/>
    <w:rsid w:val="0027040F"/>
    <w:rsid w:val="00270EA6"/>
    <w:rsid w:val="00271C81"/>
    <w:rsid w:val="00271FD1"/>
    <w:rsid w:val="00272194"/>
    <w:rsid w:val="0027226B"/>
    <w:rsid w:val="00272DBD"/>
    <w:rsid w:val="002738D0"/>
    <w:rsid w:val="00273AD8"/>
    <w:rsid w:val="00273B64"/>
    <w:rsid w:val="00273CD4"/>
    <w:rsid w:val="00273DFF"/>
    <w:rsid w:val="002752E1"/>
    <w:rsid w:val="00275625"/>
    <w:rsid w:val="0027636D"/>
    <w:rsid w:val="002768C9"/>
    <w:rsid w:val="0027731C"/>
    <w:rsid w:val="00277BDE"/>
    <w:rsid w:val="00277D7D"/>
    <w:rsid w:val="00277E1B"/>
    <w:rsid w:val="00281154"/>
    <w:rsid w:val="00281E57"/>
    <w:rsid w:val="00286AA3"/>
    <w:rsid w:val="00286C9E"/>
    <w:rsid w:val="00287459"/>
    <w:rsid w:val="00290554"/>
    <w:rsid w:val="0029058B"/>
    <w:rsid w:val="00290BA8"/>
    <w:rsid w:val="00291B3D"/>
    <w:rsid w:val="00291BCA"/>
    <w:rsid w:val="00292132"/>
    <w:rsid w:val="002926DD"/>
    <w:rsid w:val="00292D87"/>
    <w:rsid w:val="002933E2"/>
    <w:rsid w:val="0029348C"/>
    <w:rsid w:val="00294185"/>
    <w:rsid w:val="00295890"/>
    <w:rsid w:val="00295A10"/>
    <w:rsid w:val="0029692E"/>
    <w:rsid w:val="002A0B40"/>
    <w:rsid w:val="002A0BF1"/>
    <w:rsid w:val="002A0C54"/>
    <w:rsid w:val="002A1134"/>
    <w:rsid w:val="002A195E"/>
    <w:rsid w:val="002A23A6"/>
    <w:rsid w:val="002A4934"/>
    <w:rsid w:val="002A4DF3"/>
    <w:rsid w:val="002A550C"/>
    <w:rsid w:val="002A5721"/>
    <w:rsid w:val="002A5D90"/>
    <w:rsid w:val="002A6638"/>
    <w:rsid w:val="002A720D"/>
    <w:rsid w:val="002B0526"/>
    <w:rsid w:val="002B0FB8"/>
    <w:rsid w:val="002B2389"/>
    <w:rsid w:val="002B2593"/>
    <w:rsid w:val="002B2D0F"/>
    <w:rsid w:val="002B3693"/>
    <w:rsid w:val="002B3B18"/>
    <w:rsid w:val="002B3B8D"/>
    <w:rsid w:val="002B52B9"/>
    <w:rsid w:val="002B5329"/>
    <w:rsid w:val="002B54C0"/>
    <w:rsid w:val="002B561A"/>
    <w:rsid w:val="002B69B9"/>
    <w:rsid w:val="002B6DB7"/>
    <w:rsid w:val="002B70C2"/>
    <w:rsid w:val="002C07EF"/>
    <w:rsid w:val="002C1258"/>
    <w:rsid w:val="002C1AC4"/>
    <w:rsid w:val="002C21F5"/>
    <w:rsid w:val="002C2A8F"/>
    <w:rsid w:val="002C318E"/>
    <w:rsid w:val="002C3A4C"/>
    <w:rsid w:val="002C43CE"/>
    <w:rsid w:val="002C56D9"/>
    <w:rsid w:val="002C5BDE"/>
    <w:rsid w:val="002C6799"/>
    <w:rsid w:val="002C6872"/>
    <w:rsid w:val="002C6A50"/>
    <w:rsid w:val="002C70CC"/>
    <w:rsid w:val="002C77F9"/>
    <w:rsid w:val="002C7D53"/>
    <w:rsid w:val="002C7FAC"/>
    <w:rsid w:val="002D05E7"/>
    <w:rsid w:val="002D1AD7"/>
    <w:rsid w:val="002D1FAE"/>
    <w:rsid w:val="002D339A"/>
    <w:rsid w:val="002D39A7"/>
    <w:rsid w:val="002D3EC8"/>
    <w:rsid w:val="002D4194"/>
    <w:rsid w:val="002D47B6"/>
    <w:rsid w:val="002D4A3C"/>
    <w:rsid w:val="002D5817"/>
    <w:rsid w:val="002D5EE1"/>
    <w:rsid w:val="002D64E0"/>
    <w:rsid w:val="002D72E4"/>
    <w:rsid w:val="002D7813"/>
    <w:rsid w:val="002E07C4"/>
    <w:rsid w:val="002E09CC"/>
    <w:rsid w:val="002E2082"/>
    <w:rsid w:val="002E50EF"/>
    <w:rsid w:val="002E5DFC"/>
    <w:rsid w:val="002E6DA4"/>
    <w:rsid w:val="002F0256"/>
    <w:rsid w:val="002F0978"/>
    <w:rsid w:val="002F248B"/>
    <w:rsid w:val="002F2738"/>
    <w:rsid w:val="002F3B96"/>
    <w:rsid w:val="002F3C63"/>
    <w:rsid w:val="002F4376"/>
    <w:rsid w:val="002F4DD2"/>
    <w:rsid w:val="002F52B9"/>
    <w:rsid w:val="002F5C8F"/>
    <w:rsid w:val="002F5EB2"/>
    <w:rsid w:val="00300381"/>
    <w:rsid w:val="003020E0"/>
    <w:rsid w:val="0030280F"/>
    <w:rsid w:val="00302FD5"/>
    <w:rsid w:val="00303084"/>
    <w:rsid w:val="00303280"/>
    <w:rsid w:val="0030461C"/>
    <w:rsid w:val="003048FC"/>
    <w:rsid w:val="0030498A"/>
    <w:rsid w:val="00304ABD"/>
    <w:rsid w:val="003050D7"/>
    <w:rsid w:val="00305132"/>
    <w:rsid w:val="003052C2"/>
    <w:rsid w:val="003062C4"/>
    <w:rsid w:val="003074FE"/>
    <w:rsid w:val="00307802"/>
    <w:rsid w:val="00307846"/>
    <w:rsid w:val="003079AB"/>
    <w:rsid w:val="00310917"/>
    <w:rsid w:val="0031150A"/>
    <w:rsid w:val="00311586"/>
    <w:rsid w:val="003121C3"/>
    <w:rsid w:val="00312FB5"/>
    <w:rsid w:val="00313D65"/>
    <w:rsid w:val="0031519C"/>
    <w:rsid w:val="00315B81"/>
    <w:rsid w:val="00316474"/>
    <w:rsid w:val="003164CD"/>
    <w:rsid w:val="00317F3E"/>
    <w:rsid w:val="00320A1B"/>
    <w:rsid w:val="0032256F"/>
    <w:rsid w:val="003227B3"/>
    <w:rsid w:val="00322BBD"/>
    <w:rsid w:val="0032334A"/>
    <w:rsid w:val="0032379D"/>
    <w:rsid w:val="00324BDA"/>
    <w:rsid w:val="0032545C"/>
    <w:rsid w:val="00325548"/>
    <w:rsid w:val="00325C29"/>
    <w:rsid w:val="003262D0"/>
    <w:rsid w:val="003268CF"/>
    <w:rsid w:val="003308EB"/>
    <w:rsid w:val="00330CC1"/>
    <w:rsid w:val="00330EED"/>
    <w:rsid w:val="003312E4"/>
    <w:rsid w:val="00332110"/>
    <w:rsid w:val="0033313E"/>
    <w:rsid w:val="00333198"/>
    <w:rsid w:val="0033353D"/>
    <w:rsid w:val="00333BF8"/>
    <w:rsid w:val="00333C26"/>
    <w:rsid w:val="00334536"/>
    <w:rsid w:val="003346CB"/>
    <w:rsid w:val="0033476A"/>
    <w:rsid w:val="00334BB3"/>
    <w:rsid w:val="0033587C"/>
    <w:rsid w:val="00335D52"/>
    <w:rsid w:val="00336BA1"/>
    <w:rsid w:val="00336F0D"/>
    <w:rsid w:val="003371B6"/>
    <w:rsid w:val="00337464"/>
    <w:rsid w:val="003375F6"/>
    <w:rsid w:val="00337D19"/>
    <w:rsid w:val="00337E4A"/>
    <w:rsid w:val="0034017D"/>
    <w:rsid w:val="0034044D"/>
    <w:rsid w:val="003408B8"/>
    <w:rsid w:val="0034095F"/>
    <w:rsid w:val="00340FB9"/>
    <w:rsid w:val="003418E8"/>
    <w:rsid w:val="00341923"/>
    <w:rsid w:val="003419FC"/>
    <w:rsid w:val="00341A94"/>
    <w:rsid w:val="00342A7D"/>
    <w:rsid w:val="00342F4F"/>
    <w:rsid w:val="00343206"/>
    <w:rsid w:val="0034451F"/>
    <w:rsid w:val="00344917"/>
    <w:rsid w:val="00344CE0"/>
    <w:rsid w:val="0034637A"/>
    <w:rsid w:val="003470A3"/>
    <w:rsid w:val="0034712E"/>
    <w:rsid w:val="0035022F"/>
    <w:rsid w:val="003504A0"/>
    <w:rsid w:val="0035149A"/>
    <w:rsid w:val="00352782"/>
    <w:rsid w:val="00352EA1"/>
    <w:rsid w:val="00353D68"/>
    <w:rsid w:val="00354EDB"/>
    <w:rsid w:val="00355386"/>
    <w:rsid w:val="00355727"/>
    <w:rsid w:val="003566A9"/>
    <w:rsid w:val="00356B57"/>
    <w:rsid w:val="00356D48"/>
    <w:rsid w:val="00357AF8"/>
    <w:rsid w:val="00357BC9"/>
    <w:rsid w:val="003603AA"/>
    <w:rsid w:val="0036127C"/>
    <w:rsid w:val="00361C09"/>
    <w:rsid w:val="00361F67"/>
    <w:rsid w:val="003624D3"/>
    <w:rsid w:val="00362702"/>
    <w:rsid w:val="00362905"/>
    <w:rsid w:val="00362A98"/>
    <w:rsid w:val="00363745"/>
    <w:rsid w:val="00363E6C"/>
    <w:rsid w:val="003647C5"/>
    <w:rsid w:val="00364D42"/>
    <w:rsid w:val="00365056"/>
    <w:rsid w:val="003652CE"/>
    <w:rsid w:val="00365A83"/>
    <w:rsid w:val="0036621D"/>
    <w:rsid w:val="00366599"/>
    <w:rsid w:val="00367038"/>
    <w:rsid w:val="0037080C"/>
    <w:rsid w:val="003717A3"/>
    <w:rsid w:val="0037187E"/>
    <w:rsid w:val="00371A75"/>
    <w:rsid w:val="003724F1"/>
    <w:rsid w:val="003726CD"/>
    <w:rsid w:val="003727E4"/>
    <w:rsid w:val="00373040"/>
    <w:rsid w:val="0037324E"/>
    <w:rsid w:val="0037336A"/>
    <w:rsid w:val="003747EA"/>
    <w:rsid w:val="0037483D"/>
    <w:rsid w:val="0037613B"/>
    <w:rsid w:val="003765EF"/>
    <w:rsid w:val="003768FA"/>
    <w:rsid w:val="003772AA"/>
    <w:rsid w:val="0037768D"/>
    <w:rsid w:val="00377B65"/>
    <w:rsid w:val="00377F5E"/>
    <w:rsid w:val="00377F7C"/>
    <w:rsid w:val="00380EB6"/>
    <w:rsid w:val="00380ED8"/>
    <w:rsid w:val="003811D2"/>
    <w:rsid w:val="00381201"/>
    <w:rsid w:val="00381695"/>
    <w:rsid w:val="00381C52"/>
    <w:rsid w:val="00382D76"/>
    <w:rsid w:val="00383246"/>
    <w:rsid w:val="003844B0"/>
    <w:rsid w:val="00385CDF"/>
    <w:rsid w:val="00385E71"/>
    <w:rsid w:val="00386EE2"/>
    <w:rsid w:val="003873E8"/>
    <w:rsid w:val="003875B4"/>
    <w:rsid w:val="003876B3"/>
    <w:rsid w:val="0038776E"/>
    <w:rsid w:val="00391627"/>
    <w:rsid w:val="00391D6D"/>
    <w:rsid w:val="00391E13"/>
    <w:rsid w:val="00391E61"/>
    <w:rsid w:val="00391FBD"/>
    <w:rsid w:val="0039233A"/>
    <w:rsid w:val="00392349"/>
    <w:rsid w:val="003924BA"/>
    <w:rsid w:val="00392AE2"/>
    <w:rsid w:val="00392CD1"/>
    <w:rsid w:val="003932B9"/>
    <w:rsid w:val="003939D0"/>
    <w:rsid w:val="00394670"/>
    <w:rsid w:val="00394AAD"/>
    <w:rsid w:val="003956D1"/>
    <w:rsid w:val="00395702"/>
    <w:rsid w:val="00395842"/>
    <w:rsid w:val="00395BE7"/>
    <w:rsid w:val="003963C6"/>
    <w:rsid w:val="00396494"/>
    <w:rsid w:val="003A0338"/>
    <w:rsid w:val="003A0342"/>
    <w:rsid w:val="003A0B71"/>
    <w:rsid w:val="003A1C25"/>
    <w:rsid w:val="003A26CE"/>
    <w:rsid w:val="003A2E38"/>
    <w:rsid w:val="003A2EFE"/>
    <w:rsid w:val="003A3B08"/>
    <w:rsid w:val="003A3D29"/>
    <w:rsid w:val="003A51DB"/>
    <w:rsid w:val="003A60BF"/>
    <w:rsid w:val="003A64DB"/>
    <w:rsid w:val="003A6C89"/>
    <w:rsid w:val="003A6D8E"/>
    <w:rsid w:val="003A706B"/>
    <w:rsid w:val="003A7275"/>
    <w:rsid w:val="003A76BA"/>
    <w:rsid w:val="003A7E29"/>
    <w:rsid w:val="003B1562"/>
    <w:rsid w:val="003B176A"/>
    <w:rsid w:val="003B2B5D"/>
    <w:rsid w:val="003B3123"/>
    <w:rsid w:val="003B34D4"/>
    <w:rsid w:val="003B38A4"/>
    <w:rsid w:val="003B4866"/>
    <w:rsid w:val="003B5F1C"/>
    <w:rsid w:val="003B60C4"/>
    <w:rsid w:val="003B620D"/>
    <w:rsid w:val="003B67AF"/>
    <w:rsid w:val="003B6810"/>
    <w:rsid w:val="003B6B37"/>
    <w:rsid w:val="003B6E3A"/>
    <w:rsid w:val="003B7267"/>
    <w:rsid w:val="003B734F"/>
    <w:rsid w:val="003C01C9"/>
    <w:rsid w:val="003C054A"/>
    <w:rsid w:val="003C0563"/>
    <w:rsid w:val="003C06CE"/>
    <w:rsid w:val="003C0E5D"/>
    <w:rsid w:val="003C1EE1"/>
    <w:rsid w:val="003C2483"/>
    <w:rsid w:val="003C29A4"/>
    <w:rsid w:val="003C3655"/>
    <w:rsid w:val="003C4A3D"/>
    <w:rsid w:val="003C64CC"/>
    <w:rsid w:val="003C774A"/>
    <w:rsid w:val="003C7CB3"/>
    <w:rsid w:val="003D0D38"/>
    <w:rsid w:val="003D1610"/>
    <w:rsid w:val="003D21B1"/>
    <w:rsid w:val="003D23F1"/>
    <w:rsid w:val="003D27BD"/>
    <w:rsid w:val="003D2C3D"/>
    <w:rsid w:val="003D2D57"/>
    <w:rsid w:val="003D2F99"/>
    <w:rsid w:val="003D3565"/>
    <w:rsid w:val="003D3C32"/>
    <w:rsid w:val="003D3E5D"/>
    <w:rsid w:val="003D474F"/>
    <w:rsid w:val="003D49F3"/>
    <w:rsid w:val="003D581F"/>
    <w:rsid w:val="003D67F9"/>
    <w:rsid w:val="003E0360"/>
    <w:rsid w:val="003E0524"/>
    <w:rsid w:val="003E0E55"/>
    <w:rsid w:val="003E0FC5"/>
    <w:rsid w:val="003E1689"/>
    <w:rsid w:val="003E1D36"/>
    <w:rsid w:val="003E1D94"/>
    <w:rsid w:val="003E2910"/>
    <w:rsid w:val="003E32E5"/>
    <w:rsid w:val="003E3489"/>
    <w:rsid w:val="003E359E"/>
    <w:rsid w:val="003E4BAC"/>
    <w:rsid w:val="003E514D"/>
    <w:rsid w:val="003E5805"/>
    <w:rsid w:val="003E5DBB"/>
    <w:rsid w:val="003E60B8"/>
    <w:rsid w:val="003E65B5"/>
    <w:rsid w:val="003E7257"/>
    <w:rsid w:val="003F10E4"/>
    <w:rsid w:val="003F163E"/>
    <w:rsid w:val="003F16FB"/>
    <w:rsid w:val="003F16FE"/>
    <w:rsid w:val="003F173A"/>
    <w:rsid w:val="003F1D3C"/>
    <w:rsid w:val="003F21DD"/>
    <w:rsid w:val="003F22EF"/>
    <w:rsid w:val="003F2ADC"/>
    <w:rsid w:val="003F2E7C"/>
    <w:rsid w:val="003F3442"/>
    <w:rsid w:val="003F363A"/>
    <w:rsid w:val="003F38C2"/>
    <w:rsid w:val="003F3BC5"/>
    <w:rsid w:val="003F441A"/>
    <w:rsid w:val="003F4473"/>
    <w:rsid w:val="003F460A"/>
    <w:rsid w:val="003F480B"/>
    <w:rsid w:val="003F4F12"/>
    <w:rsid w:val="003F5593"/>
    <w:rsid w:val="003F7FCC"/>
    <w:rsid w:val="004004E0"/>
    <w:rsid w:val="0040123A"/>
    <w:rsid w:val="004024B1"/>
    <w:rsid w:val="00402885"/>
    <w:rsid w:val="00402E6E"/>
    <w:rsid w:val="004033A3"/>
    <w:rsid w:val="00403B46"/>
    <w:rsid w:val="004040B5"/>
    <w:rsid w:val="00404199"/>
    <w:rsid w:val="00404661"/>
    <w:rsid w:val="00404AFE"/>
    <w:rsid w:val="0040526A"/>
    <w:rsid w:val="0040530A"/>
    <w:rsid w:val="0040574C"/>
    <w:rsid w:val="00406DA8"/>
    <w:rsid w:val="004078DB"/>
    <w:rsid w:val="00411368"/>
    <w:rsid w:val="004117CD"/>
    <w:rsid w:val="004118F5"/>
    <w:rsid w:val="00411CC5"/>
    <w:rsid w:val="00412635"/>
    <w:rsid w:val="00413199"/>
    <w:rsid w:val="00413359"/>
    <w:rsid w:val="00413434"/>
    <w:rsid w:val="0041451D"/>
    <w:rsid w:val="004154CE"/>
    <w:rsid w:val="0041574F"/>
    <w:rsid w:val="00415E4D"/>
    <w:rsid w:val="00415EE4"/>
    <w:rsid w:val="00417177"/>
    <w:rsid w:val="004200A7"/>
    <w:rsid w:val="004202CC"/>
    <w:rsid w:val="00420D39"/>
    <w:rsid w:val="00421DBA"/>
    <w:rsid w:val="00422341"/>
    <w:rsid w:val="00422687"/>
    <w:rsid w:val="0042338B"/>
    <w:rsid w:val="004243D5"/>
    <w:rsid w:val="004244EE"/>
    <w:rsid w:val="004244F8"/>
    <w:rsid w:val="00424B4A"/>
    <w:rsid w:val="004255AB"/>
    <w:rsid w:val="00425A6F"/>
    <w:rsid w:val="00427EF5"/>
    <w:rsid w:val="004320E0"/>
    <w:rsid w:val="00432243"/>
    <w:rsid w:val="004341E0"/>
    <w:rsid w:val="00434564"/>
    <w:rsid w:val="00435386"/>
    <w:rsid w:val="00436A36"/>
    <w:rsid w:val="00436D27"/>
    <w:rsid w:val="00437C2D"/>
    <w:rsid w:val="00440318"/>
    <w:rsid w:val="004406D2"/>
    <w:rsid w:val="00440B99"/>
    <w:rsid w:val="00440BF3"/>
    <w:rsid w:val="00442DD1"/>
    <w:rsid w:val="00442F77"/>
    <w:rsid w:val="00443232"/>
    <w:rsid w:val="00444666"/>
    <w:rsid w:val="00444E72"/>
    <w:rsid w:val="00444FCD"/>
    <w:rsid w:val="00444FFA"/>
    <w:rsid w:val="0044526C"/>
    <w:rsid w:val="00445ADD"/>
    <w:rsid w:val="00445FFF"/>
    <w:rsid w:val="00447181"/>
    <w:rsid w:val="004479AA"/>
    <w:rsid w:val="004502BD"/>
    <w:rsid w:val="00450B01"/>
    <w:rsid w:val="0045341C"/>
    <w:rsid w:val="00454346"/>
    <w:rsid w:val="00455E46"/>
    <w:rsid w:val="00456D33"/>
    <w:rsid w:val="00456F86"/>
    <w:rsid w:val="00456FF4"/>
    <w:rsid w:val="004573BA"/>
    <w:rsid w:val="00460372"/>
    <w:rsid w:val="00460544"/>
    <w:rsid w:val="004607A5"/>
    <w:rsid w:val="00460AEF"/>
    <w:rsid w:val="00461414"/>
    <w:rsid w:val="00461504"/>
    <w:rsid w:val="00461C7C"/>
    <w:rsid w:val="00462056"/>
    <w:rsid w:val="00462275"/>
    <w:rsid w:val="00462481"/>
    <w:rsid w:val="00462DD3"/>
    <w:rsid w:val="00463E11"/>
    <w:rsid w:val="00463E54"/>
    <w:rsid w:val="00465652"/>
    <w:rsid w:val="0046576E"/>
    <w:rsid w:val="00466671"/>
    <w:rsid w:val="004679FF"/>
    <w:rsid w:val="00467E39"/>
    <w:rsid w:val="00470C46"/>
    <w:rsid w:val="00471CC6"/>
    <w:rsid w:val="0047238D"/>
    <w:rsid w:val="00472446"/>
    <w:rsid w:val="004731D7"/>
    <w:rsid w:val="00473859"/>
    <w:rsid w:val="00474527"/>
    <w:rsid w:val="00474E85"/>
    <w:rsid w:val="00475828"/>
    <w:rsid w:val="00475A20"/>
    <w:rsid w:val="0047610A"/>
    <w:rsid w:val="00476C22"/>
    <w:rsid w:val="00476FB1"/>
    <w:rsid w:val="00480AC6"/>
    <w:rsid w:val="00481853"/>
    <w:rsid w:val="004833C9"/>
    <w:rsid w:val="00483421"/>
    <w:rsid w:val="0048464E"/>
    <w:rsid w:val="00484A1F"/>
    <w:rsid w:val="00485860"/>
    <w:rsid w:val="004861B6"/>
    <w:rsid w:val="00486232"/>
    <w:rsid w:val="00486EA4"/>
    <w:rsid w:val="00490C99"/>
    <w:rsid w:val="004914FA"/>
    <w:rsid w:val="00491E8D"/>
    <w:rsid w:val="00492BC0"/>
    <w:rsid w:val="0049306C"/>
    <w:rsid w:val="004930D6"/>
    <w:rsid w:val="00493CB8"/>
    <w:rsid w:val="004942AA"/>
    <w:rsid w:val="00495391"/>
    <w:rsid w:val="00495496"/>
    <w:rsid w:val="004958CB"/>
    <w:rsid w:val="00495EE0"/>
    <w:rsid w:val="0049656D"/>
    <w:rsid w:val="00496A3D"/>
    <w:rsid w:val="00497684"/>
    <w:rsid w:val="00497925"/>
    <w:rsid w:val="004A1868"/>
    <w:rsid w:val="004A2430"/>
    <w:rsid w:val="004A2656"/>
    <w:rsid w:val="004A307B"/>
    <w:rsid w:val="004A32E7"/>
    <w:rsid w:val="004A4753"/>
    <w:rsid w:val="004A4A50"/>
    <w:rsid w:val="004A4F5F"/>
    <w:rsid w:val="004A5431"/>
    <w:rsid w:val="004A595E"/>
    <w:rsid w:val="004A5BEE"/>
    <w:rsid w:val="004A5D86"/>
    <w:rsid w:val="004A6156"/>
    <w:rsid w:val="004A62CA"/>
    <w:rsid w:val="004A68C5"/>
    <w:rsid w:val="004A6B70"/>
    <w:rsid w:val="004B0CFA"/>
    <w:rsid w:val="004B0E70"/>
    <w:rsid w:val="004B1632"/>
    <w:rsid w:val="004B2C73"/>
    <w:rsid w:val="004B4D9C"/>
    <w:rsid w:val="004B507E"/>
    <w:rsid w:val="004B5C1A"/>
    <w:rsid w:val="004B5F72"/>
    <w:rsid w:val="004B5FBD"/>
    <w:rsid w:val="004B6D95"/>
    <w:rsid w:val="004B6EA4"/>
    <w:rsid w:val="004B7354"/>
    <w:rsid w:val="004B7452"/>
    <w:rsid w:val="004B7C74"/>
    <w:rsid w:val="004C006D"/>
    <w:rsid w:val="004C05F8"/>
    <w:rsid w:val="004C0884"/>
    <w:rsid w:val="004C0FCA"/>
    <w:rsid w:val="004C11B3"/>
    <w:rsid w:val="004C1467"/>
    <w:rsid w:val="004C15EF"/>
    <w:rsid w:val="004C1A65"/>
    <w:rsid w:val="004C1C7F"/>
    <w:rsid w:val="004C1F78"/>
    <w:rsid w:val="004C22FF"/>
    <w:rsid w:val="004C352F"/>
    <w:rsid w:val="004C3D17"/>
    <w:rsid w:val="004C579A"/>
    <w:rsid w:val="004C6E2B"/>
    <w:rsid w:val="004C6EEF"/>
    <w:rsid w:val="004C743F"/>
    <w:rsid w:val="004C7FF8"/>
    <w:rsid w:val="004D091E"/>
    <w:rsid w:val="004D12EC"/>
    <w:rsid w:val="004D191E"/>
    <w:rsid w:val="004D1B09"/>
    <w:rsid w:val="004D2534"/>
    <w:rsid w:val="004D38C4"/>
    <w:rsid w:val="004D4073"/>
    <w:rsid w:val="004D50A5"/>
    <w:rsid w:val="004D59B3"/>
    <w:rsid w:val="004D5FB7"/>
    <w:rsid w:val="004D6D18"/>
    <w:rsid w:val="004D735C"/>
    <w:rsid w:val="004D7442"/>
    <w:rsid w:val="004D76B4"/>
    <w:rsid w:val="004D79F5"/>
    <w:rsid w:val="004D7DCB"/>
    <w:rsid w:val="004D7E63"/>
    <w:rsid w:val="004E04E8"/>
    <w:rsid w:val="004E07E3"/>
    <w:rsid w:val="004E10F2"/>
    <w:rsid w:val="004E1670"/>
    <w:rsid w:val="004E1946"/>
    <w:rsid w:val="004E1BCA"/>
    <w:rsid w:val="004E252F"/>
    <w:rsid w:val="004E2B5F"/>
    <w:rsid w:val="004E34E4"/>
    <w:rsid w:val="004E44AD"/>
    <w:rsid w:val="004E4568"/>
    <w:rsid w:val="004E644A"/>
    <w:rsid w:val="004E6511"/>
    <w:rsid w:val="004E6B5E"/>
    <w:rsid w:val="004E7686"/>
    <w:rsid w:val="004E7D88"/>
    <w:rsid w:val="004F05EC"/>
    <w:rsid w:val="004F0A28"/>
    <w:rsid w:val="004F14B1"/>
    <w:rsid w:val="004F161D"/>
    <w:rsid w:val="004F272A"/>
    <w:rsid w:val="004F2EA8"/>
    <w:rsid w:val="004F33B3"/>
    <w:rsid w:val="004F42AE"/>
    <w:rsid w:val="004F498B"/>
    <w:rsid w:val="004F5032"/>
    <w:rsid w:val="004F523A"/>
    <w:rsid w:val="004F586D"/>
    <w:rsid w:val="004F5B06"/>
    <w:rsid w:val="004F5D5A"/>
    <w:rsid w:val="004F5FEB"/>
    <w:rsid w:val="004F675D"/>
    <w:rsid w:val="004F685C"/>
    <w:rsid w:val="004F6AB5"/>
    <w:rsid w:val="004F741F"/>
    <w:rsid w:val="004F75D5"/>
    <w:rsid w:val="004F7C9D"/>
    <w:rsid w:val="004F7D02"/>
    <w:rsid w:val="005005D4"/>
    <w:rsid w:val="00500A39"/>
    <w:rsid w:val="00501F99"/>
    <w:rsid w:val="00502008"/>
    <w:rsid w:val="0050253B"/>
    <w:rsid w:val="005029E9"/>
    <w:rsid w:val="00502E8E"/>
    <w:rsid w:val="00503A11"/>
    <w:rsid w:val="00503E7E"/>
    <w:rsid w:val="00503EAA"/>
    <w:rsid w:val="0050476B"/>
    <w:rsid w:val="00504AA6"/>
    <w:rsid w:val="00505C46"/>
    <w:rsid w:val="00505F02"/>
    <w:rsid w:val="005061EE"/>
    <w:rsid w:val="00506247"/>
    <w:rsid w:val="005074BE"/>
    <w:rsid w:val="00507E67"/>
    <w:rsid w:val="00507E89"/>
    <w:rsid w:val="00507EAE"/>
    <w:rsid w:val="005119D7"/>
    <w:rsid w:val="00511A21"/>
    <w:rsid w:val="00511A8E"/>
    <w:rsid w:val="00512008"/>
    <w:rsid w:val="00512963"/>
    <w:rsid w:val="00512B5C"/>
    <w:rsid w:val="005132B2"/>
    <w:rsid w:val="005135D4"/>
    <w:rsid w:val="005141C5"/>
    <w:rsid w:val="0051443B"/>
    <w:rsid w:val="00514460"/>
    <w:rsid w:val="0051464E"/>
    <w:rsid w:val="00514708"/>
    <w:rsid w:val="00514B94"/>
    <w:rsid w:val="005179F6"/>
    <w:rsid w:val="00520623"/>
    <w:rsid w:val="0052109E"/>
    <w:rsid w:val="005223D6"/>
    <w:rsid w:val="00522C41"/>
    <w:rsid w:val="005231C3"/>
    <w:rsid w:val="00523498"/>
    <w:rsid w:val="005237C4"/>
    <w:rsid w:val="00523C09"/>
    <w:rsid w:val="0052447C"/>
    <w:rsid w:val="005250B9"/>
    <w:rsid w:val="005251BD"/>
    <w:rsid w:val="0052563F"/>
    <w:rsid w:val="00525655"/>
    <w:rsid w:val="00525B1A"/>
    <w:rsid w:val="00526271"/>
    <w:rsid w:val="005265A3"/>
    <w:rsid w:val="00527046"/>
    <w:rsid w:val="00527085"/>
    <w:rsid w:val="005271CA"/>
    <w:rsid w:val="005275CD"/>
    <w:rsid w:val="00527B47"/>
    <w:rsid w:val="00527DE8"/>
    <w:rsid w:val="00530115"/>
    <w:rsid w:val="005302DC"/>
    <w:rsid w:val="00531397"/>
    <w:rsid w:val="0053192F"/>
    <w:rsid w:val="0053224C"/>
    <w:rsid w:val="005325A1"/>
    <w:rsid w:val="0053285A"/>
    <w:rsid w:val="00534291"/>
    <w:rsid w:val="005346DF"/>
    <w:rsid w:val="00534944"/>
    <w:rsid w:val="00534E49"/>
    <w:rsid w:val="00535509"/>
    <w:rsid w:val="005357BA"/>
    <w:rsid w:val="00536746"/>
    <w:rsid w:val="005369A2"/>
    <w:rsid w:val="00536F5D"/>
    <w:rsid w:val="0053722A"/>
    <w:rsid w:val="0054060F"/>
    <w:rsid w:val="00540BFA"/>
    <w:rsid w:val="00540CB3"/>
    <w:rsid w:val="00541A3B"/>
    <w:rsid w:val="00542375"/>
    <w:rsid w:val="00542462"/>
    <w:rsid w:val="0054259A"/>
    <w:rsid w:val="00542C09"/>
    <w:rsid w:val="0054334F"/>
    <w:rsid w:val="00543A08"/>
    <w:rsid w:val="00544C84"/>
    <w:rsid w:val="005450C5"/>
    <w:rsid w:val="0054520B"/>
    <w:rsid w:val="00545802"/>
    <w:rsid w:val="00545BD7"/>
    <w:rsid w:val="005462AB"/>
    <w:rsid w:val="00546B3C"/>
    <w:rsid w:val="0055073D"/>
    <w:rsid w:val="005510DA"/>
    <w:rsid w:val="005515EC"/>
    <w:rsid w:val="00551B3C"/>
    <w:rsid w:val="00551CF2"/>
    <w:rsid w:val="00552305"/>
    <w:rsid w:val="00553098"/>
    <w:rsid w:val="0055321F"/>
    <w:rsid w:val="005553C5"/>
    <w:rsid w:val="00555417"/>
    <w:rsid w:val="00555F2F"/>
    <w:rsid w:val="00556B89"/>
    <w:rsid w:val="0056309F"/>
    <w:rsid w:val="0056453C"/>
    <w:rsid w:val="00564949"/>
    <w:rsid w:val="005649BD"/>
    <w:rsid w:val="00564C1F"/>
    <w:rsid w:val="00564C84"/>
    <w:rsid w:val="00565300"/>
    <w:rsid w:val="005661CC"/>
    <w:rsid w:val="0056639B"/>
    <w:rsid w:val="005664A8"/>
    <w:rsid w:val="005668F6"/>
    <w:rsid w:val="00567540"/>
    <w:rsid w:val="00571E8E"/>
    <w:rsid w:val="00572300"/>
    <w:rsid w:val="00572C6A"/>
    <w:rsid w:val="00572E68"/>
    <w:rsid w:val="00573E69"/>
    <w:rsid w:val="00574C47"/>
    <w:rsid w:val="00575670"/>
    <w:rsid w:val="00575A99"/>
    <w:rsid w:val="00575CCE"/>
    <w:rsid w:val="00576F4B"/>
    <w:rsid w:val="00580017"/>
    <w:rsid w:val="00580115"/>
    <w:rsid w:val="0058059E"/>
    <w:rsid w:val="005807AD"/>
    <w:rsid w:val="00580E37"/>
    <w:rsid w:val="00581224"/>
    <w:rsid w:val="00581FA8"/>
    <w:rsid w:val="0058242B"/>
    <w:rsid w:val="00582CE0"/>
    <w:rsid w:val="00582DA7"/>
    <w:rsid w:val="00582E4F"/>
    <w:rsid w:val="005836E1"/>
    <w:rsid w:val="005853DD"/>
    <w:rsid w:val="00585A6B"/>
    <w:rsid w:val="00585A92"/>
    <w:rsid w:val="00585C50"/>
    <w:rsid w:val="00586216"/>
    <w:rsid w:val="00586922"/>
    <w:rsid w:val="00586A62"/>
    <w:rsid w:val="00586FCE"/>
    <w:rsid w:val="00587431"/>
    <w:rsid w:val="0058743F"/>
    <w:rsid w:val="00587512"/>
    <w:rsid w:val="00587EFB"/>
    <w:rsid w:val="00591473"/>
    <w:rsid w:val="00591A73"/>
    <w:rsid w:val="00591B2A"/>
    <w:rsid w:val="00591D89"/>
    <w:rsid w:val="0059209E"/>
    <w:rsid w:val="0059245B"/>
    <w:rsid w:val="005947E7"/>
    <w:rsid w:val="0059527E"/>
    <w:rsid w:val="0059584F"/>
    <w:rsid w:val="00595BDF"/>
    <w:rsid w:val="00596DA5"/>
    <w:rsid w:val="0059701D"/>
    <w:rsid w:val="005A0B2E"/>
    <w:rsid w:val="005A13E4"/>
    <w:rsid w:val="005A1B2C"/>
    <w:rsid w:val="005A2020"/>
    <w:rsid w:val="005A2D76"/>
    <w:rsid w:val="005A2F76"/>
    <w:rsid w:val="005A3001"/>
    <w:rsid w:val="005A3AF8"/>
    <w:rsid w:val="005A468E"/>
    <w:rsid w:val="005A5E3D"/>
    <w:rsid w:val="005A78AA"/>
    <w:rsid w:val="005B02F8"/>
    <w:rsid w:val="005B03F8"/>
    <w:rsid w:val="005B1A6C"/>
    <w:rsid w:val="005B1C4D"/>
    <w:rsid w:val="005B2B65"/>
    <w:rsid w:val="005B2E09"/>
    <w:rsid w:val="005B43F6"/>
    <w:rsid w:val="005B4BB7"/>
    <w:rsid w:val="005B5707"/>
    <w:rsid w:val="005B62BD"/>
    <w:rsid w:val="005B67DD"/>
    <w:rsid w:val="005B78FB"/>
    <w:rsid w:val="005B7DCB"/>
    <w:rsid w:val="005C0A41"/>
    <w:rsid w:val="005C1BB3"/>
    <w:rsid w:val="005C1E29"/>
    <w:rsid w:val="005C2527"/>
    <w:rsid w:val="005C3987"/>
    <w:rsid w:val="005C4321"/>
    <w:rsid w:val="005C476A"/>
    <w:rsid w:val="005C4F9A"/>
    <w:rsid w:val="005C5602"/>
    <w:rsid w:val="005C5680"/>
    <w:rsid w:val="005C5A5A"/>
    <w:rsid w:val="005C6107"/>
    <w:rsid w:val="005C65EF"/>
    <w:rsid w:val="005C7255"/>
    <w:rsid w:val="005C7B7D"/>
    <w:rsid w:val="005D04FF"/>
    <w:rsid w:val="005D0B03"/>
    <w:rsid w:val="005D0CA5"/>
    <w:rsid w:val="005D10B8"/>
    <w:rsid w:val="005D188F"/>
    <w:rsid w:val="005D1D6C"/>
    <w:rsid w:val="005D2618"/>
    <w:rsid w:val="005D3298"/>
    <w:rsid w:val="005D36BF"/>
    <w:rsid w:val="005D397B"/>
    <w:rsid w:val="005D3EF5"/>
    <w:rsid w:val="005D482B"/>
    <w:rsid w:val="005D562B"/>
    <w:rsid w:val="005D5C08"/>
    <w:rsid w:val="005D61EC"/>
    <w:rsid w:val="005D64D4"/>
    <w:rsid w:val="005E0031"/>
    <w:rsid w:val="005E0EDF"/>
    <w:rsid w:val="005E1556"/>
    <w:rsid w:val="005E18AA"/>
    <w:rsid w:val="005E1F62"/>
    <w:rsid w:val="005E25C0"/>
    <w:rsid w:val="005E2F73"/>
    <w:rsid w:val="005E348D"/>
    <w:rsid w:val="005E3D51"/>
    <w:rsid w:val="005E4125"/>
    <w:rsid w:val="005E4C0C"/>
    <w:rsid w:val="005E53D4"/>
    <w:rsid w:val="005E55AB"/>
    <w:rsid w:val="005E574D"/>
    <w:rsid w:val="005E606A"/>
    <w:rsid w:val="005E6B0F"/>
    <w:rsid w:val="005E70B9"/>
    <w:rsid w:val="005E769E"/>
    <w:rsid w:val="005F0207"/>
    <w:rsid w:val="005F043B"/>
    <w:rsid w:val="005F08FD"/>
    <w:rsid w:val="005F0D1F"/>
    <w:rsid w:val="005F0DA3"/>
    <w:rsid w:val="005F148E"/>
    <w:rsid w:val="005F1B04"/>
    <w:rsid w:val="005F28EB"/>
    <w:rsid w:val="005F2BC0"/>
    <w:rsid w:val="005F34C1"/>
    <w:rsid w:val="005F39F0"/>
    <w:rsid w:val="005F4941"/>
    <w:rsid w:val="005F4DEE"/>
    <w:rsid w:val="005F5AAA"/>
    <w:rsid w:val="005F5E43"/>
    <w:rsid w:val="005F712C"/>
    <w:rsid w:val="005F740B"/>
    <w:rsid w:val="0060010A"/>
    <w:rsid w:val="0060052E"/>
    <w:rsid w:val="00600663"/>
    <w:rsid w:val="006009C0"/>
    <w:rsid w:val="00600F77"/>
    <w:rsid w:val="00601DE7"/>
    <w:rsid w:val="00601E0E"/>
    <w:rsid w:val="00601FDF"/>
    <w:rsid w:val="00602361"/>
    <w:rsid w:val="006023E7"/>
    <w:rsid w:val="006025A7"/>
    <w:rsid w:val="00602BA5"/>
    <w:rsid w:val="006036E7"/>
    <w:rsid w:val="006042A7"/>
    <w:rsid w:val="00606492"/>
    <w:rsid w:val="00606533"/>
    <w:rsid w:val="00606D23"/>
    <w:rsid w:val="006109AD"/>
    <w:rsid w:val="00610BE7"/>
    <w:rsid w:val="00610C6B"/>
    <w:rsid w:val="00612A96"/>
    <w:rsid w:val="00613299"/>
    <w:rsid w:val="00613CF9"/>
    <w:rsid w:val="00613E0A"/>
    <w:rsid w:val="00613FEA"/>
    <w:rsid w:val="00614DE2"/>
    <w:rsid w:val="00614F5D"/>
    <w:rsid w:val="006156E2"/>
    <w:rsid w:val="00617406"/>
    <w:rsid w:val="006175F5"/>
    <w:rsid w:val="00621688"/>
    <w:rsid w:val="00622012"/>
    <w:rsid w:val="006229C2"/>
    <w:rsid w:val="00622A16"/>
    <w:rsid w:val="006230FB"/>
    <w:rsid w:val="006233C9"/>
    <w:rsid w:val="00623689"/>
    <w:rsid w:val="00623F48"/>
    <w:rsid w:val="0062423C"/>
    <w:rsid w:val="00624B0B"/>
    <w:rsid w:val="00624FCD"/>
    <w:rsid w:val="00625963"/>
    <w:rsid w:val="00625C56"/>
    <w:rsid w:val="00625D4B"/>
    <w:rsid w:val="006266F4"/>
    <w:rsid w:val="00626B08"/>
    <w:rsid w:val="00626BC8"/>
    <w:rsid w:val="00627B53"/>
    <w:rsid w:val="00627BE1"/>
    <w:rsid w:val="00627F5E"/>
    <w:rsid w:val="00630109"/>
    <w:rsid w:val="006309A5"/>
    <w:rsid w:val="00630A12"/>
    <w:rsid w:val="00630B13"/>
    <w:rsid w:val="006319C9"/>
    <w:rsid w:val="00631C3B"/>
    <w:rsid w:val="0063267A"/>
    <w:rsid w:val="00632A9D"/>
    <w:rsid w:val="00632ABA"/>
    <w:rsid w:val="0063338B"/>
    <w:rsid w:val="006346C1"/>
    <w:rsid w:val="00634ABD"/>
    <w:rsid w:val="006366DE"/>
    <w:rsid w:val="006369F9"/>
    <w:rsid w:val="00636A36"/>
    <w:rsid w:val="006372F5"/>
    <w:rsid w:val="006374C6"/>
    <w:rsid w:val="00637A2C"/>
    <w:rsid w:val="00640063"/>
    <w:rsid w:val="006402A9"/>
    <w:rsid w:val="00640D45"/>
    <w:rsid w:val="00640F3C"/>
    <w:rsid w:val="006413A2"/>
    <w:rsid w:val="00641D52"/>
    <w:rsid w:val="0064381A"/>
    <w:rsid w:val="00643DDD"/>
    <w:rsid w:val="00643F04"/>
    <w:rsid w:val="00644812"/>
    <w:rsid w:val="00644B81"/>
    <w:rsid w:val="006452C8"/>
    <w:rsid w:val="0064590F"/>
    <w:rsid w:val="00645EF5"/>
    <w:rsid w:val="00646840"/>
    <w:rsid w:val="00646E58"/>
    <w:rsid w:val="00646FC7"/>
    <w:rsid w:val="00647468"/>
    <w:rsid w:val="0064780E"/>
    <w:rsid w:val="00647967"/>
    <w:rsid w:val="00650419"/>
    <w:rsid w:val="00650E5C"/>
    <w:rsid w:val="00650EAE"/>
    <w:rsid w:val="00650EEB"/>
    <w:rsid w:val="00651353"/>
    <w:rsid w:val="00651714"/>
    <w:rsid w:val="00651EE1"/>
    <w:rsid w:val="00652148"/>
    <w:rsid w:val="00652570"/>
    <w:rsid w:val="00652BEC"/>
    <w:rsid w:val="00652D98"/>
    <w:rsid w:val="00653208"/>
    <w:rsid w:val="0065320F"/>
    <w:rsid w:val="0065336D"/>
    <w:rsid w:val="00654AC8"/>
    <w:rsid w:val="006552D8"/>
    <w:rsid w:val="00655513"/>
    <w:rsid w:val="00655A37"/>
    <w:rsid w:val="00656590"/>
    <w:rsid w:val="00656A2B"/>
    <w:rsid w:val="00656B17"/>
    <w:rsid w:val="0065736F"/>
    <w:rsid w:val="00657F60"/>
    <w:rsid w:val="00661254"/>
    <w:rsid w:val="0066161A"/>
    <w:rsid w:val="00662FA6"/>
    <w:rsid w:val="00666136"/>
    <w:rsid w:val="00667509"/>
    <w:rsid w:val="00670077"/>
    <w:rsid w:val="00670492"/>
    <w:rsid w:val="00670AB5"/>
    <w:rsid w:val="00670E6F"/>
    <w:rsid w:val="0067139F"/>
    <w:rsid w:val="006716FD"/>
    <w:rsid w:val="006719A1"/>
    <w:rsid w:val="00671C9A"/>
    <w:rsid w:val="0067207E"/>
    <w:rsid w:val="006725EA"/>
    <w:rsid w:val="00672611"/>
    <w:rsid w:val="00672A05"/>
    <w:rsid w:val="00673CDE"/>
    <w:rsid w:val="00673F32"/>
    <w:rsid w:val="006748B9"/>
    <w:rsid w:val="00674B58"/>
    <w:rsid w:val="00674EFC"/>
    <w:rsid w:val="006752BA"/>
    <w:rsid w:val="0067582A"/>
    <w:rsid w:val="00675D97"/>
    <w:rsid w:val="006767E5"/>
    <w:rsid w:val="00676FDC"/>
    <w:rsid w:val="006779EE"/>
    <w:rsid w:val="00680575"/>
    <w:rsid w:val="00681A84"/>
    <w:rsid w:val="00682247"/>
    <w:rsid w:val="00682FF4"/>
    <w:rsid w:val="00683F3A"/>
    <w:rsid w:val="00686279"/>
    <w:rsid w:val="0068683C"/>
    <w:rsid w:val="00686A4D"/>
    <w:rsid w:val="00686FD5"/>
    <w:rsid w:val="006871B2"/>
    <w:rsid w:val="00687E8E"/>
    <w:rsid w:val="00691583"/>
    <w:rsid w:val="006915BB"/>
    <w:rsid w:val="006927C4"/>
    <w:rsid w:val="00692BE8"/>
    <w:rsid w:val="00692E7B"/>
    <w:rsid w:val="00693F44"/>
    <w:rsid w:val="00695813"/>
    <w:rsid w:val="0069659C"/>
    <w:rsid w:val="00696616"/>
    <w:rsid w:val="00696F1B"/>
    <w:rsid w:val="00697821"/>
    <w:rsid w:val="006A14E1"/>
    <w:rsid w:val="006A150B"/>
    <w:rsid w:val="006A15FC"/>
    <w:rsid w:val="006A1AB1"/>
    <w:rsid w:val="006A1BB3"/>
    <w:rsid w:val="006A1CBC"/>
    <w:rsid w:val="006A26FA"/>
    <w:rsid w:val="006A2891"/>
    <w:rsid w:val="006A2935"/>
    <w:rsid w:val="006A368E"/>
    <w:rsid w:val="006A3F6C"/>
    <w:rsid w:val="006A40EC"/>
    <w:rsid w:val="006A4667"/>
    <w:rsid w:val="006A49B8"/>
    <w:rsid w:val="006A4A03"/>
    <w:rsid w:val="006A5327"/>
    <w:rsid w:val="006A5D86"/>
    <w:rsid w:val="006A6E68"/>
    <w:rsid w:val="006A7D74"/>
    <w:rsid w:val="006B0BE7"/>
    <w:rsid w:val="006B1038"/>
    <w:rsid w:val="006B107F"/>
    <w:rsid w:val="006B1B68"/>
    <w:rsid w:val="006B1EDB"/>
    <w:rsid w:val="006B30E9"/>
    <w:rsid w:val="006B3202"/>
    <w:rsid w:val="006B3356"/>
    <w:rsid w:val="006B3A9F"/>
    <w:rsid w:val="006B4477"/>
    <w:rsid w:val="006B67C5"/>
    <w:rsid w:val="006B6E4E"/>
    <w:rsid w:val="006B73DD"/>
    <w:rsid w:val="006B757D"/>
    <w:rsid w:val="006C0647"/>
    <w:rsid w:val="006C1AC9"/>
    <w:rsid w:val="006C27F4"/>
    <w:rsid w:val="006C286F"/>
    <w:rsid w:val="006C2FC7"/>
    <w:rsid w:val="006C2FDA"/>
    <w:rsid w:val="006C41EC"/>
    <w:rsid w:val="006C43F3"/>
    <w:rsid w:val="006C4C08"/>
    <w:rsid w:val="006C6277"/>
    <w:rsid w:val="006C6470"/>
    <w:rsid w:val="006C655E"/>
    <w:rsid w:val="006C6D4C"/>
    <w:rsid w:val="006C6E58"/>
    <w:rsid w:val="006C78C2"/>
    <w:rsid w:val="006D03DC"/>
    <w:rsid w:val="006D0668"/>
    <w:rsid w:val="006D2047"/>
    <w:rsid w:val="006D20E0"/>
    <w:rsid w:val="006D2369"/>
    <w:rsid w:val="006D3CF9"/>
    <w:rsid w:val="006D4A7C"/>
    <w:rsid w:val="006D53B7"/>
    <w:rsid w:val="006D57D9"/>
    <w:rsid w:val="006E0216"/>
    <w:rsid w:val="006E0465"/>
    <w:rsid w:val="006E0A56"/>
    <w:rsid w:val="006E1B8B"/>
    <w:rsid w:val="006E3742"/>
    <w:rsid w:val="006E3F6B"/>
    <w:rsid w:val="006E3FD9"/>
    <w:rsid w:val="006E42A4"/>
    <w:rsid w:val="006E4743"/>
    <w:rsid w:val="006E49FD"/>
    <w:rsid w:val="006E572F"/>
    <w:rsid w:val="006E5AF6"/>
    <w:rsid w:val="006E64D3"/>
    <w:rsid w:val="006E68AE"/>
    <w:rsid w:val="006E71C3"/>
    <w:rsid w:val="006E7C2D"/>
    <w:rsid w:val="006F0C7F"/>
    <w:rsid w:val="006F100D"/>
    <w:rsid w:val="006F205E"/>
    <w:rsid w:val="006F2B25"/>
    <w:rsid w:val="006F3D0D"/>
    <w:rsid w:val="006F4206"/>
    <w:rsid w:val="006F4B76"/>
    <w:rsid w:val="006F4DD0"/>
    <w:rsid w:val="006F53DE"/>
    <w:rsid w:val="006F5EFC"/>
    <w:rsid w:val="006F6E96"/>
    <w:rsid w:val="006F6EB0"/>
    <w:rsid w:val="0070004D"/>
    <w:rsid w:val="00700175"/>
    <w:rsid w:val="00700480"/>
    <w:rsid w:val="007007B8"/>
    <w:rsid w:val="007009BF"/>
    <w:rsid w:val="00700F83"/>
    <w:rsid w:val="00702B79"/>
    <w:rsid w:val="00702C31"/>
    <w:rsid w:val="00703B47"/>
    <w:rsid w:val="00703EC3"/>
    <w:rsid w:val="00703EF9"/>
    <w:rsid w:val="007044B3"/>
    <w:rsid w:val="00704627"/>
    <w:rsid w:val="00704807"/>
    <w:rsid w:val="007049AC"/>
    <w:rsid w:val="00704DB7"/>
    <w:rsid w:val="00704DC3"/>
    <w:rsid w:val="0070573E"/>
    <w:rsid w:val="00705C90"/>
    <w:rsid w:val="007067C8"/>
    <w:rsid w:val="00706C97"/>
    <w:rsid w:val="00706F0F"/>
    <w:rsid w:val="007075A9"/>
    <w:rsid w:val="0070772B"/>
    <w:rsid w:val="007079C1"/>
    <w:rsid w:val="007103F9"/>
    <w:rsid w:val="007116AE"/>
    <w:rsid w:val="007117CA"/>
    <w:rsid w:val="00712029"/>
    <w:rsid w:val="00712C35"/>
    <w:rsid w:val="00712EF3"/>
    <w:rsid w:val="00713565"/>
    <w:rsid w:val="00713FEA"/>
    <w:rsid w:val="00715FDB"/>
    <w:rsid w:val="00716F57"/>
    <w:rsid w:val="007176E4"/>
    <w:rsid w:val="00717732"/>
    <w:rsid w:val="0071777F"/>
    <w:rsid w:val="00717955"/>
    <w:rsid w:val="00717F3A"/>
    <w:rsid w:val="007200F7"/>
    <w:rsid w:val="007209B7"/>
    <w:rsid w:val="0072252C"/>
    <w:rsid w:val="00722628"/>
    <w:rsid w:val="007226C9"/>
    <w:rsid w:val="00722D93"/>
    <w:rsid w:val="00722E68"/>
    <w:rsid w:val="00723283"/>
    <w:rsid w:val="00723B9D"/>
    <w:rsid w:val="00723D17"/>
    <w:rsid w:val="00723FBC"/>
    <w:rsid w:val="0072434B"/>
    <w:rsid w:val="00724726"/>
    <w:rsid w:val="00724E4E"/>
    <w:rsid w:val="00725277"/>
    <w:rsid w:val="007255A4"/>
    <w:rsid w:val="00726063"/>
    <w:rsid w:val="00727416"/>
    <w:rsid w:val="0072787D"/>
    <w:rsid w:val="00727A5C"/>
    <w:rsid w:val="00727E4A"/>
    <w:rsid w:val="0073074E"/>
    <w:rsid w:val="00730E71"/>
    <w:rsid w:val="00730FB2"/>
    <w:rsid w:val="00732720"/>
    <w:rsid w:val="0073278E"/>
    <w:rsid w:val="007327C8"/>
    <w:rsid w:val="00733011"/>
    <w:rsid w:val="007333F1"/>
    <w:rsid w:val="007334DD"/>
    <w:rsid w:val="00733C52"/>
    <w:rsid w:val="00734BA6"/>
    <w:rsid w:val="00734DC1"/>
    <w:rsid w:val="0073512E"/>
    <w:rsid w:val="00735578"/>
    <w:rsid w:val="007359CC"/>
    <w:rsid w:val="00735A38"/>
    <w:rsid w:val="00736BB3"/>
    <w:rsid w:val="007371D9"/>
    <w:rsid w:val="0073769E"/>
    <w:rsid w:val="00737BE3"/>
    <w:rsid w:val="00740329"/>
    <w:rsid w:val="00740929"/>
    <w:rsid w:val="00741F43"/>
    <w:rsid w:val="0074265B"/>
    <w:rsid w:val="007428C4"/>
    <w:rsid w:val="007428F1"/>
    <w:rsid w:val="0074332C"/>
    <w:rsid w:val="00744808"/>
    <w:rsid w:val="00745A83"/>
    <w:rsid w:val="00745DAC"/>
    <w:rsid w:val="007464D7"/>
    <w:rsid w:val="00746757"/>
    <w:rsid w:val="00746D5E"/>
    <w:rsid w:val="00746DA9"/>
    <w:rsid w:val="00746FCD"/>
    <w:rsid w:val="00747A4D"/>
    <w:rsid w:val="00750063"/>
    <w:rsid w:val="0075012A"/>
    <w:rsid w:val="00750AE3"/>
    <w:rsid w:val="00750EE0"/>
    <w:rsid w:val="00750F4A"/>
    <w:rsid w:val="00750F5A"/>
    <w:rsid w:val="0075155A"/>
    <w:rsid w:val="007519D7"/>
    <w:rsid w:val="00752166"/>
    <w:rsid w:val="0075228B"/>
    <w:rsid w:val="0075292D"/>
    <w:rsid w:val="00752E51"/>
    <w:rsid w:val="007539E9"/>
    <w:rsid w:val="00753A50"/>
    <w:rsid w:val="00753BB4"/>
    <w:rsid w:val="00754508"/>
    <w:rsid w:val="00754A9D"/>
    <w:rsid w:val="00754CCC"/>
    <w:rsid w:val="00755132"/>
    <w:rsid w:val="007557BD"/>
    <w:rsid w:val="00756D23"/>
    <w:rsid w:val="00756E28"/>
    <w:rsid w:val="0075744A"/>
    <w:rsid w:val="007576D4"/>
    <w:rsid w:val="00757C03"/>
    <w:rsid w:val="00757F84"/>
    <w:rsid w:val="00760070"/>
    <w:rsid w:val="007603C9"/>
    <w:rsid w:val="0076076B"/>
    <w:rsid w:val="007622C8"/>
    <w:rsid w:val="00762692"/>
    <w:rsid w:val="00762B2D"/>
    <w:rsid w:val="007647B4"/>
    <w:rsid w:val="00764AEC"/>
    <w:rsid w:val="00764D21"/>
    <w:rsid w:val="0076501E"/>
    <w:rsid w:val="007653AE"/>
    <w:rsid w:val="00766310"/>
    <w:rsid w:val="0076634D"/>
    <w:rsid w:val="00766C6B"/>
    <w:rsid w:val="00767080"/>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42F3"/>
    <w:rsid w:val="0077454C"/>
    <w:rsid w:val="007762AD"/>
    <w:rsid w:val="007764EF"/>
    <w:rsid w:val="00776728"/>
    <w:rsid w:val="00777852"/>
    <w:rsid w:val="0078076A"/>
    <w:rsid w:val="007824BD"/>
    <w:rsid w:val="007825AD"/>
    <w:rsid w:val="007827C9"/>
    <w:rsid w:val="00783304"/>
    <w:rsid w:val="007847C0"/>
    <w:rsid w:val="00784D6F"/>
    <w:rsid w:val="00784EAA"/>
    <w:rsid w:val="0078503D"/>
    <w:rsid w:val="00786DE1"/>
    <w:rsid w:val="00787220"/>
    <w:rsid w:val="007879DA"/>
    <w:rsid w:val="00787A19"/>
    <w:rsid w:val="00787EE4"/>
    <w:rsid w:val="007902CA"/>
    <w:rsid w:val="00792B66"/>
    <w:rsid w:val="00792CED"/>
    <w:rsid w:val="00793D49"/>
    <w:rsid w:val="00793F21"/>
    <w:rsid w:val="007946A6"/>
    <w:rsid w:val="007952C6"/>
    <w:rsid w:val="00796176"/>
    <w:rsid w:val="0079624A"/>
    <w:rsid w:val="007973F4"/>
    <w:rsid w:val="00797B65"/>
    <w:rsid w:val="00797FA7"/>
    <w:rsid w:val="007A0ACE"/>
    <w:rsid w:val="007A0F7D"/>
    <w:rsid w:val="007A1247"/>
    <w:rsid w:val="007A196E"/>
    <w:rsid w:val="007A2D6A"/>
    <w:rsid w:val="007A2F91"/>
    <w:rsid w:val="007A31A4"/>
    <w:rsid w:val="007A3F06"/>
    <w:rsid w:val="007A3F13"/>
    <w:rsid w:val="007A407F"/>
    <w:rsid w:val="007A4125"/>
    <w:rsid w:val="007A52D0"/>
    <w:rsid w:val="007A61EF"/>
    <w:rsid w:val="007A6500"/>
    <w:rsid w:val="007A7D40"/>
    <w:rsid w:val="007A7E23"/>
    <w:rsid w:val="007A7F20"/>
    <w:rsid w:val="007B0F40"/>
    <w:rsid w:val="007B2E9A"/>
    <w:rsid w:val="007B353E"/>
    <w:rsid w:val="007B3CF9"/>
    <w:rsid w:val="007B47A3"/>
    <w:rsid w:val="007B4D4F"/>
    <w:rsid w:val="007B607B"/>
    <w:rsid w:val="007B6BD0"/>
    <w:rsid w:val="007B6ED8"/>
    <w:rsid w:val="007B6F8E"/>
    <w:rsid w:val="007B792F"/>
    <w:rsid w:val="007C1A68"/>
    <w:rsid w:val="007C1F65"/>
    <w:rsid w:val="007C2635"/>
    <w:rsid w:val="007C2A43"/>
    <w:rsid w:val="007C2C5D"/>
    <w:rsid w:val="007C30FC"/>
    <w:rsid w:val="007C4447"/>
    <w:rsid w:val="007C4D6C"/>
    <w:rsid w:val="007C4F91"/>
    <w:rsid w:val="007C59B0"/>
    <w:rsid w:val="007C5A57"/>
    <w:rsid w:val="007C5BD5"/>
    <w:rsid w:val="007C5C74"/>
    <w:rsid w:val="007C699A"/>
    <w:rsid w:val="007C70A1"/>
    <w:rsid w:val="007C75FA"/>
    <w:rsid w:val="007C7DE5"/>
    <w:rsid w:val="007C7F02"/>
    <w:rsid w:val="007D1052"/>
    <w:rsid w:val="007D1510"/>
    <w:rsid w:val="007D153D"/>
    <w:rsid w:val="007D15FF"/>
    <w:rsid w:val="007D1E14"/>
    <w:rsid w:val="007D24BF"/>
    <w:rsid w:val="007D2E84"/>
    <w:rsid w:val="007D2F28"/>
    <w:rsid w:val="007D2FE8"/>
    <w:rsid w:val="007D4F1A"/>
    <w:rsid w:val="007D57A1"/>
    <w:rsid w:val="007D5C7C"/>
    <w:rsid w:val="007D6A38"/>
    <w:rsid w:val="007D7412"/>
    <w:rsid w:val="007D7739"/>
    <w:rsid w:val="007E02BF"/>
    <w:rsid w:val="007E074E"/>
    <w:rsid w:val="007E075E"/>
    <w:rsid w:val="007E089B"/>
    <w:rsid w:val="007E0D26"/>
    <w:rsid w:val="007E0FDD"/>
    <w:rsid w:val="007E0FF9"/>
    <w:rsid w:val="007E1365"/>
    <w:rsid w:val="007E14B2"/>
    <w:rsid w:val="007E1752"/>
    <w:rsid w:val="007E2F15"/>
    <w:rsid w:val="007E5354"/>
    <w:rsid w:val="007E56A2"/>
    <w:rsid w:val="007E59A6"/>
    <w:rsid w:val="007E59D7"/>
    <w:rsid w:val="007E5B51"/>
    <w:rsid w:val="007E5FCB"/>
    <w:rsid w:val="007E68A4"/>
    <w:rsid w:val="007E692C"/>
    <w:rsid w:val="007E7302"/>
    <w:rsid w:val="007E74DF"/>
    <w:rsid w:val="007E7738"/>
    <w:rsid w:val="007F0673"/>
    <w:rsid w:val="007F1692"/>
    <w:rsid w:val="007F1A87"/>
    <w:rsid w:val="007F200A"/>
    <w:rsid w:val="007F2272"/>
    <w:rsid w:val="007F2BB2"/>
    <w:rsid w:val="007F2DA2"/>
    <w:rsid w:val="007F3093"/>
    <w:rsid w:val="007F3594"/>
    <w:rsid w:val="007F367B"/>
    <w:rsid w:val="007F36CA"/>
    <w:rsid w:val="007F3A0A"/>
    <w:rsid w:val="007F439D"/>
    <w:rsid w:val="007F60DA"/>
    <w:rsid w:val="007F6B21"/>
    <w:rsid w:val="007F7344"/>
    <w:rsid w:val="007F7560"/>
    <w:rsid w:val="007F7568"/>
    <w:rsid w:val="007F76FD"/>
    <w:rsid w:val="007F79BD"/>
    <w:rsid w:val="007F7D6E"/>
    <w:rsid w:val="00800EDD"/>
    <w:rsid w:val="00802508"/>
    <w:rsid w:val="008025EB"/>
    <w:rsid w:val="00804576"/>
    <w:rsid w:val="008046B2"/>
    <w:rsid w:val="00804B15"/>
    <w:rsid w:val="0080547E"/>
    <w:rsid w:val="008057DF"/>
    <w:rsid w:val="00805B6C"/>
    <w:rsid w:val="00806CF6"/>
    <w:rsid w:val="0080784D"/>
    <w:rsid w:val="00807C43"/>
    <w:rsid w:val="008108EE"/>
    <w:rsid w:val="00810C71"/>
    <w:rsid w:val="00811161"/>
    <w:rsid w:val="008113B6"/>
    <w:rsid w:val="00811555"/>
    <w:rsid w:val="008117E5"/>
    <w:rsid w:val="008123FF"/>
    <w:rsid w:val="00812E2E"/>
    <w:rsid w:val="00812F30"/>
    <w:rsid w:val="00813A49"/>
    <w:rsid w:val="00813A8B"/>
    <w:rsid w:val="008142C7"/>
    <w:rsid w:val="0081434D"/>
    <w:rsid w:val="00814DF3"/>
    <w:rsid w:val="0081552F"/>
    <w:rsid w:val="00815554"/>
    <w:rsid w:val="00815E58"/>
    <w:rsid w:val="008167D8"/>
    <w:rsid w:val="00816BF5"/>
    <w:rsid w:val="00817024"/>
    <w:rsid w:val="00817F13"/>
    <w:rsid w:val="00820F09"/>
    <w:rsid w:val="00821498"/>
    <w:rsid w:val="00821BE2"/>
    <w:rsid w:val="00821CE8"/>
    <w:rsid w:val="0082215F"/>
    <w:rsid w:val="008229D9"/>
    <w:rsid w:val="00822A63"/>
    <w:rsid w:val="0082421D"/>
    <w:rsid w:val="008259FF"/>
    <w:rsid w:val="00826302"/>
    <w:rsid w:val="008279EB"/>
    <w:rsid w:val="00827A7C"/>
    <w:rsid w:val="00827BA4"/>
    <w:rsid w:val="00830807"/>
    <w:rsid w:val="00830818"/>
    <w:rsid w:val="00830931"/>
    <w:rsid w:val="00830BBC"/>
    <w:rsid w:val="00830E0B"/>
    <w:rsid w:val="008310C8"/>
    <w:rsid w:val="008312D7"/>
    <w:rsid w:val="0083167E"/>
    <w:rsid w:val="008317D6"/>
    <w:rsid w:val="008317EC"/>
    <w:rsid w:val="0083196D"/>
    <w:rsid w:val="008335A8"/>
    <w:rsid w:val="0083566E"/>
    <w:rsid w:val="00835B1A"/>
    <w:rsid w:val="00835E31"/>
    <w:rsid w:val="0083700F"/>
    <w:rsid w:val="00837427"/>
    <w:rsid w:val="00837C77"/>
    <w:rsid w:val="00840476"/>
    <w:rsid w:val="00841111"/>
    <w:rsid w:val="00841121"/>
    <w:rsid w:val="008415C5"/>
    <w:rsid w:val="008415F9"/>
    <w:rsid w:val="00841D04"/>
    <w:rsid w:val="00841F32"/>
    <w:rsid w:val="0084247C"/>
    <w:rsid w:val="008435B3"/>
    <w:rsid w:val="0084389E"/>
    <w:rsid w:val="0084548A"/>
    <w:rsid w:val="00845C52"/>
    <w:rsid w:val="00847A5D"/>
    <w:rsid w:val="00847B22"/>
    <w:rsid w:val="00847FC6"/>
    <w:rsid w:val="00850484"/>
    <w:rsid w:val="008507AA"/>
    <w:rsid w:val="0085166A"/>
    <w:rsid w:val="00851899"/>
    <w:rsid w:val="008519DE"/>
    <w:rsid w:val="00851DE3"/>
    <w:rsid w:val="00852A31"/>
    <w:rsid w:val="00852AC7"/>
    <w:rsid w:val="00852BA7"/>
    <w:rsid w:val="00852E15"/>
    <w:rsid w:val="00853037"/>
    <w:rsid w:val="00854AA5"/>
    <w:rsid w:val="008550B0"/>
    <w:rsid w:val="00856B2F"/>
    <w:rsid w:val="00856F7B"/>
    <w:rsid w:val="008578A4"/>
    <w:rsid w:val="00857969"/>
    <w:rsid w:val="00857B7F"/>
    <w:rsid w:val="008600DB"/>
    <w:rsid w:val="00860D04"/>
    <w:rsid w:val="00860E46"/>
    <w:rsid w:val="0086179B"/>
    <w:rsid w:val="008619FC"/>
    <w:rsid w:val="008645A4"/>
    <w:rsid w:val="00864908"/>
    <w:rsid w:val="008649E9"/>
    <w:rsid w:val="008653ED"/>
    <w:rsid w:val="00866041"/>
    <w:rsid w:val="0086655C"/>
    <w:rsid w:val="0086757F"/>
    <w:rsid w:val="00867760"/>
    <w:rsid w:val="00870775"/>
    <w:rsid w:val="008713E7"/>
    <w:rsid w:val="008720E4"/>
    <w:rsid w:val="00872668"/>
    <w:rsid w:val="00873008"/>
    <w:rsid w:val="008732AA"/>
    <w:rsid w:val="008740AF"/>
    <w:rsid w:val="008740EB"/>
    <w:rsid w:val="0087477C"/>
    <w:rsid w:val="00876572"/>
    <w:rsid w:val="00876B59"/>
    <w:rsid w:val="00880986"/>
    <w:rsid w:val="00880BD9"/>
    <w:rsid w:val="008818EB"/>
    <w:rsid w:val="0088204C"/>
    <w:rsid w:val="008823DE"/>
    <w:rsid w:val="008827E0"/>
    <w:rsid w:val="00882832"/>
    <w:rsid w:val="0088353E"/>
    <w:rsid w:val="0088378D"/>
    <w:rsid w:val="0088391D"/>
    <w:rsid w:val="00883B5B"/>
    <w:rsid w:val="00883E91"/>
    <w:rsid w:val="00885345"/>
    <w:rsid w:val="00885B80"/>
    <w:rsid w:val="00886163"/>
    <w:rsid w:val="00886408"/>
    <w:rsid w:val="00886456"/>
    <w:rsid w:val="008873D9"/>
    <w:rsid w:val="0088741F"/>
    <w:rsid w:val="008876D8"/>
    <w:rsid w:val="0089020B"/>
    <w:rsid w:val="00890395"/>
    <w:rsid w:val="00890C57"/>
    <w:rsid w:val="00890FA5"/>
    <w:rsid w:val="008910EA"/>
    <w:rsid w:val="00891B39"/>
    <w:rsid w:val="00891B75"/>
    <w:rsid w:val="0089395B"/>
    <w:rsid w:val="0089420A"/>
    <w:rsid w:val="00894ABA"/>
    <w:rsid w:val="00895276"/>
    <w:rsid w:val="00895645"/>
    <w:rsid w:val="008968DF"/>
    <w:rsid w:val="00896CE9"/>
    <w:rsid w:val="00896CF6"/>
    <w:rsid w:val="008971F6"/>
    <w:rsid w:val="0089759E"/>
    <w:rsid w:val="00897660"/>
    <w:rsid w:val="00897D48"/>
    <w:rsid w:val="008A0D6E"/>
    <w:rsid w:val="008A2081"/>
    <w:rsid w:val="008A2986"/>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7FE3"/>
    <w:rsid w:val="008B04F9"/>
    <w:rsid w:val="008B15BA"/>
    <w:rsid w:val="008B15FE"/>
    <w:rsid w:val="008B18D0"/>
    <w:rsid w:val="008B1B10"/>
    <w:rsid w:val="008B238F"/>
    <w:rsid w:val="008B258B"/>
    <w:rsid w:val="008B2E05"/>
    <w:rsid w:val="008B313F"/>
    <w:rsid w:val="008B325E"/>
    <w:rsid w:val="008B4F5F"/>
    <w:rsid w:val="008B4F8D"/>
    <w:rsid w:val="008B517D"/>
    <w:rsid w:val="008B5B3A"/>
    <w:rsid w:val="008B6912"/>
    <w:rsid w:val="008B71CB"/>
    <w:rsid w:val="008B756B"/>
    <w:rsid w:val="008B7D08"/>
    <w:rsid w:val="008C067D"/>
    <w:rsid w:val="008C196D"/>
    <w:rsid w:val="008C2F86"/>
    <w:rsid w:val="008C2FE1"/>
    <w:rsid w:val="008C4CE6"/>
    <w:rsid w:val="008C6000"/>
    <w:rsid w:val="008C6118"/>
    <w:rsid w:val="008C613B"/>
    <w:rsid w:val="008C7494"/>
    <w:rsid w:val="008C77E8"/>
    <w:rsid w:val="008C7A21"/>
    <w:rsid w:val="008D1188"/>
    <w:rsid w:val="008D1812"/>
    <w:rsid w:val="008D1A04"/>
    <w:rsid w:val="008D27F8"/>
    <w:rsid w:val="008D2A1A"/>
    <w:rsid w:val="008D2C80"/>
    <w:rsid w:val="008D31FA"/>
    <w:rsid w:val="008D329E"/>
    <w:rsid w:val="008D33B5"/>
    <w:rsid w:val="008D35FA"/>
    <w:rsid w:val="008D4357"/>
    <w:rsid w:val="008D501F"/>
    <w:rsid w:val="008D5E31"/>
    <w:rsid w:val="008D5E74"/>
    <w:rsid w:val="008D6CC6"/>
    <w:rsid w:val="008D6DBE"/>
    <w:rsid w:val="008D7DE7"/>
    <w:rsid w:val="008D7E55"/>
    <w:rsid w:val="008E0D9A"/>
    <w:rsid w:val="008E0EFE"/>
    <w:rsid w:val="008E15B2"/>
    <w:rsid w:val="008E192F"/>
    <w:rsid w:val="008E3804"/>
    <w:rsid w:val="008E4095"/>
    <w:rsid w:val="008E414A"/>
    <w:rsid w:val="008E5149"/>
    <w:rsid w:val="008E5296"/>
    <w:rsid w:val="008E5D30"/>
    <w:rsid w:val="008E7ACD"/>
    <w:rsid w:val="008E7DA1"/>
    <w:rsid w:val="008F13CA"/>
    <w:rsid w:val="008F2323"/>
    <w:rsid w:val="008F244B"/>
    <w:rsid w:val="008F342F"/>
    <w:rsid w:val="008F4A49"/>
    <w:rsid w:val="008F6099"/>
    <w:rsid w:val="008F6689"/>
    <w:rsid w:val="008F674C"/>
    <w:rsid w:val="008F6EBC"/>
    <w:rsid w:val="008F7F81"/>
    <w:rsid w:val="009000F9"/>
    <w:rsid w:val="00900EA7"/>
    <w:rsid w:val="009015C1"/>
    <w:rsid w:val="009015D8"/>
    <w:rsid w:val="00902354"/>
    <w:rsid w:val="009024DB"/>
    <w:rsid w:val="0090331F"/>
    <w:rsid w:val="0090351C"/>
    <w:rsid w:val="00904741"/>
    <w:rsid w:val="00904C0E"/>
    <w:rsid w:val="009054E5"/>
    <w:rsid w:val="009058D3"/>
    <w:rsid w:val="00905A92"/>
    <w:rsid w:val="0090613F"/>
    <w:rsid w:val="00906711"/>
    <w:rsid w:val="009071B3"/>
    <w:rsid w:val="00907B69"/>
    <w:rsid w:val="00910A88"/>
    <w:rsid w:val="00910E0F"/>
    <w:rsid w:val="00912130"/>
    <w:rsid w:val="00912DA9"/>
    <w:rsid w:val="00913139"/>
    <w:rsid w:val="00913222"/>
    <w:rsid w:val="0091466D"/>
    <w:rsid w:val="009147A2"/>
    <w:rsid w:val="009159B4"/>
    <w:rsid w:val="009163DE"/>
    <w:rsid w:val="009166B4"/>
    <w:rsid w:val="00917DB7"/>
    <w:rsid w:val="00920638"/>
    <w:rsid w:val="0092288B"/>
    <w:rsid w:val="009229D0"/>
    <w:rsid w:val="009230E2"/>
    <w:rsid w:val="00923A51"/>
    <w:rsid w:val="00924275"/>
    <w:rsid w:val="0092548A"/>
    <w:rsid w:val="00925C34"/>
    <w:rsid w:val="00925C4C"/>
    <w:rsid w:val="00925CA9"/>
    <w:rsid w:val="00925D65"/>
    <w:rsid w:val="009263D1"/>
    <w:rsid w:val="009265E0"/>
    <w:rsid w:val="00926CE6"/>
    <w:rsid w:val="00927387"/>
    <w:rsid w:val="00931F2A"/>
    <w:rsid w:val="009325C4"/>
    <w:rsid w:val="00932798"/>
    <w:rsid w:val="00932A0D"/>
    <w:rsid w:val="00933EF4"/>
    <w:rsid w:val="0093417C"/>
    <w:rsid w:val="00934562"/>
    <w:rsid w:val="00934635"/>
    <w:rsid w:val="00934719"/>
    <w:rsid w:val="00935CFC"/>
    <w:rsid w:val="00935E5D"/>
    <w:rsid w:val="00936304"/>
    <w:rsid w:val="00936C61"/>
    <w:rsid w:val="00936EE4"/>
    <w:rsid w:val="009372A4"/>
    <w:rsid w:val="00940008"/>
    <w:rsid w:val="0094187F"/>
    <w:rsid w:val="00942528"/>
    <w:rsid w:val="0094393B"/>
    <w:rsid w:val="00943DA6"/>
    <w:rsid w:val="0094415D"/>
    <w:rsid w:val="00944612"/>
    <w:rsid w:val="00945D8F"/>
    <w:rsid w:val="009460F3"/>
    <w:rsid w:val="0094613F"/>
    <w:rsid w:val="00946949"/>
    <w:rsid w:val="00946AE0"/>
    <w:rsid w:val="009472A8"/>
    <w:rsid w:val="00950699"/>
    <w:rsid w:val="0095151F"/>
    <w:rsid w:val="009518A5"/>
    <w:rsid w:val="00955C5C"/>
    <w:rsid w:val="00957AEB"/>
    <w:rsid w:val="00957F65"/>
    <w:rsid w:val="00960FDA"/>
    <w:rsid w:val="00961335"/>
    <w:rsid w:val="0096286C"/>
    <w:rsid w:val="00963287"/>
    <w:rsid w:val="009635FB"/>
    <w:rsid w:val="00963821"/>
    <w:rsid w:val="00963A48"/>
    <w:rsid w:val="00963C37"/>
    <w:rsid w:val="00964270"/>
    <w:rsid w:val="00964320"/>
    <w:rsid w:val="00965025"/>
    <w:rsid w:val="009654EB"/>
    <w:rsid w:val="009655FB"/>
    <w:rsid w:val="00966D0C"/>
    <w:rsid w:val="009670F5"/>
    <w:rsid w:val="009679CA"/>
    <w:rsid w:val="00970497"/>
    <w:rsid w:val="00970589"/>
    <w:rsid w:val="00970D2B"/>
    <w:rsid w:val="00971071"/>
    <w:rsid w:val="00971487"/>
    <w:rsid w:val="00971550"/>
    <w:rsid w:val="009718B7"/>
    <w:rsid w:val="00971BAC"/>
    <w:rsid w:val="00971DC6"/>
    <w:rsid w:val="00972129"/>
    <w:rsid w:val="0097226F"/>
    <w:rsid w:val="009729B6"/>
    <w:rsid w:val="00972A47"/>
    <w:rsid w:val="009733A0"/>
    <w:rsid w:val="0097425B"/>
    <w:rsid w:val="009745F9"/>
    <w:rsid w:val="00974EA3"/>
    <w:rsid w:val="00975D54"/>
    <w:rsid w:val="00976F1E"/>
    <w:rsid w:val="0097721A"/>
    <w:rsid w:val="00977247"/>
    <w:rsid w:val="00977549"/>
    <w:rsid w:val="00980018"/>
    <w:rsid w:val="009804F9"/>
    <w:rsid w:val="009806CD"/>
    <w:rsid w:val="0098131B"/>
    <w:rsid w:val="0098148C"/>
    <w:rsid w:val="00981555"/>
    <w:rsid w:val="0098162A"/>
    <w:rsid w:val="009828C4"/>
    <w:rsid w:val="00983806"/>
    <w:rsid w:val="00985708"/>
    <w:rsid w:val="00985C29"/>
    <w:rsid w:val="009876E3"/>
    <w:rsid w:val="009902DC"/>
    <w:rsid w:val="009908BF"/>
    <w:rsid w:val="00990A7C"/>
    <w:rsid w:val="00992318"/>
    <w:rsid w:val="0099281C"/>
    <w:rsid w:val="00992E3A"/>
    <w:rsid w:val="00992FDB"/>
    <w:rsid w:val="009938CB"/>
    <w:rsid w:val="00993FEA"/>
    <w:rsid w:val="00994581"/>
    <w:rsid w:val="00994647"/>
    <w:rsid w:val="0099466C"/>
    <w:rsid w:val="00994FC1"/>
    <w:rsid w:val="0099508C"/>
    <w:rsid w:val="00995A41"/>
    <w:rsid w:val="009963ED"/>
    <w:rsid w:val="009969B4"/>
    <w:rsid w:val="00997488"/>
    <w:rsid w:val="009A016D"/>
    <w:rsid w:val="009A05FC"/>
    <w:rsid w:val="009A0D9B"/>
    <w:rsid w:val="009A1975"/>
    <w:rsid w:val="009A1F22"/>
    <w:rsid w:val="009A1F55"/>
    <w:rsid w:val="009A3997"/>
    <w:rsid w:val="009A3DC9"/>
    <w:rsid w:val="009A4082"/>
    <w:rsid w:val="009A4516"/>
    <w:rsid w:val="009A5802"/>
    <w:rsid w:val="009A5BFB"/>
    <w:rsid w:val="009A5CF0"/>
    <w:rsid w:val="009A5F76"/>
    <w:rsid w:val="009A6755"/>
    <w:rsid w:val="009A7367"/>
    <w:rsid w:val="009A7FCB"/>
    <w:rsid w:val="009B00A6"/>
    <w:rsid w:val="009B0CF3"/>
    <w:rsid w:val="009B2B6D"/>
    <w:rsid w:val="009B39D4"/>
    <w:rsid w:val="009B43CD"/>
    <w:rsid w:val="009B4580"/>
    <w:rsid w:val="009B49D7"/>
    <w:rsid w:val="009B4F4C"/>
    <w:rsid w:val="009B5D96"/>
    <w:rsid w:val="009B5DB9"/>
    <w:rsid w:val="009B6560"/>
    <w:rsid w:val="009B6C3F"/>
    <w:rsid w:val="009C01E2"/>
    <w:rsid w:val="009C0D7F"/>
    <w:rsid w:val="009C32C3"/>
    <w:rsid w:val="009C4764"/>
    <w:rsid w:val="009C4A77"/>
    <w:rsid w:val="009C525B"/>
    <w:rsid w:val="009C5278"/>
    <w:rsid w:val="009C5A07"/>
    <w:rsid w:val="009C60FD"/>
    <w:rsid w:val="009C631F"/>
    <w:rsid w:val="009C6F69"/>
    <w:rsid w:val="009D0A0F"/>
    <w:rsid w:val="009D0AA7"/>
    <w:rsid w:val="009D1DC5"/>
    <w:rsid w:val="009D1F0A"/>
    <w:rsid w:val="009D31A1"/>
    <w:rsid w:val="009D3D5B"/>
    <w:rsid w:val="009D3DA5"/>
    <w:rsid w:val="009D61F2"/>
    <w:rsid w:val="009D6655"/>
    <w:rsid w:val="009D6990"/>
    <w:rsid w:val="009D7F31"/>
    <w:rsid w:val="009E0299"/>
    <w:rsid w:val="009E0428"/>
    <w:rsid w:val="009E05FD"/>
    <w:rsid w:val="009E0D1C"/>
    <w:rsid w:val="009E0DC3"/>
    <w:rsid w:val="009E1058"/>
    <w:rsid w:val="009E11F3"/>
    <w:rsid w:val="009E12E4"/>
    <w:rsid w:val="009E1AED"/>
    <w:rsid w:val="009E2ED3"/>
    <w:rsid w:val="009E40ED"/>
    <w:rsid w:val="009E573B"/>
    <w:rsid w:val="009E5CA9"/>
    <w:rsid w:val="009E72F6"/>
    <w:rsid w:val="009E7D2A"/>
    <w:rsid w:val="009E7F41"/>
    <w:rsid w:val="009F000B"/>
    <w:rsid w:val="009F004D"/>
    <w:rsid w:val="009F23F9"/>
    <w:rsid w:val="009F2A5D"/>
    <w:rsid w:val="009F35FE"/>
    <w:rsid w:val="009F3F22"/>
    <w:rsid w:val="009F4E76"/>
    <w:rsid w:val="009F5AC0"/>
    <w:rsid w:val="009F5C6D"/>
    <w:rsid w:val="009F60FD"/>
    <w:rsid w:val="009F6C2B"/>
    <w:rsid w:val="009F77A3"/>
    <w:rsid w:val="009F7836"/>
    <w:rsid w:val="00A00541"/>
    <w:rsid w:val="00A0078B"/>
    <w:rsid w:val="00A01538"/>
    <w:rsid w:val="00A0219C"/>
    <w:rsid w:val="00A0222F"/>
    <w:rsid w:val="00A04160"/>
    <w:rsid w:val="00A04EF0"/>
    <w:rsid w:val="00A0500E"/>
    <w:rsid w:val="00A05F2A"/>
    <w:rsid w:val="00A06259"/>
    <w:rsid w:val="00A06DBD"/>
    <w:rsid w:val="00A06F62"/>
    <w:rsid w:val="00A07C63"/>
    <w:rsid w:val="00A10A27"/>
    <w:rsid w:val="00A10B9A"/>
    <w:rsid w:val="00A10EAC"/>
    <w:rsid w:val="00A114D9"/>
    <w:rsid w:val="00A1220B"/>
    <w:rsid w:val="00A13412"/>
    <w:rsid w:val="00A138B4"/>
    <w:rsid w:val="00A1493D"/>
    <w:rsid w:val="00A14AF0"/>
    <w:rsid w:val="00A16263"/>
    <w:rsid w:val="00A16DD0"/>
    <w:rsid w:val="00A1784D"/>
    <w:rsid w:val="00A17A92"/>
    <w:rsid w:val="00A20447"/>
    <w:rsid w:val="00A20F3F"/>
    <w:rsid w:val="00A210A0"/>
    <w:rsid w:val="00A213B5"/>
    <w:rsid w:val="00A21445"/>
    <w:rsid w:val="00A2369F"/>
    <w:rsid w:val="00A238FA"/>
    <w:rsid w:val="00A24E9D"/>
    <w:rsid w:val="00A25059"/>
    <w:rsid w:val="00A253A7"/>
    <w:rsid w:val="00A25CE2"/>
    <w:rsid w:val="00A25DD3"/>
    <w:rsid w:val="00A264E8"/>
    <w:rsid w:val="00A26565"/>
    <w:rsid w:val="00A2667F"/>
    <w:rsid w:val="00A26A87"/>
    <w:rsid w:val="00A26BA9"/>
    <w:rsid w:val="00A270D9"/>
    <w:rsid w:val="00A2756B"/>
    <w:rsid w:val="00A27AEF"/>
    <w:rsid w:val="00A3096A"/>
    <w:rsid w:val="00A30E13"/>
    <w:rsid w:val="00A31628"/>
    <w:rsid w:val="00A33F02"/>
    <w:rsid w:val="00A34807"/>
    <w:rsid w:val="00A35688"/>
    <w:rsid w:val="00A35B1E"/>
    <w:rsid w:val="00A362B2"/>
    <w:rsid w:val="00A3688B"/>
    <w:rsid w:val="00A37ABC"/>
    <w:rsid w:val="00A40730"/>
    <w:rsid w:val="00A41B1C"/>
    <w:rsid w:val="00A41D60"/>
    <w:rsid w:val="00A41E48"/>
    <w:rsid w:val="00A41E90"/>
    <w:rsid w:val="00A42535"/>
    <w:rsid w:val="00A433F6"/>
    <w:rsid w:val="00A43BA5"/>
    <w:rsid w:val="00A43FB3"/>
    <w:rsid w:val="00A443E1"/>
    <w:rsid w:val="00A45060"/>
    <w:rsid w:val="00A45302"/>
    <w:rsid w:val="00A460F0"/>
    <w:rsid w:val="00A4632E"/>
    <w:rsid w:val="00A46D15"/>
    <w:rsid w:val="00A47809"/>
    <w:rsid w:val="00A47C0D"/>
    <w:rsid w:val="00A51D3B"/>
    <w:rsid w:val="00A5202E"/>
    <w:rsid w:val="00A532A3"/>
    <w:rsid w:val="00A5370E"/>
    <w:rsid w:val="00A539F0"/>
    <w:rsid w:val="00A53DA6"/>
    <w:rsid w:val="00A54316"/>
    <w:rsid w:val="00A54D5D"/>
    <w:rsid w:val="00A54D88"/>
    <w:rsid w:val="00A55A05"/>
    <w:rsid w:val="00A5657A"/>
    <w:rsid w:val="00A56875"/>
    <w:rsid w:val="00A57699"/>
    <w:rsid w:val="00A5788F"/>
    <w:rsid w:val="00A57E4F"/>
    <w:rsid w:val="00A602C3"/>
    <w:rsid w:val="00A62057"/>
    <w:rsid w:val="00A621A7"/>
    <w:rsid w:val="00A63AD7"/>
    <w:rsid w:val="00A63C63"/>
    <w:rsid w:val="00A644B2"/>
    <w:rsid w:val="00A65DE9"/>
    <w:rsid w:val="00A65EBB"/>
    <w:rsid w:val="00A65F5C"/>
    <w:rsid w:val="00A6658E"/>
    <w:rsid w:val="00A66A17"/>
    <w:rsid w:val="00A66FFD"/>
    <w:rsid w:val="00A67231"/>
    <w:rsid w:val="00A676F9"/>
    <w:rsid w:val="00A67960"/>
    <w:rsid w:val="00A67B9E"/>
    <w:rsid w:val="00A7164C"/>
    <w:rsid w:val="00A71A86"/>
    <w:rsid w:val="00A71BA9"/>
    <w:rsid w:val="00A71E03"/>
    <w:rsid w:val="00A71E2C"/>
    <w:rsid w:val="00A71E57"/>
    <w:rsid w:val="00A7249C"/>
    <w:rsid w:val="00A72ADB"/>
    <w:rsid w:val="00A73018"/>
    <w:rsid w:val="00A7327B"/>
    <w:rsid w:val="00A73BBF"/>
    <w:rsid w:val="00A73DDE"/>
    <w:rsid w:val="00A743C9"/>
    <w:rsid w:val="00A74594"/>
    <w:rsid w:val="00A74679"/>
    <w:rsid w:val="00A747BF"/>
    <w:rsid w:val="00A7504F"/>
    <w:rsid w:val="00A758F2"/>
    <w:rsid w:val="00A75A93"/>
    <w:rsid w:val="00A76806"/>
    <w:rsid w:val="00A768DC"/>
    <w:rsid w:val="00A76D16"/>
    <w:rsid w:val="00A76F35"/>
    <w:rsid w:val="00A7715A"/>
    <w:rsid w:val="00A771EF"/>
    <w:rsid w:val="00A778C9"/>
    <w:rsid w:val="00A77A2B"/>
    <w:rsid w:val="00A77F00"/>
    <w:rsid w:val="00A80208"/>
    <w:rsid w:val="00A8094E"/>
    <w:rsid w:val="00A809DB"/>
    <w:rsid w:val="00A80B7B"/>
    <w:rsid w:val="00A80DD1"/>
    <w:rsid w:val="00A82260"/>
    <w:rsid w:val="00A82B01"/>
    <w:rsid w:val="00A85532"/>
    <w:rsid w:val="00A85940"/>
    <w:rsid w:val="00A85E4E"/>
    <w:rsid w:val="00A86453"/>
    <w:rsid w:val="00A866FD"/>
    <w:rsid w:val="00A8679C"/>
    <w:rsid w:val="00A86C20"/>
    <w:rsid w:val="00A86C41"/>
    <w:rsid w:val="00A87352"/>
    <w:rsid w:val="00A90FB7"/>
    <w:rsid w:val="00A91333"/>
    <w:rsid w:val="00A91AA1"/>
    <w:rsid w:val="00A91AA3"/>
    <w:rsid w:val="00A91D7E"/>
    <w:rsid w:val="00A91E5E"/>
    <w:rsid w:val="00A92512"/>
    <w:rsid w:val="00A9293E"/>
    <w:rsid w:val="00A92E0F"/>
    <w:rsid w:val="00A92F55"/>
    <w:rsid w:val="00A9342D"/>
    <w:rsid w:val="00A93463"/>
    <w:rsid w:val="00A9359D"/>
    <w:rsid w:val="00A9387B"/>
    <w:rsid w:val="00A948F1"/>
    <w:rsid w:val="00A9533C"/>
    <w:rsid w:val="00A95B0C"/>
    <w:rsid w:val="00A95F97"/>
    <w:rsid w:val="00A96998"/>
    <w:rsid w:val="00A96FA6"/>
    <w:rsid w:val="00AA024E"/>
    <w:rsid w:val="00AA0A25"/>
    <w:rsid w:val="00AA184C"/>
    <w:rsid w:val="00AA190E"/>
    <w:rsid w:val="00AA2710"/>
    <w:rsid w:val="00AA2A0A"/>
    <w:rsid w:val="00AA2D9E"/>
    <w:rsid w:val="00AA2F8C"/>
    <w:rsid w:val="00AA31FF"/>
    <w:rsid w:val="00AA367E"/>
    <w:rsid w:val="00AA39DE"/>
    <w:rsid w:val="00AA3AD6"/>
    <w:rsid w:val="00AA4585"/>
    <w:rsid w:val="00AA539F"/>
    <w:rsid w:val="00AA589C"/>
    <w:rsid w:val="00AA6EF5"/>
    <w:rsid w:val="00AA7323"/>
    <w:rsid w:val="00AA74B7"/>
    <w:rsid w:val="00AA764F"/>
    <w:rsid w:val="00AA7D89"/>
    <w:rsid w:val="00AB0A97"/>
    <w:rsid w:val="00AB0EDA"/>
    <w:rsid w:val="00AB153D"/>
    <w:rsid w:val="00AB2040"/>
    <w:rsid w:val="00AB335B"/>
    <w:rsid w:val="00AB33EE"/>
    <w:rsid w:val="00AB4A60"/>
    <w:rsid w:val="00AB4CF2"/>
    <w:rsid w:val="00AB4F30"/>
    <w:rsid w:val="00AB4F4A"/>
    <w:rsid w:val="00AB574A"/>
    <w:rsid w:val="00AB5E1B"/>
    <w:rsid w:val="00AB5EB8"/>
    <w:rsid w:val="00AB6FD9"/>
    <w:rsid w:val="00AC123B"/>
    <w:rsid w:val="00AC1D05"/>
    <w:rsid w:val="00AC205A"/>
    <w:rsid w:val="00AC2635"/>
    <w:rsid w:val="00AC2E77"/>
    <w:rsid w:val="00AC30C9"/>
    <w:rsid w:val="00AC4259"/>
    <w:rsid w:val="00AC48C7"/>
    <w:rsid w:val="00AC49AC"/>
    <w:rsid w:val="00AC4EC2"/>
    <w:rsid w:val="00AC4F9E"/>
    <w:rsid w:val="00AC724F"/>
    <w:rsid w:val="00AC7A85"/>
    <w:rsid w:val="00AD053B"/>
    <w:rsid w:val="00AD0AAB"/>
    <w:rsid w:val="00AD0B4B"/>
    <w:rsid w:val="00AD17BB"/>
    <w:rsid w:val="00AD1BBC"/>
    <w:rsid w:val="00AD2110"/>
    <w:rsid w:val="00AD2455"/>
    <w:rsid w:val="00AD2C56"/>
    <w:rsid w:val="00AD2F98"/>
    <w:rsid w:val="00AD3FB0"/>
    <w:rsid w:val="00AD42DB"/>
    <w:rsid w:val="00AD4A6D"/>
    <w:rsid w:val="00AD5412"/>
    <w:rsid w:val="00AD6180"/>
    <w:rsid w:val="00AD6544"/>
    <w:rsid w:val="00AD6596"/>
    <w:rsid w:val="00AD7483"/>
    <w:rsid w:val="00AE0704"/>
    <w:rsid w:val="00AE0D16"/>
    <w:rsid w:val="00AE1709"/>
    <w:rsid w:val="00AE2096"/>
    <w:rsid w:val="00AE30A5"/>
    <w:rsid w:val="00AE3131"/>
    <w:rsid w:val="00AE34D9"/>
    <w:rsid w:val="00AE3610"/>
    <w:rsid w:val="00AE3738"/>
    <w:rsid w:val="00AE3A45"/>
    <w:rsid w:val="00AE4147"/>
    <w:rsid w:val="00AE453C"/>
    <w:rsid w:val="00AE4BEB"/>
    <w:rsid w:val="00AE5C4E"/>
    <w:rsid w:val="00AE655B"/>
    <w:rsid w:val="00AE6594"/>
    <w:rsid w:val="00AE691A"/>
    <w:rsid w:val="00AE766E"/>
    <w:rsid w:val="00AE7CCF"/>
    <w:rsid w:val="00AF188A"/>
    <w:rsid w:val="00AF22EC"/>
    <w:rsid w:val="00AF2BCA"/>
    <w:rsid w:val="00AF3083"/>
    <w:rsid w:val="00AF3B72"/>
    <w:rsid w:val="00AF443F"/>
    <w:rsid w:val="00AF4DD1"/>
    <w:rsid w:val="00AF5910"/>
    <w:rsid w:val="00AF5B17"/>
    <w:rsid w:val="00AF6136"/>
    <w:rsid w:val="00AF7EF7"/>
    <w:rsid w:val="00B004C0"/>
    <w:rsid w:val="00B00630"/>
    <w:rsid w:val="00B0100E"/>
    <w:rsid w:val="00B01B2D"/>
    <w:rsid w:val="00B02E9C"/>
    <w:rsid w:val="00B0413D"/>
    <w:rsid w:val="00B05972"/>
    <w:rsid w:val="00B06651"/>
    <w:rsid w:val="00B06797"/>
    <w:rsid w:val="00B07597"/>
    <w:rsid w:val="00B1072E"/>
    <w:rsid w:val="00B11E76"/>
    <w:rsid w:val="00B11EF8"/>
    <w:rsid w:val="00B1262D"/>
    <w:rsid w:val="00B129F5"/>
    <w:rsid w:val="00B12D96"/>
    <w:rsid w:val="00B12DD5"/>
    <w:rsid w:val="00B131AB"/>
    <w:rsid w:val="00B1440A"/>
    <w:rsid w:val="00B146E4"/>
    <w:rsid w:val="00B14766"/>
    <w:rsid w:val="00B15250"/>
    <w:rsid w:val="00B163BC"/>
    <w:rsid w:val="00B1666A"/>
    <w:rsid w:val="00B16D02"/>
    <w:rsid w:val="00B175F8"/>
    <w:rsid w:val="00B2025B"/>
    <w:rsid w:val="00B20716"/>
    <w:rsid w:val="00B20769"/>
    <w:rsid w:val="00B20B6B"/>
    <w:rsid w:val="00B20DE9"/>
    <w:rsid w:val="00B2124F"/>
    <w:rsid w:val="00B2178F"/>
    <w:rsid w:val="00B2326E"/>
    <w:rsid w:val="00B2427A"/>
    <w:rsid w:val="00B25896"/>
    <w:rsid w:val="00B25DEB"/>
    <w:rsid w:val="00B264FF"/>
    <w:rsid w:val="00B2663F"/>
    <w:rsid w:val="00B31625"/>
    <w:rsid w:val="00B318EA"/>
    <w:rsid w:val="00B31DFE"/>
    <w:rsid w:val="00B33676"/>
    <w:rsid w:val="00B3436F"/>
    <w:rsid w:val="00B3482B"/>
    <w:rsid w:val="00B34CB2"/>
    <w:rsid w:val="00B34D39"/>
    <w:rsid w:val="00B35E1F"/>
    <w:rsid w:val="00B36918"/>
    <w:rsid w:val="00B36B11"/>
    <w:rsid w:val="00B36C79"/>
    <w:rsid w:val="00B37873"/>
    <w:rsid w:val="00B40BE7"/>
    <w:rsid w:val="00B40E69"/>
    <w:rsid w:val="00B41261"/>
    <w:rsid w:val="00B41545"/>
    <w:rsid w:val="00B41CA5"/>
    <w:rsid w:val="00B41D01"/>
    <w:rsid w:val="00B41EBC"/>
    <w:rsid w:val="00B42B48"/>
    <w:rsid w:val="00B430F3"/>
    <w:rsid w:val="00B43307"/>
    <w:rsid w:val="00B43D05"/>
    <w:rsid w:val="00B445A2"/>
    <w:rsid w:val="00B4482E"/>
    <w:rsid w:val="00B46BCD"/>
    <w:rsid w:val="00B46DE4"/>
    <w:rsid w:val="00B46F41"/>
    <w:rsid w:val="00B47A65"/>
    <w:rsid w:val="00B47F9F"/>
    <w:rsid w:val="00B50400"/>
    <w:rsid w:val="00B50DDA"/>
    <w:rsid w:val="00B5221D"/>
    <w:rsid w:val="00B525A5"/>
    <w:rsid w:val="00B5305C"/>
    <w:rsid w:val="00B532E5"/>
    <w:rsid w:val="00B537C7"/>
    <w:rsid w:val="00B53A63"/>
    <w:rsid w:val="00B5432F"/>
    <w:rsid w:val="00B549CF"/>
    <w:rsid w:val="00B55E6A"/>
    <w:rsid w:val="00B5661E"/>
    <w:rsid w:val="00B56E90"/>
    <w:rsid w:val="00B578F7"/>
    <w:rsid w:val="00B5795A"/>
    <w:rsid w:val="00B61252"/>
    <w:rsid w:val="00B614A9"/>
    <w:rsid w:val="00B618B1"/>
    <w:rsid w:val="00B62851"/>
    <w:rsid w:val="00B6297D"/>
    <w:rsid w:val="00B62DCA"/>
    <w:rsid w:val="00B630AD"/>
    <w:rsid w:val="00B638BE"/>
    <w:rsid w:val="00B63C65"/>
    <w:rsid w:val="00B64057"/>
    <w:rsid w:val="00B64147"/>
    <w:rsid w:val="00B64ABA"/>
    <w:rsid w:val="00B65167"/>
    <w:rsid w:val="00B6588E"/>
    <w:rsid w:val="00B65AF5"/>
    <w:rsid w:val="00B66418"/>
    <w:rsid w:val="00B66C94"/>
    <w:rsid w:val="00B66D90"/>
    <w:rsid w:val="00B7045E"/>
    <w:rsid w:val="00B70769"/>
    <w:rsid w:val="00B70DD4"/>
    <w:rsid w:val="00B70F8E"/>
    <w:rsid w:val="00B7101C"/>
    <w:rsid w:val="00B719B5"/>
    <w:rsid w:val="00B71C9E"/>
    <w:rsid w:val="00B72089"/>
    <w:rsid w:val="00B72BEB"/>
    <w:rsid w:val="00B72F3B"/>
    <w:rsid w:val="00B73391"/>
    <w:rsid w:val="00B7340B"/>
    <w:rsid w:val="00B73E56"/>
    <w:rsid w:val="00B75443"/>
    <w:rsid w:val="00B75C76"/>
    <w:rsid w:val="00B75E4B"/>
    <w:rsid w:val="00B760FB"/>
    <w:rsid w:val="00B765F1"/>
    <w:rsid w:val="00B77584"/>
    <w:rsid w:val="00B8029E"/>
    <w:rsid w:val="00B802D7"/>
    <w:rsid w:val="00B8119C"/>
    <w:rsid w:val="00B8135C"/>
    <w:rsid w:val="00B821E8"/>
    <w:rsid w:val="00B82A47"/>
    <w:rsid w:val="00B8344F"/>
    <w:rsid w:val="00B83EB9"/>
    <w:rsid w:val="00B845D2"/>
    <w:rsid w:val="00B84CC3"/>
    <w:rsid w:val="00B84DF9"/>
    <w:rsid w:val="00B86149"/>
    <w:rsid w:val="00B8723D"/>
    <w:rsid w:val="00B8731B"/>
    <w:rsid w:val="00B876E4"/>
    <w:rsid w:val="00B87942"/>
    <w:rsid w:val="00B90117"/>
    <w:rsid w:val="00B91C69"/>
    <w:rsid w:val="00B91D13"/>
    <w:rsid w:val="00B96115"/>
    <w:rsid w:val="00B9693B"/>
    <w:rsid w:val="00B976DC"/>
    <w:rsid w:val="00B97EE4"/>
    <w:rsid w:val="00BA0E79"/>
    <w:rsid w:val="00BA0EF9"/>
    <w:rsid w:val="00BA12F1"/>
    <w:rsid w:val="00BA195C"/>
    <w:rsid w:val="00BA1BB6"/>
    <w:rsid w:val="00BA1CF3"/>
    <w:rsid w:val="00BA1F6D"/>
    <w:rsid w:val="00BA2B00"/>
    <w:rsid w:val="00BA2E2E"/>
    <w:rsid w:val="00BA3233"/>
    <w:rsid w:val="00BA420D"/>
    <w:rsid w:val="00BA44FE"/>
    <w:rsid w:val="00BA4AD5"/>
    <w:rsid w:val="00BA54F2"/>
    <w:rsid w:val="00BA580C"/>
    <w:rsid w:val="00BA6100"/>
    <w:rsid w:val="00BA6432"/>
    <w:rsid w:val="00BA6F6E"/>
    <w:rsid w:val="00BA77D9"/>
    <w:rsid w:val="00BA7B79"/>
    <w:rsid w:val="00BA7D40"/>
    <w:rsid w:val="00BB0CE6"/>
    <w:rsid w:val="00BB142D"/>
    <w:rsid w:val="00BB1FC8"/>
    <w:rsid w:val="00BB2334"/>
    <w:rsid w:val="00BB2F9F"/>
    <w:rsid w:val="00BB34B2"/>
    <w:rsid w:val="00BB34EB"/>
    <w:rsid w:val="00BB4C88"/>
    <w:rsid w:val="00BB4CB1"/>
    <w:rsid w:val="00BB4F43"/>
    <w:rsid w:val="00BB5299"/>
    <w:rsid w:val="00BB550C"/>
    <w:rsid w:val="00BB593C"/>
    <w:rsid w:val="00BB5997"/>
    <w:rsid w:val="00BB67DE"/>
    <w:rsid w:val="00BB6EC5"/>
    <w:rsid w:val="00BB70C5"/>
    <w:rsid w:val="00BB74B1"/>
    <w:rsid w:val="00BB7C3A"/>
    <w:rsid w:val="00BB7C41"/>
    <w:rsid w:val="00BC0188"/>
    <w:rsid w:val="00BC1135"/>
    <w:rsid w:val="00BC126A"/>
    <w:rsid w:val="00BC1EEA"/>
    <w:rsid w:val="00BC2169"/>
    <w:rsid w:val="00BC2556"/>
    <w:rsid w:val="00BC4960"/>
    <w:rsid w:val="00BC5410"/>
    <w:rsid w:val="00BC5CB2"/>
    <w:rsid w:val="00BC63F1"/>
    <w:rsid w:val="00BC6855"/>
    <w:rsid w:val="00BD0A12"/>
    <w:rsid w:val="00BD0CA8"/>
    <w:rsid w:val="00BD13B6"/>
    <w:rsid w:val="00BD148A"/>
    <w:rsid w:val="00BD189A"/>
    <w:rsid w:val="00BD2322"/>
    <w:rsid w:val="00BD2AAD"/>
    <w:rsid w:val="00BD2F69"/>
    <w:rsid w:val="00BD3347"/>
    <w:rsid w:val="00BD3750"/>
    <w:rsid w:val="00BD3DD5"/>
    <w:rsid w:val="00BD3FC1"/>
    <w:rsid w:val="00BD4E06"/>
    <w:rsid w:val="00BD6962"/>
    <w:rsid w:val="00BE049C"/>
    <w:rsid w:val="00BE08B4"/>
    <w:rsid w:val="00BE1363"/>
    <w:rsid w:val="00BE33A4"/>
    <w:rsid w:val="00BE3506"/>
    <w:rsid w:val="00BE3580"/>
    <w:rsid w:val="00BE35D4"/>
    <w:rsid w:val="00BE3600"/>
    <w:rsid w:val="00BE496B"/>
    <w:rsid w:val="00BE609F"/>
    <w:rsid w:val="00BE6304"/>
    <w:rsid w:val="00BE6A19"/>
    <w:rsid w:val="00BE6CC4"/>
    <w:rsid w:val="00BE71B1"/>
    <w:rsid w:val="00BE7947"/>
    <w:rsid w:val="00BF026E"/>
    <w:rsid w:val="00BF094F"/>
    <w:rsid w:val="00BF0F54"/>
    <w:rsid w:val="00BF1530"/>
    <w:rsid w:val="00BF1947"/>
    <w:rsid w:val="00BF1EEB"/>
    <w:rsid w:val="00BF280C"/>
    <w:rsid w:val="00BF4CF9"/>
    <w:rsid w:val="00BF4D55"/>
    <w:rsid w:val="00BF6700"/>
    <w:rsid w:val="00BF68FA"/>
    <w:rsid w:val="00C013FF"/>
    <w:rsid w:val="00C01F76"/>
    <w:rsid w:val="00C031FE"/>
    <w:rsid w:val="00C03208"/>
    <w:rsid w:val="00C0328F"/>
    <w:rsid w:val="00C03DC3"/>
    <w:rsid w:val="00C04477"/>
    <w:rsid w:val="00C04869"/>
    <w:rsid w:val="00C05191"/>
    <w:rsid w:val="00C051EB"/>
    <w:rsid w:val="00C0643C"/>
    <w:rsid w:val="00C07621"/>
    <w:rsid w:val="00C07709"/>
    <w:rsid w:val="00C10089"/>
    <w:rsid w:val="00C107FE"/>
    <w:rsid w:val="00C112B8"/>
    <w:rsid w:val="00C11FE0"/>
    <w:rsid w:val="00C12A0B"/>
    <w:rsid w:val="00C140BF"/>
    <w:rsid w:val="00C15DDF"/>
    <w:rsid w:val="00C16868"/>
    <w:rsid w:val="00C16E49"/>
    <w:rsid w:val="00C16E73"/>
    <w:rsid w:val="00C175D0"/>
    <w:rsid w:val="00C20707"/>
    <w:rsid w:val="00C2080A"/>
    <w:rsid w:val="00C20873"/>
    <w:rsid w:val="00C21C1E"/>
    <w:rsid w:val="00C2309E"/>
    <w:rsid w:val="00C23AD1"/>
    <w:rsid w:val="00C24835"/>
    <w:rsid w:val="00C24D6D"/>
    <w:rsid w:val="00C24F59"/>
    <w:rsid w:val="00C25236"/>
    <w:rsid w:val="00C254CA"/>
    <w:rsid w:val="00C25753"/>
    <w:rsid w:val="00C272FC"/>
    <w:rsid w:val="00C27A1B"/>
    <w:rsid w:val="00C3177F"/>
    <w:rsid w:val="00C31CF6"/>
    <w:rsid w:val="00C31FDE"/>
    <w:rsid w:val="00C32264"/>
    <w:rsid w:val="00C33056"/>
    <w:rsid w:val="00C34503"/>
    <w:rsid w:val="00C34823"/>
    <w:rsid w:val="00C3484D"/>
    <w:rsid w:val="00C34C2C"/>
    <w:rsid w:val="00C3548F"/>
    <w:rsid w:val="00C365F7"/>
    <w:rsid w:val="00C36BD8"/>
    <w:rsid w:val="00C3730A"/>
    <w:rsid w:val="00C37CFA"/>
    <w:rsid w:val="00C40E04"/>
    <w:rsid w:val="00C412CD"/>
    <w:rsid w:val="00C4198A"/>
    <w:rsid w:val="00C42A9F"/>
    <w:rsid w:val="00C431BE"/>
    <w:rsid w:val="00C4470B"/>
    <w:rsid w:val="00C4512C"/>
    <w:rsid w:val="00C45424"/>
    <w:rsid w:val="00C45FFF"/>
    <w:rsid w:val="00C46220"/>
    <w:rsid w:val="00C466BB"/>
    <w:rsid w:val="00C466F7"/>
    <w:rsid w:val="00C471A9"/>
    <w:rsid w:val="00C511A8"/>
    <w:rsid w:val="00C52C57"/>
    <w:rsid w:val="00C5351C"/>
    <w:rsid w:val="00C53A34"/>
    <w:rsid w:val="00C54875"/>
    <w:rsid w:val="00C54FC4"/>
    <w:rsid w:val="00C552DA"/>
    <w:rsid w:val="00C5622F"/>
    <w:rsid w:val="00C563B3"/>
    <w:rsid w:val="00C56429"/>
    <w:rsid w:val="00C607DE"/>
    <w:rsid w:val="00C60865"/>
    <w:rsid w:val="00C609F8"/>
    <w:rsid w:val="00C61153"/>
    <w:rsid w:val="00C61994"/>
    <w:rsid w:val="00C61ED2"/>
    <w:rsid w:val="00C6232C"/>
    <w:rsid w:val="00C6266C"/>
    <w:rsid w:val="00C6422D"/>
    <w:rsid w:val="00C64426"/>
    <w:rsid w:val="00C64AF9"/>
    <w:rsid w:val="00C658DA"/>
    <w:rsid w:val="00C66B05"/>
    <w:rsid w:val="00C6747B"/>
    <w:rsid w:val="00C70C86"/>
    <w:rsid w:val="00C73ED8"/>
    <w:rsid w:val="00C742A2"/>
    <w:rsid w:val="00C74881"/>
    <w:rsid w:val="00C74ECA"/>
    <w:rsid w:val="00C7504D"/>
    <w:rsid w:val="00C7533B"/>
    <w:rsid w:val="00C755BB"/>
    <w:rsid w:val="00C7565F"/>
    <w:rsid w:val="00C75CAF"/>
    <w:rsid w:val="00C765A2"/>
    <w:rsid w:val="00C76792"/>
    <w:rsid w:val="00C770D0"/>
    <w:rsid w:val="00C771C9"/>
    <w:rsid w:val="00C805E5"/>
    <w:rsid w:val="00C806DC"/>
    <w:rsid w:val="00C80FF8"/>
    <w:rsid w:val="00C81654"/>
    <w:rsid w:val="00C82067"/>
    <w:rsid w:val="00C82366"/>
    <w:rsid w:val="00C8241A"/>
    <w:rsid w:val="00C826DB"/>
    <w:rsid w:val="00C82B33"/>
    <w:rsid w:val="00C83659"/>
    <w:rsid w:val="00C83DFF"/>
    <w:rsid w:val="00C849A3"/>
    <w:rsid w:val="00C84BE5"/>
    <w:rsid w:val="00C851F0"/>
    <w:rsid w:val="00C855AA"/>
    <w:rsid w:val="00C8579C"/>
    <w:rsid w:val="00C85FA5"/>
    <w:rsid w:val="00C862AB"/>
    <w:rsid w:val="00C87047"/>
    <w:rsid w:val="00C87792"/>
    <w:rsid w:val="00C87794"/>
    <w:rsid w:val="00C87EE0"/>
    <w:rsid w:val="00C900EE"/>
    <w:rsid w:val="00C9011D"/>
    <w:rsid w:val="00C9095B"/>
    <w:rsid w:val="00C90BCB"/>
    <w:rsid w:val="00C91864"/>
    <w:rsid w:val="00C91A76"/>
    <w:rsid w:val="00C91DB1"/>
    <w:rsid w:val="00C921A4"/>
    <w:rsid w:val="00C92C25"/>
    <w:rsid w:val="00C9314E"/>
    <w:rsid w:val="00C93ACE"/>
    <w:rsid w:val="00C94553"/>
    <w:rsid w:val="00C953B7"/>
    <w:rsid w:val="00C95CCC"/>
    <w:rsid w:val="00C95F59"/>
    <w:rsid w:val="00C969A6"/>
    <w:rsid w:val="00CA05C8"/>
    <w:rsid w:val="00CA14A2"/>
    <w:rsid w:val="00CA19B2"/>
    <w:rsid w:val="00CA1D90"/>
    <w:rsid w:val="00CA2554"/>
    <w:rsid w:val="00CA2AEA"/>
    <w:rsid w:val="00CA2C4B"/>
    <w:rsid w:val="00CA36CC"/>
    <w:rsid w:val="00CA39CE"/>
    <w:rsid w:val="00CA4E8B"/>
    <w:rsid w:val="00CA5455"/>
    <w:rsid w:val="00CA5CB5"/>
    <w:rsid w:val="00CA68A8"/>
    <w:rsid w:val="00CA77E0"/>
    <w:rsid w:val="00CA78BB"/>
    <w:rsid w:val="00CA7A3B"/>
    <w:rsid w:val="00CB0547"/>
    <w:rsid w:val="00CB08D8"/>
    <w:rsid w:val="00CB0AA4"/>
    <w:rsid w:val="00CB112D"/>
    <w:rsid w:val="00CB17BC"/>
    <w:rsid w:val="00CB35B4"/>
    <w:rsid w:val="00CB3A6A"/>
    <w:rsid w:val="00CB3FCE"/>
    <w:rsid w:val="00CB600F"/>
    <w:rsid w:val="00CB678B"/>
    <w:rsid w:val="00CB688C"/>
    <w:rsid w:val="00CB6E14"/>
    <w:rsid w:val="00CB7787"/>
    <w:rsid w:val="00CB7BE0"/>
    <w:rsid w:val="00CB7E2D"/>
    <w:rsid w:val="00CC0147"/>
    <w:rsid w:val="00CC0160"/>
    <w:rsid w:val="00CC0B2D"/>
    <w:rsid w:val="00CC0D45"/>
    <w:rsid w:val="00CC0D48"/>
    <w:rsid w:val="00CC0FBE"/>
    <w:rsid w:val="00CC11AB"/>
    <w:rsid w:val="00CC21D3"/>
    <w:rsid w:val="00CC2B59"/>
    <w:rsid w:val="00CC2FB1"/>
    <w:rsid w:val="00CC358F"/>
    <w:rsid w:val="00CC3E99"/>
    <w:rsid w:val="00CC45C9"/>
    <w:rsid w:val="00CC501E"/>
    <w:rsid w:val="00CC6023"/>
    <w:rsid w:val="00CC618C"/>
    <w:rsid w:val="00CC65A4"/>
    <w:rsid w:val="00CC6AF2"/>
    <w:rsid w:val="00CC6EF6"/>
    <w:rsid w:val="00CC70D9"/>
    <w:rsid w:val="00CC720B"/>
    <w:rsid w:val="00CC7A58"/>
    <w:rsid w:val="00CC7C3C"/>
    <w:rsid w:val="00CC7EE9"/>
    <w:rsid w:val="00CD04A9"/>
    <w:rsid w:val="00CD06D8"/>
    <w:rsid w:val="00CD0938"/>
    <w:rsid w:val="00CD10C5"/>
    <w:rsid w:val="00CD1BD6"/>
    <w:rsid w:val="00CD2658"/>
    <w:rsid w:val="00CD2E32"/>
    <w:rsid w:val="00CD3B04"/>
    <w:rsid w:val="00CD3F12"/>
    <w:rsid w:val="00CD53CE"/>
    <w:rsid w:val="00CD5446"/>
    <w:rsid w:val="00CD5778"/>
    <w:rsid w:val="00CD58BF"/>
    <w:rsid w:val="00CD5A2B"/>
    <w:rsid w:val="00CD5B24"/>
    <w:rsid w:val="00CD626D"/>
    <w:rsid w:val="00CD68D0"/>
    <w:rsid w:val="00CD6F4D"/>
    <w:rsid w:val="00CE0240"/>
    <w:rsid w:val="00CE040C"/>
    <w:rsid w:val="00CE1340"/>
    <w:rsid w:val="00CE4063"/>
    <w:rsid w:val="00CE5216"/>
    <w:rsid w:val="00CE5566"/>
    <w:rsid w:val="00CE6623"/>
    <w:rsid w:val="00CE761D"/>
    <w:rsid w:val="00CE7ACC"/>
    <w:rsid w:val="00CE7DCD"/>
    <w:rsid w:val="00CF0343"/>
    <w:rsid w:val="00CF0C40"/>
    <w:rsid w:val="00CF2131"/>
    <w:rsid w:val="00CF2513"/>
    <w:rsid w:val="00CF3823"/>
    <w:rsid w:val="00CF3F0E"/>
    <w:rsid w:val="00CF4459"/>
    <w:rsid w:val="00CF4EBF"/>
    <w:rsid w:val="00CF5561"/>
    <w:rsid w:val="00CF5C20"/>
    <w:rsid w:val="00CF5DA4"/>
    <w:rsid w:val="00CF60EA"/>
    <w:rsid w:val="00CF64FC"/>
    <w:rsid w:val="00CF75EC"/>
    <w:rsid w:val="00D00604"/>
    <w:rsid w:val="00D00C16"/>
    <w:rsid w:val="00D0127C"/>
    <w:rsid w:val="00D01331"/>
    <w:rsid w:val="00D0137C"/>
    <w:rsid w:val="00D01473"/>
    <w:rsid w:val="00D01712"/>
    <w:rsid w:val="00D01BAC"/>
    <w:rsid w:val="00D01E16"/>
    <w:rsid w:val="00D01E95"/>
    <w:rsid w:val="00D02ACC"/>
    <w:rsid w:val="00D030E2"/>
    <w:rsid w:val="00D0321F"/>
    <w:rsid w:val="00D039F8"/>
    <w:rsid w:val="00D03D8B"/>
    <w:rsid w:val="00D04873"/>
    <w:rsid w:val="00D058EE"/>
    <w:rsid w:val="00D06180"/>
    <w:rsid w:val="00D066B7"/>
    <w:rsid w:val="00D06B02"/>
    <w:rsid w:val="00D06E1E"/>
    <w:rsid w:val="00D111A1"/>
    <w:rsid w:val="00D112A4"/>
    <w:rsid w:val="00D125B0"/>
    <w:rsid w:val="00D12955"/>
    <w:rsid w:val="00D12B57"/>
    <w:rsid w:val="00D132C7"/>
    <w:rsid w:val="00D13836"/>
    <w:rsid w:val="00D1504B"/>
    <w:rsid w:val="00D1583A"/>
    <w:rsid w:val="00D1688F"/>
    <w:rsid w:val="00D169DF"/>
    <w:rsid w:val="00D17829"/>
    <w:rsid w:val="00D20B17"/>
    <w:rsid w:val="00D21094"/>
    <w:rsid w:val="00D210AF"/>
    <w:rsid w:val="00D21B6E"/>
    <w:rsid w:val="00D239BA"/>
    <w:rsid w:val="00D24759"/>
    <w:rsid w:val="00D24A54"/>
    <w:rsid w:val="00D25402"/>
    <w:rsid w:val="00D254CB"/>
    <w:rsid w:val="00D2589D"/>
    <w:rsid w:val="00D2626D"/>
    <w:rsid w:val="00D27B46"/>
    <w:rsid w:val="00D27D20"/>
    <w:rsid w:val="00D30194"/>
    <w:rsid w:val="00D31536"/>
    <w:rsid w:val="00D31594"/>
    <w:rsid w:val="00D3199C"/>
    <w:rsid w:val="00D326FC"/>
    <w:rsid w:val="00D329B9"/>
    <w:rsid w:val="00D32EE7"/>
    <w:rsid w:val="00D33A5A"/>
    <w:rsid w:val="00D33ED9"/>
    <w:rsid w:val="00D34A3E"/>
    <w:rsid w:val="00D34D93"/>
    <w:rsid w:val="00D3564C"/>
    <w:rsid w:val="00D35A38"/>
    <w:rsid w:val="00D35F02"/>
    <w:rsid w:val="00D36952"/>
    <w:rsid w:val="00D36AA6"/>
    <w:rsid w:val="00D36B07"/>
    <w:rsid w:val="00D37058"/>
    <w:rsid w:val="00D377B2"/>
    <w:rsid w:val="00D379B9"/>
    <w:rsid w:val="00D37C2D"/>
    <w:rsid w:val="00D40067"/>
    <w:rsid w:val="00D40586"/>
    <w:rsid w:val="00D41176"/>
    <w:rsid w:val="00D41917"/>
    <w:rsid w:val="00D424FF"/>
    <w:rsid w:val="00D42CE4"/>
    <w:rsid w:val="00D4472E"/>
    <w:rsid w:val="00D44C2C"/>
    <w:rsid w:val="00D4530B"/>
    <w:rsid w:val="00D45BB4"/>
    <w:rsid w:val="00D45EC6"/>
    <w:rsid w:val="00D45FC0"/>
    <w:rsid w:val="00D46335"/>
    <w:rsid w:val="00D47207"/>
    <w:rsid w:val="00D47B93"/>
    <w:rsid w:val="00D47C7A"/>
    <w:rsid w:val="00D50242"/>
    <w:rsid w:val="00D504E5"/>
    <w:rsid w:val="00D50F82"/>
    <w:rsid w:val="00D51156"/>
    <w:rsid w:val="00D5152D"/>
    <w:rsid w:val="00D5174F"/>
    <w:rsid w:val="00D51909"/>
    <w:rsid w:val="00D51B26"/>
    <w:rsid w:val="00D5270E"/>
    <w:rsid w:val="00D52B24"/>
    <w:rsid w:val="00D52FA3"/>
    <w:rsid w:val="00D530C3"/>
    <w:rsid w:val="00D538E9"/>
    <w:rsid w:val="00D541E6"/>
    <w:rsid w:val="00D543C5"/>
    <w:rsid w:val="00D5568D"/>
    <w:rsid w:val="00D56D6D"/>
    <w:rsid w:val="00D607C8"/>
    <w:rsid w:val="00D60F31"/>
    <w:rsid w:val="00D6175E"/>
    <w:rsid w:val="00D6227E"/>
    <w:rsid w:val="00D6299A"/>
    <w:rsid w:val="00D634A3"/>
    <w:rsid w:val="00D63582"/>
    <w:rsid w:val="00D642BB"/>
    <w:rsid w:val="00D66761"/>
    <w:rsid w:val="00D66A81"/>
    <w:rsid w:val="00D67677"/>
    <w:rsid w:val="00D67D85"/>
    <w:rsid w:val="00D703B1"/>
    <w:rsid w:val="00D70957"/>
    <w:rsid w:val="00D717C7"/>
    <w:rsid w:val="00D721D2"/>
    <w:rsid w:val="00D727C0"/>
    <w:rsid w:val="00D7292F"/>
    <w:rsid w:val="00D73CAA"/>
    <w:rsid w:val="00D764F3"/>
    <w:rsid w:val="00D76612"/>
    <w:rsid w:val="00D77EA5"/>
    <w:rsid w:val="00D80BAE"/>
    <w:rsid w:val="00D80F51"/>
    <w:rsid w:val="00D8153F"/>
    <w:rsid w:val="00D817A8"/>
    <w:rsid w:val="00D818DB"/>
    <w:rsid w:val="00D81A2A"/>
    <w:rsid w:val="00D81E2C"/>
    <w:rsid w:val="00D820DE"/>
    <w:rsid w:val="00D825D3"/>
    <w:rsid w:val="00D82CAB"/>
    <w:rsid w:val="00D83045"/>
    <w:rsid w:val="00D83BC6"/>
    <w:rsid w:val="00D83FEE"/>
    <w:rsid w:val="00D84B54"/>
    <w:rsid w:val="00D85382"/>
    <w:rsid w:val="00D8565C"/>
    <w:rsid w:val="00D8579F"/>
    <w:rsid w:val="00D858E3"/>
    <w:rsid w:val="00D8642C"/>
    <w:rsid w:val="00D868BC"/>
    <w:rsid w:val="00D86F49"/>
    <w:rsid w:val="00D86FB6"/>
    <w:rsid w:val="00D87002"/>
    <w:rsid w:val="00D902FE"/>
    <w:rsid w:val="00D90562"/>
    <w:rsid w:val="00D90A8F"/>
    <w:rsid w:val="00D90F1D"/>
    <w:rsid w:val="00D91F45"/>
    <w:rsid w:val="00D9227D"/>
    <w:rsid w:val="00D92424"/>
    <w:rsid w:val="00D92922"/>
    <w:rsid w:val="00D92984"/>
    <w:rsid w:val="00D92EA6"/>
    <w:rsid w:val="00D93F5A"/>
    <w:rsid w:val="00D94021"/>
    <w:rsid w:val="00D94DBB"/>
    <w:rsid w:val="00D961DD"/>
    <w:rsid w:val="00D9672B"/>
    <w:rsid w:val="00D974F2"/>
    <w:rsid w:val="00D97576"/>
    <w:rsid w:val="00D97A92"/>
    <w:rsid w:val="00DA0A51"/>
    <w:rsid w:val="00DA0B3F"/>
    <w:rsid w:val="00DA0D31"/>
    <w:rsid w:val="00DA1456"/>
    <w:rsid w:val="00DA295B"/>
    <w:rsid w:val="00DA2A60"/>
    <w:rsid w:val="00DA2B4C"/>
    <w:rsid w:val="00DA2C67"/>
    <w:rsid w:val="00DA33A6"/>
    <w:rsid w:val="00DA4150"/>
    <w:rsid w:val="00DA4231"/>
    <w:rsid w:val="00DA5557"/>
    <w:rsid w:val="00DA55E7"/>
    <w:rsid w:val="00DA5B47"/>
    <w:rsid w:val="00DA64DA"/>
    <w:rsid w:val="00DA675D"/>
    <w:rsid w:val="00DA68C2"/>
    <w:rsid w:val="00DA788E"/>
    <w:rsid w:val="00DB005D"/>
    <w:rsid w:val="00DB01FF"/>
    <w:rsid w:val="00DB0AA3"/>
    <w:rsid w:val="00DB2359"/>
    <w:rsid w:val="00DB23E7"/>
    <w:rsid w:val="00DB2C0A"/>
    <w:rsid w:val="00DB30A9"/>
    <w:rsid w:val="00DB36E7"/>
    <w:rsid w:val="00DB38DD"/>
    <w:rsid w:val="00DB3D5D"/>
    <w:rsid w:val="00DB4DA6"/>
    <w:rsid w:val="00DB53A6"/>
    <w:rsid w:val="00DB5BB9"/>
    <w:rsid w:val="00DB6301"/>
    <w:rsid w:val="00DB745E"/>
    <w:rsid w:val="00DB77BC"/>
    <w:rsid w:val="00DB7ED8"/>
    <w:rsid w:val="00DC293A"/>
    <w:rsid w:val="00DC3424"/>
    <w:rsid w:val="00DC5F07"/>
    <w:rsid w:val="00DC638D"/>
    <w:rsid w:val="00DC693C"/>
    <w:rsid w:val="00DC6BFB"/>
    <w:rsid w:val="00DC6C02"/>
    <w:rsid w:val="00DC7136"/>
    <w:rsid w:val="00DC7304"/>
    <w:rsid w:val="00DC78E7"/>
    <w:rsid w:val="00DC7BB2"/>
    <w:rsid w:val="00DD0308"/>
    <w:rsid w:val="00DD2AF1"/>
    <w:rsid w:val="00DD4043"/>
    <w:rsid w:val="00DD48E0"/>
    <w:rsid w:val="00DD5AD1"/>
    <w:rsid w:val="00DD5BD9"/>
    <w:rsid w:val="00DD5BF8"/>
    <w:rsid w:val="00DD64BB"/>
    <w:rsid w:val="00DD64D5"/>
    <w:rsid w:val="00DD6681"/>
    <w:rsid w:val="00DD679C"/>
    <w:rsid w:val="00DD73DB"/>
    <w:rsid w:val="00DD7431"/>
    <w:rsid w:val="00DD74FE"/>
    <w:rsid w:val="00DD7A9F"/>
    <w:rsid w:val="00DE02A1"/>
    <w:rsid w:val="00DE0479"/>
    <w:rsid w:val="00DE098B"/>
    <w:rsid w:val="00DE161C"/>
    <w:rsid w:val="00DE214F"/>
    <w:rsid w:val="00DE3254"/>
    <w:rsid w:val="00DE3D63"/>
    <w:rsid w:val="00DE49AF"/>
    <w:rsid w:val="00DE5216"/>
    <w:rsid w:val="00DE5970"/>
    <w:rsid w:val="00DE76C0"/>
    <w:rsid w:val="00DF0D34"/>
    <w:rsid w:val="00DF15A5"/>
    <w:rsid w:val="00DF1FDB"/>
    <w:rsid w:val="00DF26A4"/>
    <w:rsid w:val="00DF2D3F"/>
    <w:rsid w:val="00DF2FD6"/>
    <w:rsid w:val="00DF34C8"/>
    <w:rsid w:val="00DF382A"/>
    <w:rsid w:val="00DF3A28"/>
    <w:rsid w:val="00DF3CAE"/>
    <w:rsid w:val="00DF5DA5"/>
    <w:rsid w:val="00DF61CB"/>
    <w:rsid w:val="00DF62CA"/>
    <w:rsid w:val="00DF649B"/>
    <w:rsid w:val="00DF67D4"/>
    <w:rsid w:val="00E01147"/>
    <w:rsid w:val="00E01739"/>
    <w:rsid w:val="00E018DF"/>
    <w:rsid w:val="00E01B9F"/>
    <w:rsid w:val="00E01E04"/>
    <w:rsid w:val="00E0250A"/>
    <w:rsid w:val="00E0302E"/>
    <w:rsid w:val="00E037D3"/>
    <w:rsid w:val="00E03C64"/>
    <w:rsid w:val="00E03CA7"/>
    <w:rsid w:val="00E03EA3"/>
    <w:rsid w:val="00E03FCA"/>
    <w:rsid w:val="00E0445D"/>
    <w:rsid w:val="00E04953"/>
    <w:rsid w:val="00E04958"/>
    <w:rsid w:val="00E052CA"/>
    <w:rsid w:val="00E057A2"/>
    <w:rsid w:val="00E059DA"/>
    <w:rsid w:val="00E07FE5"/>
    <w:rsid w:val="00E100F4"/>
    <w:rsid w:val="00E11261"/>
    <w:rsid w:val="00E11ADF"/>
    <w:rsid w:val="00E11E2C"/>
    <w:rsid w:val="00E1252A"/>
    <w:rsid w:val="00E125C3"/>
    <w:rsid w:val="00E12755"/>
    <w:rsid w:val="00E13285"/>
    <w:rsid w:val="00E13416"/>
    <w:rsid w:val="00E1425D"/>
    <w:rsid w:val="00E1506A"/>
    <w:rsid w:val="00E150DF"/>
    <w:rsid w:val="00E15F3D"/>
    <w:rsid w:val="00E171B6"/>
    <w:rsid w:val="00E200B0"/>
    <w:rsid w:val="00E241F5"/>
    <w:rsid w:val="00E2485A"/>
    <w:rsid w:val="00E25102"/>
    <w:rsid w:val="00E257B2"/>
    <w:rsid w:val="00E25CDA"/>
    <w:rsid w:val="00E2613D"/>
    <w:rsid w:val="00E264B7"/>
    <w:rsid w:val="00E26521"/>
    <w:rsid w:val="00E26FE8"/>
    <w:rsid w:val="00E27801"/>
    <w:rsid w:val="00E27B63"/>
    <w:rsid w:val="00E27C01"/>
    <w:rsid w:val="00E300B3"/>
    <w:rsid w:val="00E3018F"/>
    <w:rsid w:val="00E30FB9"/>
    <w:rsid w:val="00E31996"/>
    <w:rsid w:val="00E31AFB"/>
    <w:rsid w:val="00E32AAD"/>
    <w:rsid w:val="00E35438"/>
    <w:rsid w:val="00E35470"/>
    <w:rsid w:val="00E3549C"/>
    <w:rsid w:val="00E35C8A"/>
    <w:rsid w:val="00E35DDA"/>
    <w:rsid w:val="00E366E5"/>
    <w:rsid w:val="00E3754F"/>
    <w:rsid w:val="00E379EF"/>
    <w:rsid w:val="00E40345"/>
    <w:rsid w:val="00E41199"/>
    <w:rsid w:val="00E41319"/>
    <w:rsid w:val="00E4131F"/>
    <w:rsid w:val="00E415E0"/>
    <w:rsid w:val="00E4192C"/>
    <w:rsid w:val="00E419F4"/>
    <w:rsid w:val="00E42796"/>
    <w:rsid w:val="00E435B0"/>
    <w:rsid w:val="00E4376B"/>
    <w:rsid w:val="00E4434C"/>
    <w:rsid w:val="00E44BB9"/>
    <w:rsid w:val="00E45251"/>
    <w:rsid w:val="00E466B7"/>
    <w:rsid w:val="00E4688C"/>
    <w:rsid w:val="00E47488"/>
    <w:rsid w:val="00E478E9"/>
    <w:rsid w:val="00E47BB0"/>
    <w:rsid w:val="00E47C4C"/>
    <w:rsid w:val="00E47E00"/>
    <w:rsid w:val="00E50301"/>
    <w:rsid w:val="00E505F0"/>
    <w:rsid w:val="00E51E22"/>
    <w:rsid w:val="00E52CAA"/>
    <w:rsid w:val="00E531DA"/>
    <w:rsid w:val="00E533B8"/>
    <w:rsid w:val="00E53959"/>
    <w:rsid w:val="00E54073"/>
    <w:rsid w:val="00E5444F"/>
    <w:rsid w:val="00E5448F"/>
    <w:rsid w:val="00E55350"/>
    <w:rsid w:val="00E5588F"/>
    <w:rsid w:val="00E56B97"/>
    <w:rsid w:val="00E56C2B"/>
    <w:rsid w:val="00E5746A"/>
    <w:rsid w:val="00E60B66"/>
    <w:rsid w:val="00E60C22"/>
    <w:rsid w:val="00E61412"/>
    <w:rsid w:val="00E61C45"/>
    <w:rsid w:val="00E62510"/>
    <w:rsid w:val="00E63065"/>
    <w:rsid w:val="00E640D1"/>
    <w:rsid w:val="00E650FF"/>
    <w:rsid w:val="00E65851"/>
    <w:rsid w:val="00E659FD"/>
    <w:rsid w:val="00E662D6"/>
    <w:rsid w:val="00E6680E"/>
    <w:rsid w:val="00E67177"/>
    <w:rsid w:val="00E673C5"/>
    <w:rsid w:val="00E70FE9"/>
    <w:rsid w:val="00E71068"/>
    <w:rsid w:val="00E71DF6"/>
    <w:rsid w:val="00E720FD"/>
    <w:rsid w:val="00E72E1D"/>
    <w:rsid w:val="00E731D0"/>
    <w:rsid w:val="00E75C3E"/>
    <w:rsid w:val="00E75F66"/>
    <w:rsid w:val="00E77739"/>
    <w:rsid w:val="00E8009A"/>
    <w:rsid w:val="00E80593"/>
    <w:rsid w:val="00E80906"/>
    <w:rsid w:val="00E81090"/>
    <w:rsid w:val="00E8191E"/>
    <w:rsid w:val="00E81E01"/>
    <w:rsid w:val="00E81E9A"/>
    <w:rsid w:val="00E82130"/>
    <w:rsid w:val="00E8312E"/>
    <w:rsid w:val="00E84472"/>
    <w:rsid w:val="00E84B8B"/>
    <w:rsid w:val="00E8546B"/>
    <w:rsid w:val="00E911CA"/>
    <w:rsid w:val="00E9188F"/>
    <w:rsid w:val="00E920C1"/>
    <w:rsid w:val="00E927DD"/>
    <w:rsid w:val="00E92A06"/>
    <w:rsid w:val="00E9337B"/>
    <w:rsid w:val="00E937B2"/>
    <w:rsid w:val="00E93E07"/>
    <w:rsid w:val="00E940CF"/>
    <w:rsid w:val="00E9413B"/>
    <w:rsid w:val="00E9418C"/>
    <w:rsid w:val="00E947B2"/>
    <w:rsid w:val="00E948DE"/>
    <w:rsid w:val="00E94B0E"/>
    <w:rsid w:val="00E95090"/>
    <w:rsid w:val="00E969C3"/>
    <w:rsid w:val="00E96E52"/>
    <w:rsid w:val="00E97186"/>
    <w:rsid w:val="00E973A0"/>
    <w:rsid w:val="00E97F9C"/>
    <w:rsid w:val="00EA1260"/>
    <w:rsid w:val="00EA126C"/>
    <w:rsid w:val="00EA376F"/>
    <w:rsid w:val="00EA39F0"/>
    <w:rsid w:val="00EA4729"/>
    <w:rsid w:val="00EA4905"/>
    <w:rsid w:val="00EA593F"/>
    <w:rsid w:val="00EA629F"/>
    <w:rsid w:val="00EA7016"/>
    <w:rsid w:val="00EB08DB"/>
    <w:rsid w:val="00EB0FBB"/>
    <w:rsid w:val="00EB12F6"/>
    <w:rsid w:val="00EB1E1C"/>
    <w:rsid w:val="00EB1E46"/>
    <w:rsid w:val="00EB2355"/>
    <w:rsid w:val="00EB2A76"/>
    <w:rsid w:val="00EB2D56"/>
    <w:rsid w:val="00EB2F61"/>
    <w:rsid w:val="00EB30C9"/>
    <w:rsid w:val="00EB33CC"/>
    <w:rsid w:val="00EB3A27"/>
    <w:rsid w:val="00EB3F82"/>
    <w:rsid w:val="00EB4869"/>
    <w:rsid w:val="00EB542A"/>
    <w:rsid w:val="00EB5DF0"/>
    <w:rsid w:val="00EB607A"/>
    <w:rsid w:val="00EB69B5"/>
    <w:rsid w:val="00EB6DDC"/>
    <w:rsid w:val="00EB7351"/>
    <w:rsid w:val="00EB74EB"/>
    <w:rsid w:val="00EB79F6"/>
    <w:rsid w:val="00EC3448"/>
    <w:rsid w:val="00EC3F30"/>
    <w:rsid w:val="00EC406B"/>
    <w:rsid w:val="00EC4215"/>
    <w:rsid w:val="00EC57E2"/>
    <w:rsid w:val="00EC69BB"/>
    <w:rsid w:val="00ED050C"/>
    <w:rsid w:val="00ED16A2"/>
    <w:rsid w:val="00ED2023"/>
    <w:rsid w:val="00ED3113"/>
    <w:rsid w:val="00ED3FD8"/>
    <w:rsid w:val="00ED43EA"/>
    <w:rsid w:val="00ED5D9F"/>
    <w:rsid w:val="00ED6C90"/>
    <w:rsid w:val="00ED6E90"/>
    <w:rsid w:val="00ED7321"/>
    <w:rsid w:val="00ED767D"/>
    <w:rsid w:val="00EE0154"/>
    <w:rsid w:val="00EE172A"/>
    <w:rsid w:val="00EE22F4"/>
    <w:rsid w:val="00EE2BBE"/>
    <w:rsid w:val="00EE3FB0"/>
    <w:rsid w:val="00EE4091"/>
    <w:rsid w:val="00EE5055"/>
    <w:rsid w:val="00EE5829"/>
    <w:rsid w:val="00EE5AB1"/>
    <w:rsid w:val="00EE5EA3"/>
    <w:rsid w:val="00EE6877"/>
    <w:rsid w:val="00EE6D81"/>
    <w:rsid w:val="00EE7089"/>
    <w:rsid w:val="00EE7553"/>
    <w:rsid w:val="00EF0B04"/>
    <w:rsid w:val="00EF15E7"/>
    <w:rsid w:val="00EF2841"/>
    <w:rsid w:val="00EF2D6D"/>
    <w:rsid w:val="00EF2FD9"/>
    <w:rsid w:val="00EF304B"/>
    <w:rsid w:val="00EF3BE3"/>
    <w:rsid w:val="00EF49D2"/>
    <w:rsid w:val="00EF4C76"/>
    <w:rsid w:val="00EF53F7"/>
    <w:rsid w:val="00EF617B"/>
    <w:rsid w:val="00EF6A6B"/>
    <w:rsid w:val="00EF6AC9"/>
    <w:rsid w:val="00EF7303"/>
    <w:rsid w:val="00EF7EDA"/>
    <w:rsid w:val="00F002F3"/>
    <w:rsid w:val="00F00E5C"/>
    <w:rsid w:val="00F016D1"/>
    <w:rsid w:val="00F0234D"/>
    <w:rsid w:val="00F02E91"/>
    <w:rsid w:val="00F0338F"/>
    <w:rsid w:val="00F03BBE"/>
    <w:rsid w:val="00F04689"/>
    <w:rsid w:val="00F047D9"/>
    <w:rsid w:val="00F04D2A"/>
    <w:rsid w:val="00F051C3"/>
    <w:rsid w:val="00F05341"/>
    <w:rsid w:val="00F061FA"/>
    <w:rsid w:val="00F06364"/>
    <w:rsid w:val="00F07459"/>
    <w:rsid w:val="00F07760"/>
    <w:rsid w:val="00F07F90"/>
    <w:rsid w:val="00F1030C"/>
    <w:rsid w:val="00F103F8"/>
    <w:rsid w:val="00F10D73"/>
    <w:rsid w:val="00F11071"/>
    <w:rsid w:val="00F117C5"/>
    <w:rsid w:val="00F119C1"/>
    <w:rsid w:val="00F11B4F"/>
    <w:rsid w:val="00F11F17"/>
    <w:rsid w:val="00F120E5"/>
    <w:rsid w:val="00F137CE"/>
    <w:rsid w:val="00F1423B"/>
    <w:rsid w:val="00F14F4B"/>
    <w:rsid w:val="00F150E5"/>
    <w:rsid w:val="00F15CDC"/>
    <w:rsid w:val="00F15E80"/>
    <w:rsid w:val="00F1698B"/>
    <w:rsid w:val="00F16BB3"/>
    <w:rsid w:val="00F20C0B"/>
    <w:rsid w:val="00F21317"/>
    <w:rsid w:val="00F21E23"/>
    <w:rsid w:val="00F2230B"/>
    <w:rsid w:val="00F229F8"/>
    <w:rsid w:val="00F23CA8"/>
    <w:rsid w:val="00F23CC5"/>
    <w:rsid w:val="00F23E90"/>
    <w:rsid w:val="00F25185"/>
    <w:rsid w:val="00F2546A"/>
    <w:rsid w:val="00F254FF"/>
    <w:rsid w:val="00F25778"/>
    <w:rsid w:val="00F27BFF"/>
    <w:rsid w:val="00F27C1E"/>
    <w:rsid w:val="00F3019D"/>
    <w:rsid w:val="00F30773"/>
    <w:rsid w:val="00F30D3B"/>
    <w:rsid w:val="00F30DAF"/>
    <w:rsid w:val="00F30F04"/>
    <w:rsid w:val="00F31B97"/>
    <w:rsid w:val="00F31C81"/>
    <w:rsid w:val="00F32B52"/>
    <w:rsid w:val="00F33614"/>
    <w:rsid w:val="00F4025B"/>
    <w:rsid w:val="00F4053C"/>
    <w:rsid w:val="00F406FB"/>
    <w:rsid w:val="00F40C59"/>
    <w:rsid w:val="00F40F3C"/>
    <w:rsid w:val="00F40FDC"/>
    <w:rsid w:val="00F41316"/>
    <w:rsid w:val="00F41CC8"/>
    <w:rsid w:val="00F42522"/>
    <w:rsid w:val="00F425C9"/>
    <w:rsid w:val="00F4409F"/>
    <w:rsid w:val="00F447CD"/>
    <w:rsid w:val="00F4568C"/>
    <w:rsid w:val="00F4598D"/>
    <w:rsid w:val="00F46917"/>
    <w:rsid w:val="00F46918"/>
    <w:rsid w:val="00F46CA6"/>
    <w:rsid w:val="00F47B04"/>
    <w:rsid w:val="00F501E4"/>
    <w:rsid w:val="00F50450"/>
    <w:rsid w:val="00F50AAA"/>
    <w:rsid w:val="00F50D6A"/>
    <w:rsid w:val="00F523D0"/>
    <w:rsid w:val="00F52410"/>
    <w:rsid w:val="00F525BE"/>
    <w:rsid w:val="00F539C7"/>
    <w:rsid w:val="00F54A22"/>
    <w:rsid w:val="00F54E06"/>
    <w:rsid w:val="00F5512D"/>
    <w:rsid w:val="00F554C0"/>
    <w:rsid w:val="00F55586"/>
    <w:rsid w:val="00F56A51"/>
    <w:rsid w:val="00F576DE"/>
    <w:rsid w:val="00F57971"/>
    <w:rsid w:val="00F57F3D"/>
    <w:rsid w:val="00F60520"/>
    <w:rsid w:val="00F61524"/>
    <w:rsid w:val="00F619E1"/>
    <w:rsid w:val="00F620B1"/>
    <w:rsid w:val="00F62116"/>
    <w:rsid w:val="00F62E0C"/>
    <w:rsid w:val="00F62E78"/>
    <w:rsid w:val="00F63AFA"/>
    <w:rsid w:val="00F640CE"/>
    <w:rsid w:val="00F65AB4"/>
    <w:rsid w:val="00F66D86"/>
    <w:rsid w:val="00F67E06"/>
    <w:rsid w:val="00F67E99"/>
    <w:rsid w:val="00F70B98"/>
    <w:rsid w:val="00F714BD"/>
    <w:rsid w:val="00F71A83"/>
    <w:rsid w:val="00F71D71"/>
    <w:rsid w:val="00F72A8F"/>
    <w:rsid w:val="00F72A9E"/>
    <w:rsid w:val="00F72AC1"/>
    <w:rsid w:val="00F72C15"/>
    <w:rsid w:val="00F73080"/>
    <w:rsid w:val="00F730D9"/>
    <w:rsid w:val="00F73AED"/>
    <w:rsid w:val="00F7409E"/>
    <w:rsid w:val="00F7427E"/>
    <w:rsid w:val="00F74751"/>
    <w:rsid w:val="00F772A5"/>
    <w:rsid w:val="00F803E0"/>
    <w:rsid w:val="00F820CA"/>
    <w:rsid w:val="00F82282"/>
    <w:rsid w:val="00F83E52"/>
    <w:rsid w:val="00F83F69"/>
    <w:rsid w:val="00F846EA"/>
    <w:rsid w:val="00F8603A"/>
    <w:rsid w:val="00F86EE2"/>
    <w:rsid w:val="00F87B67"/>
    <w:rsid w:val="00F903B9"/>
    <w:rsid w:val="00F90404"/>
    <w:rsid w:val="00F90E15"/>
    <w:rsid w:val="00F90FE3"/>
    <w:rsid w:val="00F91692"/>
    <w:rsid w:val="00F91B02"/>
    <w:rsid w:val="00F92384"/>
    <w:rsid w:val="00F929FD"/>
    <w:rsid w:val="00F92BF6"/>
    <w:rsid w:val="00F93F9E"/>
    <w:rsid w:val="00F95D8D"/>
    <w:rsid w:val="00F96CBB"/>
    <w:rsid w:val="00F96DAE"/>
    <w:rsid w:val="00F97867"/>
    <w:rsid w:val="00FA01F5"/>
    <w:rsid w:val="00FA09BD"/>
    <w:rsid w:val="00FA0B76"/>
    <w:rsid w:val="00FA203F"/>
    <w:rsid w:val="00FA288E"/>
    <w:rsid w:val="00FA32F4"/>
    <w:rsid w:val="00FA3426"/>
    <w:rsid w:val="00FA3C03"/>
    <w:rsid w:val="00FA3E14"/>
    <w:rsid w:val="00FA522C"/>
    <w:rsid w:val="00FA5467"/>
    <w:rsid w:val="00FA5CD2"/>
    <w:rsid w:val="00FA6ED8"/>
    <w:rsid w:val="00FA7266"/>
    <w:rsid w:val="00FA7E00"/>
    <w:rsid w:val="00FB0027"/>
    <w:rsid w:val="00FB010A"/>
    <w:rsid w:val="00FB0FF6"/>
    <w:rsid w:val="00FB1141"/>
    <w:rsid w:val="00FB27CC"/>
    <w:rsid w:val="00FB2DD4"/>
    <w:rsid w:val="00FB3781"/>
    <w:rsid w:val="00FB5085"/>
    <w:rsid w:val="00FB5592"/>
    <w:rsid w:val="00FB5EE4"/>
    <w:rsid w:val="00FB600A"/>
    <w:rsid w:val="00FB640C"/>
    <w:rsid w:val="00FB73E6"/>
    <w:rsid w:val="00FC15A9"/>
    <w:rsid w:val="00FC1A82"/>
    <w:rsid w:val="00FC2E27"/>
    <w:rsid w:val="00FC307B"/>
    <w:rsid w:val="00FC366F"/>
    <w:rsid w:val="00FC39BF"/>
    <w:rsid w:val="00FC4A95"/>
    <w:rsid w:val="00FC5715"/>
    <w:rsid w:val="00FC6ABC"/>
    <w:rsid w:val="00FC6F55"/>
    <w:rsid w:val="00FC70D9"/>
    <w:rsid w:val="00FC7F49"/>
    <w:rsid w:val="00FD084A"/>
    <w:rsid w:val="00FD0A80"/>
    <w:rsid w:val="00FD1EFF"/>
    <w:rsid w:val="00FD25E3"/>
    <w:rsid w:val="00FD2FAF"/>
    <w:rsid w:val="00FD3715"/>
    <w:rsid w:val="00FD3ECE"/>
    <w:rsid w:val="00FD42F5"/>
    <w:rsid w:val="00FD443D"/>
    <w:rsid w:val="00FD4ABD"/>
    <w:rsid w:val="00FD4D2F"/>
    <w:rsid w:val="00FD4FA0"/>
    <w:rsid w:val="00FD54E2"/>
    <w:rsid w:val="00FD5D41"/>
    <w:rsid w:val="00FD6FC9"/>
    <w:rsid w:val="00FD7584"/>
    <w:rsid w:val="00FD7979"/>
    <w:rsid w:val="00FE0298"/>
    <w:rsid w:val="00FE02A4"/>
    <w:rsid w:val="00FE0591"/>
    <w:rsid w:val="00FE0632"/>
    <w:rsid w:val="00FE09B7"/>
    <w:rsid w:val="00FE0A4B"/>
    <w:rsid w:val="00FE0BE8"/>
    <w:rsid w:val="00FE165F"/>
    <w:rsid w:val="00FE1A01"/>
    <w:rsid w:val="00FE1FA4"/>
    <w:rsid w:val="00FE2339"/>
    <w:rsid w:val="00FE2915"/>
    <w:rsid w:val="00FE3436"/>
    <w:rsid w:val="00FE3DED"/>
    <w:rsid w:val="00FE41C3"/>
    <w:rsid w:val="00FE4546"/>
    <w:rsid w:val="00FE4E73"/>
    <w:rsid w:val="00FE51BD"/>
    <w:rsid w:val="00FE6C10"/>
    <w:rsid w:val="00FE7938"/>
    <w:rsid w:val="00FF01FE"/>
    <w:rsid w:val="00FF068C"/>
    <w:rsid w:val="00FF0BBB"/>
    <w:rsid w:val="00FF0BDE"/>
    <w:rsid w:val="00FF0D18"/>
    <w:rsid w:val="00FF12A4"/>
    <w:rsid w:val="00FF1448"/>
    <w:rsid w:val="00FF1898"/>
    <w:rsid w:val="00FF2FF5"/>
    <w:rsid w:val="00FF3694"/>
    <w:rsid w:val="00FF4766"/>
    <w:rsid w:val="00FF4CE5"/>
    <w:rsid w:val="00FF521F"/>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4FE135"/>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F34C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qFormat/>
    <w:rsid w:val="00C53A3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89922700">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15616843">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14875203">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espd/" TargetMode="External"/><Relationship Id="rId18" Type="http://schemas.openxmlformats.org/officeDocument/2006/relationships/hyperlink" Target="https://ejn.gov.si/mojej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ejn.gov.si/ponudba/pages/aktualno/vec_informacij_ponudniki.x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5.wmf"/></Relationships>
</file>

<file path=word/_rels/footer4.xml.rels><?xml version="1.0" encoding="UTF-8" standalone="yes"?>
<Relationships xmlns="http://schemas.openxmlformats.org/package/2006/relationships"><Relationship Id="rId1" Type="http://schemas.openxmlformats.org/officeDocument/2006/relationships/image" Target="media/image5.wmf"/></Relationships>
</file>

<file path=word/_rels/footer5.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header4.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81A65-E3D6-40EE-B321-06F5F5F10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54</Pages>
  <Words>19260</Words>
  <Characters>109785</Characters>
  <Application>Microsoft Office Word</Application>
  <DocSecurity>0</DocSecurity>
  <Lines>914</Lines>
  <Paragraphs>257</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128788</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Pintarič;marjeta.peterlin@snaga.si</dc:creator>
  <cp:lastModifiedBy>Jana Nahtigal</cp:lastModifiedBy>
  <cp:revision>2</cp:revision>
  <cp:lastPrinted>2023-09-05T08:48:00Z</cp:lastPrinted>
  <dcterms:created xsi:type="dcterms:W3CDTF">2024-04-15T11:40:00Z</dcterms:created>
  <dcterms:modified xsi:type="dcterms:W3CDTF">2024-04-15T11:40:00Z</dcterms:modified>
</cp:coreProperties>
</file>